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C0522B" w14:textId="1DB5648F" w:rsidR="00A57C7F" w:rsidRDefault="00A57C7F" w:rsidP="00A57C7F">
      <w:pPr>
        <w:pStyle w:val="Heading1"/>
      </w:pPr>
      <w:r>
        <w:t>2nr</w:t>
      </w:r>
    </w:p>
    <w:p w14:paraId="52DF87DB" w14:textId="00925E6B" w:rsidR="00A57C7F" w:rsidRDefault="00505413" w:rsidP="00A57C7F">
      <w:proofErr w:type="spellStart"/>
      <w:r>
        <w:t>Funct</w:t>
      </w:r>
      <w:proofErr w:type="spellEnd"/>
      <w:r>
        <w:t xml:space="preserve"> comp</w:t>
      </w:r>
    </w:p>
    <w:p w14:paraId="0A3CE68C" w14:textId="5D653AC3" w:rsidR="00505413" w:rsidRDefault="00505413" w:rsidP="00A57C7F"/>
    <w:p w14:paraId="0F8C2F22" w14:textId="4F8BC6D4" w:rsidR="00505413" w:rsidRDefault="00505413" w:rsidP="00A57C7F">
      <w:proofErr w:type="spellStart"/>
      <w:r>
        <w:t>rvis</w:t>
      </w:r>
      <w:proofErr w:type="spellEnd"/>
    </w:p>
    <w:p w14:paraId="1873C09D" w14:textId="1A2FCDE9" w:rsidR="00A57C7F" w:rsidRPr="002D4433" w:rsidRDefault="00A57C7F" w:rsidP="00A57C7F">
      <w:pPr>
        <w:pStyle w:val="Heading4"/>
      </w:pPr>
      <w:r w:rsidRPr="002D4433">
        <w:t>Counter Interpretation: the negative may read [</w:t>
      </w:r>
      <w:r>
        <w:t>2</w:t>
      </w:r>
      <w:r w:rsidRPr="002D4433">
        <w:t xml:space="preserve"> conditional advocacies]. </w:t>
      </w:r>
    </w:p>
    <w:p w14:paraId="2BB0FC76" w14:textId="77777777" w:rsidR="00A57C7F" w:rsidRPr="002D4433" w:rsidRDefault="00A57C7F" w:rsidP="00A57C7F"/>
    <w:p w14:paraId="3FD201E6" w14:textId="77777777" w:rsidR="00A57C7F" w:rsidRPr="002D4433" w:rsidRDefault="00A57C7F" w:rsidP="00A57C7F">
      <w:pPr>
        <w:pStyle w:val="Heading4"/>
      </w:pPr>
      <w:r w:rsidRPr="002D4433">
        <w:t xml:space="preserve">Standards: </w:t>
      </w:r>
    </w:p>
    <w:p w14:paraId="769FB5E2" w14:textId="77777777" w:rsidR="00A57C7F" w:rsidRPr="002D4433" w:rsidRDefault="00A57C7F" w:rsidP="00A57C7F">
      <w:pPr>
        <w:pStyle w:val="Heading4"/>
        <w:numPr>
          <w:ilvl w:val="0"/>
          <w:numId w:val="22"/>
        </w:numPr>
        <w:ind w:left="1080"/>
      </w:pPr>
      <w:r w:rsidRPr="002D4433">
        <w:t xml:space="preserve">Reciprocity: 1AR offense flips the time skew since they have 3 minutes collapse to 1 argument, so the neg needs to over-cover every 1AR response or they lose on it. Only condo solves – going for the least covered position ensures the neg can cover all the </w:t>
      </w:r>
      <w:proofErr w:type="spellStart"/>
      <w:r w:rsidRPr="002D4433">
        <w:t>aff</w:t>
      </w:r>
      <w:proofErr w:type="spellEnd"/>
      <w:r w:rsidRPr="002D4433">
        <w:t xml:space="preserve"> responses, but the </w:t>
      </w:r>
      <w:proofErr w:type="spellStart"/>
      <w:r w:rsidRPr="002D4433">
        <w:t>aff</w:t>
      </w:r>
      <w:proofErr w:type="spellEnd"/>
      <w:r w:rsidRPr="002D4433">
        <w:t xml:space="preserve"> can still collapse on 3 minutes to 1 response to equalize the 2NR collapse</w:t>
      </w:r>
    </w:p>
    <w:p w14:paraId="68119D6E" w14:textId="77777777" w:rsidR="00A57C7F" w:rsidRPr="002D4433" w:rsidRDefault="00A57C7F" w:rsidP="00A57C7F">
      <w:pPr>
        <w:pStyle w:val="Heading4"/>
        <w:numPr>
          <w:ilvl w:val="0"/>
          <w:numId w:val="22"/>
        </w:numPr>
        <w:ind w:left="1080"/>
      </w:pPr>
      <w:r w:rsidRPr="002D4433">
        <w:t>Bre</w:t>
      </w:r>
      <w:r>
        <w:t>a</w:t>
      </w:r>
      <w:r w:rsidRPr="002D4433">
        <w:t xml:space="preserve">dth over depth: We need to test the </w:t>
      </w:r>
      <w:proofErr w:type="spellStart"/>
      <w:r w:rsidRPr="002D4433">
        <w:t>aff</w:t>
      </w:r>
      <w:proofErr w:type="spellEnd"/>
      <w:r w:rsidRPr="002D4433">
        <w:t xml:space="preserve"> from multiple angles because that’s key to real world education because policymakers test all viable options, and bre</w:t>
      </w:r>
      <w:r>
        <w:t>a</w:t>
      </w:r>
      <w:r w:rsidRPr="002D4433">
        <w:t xml:space="preserve">dth </w:t>
      </w:r>
    </w:p>
    <w:p w14:paraId="06D16865" w14:textId="77777777" w:rsidR="00A57C7F" w:rsidRPr="002D4433" w:rsidRDefault="00A57C7F" w:rsidP="00A57C7F"/>
    <w:p w14:paraId="2A9E9F98" w14:textId="77777777" w:rsidR="00A57C7F" w:rsidRPr="002D4433" w:rsidRDefault="00A57C7F" w:rsidP="00A57C7F">
      <w:pPr>
        <w:pStyle w:val="Heading4"/>
      </w:pPr>
      <w:r w:rsidRPr="002D4433">
        <w:t>On their Standards:</w:t>
      </w:r>
    </w:p>
    <w:p w14:paraId="225D46D6" w14:textId="77777777" w:rsidR="00A57C7F" w:rsidRPr="002D4433" w:rsidRDefault="00A57C7F" w:rsidP="00A57C7F">
      <w:pPr>
        <w:pStyle w:val="Heading4"/>
        <w:numPr>
          <w:ilvl w:val="0"/>
          <w:numId w:val="23"/>
        </w:numPr>
      </w:pPr>
      <w:r w:rsidRPr="002D4433">
        <w:t xml:space="preserve">There is no </w:t>
      </w:r>
      <w:proofErr w:type="spellStart"/>
      <w:r w:rsidRPr="002D4433">
        <w:t>strat</w:t>
      </w:r>
      <w:proofErr w:type="spellEnd"/>
      <w:r w:rsidRPr="002D4433">
        <w:t xml:space="preserve"> skew: the negative is equally disadvantaged because of 2ar collapse </w:t>
      </w:r>
    </w:p>
    <w:p w14:paraId="6F73578E" w14:textId="77777777" w:rsidR="00A57C7F" w:rsidRPr="002D4433" w:rsidRDefault="00A57C7F" w:rsidP="00A57C7F">
      <w:pPr>
        <w:pStyle w:val="Heading4"/>
        <w:numPr>
          <w:ilvl w:val="0"/>
          <w:numId w:val="23"/>
        </w:numPr>
      </w:pPr>
      <w:r w:rsidRPr="002D4433">
        <w:t xml:space="preserve">Depth of argument: The affirmative can also kick out of one or more of their advantages based on what the negative covers the most in the NC, so we do not hurt fairness. Education isn’t hurt either, because by responding to all my arguments you gain educational value and important debate skills in this round. The neg also gets education because they have researched and read multiple </w:t>
      </w:r>
      <w:proofErr w:type="gramStart"/>
      <w:r w:rsidRPr="002D4433">
        <w:t>counterplans, and</w:t>
      </w:r>
      <w:proofErr w:type="gramEnd"/>
      <w:r w:rsidRPr="002D4433">
        <w:t xml:space="preserve"> learning and deciding how to kick something has strategic value. </w:t>
      </w:r>
    </w:p>
    <w:p w14:paraId="36F2DE4B" w14:textId="7A5DD4F7" w:rsidR="00A57C7F" w:rsidRDefault="00A57C7F" w:rsidP="00A57C7F">
      <w:pPr>
        <w:pStyle w:val="Heading4"/>
        <w:numPr>
          <w:ilvl w:val="0"/>
          <w:numId w:val="23"/>
        </w:numPr>
      </w:pPr>
      <w:r w:rsidRPr="002D4433">
        <w:t xml:space="preserve">Quality down: poor argument quality is necessary to test policymaking, this is the only way debaters can succeed and modify their arguments which improves education in the round. </w:t>
      </w:r>
    </w:p>
    <w:p w14:paraId="7CC00741" w14:textId="6DE34ECF" w:rsidR="00A57C7F" w:rsidRDefault="00A57C7F" w:rsidP="00A57C7F"/>
    <w:p w14:paraId="44534154" w14:textId="535DDEBB" w:rsidR="00A57C7F" w:rsidRDefault="00A57C7F" w:rsidP="00A57C7F">
      <w:r>
        <w:t xml:space="preserve">Dispo doesn’t solve—still </w:t>
      </w:r>
      <w:proofErr w:type="gramStart"/>
      <w:r>
        <w:t>have to</w:t>
      </w:r>
      <w:proofErr w:type="gramEnd"/>
      <w:r>
        <w:t xml:space="preserve"> rely on the </w:t>
      </w:r>
      <w:proofErr w:type="spellStart"/>
      <w:r>
        <w:t>aff</w:t>
      </w:r>
      <w:proofErr w:type="spellEnd"/>
      <w:r>
        <w:t xml:space="preserve"> for </w:t>
      </w:r>
      <w:r w:rsidRPr="00382242">
        <w:t xml:space="preserve">If you want a debate where </w:t>
      </w:r>
      <w:proofErr w:type="spellStart"/>
      <w:r w:rsidRPr="00382242">
        <w:t>its</w:t>
      </w:r>
      <w:proofErr w:type="spellEnd"/>
      <w:r w:rsidRPr="00382242">
        <w:t xml:space="preserve"> just who reads the most impact turns v. net benefits than accept </w:t>
      </w:r>
      <w:proofErr w:type="spellStart"/>
      <w:r w:rsidRPr="00382242">
        <w:t>dispo</w:t>
      </w:r>
      <w:proofErr w:type="spellEnd"/>
      <w:r w:rsidRPr="00382242">
        <w:t>, forcing straight turns is bad</w:t>
      </w:r>
      <w:r>
        <w:t xml:space="preserve"> </w:t>
      </w:r>
      <w:proofErr w:type="spellStart"/>
      <w:r>
        <w:t>bc</w:t>
      </w:r>
      <w:proofErr w:type="spellEnd"/>
      <w:r>
        <w:t xml:space="preserve"> prevents </w:t>
      </w:r>
      <w:proofErr w:type="spellStart"/>
      <w:r>
        <w:t>arg</w:t>
      </w:r>
      <w:proofErr w:type="spellEnd"/>
      <w:r>
        <w:t xml:space="preserve"> creativity and </w:t>
      </w:r>
      <w:proofErr w:type="spellStart"/>
      <w:r>
        <w:t>devloepemnt</w:t>
      </w:r>
      <w:proofErr w:type="spellEnd"/>
      <w:r>
        <w:t>.</w:t>
      </w:r>
    </w:p>
    <w:p w14:paraId="53368EEA" w14:textId="77777777" w:rsidR="00A57C7F" w:rsidRPr="00A57C7F" w:rsidRDefault="00A57C7F" w:rsidP="00A57C7F"/>
    <w:p w14:paraId="6CA98AA0" w14:textId="559F84ED" w:rsidR="00A57C7F" w:rsidRDefault="00505413" w:rsidP="00A57C7F">
      <w:r>
        <w:t>Case</w:t>
      </w:r>
    </w:p>
    <w:p w14:paraId="3A888D44" w14:textId="63BB6292" w:rsidR="00505413" w:rsidRDefault="00505413" w:rsidP="00A57C7F"/>
    <w:p w14:paraId="6285E609" w14:textId="77777777" w:rsidR="00505413" w:rsidRDefault="00505413" w:rsidP="00505413">
      <w:pPr>
        <w:pStyle w:val="Heading4"/>
        <w:rPr>
          <w:rFonts w:asciiTheme="majorHAnsi" w:hAnsiTheme="majorHAnsi" w:cstheme="majorHAnsi"/>
          <w:bCs w:val="0"/>
        </w:rPr>
      </w:pPr>
      <w:r>
        <w:rPr>
          <w:rFonts w:asciiTheme="majorHAnsi" w:hAnsiTheme="majorHAnsi" w:cstheme="majorHAnsi"/>
          <w:b w:val="0"/>
        </w:rPr>
        <w:t>Restricting IP protections undermines innovation and profit margins – turns case by precluding vaccine distribution to developing countries.</w:t>
      </w:r>
    </w:p>
    <w:p w14:paraId="45D6E24D" w14:textId="77777777" w:rsidR="00505413" w:rsidRDefault="00505413" w:rsidP="00505413">
      <w:pPr>
        <w:rPr>
          <w:rStyle w:val="Style13ptBold"/>
        </w:rPr>
      </w:pPr>
      <w:proofErr w:type="spellStart"/>
      <w:r>
        <w:rPr>
          <w:rStyle w:val="Style13ptBold"/>
          <w:rFonts w:asciiTheme="majorHAnsi" w:hAnsiTheme="majorHAnsi" w:cstheme="majorHAnsi"/>
        </w:rPr>
        <w:t>Cueni</w:t>
      </w:r>
      <w:proofErr w:type="spellEnd"/>
      <w:r>
        <w:rPr>
          <w:rStyle w:val="Style13ptBold"/>
          <w:rFonts w:asciiTheme="majorHAnsi" w:hAnsiTheme="majorHAnsi" w:cstheme="majorHAnsi"/>
        </w:rPr>
        <w:t xml:space="preserve"> 12/10 </w:t>
      </w:r>
      <w:r>
        <w:rPr>
          <w:rFonts w:asciiTheme="majorHAnsi" w:hAnsiTheme="majorHAnsi" w:cstheme="majorHAnsi"/>
        </w:rPr>
        <w:t>[(Thomas, Director General of IFPMA, chair of the AMR Industry Alliance, Industry Co-Chair APEC Biopharmaceutical Working Group on Ethics, MA in politics from the London School of Economics) “The Risk in Suspending Vaccine Patent Rules,” New York Times, 12/10/2020] TDI</w:t>
      </w:r>
    </w:p>
    <w:p w14:paraId="5FB4878D" w14:textId="77777777" w:rsidR="00505413" w:rsidRDefault="00505413" w:rsidP="00505413">
      <w:pPr>
        <w:rPr>
          <w:sz w:val="10"/>
        </w:rPr>
      </w:pPr>
      <w:r>
        <w:rPr>
          <w:rFonts w:asciiTheme="majorHAnsi" w:hAnsiTheme="majorHAnsi" w:cstheme="majorHAnsi"/>
          <w:sz w:val="10"/>
        </w:rPr>
        <w:t>It is </w:t>
      </w:r>
      <w:r>
        <w:rPr>
          <w:rFonts w:asciiTheme="majorHAnsi" w:eastAsiaTheme="majorEastAsia" w:hAnsiTheme="majorHAnsi" w:cstheme="majorHAnsi"/>
          <w:sz w:val="10"/>
        </w:rPr>
        <w:t>unclear</w:t>
      </w:r>
      <w:r>
        <w:rPr>
          <w:rFonts w:asciiTheme="majorHAnsi" w:hAnsiTheme="majorHAnsi" w:cstheme="majorHAnsi"/>
          <w:sz w:val="10"/>
        </w:rPr>
        <w:t xml:space="preserve"> how </w:t>
      </w:r>
      <w:r>
        <w:rPr>
          <w:rStyle w:val="StyleUnderline"/>
          <w:rFonts w:asciiTheme="majorHAnsi" w:hAnsiTheme="majorHAnsi" w:cstheme="majorHAnsi"/>
          <w:highlight w:val="green"/>
        </w:rPr>
        <w:t>suspending patent protections</w:t>
      </w:r>
      <w:r>
        <w:rPr>
          <w:rFonts w:asciiTheme="majorHAnsi" w:hAnsiTheme="majorHAnsi" w:cstheme="majorHAnsi"/>
          <w:sz w:val="10"/>
        </w:rPr>
        <w:t xml:space="preserve"> would ensure fair distribution. But what is clear is that if successful, the effort </w:t>
      </w:r>
      <w:r>
        <w:rPr>
          <w:rStyle w:val="StyleUnderline"/>
          <w:rFonts w:asciiTheme="majorHAnsi" w:hAnsiTheme="majorHAnsi" w:cstheme="majorHAnsi"/>
        </w:rPr>
        <w:t xml:space="preserve">would </w:t>
      </w:r>
      <w:r>
        <w:rPr>
          <w:rStyle w:val="Emphasis"/>
          <w:rFonts w:asciiTheme="majorHAnsi" w:hAnsiTheme="majorHAnsi" w:cstheme="majorHAnsi"/>
        </w:rPr>
        <w:t>j</w:t>
      </w:r>
      <w:r>
        <w:rPr>
          <w:rStyle w:val="Emphasis"/>
          <w:rFonts w:asciiTheme="majorHAnsi" w:hAnsiTheme="majorHAnsi" w:cstheme="majorHAnsi"/>
          <w:highlight w:val="green"/>
        </w:rPr>
        <w:t>eopardize</w:t>
      </w:r>
      <w:r>
        <w:rPr>
          <w:rStyle w:val="Emphasis"/>
          <w:rFonts w:asciiTheme="majorHAnsi" w:hAnsiTheme="majorHAnsi" w:cstheme="majorHAnsi"/>
        </w:rPr>
        <w:t xml:space="preserve"> future medical </w:t>
      </w:r>
      <w:r>
        <w:rPr>
          <w:rStyle w:val="Emphasis"/>
          <w:rFonts w:asciiTheme="majorHAnsi" w:hAnsiTheme="majorHAnsi" w:cstheme="majorHAnsi"/>
          <w:highlight w:val="green"/>
        </w:rPr>
        <w:t>innovation</w:t>
      </w:r>
      <w:r>
        <w:rPr>
          <w:rStyle w:val="StyleUnderline"/>
          <w:rFonts w:asciiTheme="majorHAnsi" w:hAnsiTheme="majorHAnsi" w:cstheme="majorHAnsi"/>
        </w:rPr>
        <w:t>, making us more vulnerable to other diseases</w:t>
      </w:r>
      <w:r>
        <w:rPr>
          <w:rFonts w:asciiTheme="majorHAnsi" w:hAnsiTheme="majorHAnsi" w:cstheme="majorHAnsi"/>
          <w:sz w:val="10"/>
        </w:rPr>
        <w:t>.</w:t>
      </w:r>
    </w:p>
    <w:p w14:paraId="2BC1156C" w14:textId="77777777" w:rsidR="00505413" w:rsidRDefault="00505413" w:rsidP="00505413">
      <w:pPr>
        <w:rPr>
          <w:rFonts w:asciiTheme="majorHAnsi" w:hAnsiTheme="majorHAnsi" w:cstheme="majorHAnsi"/>
          <w:sz w:val="12"/>
        </w:rPr>
      </w:pPr>
      <w:r>
        <w:rPr>
          <w:rStyle w:val="StyleUnderline"/>
          <w:rFonts w:asciiTheme="majorHAnsi" w:hAnsiTheme="majorHAnsi" w:cstheme="majorHAnsi"/>
          <w:highlight w:val="green"/>
        </w:rPr>
        <w:t>I</w:t>
      </w:r>
      <w:r>
        <w:rPr>
          <w:rStyle w:val="StyleUnderline"/>
          <w:rFonts w:asciiTheme="majorHAnsi" w:hAnsiTheme="majorHAnsi" w:cstheme="majorHAnsi"/>
        </w:rPr>
        <w:t xml:space="preserve">ntellectual </w:t>
      </w:r>
      <w:r>
        <w:rPr>
          <w:rStyle w:val="StyleUnderline"/>
          <w:rFonts w:asciiTheme="majorHAnsi" w:hAnsiTheme="majorHAnsi" w:cstheme="majorHAnsi"/>
          <w:highlight w:val="green"/>
        </w:rPr>
        <w:t>p</w:t>
      </w:r>
      <w:r>
        <w:rPr>
          <w:rStyle w:val="StyleUnderline"/>
          <w:rFonts w:asciiTheme="majorHAnsi" w:hAnsiTheme="majorHAnsi" w:cstheme="majorHAnsi"/>
        </w:rPr>
        <w:t xml:space="preserve">roperty </w:t>
      </w:r>
      <w:r>
        <w:rPr>
          <w:rStyle w:val="StyleUnderline"/>
          <w:rFonts w:asciiTheme="majorHAnsi" w:hAnsiTheme="majorHAnsi" w:cstheme="majorHAnsi"/>
          <w:highlight w:val="green"/>
        </w:rPr>
        <w:t>r</w:t>
      </w:r>
      <w:r>
        <w:rPr>
          <w:rStyle w:val="StyleUnderline"/>
          <w:rFonts w:asciiTheme="majorHAnsi" w:hAnsiTheme="majorHAnsi" w:cstheme="majorHAnsi"/>
        </w:rPr>
        <w:t>ight</w:t>
      </w:r>
      <w:r>
        <w:rPr>
          <w:rStyle w:val="StyleUnderline"/>
          <w:rFonts w:asciiTheme="majorHAnsi" w:hAnsiTheme="majorHAnsi" w:cstheme="majorHAnsi"/>
          <w:highlight w:val="green"/>
        </w:rPr>
        <w:t>s</w:t>
      </w:r>
      <w:r>
        <w:rPr>
          <w:rStyle w:val="StyleUnderline"/>
          <w:rFonts w:asciiTheme="majorHAnsi" w:hAnsiTheme="majorHAnsi" w:cstheme="majorHAnsi"/>
        </w:rPr>
        <w:t xml:space="preserve">, including patents, </w:t>
      </w:r>
      <w:r>
        <w:rPr>
          <w:rStyle w:val="StyleUnderline"/>
          <w:rFonts w:asciiTheme="majorHAnsi" w:hAnsiTheme="majorHAnsi" w:cstheme="majorHAnsi"/>
          <w:highlight w:val="green"/>
        </w:rPr>
        <w:t>grant inventors</w:t>
      </w:r>
      <w:r>
        <w:rPr>
          <w:rStyle w:val="StyleUnderline"/>
          <w:rFonts w:asciiTheme="majorHAnsi" w:hAnsiTheme="majorHAnsi" w:cstheme="majorHAnsi"/>
        </w:rPr>
        <w:t xml:space="preserve"> a period of </w:t>
      </w:r>
      <w:r>
        <w:rPr>
          <w:rStyle w:val="StyleUnderline"/>
          <w:rFonts w:asciiTheme="majorHAnsi" w:hAnsiTheme="majorHAnsi" w:cstheme="majorHAnsi"/>
          <w:highlight w:val="green"/>
        </w:rPr>
        <w:t>exclusivity</w:t>
      </w:r>
      <w:r>
        <w:rPr>
          <w:rStyle w:val="StyleUnderline"/>
          <w:rFonts w:asciiTheme="majorHAnsi" w:hAnsiTheme="majorHAnsi" w:cstheme="majorHAnsi"/>
        </w:rPr>
        <w:t xml:space="preserve"> to make and market their creations</w:t>
      </w:r>
      <w:r>
        <w:rPr>
          <w:rFonts w:asciiTheme="majorHAnsi" w:hAnsiTheme="majorHAnsi" w:cstheme="majorHAnsi"/>
          <w:sz w:val="12"/>
        </w:rPr>
        <w:t xml:space="preserve">. By affording these rights to those who create intangible assets, such as musical compositions, </w:t>
      </w:r>
      <w:proofErr w:type="gramStart"/>
      <w:r>
        <w:rPr>
          <w:rFonts w:asciiTheme="majorHAnsi" w:hAnsiTheme="majorHAnsi" w:cstheme="majorHAnsi"/>
          <w:sz w:val="12"/>
        </w:rPr>
        <w:t>software</w:t>
      </w:r>
      <w:proofErr w:type="gramEnd"/>
      <w:r>
        <w:rPr>
          <w:rFonts w:asciiTheme="majorHAnsi" w:hAnsiTheme="majorHAnsi" w:cstheme="majorHAnsi"/>
          <w:sz w:val="12"/>
        </w:rPr>
        <w:t xml:space="preserve"> or drug formulas — </w:t>
      </w:r>
      <w:r>
        <w:rPr>
          <w:rStyle w:val="StyleUnderline"/>
          <w:rFonts w:asciiTheme="majorHAnsi" w:hAnsiTheme="majorHAnsi" w:cstheme="majorHAnsi"/>
        </w:rPr>
        <w:t>people will invent more useful new things</w:t>
      </w:r>
      <w:r>
        <w:rPr>
          <w:rFonts w:asciiTheme="majorHAnsi" w:hAnsiTheme="majorHAnsi" w:cstheme="majorHAnsi"/>
          <w:sz w:val="12"/>
        </w:rPr>
        <w:t>.</w:t>
      </w:r>
    </w:p>
    <w:p w14:paraId="295FAAF9" w14:textId="77777777" w:rsidR="00505413" w:rsidRDefault="00505413" w:rsidP="00505413">
      <w:pPr>
        <w:rPr>
          <w:rFonts w:asciiTheme="majorHAnsi" w:hAnsiTheme="majorHAnsi" w:cstheme="majorHAnsi"/>
          <w:sz w:val="12"/>
        </w:rPr>
      </w:pPr>
      <w:r>
        <w:rPr>
          <w:rStyle w:val="StyleUnderline"/>
          <w:rFonts w:asciiTheme="majorHAnsi" w:hAnsiTheme="majorHAnsi" w:cstheme="majorHAnsi"/>
          <w:highlight w:val="green"/>
        </w:rPr>
        <w:t>Dev</w:t>
      </w:r>
      <w:r>
        <w:rPr>
          <w:rStyle w:val="StyleUnderline"/>
          <w:rFonts w:asciiTheme="majorHAnsi" w:hAnsiTheme="majorHAnsi" w:cstheme="majorHAnsi"/>
        </w:rPr>
        <w:t xml:space="preserve">elopment </w:t>
      </w:r>
      <w:r>
        <w:rPr>
          <w:rStyle w:val="StyleUnderline"/>
          <w:rFonts w:asciiTheme="majorHAnsi" w:hAnsiTheme="majorHAnsi" w:cstheme="majorHAnsi"/>
          <w:highlight w:val="green"/>
        </w:rPr>
        <w:t xml:space="preserve">of </w:t>
      </w:r>
      <w:r>
        <w:rPr>
          <w:rStyle w:val="StyleUnderline"/>
          <w:rFonts w:asciiTheme="majorHAnsi" w:hAnsiTheme="majorHAnsi" w:cstheme="majorHAnsi"/>
        </w:rPr>
        <w:t xml:space="preserve">a </w:t>
      </w:r>
      <w:r>
        <w:rPr>
          <w:rStyle w:val="StyleUnderline"/>
          <w:rFonts w:asciiTheme="majorHAnsi" w:hAnsiTheme="majorHAnsi" w:cstheme="majorHAnsi"/>
          <w:highlight w:val="green"/>
        </w:rPr>
        <w:t xml:space="preserve">new medicine is </w:t>
      </w:r>
      <w:r>
        <w:rPr>
          <w:rStyle w:val="Emphasis"/>
          <w:rFonts w:asciiTheme="majorHAnsi" w:hAnsiTheme="majorHAnsi" w:cstheme="majorHAnsi"/>
          <w:highlight w:val="green"/>
        </w:rPr>
        <w:t>risky</w:t>
      </w:r>
      <w:r>
        <w:rPr>
          <w:rStyle w:val="StyleUnderline"/>
          <w:rFonts w:asciiTheme="majorHAnsi" w:hAnsiTheme="majorHAnsi" w:cstheme="majorHAnsi"/>
          <w:highlight w:val="green"/>
        </w:rPr>
        <w:t xml:space="preserve"> </w:t>
      </w:r>
      <w:r>
        <w:rPr>
          <w:rStyle w:val="StyleUnderline"/>
          <w:rFonts w:asciiTheme="majorHAnsi" w:hAnsiTheme="majorHAnsi" w:cstheme="majorHAnsi"/>
        </w:rPr>
        <w:t xml:space="preserve">and </w:t>
      </w:r>
      <w:r>
        <w:rPr>
          <w:rStyle w:val="Emphasis"/>
          <w:rFonts w:asciiTheme="majorHAnsi" w:hAnsiTheme="majorHAnsi" w:cstheme="majorHAnsi"/>
        </w:rPr>
        <w:t>costly</w:t>
      </w:r>
      <w:r>
        <w:rPr>
          <w:rFonts w:asciiTheme="majorHAnsi" w:hAnsiTheme="majorHAnsi" w:cstheme="majorHAnsi"/>
          <w:sz w:val="12"/>
        </w:rPr>
        <w:t xml:space="preserve">. Consider that </w:t>
      </w:r>
      <w:r>
        <w:rPr>
          <w:rStyle w:val="StyleUnderline"/>
          <w:rFonts w:asciiTheme="majorHAnsi" w:hAnsiTheme="majorHAnsi" w:cstheme="majorHAnsi"/>
        </w:rPr>
        <w:t>scientists have spent decades — and billions of dollars — working on Alzheimer’s treatments, but still have little to show</w:t>
      </w:r>
      <w:r>
        <w:rPr>
          <w:rFonts w:asciiTheme="majorHAnsi" w:hAnsiTheme="majorHAnsi" w:cstheme="majorHAnsi"/>
          <w:sz w:val="12"/>
        </w:rPr>
        <w:t xml:space="preserve"> for it. </w:t>
      </w:r>
      <w:r>
        <w:rPr>
          <w:rStyle w:val="StyleUnderline"/>
          <w:rFonts w:asciiTheme="majorHAnsi" w:hAnsiTheme="majorHAnsi" w:cstheme="majorHAnsi"/>
        </w:rPr>
        <w:t xml:space="preserve">The </w:t>
      </w:r>
      <w:r>
        <w:rPr>
          <w:rStyle w:val="StyleUnderline"/>
          <w:rFonts w:asciiTheme="majorHAnsi" w:hAnsiTheme="majorHAnsi" w:cstheme="majorHAnsi"/>
          <w:highlight w:val="green"/>
        </w:rPr>
        <w:t>companies and investors</w:t>
      </w:r>
      <w:r>
        <w:rPr>
          <w:rStyle w:val="StyleUnderline"/>
          <w:rFonts w:asciiTheme="majorHAnsi" w:hAnsiTheme="majorHAnsi" w:cstheme="majorHAnsi"/>
        </w:rPr>
        <w:t xml:space="preserve"> who </w:t>
      </w:r>
      <w:r>
        <w:rPr>
          <w:rStyle w:val="StyleUnderline"/>
          <w:rFonts w:asciiTheme="majorHAnsi" w:hAnsiTheme="majorHAnsi" w:cstheme="majorHAnsi"/>
          <w:highlight w:val="green"/>
        </w:rPr>
        <w:t>fund research</w:t>
      </w:r>
      <w:r>
        <w:rPr>
          <w:rStyle w:val="StyleUnderline"/>
          <w:rFonts w:asciiTheme="majorHAnsi" w:hAnsiTheme="majorHAnsi" w:cstheme="majorHAnsi"/>
        </w:rPr>
        <w:t xml:space="preserve"> shoulder so much risk </w:t>
      </w:r>
      <w:r>
        <w:rPr>
          <w:rStyle w:val="StyleUnderline"/>
          <w:rFonts w:asciiTheme="majorHAnsi" w:hAnsiTheme="majorHAnsi" w:cstheme="majorHAnsi"/>
          <w:highlight w:val="green"/>
        </w:rPr>
        <w:t>because</w:t>
      </w:r>
      <w:r>
        <w:rPr>
          <w:rStyle w:val="StyleUnderline"/>
          <w:rFonts w:asciiTheme="majorHAnsi" w:hAnsiTheme="majorHAnsi" w:cstheme="majorHAnsi"/>
        </w:rPr>
        <w:t xml:space="preserve"> they have </w:t>
      </w:r>
      <w:r>
        <w:rPr>
          <w:rStyle w:val="StyleUnderline"/>
          <w:rFonts w:asciiTheme="majorHAnsi" w:hAnsiTheme="majorHAnsi" w:cstheme="majorHAnsi"/>
          <w:highlight w:val="green"/>
        </w:rPr>
        <w:t>a shot at a reward</w:t>
      </w:r>
      <w:r>
        <w:rPr>
          <w:rStyle w:val="StyleUnderline"/>
          <w:rFonts w:asciiTheme="majorHAnsi" w:hAnsiTheme="majorHAnsi" w:cstheme="majorHAnsi"/>
        </w:rPr>
        <w:t>. Once a patent expires, generic companies are free to produce the same product</w:t>
      </w:r>
      <w:r>
        <w:rPr>
          <w:rFonts w:asciiTheme="majorHAnsi" w:hAnsiTheme="majorHAnsi" w:cstheme="majorHAnsi"/>
          <w:sz w:val="12"/>
        </w:rPr>
        <w:t>. Intellectual property rights underpin the system that gives us all new medicines, from psychiatric drugs to cancer treatments.</w:t>
      </w:r>
    </w:p>
    <w:p w14:paraId="562EEB05" w14:textId="77777777" w:rsidR="00505413" w:rsidRDefault="00505413" w:rsidP="00505413">
      <w:pPr>
        <w:rPr>
          <w:rFonts w:asciiTheme="majorHAnsi" w:hAnsiTheme="majorHAnsi" w:cstheme="majorHAnsi"/>
          <w:sz w:val="12"/>
        </w:rPr>
      </w:pPr>
      <w:r>
        <w:rPr>
          <w:rStyle w:val="StyleUnderline"/>
          <w:rFonts w:asciiTheme="majorHAnsi" w:hAnsiTheme="majorHAnsi" w:cstheme="majorHAnsi"/>
        </w:rPr>
        <w:t>In trying to defend these rights, the drug industry has made mistakes in the past</w:t>
      </w:r>
      <w:r>
        <w:rPr>
          <w:rFonts w:asciiTheme="majorHAnsi" w:hAnsiTheme="majorHAnsi" w:cstheme="majorHAnsi"/>
          <w:sz w:val="12"/>
        </w:rPr>
        <w:t xml:space="preserve"> that have lost people’s trust. More than 22 years ago, for example, a group of drug companies sued the South African government for trying to import cheaper anti-AIDS drugs amid an epidemic. With price standing between patients and survival, the suit, which the companies </w:t>
      </w:r>
      <w:r>
        <w:rPr>
          <w:rFonts w:asciiTheme="majorHAnsi" w:eastAsiaTheme="majorEastAsia" w:hAnsiTheme="majorHAnsi" w:cstheme="majorHAnsi"/>
          <w:sz w:val="12"/>
        </w:rPr>
        <w:t>eventually dropped</w:t>
      </w:r>
      <w:r>
        <w:rPr>
          <w:rFonts w:asciiTheme="majorHAnsi" w:hAnsiTheme="majorHAnsi" w:cstheme="majorHAnsi"/>
          <w:sz w:val="12"/>
        </w:rPr>
        <w:t xml:space="preserve">, was a terrible misjudgment. </w:t>
      </w:r>
      <w:r>
        <w:rPr>
          <w:rStyle w:val="StyleUnderline"/>
          <w:rFonts w:asciiTheme="majorHAnsi" w:hAnsiTheme="majorHAnsi" w:cstheme="majorHAnsi"/>
        </w:rPr>
        <w:t>The current situation is not parallel</w:t>
      </w:r>
      <w:r>
        <w:rPr>
          <w:rFonts w:asciiTheme="majorHAnsi" w:hAnsiTheme="majorHAnsi" w:cstheme="majorHAnsi"/>
          <w:sz w:val="12"/>
        </w:rPr>
        <w:t>.</w:t>
      </w:r>
    </w:p>
    <w:p w14:paraId="60FB137A" w14:textId="77777777" w:rsidR="00505413" w:rsidRDefault="00505413" w:rsidP="00505413">
      <w:pPr>
        <w:rPr>
          <w:rFonts w:asciiTheme="majorHAnsi" w:hAnsiTheme="majorHAnsi" w:cstheme="majorHAnsi"/>
          <w:sz w:val="12"/>
        </w:rPr>
      </w:pPr>
      <w:r>
        <w:rPr>
          <w:rStyle w:val="Emphasis"/>
          <w:rFonts w:asciiTheme="majorHAnsi" w:hAnsiTheme="majorHAnsi" w:cstheme="majorHAnsi"/>
        </w:rPr>
        <w:t xml:space="preserve">Several </w:t>
      </w:r>
      <w:r>
        <w:rPr>
          <w:rStyle w:val="Emphasis"/>
          <w:rFonts w:asciiTheme="majorHAnsi" w:hAnsiTheme="majorHAnsi" w:cstheme="majorHAnsi"/>
          <w:highlight w:val="green"/>
        </w:rPr>
        <w:t>major drug companies</w:t>
      </w:r>
      <w:r>
        <w:rPr>
          <w:rStyle w:val="StyleUnderline"/>
          <w:rFonts w:asciiTheme="majorHAnsi" w:hAnsiTheme="majorHAnsi" w:cstheme="majorHAnsi"/>
        </w:rPr>
        <w:t xml:space="preserve">, including AstraZeneca, </w:t>
      </w:r>
      <w:proofErr w:type="gramStart"/>
      <w:r>
        <w:rPr>
          <w:rStyle w:val="StyleUnderline"/>
          <w:rFonts w:asciiTheme="majorHAnsi" w:hAnsiTheme="majorHAnsi" w:cstheme="majorHAnsi"/>
        </w:rPr>
        <w:t>GlaxoSmithKline</w:t>
      </w:r>
      <w:proofErr w:type="gramEnd"/>
      <w:r>
        <w:rPr>
          <w:rStyle w:val="StyleUnderline"/>
          <w:rFonts w:asciiTheme="majorHAnsi" w:hAnsiTheme="majorHAnsi" w:cstheme="majorHAnsi"/>
        </w:rPr>
        <w:t xml:space="preserve"> and Johnson &amp; Johnson, have </w:t>
      </w:r>
      <w:r>
        <w:rPr>
          <w:rStyle w:val="StyleUnderline"/>
          <w:rFonts w:asciiTheme="majorHAnsi" w:hAnsiTheme="majorHAnsi" w:cstheme="majorHAnsi"/>
          <w:highlight w:val="green"/>
        </w:rPr>
        <w:t xml:space="preserve">pledged to </w:t>
      </w:r>
      <w:r>
        <w:rPr>
          <w:rStyle w:val="Emphasis"/>
          <w:rFonts w:asciiTheme="majorHAnsi" w:hAnsiTheme="majorHAnsi" w:cstheme="majorHAnsi"/>
          <w:highlight w:val="green"/>
        </w:rPr>
        <w:t>offer</w:t>
      </w:r>
      <w:r>
        <w:rPr>
          <w:rStyle w:val="Emphasis"/>
          <w:rFonts w:asciiTheme="majorHAnsi" w:hAnsiTheme="majorHAnsi" w:cstheme="majorHAnsi"/>
        </w:rPr>
        <w:t xml:space="preserve"> their </w:t>
      </w:r>
      <w:r>
        <w:rPr>
          <w:rStyle w:val="Emphasis"/>
          <w:rFonts w:asciiTheme="majorHAnsi" w:hAnsiTheme="majorHAnsi" w:cstheme="majorHAnsi"/>
          <w:highlight w:val="green"/>
        </w:rPr>
        <w:t>vaccines on a not-for-profit basis</w:t>
      </w:r>
      <w:r>
        <w:rPr>
          <w:rStyle w:val="StyleUnderline"/>
          <w:rFonts w:asciiTheme="majorHAnsi" w:hAnsiTheme="majorHAnsi" w:cstheme="majorHAnsi"/>
        </w:rPr>
        <w:t xml:space="preserve"> during the pandemic. Others are considering </w:t>
      </w:r>
      <w:r>
        <w:rPr>
          <w:rStyle w:val="StyleUnderline"/>
          <w:rFonts w:asciiTheme="majorHAnsi" w:hAnsiTheme="majorHAnsi" w:cstheme="majorHAnsi"/>
          <w:highlight w:val="green"/>
        </w:rPr>
        <w:t>differential pricing for different countries</w:t>
      </w:r>
      <w:r>
        <w:rPr>
          <w:rFonts w:asciiTheme="majorHAnsi" w:hAnsiTheme="majorHAnsi" w:cstheme="majorHAnsi"/>
          <w:sz w:val="12"/>
          <w:highlight w:val="green"/>
        </w:rPr>
        <w:t>.</w:t>
      </w:r>
      <w:r>
        <w:rPr>
          <w:rFonts w:asciiTheme="majorHAnsi" w:hAnsiTheme="majorHAnsi" w:cstheme="majorHAnsi"/>
          <w:sz w:val="12"/>
        </w:rPr>
        <w:t xml:space="preserve"> As of last month, </w:t>
      </w:r>
      <w:r>
        <w:rPr>
          <w:rStyle w:val="StyleUnderline"/>
          <w:rFonts w:asciiTheme="majorHAnsi" w:hAnsiTheme="majorHAnsi" w:cstheme="majorHAnsi"/>
        </w:rPr>
        <w:t>four major pharmaceutical companies had already agreed to eventually </w:t>
      </w:r>
      <w:r>
        <w:rPr>
          <w:rStyle w:val="StyleUnderline"/>
          <w:rFonts w:asciiTheme="majorHAnsi" w:eastAsiaTheme="majorEastAsia" w:hAnsiTheme="majorHAnsi" w:cstheme="majorHAnsi"/>
        </w:rPr>
        <w:t>produce</w:t>
      </w:r>
      <w:r>
        <w:rPr>
          <w:rStyle w:val="StyleUnderline"/>
          <w:rFonts w:asciiTheme="majorHAnsi" w:hAnsiTheme="majorHAnsi" w:cstheme="majorHAnsi"/>
        </w:rPr>
        <w:t> at least three billion vaccine doses for low- and middle-income nations</w:t>
      </w:r>
      <w:r>
        <w:rPr>
          <w:rFonts w:asciiTheme="majorHAnsi" w:hAnsiTheme="majorHAnsi" w:cstheme="majorHAnsi"/>
          <w:sz w:val="12"/>
        </w:rPr>
        <w:t>, according to one analysis.</w:t>
      </w:r>
    </w:p>
    <w:p w14:paraId="1B272868" w14:textId="77777777" w:rsidR="00505413" w:rsidRDefault="00505413" w:rsidP="00505413">
      <w:pPr>
        <w:rPr>
          <w:rFonts w:asciiTheme="majorHAnsi" w:hAnsiTheme="majorHAnsi" w:cstheme="majorHAnsi"/>
          <w:sz w:val="12"/>
        </w:rPr>
      </w:pPr>
      <w:r>
        <w:rPr>
          <w:rFonts w:asciiTheme="majorHAnsi" w:hAnsiTheme="majorHAnsi" w:cstheme="majorHAnsi"/>
          <w:sz w:val="12"/>
        </w:rPr>
        <w:t xml:space="preserve">In South Africa and India, pharmaceutical companies are already working with local partners to make their vaccines available. </w:t>
      </w:r>
      <w:r>
        <w:rPr>
          <w:rStyle w:val="StyleUnderline"/>
          <w:rFonts w:asciiTheme="majorHAnsi" w:hAnsiTheme="majorHAnsi" w:cstheme="majorHAnsi"/>
        </w:rPr>
        <w:t>Johnson &amp; Johnson has </w:t>
      </w:r>
      <w:proofErr w:type="gramStart"/>
      <w:r>
        <w:rPr>
          <w:rStyle w:val="StyleUnderline"/>
          <w:rFonts w:asciiTheme="majorHAnsi" w:eastAsiaTheme="majorEastAsia" w:hAnsiTheme="majorHAnsi" w:cstheme="majorHAnsi"/>
        </w:rPr>
        <w:t>entered into</w:t>
      </w:r>
      <w:proofErr w:type="gramEnd"/>
      <w:r>
        <w:rPr>
          <w:rStyle w:val="StyleUnderline"/>
          <w:rFonts w:asciiTheme="majorHAnsi" w:eastAsiaTheme="majorEastAsia" w:hAnsiTheme="majorHAnsi" w:cstheme="majorHAnsi"/>
        </w:rPr>
        <w:t xml:space="preserve"> a technology transfer partnership</w:t>
      </w:r>
      <w:r>
        <w:rPr>
          <w:rStyle w:val="StyleUnderline"/>
          <w:rFonts w:asciiTheme="majorHAnsi" w:hAnsiTheme="majorHAnsi" w:cstheme="majorHAnsi"/>
        </w:rPr>
        <w:t> for its candidate vaccine with South Africa’s Aspen Pharmacare</w:t>
      </w:r>
      <w:r>
        <w:rPr>
          <w:rFonts w:asciiTheme="majorHAnsi" w:hAnsiTheme="majorHAnsi" w:cstheme="majorHAnsi"/>
          <w:sz w:val="12"/>
        </w:rPr>
        <w:t xml:space="preserve">, and </w:t>
      </w:r>
      <w:r>
        <w:rPr>
          <w:rStyle w:val="StyleUnderline"/>
          <w:rFonts w:asciiTheme="majorHAnsi" w:hAnsiTheme="majorHAnsi" w:cstheme="majorHAnsi"/>
        </w:rPr>
        <w:t>AstraZeneca has </w:t>
      </w:r>
      <w:r>
        <w:rPr>
          <w:rStyle w:val="StyleUnderline"/>
          <w:rFonts w:asciiTheme="majorHAnsi" w:eastAsiaTheme="majorEastAsia" w:hAnsiTheme="majorHAnsi" w:cstheme="majorHAnsi"/>
        </w:rPr>
        <w:t>reached a licensing agreement</w:t>
      </w:r>
      <w:r>
        <w:rPr>
          <w:rStyle w:val="StyleUnderline"/>
          <w:rFonts w:asciiTheme="majorHAnsi" w:hAnsiTheme="majorHAnsi" w:cstheme="majorHAnsi"/>
        </w:rPr>
        <w:t> with the Serum Institute of India to develop up to 1 billion doses of its vaccine for low and middle-income countries</w:t>
      </w:r>
      <w:r>
        <w:rPr>
          <w:rFonts w:asciiTheme="majorHAnsi" w:hAnsiTheme="majorHAnsi" w:cstheme="majorHAnsi"/>
          <w:sz w:val="12"/>
        </w:rPr>
        <w:t>.</w:t>
      </w:r>
    </w:p>
    <w:p w14:paraId="4845E5A3" w14:textId="77777777" w:rsidR="00505413" w:rsidRDefault="00505413" w:rsidP="00505413">
      <w:pPr>
        <w:rPr>
          <w:rFonts w:asciiTheme="majorHAnsi" w:hAnsiTheme="majorHAnsi" w:cstheme="majorHAnsi"/>
          <w:sz w:val="12"/>
        </w:rPr>
      </w:pPr>
      <w:r>
        <w:rPr>
          <w:rStyle w:val="Emphasis"/>
          <w:rFonts w:asciiTheme="majorHAnsi" w:hAnsiTheme="majorHAnsi" w:cstheme="majorHAnsi"/>
          <w:highlight w:val="green"/>
        </w:rPr>
        <w:t>Companies can afford to license patents for free, or sell drugs</w:t>
      </w:r>
      <w:r>
        <w:rPr>
          <w:rStyle w:val="Emphasis"/>
          <w:rFonts w:asciiTheme="majorHAnsi" w:hAnsiTheme="majorHAnsi" w:cstheme="majorHAnsi"/>
        </w:rPr>
        <w:t xml:space="preserve"> at cost, precisely </w:t>
      </w:r>
      <w:r>
        <w:rPr>
          <w:rStyle w:val="Emphasis"/>
          <w:rFonts w:asciiTheme="majorHAnsi" w:hAnsiTheme="majorHAnsi" w:cstheme="majorHAnsi"/>
          <w:highlight w:val="green"/>
        </w:rPr>
        <w:t>because they know</w:t>
      </w:r>
      <w:r>
        <w:rPr>
          <w:rStyle w:val="Emphasis"/>
          <w:rFonts w:asciiTheme="majorHAnsi" w:hAnsiTheme="majorHAnsi" w:cstheme="majorHAnsi"/>
        </w:rPr>
        <w:t xml:space="preserve"> that their </w:t>
      </w:r>
      <w:r>
        <w:rPr>
          <w:rStyle w:val="Emphasis"/>
          <w:rFonts w:asciiTheme="majorHAnsi" w:hAnsiTheme="majorHAnsi" w:cstheme="majorHAnsi"/>
          <w:highlight w:val="green"/>
        </w:rPr>
        <w:t>intellectual property</w:t>
      </w:r>
      <w:r>
        <w:rPr>
          <w:rStyle w:val="Emphasis"/>
          <w:rFonts w:asciiTheme="majorHAnsi" w:hAnsiTheme="majorHAnsi" w:cstheme="majorHAnsi"/>
        </w:rPr>
        <w:t xml:space="preserve"> will be </w:t>
      </w:r>
      <w:r>
        <w:rPr>
          <w:rStyle w:val="Emphasis"/>
          <w:rFonts w:asciiTheme="majorHAnsi" w:hAnsiTheme="majorHAnsi" w:cstheme="majorHAnsi"/>
          <w:highlight w:val="green"/>
        </w:rPr>
        <w:t>protected</w:t>
      </w:r>
      <w:r>
        <w:rPr>
          <w:rFonts w:asciiTheme="majorHAnsi" w:hAnsiTheme="majorHAnsi" w:cstheme="majorHAnsi"/>
          <w:sz w:val="12"/>
        </w:rPr>
        <w:t xml:space="preserve">. That’s not a flaw in the system; </w:t>
      </w:r>
      <w:r>
        <w:rPr>
          <w:rStyle w:val="StyleUnderline"/>
          <w:rFonts w:asciiTheme="majorHAnsi" w:hAnsiTheme="majorHAnsi" w:cstheme="majorHAnsi"/>
        </w:rPr>
        <w:t>it’s how the system ensures that pharmaceutical research will continue to be funded</w:t>
      </w:r>
      <w:r>
        <w:rPr>
          <w:rFonts w:asciiTheme="majorHAnsi" w:hAnsiTheme="majorHAnsi" w:cstheme="majorHAnsi"/>
          <w:sz w:val="12"/>
        </w:rPr>
        <w:t>.</w:t>
      </w:r>
    </w:p>
    <w:p w14:paraId="26C15927" w14:textId="77777777" w:rsidR="00505413" w:rsidRPr="00A57C7F" w:rsidRDefault="00505413" w:rsidP="00A57C7F"/>
    <w:p w14:paraId="294EC296" w14:textId="68ECCB8A" w:rsidR="00E42E4C" w:rsidRDefault="00ED34FA" w:rsidP="00ED34FA">
      <w:pPr>
        <w:pStyle w:val="Heading1"/>
      </w:pPr>
      <w:r>
        <w:t>1nc</w:t>
      </w:r>
    </w:p>
    <w:p w14:paraId="1AE13AE5" w14:textId="4D9D15B1" w:rsidR="00ED34FA" w:rsidRDefault="00ED34FA" w:rsidP="00ED34FA"/>
    <w:p w14:paraId="1E56117A" w14:textId="565D10EF" w:rsidR="00ED34FA" w:rsidRDefault="00ED34FA" w:rsidP="00ED34FA">
      <w:r>
        <w:t xml:space="preserve">Country spec bad – </w:t>
      </w:r>
      <w:proofErr w:type="spellStart"/>
      <w:r w:rsidR="00C11C6E">
        <w:t>rez</w:t>
      </w:r>
      <w:proofErr w:type="spellEnd"/>
      <w:r w:rsidR="00C11C6E">
        <w:t xml:space="preserve"> specifies the WTO ought to act, not the US</w:t>
      </w:r>
    </w:p>
    <w:p w14:paraId="3AC88386" w14:textId="46759139" w:rsidR="00C11C6E" w:rsidRDefault="00C11C6E" w:rsidP="00ED34FA">
      <w:r>
        <w:t>Violation – plan specifies the US as the actor instead of the WTO</w:t>
      </w:r>
    </w:p>
    <w:p w14:paraId="27511645" w14:textId="18FF0E98" w:rsidR="00C11C6E" w:rsidRDefault="00C11C6E" w:rsidP="00C11C6E">
      <w:pPr>
        <w:pStyle w:val="ListParagraph"/>
        <w:numPr>
          <w:ilvl w:val="0"/>
          <w:numId w:val="24"/>
        </w:numPr>
      </w:pPr>
      <w:r>
        <w:t xml:space="preserve">Predictability – given the WTO as the actor of the plan, it’s arbitrary to change it a random other country to </w:t>
      </w:r>
      <w:proofErr w:type="spellStart"/>
      <w:r>
        <w:t>reak</w:t>
      </w:r>
      <w:proofErr w:type="spellEnd"/>
      <w:r>
        <w:t xml:space="preserve"> benefits of avoiding the WTO in general</w:t>
      </w:r>
    </w:p>
    <w:p w14:paraId="78295666" w14:textId="3A113F7D" w:rsidR="003407E1" w:rsidRDefault="00C11C6E" w:rsidP="003407E1">
      <w:pPr>
        <w:pStyle w:val="ListParagraph"/>
        <w:numPr>
          <w:ilvl w:val="0"/>
          <w:numId w:val="24"/>
        </w:numPr>
      </w:pPr>
      <w:r>
        <w:t xml:space="preserve">Ground – </w:t>
      </w:r>
      <w:r w:rsidR="003407E1">
        <w:t xml:space="preserve">they steal a good portion of neg ground, including </w:t>
      </w:r>
      <w:r>
        <w:t>all my WTO bad links and cap links don’t even apply here.</w:t>
      </w:r>
      <w:r w:rsidR="003407E1">
        <w:t xml:space="preserve"> Process cps like the US PIC or CP can’t be run </w:t>
      </w:r>
      <w:proofErr w:type="spellStart"/>
      <w:r w:rsidR="003407E1">
        <w:t>bc</w:t>
      </w:r>
      <w:proofErr w:type="spellEnd"/>
      <w:r w:rsidR="003407E1">
        <w:t xml:space="preserve"> their actor is completely different than the </w:t>
      </w:r>
      <w:proofErr w:type="spellStart"/>
      <w:r w:rsidR="003407E1">
        <w:t>rez</w:t>
      </w:r>
      <w:proofErr w:type="spellEnd"/>
      <w:r w:rsidR="003407E1">
        <w:t xml:space="preserve"> too</w:t>
      </w:r>
    </w:p>
    <w:p w14:paraId="4E1CAAB2" w14:textId="7D9CB45A" w:rsidR="003407E1" w:rsidRDefault="003407E1" w:rsidP="003407E1">
      <w:r>
        <w:t xml:space="preserve">Hurts education </w:t>
      </w:r>
      <w:proofErr w:type="spellStart"/>
      <w:r>
        <w:t>cuz</w:t>
      </w:r>
      <w:proofErr w:type="spellEnd"/>
      <w:r>
        <w:t xml:space="preserve"> </w:t>
      </w:r>
      <w:proofErr w:type="spellStart"/>
      <w:r>
        <w:t>bc</w:t>
      </w:r>
      <w:proofErr w:type="spellEnd"/>
      <w:r>
        <w:t xml:space="preserve"> debates become rly futile and difficult when they’re unpredictable – bad for </w:t>
      </w:r>
      <w:proofErr w:type="spellStart"/>
      <w:r>
        <w:t>arg</w:t>
      </w:r>
      <w:proofErr w:type="spellEnd"/>
      <w:r>
        <w:t xml:space="preserve"> development when </w:t>
      </w:r>
      <w:proofErr w:type="spellStart"/>
      <w:r>
        <w:t>hlaf</w:t>
      </w:r>
      <w:proofErr w:type="spellEnd"/>
      <w:r>
        <w:t xml:space="preserve"> of my </w:t>
      </w:r>
      <w:proofErr w:type="spellStart"/>
      <w:r>
        <w:t>args</w:t>
      </w:r>
      <w:proofErr w:type="spellEnd"/>
      <w:r>
        <w:t xml:space="preserve"> are taken by them</w:t>
      </w:r>
    </w:p>
    <w:p w14:paraId="7FBFEC35" w14:textId="77777777" w:rsidR="003407E1" w:rsidRDefault="003407E1" w:rsidP="003407E1"/>
    <w:p w14:paraId="667CDBEF" w14:textId="77777777" w:rsidR="00ED34FA" w:rsidRDefault="00ED34FA" w:rsidP="00ED34FA">
      <w:pPr>
        <w:pStyle w:val="Heading2"/>
      </w:pPr>
      <w:r>
        <w:t>DA</w:t>
      </w:r>
    </w:p>
    <w:p w14:paraId="5F0E528A" w14:textId="77777777" w:rsidR="00ED34FA" w:rsidRPr="004A2E99" w:rsidRDefault="00ED34FA" w:rsidP="00ED34FA"/>
    <w:p w14:paraId="4381557E" w14:textId="77777777" w:rsidR="00ED34FA" w:rsidRDefault="00ED34FA" w:rsidP="00ED34FA">
      <w:pPr>
        <w:pStyle w:val="Heading4"/>
      </w:pPr>
      <w:r>
        <w:t xml:space="preserve">Congress won’t withdraw the US from the WTO now, but more unfair trade practices abroad </w:t>
      </w:r>
      <w:proofErr w:type="gramStart"/>
      <w:r>
        <w:t>causes</w:t>
      </w:r>
      <w:proofErr w:type="gramEnd"/>
      <w:r>
        <w:t xml:space="preserve"> widespread backlash that ends involvement</w:t>
      </w:r>
    </w:p>
    <w:p w14:paraId="53B9A90D" w14:textId="77777777" w:rsidR="00ED34FA" w:rsidRDefault="00ED34FA" w:rsidP="00ED34FA">
      <w:r w:rsidRPr="00413DAF">
        <w:rPr>
          <w:rStyle w:val="Heading4Char"/>
        </w:rPr>
        <w:t>Johnson 20</w:t>
      </w:r>
      <w:r>
        <w:t xml:space="preserve"> [Keith Johnson, a senior staff writer at Foreign Policy, 05-07-2020, “U.S. Effort to Depart WTO Gathers Momentum,” Foreign Policy, https://foreignpolicy.com/2020/05/27/world-trade-organization-united-states-departure-china/]/Kankee</w:t>
      </w:r>
    </w:p>
    <w:p w14:paraId="14972F3E" w14:textId="77777777" w:rsidR="00ED34FA" w:rsidRPr="00EA723E" w:rsidRDefault="00ED34FA" w:rsidP="00ED34FA">
      <w:pPr>
        <w:rPr>
          <w:sz w:val="16"/>
        </w:rPr>
      </w:pPr>
      <w:r w:rsidRPr="00EA723E">
        <w:rPr>
          <w:rStyle w:val="StyleUnderline"/>
          <w:highlight w:val="green"/>
        </w:rPr>
        <w:t>Frustration with</w:t>
      </w:r>
      <w:r w:rsidRPr="00EA723E">
        <w:rPr>
          <w:sz w:val="16"/>
        </w:rPr>
        <w:t xml:space="preserve"> </w:t>
      </w:r>
      <w:proofErr w:type="spellStart"/>
      <w:r w:rsidRPr="00EA723E">
        <w:rPr>
          <w:sz w:val="16"/>
        </w:rPr>
        <w:t>hyperglobalization</w:t>
      </w:r>
      <w:proofErr w:type="spellEnd"/>
      <w:r w:rsidRPr="00EA723E">
        <w:rPr>
          <w:sz w:val="16"/>
        </w:rPr>
        <w:t xml:space="preserve">, China’s “economic imperialism,” and </w:t>
      </w:r>
      <w:r w:rsidRPr="00EA723E">
        <w:rPr>
          <w:rStyle w:val="StyleUnderline"/>
          <w:highlight w:val="green"/>
        </w:rPr>
        <w:t>a</w:t>
      </w:r>
      <w:r w:rsidRPr="00EA723E">
        <w:rPr>
          <w:sz w:val="16"/>
        </w:rPr>
        <w:t xml:space="preserve"> seemingly </w:t>
      </w:r>
      <w:r w:rsidRPr="00EA723E">
        <w:rPr>
          <w:rStyle w:val="Emphasis"/>
          <w:highlight w:val="green"/>
        </w:rPr>
        <w:t>broken</w:t>
      </w:r>
      <w:r w:rsidRPr="00EA723E">
        <w:rPr>
          <w:sz w:val="16"/>
        </w:rPr>
        <w:t xml:space="preserve"> world </w:t>
      </w:r>
      <w:r w:rsidRPr="00EA723E">
        <w:rPr>
          <w:rStyle w:val="StyleUnderline"/>
          <w:highlight w:val="green"/>
        </w:rPr>
        <w:t>trading</w:t>
      </w:r>
      <w:r w:rsidRPr="00EA723E">
        <w:rPr>
          <w:rStyle w:val="StyleUnderline"/>
        </w:rPr>
        <w:t xml:space="preserve"> </w:t>
      </w:r>
      <w:r w:rsidRPr="00EA723E">
        <w:rPr>
          <w:rStyle w:val="StyleUnderline"/>
          <w:highlight w:val="green"/>
        </w:rPr>
        <w:t xml:space="preserve">system is </w:t>
      </w:r>
      <w:r w:rsidRPr="00EA723E">
        <w:rPr>
          <w:rStyle w:val="Emphasis"/>
          <w:highlight w:val="green"/>
        </w:rPr>
        <w:t>boiling over</w:t>
      </w:r>
      <w:r w:rsidRPr="00EA723E">
        <w:rPr>
          <w:rStyle w:val="StyleUnderline"/>
          <w:highlight w:val="green"/>
        </w:rPr>
        <w:t xml:space="preserve"> into </w:t>
      </w:r>
      <w:r w:rsidRPr="00EA723E">
        <w:rPr>
          <w:rStyle w:val="Emphasis"/>
          <w:highlight w:val="green"/>
        </w:rPr>
        <w:t xml:space="preserve">serious </w:t>
      </w:r>
      <w:r w:rsidRPr="00EA723E">
        <w:rPr>
          <w:rStyle w:val="StyleUnderline"/>
          <w:highlight w:val="green"/>
        </w:rPr>
        <w:t>calls for</w:t>
      </w:r>
      <w:r w:rsidRPr="00EA723E">
        <w:rPr>
          <w:rStyle w:val="StyleUnderline"/>
        </w:rPr>
        <w:t xml:space="preserve"> </w:t>
      </w:r>
      <w:r w:rsidRPr="00EA723E">
        <w:rPr>
          <w:rStyle w:val="StyleUnderline"/>
          <w:highlight w:val="green"/>
        </w:rPr>
        <w:t>the</w:t>
      </w:r>
      <w:r w:rsidRPr="00EA723E">
        <w:rPr>
          <w:rStyle w:val="StyleUnderline"/>
        </w:rPr>
        <w:t xml:space="preserve"> </w:t>
      </w:r>
      <w:r w:rsidRPr="00EA723E">
        <w:rPr>
          <w:rStyle w:val="StyleUnderline"/>
          <w:highlight w:val="green"/>
        </w:rPr>
        <w:t>U</w:t>
      </w:r>
      <w:r w:rsidRPr="00EA723E">
        <w:rPr>
          <w:rStyle w:val="StyleUnderline"/>
        </w:rPr>
        <w:t xml:space="preserve">nited </w:t>
      </w:r>
      <w:r w:rsidRPr="00EA723E">
        <w:rPr>
          <w:rStyle w:val="StyleUnderline"/>
          <w:highlight w:val="green"/>
        </w:rPr>
        <w:t>S</w:t>
      </w:r>
      <w:r w:rsidRPr="00EA723E">
        <w:rPr>
          <w:rStyle w:val="StyleUnderline"/>
        </w:rPr>
        <w:t xml:space="preserve">tates </w:t>
      </w:r>
      <w:r w:rsidRPr="00EA723E">
        <w:rPr>
          <w:rStyle w:val="StyleUnderline"/>
          <w:highlight w:val="green"/>
        </w:rPr>
        <w:t xml:space="preserve">to withdraw </w:t>
      </w:r>
      <w:r w:rsidRPr="00EA723E">
        <w:rPr>
          <w:rStyle w:val="StyleUnderline"/>
        </w:rPr>
        <w:t>from the</w:t>
      </w:r>
      <w:r w:rsidRPr="00EA723E">
        <w:rPr>
          <w:sz w:val="16"/>
        </w:rPr>
        <w:t xml:space="preserve"> World Trade Organization (</w:t>
      </w:r>
      <w:r w:rsidRPr="00EA723E">
        <w:rPr>
          <w:rStyle w:val="StyleUnderline"/>
        </w:rPr>
        <w:t>WTO</w:t>
      </w:r>
      <w:r w:rsidRPr="00EA723E">
        <w:rPr>
          <w:sz w:val="16"/>
        </w:rPr>
        <w:t xml:space="preserve">)—which would have potentially disastrous implications for the country if carried out. </w:t>
      </w:r>
      <w:r w:rsidRPr="00EA723E">
        <w:rPr>
          <w:rStyle w:val="StyleUnderline"/>
        </w:rPr>
        <w:t>For the first time since 2005</w:t>
      </w:r>
      <w:r w:rsidRPr="00EA723E">
        <w:rPr>
          <w:sz w:val="16"/>
        </w:rPr>
        <w:t xml:space="preserve">, </w:t>
      </w:r>
      <w:r w:rsidRPr="00EA723E">
        <w:rPr>
          <w:rStyle w:val="StyleUnderline"/>
          <w:highlight w:val="green"/>
        </w:rPr>
        <w:t>lawmakers from both parties</w:t>
      </w:r>
      <w:r w:rsidRPr="00EA723E">
        <w:rPr>
          <w:sz w:val="16"/>
          <w:highlight w:val="green"/>
        </w:rPr>
        <w:t xml:space="preserve"> </w:t>
      </w:r>
      <w:r w:rsidRPr="00EA723E">
        <w:rPr>
          <w:rStyle w:val="StyleUnderline"/>
          <w:highlight w:val="green"/>
        </w:rPr>
        <w:t>and</w:t>
      </w:r>
      <w:r w:rsidRPr="00EA723E">
        <w:rPr>
          <w:rStyle w:val="StyleUnderline"/>
        </w:rPr>
        <w:t xml:space="preserve"> both </w:t>
      </w:r>
      <w:r w:rsidRPr="00EA723E">
        <w:rPr>
          <w:rStyle w:val="StyleUnderline"/>
          <w:highlight w:val="green"/>
        </w:rPr>
        <w:t>houses</w:t>
      </w:r>
      <w:r w:rsidRPr="00EA723E">
        <w:rPr>
          <w:sz w:val="16"/>
        </w:rPr>
        <w:t xml:space="preserve"> of Congress </w:t>
      </w:r>
      <w:r w:rsidRPr="00EA723E">
        <w:rPr>
          <w:rStyle w:val="StyleUnderline"/>
          <w:highlight w:val="green"/>
        </w:rPr>
        <w:t xml:space="preserve">are </w:t>
      </w:r>
      <w:r w:rsidRPr="00EA723E">
        <w:rPr>
          <w:rStyle w:val="Emphasis"/>
          <w:highlight w:val="green"/>
        </w:rPr>
        <w:t>pushing</w:t>
      </w:r>
      <w:r w:rsidRPr="00EA723E">
        <w:rPr>
          <w:rStyle w:val="StyleUnderline"/>
        </w:rPr>
        <w:t xml:space="preserve"> to pull the United States out of the trading body</w:t>
      </w:r>
      <w:r w:rsidRPr="00EA723E">
        <w:rPr>
          <w:sz w:val="16"/>
        </w:rPr>
        <w:t xml:space="preserve"> it helped create and which was the culmination of decades of postwar efforts to boost free trade and economic integration. By law, the United States has a chance to vote every five years on staying inside the </w:t>
      </w:r>
      <w:proofErr w:type="gramStart"/>
      <w:r w:rsidRPr="00EA723E">
        <w:rPr>
          <w:sz w:val="16"/>
        </w:rPr>
        <w:t>WTO, but</w:t>
      </w:r>
      <w:proofErr w:type="gramEnd"/>
      <w:r w:rsidRPr="00EA723E">
        <w:rPr>
          <w:sz w:val="16"/>
        </w:rPr>
        <w:t xml:space="preserve"> staying on board was such a no-brainer in recent years that no such resolution was even presented. But this year—</w:t>
      </w:r>
      <w:r w:rsidRPr="00EA723E">
        <w:rPr>
          <w:rStyle w:val="StyleUnderline"/>
          <w:highlight w:val="green"/>
        </w:rPr>
        <w:t>powered by</w:t>
      </w:r>
      <w:r w:rsidRPr="00EA723E">
        <w:rPr>
          <w:rStyle w:val="StyleUnderline"/>
        </w:rPr>
        <w:t xml:space="preserve"> a rise in </w:t>
      </w:r>
      <w:r w:rsidRPr="00EA723E">
        <w:rPr>
          <w:rStyle w:val="Emphasis"/>
          <w:highlight w:val="green"/>
        </w:rPr>
        <w:t>economic nationalism</w:t>
      </w:r>
      <w:r w:rsidRPr="00EA723E">
        <w:rPr>
          <w:sz w:val="16"/>
        </w:rPr>
        <w:t xml:space="preserve">, growing concern about China, </w:t>
      </w:r>
      <w:r w:rsidRPr="00EA723E">
        <w:rPr>
          <w:rStyle w:val="StyleUnderline"/>
        </w:rPr>
        <w:t xml:space="preserve">and </w:t>
      </w:r>
      <w:r w:rsidRPr="00EA723E">
        <w:rPr>
          <w:rStyle w:val="Emphasis"/>
        </w:rPr>
        <w:t>frustration</w:t>
      </w:r>
      <w:r w:rsidRPr="00EA723E">
        <w:rPr>
          <w:rStyle w:val="StyleUnderline"/>
        </w:rPr>
        <w:t xml:space="preserve"> with</w:t>
      </w:r>
      <w:r w:rsidRPr="00EA723E">
        <w:rPr>
          <w:sz w:val="16"/>
        </w:rPr>
        <w:t xml:space="preserve"> two decades of paralysis at </w:t>
      </w:r>
      <w:r w:rsidRPr="00EA723E">
        <w:rPr>
          <w:rStyle w:val="StyleUnderline"/>
        </w:rPr>
        <w:t>the WTO</w:t>
      </w:r>
      <w:r w:rsidRPr="00EA723E">
        <w:rPr>
          <w:sz w:val="16"/>
        </w:rPr>
        <w:t>—</w:t>
      </w:r>
      <w:r w:rsidRPr="00EA723E">
        <w:rPr>
          <w:rStyle w:val="StyleUnderline"/>
          <w:highlight w:val="green"/>
        </w:rPr>
        <w:t xml:space="preserve">the </w:t>
      </w:r>
      <w:r w:rsidRPr="00EA723E">
        <w:rPr>
          <w:rStyle w:val="Emphasis"/>
          <w:highlight w:val="green"/>
        </w:rPr>
        <w:t>knives</w:t>
      </w:r>
      <w:r w:rsidRPr="00EA723E">
        <w:rPr>
          <w:rStyle w:val="StyleUnderline"/>
        </w:rPr>
        <w:t xml:space="preserve"> </w:t>
      </w:r>
      <w:r w:rsidRPr="00EA723E">
        <w:rPr>
          <w:sz w:val="16"/>
        </w:rPr>
        <w:t>on Capitol Hill</w:t>
      </w:r>
      <w:r w:rsidRPr="00EA723E">
        <w:rPr>
          <w:rStyle w:val="StyleUnderline"/>
        </w:rPr>
        <w:t xml:space="preserve"> </w:t>
      </w:r>
      <w:r w:rsidRPr="00EA723E">
        <w:rPr>
          <w:rStyle w:val="Emphasis"/>
          <w:highlight w:val="green"/>
        </w:rPr>
        <w:t>are out</w:t>
      </w:r>
      <w:r w:rsidRPr="00EA723E">
        <w:rPr>
          <w:sz w:val="16"/>
        </w:rPr>
        <w:t xml:space="preserve">, </w:t>
      </w:r>
      <w:r w:rsidRPr="00EA723E">
        <w:rPr>
          <w:rStyle w:val="StyleUnderline"/>
        </w:rPr>
        <w:t>to the delight of</w:t>
      </w:r>
      <w:r w:rsidRPr="00EA723E">
        <w:rPr>
          <w:sz w:val="16"/>
        </w:rPr>
        <w:t xml:space="preserve"> some of the </w:t>
      </w:r>
      <w:r w:rsidRPr="00EA723E">
        <w:rPr>
          <w:rStyle w:val="StyleUnderline"/>
        </w:rPr>
        <w:t>trade hard-liners</w:t>
      </w:r>
      <w:r w:rsidRPr="00EA723E">
        <w:rPr>
          <w:sz w:val="16"/>
        </w:rPr>
        <w:t xml:space="preserve"> in the White House. “</w:t>
      </w:r>
      <w:r w:rsidRPr="00EA723E">
        <w:rPr>
          <w:rStyle w:val="StyleUnderline"/>
        </w:rPr>
        <w:t xml:space="preserve">The WTO has been a </w:t>
      </w:r>
      <w:r w:rsidRPr="00EA723E">
        <w:rPr>
          <w:rStyle w:val="Emphasis"/>
        </w:rPr>
        <w:t>disaster</w:t>
      </w:r>
      <w:r w:rsidRPr="00EA723E">
        <w:rPr>
          <w:rStyle w:val="StyleUnderline"/>
        </w:rPr>
        <w:t xml:space="preserve"> for the United States</w:t>
      </w:r>
      <w:r w:rsidRPr="00EA723E">
        <w:rPr>
          <w:sz w:val="16"/>
        </w:rPr>
        <w:t>,” said Rep. Peter DeFazio, an Oregon Democrat, who introduced House legislation to withdraw this month. “</w:t>
      </w:r>
      <w:r w:rsidRPr="00EA723E">
        <w:rPr>
          <w:rStyle w:val="StyleUnderline"/>
        </w:rPr>
        <w:t>No trade regime can last when it no longer serves the people of the countries who are part of it</w:t>
      </w:r>
      <w:r w:rsidRPr="00EA723E">
        <w:rPr>
          <w:sz w:val="16"/>
        </w:rPr>
        <w:t>,” said Sen. Josh Hawley, a Missouri Republican, in a recent Senate floor speech after introducing his own resolution to leave. “</w:t>
      </w:r>
      <w:r w:rsidRPr="00EA723E">
        <w:rPr>
          <w:rStyle w:val="StyleUnderline"/>
          <w:highlight w:val="green"/>
        </w:rPr>
        <w:t>Our interests and</w:t>
      </w:r>
      <w:r w:rsidRPr="00EA723E">
        <w:rPr>
          <w:rStyle w:val="StyleUnderline"/>
        </w:rPr>
        <w:t xml:space="preserve"> those of </w:t>
      </w:r>
      <w:r w:rsidRPr="00EA723E">
        <w:rPr>
          <w:rStyle w:val="StyleUnderline"/>
          <w:highlight w:val="green"/>
        </w:rPr>
        <w:t xml:space="preserve">the WTO </w:t>
      </w:r>
      <w:r w:rsidRPr="00EA723E">
        <w:rPr>
          <w:rStyle w:val="Emphasis"/>
          <w:highlight w:val="green"/>
        </w:rPr>
        <w:t>diverged</w:t>
      </w:r>
      <w:r w:rsidRPr="00EA723E">
        <w:rPr>
          <w:rStyle w:val="StyleUnderline"/>
          <w:highlight w:val="green"/>
        </w:rPr>
        <w:t xml:space="preserve"> long</w:t>
      </w:r>
      <w:r w:rsidRPr="00EA723E">
        <w:rPr>
          <w:rStyle w:val="StyleUnderline"/>
        </w:rPr>
        <w:t xml:space="preserve"> </w:t>
      </w:r>
      <w:r w:rsidRPr="00EA723E">
        <w:rPr>
          <w:rStyle w:val="StyleUnderline"/>
          <w:highlight w:val="green"/>
        </w:rPr>
        <w:t>ago</w:t>
      </w:r>
      <w:r w:rsidRPr="00EA723E">
        <w:rPr>
          <w:sz w:val="16"/>
        </w:rPr>
        <w:t xml:space="preserve">.” </w:t>
      </w:r>
      <w:r w:rsidRPr="00EA723E">
        <w:rPr>
          <w:rStyle w:val="StyleUnderline"/>
          <w:highlight w:val="green"/>
        </w:rPr>
        <w:t>It’s doubtful</w:t>
      </w:r>
      <w:r w:rsidRPr="00EA723E">
        <w:rPr>
          <w:sz w:val="16"/>
        </w:rPr>
        <w:t xml:space="preserve"> that </w:t>
      </w:r>
      <w:r w:rsidRPr="00EA723E">
        <w:rPr>
          <w:rStyle w:val="StyleUnderline"/>
        </w:rPr>
        <w:t xml:space="preserve">the </w:t>
      </w:r>
      <w:r w:rsidRPr="00EA723E">
        <w:rPr>
          <w:rStyle w:val="StyleUnderline"/>
          <w:highlight w:val="green"/>
        </w:rPr>
        <w:t>measures</w:t>
      </w:r>
      <w:r w:rsidRPr="00EA723E">
        <w:rPr>
          <w:rStyle w:val="StyleUnderline"/>
        </w:rPr>
        <w:t xml:space="preserve"> </w:t>
      </w:r>
      <w:r w:rsidRPr="00EA723E">
        <w:rPr>
          <w:rStyle w:val="StyleUnderline"/>
          <w:highlight w:val="green"/>
        </w:rPr>
        <w:t>could secure enough votes</w:t>
      </w:r>
      <w:r w:rsidRPr="00EA723E">
        <w:rPr>
          <w:rStyle w:val="StyleUnderline"/>
        </w:rPr>
        <w:t xml:space="preserve"> for passage in either chamber</w:t>
      </w:r>
      <w:r w:rsidRPr="00EA723E">
        <w:rPr>
          <w:sz w:val="16"/>
        </w:rPr>
        <w:t xml:space="preserve">, </w:t>
      </w:r>
      <w:proofErr w:type="gramStart"/>
      <w:r w:rsidRPr="00EA723E">
        <w:rPr>
          <w:sz w:val="16"/>
        </w:rPr>
        <w:t>and</w:t>
      </w:r>
      <w:proofErr w:type="gramEnd"/>
      <w:r w:rsidRPr="00EA723E">
        <w:rPr>
          <w:sz w:val="16"/>
        </w:rPr>
        <w:t xml:space="preserve"> a tight le</w:t>
      </w:r>
      <w:r w:rsidRPr="00413DAF">
        <w:rPr>
          <w:sz w:val="16"/>
          <w:szCs w:val="16"/>
        </w:rPr>
        <w:t>gislative calendar makes the push for withdrawal doubly hard to pull off. But</w:t>
      </w:r>
      <w:r w:rsidRPr="00EA723E">
        <w:rPr>
          <w:sz w:val="16"/>
        </w:rPr>
        <w:t xml:space="preserve"> </w:t>
      </w:r>
      <w:r w:rsidRPr="00413DAF">
        <w:rPr>
          <w:rStyle w:val="StyleUnderline"/>
        </w:rPr>
        <w:t>the</w:t>
      </w:r>
      <w:r w:rsidRPr="00413DAF">
        <w:rPr>
          <w:rStyle w:val="Emphasis"/>
          <w:highlight w:val="green"/>
        </w:rPr>
        <w:t xml:space="preserve"> rush for the exit</w:t>
      </w:r>
      <w:r w:rsidRPr="00413DAF">
        <w:rPr>
          <w:rStyle w:val="Emphasis"/>
        </w:rPr>
        <w:t xml:space="preserve"> </w:t>
      </w:r>
      <w:r w:rsidRPr="00413DAF">
        <w:rPr>
          <w:rStyle w:val="StyleUnderline"/>
          <w:highlight w:val="green"/>
        </w:rPr>
        <w:t>is</w:t>
      </w:r>
      <w:r w:rsidRPr="00EA723E">
        <w:rPr>
          <w:rStyle w:val="StyleUnderline"/>
        </w:rPr>
        <w:t xml:space="preserve"> still </w:t>
      </w:r>
      <w:r w:rsidRPr="00413DAF">
        <w:rPr>
          <w:rStyle w:val="StyleUnderline"/>
          <w:highlight w:val="green"/>
        </w:rPr>
        <w:t>a</w:t>
      </w:r>
      <w:r w:rsidRPr="00EA723E">
        <w:rPr>
          <w:rStyle w:val="StyleUnderline"/>
        </w:rPr>
        <w:t xml:space="preserve"> </w:t>
      </w:r>
      <w:r w:rsidRPr="00413DAF">
        <w:rPr>
          <w:rStyle w:val="StyleUnderline"/>
          <w:highlight w:val="green"/>
        </w:rPr>
        <w:t xml:space="preserve">serious indication of </w:t>
      </w:r>
      <w:r w:rsidRPr="00413DAF">
        <w:rPr>
          <w:rStyle w:val="Emphasis"/>
          <w:highlight w:val="green"/>
        </w:rPr>
        <w:t>deep and growing dissatisfaction</w:t>
      </w:r>
      <w:r w:rsidRPr="00413DAF">
        <w:rPr>
          <w:rStyle w:val="Emphasis"/>
        </w:rPr>
        <w:t xml:space="preserve"> </w:t>
      </w:r>
      <w:r w:rsidRPr="00413DAF">
        <w:rPr>
          <w:rStyle w:val="StyleUnderline"/>
          <w:highlight w:val="green"/>
        </w:rPr>
        <w:t>with</w:t>
      </w:r>
      <w:r w:rsidRPr="00EA723E">
        <w:rPr>
          <w:rStyle w:val="StyleUnderline"/>
        </w:rPr>
        <w:t xml:space="preserve"> how </w:t>
      </w:r>
      <w:r w:rsidRPr="00413DAF">
        <w:rPr>
          <w:rStyle w:val="StyleUnderline"/>
          <w:highlight w:val="green"/>
        </w:rPr>
        <w:t>global trade</w:t>
      </w:r>
      <w:r w:rsidRPr="00EA723E">
        <w:rPr>
          <w:rStyle w:val="StyleUnderline"/>
        </w:rPr>
        <w:t xml:space="preserve"> has evolved</w:t>
      </w:r>
      <w:r w:rsidRPr="00EA723E">
        <w:rPr>
          <w:sz w:val="16"/>
        </w:rPr>
        <w:t xml:space="preserve">, highlighted by the vulnerability of cross-border supply </w:t>
      </w:r>
      <w:r w:rsidRPr="00EA723E">
        <w:rPr>
          <w:sz w:val="16"/>
          <w:szCs w:val="16"/>
        </w:rPr>
        <w:t xml:space="preserve">chains that have begun to come apart under the stress of the COVID-19 pandemic. If the United States were to pull out of the system it helped build, the implications would be dire. Other countries would be able to discriminate against U.S. goods and services with no limits. Tariffs would almost certainly </w:t>
      </w:r>
      <w:proofErr w:type="gramStart"/>
      <w:r w:rsidRPr="00EA723E">
        <w:rPr>
          <w:sz w:val="16"/>
          <w:szCs w:val="16"/>
        </w:rPr>
        <w:t>rise</w:t>
      </w:r>
      <w:proofErr w:type="gramEnd"/>
      <w:r w:rsidRPr="00EA723E">
        <w:rPr>
          <w:sz w:val="16"/>
          <w:szCs w:val="16"/>
        </w:rPr>
        <w:t xml:space="preserve"> and export markets shrink. Meanwhile, others like China and the European Union would increasingly be </w:t>
      </w:r>
      <w:proofErr w:type="gramStart"/>
      <w:r w:rsidRPr="00EA723E">
        <w:rPr>
          <w:sz w:val="16"/>
          <w:szCs w:val="16"/>
        </w:rPr>
        <w:t>in a position</w:t>
      </w:r>
      <w:proofErr w:type="gramEnd"/>
      <w:r w:rsidRPr="00EA723E">
        <w:rPr>
          <w:sz w:val="16"/>
          <w:szCs w:val="16"/>
        </w:rPr>
        <w:t xml:space="preserve"> to write the rules of the future economy, from data protection and privacy to intellectual property and state subsidies. “We’d have no rights, and we’d lose a seat at the table,” said Wendy Cutler, a former U.S. trade </w:t>
      </w:r>
      <w:r w:rsidRPr="00413DAF">
        <w:rPr>
          <w:sz w:val="16"/>
          <w:szCs w:val="16"/>
        </w:rPr>
        <w:t>negotiator now at the Asia Society. Why the big push now? For years, different aspects of the global trading system have stirred concern and at times anger in the United States and other countries; the WTO has</w:t>
      </w:r>
      <w:r w:rsidRPr="00EA723E">
        <w:rPr>
          <w:sz w:val="16"/>
        </w:rPr>
        <w:t xml:space="preserve"> essentially been stuck in place since the collapse of its last big negotiating round in 2008. For years, economists have debated the impact of the so-called “China shock” on U.S. jobs and manufacturing, and some evidence has shown that the competition from low-wage Chinese labor and the rapid movement of U.S. companies offshore hit the U.S. middle class harder than many economists expected. For years, </w:t>
      </w:r>
      <w:r w:rsidRPr="00413DAF">
        <w:rPr>
          <w:rStyle w:val="StyleUnderline"/>
          <w:highlight w:val="green"/>
        </w:rPr>
        <w:t>Republicans</w:t>
      </w:r>
      <w:r w:rsidRPr="00EA723E">
        <w:rPr>
          <w:rStyle w:val="StyleUnderline"/>
        </w:rPr>
        <w:t xml:space="preserve"> have </w:t>
      </w:r>
      <w:r w:rsidRPr="00413DAF">
        <w:rPr>
          <w:rStyle w:val="Emphasis"/>
          <w:highlight w:val="green"/>
        </w:rPr>
        <w:t>railed</w:t>
      </w:r>
      <w:r w:rsidRPr="00413DAF">
        <w:rPr>
          <w:rStyle w:val="StyleUnderline"/>
          <w:highlight w:val="green"/>
        </w:rPr>
        <w:t xml:space="preserve"> against international</w:t>
      </w:r>
      <w:r w:rsidRPr="00EA723E">
        <w:rPr>
          <w:rStyle w:val="StyleUnderline"/>
        </w:rPr>
        <w:t xml:space="preserve"> </w:t>
      </w:r>
      <w:r w:rsidRPr="00413DAF">
        <w:rPr>
          <w:rStyle w:val="StyleUnderline"/>
          <w:highlight w:val="green"/>
        </w:rPr>
        <w:t>organizations</w:t>
      </w:r>
      <w:r w:rsidRPr="00EA723E">
        <w:rPr>
          <w:sz w:val="16"/>
        </w:rPr>
        <w:t xml:space="preserve">—from the WTO to the International Criminal Court—that </w:t>
      </w:r>
      <w:r w:rsidRPr="00EA723E">
        <w:rPr>
          <w:rStyle w:val="StyleUnderline"/>
        </w:rPr>
        <w:t xml:space="preserve">they </w:t>
      </w:r>
      <w:r w:rsidRPr="00413DAF">
        <w:rPr>
          <w:rStyle w:val="StyleUnderline"/>
        </w:rPr>
        <w:t>see</w:t>
      </w:r>
      <w:r w:rsidRPr="00EA723E">
        <w:rPr>
          <w:rStyle w:val="StyleUnderline"/>
        </w:rPr>
        <w:t xml:space="preserve"> as </w:t>
      </w:r>
      <w:r w:rsidRPr="00413DAF">
        <w:rPr>
          <w:rStyle w:val="StyleUnderline"/>
          <w:highlight w:val="green"/>
        </w:rPr>
        <w:t>encroaching on</w:t>
      </w:r>
      <w:r w:rsidRPr="00EA723E">
        <w:rPr>
          <w:rStyle w:val="StyleUnderline"/>
        </w:rPr>
        <w:t xml:space="preserve"> </w:t>
      </w:r>
      <w:r w:rsidRPr="00413DAF">
        <w:rPr>
          <w:rStyle w:val="StyleUnderline"/>
          <w:highlight w:val="green"/>
        </w:rPr>
        <w:t>U</w:t>
      </w:r>
      <w:r w:rsidRPr="00EA723E">
        <w:rPr>
          <w:rStyle w:val="StyleUnderline"/>
        </w:rPr>
        <w:t>.</w:t>
      </w:r>
      <w:r w:rsidRPr="00413DAF">
        <w:rPr>
          <w:rStyle w:val="StyleUnderline"/>
          <w:highlight w:val="green"/>
        </w:rPr>
        <w:t>S</w:t>
      </w:r>
      <w:r w:rsidRPr="00EA723E">
        <w:rPr>
          <w:rStyle w:val="StyleUnderline"/>
        </w:rPr>
        <w:t xml:space="preserve">. </w:t>
      </w:r>
      <w:r w:rsidRPr="00413DAF">
        <w:rPr>
          <w:rStyle w:val="StyleUnderline"/>
          <w:highlight w:val="green"/>
        </w:rPr>
        <w:t>sovereignty</w:t>
      </w:r>
      <w:r w:rsidRPr="00EA723E">
        <w:rPr>
          <w:sz w:val="16"/>
        </w:rPr>
        <w:t xml:space="preserve">. Now, </w:t>
      </w:r>
      <w:r w:rsidRPr="00EA723E">
        <w:rPr>
          <w:rStyle w:val="StyleUnderline"/>
        </w:rPr>
        <w:t>all those forces have come together in a kind of</w:t>
      </w:r>
      <w:r w:rsidRPr="00EA723E">
        <w:rPr>
          <w:rStyle w:val="Emphasis"/>
        </w:rPr>
        <w:t xml:space="preserve"> imperfect storm</w:t>
      </w:r>
      <w:r w:rsidRPr="00EA723E">
        <w:rPr>
          <w:sz w:val="16"/>
        </w:rPr>
        <w:t>.</w:t>
      </w:r>
    </w:p>
    <w:p w14:paraId="06FC16FF" w14:textId="77777777" w:rsidR="00ED34FA" w:rsidRDefault="00ED34FA" w:rsidP="00ED34FA">
      <w:pPr>
        <w:rPr>
          <w:rFonts w:eastAsiaTheme="majorEastAsia" w:cstheme="majorBidi"/>
          <w:b/>
          <w:iCs/>
          <w:sz w:val="26"/>
        </w:rPr>
      </w:pPr>
      <w:r>
        <w:br w:type="page"/>
      </w:r>
    </w:p>
    <w:p w14:paraId="100AF454" w14:textId="77777777" w:rsidR="00ED34FA" w:rsidRDefault="00ED34FA" w:rsidP="00ED34FA">
      <w:pPr>
        <w:pStyle w:val="Heading4"/>
      </w:pPr>
      <w:r>
        <w:t>A major country operating outside WTO consensus wrecks global trade norms</w:t>
      </w:r>
    </w:p>
    <w:p w14:paraId="0F4BFD21" w14:textId="77777777" w:rsidR="00ED34FA" w:rsidRDefault="00ED34FA" w:rsidP="00ED34FA">
      <w:r w:rsidRPr="00F72EAD">
        <w:rPr>
          <w:rStyle w:val="Heading4Char"/>
        </w:rPr>
        <w:t>Bacchus 20</w:t>
      </w:r>
      <w:r>
        <w:t xml:space="preserve"> [</w:t>
      </w:r>
      <w:r w:rsidRPr="00F72EAD">
        <w:t xml:space="preserve">James Bacchus, </w:t>
      </w:r>
      <w:r>
        <w:t xml:space="preserve">member of the Herbert A. </w:t>
      </w:r>
      <w:proofErr w:type="spellStart"/>
      <w:r>
        <w:t>Stiefel</w:t>
      </w:r>
      <w:proofErr w:type="spellEnd"/>
      <w:r>
        <w:t xml:space="preserve"> Center for Trade Policy Studies, the Distinguished University Professor of Global Affairs and director of the Center for Global Economic and Environmental Opportunity at the University of Central Florida, </w:t>
      </w:r>
      <w:r w:rsidRPr="00F72EAD">
        <w:t xml:space="preserve">12-16-2020, "An Unnecessary Proposal: A WTO Waiver of Intellectual Property Rights for COVID-19 Vaccines," Cato Institute, </w:t>
      </w:r>
      <w:hyperlink r:id="rId9" w:history="1">
        <w:r w:rsidRPr="00F41676">
          <w:rPr>
            <w:rStyle w:val="Hyperlink"/>
          </w:rPr>
          <w:t>https://www.cato.org/free-trade-bulletin/unnecessary-proposal-wto-waiver-intellectual-property-rights-covid-19-vaccines]/Kankee</w:t>
        </w:r>
      </w:hyperlink>
    </w:p>
    <w:p w14:paraId="713AA0D2" w14:textId="77777777" w:rsidR="00ED34FA" w:rsidRPr="00F96F48" w:rsidRDefault="00ED34FA" w:rsidP="00ED34FA">
      <w:pPr>
        <w:rPr>
          <w:sz w:val="16"/>
        </w:rPr>
      </w:pPr>
      <w:r w:rsidRPr="00F96F48">
        <w:rPr>
          <w:sz w:val="16"/>
        </w:rPr>
        <w:t xml:space="preserve">In a sign of their increasing frustration with global efforts to ensure that all people everywhere will have access to COVID-19 vaccines, several developing countries have asked other members of the World Trade Organization (WTO) to join them in a sweeping waiver of the intellectual property (IP) rights relating to those vaccines. Their waiver request raises anew the recurring debate within the WTO over the right balance between the protection of IP rights and access in poorer countries to urgently needed medicines. But </w:t>
      </w:r>
      <w:r w:rsidRPr="00F96F48">
        <w:rPr>
          <w:rStyle w:val="StyleUnderline"/>
          <w:highlight w:val="green"/>
        </w:rPr>
        <w:t xml:space="preserve">the </w:t>
      </w:r>
      <w:r w:rsidRPr="00F96F48">
        <w:rPr>
          <w:rStyle w:val="Emphasis"/>
          <w:highlight w:val="green"/>
        </w:rPr>
        <w:t>last thing</w:t>
      </w:r>
      <w:r w:rsidRPr="00F72EAD">
        <w:rPr>
          <w:rStyle w:val="StyleUnderline"/>
        </w:rPr>
        <w:t xml:space="preserve"> </w:t>
      </w:r>
      <w:r w:rsidRPr="00F96F48">
        <w:rPr>
          <w:rStyle w:val="StyleUnderline"/>
          <w:highlight w:val="green"/>
        </w:rPr>
        <w:t>the WTO needs</w:t>
      </w:r>
      <w:r w:rsidRPr="00F72EAD">
        <w:rPr>
          <w:rStyle w:val="StyleUnderline"/>
        </w:rPr>
        <w:t xml:space="preserve"> </w:t>
      </w:r>
      <w:r w:rsidRPr="00F96F48">
        <w:rPr>
          <w:rStyle w:val="StyleUnderline"/>
          <w:highlight w:val="green"/>
        </w:rPr>
        <w:t>is</w:t>
      </w:r>
      <w:r w:rsidRPr="00F72EAD">
        <w:rPr>
          <w:rStyle w:val="StyleUnderline"/>
        </w:rPr>
        <w:t xml:space="preserve"> another </w:t>
      </w:r>
      <w:r w:rsidRPr="00F96F48">
        <w:rPr>
          <w:rStyle w:val="StyleUnderline"/>
          <w:highlight w:val="green"/>
        </w:rPr>
        <w:t>debate over</w:t>
      </w:r>
      <w:r w:rsidRPr="00F72EAD">
        <w:rPr>
          <w:rStyle w:val="StyleUnderline"/>
        </w:rPr>
        <w:t xml:space="preserve"> perceived </w:t>
      </w:r>
      <w:r w:rsidRPr="00F96F48">
        <w:rPr>
          <w:rStyle w:val="StyleUnderline"/>
          <w:highlight w:val="green"/>
        </w:rPr>
        <w:t>trade</w:t>
      </w:r>
      <w:r w:rsidRPr="00F72EAD">
        <w:rPr>
          <w:rStyle w:val="StyleUnderline"/>
        </w:rPr>
        <w:t xml:space="preserve"> obstacles to public health</w:t>
      </w:r>
      <w:r w:rsidRPr="00F96F48">
        <w:rPr>
          <w:sz w:val="16"/>
        </w:rPr>
        <w:t xml:space="preserve">. </w:t>
      </w:r>
      <w:r w:rsidRPr="00F96F48">
        <w:rPr>
          <w:rStyle w:val="StyleUnderline"/>
          <w:highlight w:val="green"/>
        </w:rPr>
        <w:t>Unless</w:t>
      </w:r>
      <w:r w:rsidRPr="00F96F48">
        <w:rPr>
          <w:sz w:val="16"/>
          <w:highlight w:val="green"/>
        </w:rPr>
        <w:t xml:space="preserve"> </w:t>
      </w:r>
      <w:r w:rsidRPr="00F96F48">
        <w:rPr>
          <w:rStyle w:val="StyleUnderline"/>
          <w:highlight w:val="green"/>
        </w:rPr>
        <w:t xml:space="preserve">WTO members reach a </w:t>
      </w:r>
      <w:r w:rsidRPr="00F96F48">
        <w:rPr>
          <w:rStyle w:val="Emphasis"/>
          <w:highlight w:val="green"/>
        </w:rPr>
        <w:t>consensus</w:t>
      </w:r>
      <w:r w:rsidRPr="00F96F48">
        <w:rPr>
          <w:sz w:val="16"/>
        </w:rPr>
        <w:t xml:space="preserve">, </w:t>
      </w:r>
      <w:r w:rsidRPr="00F96F48">
        <w:rPr>
          <w:rStyle w:val="StyleUnderline"/>
        </w:rPr>
        <w:t>the</w:t>
      </w:r>
      <w:r w:rsidRPr="00F72EAD">
        <w:rPr>
          <w:rStyle w:val="StyleUnderline"/>
        </w:rPr>
        <w:t xml:space="preserve"> multilateral </w:t>
      </w:r>
      <w:r w:rsidRPr="00F96F48">
        <w:rPr>
          <w:rStyle w:val="StyleUnderline"/>
          <w:highlight w:val="green"/>
        </w:rPr>
        <w:t>trading system may be</w:t>
      </w:r>
      <w:r w:rsidRPr="00F72EAD">
        <w:rPr>
          <w:rStyle w:val="StyleUnderline"/>
        </w:rPr>
        <w:t xml:space="preserve"> further </w:t>
      </w:r>
      <w:r w:rsidRPr="00F96F48">
        <w:rPr>
          <w:rStyle w:val="Emphasis"/>
          <w:highlight w:val="green"/>
        </w:rPr>
        <w:t>complicated</w:t>
      </w:r>
      <w:r w:rsidRPr="00F72EAD">
        <w:rPr>
          <w:rStyle w:val="StyleUnderline"/>
        </w:rPr>
        <w:t xml:space="preserve"> </w:t>
      </w:r>
      <w:r w:rsidRPr="00F96F48">
        <w:rPr>
          <w:rStyle w:val="StyleUnderline"/>
          <w:highlight w:val="green"/>
        </w:rPr>
        <w:t>by a delay</w:t>
      </w:r>
      <w:r w:rsidRPr="00F72EAD">
        <w:rPr>
          <w:rStyle w:val="StyleUnderline"/>
        </w:rPr>
        <w:t xml:space="preserve"> like that </w:t>
      </w:r>
      <w:r w:rsidRPr="00F96F48">
        <w:rPr>
          <w:rStyle w:val="StyleUnderline"/>
          <w:highlight w:val="green"/>
        </w:rPr>
        <w:t>in resolving</w:t>
      </w:r>
      <w:r w:rsidRPr="00F72EAD">
        <w:rPr>
          <w:rStyle w:val="StyleUnderline"/>
        </w:rPr>
        <w:t xml:space="preserve"> </w:t>
      </w:r>
      <w:r w:rsidRPr="00F96F48">
        <w:rPr>
          <w:rStyle w:val="StyleUnderline"/>
          <w:highlight w:val="green"/>
        </w:rPr>
        <w:t>the</w:t>
      </w:r>
      <w:r w:rsidRPr="00F72EAD">
        <w:rPr>
          <w:rStyle w:val="StyleUnderline"/>
        </w:rPr>
        <w:t xml:space="preserve"> </w:t>
      </w:r>
      <w:r w:rsidRPr="00F96F48">
        <w:rPr>
          <w:rStyle w:val="Emphasis"/>
          <w:highlight w:val="green"/>
        </w:rPr>
        <w:t>two‐​decades‐​old dispute</w:t>
      </w:r>
      <w:r w:rsidRPr="00F72EAD">
        <w:rPr>
          <w:rStyle w:val="StyleUnderline"/>
        </w:rPr>
        <w:t xml:space="preserve"> between developed and developing countries</w:t>
      </w:r>
      <w:r w:rsidRPr="00F96F48">
        <w:rPr>
          <w:sz w:val="16"/>
        </w:rPr>
        <w:t xml:space="preserve"> over the compulsory licensing and generic distribution of HIV/AIDS drugs. </w:t>
      </w:r>
      <w:r w:rsidRPr="00F96F48">
        <w:rPr>
          <w:rStyle w:val="StyleUnderline"/>
          <w:highlight w:val="green"/>
        </w:rPr>
        <w:t>A</w:t>
      </w:r>
      <w:r w:rsidRPr="00F72EAD">
        <w:rPr>
          <w:rStyle w:val="StyleUnderline"/>
        </w:rPr>
        <w:t xml:space="preserve"> new and </w:t>
      </w:r>
      <w:r w:rsidRPr="00F96F48">
        <w:rPr>
          <w:rStyle w:val="Emphasis"/>
          <w:highlight w:val="green"/>
        </w:rPr>
        <w:t>contentious</w:t>
      </w:r>
      <w:r w:rsidRPr="00F96F48">
        <w:rPr>
          <w:sz w:val="16"/>
        </w:rPr>
        <w:t xml:space="preserve"> “</w:t>
      </w:r>
      <w:r w:rsidRPr="00F72EAD">
        <w:rPr>
          <w:rStyle w:val="StyleUnderline"/>
        </w:rPr>
        <w:t>North‐​South</w:t>
      </w:r>
      <w:r w:rsidRPr="00F96F48">
        <w:rPr>
          <w:sz w:val="16"/>
        </w:rPr>
        <w:t xml:space="preserve">” </w:t>
      </w:r>
      <w:r w:rsidRPr="00F96F48">
        <w:rPr>
          <w:rStyle w:val="Emphasis"/>
          <w:highlight w:val="green"/>
        </w:rPr>
        <w:t>political struggle</w:t>
      </w:r>
      <w:r w:rsidRPr="00F96F48">
        <w:rPr>
          <w:sz w:val="16"/>
        </w:rPr>
        <w:t xml:space="preserve"> </w:t>
      </w:r>
      <w:proofErr w:type="gramStart"/>
      <w:r w:rsidRPr="00F96F48">
        <w:rPr>
          <w:sz w:val="16"/>
        </w:rPr>
        <w:t xml:space="preserve">definitely </w:t>
      </w:r>
      <w:r w:rsidRPr="00F96F48">
        <w:rPr>
          <w:rStyle w:val="StyleUnderline"/>
          <w:highlight w:val="green"/>
        </w:rPr>
        <w:t>would</w:t>
      </w:r>
      <w:proofErr w:type="gramEnd"/>
      <w:r w:rsidRPr="00F96F48">
        <w:rPr>
          <w:rStyle w:val="StyleUnderline"/>
          <w:highlight w:val="green"/>
        </w:rPr>
        <w:t xml:space="preserve"> not be in the interest of the</w:t>
      </w:r>
      <w:r w:rsidRPr="00F96F48">
        <w:rPr>
          <w:rStyle w:val="StyleUnderline"/>
        </w:rPr>
        <w:t xml:space="preserve"> </w:t>
      </w:r>
      <w:r w:rsidRPr="00F96F48">
        <w:rPr>
          <w:sz w:val="16"/>
        </w:rPr>
        <w:t xml:space="preserve">developed countries, the developing countries, the pharmaceutical companies, or the </w:t>
      </w:r>
      <w:r w:rsidRPr="00F96F48">
        <w:rPr>
          <w:rStyle w:val="StyleUnderline"/>
          <w:highlight w:val="green"/>
        </w:rPr>
        <w:t>WTO</w:t>
      </w:r>
      <w:r w:rsidRPr="00F96F48">
        <w:rPr>
          <w:sz w:val="16"/>
        </w:rPr>
        <w:t xml:space="preserve">. </w:t>
      </w:r>
      <w:proofErr w:type="gramStart"/>
      <w:r w:rsidRPr="00F96F48">
        <w:rPr>
          <w:sz w:val="16"/>
        </w:rPr>
        <w:t>Certainly</w:t>
      </w:r>
      <w:proofErr w:type="gramEnd"/>
      <w:r w:rsidRPr="00F96F48">
        <w:rPr>
          <w:sz w:val="16"/>
        </w:rPr>
        <w:t xml:space="preserve"> it would not be in the interest of the victims </w:t>
      </w:r>
      <w:r w:rsidRPr="00F96F48">
        <w:rPr>
          <w:sz w:val="16"/>
          <w:szCs w:val="16"/>
        </w:rPr>
        <w:t>and potential victims of COVID-19. Background In early October 2020, India and South Africa asked the members of</w:t>
      </w:r>
      <w:r w:rsidRPr="00F96F48">
        <w:rPr>
          <w:sz w:val="16"/>
        </w:rPr>
        <w:t xml:space="preserve"> the WTO to waive protections in WTO rules for patents, copyrights, industrial designs, and undisclosed information (trade secrets) in relation to the “prevention, containment or treatment of COVID-19 … until widespread vaccination is in place globally, and the majority of the world’s population has developed immunity.”1 India and South Africa want to give all WTO members freedom to refuse to grant or enforce patents and other IP rights relating to COVID-19 vaccines, drugs, diagnostics, and other technologies for the duration of the pandemic. In requesting the waiver, India and South Africa have argued that “an effective response to the COVID-19 pandemic requires rapid access to affordable medical products including diagnostic kits, medical masks, other personal protective equipment and ventilators, as well as vaccines and medicines for the prevention and treatment of patients in dire need.” They have said that “as new diagnostics, therapeutics and vaccines for COVID-19 are developed, there are significant concerns, how these will be made available promptly, in sufficient quantities and at affordable prices to meet global demand.”2 Later in October, the members of the WTO failed to muster the required consensus to move forward with the proposed waiver. The European Union, the United States, the United Kingdom, and other developed countries opposed the waiver request.3 One WTO delegate, from the United Kingdom, described it as “an extreme measure to address an unproven problem.”4 A spokesperson for the European Union explained, “There is no evidence that intellectual property rights are a genuine barrier for accessibility of COVID‐​19‐​related medicines and technologies.”5 In the absence of a consensus, WTO members have decided to postpone further discussion of the proposed waiver until early 2021. Balancing IP Rights and Access to Medicines Not New to WTO This waiver controversy comes nearly two decades after the end of the long battle in the multilateral trading system over access to HIV/AIDS drugs. </w:t>
      </w:r>
      <w:r w:rsidRPr="00F96F48">
        <w:rPr>
          <w:rStyle w:val="StyleUnderline"/>
        </w:rPr>
        <w:t>At the height of the HIV/AIDS crisis</w:t>
      </w:r>
      <w:r w:rsidRPr="00F96F48">
        <w:rPr>
          <w:sz w:val="16"/>
        </w:rPr>
        <w:t xml:space="preserve"> at the turn of the century, numerous </w:t>
      </w:r>
      <w:r w:rsidRPr="00F96F48">
        <w:rPr>
          <w:rStyle w:val="StyleUnderline"/>
        </w:rPr>
        <w:t>countries</w:t>
      </w:r>
      <w:r w:rsidRPr="00F96F48">
        <w:rPr>
          <w:sz w:val="16"/>
        </w:rPr>
        <w:t xml:space="preserve">, including especially those from sub‐​Saharan Africa, </w:t>
      </w:r>
      <w:r w:rsidRPr="00F96F48">
        <w:rPr>
          <w:rStyle w:val="StyleUnderline"/>
        </w:rPr>
        <w:t>could not afford the high‐​priced HIV/AIDS drugs patented by pharmaceutical companies in developed countries</w:t>
      </w:r>
      <w:r w:rsidRPr="00F96F48">
        <w:rPr>
          <w:sz w:val="16"/>
        </w:rPr>
        <w:t xml:space="preserve">. Having spent billions of dollars on developing the drugs, the patent holders resisted lowering their prices. </w:t>
      </w:r>
      <w:r w:rsidRPr="00F96F48">
        <w:rPr>
          <w:rStyle w:val="StyleUnderline"/>
          <w:highlight w:val="green"/>
        </w:rPr>
        <w:t>The credibility of</w:t>
      </w:r>
      <w:r w:rsidRPr="00F96F48">
        <w:rPr>
          <w:sz w:val="16"/>
        </w:rPr>
        <w:t xml:space="preserve"> the </w:t>
      </w:r>
      <w:r w:rsidRPr="00F72EAD">
        <w:rPr>
          <w:rStyle w:val="StyleUnderline"/>
        </w:rPr>
        <w:t>companies</w:t>
      </w:r>
      <w:r w:rsidRPr="00F96F48">
        <w:rPr>
          <w:sz w:val="16"/>
        </w:rPr>
        <w:t xml:space="preserve">, the </w:t>
      </w:r>
      <w:r w:rsidRPr="00F72EAD">
        <w:rPr>
          <w:rStyle w:val="StyleUnderline"/>
        </w:rPr>
        <w:t>countries</w:t>
      </w:r>
      <w:r w:rsidRPr="00F96F48">
        <w:rPr>
          <w:sz w:val="16"/>
        </w:rPr>
        <w:t xml:space="preserve"> that supported them, </w:t>
      </w:r>
      <w:r w:rsidRPr="00F72EAD">
        <w:rPr>
          <w:rStyle w:val="StyleUnderline"/>
        </w:rPr>
        <w:t xml:space="preserve">and </w:t>
      </w:r>
      <w:r w:rsidRPr="00F96F48">
        <w:rPr>
          <w:rStyle w:val="StyleUnderline"/>
          <w:highlight w:val="green"/>
        </w:rPr>
        <w:t>the WTO itself were</w:t>
      </w:r>
      <w:r w:rsidRPr="00F96F48">
        <w:rPr>
          <w:sz w:val="16"/>
        </w:rPr>
        <w:t xml:space="preserve"> all </w:t>
      </w:r>
      <w:r w:rsidRPr="00F96F48">
        <w:rPr>
          <w:rStyle w:val="Emphasis"/>
          <w:highlight w:val="green"/>
        </w:rPr>
        <w:t>damaged</w:t>
      </w:r>
      <w:r w:rsidRPr="00F96F48">
        <w:rPr>
          <w:sz w:val="16"/>
        </w:rPr>
        <w:t xml:space="preserve"> </w:t>
      </w:r>
      <w:r w:rsidRPr="00F72EAD">
        <w:rPr>
          <w:rStyle w:val="StyleUnderline"/>
        </w:rPr>
        <w:t>by</w:t>
      </w:r>
      <w:r w:rsidRPr="00F96F48">
        <w:rPr>
          <w:sz w:val="16"/>
        </w:rPr>
        <w:t xml:space="preserve"> </w:t>
      </w:r>
      <w:r w:rsidRPr="00F72EAD">
        <w:rPr>
          <w:rStyle w:val="StyleUnderline"/>
        </w:rPr>
        <w:t>a</w:t>
      </w:r>
      <w:r w:rsidRPr="00F96F48">
        <w:rPr>
          <w:sz w:val="16"/>
        </w:rPr>
        <w:t xml:space="preserve">n extended </w:t>
      </w:r>
      <w:r w:rsidRPr="00F72EAD">
        <w:rPr>
          <w:rStyle w:val="StyleUnderline"/>
        </w:rPr>
        <w:t>controversy over whether patent rights should take precedence over</w:t>
      </w:r>
      <w:r w:rsidRPr="00F96F48">
        <w:rPr>
          <w:sz w:val="16"/>
        </w:rPr>
        <w:t xml:space="preserve"> providing </w:t>
      </w:r>
      <w:r w:rsidRPr="00F72EAD">
        <w:rPr>
          <w:rStyle w:val="StyleUnderline"/>
        </w:rPr>
        <w:t>affordable medicines</w:t>
      </w:r>
      <w:r w:rsidRPr="00F96F48">
        <w:rPr>
          <w:sz w:val="16"/>
        </w:rPr>
        <w:t xml:space="preserve"> for people afflicted by a lethal disease. Article 8 of the WTO Agreement on the Trade‐​Related Aspects of Intellectual Property Rights (the TRIPS Agreement) provides that WTO members “may, in formulating or amending their laws and regulations, adopt measures necessary to protect public health … provided that such measures are consistent with the provisions of this Agreement.” In similar vein, Article 7 of the TRIPS Agreement provides that the “protection and enforcement of intellectual property rights” shall be “in a manner conducive to social and economic welfare.”6 It can be maintained that these two WTO IP rules are significantly capacious to include any reasonable health measures that a WTO member may take during a health emergency, such as a pandemic. Yet </w:t>
      </w:r>
      <w:r w:rsidRPr="00F96F48">
        <w:rPr>
          <w:rStyle w:val="StyleUnderline"/>
        </w:rPr>
        <w:t>there was doubt</w:t>
      </w:r>
      <w:r w:rsidRPr="00F96F48">
        <w:rPr>
          <w:sz w:val="16"/>
        </w:rPr>
        <w:t xml:space="preserve"> </w:t>
      </w:r>
      <w:r w:rsidRPr="00F96F48">
        <w:rPr>
          <w:rStyle w:val="StyleUnderline"/>
        </w:rPr>
        <w:t>among</w:t>
      </w:r>
      <w:r w:rsidRPr="00F96F48">
        <w:rPr>
          <w:sz w:val="16"/>
        </w:rPr>
        <w:t xml:space="preserve"> the </w:t>
      </w:r>
      <w:r w:rsidRPr="00F96F48">
        <w:rPr>
          <w:rStyle w:val="StyleUnderline"/>
        </w:rPr>
        <w:t>members</w:t>
      </w:r>
      <w:r w:rsidRPr="00F96F48">
        <w:rPr>
          <w:sz w:val="16"/>
        </w:rPr>
        <w:t xml:space="preserve"> during the HIV/AIDS crisis </w:t>
      </w:r>
      <w:r w:rsidRPr="00F96F48">
        <w:rPr>
          <w:rStyle w:val="StyleUnderline"/>
        </w:rPr>
        <w:t>about the precise reach of</w:t>
      </w:r>
      <w:r w:rsidRPr="00F96F48">
        <w:rPr>
          <w:sz w:val="16"/>
        </w:rPr>
        <w:t xml:space="preserve"> these </w:t>
      </w:r>
      <w:r w:rsidRPr="00F96F48">
        <w:rPr>
          <w:rStyle w:val="StyleUnderline"/>
        </w:rPr>
        <w:t>provisions</w:t>
      </w:r>
      <w:r>
        <w:rPr>
          <w:sz w:val="16"/>
        </w:rPr>
        <w:t xml:space="preserve">. </w:t>
      </w:r>
      <w:r w:rsidRPr="00F96F48">
        <w:rPr>
          <w:sz w:val="16"/>
          <w:szCs w:val="16"/>
        </w:rPr>
        <w:t>As Jennifer Hillman of the Council on Foreign Relations observed, ordinarily the “inherent tension between the protection of intellectual property and the need to make and distribute affordable medicines” is “resolved through licensing, which allows a patent holder to permit others to make or trade the protected product—usually at a price and with some supervision from the patent holder to ensure control.”7 But, in public health emergencies, it may be impossible to obtain a license. In such cases, “compulsory licenses” can be issued to local manufacturers, authorizing them to make patented products or use patented processes even though they do not have the permission of the patent holders.8</w:t>
      </w:r>
    </w:p>
    <w:p w14:paraId="71387D37" w14:textId="77777777" w:rsidR="00ED34FA" w:rsidRDefault="00ED34FA" w:rsidP="00ED34FA">
      <w:pPr>
        <w:pStyle w:val="Heading4"/>
      </w:pPr>
      <w:r>
        <w:t>Even small changes make pharma companies fear patent reform</w:t>
      </w:r>
    </w:p>
    <w:p w14:paraId="1F289A99" w14:textId="77777777" w:rsidR="00ED34FA" w:rsidRDefault="00ED34FA" w:rsidP="00ED34FA">
      <w:proofErr w:type="spellStart"/>
      <w:r w:rsidRPr="00E91FB2">
        <w:rPr>
          <w:rStyle w:val="Heading4Char"/>
        </w:rPr>
        <w:t>Asgari</w:t>
      </w:r>
      <w:proofErr w:type="spellEnd"/>
      <w:r w:rsidRPr="00E91FB2">
        <w:rPr>
          <w:rStyle w:val="Heading4Char"/>
        </w:rPr>
        <w:t xml:space="preserve"> et al. 21</w:t>
      </w:r>
      <w:r>
        <w:t xml:space="preserve"> [Nikou </w:t>
      </w:r>
      <w:proofErr w:type="spellStart"/>
      <w:r>
        <w:t>Asgari</w:t>
      </w:r>
      <w:proofErr w:type="spellEnd"/>
      <w:r>
        <w:t xml:space="preserve">, markets reporter for the Financial Times, Donato Paolo Mancini, FT's pharma reporter, and Hannah </w:t>
      </w:r>
      <w:proofErr w:type="spellStart"/>
      <w:r>
        <w:t>Kuchler</w:t>
      </w:r>
      <w:proofErr w:type="spellEnd"/>
      <w:r>
        <w:t>, FT’s global pharmaceutical correspondent, 05-06-2021, "Pharma industry fears Biden’s patent move sets precedent," FT, https://amp.ft.com/content/f54bf71b-87be-4290-9c95-4d110eec7a90]/Kankee</w:t>
      </w:r>
    </w:p>
    <w:p w14:paraId="73BF9D8B" w14:textId="77777777" w:rsidR="00ED34FA" w:rsidRDefault="00ED34FA" w:rsidP="00ED34FA">
      <w:pPr>
        <w:rPr>
          <w:sz w:val="16"/>
        </w:rPr>
      </w:pPr>
      <w:r w:rsidRPr="00E91FB2">
        <w:rPr>
          <w:rStyle w:val="StyleUnderline"/>
          <w:highlight w:val="green"/>
        </w:rPr>
        <w:t>Profits</w:t>
      </w:r>
      <w:r w:rsidRPr="00E91FB2">
        <w:rPr>
          <w:rStyle w:val="StyleUnderline"/>
        </w:rPr>
        <w:t xml:space="preserve"> </w:t>
      </w:r>
      <w:r w:rsidRPr="00E91FB2">
        <w:rPr>
          <w:rStyle w:val="StyleUnderline"/>
          <w:highlight w:val="green"/>
        </w:rPr>
        <w:t xml:space="preserve">in the pharmaceutical industry are protected by a </w:t>
      </w:r>
      <w:r w:rsidRPr="00E91FB2">
        <w:rPr>
          <w:rStyle w:val="Emphasis"/>
          <w:highlight w:val="green"/>
        </w:rPr>
        <w:t>fortress of patents</w:t>
      </w:r>
      <w:r w:rsidRPr="00E91FB2">
        <w:rPr>
          <w:sz w:val="16"/>
        </w:rPr>
        <w:t xml:space="preserve"> </w:t>
      </w:r>
      <w:r w:rsidRPr="00E91FB2">
        <w:rPr>
          <w:rStyle w:val="StyleUnderline"/>
        </w:rPr>
        <w:t>that</w:t>
      </w:r>
      <w:r w:rsidRPr="00E91FB2">
        <w:rPr>
          <w:sz w:val="16"/>
        </w:rPr>
        <w:t xml:space="preserve"> </w:t>
      </w:r>
      <w:r w:rsidRPr="00E91FB2">
        <w:rPr>
          <w:rStyle w:val="Emphasis"/>
        </w:rPr>
        <w:t>guarantee</w:t>
      </w:r>
      <w:r w:rsidRPr="00E91FB2">
        <w:rPr>
          <w:sz w:val="16"/>
        </w:rPr>
        <w:t xml:space="preserve"> </w:t>
      </w:r>
      <w:proofErr w:type="spellStart"/>
      <w:r w:rsidRPr="00E91FB2">
        <w:rPr>
          <w:rStyle w:val="StyleUnderline"/>
        </w:rPr>
        <w:t>drugmakers</w:t>
      </w:r>
      <w:proofErr w:type="spellEnd"/>
      <w:r w:rsidRPr="00E91FB2">
        <w:rPr>
          <w:rStyle w:val="StyleUnderline"/>
        </w:rPr>
        <w:t xml:space="preserve"> a stream of income until they expire</w:t>
      </w:r>
      <w:r w:rsidRPr="00E91FB2">
        <w:rPr>
          <w:sz w:val="16"/>
        </w:rPr>
        <w:t xml:space="preserve">. On Wednesday, Joe </w:t>
      </w:r>
      <w:r w:rsidRPr="00E91FB2">
        <w:rPr>
          <w:rStyle w:val="StyleUnderline"/>
          <w:highlight w:val="green"/>
        </w:rPr>
        <w:t>Biden</w:t>
      </w:r>
      <w:r w:rsidRPr="00E91FB2">
        <w:rPr>
          <w:sz w:val="16"/>
        </w:rPr>
        <w:t xml:space="preserve"> </w:t>
      </w:r>
      <w:r w:rsidRPr="00E91FB2">
        <w:rPr>
          <w:rStyle w:val="StyleUnderline"/>
        </w:rPr>
        <w:t>broke with decades of US orthodoxy and made a crack in the</w:t>
      </w:r>
      <w:r w:rsidRPr="00E91FB2">
        <w:rPr>
          <w:sz w:val="16"/>
        </w:rPr>
        <w:t xml:space="preserve"> </w:t>
      </w:r>
      <w:r w:rsidRPr="00E91FB2">
        <w:rPr>
          <w:rStyle w:val="StyleUnderline"/>
        </w:rPr>
        <w:t>wall</w:t>
      </w:r>
      <w:r w:rsidRPr="00E91FB2">
        <w:rPr>
          <w:sz w:val="16"/>
        </w:rPr>
        <w:t xml:space="preserve">. </w:t>
      </w:r>
      <w:r w:rsidRPr="00E91FB2">
        <w:rPr>
          <w:rStyle w:val="StyleUnderline"/>
        </w:rPr>
        <w:t>His administration</w:t>
      </w:r>
      <w:r w:rsidRPr="00E91FB2">
        <w:rPr>
          <w:rStyle w:val="StyleUnderline"/>
          <w:highlight w:val="green"/>
        </w:rPr>
        <w:t>’s</w:t>
      </w:r>
      <w:r w:rsidRPr="00E91FB2">
        <w:rPr>
          <w:rStyle w:val="StyleUnderline"/>
        </w:rPr>
        <w:t xml:space="preserve"> </w:t>
      </w:r>
      <w:r w:rsidRPr="00E91FB2">
        <w:rPr>
          <w:rStyle w:val="StyleUnderline"/>
          <w:highlight w:val="green"/>
        </w:rPr>
        <w:t>decision to support a</w:t>
      </w:r>
      <w:r w:rsidRPr="00E91FB2">
        <w:rPr>
          <w:rStyle w:val="StyleUnderline"/>
        </w:rPr>
        <w:t xml:space="preserve"> temporary </w:t>
      </w:r>
      <w:r w:rsidRPr="00E91FB2">
        <w:rPr>
          <w:rStyle w:val="StyleUnderline"/>
          <w:highlight w:val="green"/>
        </w:rPr>
        <w:t>waiver</w:t>
      </w:r>
      <w:r w:rsidRPr="00E91FB2">
        <w:rPr>
          <w:rStyle w:val="StyleUnderline"/>
        </w:rPr>
        <w:t xml:space="preserve"> </w:t>
      </w:r>
      <w:r w:rsidRPr="00E91FB2">
        <w:rPr>
          <w:rStyle w:val="StyleUnderline"/>
          <w:highlight w:val="green"/>
        </w:rPr>
        <w:t>of</w:t>
      </w:r>
      <w:r w:rsidRPr="00E91FB2">
        <w:rPr>
          <w:rStyle w:val="StyleUnderline"/>
        </w:rPr>
        <w:t xml:space="preserve"> Covid-19 </w:t>
      </w:r>
      <w:r w:rsidRPr="00E91FB2">
        <w:rPr>
          <w:rStyle w:val="StyleUnderline"/>
          <w:highlight w:val="green"/>
        </w:rPr>
        <w:t>vaccine patents</w:t>
      </w:r>
      <w:r w:rsidRPr="00E91FB2">
        <w:rPr>
          <w:sz w:val="16"/>
        </w:rPr>
        <w:t xml:space="preserve"> </w:t>
      </w:r>
      <w:r w:rsidRPr="00E91FB2">
        <w:rPr>
          <w:rStyle w:val="StyleUnderline"/>
          <w:highlight w:val="green"/>
        </w:rPr>
        <w:t xml:space="preserve">prompted </w:t>
      </w:r>
      <w:r w:rsidRPr="00E91FB2">
        <w:rPr>
          <w:rStyle w:val="Emphasis"/>
          <w:highlight w:val="green"/>
        </w:rPr>
        <w:t>instant outrage</w:t>
      </w:r>
      <w:r w:rsidRPr="00E91FB2">
        <w:rPr>
          <w:sz w:val="16"/>
        </w:rPr>
        <w:t xml:space="preserve"> </w:t>
      </w:r>
      <w:r w:rsidRPr="00E91FB2">
        <w:rPr>
          <w:rStyle w:val="StyleUnderline"/>
        </w:rPr>
        <w:t>in the pharmaceutical sector</w:t>
      </w:r>
      <w:r w:rsidRPr="00E91FB2">
        <w:rPr>
          <w:sz w:val="16"/>
        </w:rPr>
        <w:t xml:space="preserve">, </w:t>
      </w:r>
      <w:r w:rsidRPr="00E91FB2">
        <w:rPr>
          <w:rStyle w:val="StyleUnderline"/>
        </w:rPr>
        <w:t>which argues</w:t>
      </w:r>
      <w:r w:rsidRPr="00E91FB2">
        <w:rPr>
          <w:sz w:val="16"/>
        </w:rPr>
        <w:t xml:space="preserve"> that </w:t>
      </w:r>
      <w:r w:rsidRPr="00E91FB2">
        <w:rPr>
          <w:rStyle w:val="StyleUnderline"/>
        </w:rPr>
        <w:t>the move rides roughshod over their intellectual property rights and will discourage US innovation while sending jobs abroad.</w:t>
      </w:r>
      <w:r>
        <w:rPr>
          <w:rStyle w:val="StyleUnderline"/>
        </w:rPr>
        <w:t xml:space="preserve"> </w:t>
      </w:r>
      <w:r w:rsidRPr="00E91FB2">
        <w:rPr>
          <w:sz w:val="16"/>
        </w:rPr>
        <w:t>“</w:t>
      </w:r>
      <w:r w:rsidRPr="00E91FB2">
        <w:rPr>
          <w:rStyle w:val="StyleUnderline"/>
          <w:highlight w:val="green"/>
        </w:rPr>
        <w:t>I</w:t>
      </w:r>
      <w:r w:rsidRPr="00E91FB2">
        <w:rPr>
          <w:rStyle w:val="StyleUnderline"/>
        </w:rPr>
        <w:t xml:space="preserve">ntellectual </w:t>
      </w:r>
      <w:r w:rsidRPr="00E91FB2">
        <w:rPr>
          <w:rStyle w:val="StyleUnderline"/>
          <w:highlight w:val="green"/>
        </w:rPr>
        <w:t>p</w:t>
      </w:r>
      <w:r w:rsidRPr="00E91FB2">
        <w:rPr>
          <w:rStyle w:val="StyleUnderline"/>
        </w:rPr>
        <w:t xml:space="preserve">roperty </w:t>
      </w:r>
      <w:r w:rsidRPr="00E91FB2">
        <w:rPr>
          <w:rStyle w:val="StyleUnderline"/>
          <w:highlight w:val="green"/>
        </w:rPr>
        <w:t xml:space="preserve">is the </w:t>
      </w:r>
      <w:r w:rsidRPr="00E91FB2">
        <w:rPr>
          <w:rStyle w:val="Emphasis"/>
          <w:highlight w:val="green"/>
        </w:rPr>
        <w:t>lifeblood</w:t>
      </w:r>
      <w:r w:rsidRPr="00E91FB2">
        <w:rPr>
          <w:rStyle w:val="StyleUnderline"/>
          <w:highlight w:val="green"/>
        </w:rPr>
        <w:t xml:space="preserve"> of</w:t>
      </w:r>
      <w:r w:rsidRPr="00E91FB2">
        <w:rPr>
          <w:rStyle w:val="StyleUnderline"/>
        </w:rPr>
        <w:t xml:space="preserve"> </w:t>
      </w:r>
      <w:r w:rsidRPr="00E91FB2">
        <w:rPr>
          <w:rStyle w:val="StyleUnderline"/>
          <w:highlight w:val="green"/>
        </w:rPr>
        <w:t>biotech</w:t>
      </w:r>
      <w:r w:rsidRPr="00E91FB2">
        <w:rPr>
          <w:rStyle w:val="StyleUnderline"/>
        </w:rPr>
        <w:t>, it’s like oxygen to our industry</w:t>
      </w:r>
      <w:r w:rsidRPr="00E91FB2">
        <w:rPr>
          <w:sz w:val="16"/>
        </w:rPr>
        <w:t xml:space="preserve">,” said Brad </w:t>
      </w:r>
      <w:proofErr w:type="spellStart"/>
      <w:r w:rsidRPr="00E91FB2">
        <w:rPr>
          <w:sz w:val="16"/>
        </w:rPr>
        <w:t>Loncar</w:t>
      </w:r>
      <w:proofErr w:type="spellEnd"/>
      <w:r w:rsidRPr="00E91FB2">
        <w:rPr>
          <w:sz w:val="16"/>
        </w:rPr>
        <w:t>, a biotech investor. “</w:t>
      </w:r>
      <w:r w:rsidRPr="00E91FB2">
        <w:rPr>
          <w:rStyle w:val="StyleUnderline"/>
        </w:rPr>
        <w:t>If you take it away, you don’t have a biotech sector</w:t>
      </w:r>
      <w:r w:rsidRPr="00E91FB2">
        <w:rPr>
          <w:sz w:val="16"/>
        </w:rPr>
        <w:t xml:space="preserve">.” </w:t>
      </w:r>
      <w:r w:rsidRPr="00E91FB2">
        <w:rPr>
          <w:rStyle w:val="StyleUnderline"/>
        </w:rPr>
        <w:t>Biden’s top trade adviser</w:t>
      </w:r>
      <w:r w:rsidRPr="00E91FB2">
        <w:rPr>
          <w:sz w:val="16"/>
        </w:rPr>
        <w:t xml:space="preserve"> Katherine </w:t>
      </w:r>
      <w:r w:rsidRPr="00E91FB2">
        <w:rPr>
          <w:rStyle w:val="StyleUnderline"/>
        </w:rPr>
        <w:t>Tai</w:t>
      </w:r>
      <w:r w:rsidRPr="00E91FB2">
        <w:rPr>
          <w:sz w:val="16"/>
        </w:rPr>
        <w:t xml:space="preserve"> </w:t>
      </w:r>
      <w:r w:rsidRPr="00E91FB2">
        <w:rPr>
          <w:rStyle w:val="StyleUnderline"/>
        </w:rPr>
        <w:t>said</w:t>
      </w:r>
      <w:r w:rsidRPr="00E91FB2">
        <w:rPr>
          <w:sz w:val="16"/>
        </w:rPr>
        <w:t xml:space="preserve"> that while the US government still “believes strongly” in intellectual property protections, it supported waiving patents for Covid-19 vaccines to help boost global production of jabs. The move comes as some countries, including India, struggle to tackle further waves of the virus even as others have rolled out successful vaccination campaigns that are driving down infections, </w:t>
      </w:r>
      <w:proofErr w:type="spellStart"/>
      <w:proofErr w:type="gramStart"/>
      <w:r w:rsidRPr="00E91FB2">
        <w:rPr>
          <w:sz w:val="16"/>
        </w:rPr>
        <w:t>hospitalisations</w:t>
      </w:r>
      <w:proofErr w:type="spellEnd"/>
      <w:proofErr w:type="gramEnd"/>
      <w:r w:rsidRPr="00E91FB2">
        <w:rPr>
          <w:sz w:val="16"/>
        </w:rPr>
        <w:t xml:space="preserve"> and deaths. The waiver proposal was put forward at the World Trade Organization in October and has since been supported by more than 60 countries who say worldwide vaccine production must increase dramatically. Washington’s support marks a pivotal step in making the proposal a reality and Tai said </w:t>
      </w:r>
      <w:r w:rsidRPr="00E91FB2">
        <w:rPr>
          <w:rStyle w:val="StyleUnderline"/>
        </w:rPr>
        <w:t>the US would engage in negotiations to hammer out the details at the WTO.</w:t>
      </w:r>
      <w:r>
        <w:rPr>
          <w:rStyle w:val="StyleUnderline"/>
        </w:rPr>
        <w:t xml:space="preserve"> </w:t>
      </w:r>
      <w:r w:rsidRPr="00E91FB2">
        <w:rPr>
          <w:sz w:val="16"/>
        </w:rPr>
        <w:t xml:space="preserve">Tedros Adhanom </w:t>
      </w:r>
      <w:r w:rsidRPr="00E91FB2">
        <w:rPr>
          <w:rStyle w:val="StyleUnderline"/>
        </w:rPr>
        <w:t>Ghebreyesus</w:t>
      </w:r>
      <w:r w:rsidRPr="00E91FB2">
        <w:rPr>
          <w:sz w:val="16"/>
        </w:rPr>
        <w:t xml:space="preserve">, </w:t>
      </w:r>
      <w:r w:rsidRPr="00E91FB2">
        <w:rPr>
          <w:rStyle w:val="StyleUnderline"/>
        </w:rPr>
        <w:t>the WHO’s director-general</w:t>
      </w:r>
      <w:r w:rsidRPr="00E91FB2">
        <w:rPr>
          <w:sz w:val="16"/>
        </w:rPr>
        <w:t xml:space="preserve">, </w:t>
      </w:r>
      <w:r w:rsidRPr="00E91FB2">
        <w:rPr>
          <w:rStyle w:val="StyleUnderline"/>
        </w:rPr>
        <w:t>told</w:t>
      </w:r>
      <w:r w:rsidRPr="00E91FB2">
        <w:rPr>
          <w:sz w:val="16"/>
        </w:rPr>
        <w:t xml:space="preserve"> the </w:t>
      </w:r>
      <w:r w:rsidRPr="00E91FB2">
        <w:rPr>
          <w:rStyle w:val="StyleUnderline"/>
        </w:rPr>
        <w:t>Financial Times</w:t>
      </w:r>
      <w:r w:rsidRPr="00E91FB2">
        <w:rPr>
          <w:sz w:val="16"/>
        </w:rPr>
        <w:t xml:space="preserve"> </w:t>
      </w:r>
      <w:r w:rsidRPr="00E91FB2">
        <w:rPr>
          <w:rStyle w:val="StyleUnderline"/>
        </w:rPr>
        <w:t>the</w:t>
      </w:r>
      <w:r w:rsidRPr="00E91FB2">
        <w:rPr>
          <w:sz w:val="16"/>
        </w:rPr>
        <w:t xml:space="preserve"> </w:t>
      </w:r>
      <w:r w:rsidRPr="00E91FB2">
        <w:rPr>
          <w:rStyle w:val="StyleUnderline"/>
        </w:rPr>
        <w:t>decision was a</w:t>
      </w:r>
      <w:r w:rsidRPr="00E91FB2">
        <w:rPr>
          <w:sz w:val="16"/>
        </w:rPr>
        <w:t xml:space="preserve"> “</w:t>
      </w:r>
      <w:r w:rsidRPr="00E91FB2">
        <w:rPr>
          <w:rStyle w:val="Emphasis"/>
        </w:rPr>
        <w:t>monumental moment</w:t>
      </w:r>
      <w:r w:rsidRPr="00E91FB2">
        <w:rPr>
          <w:sz w:val="16"/>
        </w:rPr>
        <w:t xml:space="preserve">” in the fight against Covid-19. “I am not surprised by this announcement. This is what I expected from the administration of President Biden.” However, </w:t>
      </w:r>
      <w:r w:rsidRPr="00E91FB2">
        <w:rPr>
          <w:rStyle w:val="StyleUnderline"/>
        </w:rPr>
        <w:t xml:space="preserve">the pharma industry did not expect it; </w:t>
      </w:r>
      <w:r w:rsidRPr="00E91FB2">
        <w:rPr>
          <w:rStyle w:val="StyleUnderline"/>
          <w:highlight w:val="green"/>
        </w:rPr>
        <w:t>the US</w:t>
      </w:r>
      <w:r w:rsidRPr="00E91FB2">
        <w:rPr>
          <w:rStyle w:val="StyleUnderline"/>
        </w:rPr>
        <w:t xml:space="preserve"> has </w:t>
      </w:r>
      <w:r w:rsidRPr="00E91FB2">
        <w:rPr>
          <w:rStyle w:val="StyleUnderline"/>
          <w:highlight w:val="green"/>
        </w:rPr>
        <w:t>tended</w:t>
      </w:r>
      <w:r w:rsidRPr="00E91FB2">
        <w:rPr>
          <w:rStyle w:val="StyleUnderline"/>
        </w:rPr>
        <w:t xml:space="preserve"> </w:t>
      </w:r>
      <w:r w:rsidRPr="00E91FB2">
        <w:rPr>
          <w:rStyle w:val="StyleUnderline"/>
          <w:highlight w:val="green"/>
        </w:rPr>
        <w:t xml:space="preserve">to </w:t>
      </w:r>
      <w:r w:rsidRPr="00E91FB2">
        <w:rPr>
          <w:rStyle w:val="Emphasis"/>
          <w:highlight w:val="green"/>
        </w:rPr>
        <w:t>fiercely protect</w:t>
      </w:r>
      <w:r w:rsidRPr="00E91FB2">
        <w:rPr>
          <w:sz w:val="16"/>
          <w:highlight w:val="green"/>
        </w:rPr>
        <w:t xml:space="preserve"> </w:t>
      </w:r>
      <w:r w:rsidRPr="00E91FB2">
        <w:rPr>
          <w:rStyle w:val="StyleUnderline"/>
          <w:highlight w:val="green"/>
        </w:rPr>
        <w:t>domestic companies’</w:t>
      </w:r>
      <w:r w:rsidRPr="00E91FB2">
        <w:rPr>
          <w:rStyle w:val="StyleUnderline"/>
        </w:rPr>
        <w:t xml:space="preserve"> </w:t>
      </w:r>
      <w:r w:rsidRPr="00E91FB2">
        <w:rPr>
          <w:rStyle w:val="StyleUnderline"/>
          <w:highlight w:val="green"/>
        </w:rPr>
        <w:t>i</w:t>
      </w:r>
      <w:r w:rsidRPr="00E91FB2">
        <w:rPr>
          <w:rStyle w:val="StyleUnderline"/>
        </w:rPr>
        <w:t xml:space="preserve">ntellectual </w:t>
      </w:r>
      <w:r w:rsidRPr="00E91FB2">
        <w:rPr>
          <w:rStyle w:val="StyleUnderline"/>
          <w:highlight w:val="green"/>
        </w:rPr>
        <w:t>p</w:t>
      </w:r>
      <w:r w:rsidRPr="00E91FB2">
        <w:rPr>
          <w:rStyle w:val="StyleUnderline"/>
        </w:rPr>
        <w:t xml:space="preserve">roperty </w:t>
      </w:r>
      <w:r w:rsidRPr="00E91FB2">
        <w:rPr>
          <w:rStyle w:val="StyleUnderline"/>
          <w:highlight w:val="green"/>
        </w:rPr>
        <w:t>r</w:t>
      </w:r>
      <w:r w:rsidRPr="00E91FB2">
        <w:rPr>
          <w:rStyle w:val="StyleUnderline"/>
        </w:rPr>
        <w:t>ights in trade disputes</w:t>
      </w:r>
      <w:r w:rsidRPr="00E91FB2">
        <w:rPr>
          <w:sz w:val="16"/>
        </w:rPr>
        <w:t xml:space="preserve">. </w:t>
      </w:r>
      <w:r w:rsidRPr="00E91FB2">
        <w:rPr>
          <w:rStyle w:val="StyleUnderline"/>
        </w:rPr>
        <w:t>Industry leaders described the decision as a heavy blow for innovation that would do little to boost global production</w:t>
      </w:r>
      <w:r w:rsidRPr="00E91FB2">
        <w:rPr>
          <w:sz w:val="16"/>
        </w:rPr>
        <w:t xml:space="preserve"> because there is a shortage of manufacturing facilities and skilled employees. In an earnings call Thursday, Stéphane </w:t>
      </w:r>
      <w:proofErr w:type="spellStart"/>
      <w:r w:rsidRPr="00E91FB2">
        <w:rPr>
          <w:sz w:val="16"/>
        </w:rPr>
        <w:t>Bancel</w:t>
      </w:r>
      <w:proofErr w:type="spellEnd"/>
      <w:r w:rsidRPr="00E91FB2">
        <w:rPr>
          <w:sz w:val="16"/>
        </w:rPr>
        <w:t xml:space="preserve">, chief executive of </w:t>
      </w:r>
      <w:proofErr w:type="spellStart"/>
      <w:r w:rsidRPr="00E91FB2">
        <w:rPr>
          <w:sz w:val="16"/>
        </w:rPr>
        <w:t>Moderna</w:t>
      </w:r>
      <w:proofErr w:type="spellEnd"/>
      <w:r w:rsidRPr="00E91FB2">
        <w:rPr>
          <w:sz w:val="16"/>
        </w:rPr>
        <w:t>, said a patent waiver “will not help supply more mRNA vaccines to the world any faster in 2021 and 2022, which is the most critical time of the pandemic”. “There is no idle mRNA manufacturing capacity in the world,” he said. “</w:t>
      </w:r>
      <w:r w:rsidRPr="00E91FB2">
        <w:rPr>
          <w:rStyle w:val="StyleUnderline"/>
        </w:rPr>
        <w:t>The administration’s steps here are very unnecessary and damaging</w:t>
      </w:r>
      <w:r w:rsidRPr="00E91FB2">
        <w:rPr>
          <w:sz w:val="16"/>
        </w:rPr>
        <w:t xml:space="preserve">,” </w:t>
      </w:r>
      <w:r w:rsidRPr="00E91FB2">
        <w:rPr>
          <w:rStyle w:val="StyleUnderline"/>
        </w:rPr>
        <w:t>said</w:t>
      </w:r>
      <w:r w:rsidRPr="00E91FB2">
        <w:rPr>
          <w:sz w:val="16"/>
        </w:rPr>
        <w:t xml:space="preserve"> Jeremy </w:t>
      </w:r>
      <w:r w:rsidRPr="00E91FB2">
        <w:rPr>
          <w:rStyle w:val="StyleUnderline"/>
        </w:rPr>
        <w:t>Levin, chair of biotech trade association Bio</w:t>
      </w:r>
      <w:r w:rsidRPr="00E91FB2">
        <w:rPr>
          <w:sz w:val="16"/>
        </w:rPr>
        <w:t xml:space="preserve">. “Securing vaccines rapidly will not be the result, and worse yet, </w:t>
      </w:r>
      <w:r w:rsidRPr="00E91FB2">
        <w:rPr>
          <w:rStyle w:val="StyleUnderline"/>
        </w:rPr>
        <w:t>it sets a principle that companies who invested in new tech will stand the risk of having that taken away</w:t>
      </w:r>
      <w:r w:rsidRPr="00E91FB2">
        <w:rPr>
          <w:sz w:val="16"/>
        </w:rPr>
        <w:t xml:space="preserve">.” </w:t>
      </w:r>
      <w:r w:rsidRPr="00E91FB2">
        <w:rPr>
          <w:rStyle w:val="StyleUnderline"/>
        </w:rPr>
        <w:t>Shares in the big makers of Covid-19 vaccines were hit by the announcement</w:t>
      </w:r>
      <w:r w:rsidRPr="00E91FB2">
        <w:rPr>
          <w:sz w:val="16"/>
        </w:rPr>
        <w:t xml:space="preserve">. </w:t>
      </w:r>
      <w:r w:rsidRPr="00E91FB2">
        <w:rPr>
          <w:rStyle w:val="StyleUnderline"/>
        </w:rPr>
        <w:t xml:space="preserve">Frankfurt-listed shares in </w:t>
      </w:r>
      <w:r w:rsidRPr="00E91FB2">
        <w:rPr>
          <w:rStyle w:val="StyleUnderline"/>
          <w:highlight w:val="green"/>
        </w:rPr>
        <w:t>BioNTech</w:t>
      </w:r>
      <w:r w:rsidRPr="00E91FB2">
        <w:rPr>
          <w:rStyle w:val="StyleUnderline"/>
        </w:rPr>
        <w:t xml:space="preserve"> </w:t>
      </w:r>
      <w:proofErr w:type="gramStart"/>
      <w:r w:rsidRPr="00E91FB2">
        <w:rPr>
          <w:rStyle w:val="StyleUnderline"/>
          <w:highlight w:val="green"/>
        </w:rPr>
        <w:t>closed down</w:t>
      </w:r>
      <w:proofErr w:type="gramEnd"/>
      <w:r w:rsidRPr="00E91FB2">
        <w:rPr>
          <w:rStyle w:val="StyleUnderline"/>
          <w:highlight w:val="green"/>
        </w:rPr>
        <w:t xml:space="preserve"> 12 per cent</w:t>
      </w:r>
      <w:r w:rsidRPr="00E91FB2">
        <w:rPr>
          <w:sz w:val="16"/>
        </w:rPr>
        <w:t xml:space="preserve"> on Thursday </w:t>
      </w:r>
      <w:r w:rsidRPr="00E91FB2">
        <w:rPr>
          <w:rStyle w:val="StyleUnderline"/>
        </w:rPr>
        <w:t xml:space="preserve">while </w:t>
      </w:r>
      <w:proofErr w:type="spellStart"/>
      <w:r w:rsidRPr="00E91FB2">
        <w:rPr>
          <w:rStyle w:val="StyleUnderline"/>
          <w:highlight w:val="green"/>
        </w:rPr>
        <w:t>Moderna</w:t>
      </w:r>
      <w:proofErr w:type="spellEnd"/>
      <w:r w:rsidRPr="00E91FB2">
        <w:rPr>
          <w:rStyle w:val="StyleUnderline"/>
          <w:highlight w:val="green"/>
        </w:rPr>
        <w:t xml:space="preserve"> </w:t>
      </w:r>
      <w:r w:rsidRPr="00E91FB2">
        <w:rPr>
          <w:rStyle w:val="StyleUnderline"/>
        </w:rPr>
        <w:t xml:space="preserve">and </w:t>
      </w:r>
      <w:proofErr w:type="spellStart"/>
      <w:r w:rsidRPr="00E91FB2">
        <w:rPr>
          <w:rStyle w:val="StyleUnderline"/>
        </w:rPr>
        <w:t>Novavax</w:t>
      </w:r>
      <w:proofErr w:type="spellEnd"/>
      <w:r w:rsidRPr="00E91FB2">
        <w:rPr>
          <w:rStyle w:val="StyleUnderline"/>
        </w:rPr>
        <w:t xml:space="preserve"> </w:t>
      </w:r>
      <w:r w:rsidRPr="00E91FB2">
        <w:rPr>
          <w:rStyle w:val="StyleUnderline"/>
          <w:highlight w:val="green"/>
        </w:rPr>
        <w:t>pared losses</w:t>
      </w:r>
      <w:r w:rsidRPr="00E91FB2">
        <w:rPr>
          <w:rStyle w:val="StyleUnderline"/>
        </w:rPr>
        <w:t xml:space="preserve"> after tanking</w:t>
      </w:r>
      <w:r w:rsidRPr="00E91FB2">
        <w:rPr>
          <w:sz w:val="16"/>
        </w:rPr>
        <w:t xml:space="preserve"> on Wednesday in New York, </w:t>
      </w:r>
      <w:r w:rsidRPr="00E91FB2">
        <w:rPr>
          <w:rStyle w:val="StyleUnderline"/>
        </w:rPr>
        <w:t>trading 2.4 per cent lower and 1 per cent lower</w:t>
      </w:r>
      <w:r w:rsidRPr="00E91FB2">
        <w:rPr>
          <w:sz w:val="16"/>
        </w:rPr>
        <w:t xml:space="preserve">, respectively. </w:t>
      </w:r>
      <w:proofErr w:type="spellStart"/>
      <w:r w:rsidRPr="00E91FB2">
        <w:rPr>
          <w:rStyle w:val="StyleUnderline"/>
          <w:highlight w:val="green"/>
        </w:rPr>
        <w:t>CanSino</w:t>
      </w:r>
      <w:proofErr w:type="spellEnd"/>
      <w:r w:rsidRPr="00E91FB2">
        <w:rPr>
          <w:rStyle w:val="StyleUnderline"/>
          <w:highlight w:val="green"/>
        </w:rPr>
        <w:t xml:space="preserve"> Biologics</w:t>
      </w:r>
      <w:r w:rsidRPr="00E91FB2">
        <w:rPr>
          <w:rStyle w:val="StyleUnderline"/>
        </w:rPr>
        <w:t>, a Chinese private company</w:t>
      </w:r>
      <w:r w:rsidRPr="00E91FB2">
        <w:rPr>
          <w:sz w:val="16"/>
        </w:rPr>
        <w:t xml:space="preserve"> that developed a single-shot adenovirus-vectored vaccine with Chinese military researchers, </w:t>
      </w:r>
      <w:r w:rsidRPr="00E91FB2">
        <w:rPr>
          <w:rStyle w:val="StyleUnderline"/>
          <w:highlight w:val="green"/>
        </w:rPr>
        <w:t>fell 14 per cent</w:t>
      </w:r>
      <w:r w:rsidRPr="00E91FB2">
        <w:rPr>
          <w:rStyle w:val="StyleUnderline"/>
        </w:rPr>
        <w:t xml:space="preserve"> on Thursday</w:t>
      </w:r>
      <w:r w:rsidRPr="00E91FB2">
        <w:rPr>
          <w:sz w:val="16"/>
        </w:rPr>
        <w:t xml:space="preserve">. </w:t>
      </w:r>
      <w:proofErr w:type="spellStart"/>
      <w:r w:rsidRPr="00E91FB2">
        <w:rPr>
          <w:rStyle w:val="StyleUnderline"/>
          <w:highlight w:val="green"/>
        </w:rPr>
        <w:t>Fosun</w:t>
      </w:r>
      <w:proofErr w:type="spellEnd"/>
      <w:r w:rsidRPr="00E91FB2">
        <w:rPr>
          <w:rStyle w:val="StyleUnderline"/>
          <w:highlight w:val="green"/>
        </w:rPr>
        <w:t xml:space="preserve"> Pharma</w:t>
      </w:r>
      <w:r w:rsidRPr="00E91FB2">
        <w:rPr>
          <w:sz w:val="16"/>
        </w:rPr>
        <w:t xml:space="preserve">, which has a deal to supply BioNTech vaccines in China, </w:t>
      </w:r>
      <w:r w:rsidRPr="00E91FB2">
        <w:rPr>
          <w:rStyle w:val="StyleUnderline"/>
          <w:highlight w:val="green"/>
        </w:rPr>
        <w:t>lost 9 per</w:t>
      </w:r>
      <w:r w:rsidRPr="00E91FB2">
        <w:rPr>
          <w:sz w:val="16"/>
        </w:rPr>
        <w:t xml:space="preserve"> </w:t>
      </w:r>
      <w:r w:rsidRPr="00E91FB2">
        <w:rPr>
          <w:rStyle w:val="StyleUnderline"/>
          <w:highlight w:val="green"/>
        </w:rPr>
        <w:t>cent</w:t>
      </w:r>
      <w:r w:rsidRPr="00E91FB2">
        <w:rPr>
          <w:sz w:val="16"/>
        </w:rPr>
        <w:t xml:space="preserve">. Sven </w:t>
      </w:r>
      <w:proofErr w:type="spellStart"/>
      <w:r w:rsidRPr="00E91FB2">
        <w:rPr>
          <w:rStyle w:val="StyleUnderline"/>
        </w:rPr>
        <w:t>Borho</w:t>
      </w:r>
      <w:proofErr w:type="spellEnd"/>
      <w:r w:rsidRPr="00E91FB2">
        <w:rPr>
          <w:rStyle w:val="StyleUnderline"/>
        </w:rPr>
        <w:t xml:space="preserve">, a managing partner at </w:t>
      </w:r>
      <w:proofErr w:type="spellStart"/>
      <w:r w:rsidRPr="00E91FB2">
        <w:rPr>
          <w:rStyle w:val="StyleUnderline"/>
        </w:rPr>
        <w:t>OrbiMed</w:t>
      </w:r>
      <w:proofErr w:type="spellEnd"/>
      <w:r w:rsidRPr="00E91FB2">
        <w:rPr>
          <w:rStyle w:val="StyleUnderline"/>
        </w:rPr>
        <w:t xml:space="preserve"> Advisors, a healthcare investment company</w:t>
      </w:r>
      <w:r w:rsidRPr="00E91FB2">
        <w:rPr>
          <w:sz w:val="16"/>
        </w:rPr>
        <w:t xml:space="preserve">, </w:t>
      </w:r>
      <w:r w:rsidRPr="00E91FB2">
        <w:rPr>
          <w:rStyle w:val="StyleUnderline"/>
        </w:rPr>
        <w:t xml:space="preserve">said pharma </w:t>
      </w:r>
      <w:r w:rsidRPr="00E91FB2">
        <w:rPr>
          <w:rStyle w:val="StyleUnderline"/>
          <w:highlight w:val="green"/>
        </w:rPr>
        <w:t xml:space="preserve">executives </w:t>
      </w:r>
      <w:r w:rsidRPr="00E91FB2">
        <w:rPr>
          <w:rStyle w:val="Emphasis"/>
          <w:highlight w:val="green"/>
        </w:rPr>
        <w:t>feared</w:t>
      </w:r>
      <w:r w:rsidRPr="00E91FB2">
        <w:rPr>
          <w:rStyle w:val="StyleUnderline"/>
        </w:rPr>
        <w:t xml:space="preserve"> </w:t>
      </w:r>
      <w:r w:rsidRPr="00E91FB2">
        <w:rPr>
          <w:rStyle w:val="StyleUnderline"/>
          <w:highlight w:val="green"/>
        </w:rPr>
        <w:t>the</w:t>
      </w:r>
      <w:r w:rsidRPr="00E91FB2">
        <w:rPr>
          <w:rStyle w:val="StyleUnderline"/>
        </w:rPr>
        <w:t xml:space="preserve"> administration’s </w:t>
      </w:r>
      <w:r w:rsidRPr="00E91FB2">
        <w:rPr>
          <w:rStyle w:val="StyleUnderline"/>
          <w:highlight w:val="green"/>
        </w:rPr>
        <w:t xml:space="preserve">move set a </w:t>
      </w:r>
      <w:r w:rsidRPr="00E91FB2">
        <w:rPr>
          <w:rStyle w:val="Emphasis"/>
          <w:highlight w:val="green"/>
        </w:rPr>
        <w:t>precedent</w:t>
      </w:r>
      <w:r w:rsidRPr="00E91FB2">
        <w:rPr>
          <w:rStyle w:val="StyleUnderline"/>
        </w:rPr>
        <w:t xml:space="preserve"> </w:t>
      </w:r>
      <w:r w:rsidRPr="00E91FB2">
        <w:rPr>
          <w:rStyle w:val="StyleUnderline"/>
          <w:highlight w:val="green"/>
        </w:rPr>
        <w:t>that would make it easier to</w:t>
      </w:r>
      <w:r w:rsidRPr="00E91FB2">
        <w:rPr>
          <w:rStyle w:val="StyleUnderline"/>
        </w:rPr>
        <w:t xml:space="preserve"> </w:t>
      </w:r>
      <w:r w:rsidRPr="00E91FB2">
        <w:rPr>
          <w:rStyle w:val="StyleUnderline"/>
          <w:highlight w:val="green"/>
        </w:rPr>
        <w:t>suspend patents</w:t>
      </w:r>
      <w:r w:rsidRPr="00E91FB2">
        <w:rPr>
          <w:rStyle w:val="StyleUnderline"/>
        </w:rPr>
        <w:t xml:space="preserve"> in the future</w:t>
      </w:r>
      <w:r w:rsidRPr="00E91FB2">
        <w:rPr>
          <w:sz w:val="16"/>
        </w:rPr>
        <w:t>. “</w:t>
      </w:r>
      <w:r w:rsidRPr="00E91FB2">
        <w:rPr>
          <w:rStyle w:val="StyleUnderline"/>
          <w:highlight w:val="green"/>
        </w:rPr>
        <w:t xml:space="preserve">They are </w:t>
      </w:r>
      <w:r w:rsidRPr="00E91FB2">
        <w:rPr>
          <w:rStyle w:val="Emphasis"/>
          <w:highlight w:val="green"/>
        </w:rPr>
        <w:t>worried</w:t>
      </w:r>
      <w:r w:rsidRPr="00E91FB2">
        <w:rPr>
          <w:rStyle w:val="StyleUnderline"/>
        </w:rPr>
        <w:t xml:space="preserve"> in the long term that </w:t>
      </w:r>
      <w:r w:rsidRPr="00E91FB2">
        <w:rPr>
          <w:rStyle w:val="StyleUnderline"/>
          <w:highlight w:val="green"/>
        </w:rPr>
        <w:t xml:space="preserve">this is a </w:t>
      </w:r>
      <w:r w:rsidRPr="00E91FB2">
        <w:rPr>
          <w:rStyle w:val="Emphasis"/>
          <w:highlight w:val="green"/>
        </w:rPr>
        <w:t>foot in the door</w:t>
      </w:r>
      <w:r w:rsidRPr="00E91FB2">
        <w:rPr>
          <w:sz w:val="16"/>
        </w:rPr>
        <w:t xml:space="preserve"> — ‘</w:t>
      </w:r>
      <w:r w:rsidRPr="00E91FB2">
        <w:rPr>
          <w:rStyle w:val="StyleUnderline"/>
        </w:rPr>
        <w:t>OK, we did it with Covid-19, let’s do it with the next crisis, and the next one’</w:t>
      </w:r>
      <w:r w:rsidRPr="00E91FB2">
        <w:rPr>
          <w:sz w:val="16"/>
        </w:rPr>
        <w:t xml:space="preserve">,” he said. “And then </w:t>
      </w:r>
      <w:r w:rsidRPr="00E91FB2">
        <w:rPr>
          <w:rStyle w:val="StyleUnderline"/>
        </w:rPr>
        <w:t>suddenly it’s a cancer drug patent that needs to be invalidated</w:t>
      </w:r>
      <w:r w:rsidRPr="00E91FB2">
        <w:rPr>
          <w:sz w:val="16"/>
        </w:rPr>
        <w:t xml:space="preserve">. </w:t>
      </w:r>
      <w:r w:rsidRPr="00E91FB2">
        <w:rPr>
          <w:rStyle w:val="StyleUnderline"/>
        </w:rPr>
        <w:t>They fear it is a mechanism that sets the stage for actions in the future.”</w:t>
      </w:r>
      <w:r>
        <w:rPr>
          <w:rStyle w:val="StyleUnderline"/>
        </w:rPr>
        <w:t xml:space="preserve"> </w:t>
      </w:r>
      <w:r w:rsidRPr="00E91FB2">
        <w:rPr>
          <w:sz w:val="16"/>
        </w:rPr>
        <w:t xml:space="preserve">Peter Bach, director of Memorial Sloan Kettering’s Center for Health Policy and Outcomes, said there was a potential trade-off that pitted the imminent need to contain the pandemic against the risk that </w:t>
      </w:r>
      <w:proofErr w:type="spellStart"/>
      <w:r w:rsidRPr="00E91FB2">
        <w:rPr>
          <w:sz w:val="16"/>
        </w:rPr>
        <w:t>drugmakers</w:t>
      </w:r>
      <w:proofErr w:type="spellEnd"/>
      <w:r w:rsidRPr="00E91FB2">
        <w:rPr>
          <w:sz w:val="16"/>
        </w:rPr>
        <w:t xml:space="preserve"> would be more cautious when investing in pioneering therapies in the future.</w:t>
      </w:r>
    </w:p>
    <w:p w14:paraId="190BE605" w14:textId="77777777" w:rsidR="00ED34FA" w:rsidRDefault="00ED34FA" w:rsidP="00ED34FA">
      <w:pPr>
        <w:rPr>
          <w:rFonts w:eastAsiaTheme="majorEastAsia" w:cstheme="majorBidi"/>
          <w:b/>
          <w:iCs/>
          <w:sz w:val="26"/>
        </w:rPr>
      </w:pPr>
      <w:r>
        <w:br w:type="page"/>
      </w:r>
    </w:p>
    <w:p w14:paraId="7883FF7E" w14:textId="77777777" w:rsidR="00ED34FA" w:rsidRDefault="00ED34FA" w:rsidP="00ED34FA">
      <w:pPr>
        <w:pStyle w:val="Heading4"/>
      </w:pPr>
      <w:r>
        <w:t>US withdrawal from the TWO collapses global trade and causes WWIII</w:t>
      </w:r>
    </w:p>
    <w:p w14:paraId="7AED6F05" w14:textId="77777777" w:rsidR="00ED34FA" w:rsidRDefault="00ED34FA" w:rsidP="00ED34FA">
      <w:r w:rsidRPr="00E140A8">
        <w:rPr>
          <w:rStyle w:val="Heading4Char"/>
        </w:rPr>
        <w:t>Hopewell and Horton 08-03</w:t>
      </w:r>
      <w:r>
        <w:t xml:space="preserve"> [Kristen Hopewell Associate Professor and Canada Research Chair in Global Policy at the University of British Columbia, and Ben Horton, Communications Manager; Project Lead, Common Futures Conversations, 08-03-2021, "Lessons from Trump’s assault on the World Trade Organization," Chatham House – International Affairs Think Tank, https://www.chathamhouse.org/2021/08/lessons-trumps-assault-world-trade-organization]/Kankee</w:t>
      </w:r>
    </w:p>
    <w:p w14:paraId="01C9028A" w14:textId="77777777" w:rsidR="00ED34FA" w:rsidRPr="00E140A8" w:rsidRDefault="00ED34FA" w:rsidP="00ED34FA">
      <w:pPr>
        <w:rPr>
          <w:sz w:val="16"/>
        </w:rPr>
      </w:pPr>
      <w:r w:rsidRPr="00E140A8">
        <w:rPr>
          <w:sz w:val="16"/>
        </w:rPr>
        <w:t xml:space="preserve">What has this episode revealed about the strength of multilateral institutions such as the WTO, in the face of spoiling tactics from major powers? </w:t>
      </w:r>
      <w:r w:rsidRPr="00E140A8">
        <w:rPr>
          <w:rStyle w:val="StyleUnderline"/>
        </w:rPr>
        <w:t>The WTO is unique amongst international institutions because it has a powerful enforcement mechanism</w:t>
      </w:r>
      <w:r w:rsidRPr="00E140A8">
        <w:rPr>
          <w:sz w:val="16"/>
        </w:rPr>
        <w:t xml:space="preserve"> </w:t>
      </w:r>
      <w:r w:rsidRPr="00E140A8">
        <w:rPr>
          <w:rStyle w:val="StyleUnderline"/>
        </w:rPr>
        <w:t>– the dispute settlement system</w:t>
      </w:r>
      <w:r w:rsidRPr="00E140A8">
        <w:rPr>
          <w:sz w:val="16"/>
        </w:rPr>
        <w:t xml:space="preserve">. However, the fundamental vulnerability is that </w:t>
      </w:r>
      <w:r w:rsidRPr="00E140A8">
        <w:rPr>
          <w:rStyle w:val="StyleUnderline"/>
          <w:highlight w:val="green"/>
        </w:rPr>
        <w:t xml:space="preserve">if </w:t>
      </w:r>
      <w:r w:rsidRPr="00E140A8">
        <w:rPr>
          <w:rStyle w:val="StyleUnderline"/>
        </w:rPr>
        <w:t xml:space="preserve">powerful </w:t>
      </w:r>
      <w:r w:rsidRPr="00E140A8">
        <w:rPr>
          <w:rStyle w:val="StyleUnderline"/>
          <w:highlight w:val="green"/>
        </w:rPr>
        <w:t>states</w:t>
      </w:r>
      <w:r w:rsidRPr="00E140A8">
        <w:rPr>
          <w:sz w:val="16"/>
        </w:rPr>
        <w:t xml:space="preserve"> </w:t>
      </w:r>
      <w:r w:rsidRPr="008B4DA0">
        <w:rPr>
          <w:rStyle w:val="StyleUnderline"/>
          <w:highlight w:val="green"/>
        </w:rPr>
        <w:t>like the US</w:t>
      </w:r>
      <w:r w:rsidRPr="00E140A8">
        <w:rPr>
          <w:sz w:val="16"/>
        </w:rPr>
        <w:t xml:space="preserve"> and others </w:t>
      </w:r>
      <w:r w:rsidRPr="00E140A8">
        <w:rPr>
          <w:rStyle w:val="StyleUnderline"/>
          <w:highlight w:val="green"/>
        </w:rPr>
        <w:t>won’t</w:t>
      </w:r>
      <w:r w:rsidRPr="00E140A8">
        <w:rPr>
          <w:rStyle w:val="StyleUnderline"/>
        </w:rPr>
        <w:t xml:space="preserve"> participate in the system and </w:t>
      </w:r>
      <w:r w:rsidRPr="00E140A8">
        <w:rPr>
          <w:rStyle w:val="StyleUnderline"/>
          <w:highlight w:val="green"/>
        </w:rPr>
        <w:t>be</w:t>
      </w:r>
      <w:r w:rsidRPr="00E140A8">
        <w:rPr>
          <w:rStyle w:val="StyleUnderline"/>
        </w:rPr>
        <w:t xml:space="preserve"> </w:t>
      </w:r>
      <w:r w:rsidRPr="00E140A8">
        <w:rPr>
          <w:rStyle w:val="StyleUnderline"/>
          <w:highlight w:val="green"/>
        </w:rPr>
        <w:t>bound by</w:t>
      </w:r>
      <w:r w:rsidRPr="00E140A8">
        <w:rPr>
          <w:rStyle w:val="StyleUnderline"/>
        </w:rPr>
        <w:t xml:space="preserve"> its </w:t>
      </w:r>
      <w:r w:rsidRPr="00E140A8">
        <w:rPr>
          <w:rStyle w:val="StyleUnderline"/>
          <w:highlight w:val="green"/>
        </w:rPr>
        <w:t>rules</w:t>
      </w:r>
      <w:r w:rsidRPr="00E140A8">
        <w:rPr>
          <w:rStyle w:val="StyleUnderline"/>
        </w:rPr>
        <w:t xml:space="preserve">, </w:t>
      </w:r>
      <w:r w:rsidRPr="00E140A8">
        <w:rPr>
          <w:rStyle w:val="StyleUnderline"/>
          <w:highlight w:val="green"/>
        </w:rPr>
        <w:t>they</w:t>
      </w:r>
      <w:r w:rsidRPr="00E140A8">
        <w:rPr>
          <w:rStyle w:val="StyleUnderline"/>
        </w:rPr>
        <w:t xml:space="preserve"> </w:t>
      </w:r>
      <w:r w:rsidRPr="00E140A8">
        <w:rPr>
          <w:rStyle w:val="Emphasis"/>
          <w:highlight w:val="green"/>
        </w:rPr>
        <w:t>quickly risk</w:t>
      </w:r>
      <w:r w:rsidRPr="00E140A8">
        <w:rPr>
          <w:rStyle w:val="StyleUnderline"/>
          <w:highlight w:val="green"/>
        </w:rPr>
        <w:t xml:space="preserve"> becoming </w:t>
      </w:r>
      <w:r w:rsidRPr="00E140A8">
        <w:rPr>
          <w:rStyle w:val="Emphasis"/>
          <w:highlight w:val="green"/>
        </w:rPr>
        <w:t>irrelevant</w:t>
      </w:r>
      <w:r w:rsidRPr="00E140A8">
        <w:rPr>
          <w:sz w:val="16"/>
        </w:rPr>
        <w:t xml:space="preserve">. And that’s the situation we’re in right now with the appellate body crisis, where, </w:t>
      </w:r>
      <w:r w:rsidRPr="00E140A8">
        <w:rPr>
          <w:rStyle w:val="StyleUnderline"/>
          <w:highlight w:val="green"/>
        </w:rPr>
        <w:t xml:space="preserve">without a </w:t>
      </w:r>
      <w:r w:rsidRPr="00E140A8">
        <w:rPr>
          <w:rStyle w:val="StyleUnderline"/>
        </w:rPr>
        <w:t>functioning</w:t>
      </w:r>
      <w:r w:rsidRPr="00E140A8">
        <w:rPr>
          <w:sz w:val="16"/>
        </w:rPr>
        <w:t xml:space="preserve"> mechanism to ensure that </w:t>
      </w:r>
      <w:r w:rsidRPr="00E140A8">
        <w:rPr>
          <w:rStyle w:val="StyleUnderline"/>
          <w:highlight w:val="green"/>
        </w:rPr>
        <w:t>WTO</w:t>
      </w:r>
      <w:r w:rsidRPr="00E140A8">
        <w:rPr>
          <w:sz w:val="16"/>
        </w:rPr>
        <w:t xml:space="preserve"> rules are enforced, </w:t>
      </w:r>
      <w:r w:rsidRPr="00FD0AAB">
        <w:rPr>
          <w:rStyle w:val="StyleUnderline"/>
          <w:highlight w:val="green"/>
        </w:rPr>
        <w:t>the</w:t>
      </w:r>
      <w:r w:rsidRPr="00E140A8">
        <w:rPr>
          <w:rStyle w:val="StyleUnderline"/>
        </w:rPr>
        <w:t xml:space="preserve"> </w:t>
      </w:r>
      <w:r w:rsidRPr="00FD0AAB">
        <w:rPr>
          <w:rStyle w:val="Emphasis"/>
          <w:highlight w:val="green"/>
        </w:rPr>
        <w:t xml:space="preserve">entire </w:t>
      </w:r>
      <w:r w:rsidRPr="00FD0AAB">
        <w:rPr>
          <w:rStyle w:val="StyleUnderline"/>
          <w:highlight w:val="green"/>
        </w:rPr>
        <w:t xml:space="preserve">system of global trade rules risk </w:t>
      </w:r>
      <w:r w:rsidRPr="00FD0AAB">
        <w:rPr>
          <w:rStyle w:val="Emphasis"/>
          <w:highlight w:val="green"/>
        </w:rPr>
        <w:t>collapsing</w:t>
      </w:r>
      <w:r w:rsidRPr="00E140A8">
        <w:rPr>
          <w:sz w:val="16"/>
        </w:rPr>
        <w:t xml:space="preserve">. Ironically, the United States has been the leader of the liberal trading order for the past 70 years, but since Trump, it has become its leading saboteur. </w:t>
      </w:r>
      <w:r w:rsidRPr="00E140A8">
        <w:rPr>
          <w:rStyle w:val="StyleUnderline"/>
        </w:rPr>
        <w:t xml:space="preserve">What are the implications of </w:t>
      </w:r>
      <w:r w:rsidRPr="00FD0AAB">
        <w:rPr>
          <w:rStyle w:val="StyleUnderline"/>
          <w:highlight w:val="green"/>
        </w:rPr>
        <w:t>a</w:t>
      </w:r>
      <w:r w:rsidRPr="00E140A8">
        <w:rPr>
          <w:rStyle w:val="StyleUnderline"/>
        </w:rPr>
        <w:t xml:space="preserve"> </w:t>
      </w:r>
      <w:r w:rsidRPr="00FD0AAB">
        <w:rPr>
          <w:rStyle w:val="Emphasis"/>
          <w:highlight w:val="green"/>
        </w:rPr>
        <w:t>permanent collapse</w:t>
      </w:r>
      <w:r w:rsidRPr="00E140A8">
        <w:rPr>
          <w:rStyle w:val="StyleUnderline"/>
        </w:rPr>
        <w:t xml:space="preserve"> of the international trading system</w:t>
      </w:r>
      <w:r w:rsidRPr="00E140A8">
        <w:rPr>
          <w:sz w:val="16"/>
        </w:rPr>
        <w:t xml:space="preserve">? </w:t>
      </w:r>
      <w:r w:rsidRPr="00E140A8">
        <w:rPr>
          <w:rStyle w:val="StyleUnderline"/>
        </w:rPr>
        <w:t>The very real danger</w:t>
      </w:r>
      <w:r w:rsidRPr="00E140A8">
        <w:rPr>
          <w:sz w:val="16"/>
        </w:rPr>
        <w:t xml:space="preserve"> from such a breakdown </w:t>
      </w:r>
      <w:r w:rsidRPr="00FD0AAB">
        <w:rPr>
          <w:rStyle w:val="StyleUnderline"/>
          <w:highlight w:val="green"/>
        </w:rPr>
        <w:t>is a return to</w:t>
      </w:r>
      <w:r w:rsidRPr="00E140A8">
        <w:rPr>
          <w:rStyle w:val="StyleUnderline"/>
        </w:rPr>
        <w:t xml:space="preserve"> </w:t>
      </w:r>
      <w:r w:rsidRPr="00E140A8">
        <w:rPr>
          <w:sz w:val="16"/>
        </w:rPr>
        <w:t xml:space="preserve">what we saw in </w:t>
      </w:r>
      <w:r w:rsidRPr="00FD0AAB">
        <w:rPr>
          <w:rStyle w:val="StyleUnderline"/>
          <w:highlight w:val="green"/>
        </w:rPr>
        <w:t>the 1930s</w:t>
      </w:r>
      <w:r w:rsidRPr="00E140A8">
        <w:rPr>
          <w:sz w:val="16"/>
        </w:rPr>
        <w:t xml:space="preserve">. </w:t>
      </w:r>
      <w:r w:rsidRPr="00E140A8">
        <w:rPr>
          <w:rStyle w:val="StyleUnderline"/>
        </w:rPr>
        <w:t xml:space="preserve">In response to the outbreak of the Great Depression, </w:t>
      </w:r>
      <w:r w:rsidRPr="00FD0AAB">
        <w:rPr>
          <w:rStyle w:val="StyleUnderline"/>
          <w:highlight w:val="green"/>
        </w:rPr>
        <w:t>you had countries imposing trade barriers</w:t>
      </w:r>
      <w:r w:rsidRPr="00E140A8">
        <w:rPr>
          <w:rStyle w:val="StyleUnderline"/>
        </w:rPr>
        <w:t xml:space="preserve">, </w:t>
      </w:r>
      <w:r w:rsidRPr="00FD0AAB">
        <w:rPr>
          <w:rStyle w:val="StyleUnderline"/>
          <w:highlight w:val="green"/>
        </w:rPr>
        <w:t>blocking imports</w:t>
      </w:r>
      <w:r w:rsidRPr="00E140A8">
        <w:rPr>
          <w:rStyle w:val="StyleUnderline"/>
        </w:rPr>
        <w:t xml:space="preserve"> from other state, </w:t>
      </w:r>
      <w:r w:rsidRPr="00FD0AAB">
        <w:rPr>
          <w:rStyle w:val="StyleUnderline"/>
          <w:highlight w:val="green"/>
        </w:rPr>
        <w:t>and</w:t>
      </w:r>
      <w:r w:rsidRPr="00E140A8">
        <w:rPr>
          <w:rStyle w:val="StyleUnderline"/>
        </w:rPr>
        <w:t xml:space="preserve"> a general escalation of </w:t>
      </w:r>
      <w:r w:rsidRPr="00FD0AAB">
        <w:rPr>
          <w:rStyle w:val="Emphasis"/>
          <w:highlight w:val="green"/>
        </w:rPr>
        <w:t>tit-for-tat protectionism</w:t>
      </w:r>
      <w:r w:rsidRPr="00E140A8">
        <w:rPr>
          <w:sz w:val="16"/>
        </w:rPr>
        <w:t xml:space="preserve">. </w:t>
      </w:r>
      <w:r w:rsidRPr="00FD0AAB">
        <w:rPr>
          <w:rStyle w:val="StyleUnderline"/>
          <w:highlight w:val="green"/>
        </w:rPr>
        <w:t>This</w:t>
      </w:r>
      <w:r w:rsidRPr="00E140A8">
        <w:rPr>
          <w:rStyle w:val="StyleUnderline"/>
        </w:rPr>
        <w:t xml:space="preserve"> response </w:t>
      </w:r>
      <w:r w:rsidRPr="00FD0AAB">
        <w:rPr>
          <w:rStyle w:val="StyleUnderline"/>
          <w:highlight w:val="green"/>
        </w:rPr>
        <w:t>wound up</w:t>
      </w:r>
      <w:r w:rsidRPr="00E140A8">
        <w:rPr>
          <w:rStyle w:val="StyleUnderline"/>
        </w:rPr>
        <w:t xml:space="preserve"> not </w:t>
      </w:r>
      <w:r w:rsidRPr="00E140A8">
        <w:rPr>
          <w:sz w:val="16"/>
        </w:rPr>
        <w:t xml:space="preserve">only exacerbating the effects of the depression itself but has also been credited by some as </w:t>
      </w:r>
      <w:r w:rsidRPr="00FD0AAB">
        <w:rPr>
          <w:rStyle w:val="StyleUnderline"/>
          <w:highlight w:val="green"/>
        </w:rPr>
        <w:t>paving the way for</w:t>
      </w:r>
      <w:r w:rsidRPr="00E140A8">
        <w:rPr>
          <w:sz w:val="16"/>
        </w:rPr>
        <w:t xml:space="preserve"> the outbreak of </w:t>
      </w:r>
      <w:r w:rsidRPr="00E140A8">
        <w:rPr>
          <w:rStyle w:val="StyleUnderline"/>
        </w:rPr>
        <w:t>the second</w:t>
      </w:r>
      <w:r w:rsidRPr="00E140A8">
        <w:rPr>
          <w:sz w:val="16"/>
        </w:rPr>
        <w:t xml:space="preserve"> </w:t>
      </w:r>
      <w:r w:rsidRPr="00FD0AAB">
        <w:rPr>
          <w:rStyle w:val="Emphasis"/>
          <w:highlight w:val="green"/>
        </w:rPr>
        <w:t>world war</w:t>
      </w:r>
      <w:r w:rsidRPr="00E140A8">
        <w:rPr>
          <w:sz w:val="16"/>
        </w:rPr>
        <w:t xml:space="preserve">. </w:t>
      </w:r>
      <w:r w:rsidRPr="00E140A8">
        <w:rPr>
          <w:rStyle w:val="StyleUnderline"/>
        </w:rPr>
        <w:t xml:space="preserve">The reason why institutions like </w:t>
      </w:r>
      <w:r w:rsidRPr="00FD0AAB">
        <w:rPr>
          <w:rStyle w:val="StyleUnderline"/>
          <w:highlight w:val="green"/>
        </w:rPr>
        <w:t>the WTO were created</w:t>
      </w:r>
      <w:r w:rsidRPr="00E140A8">
        <w:rPr>
          <w:rStyle w:val="StyleUnderline"/>
        </w:rPr>
        <w:t xml:space="preserve"> in the first place was </w:t>
      </w:r>
      <w:r w:rsidRPr="00FD0AAB">
        <w:rPr>
          <w:rStyle w:val="StyleUnderline"/>
          <w:highlight w:val="green"/>
        </w:rPr>
        <w:t>to prevent</w:t>
      </w:r>
      <w:r w:rsidRPr="00E140A8">
        <w:rPr>
          <w:rStyle w:val="StyleUnderline"/>
        </w:rPr>
        <w:t xml:space="preserve"> a recurrence of </w:t>
      </w:r>
      <w:r w:rsidRPr="00FD0AAB">
        <w:rPr>
          <w:rStyle w:val="StyleUnderline"/>
          <w:highlight w:val="green"/>
        </w:rPr>
        <w:t>the 1930s</w:t>
      </w:r>
      <w:r w:rsidRPr="00E140A8">
        <w:rPr>
          <w:rStyle w:val="StyleUnderline"/>
        </w:rPr>
        <w:t xml:space="preserve"> protectionist trade spiral</w:t>
      </w:r>
      <w:r w:rsidRPr="00E140A8">
        <w:rPr>
          <w:sz w:val="16"/>
        </w:rPr>
        <w:t xml:space="preserve">. </w:t>
      </w:r>
      <w:r w:rsidRPr="00E140A8">
        <w:rPr>
          <w:rStyle w:val="StyleUnderline"/>
        </w:rPr>
        <w:t xml:space="preserve">The danger now – </w:t>
      </w:r>
      <w:r w:rsidRPr="00FD0AAB">
        <w:rPr>
          <w:rStyle w:val="StyleUnderline"/>
          <w:highlight w:val="green"/>
        </w:rPr>
        <w:t>if those rules become meaningless and unenforceable</w:t>
      </w:r>
      <w:r w:rsidRPr="00E140A8">
        <w:rPr>
          <w:sz w:val="16"/>
        </w:rPr>
        <w:t xml:space="preserve"> – </w:t>
      </w:r>
      <w:r w:rsidRPr="00E140A8">
        <w:rPr>
          <w:rStyle w:val="StyleUnderline"/>
        </w:rPr>
        <w:t xml:space="preserve">is </w:t>
      </w:r>
      <w:r w:rsidRPr="00FD0AAB">
        <w:rPr>
          <w:rStyle w:val="StyleUnderline"/>
          <w:highlight w:val="green"/>
        </w:rPr>
        <w:t>the institutional foundations of postwar</w:t>
      </w:r>
      <w:r w:rsidRPr="00E140A8">
        <w:rPr>
          <w:rStyle w:val="StyleUnderline"/>
        </w:rPr>
        <w:t xml:space="preserve"> economic </w:t>
      </w:r>
      <w:r w:rsidRPr="00FD0AAB">
        <w:rPr>
          <w:rStyle w:val="StyleUnderline"/>
          <w:highlight w:val="green"/>
        </w:rPr>
        <w:t xml:space="preserve">prosperity could </w:t>
      </w:r>
      <w:r w:rsidRPr="00FD0AAB">
        <w:rPr>
          <w:rStyle w:val="Emphasis"/>
          <w:highlight w:val="green"/>
        </w:rPr>
        <w:t>unravel</w:t>
      </w:r>
      <w:r w:rsidRPr="00E140A8">
        <w:rPr>
          <w:rStyle w:val="StyleUnderline"/>
        </w:rPr>
        <w:t xml:space="preserve">, </w:t>
      </w:r>
      <w:r w:rsidRPr="00FD0AAB">
        <w:rPr>
          <w:rStyle w:val="StyleUnderline"/>
          <w:highlight w:val="green"/>
        </w:rPr>
        <w:t>throwing us</w:t>
      </w:r>
      <w:r w:rsidRPr="00E140A8">
        <w:rPr>
          <w:rStyle w:val="StyleUnderline"/>
        </w:rPr>
        <w:t xml:space="preserve"> back </w:t>
      </w:r>
      <w:r w:rsidRPr="00FD0AAB">
        <w:rPr>
          <w:rStyle w:val="StyleUnderline"/>
          <w:highlight w:val="green"/>
        </w:rPr>
        <w:t>into</w:t>
      </w:r>
      <w:r w:rsidRPr="00E140A8">
        <w:rPr>
          <w:rStyle w:val="StyleUnderline"/>
        </w:rPr>
        <w:t xml:space="preserve"> economic chaos and potentially </w:t>
      </w:r>
      <w:r w:rsidRPr="00FD0AAB">
        <w:rPr>
          <w:rStyle w:val="Emphasis"/>
          <w:highlight w:val="green"/>
        </w:rPr>
        <w:t>political disorder</w:t>
      </w:r>
      <w:r w:rsidRPr="00E140A8">
        <w:rPr>
          <w:rStyle w:val="StyleUnderline"/>
        </w:rPr>
        <w:t>.</w:t>
      </w:r>
      <w:r>
        <w:rPr>
          <w:rStyle w:val="StyleUnderline"/>
        </w:rPr>
        <w:t xml:space="preserve"> </w:t>
      </w:r>
      <w:r w:rsidRPr="00E140A8">
        <w:rPr>
          <w:sz w:val="16"/>
        </w:rPr>
        <w:t xml:space="preserve">What does the WTO’s future look like under new director-general Dr </w:t>
      </w:r>
      <w:proofErr w:type="spellStart"/>
      <w:r w:rsidRPr="00E140A8">
        <w:rPr>
          <w:sz w:val="16"/>
        </w:rPr>
        <w:t>Okonjo</w:t>
      </w:r>
      <w:proofErr w:type="spellEnd"/>
      <w:r w:rsidRPr="00E140A8">
        <w:rPr>
          <w:sz w:val="16"/>
        </w:rPr>
        <w:t>-Iweala?</w:t>
      </w:r>
    </w:p>
    <w:p w14:paraId="1658C4A6" w14:textId="17731505" w:rsidR="00ED34FA" w:rsidRDefault="00ED34FA" w:rsidP="00ED34FA"/>
    <w:p w14:paraId="34FA0CBA" w14:textId="3BF482C0" w:rsidR="00ED34FA" w:rsidRDefault="00ED34FA" w:rsidP="00ED34FA">
      <w:pPr>
        <w:pStyle w:val="Heading2"/>
      </w:pPr>
      <w:r>
        <w:t>CP</w:t>
      </w:r>
    </w:p>
    <w:p w14:paraId="2E48D672" w14:textId="3B578CF6" w:rsidR="00ED34FA" w:rsidRDefault="00ED34FA" w:rsidP="00ED34FA"/>
    <w:p w14:paraId="49565E7A" w14:textId="77777777" w:rsidR="00ED34FA" w:rsidRDefault="00ED34FA" w:rsidP="00ED34FA">
      <w:pPr>
        <w:pStyle w:val="Heading4"/>
      </w:pPr>
      <w:r>
        <w:t xml:space="preserve">CP Text: Vaccine developers should enter into binding contractual agreements with generic producers to ensure the quality of generic products and establish royalty rates on generic sales. The member nations of the WTO should publicly declare their support of legitimate compulsory licensees in the cases where voluntary requests have been ignored. </w:t>
      </w:r>
    </w:p>
    <w:p w14:paraId="11734FBB" w14:textId="77777777" w:rsidR="00ED34FA" w:rsidRPr="00DB37FC" w:rsidRDefault="00ED34FA" w:rsidP="00ED34FA">
      <w:r w:rsidRPr="00F9523B">
        <w:rPr>
          <w:rStyle w:val="Style13ptBold"/>
        </w:rPr>
        <w:t>Silverman 3/15</w:t>
      </w:r>
      <w:r>
        <w:t xml:space="preserve"> [Rachel Silverman is a policy fellow at the Center for Global Development </w:t>
      </w:r>
      <w:r w:rsidRPr="00F9523B">
        <w:t>where she leads policy-oriented research on global health financing and incentive structures. Silverman’s current research focuses on the practical application of results-based financing; global health transitions; efficient global health procurement; innovation models for global health; priority-setting for UHC; alignment and impact in international funding for family planning; and strategies to strengthen evidence and accountability. BA with distinction in international relations and economics from Stanford University.</w:t>
      </w:r>
      <w:r>
        <w:t xml:space="preserve">) “Waiving vaccine patents won’t help inoculate poorer nations” Washington Post, </w:t>
      </w:r>
      <w:proofErr w:type="spellStart"/>
      <w:r>
        <w:t>PostEverything</w:t>
      </w:r>
      <w:proofErr w:type="spellEnd"/>
      <w:r>
        <w:t xml:space="preserve"> Perspective, </w:t>
      </w:r>
      <w:hyperlink r:id="rId10" w:history="1">
        <w:r w:rsidRPr="000168E0">
          <w:rPr>
            <w:rStyle w:val="Hyperlink"/>
          </w:rPr>
          <w:t>https://www.washingtonpost.com/outlook/2021/03/15/vaccine-coronavirus-patents-waive-global-equity/</w:t>
        </w:r>
      </w:hyperlink>
      <w:r>
        <w:t>] RM</w:t>
      </w:r>
    </w:p>
    <w:p w14:paraId="0FC67182" w14:textId="77777777" w:rsidR="00ED34FA" w:rsidRPr="00DB37FC" w:rsidRDefault="00ED34FA" w:rsidP="00ED34FA">
      <w:pPr>
        <w:tabs>
          <w:tab w:val="left" w:pos="3349"/>
        </w:tabs>
        <w:rPr>
          <w:u w:val="single"/>
        </w:rPr>
      </w:pPr>
      <w:r w:rsidRPr="00810B84">
        <w:t xml:space="preserve">There are better options than broadly waiving IP rules — notably, encouraging (and pressuring) vaccine manufacturers to cooperate and share knowledge with partners across the globe. </w:t>
      </w:r>
      <w:r w:rsidRPr="00810B84">
        <w:rPr>
          <w:highlight w:val="cyan"/>
          <w:u w:val="single"/>
        </w:rPr>
        <w:t>Voluntary licensing</w:t>
      </w:r>
      <w:r w:rsidRPr="00DB37FC">
        <w:rPr>
          <w:u w:val="single"/>
        </w:rPr>
        <w:t xml:space="preserve"> is one route: It’s a common arrangement in which </w:t>
      </w:r>
      <w:r w:rsidRPr="00810B84">
        <w:rPr>
          <w:u w:val="single"/>
        </w:rPr>
        <w:t>developers enter into binding contractual agreements with generic producers</w:t>
      </w:r>
      <w:r w:rsidRPr="00DB37FC">
        <w:rPr>
          <w:u w:val="single"/>
        </w:rPr>
        <w:t xml:space="preserve">. </w:t>
      </w:r>
      <w:r w:rsidRPr="00810B84">
        <w:rPr>
          <w:highlight w:val="cyan"/>
          <w:u w:val="single"/>
        </w:rPr>
        <w:t>Generic manufacturers get permission, know-how and assistance</w:t>
      </w:r>
      <w:r w:rsidRPr="00DB37FC">
        <w:rPr>
          <w:u w:val="single"/>
        </w:rPr>
        <w:t xml:space="preserve"> from the patent-holder to produce the vaccine for sales in specified markets; in exchange, </w:t>
      </w:r>
      <w:r w:rsidRPr="00911FA5">
        <w:rPr>
          <w:u w:val="single"/>
        </w:rPr>
        <w:t xml:space="preserve">the patent-holder can </w:t>
      </w:r>
      <w:r w:rsidRPr="00810B84">
        <w:rPr>
          <w:highlight w:val="cyan"/>
          <w:u w:val="single"/>
        </w:rPr>
        <w:t>ensure quality</w:t>
      </w:r>
      <w:r w:rsidRPr="00DB37FC">
        <w:rPr>
          <w:u w:val="single"/>
        </w:rPr>
        <w:t xml:space="preserve"> of the generic product </w:t>
      </w:r>
      <w:r w:rsidRPr="00810B84">
        <w:rPr>
          <w:highlight w:val="cyan"/>
          <w:u w:val="single"/>
        </w:rPr>
        <w:t>and</w:t>
      </w:r>
      <w:r w:rsidRPr="00DB37FC">
        <w:rPr>
          <w:u w:val="single"/>
        </w:rPr>
        <w:t xml:space="preserve"> may </w:t>
      </w:r>
      <w:r w:rsidRPr="00810B84">
        <w:rPr>
          <w:highlight w:val="cyan"/>
          <w:u w:val="single"/>
        </w:rPr>
        <w:t>receive royalties</w:t>
      </w:r>
      <w:r w:rsidRPr="00DB37FC">
        <w:rPr>
          <w:u w:val="single"/>
        </w:rPr>
        <w:t xml:space="preserve"> on its sales, usually representing less than 10 percent of sales value.</w:t>
      </w:r>
    </w:p>
    <w:p w14:paraId="4AFD4106" w14:textId="77777777" w:rsidR="00ED34FA" w:rsidRPr="00810B84" w:rsidRDefault="00ED34FA" w:rsidP="00ED34FA">
      <w:pPr>
        <w:tabs>
          <w:tab w:val="left" w:pos="3349"/>
        </w:tabs>
      </w:pPr>
      <w:r w:rsidRPr="00810B84">
        <w:t xml:space="preserve">These royalties may be lower than the profit margin on direct sales; for example, Pfizer expects a 25 to 30 percent profit on its vaccine sales, or roughly $5 for every $19.50 dose. (The U.S. government has agreed to buy 300 million doses at that price.) But </w:t>
      </w:r>
      <w:r w:rsidRPr="00810B84">
        <w:rPr>
          <w:u w:val="single"/>
        </w:rPr>
        <w:t>voluntary licensing deals offer a new revenue stream that</w:t>
      </w:r>
      <w:r w:rsidRPr="00DB37FC">
        <w:rPr>
          <w:u w:val="single"/>
        </w:rPr>
        <w:t xml:space="preserve"> would otherwise be captured by competitors — not to mention </w:t>
      </w:r>
      <w:r w:rsidRPr="00810B84">
        <w:rPr>
          <w:u w:val="single"/>
        </w:rPr>
        <w:t>good publicity</w:t>
      </w:r>
      <w:r w:rsidRPr="00810B84">
        <w:t xml:space="preserve">. Already, </w:t>
      </w:r>
      <w:r w:rsidRPr="00810B84">
        <w:rPr>
          <w:b/>
          <w:bCs/>
          <w:highlight w:val="cyan"/>
          <w:u w:val="single"/>
        </w:rPr>
        <w:t>voluntary licensing deals</w:t>
      </w:r>
      <w:r w:rsidRPr="00DB37FC">
        <w:rPr>
          <w:b/>
          <w:bCs/>
          <w:u w:val="single"/>
        </w:rPr>
        <w:t xml:space="preserve"> from AstraZeneca and </w:t>
      </w:r>
      <w:proofErr w:type="spellStart"/>
      <w:r w:rsidRPr="00DB37FC">
        <w:rPr>
          <w:b/>
          <w:bCs/>
          <w:u w:val="single"/>
        </w:rPr>
        <w:t>Novavax</w:t>
      </w:r>
      <w:proofErr w:type="spellEnd"/>
      <w:r w:rsidRPr="00DB37FC">
        <w:rPr>
          <w:b/>
          <w:bCs/>
          <w:u w:val="single"/>
        </w:rPr>
        <w:t xml:space="preserve"> </w:t>
      </w:r>
      <w:r w:rsidRPr="00810B84">
        <w:rPr>
          <w:b/>
          <w:bCs/>
          <w:u w:val="single"/>
        </w:rPr>
        <w:t xml:space="preserve">are </w:t>
      </w:r>
      <w:r w:rsidRPr="00810B84">
        <w:rPr>
          <w:b/>
          <w:bCs/>
          <w:highlight w:val="cyan"/>
          <w:u w:val="single"/>
        </w:rPr>
        <w:t xml:space="preserve">facilitating </w:t>
      </w:r>
      <w:r w:rsidRPr="00810B84">
        <w:rPr>
          <w:b/>
          <w:bCs/>
          <w:u w:val="single"/>
        </w:rPr>
        <w:t xml:space="preserve">large-scale </w:t>
      </w:r>
      <w:r w:rsidRPr="00810B84">
        <w:rPr>
          <w:b/>
          <w:bCs/>
          <w:highlight w:val="cyan"/>
          <w:u w:val="single"/>
        </w:rPr>
        <w:t xml:space="preserve">production in India, </w:t>
      </w:r>
      <w:proofErr w:type="gramStart"/>
      <w:r w:rsidRPr="00810B84">
        <w:rPr>
          <w:b/>
          <w:bCs/>
          <w:highlight w:val="cyan"/>
          <w:u w:val="single"/>
        </w:rPr>
        <w:t>Japan</w:t>
      </w:r>
      <w:proofErr w:type="gramEnd"/>
      <w:r w:rsidRPr="00810B84">
        <w:rPr>
          <w:b/>
          <w:bCs/>
          <w:highlight w:val="cyan"/>
          <w:u w:val="single"/>
        </w:rPr>
        <w:t xml:space="preserve"> and So</w:t>
      </w:r>
      <w:r w:rsidRPr="00DB37FC">
        <w:rPr>
          <w:b/>
          <w:bCs/>
          <w:u w:val="single"/>
        </w:rPr>
        <w:t xml:space="preserve">uth </w:t>
      </w:r>
      <w:r w:rsidRPr="00810B84">
        <w:rPr>
          <w:b/>
          <w:bCs/>
          <w:highlight w:val="cyan"/>
          <w:u w:val="single"/>
        </w:rPr>
        <w:t>Ko</w:t>
      </w:r>
      <w:r w:rsidRPr="00DB37FC">
        <w:rPr>
          <w:b/>
          <w:bCs/>
          <w:u w:val="single"/>
        </w:rPr>
        <w:t>rea</w:t>
      </w:r>
      <w:r w:rsidRPr="00810B84">
        <w:t xml:space="preserve">; many of the resulting vaccines are destined for lower-income countries through </w:t>
      </w:r>
      <w:proofErr w:type="spellStart"/>
      <w:r w:rsidRPr="00810B84">
        <w:t>Covax</w:t>
      </w:r>
      <w:proofErr w:type="spellEnd"/>
      <w:r w:rsidRPr="00810B84">
        <w:t>.</w:t>
      </w:r>
    </w:p>
    <w:p w14:paraId="70B450E1" w14:textId="77777777" w:rsidR="00ED34FA" w:rsidRPr="00E66157" w:rsidRDefault="00ED34FA" w:rsidP="00ED34FA">
      <w:pPr>
        <w:rPr>
          <w:u w:val="single"/>
        </w:rPr>
      </w:pPr>
      <w:r w:rsidRPr="00E66157">
        <w:rPr>
          <w:u w:val="single"/>
        </w:rPr>
        <w:t xml:space="preserve">The </w:t>
      </w:r>
      <w:r w:rsidRPr="00810B84">
        <w:rPr>
          <w:highlight w:val="cyan"/>
          <w:u w:val="single"/>
        </w:rPr>
        <w:t xml:space="preserve">best route to </w:t>
      </w:r>
      <w:r w:rsidRPr="00911FA5">
        <w:rPr>
          <w:u w:val="single"/>
        </w:rPr>
        <w:t xml:space="preserve">vaccine </w:t>
      </w:r>
      <w:r w:rsidRPr="00810B84">
        <w:rPr>
          <w:highlight w:val="cyan"/>
          <w:u w:val="single"/>
        </w:rPr>
        <w:t>equity</w:t>
      </w:r>
      <w:r w:rsidRPr="00E66157">
        <w:rPr>
          <w:u w:val="single"/>
        </w:rPr>
        <w:t xml:space="preserve"> involves </w:t>
      </w:r>
      <w:proofErr w:type="spellStart"/>
      <w:r w:rsidRPr="00E66157">
        <w:rPr>
          <w:u w:val="single"/>
        </w:rPr>
        <w:t>creating</w:t>
      </w:r>
      <w:r>
        <w:rPr>
          <w:u w:val="single"/>
        </w:rPr>
        <w:t>s</w:t>
      </w:r>
      <w:proofErr w:type="spellEnd"/>
      <w:r w:rsidRPr="00E66157">
        <w:rPr>
          <w:u w:val="single"/>
        </w:rPr>
        <w:t xml:space="preserve"> the conditions to facilitate more of these voluntary deals.</w:t>
      </w:r>
    </w:p>
    <w:p w14:paraId="508FAF70" w14:textId="77777777" w:rsidR="00ED34FA" w:rsidRPr="00810B84" w:rsidRDefault="00ED34FA" w:rsidP="00ED34FA">
      <w:r w:rsidRPr="00810B84">
        <w:t xml:space="preserve">How can governments and activists help push things in the right direction? By lifting the export curbs on materials such as filters and bioreactor bags intended to protect domestic supply, countries can help lubricate supply chains, creating a better environment for cross-national collaboration. </w:t>
      </w:r>
      <w:r w:rsidRPr="00DB37FC">
        <w:rPr>
          <w:u w:val="single"/>
        </w:rPr>
        <w:t>Governments and development-finance institutions can invest to build up the capabilities of potential vaccine manufacturing plants, making it easier for originators to say yes.</w:t>
      </w:r>
      <w:r w:rsidRPr="00810B84">
        <w:t xml:space="preserve"> Domestically, the Biden administration did something like this when it </w:t>
      </w:r>
      <w:hyperlink r:id="rId11" w:history="1">
        <w:r w:rsidRPr="00810B84">
          <w:rPr>
            <w:rStyle w:val="Hyperlink"/>
          </w:rPr>
          <w:t>invested</w:t>
        </w:r>
      </w:hyperlink>
      <w:r w:rsidRPr="00810B84">
        <w:t> $269 million under the Defense Production Act to prepare Merck’s manufacturing facilities to produce the Johnson &amp; Johnson vaccine — a crucial plank of the </w:t>
      </w:r>
      <w:hyperlink r:id="rId12" w:history="1">
        <w:r w:rsidRPr="00810B84">
          <w:rPr>
            <w:rStyle w:val="Hyperlink"/>
          </w:rPr>
          <w:t>joint production deal</w:t>
        </w:r>
      </w:hyperlink>
      <w:r w:rsidRPr="00810B84">
        <w:t> announced this month. Similar efforts are underway abroad. On March 12, for example, the “Quad” — the United States, India, Japan and Australia — </w:t>
      </w:r>
      <w:hyperlink r:id="rId13" w:history="1">
        <w:r w:rsidRPr="00810B84">
          <w:rPr>
            <w:rStyle w:val="Hyperlink"/>
          </w:rPr>
          <w:t>announced</w:t>
        </w:r>
      </w:hyperlink>
      <w:r w:rsidRPr="00810B84">
        <w:t> a joint pledge to produce and disseminate 1 billion vaccine doses; as part of this effort, the Biden administration </w:t>
      </w:r>
      <w:hyperlink r:id="rId14" w:history="1">
        <w:r w:rsidRPr="00810B84">
          <w:rPr>
            <w:rStyle w:val="Hyperlink"/>
          </w:rPr>
          <w:t>announced</w:t>
        </w:r>
      </w:hyperlink>
      <w:r w:rsidRPr="00810B84">
        <w:t xml:space="preserve"> that it would help finance an Indian generic manufacturer to make coronavirus vaccines, including the Johnson &amp; Johnson product. </w:t>
      </w:r>
      <w:r w:rsidRPr="00DB37FC">
        <w:rPr>
          <w:u w:val="single"/>
        </w:rPr>
        <w:t>The contractual language of licensing deals can explicitly protect IP from broader dissemination, helping originators feel more comfortable sharing commercially valuable information</w:t>
      </w:r>
      <w:r w:rsidRPr="00810B84">
        <w:t>.</w:t>
      </w:r>
    </w:p>
    <w:p w14:paraId="334A4483" w14:textId="77777777" w:rsidR="00ED34FA" w:rsidRPr="00DB37FC" w:rsidRDefault="00ED34FA" w:rsidP="00ED34FA">
      <w:pPr>
        <w:rPr>
          <w:u w:val="single"/>
        </w:rPr>
      </w:pPr>
      <w:r w:rsidRPr="00810B84">
        <w:t>Sticks as well as carrots can facilitate partnerships. Under </w:t>
      </w:r>
      <w:hyperlink r:id="rId15" w:history="1">
        <w:r w:rsidRPr="00810B84">
          <w:rPr>
            <w:rStyle w:val="Hyperlink"/>
          </w:rPr>
          <w:t>existing World Trade Organization rules</w:t>
        </w:r>
      </w:hyperlink>
      <w:r w:rsidRPr="00810B84">
        <w:t xml:space="preserve">, countries already have the right to issue “compulsory licenses” in certain cases pertaining to public health, allowing them to produce or import generic health products without permission from the patent-holder. Advocates correctly point out that countries face potential retaliation from industry and wealthy governments when they try to use these tools — a strong disincentive. (In 2006-2007, Thailand’s use of compulsory licenses to access more affordable AIDS drugs led the United States to revoke preferential trade status for some Thai exports.) </w:t>
      </w:r>
      <w:r w:rsidRPr="00DB37FC">
        <w:rPr>
          <w:u w:val="single"/>
        </w:rPr>
        <w:t>This should change. The Biden administration and other global leaders should make clear that they will support legitimate compulsory licensees of coronavirus vaccines in cases where a valid voluntary license request has been rejected or ignored.</w:t>
      </w:r>
    </w:p>
    <w:p w14:paraId="433333DA" w14:textId="77777777" w:rsidR="00ED34FA" w:rsidRPr="00810B84" w:rsidRDefault="00ED34FA" w:rsidP="00ED34FA">
      <w:r w:rsidRPr="00DB37FC">
        <w:rPr>
          <w:b/>
          <w:bCs/>
          <w:u w:val="single"/>
        </w:rPr>
        <w:t xml:space="preserve">But </w:t>
      </w:r>
      <w:r w:rsidRPr="00911FA5">
        <w:rPr>
          <w:b/>
          <w:bCs/>
          <w:u w:val="single"/>
        </w:rPr>
        <w:t xml:space="preserve">compulsory licensing is vastly inferior to </w:t>
      </w:r>
      <w:r w:rsidRPr="00911FA5">
        <w:rPr>
          <w:b/>
          <w:bCs/>
          <w:highlight w:val="cyan"/>
          <w:u w:val="single"/>
        </w:rPr>
        <w:t>voluntary deals</w:t>
      </w:r>
      <w:r w:rsidRPr="00DB37FC">
        <w:rPr>
          <w:b/>
          <w:bCs/>
          <w:u w:val="single"/>
        </w:rPr>
        <w:t xml:space="preserve"> </w:t>
      </w:r>
      <w:r w:rsidRPr="00ED34FA">
        <w:rPr>
          <w:b/>
          <w:bCs/>
          <w:highlight w:val="cyan"/>
          <w:u w:val="single"/>
        </w:rPr>
        <w:t>in the case of vaccines</w:t>
      </w:r>
      <w:r w:rsidRPr="00DB37FC">
        <w:rPr>
          <w:b/>
          <w:bCs/>
          <w:u w:val="single"/>
        </w:rPr>
        <w:t>, because w</w:t>
      </w:r>
      <w:r w:rsidRPr="00ED34FA">
        <w:rPr>
          <w:b/>
          <w:bCs/>
          <w:highlight w:val="cyan"/>
          <w:u w:val="single"/>
        </w:rPr>
        <w:t>ith the former the generic producer would still need to figure out how to make the vaccines</w:t>
      </w:r>
      <w:r w:rsidRPr="00810B84">
        <w:rPr>
          <w:b/>
          <w:bCs/>
          <w:u w:val="single"/>
        </w:rPr>
        <w:t xml:space="preserve"> without the originator’s assistance — again, </w:t>
      </w:r>
      <w:r w:rsidRPr="00ED34FA">
        <w:rPr>
          <w:b/>
          <w:bCs/>
          <w:highlight w:val="cyan"/>
          <w:u w:val="single"/>
        </w:rPr>
        <w:t>a</w:t>
      </w:r>
      <w:r w:rsidRPr="00810B84">
        <w:rPr>
          <w:b/>
          <w:bCs/>
          <w:u w:val="single"/>
        </w:rPr>
        <w:t xml:space="preserve">n extraordinarily </w:t>
      </w:r>
      <w:r w:rsidRPr="00ED34FA">
        <w:rPr>
          <w:b/>
          <w:bCs/>
          <w:highlight w:val="cyan"/>
          <w:u w:val="single"/>
        </w:rPr>
        <w:t>difficult task</w:t>
      </w:r>
      <w:r w:rsidRPr="00DB37FC">
        <w:rPr>
          <w:b/>
          <w:bCs/>
          <w:u w:val="single"/>
        </w:rPr>
        <w:t>.</w:t>
      </w:r>
      <w:r w:rsidRPr="00810B84">
        <w:t xml:space="preserve"> </w:t>
      </w:r>
      <w:r w:rsidRPr="00DB37FC">
        <w:rPr>
          <w:u w:val="single"/>
        </w:rPr>
        <w:t xml:space="preserve">It is </w:t>
      </w:r>
      <w:r w:rsidRPr="00911FA5">
        <w:rPr>
          <w:highlight w:val="cyan"/>
          <w:u w:val="single"/>
        </w:rPr>
        <w:t>use</w:t>
      </w:r>
      <w:r w:rsidRPr="00911FA5">
        <w:rPr>
          <w:u w:val="single"/>
        </w:rPr>
        <w:t>ful mainly as a threat held in reserve, paired with the “carrots” of subsidies to local plants and so on</w:t>
      </w:r>
      <w:r w:rsidRPr="00911FA5">
        <w:t xml:space="preserve">. </w:t>
      </w:r>
      <w:r w:rsidRPr="00911FA5">
        <w:rPr>
          <w:b/>
          <w:bCs/>
          <w:highlight w:val="cyan"/>
          <w:u w:val="single"/>
        </w:rPr>
        <w:t>Firms</w:t>
      </w:r>
      <w:r w:rsidRPr="00911FA5">
        <w:rPr>
          <w:b/>
          <w:bCs/>
          <w:u w:val="single"/>
        </w:rPr>
        <w:t xml:space="preserve"> may </w:t>
      </w:r>
      <w:r w:rsidRPr="00911FA5">
        <w:rPr>
          <w:b/>
          <w:bCs/>
          <w:highlight w:val="cyan"/>
          <w:u w:val="single"/>
        </w:rPr>
        <w:t>choose</w:t>
      </w:r>
      <w:r w:rsidRPr="00911FA5">
        <w:rPr>
          <w:b/>
          <w:bCs/>
          <w:u w:val="single"/>
        </w:rPr>
        <w:t xml:space="preserve"> to play ball</w:t>
      </w:r>
      <w:r w:rsidRPr="00DB37FC">
        <w:rPr>
          <w:b/>
          <w:bCs/>
          <w:u w:val="single"/>
        </w:rPr>
        <w:t xml:space="preserve"> on </w:t>
      </w:r>
      <w:r w:rsidRPr="00810B84">
        <w:rPr>
          <w:b/>
          <w:bCs/>
          <w:highlight w:val="cyan"/>
          <w:u w:val="single"/>
        </w:rPr>
        <w:t>voluntary licensing</w:t>
      </w:r>
      <w:r w:rsidRPr="00DB37FC">
        <w:rPr>
          <w:b/>
          <w:bCs/>
          <w:u w:val="single"/>
        </w:rPr>
        <w:t xml:space="preserve"> deals </w:t>
      </w:r>
      <w:r w:rsidRPr="00810B84">
        <w:rPr>
          <w:b/>
          <w:bCs/>
          <w:highlight w:val="cyan"/>
          <w:u w:val="single"/>
        </w:rPr>
        <w:t>rather than</w:t>
      </w:r>
      <w:r w:rsidRPr="00DB37FC">
        <w:rPr>
          <w:b/>
          <w:bCs/>
          <w:u w:val="single"/>
        </w:rPr>
        <w:t xml:space="preserve"> face a mess of </w:t>
      </w:r>
      <w:r w:rsidRPr="00810B84">
        <w:rPr>
          <w:b/>
          <w:bCs/>
          <w:highlight w:val="cyan"/>
          <w:u w:val="single"/>
        </w:rPr>
        <w:t>legal challenges and bad publicity</w:t>
      </w:r>
      <w:r w:rsidRPr="00DB37FC">
        <w:rPr>
          <w:b/>
          <w:bCs/>
          <w:u w:val="single"/>
        </w:rPr>
        <w:t>.</w:t>
      </w:r>
      <w:r w:rsidRPr="00810B84">
        <w:t xml:space="preserve"> This month, for example, Canadian biotech firm </w:t>
      </w:r>
      <w:proofErr w:type="spellStart"/>
      <w:r w:rsidRPr="00810B84">
        <w:t>Biolyse</w:t>
      </w:r>
      <w:proofErr w:type="spellEnd"/>
      <w:r w:rsidRPr="00810B84">
        <w:t xml:space="preserve"> Pharma publicly requested a voluntary license to manufacture the Johnson &amp; Johnson vaccine for global distribution. If Johnson &amp; Johnson is unwilling, </w:t>
      </w:r>
      <w:proofErr w:type="spellStart"/>
      <w:r w:rsidRPr="00810B84">
        <w:t>Biolyse</w:t>
      </w:r>
      <w:proofErr w:type="spellEnd"/>
      <w:r w:rsidRPr="00810B84">
        <w:t xml:space="preserve"> made clear in its announcement, the company will appeal to the Canadian government for a compulsory license. The ball is now in Johnson &amp; Johnson’s court — but this seems like the type of offer it should choose to accept, </w:t>
      </w:r>
      <w:r w:rsidRPr="00DB37FC">
        <w:rPr>
          <w:b/>
          <w:bCs/>
          <w:u w:val="single"/>
        </w:rPr>
        <w:t>both for the global good and its self-interest</w:t>
      </w:r>
      <w:r w:rsidRPr="00810B84">
        <w:t>.</w:t>
      </w:r>
    </w:p>
    <w:p w14:paraId="1E58F901" w14:textId="77777777" w:rsidR="00ED34FA" w:rsidRPr="00DB37FC" w:rsidRDefault="00ED34FA" w:rsidP="00ED34FA">
      <w:pPr>
        <w:rPr>
          <w:b/>
          <w:bCs/>
          <w:u w:val="single"/>
        </w:rPr>
      </w:pPr>
      <w:r w:rsidRPr="00810B84">
        <w:t>Scaling up vaccine production is an imperative for equitable global access and an end to the pandemic</w:t>
      </w:r>
      <w:r w:rsidRPr="00DB37FC">
        <w:rPr>
          <w:b/>
          <w:bCs/>
          <w:u w:val="single"/>
        </w:rPr>
        <w:t xml:space="preserve">. But it is </w:t>
      </w:r>
      <w:r w:rsidRPr="00810B84">
        <w:rPr>
          <w:b/>
          <w:bCs/>
          <w:highlight w:val="cyan"/>
          <w:u w:val="single"/>
        </w:rPr>
        <w:t>smart incentives</w:t>
      </w:r>
      <w:r w:rsidRPr="00DB37FC">
        <w:rPr>
          <w:b/>
          <w:bCs/>
          <w:u w:val="single"/>
        </w:rPr>
        <w:t xml:space="preserve"> for sharing knowledge, </w:t>
      </w:r>
      <w:r w:rsidRPr="00810B84">
        <w:rPr>
          <w:b/>
          <w:bCs/>
          <w:highlight w:val="cyan"/>
          <w:u w:val="single"/>
        </w:rPr>
        <w:t>not</w:t>
      </w:r>
      <w:r w:rsidRPr="00DB37FC">
        <w:rPr>
          <w:b/>
          <w:bCs/>
          <w:u w:val="single"/>
        </w:rPr>
        <w:t xml:space="preserve"> the </w:t>
      </w:r>
      <w:r w:rsidRPr="00810B84">
        <w:rPr>
          <w:b/>
          <w:bCs/>
          <w:highlight w:val="cyan"/>
          <w:u w:val="single"/>
        </w:rPr>
        <w:t>wholesale elimination</w:t>
      </w:r>
      <w:r w:rsidRPr="00DB37FC">
        <w:rPr>
          <w:b/>
          <w:bCs/>
          <w:u w:val="single"/>
        </w:rPr>
        <w:t xml:space="preserve"> of intellectual-property rights, that will get us to the finish line.</w:t>
      </w:r>
    </w:p>
    <w:p w14:paraId="28C78007" w14:textId="77777777" w:rsidR="00ED34FA" w:rsidRPr="00ED34FA" w:rsidRDefault="00ED34FA" w:rsidP="00ED34FA"/>
    <w:p w14:paraId="2BC98C1A" w14:textId="0C9B22C8" w:rsidR="00ED34FA" w:rsidRDefault="00ED34FA" w:rsidP="00ED34FA">
      <w:pPr>
        <w:pStyle w:val="Heading2"/>
      </w:pPr>
      <w:r>
        <w:t>K</w:t>
      </w:r>
    </w:p>
    <w:p w14:paraId="30AB952A" w14:textId="4A62DDE4" w:rsidR="00ED34FA" w:rsidRDefault="00ED34FA" w:rsidP="00ED34FA"/>
    <w:p w14:paraId="4186304B" w14:textId="77777777" w:rsidR="00ED34FA" w:rsidRDefault="00ED34FA" w:rsidP="00ED34FA">
      <w:pPr>
        <w:pStyle w:val="Heading4"/>
      </w:pPr>
      <w:proofErr w:type="spellStart"/>
      <w:r>
        <w:t>Aff</w:t>
      </w:r>
      <w:proofErr w:type="spellEnd"/>
      <w:r>
        <w:t xml:space="preserve"> is an example of slash and burn capitalism which discloses socialist goals, and promotes unregulated capitalism</w:t>
      </w:r>
    </w:p>
    <w:p w14:paraId="53F78463" w14:textId="77777777" w:rsidR="00ED34FA" w:rsidRPr="0039404B" w:rsidRDefault="00ED34FA" w:rsidP="00ED34FA">
      <w:r w:rsidRPr="0039404B">
        <w:rPr>
          <w:rStyle w:val="Style13ptBold"/>
        </w:rPr>
        <w:t>Williams 20</w:t>
      </w:r>
      <w:r>
        <w:t xml:space="preserve"> [</w:t>
      </w:r>
      <w:r w:rsidRPr="0039404B">
        <w:t>Joan C. Williams and Ro Khanna</w:t>
      </w:r>
      <w:r>
        <w:t xml:space="preserve">, Harvard </w:t>
      </w:r>
      <w:proofErr w:type="spellStart"/>
      <w:r>
        <w:t>Buisness</w:t>
      </w:r>
      <w:proofErr w:type="spellEnd"/>
      <w:r>
        <w:t xml:space="preserve"> Review, “</w:t>
      </w:r>
      <w:r w:rsidRPr="0039404B">
        <w:t>It’s Time to End Slash-and-Burn Capitalism</w:t>
      </w:r>
      <w:r>
        <w:t xml:space="preserve">”, </w:t>
      </w:r>
      <w:r w:rsidRPr="0039404B">
        <w:t>October 28, 2020</w:t>
      </w:r>
      <w:r>
        <w:t xml:space="preserve">. </w:t>
      </w:r>
      <w:r w:rsidRPr="0039404B">
        <w:t>https://hbr.org/2020/10/its-time-to-end-slash-and-burn-capitalism</w:t>
      </w:r>
      <w:r>
        <w:t>]</w:t>
      </w:r>
    </w:p>
    <w:p w14:paraId="599EAD52" w14:textId="77777777" w:rsidR="00ED34FA" w:rsidRPr="00444C69" w:rsidRDefault="00ED34FA" w:rsidP="00ED34FA">
      <w:r w:rsidRPr="00E82DE9">
        <w:rPr>
          <w:rStyle w:val="StyleUnderline"/>
          <w:color w:val="000000" w:themeColor="text1"/>
        </w:rPr>
        <w:t xml:space="preserve">The conversation about stakeholder </w:t>
      </w:r>
      <w:r w:rsidRPr="0039404B">
        <w:rPr>
          <w:rStyle w:val="Emphasis"/>
          <w:highlight w:val="cyan"/>
        </w:rPr>
        <w:t>capitalism</w:t>
      </w:r>
      <w:r w:rsidRPr="00E82DE9">
        <w:rPr>
          <w:rStyle w:val="StyleUnderline"/>
          <w:color w:val="000000" w:themeColor="text1"/>
        </w:rPr>
        <w:t xml:space="preserve"> is heartening evidence that the business community recognizes that capitalism </w:t>
      </w:r>
      <w:r w:rsidRPr="0039404B">
        <w:rPr>
          <w:rStyle w:val="Emphasis"/>
          <w:highlight w:val="cyan"/>
        </w:rPr>
        <w:t>has gone seriously off track.</w:t>
      </w:r>
      <w:r w:rsidRPr="00E82DE9">
        <w:rPr>
          <w:rStyle w:val="StyleUnderline"/>
          <w:color w:val="000000" w:themeColor="text1"/>
        </w:rPr>
        <w:t xml:space="preserve"> </w:t>
      </w:r>
      <w:r>
        <w:t xml:space="preserve">The obvious criticism is that, while CEOs are well-placed to pursue profits, they are ill-suited to weigh and balance the needs of the environment and many different stakeholders, as has been cogently argued in The New York Times. And so far, the follow-through on the embrace of stakeholder capitalism has been decidedly mixed. What’s needed is not to make CEOs into central planners but to evolve toward sustainable capitalism — and away from the slash-and-burn capitalism of recent decades. In their pursuit of quarterly profits and high salaries, there has emerged since the 1980s a dysfunctional version of capitalism that does to the economy what clearcutting does to forests — destroys the conditions necessary for long-term success by focusing excessively on short-term profits. We don’t need to reinvent capitalism. We just need to practice it. </w:t>
      </w:r>
      <w:r w:rsidRPr="00E82DE9">
        <w:rPr>
          <w:rStyle w:val="StyleUnderline"/>
          <w:color w:val="000000" w:themeColor="text1"/>
        </w:rPr>
        <w:t xml:space="preserve">That means that </w:t>
      </w:r>
      <w:r w:rsidRPr="0039404B">
        <w:rPr>
          <w:rStyle w:val="Emphasis"/>
          <w:highlight w:val="cyan"/>
        </w:rPr>
        <w:t>corporations that</w:t>
      </w:r>
      <w:r w:rsidRPr="00E82DE9">
        <w:rPr>
          <w:rStyle w:val="StyleUnderline"/>
          <w:color w:val="000000" w:themeColor="text1"/>
        </w:rPr>
        <w:t xml:space="preserve"> embrace market mechanisms and </w:t>
      </w:r>
      <w:r w:rsidRPr="0039404B">
        <w:rPr>
          <w:rStyle w:val="Emphasis"/>
          <w:highlight w:val="cyan"/>
        </w:rPr>
        <w:t>decry government intervention</w:t>
      </w:r>
      <w:r w:rsidRPr="00E82DE9">
        <w:rPr>
          <w:rStyle w:val="StyleUnderline"/>
          <w:color w:val="000000" w:themeColor="text1"/>
        </w:rPr>
        <w:t xml:space="preserve"> in the good times </w:t>
      </w:r>
      <w:r w:rsidRPr="0039404B">
        <w:rPr>
          <w:rStyle w:val="Emphasis"/>
          <w:highlight w:val="cyan"/>
        </w:rPr>
        <w:t>should not change the rules when times turn tough</w:t>
      </w:r>
      <w:r>
        <w:t xml:space="preserve">. Privatizing profits while socializing risks isn’t capitalism: It’s rigged roulette. Equally important, practicing capitalism does not mean insisting on special treatment from government that benefits shareholders at the expense of other stakeholders. And it means treating government as the vital partner to business, one that supports the physical and social infrastructure, and the political stability, that make business possible. The pattern of privatizing profits while socializing risk goes back to the 2008 </w:t>
      </w:r>
      <w:proofErr w:type="gramStart"/>
      <w:r>
        <w:t>recession, and</w:t>
      </w:r>
      <w:proofErr w:type="gramEnd"/>
      <w:r>
        <w:t xml:space="preserve"> has continued in the current crisis: in the U.S., the Pandemic Unemployment Assistance covers independent contractors, but American companies pay into the tax that finances unemployment insurance only for workers classified as employees. So, in effect, companies that rely on gig workers have shifted the cost of those workers’ unemployment insurance onto taxpayers. So have traditional companies that pay so little that their workers qualify for Medicaid and other programs, shifting their health insurance costs onto the U.S. taxpayer; in fact, there’s a company that provides a service used throughout the U.S. to help corporate employees shift over from company benefits to government programs. But the airlines are the best example. During the flush times, airlines happily pocketed the profits on the grounds that they are private. But when travel tanked during the pandemic, suddenly airlines insisted on huge bailouts on the grounds that saving them entails a public good. As we saw in 2008, this creates moral hazards that undermine the incentive structures that make capitalism work. Starving Government </w:t>
      </w:r>
      <w:r w:rsidRPr="00E82DE9">
        <w:rPr>
          <w:rStyle w:val="StyleUnderline"/>
          <w:color w:val="000000" w:themeColor="text1"/>
        </w:rPr>
        <w:t xml:space="preserve">Sustainable capitalism requires paying a fair share in taxes, but </w:t>
      </w:r>
      <w:r w:rsidRPr="0039404B">
        <w:rPr>
          <w:rStyle w:val="Emphasis"/>
          <w:highlight w:val="cyan"/>
        </w:rPr>
        <w:t>slash-and-burn capitalism aims to</w:t>
      </w:r>
      <w:r w:rsidRPr="00E82DE9">
        <w:rPr>
          <w:rStyle w:val="StyleUnderline"/>
          <w:color w:val="000000" w:themeColor="text1"/>
        </w:rPr>
        <w:t xml:space="preserve"> do exactly the opposite. In the process, it has severely hobbled government’s ability to deliver basic services. As the pandemic has shown so dramatically, the instinctive assumption that businesses thrive better when taxes are as low as possible is factually incorrect. “</w:t>
      </w:r>
      <w:r w:rsidRPr="0039404B">
        <w:rPr>
          <w:rStyle w:val="Emphasis"/>
          <w:highlight w:val="cyan"/>
        </w:rPr>
        <w:t>Starving the beast” led to the gutting of public health departments, which during the pandemic has had devastating effects for the economy and the businesses that operate within it</w:t>
      </w:r>
      <w:r w:rsidRPr="00E82DE9">
        <w:rPr>
          <w:rStyle w:val="StyleUnderline"/>
          <w:color w:val="000000" w:themeColor="text1"/>
        </w:rPr>
        <w:t>. Even if the administration had wanted to take the kinds of effective steps that have worked so well in countries that have reopened, we did not have the public health infrastructure to do so.</w:t>
      </w:r>
      <w:r>
        <w:rPr>
          <w:rStyle w:val="StyleUnderline"/>
          <w:color w:val="000000" w:themeColor="text1"/>
        </w:rPr>
        <w:t xml:space="preserve"> </w:t>
      </w:r>
      <w:r w:rsidRPr="00E82DE9">
        <w:rPr>
          <w:rStyle w:val="StyleUnderline"/>
          <w:color w:val="000000" w:themeColor="text1"/>
        </w:rPr>
        <w:t>Digging deeper, sl</w:t>
      </w:r>
      <w:r w:rsidRPr="0039404B">
        <w:rPr>
          <w:rStyle w:val="Emphasis"/>
          <w:highlight w:val="cyan"/>
        </w:rPr>
        <w:t>ash-and-burn capitalism has undermined trust in government. That trust has been plummeting for decades, often fueled by business-financed campaigns against “over-regulation” and government programs.</w:t>
      </w:r>
      <w:r w:rsidRPr="00E82DE9">
        <w:rPr>
          <w:rStyle w:val="StyleUnderline"/>
          <w:color w:val="000000" w:themeColor="text1"/>
        </w:rPr>
        <w:t xml:space="preserve"> Only 17% of Americans say they </w:t>
      </w:r>
      <w:r w:rsidRPr="0039404B">
        <w:rPr>
          <w:rStyle w:val="Emphasis"/>
          <w:highlight w:val="cyan"/>
        </w:rPr>
        <w:t>trust</w:t>
      </w:r>
      <w:r w:rsidRPr="00E82DE9">
        <w:rPr>
          <w:rStyle w:val="StyleUnderline"/>
          <w:color w:val="000000" w:themeColor="text1"/>
        </w:rPr>
        <w:t xml:space="preserve"> government most or </w:t>
      </w:r>
      <w:proofErr w:type="gramStart"/>
      <w:r w:rsidRPr="00E82DE9">
        <w:rPr>
          <w:rStyle w:val="StyleUnderline"/>
          <w:color w:val="000000" w:themeColor="text1"/>
        </w:rPr>
        <w:t>all of</w:t>
      </w:r>
      <w:proofErr w:type="gramEnd"/>
      <w:r w:rsidRPr="00E82DE9">
        <w:rPr>
          <w:rStyle w:val="StyleUnderline"/>
          <w:color w:val="000000" w:themeColor="text1"/>
        </w:rPr>
        <w:t xml:space="preserve"> the time, among the </w:t>
      </w:r>
      <w:r w:rsidRPr="0039404B">
        <w:rPr>
          <w:rStyle w:val="Emphasis"/>
          <w:highlight w:val="cyan"/>
        </w:rPr>
        <w:t>lowest levels</w:t>
      </w:r>
      <w:r w:rsidRPr="00E82DE9">
        <w:rPr>
          <w:rStyle w:val="StyleUnderline"/>
          <w:color w:val="000000" w:themeColor="text1"/>
        </w:rPr>
        <w:t xml:space="preserve"> in the past half-century. </w:t>
      </w:r>
      <w:r w:rsidRPr="0039404B">
        <w:rPr>
          <w:rStyle w:val="Emphasis"/>
          <w:highlight w:val="cyan"/>
        </w:rPr>
        <w:t>The</w:t>
      </w:r>
      <w:r w:rsidRPr="00E82DE9">
        <w:rPr>
          <w:rStyle w:val="StyleUnderline"/>
          <w:color w:val="000000" w:themeColor="text1"/>
        </w:rPr>
        <w:t xml:space="preserve"> social contract to adhere to basic </w:t>
      </w:r>
      <w:r w:rsidRPr="0039404B">
        <w:rPr>
          <w:rStyle w:val="Emphasis"/>
          <w:highlight w:val="cyan"/>
        </w:rPr>
        <w:t>public health measures</w:t>
      </w:r>
      <w:r w:rsidRPr="00E82DE9">
        <w:rPr>
          <w:rStyle w:val="StyleUnderline"/>
          <w:color w:val="000000" w:themeColor="text1"/>
        </w:rPr>
        <w:t xml:space="preserve"> has </w:t>
      </w:r>
      <w:r w:rsidRPr="0039404B">
        <w:rPr>
          <w:rStyle w:val="Emphasis"/>
          <w:highlight w:val="cyan"/>
        </w:rPr>
        <w:t>collapsed</w:t>
      </w:r>
      <w:r w:rsidRPr="00E82DE9">
        <w:rPr>
          <w:rStyle w:val="StyleUnderline"/>
          <w:color w:val="000000" w:themeColor="text1"/>
        </w:rPr>
        <w:t xml:space="preserve">, former CDC Director Dr. Richard Besser has pointed out. As elected officials and public health leaders respond to the pandemic, they </w:t>
      </w:r>
      <w:proofErr w:type="gramStart"/>
      <w:r w:rsidRPr="00E82DE9">
        <w:rPr>
          <w:rStyle w:val="StyleUnderline"/>
          <w:color w:val="000000" w:themeColor="text1"/>
        </w:rPr>
        <w:t>have to</w:t>
      </w:r>
      <w:proofErr w:type="gramEnd"/>
      <w:r w:rsidRPr="00E82DE9">
        <w:rPr>
          <w:rStyle w:val="StyleUnderline"/>
          <w:color w:val="000000" w:themeColor="text1"/>
        </w:rPr>
        <w:t xml:space="preserve"> contend with public indifference at best and death threats at worst: Dr. Anthony Fauci now has round-the-clock protection. The </w:t>
      </w:r>
      <w:r w:rsidRPr="0039404B">
        <w:rPr>
          <w:rStyle w:val="Emphasis"/>
          <w:highlight w:val="cyan"/>
        </w:rPr>
        <w:t>cumulative effects of distrust</w:t>
      </w:r>
      <w:r w:rsidRPr="00E82DE9">
        <w:rPr>
          <w:rStyle w:val="StyleUnderline"/>
          <w:color w:val="000000" w:themeColor="text1"/>
        </w:rPr>
        <w:t xml:space="preserve"> in, and defunding of, </w:t>
      </w:r>
      <w:r w:rsidRPr="0039404B">
        <w:rPr>
          <w:rStyle w:val="Emphasis"/>
          <w:highlight w:val="cyan"/>
        </w:rPr>
        <w:t>government have led us unable to launch</w:t>
      </w:r>
      <w:r w:rsidRPr="00E82DE9">
        <w:rPr>
          <w:rStyle w:val="StyleUnderline"/>
          <w:color w:val="000000" w:themeColor="text1"/>
        </w:rPr>
        <w:t xml:space="preserve"> an </w:t>
      </w:r>
      <w:r w:rsidRPr="0039404B">
        <w:rPr>
          <w:rStyle w:val="Emphasis"/>
          <w:highlight w:val="cyan"/>
        </w:rPr>
        <w:t>effective response</w:t>
      </w:r>
      <w:r w:rsidRPr="00E82DE9">
        <w:rPr>
          <w:rStyle w:val="StyleUnderline"/>
          <w:color w:val="000000" w:themeColor="text1"/>
        </w:rPr>
        <w:t xml:space="preserve"> to the pandemic. The U.S. has the highest death count in the world, the worst death rate among major countries, and an economy unable to reopen effectively.</w:t>
      </w:r>
      <w:r>
        <w:rPr>
          <w:rStyle w:val="StyleUnderline"/>
          <w:color w:val="000000" w:themeColor="text1"/>
        </w:rPr>
        <w:t xml:space="preserve"> </w:t>
      </w:r>
      <w:r w:rsidRPr="00E82DE9">
        <w:rPr>
          <w:rStyle w:val="StyleUnderline"/>
          <w:color w:val="000000" w:themeColor="text1"/>
        </w:rPr>
        <w:t xml:space="preserve">This is not an isolated example. The anti-tax movement has led to an evisceration of property taxes in California and elsewhere. One result is that California public schools went from the first to the worst — and now schools in California and elsewhere don’t have the funds to make distance learning effective or to reopen in a way that’s safe. Schools are part of the basic infrastructure needed to get Americans to work. Massive public </w:t>
      </w:r>
      <w:r w:rsidRPr="0039404B">
        <w:rPr>
          <w:rStyle w:val="Emphasis"/>
          <w:highlight w:val="cyan"/>
        </w:rPr>
        <w:t>disinvestment</w:t>
      </w:r>
      <w:r w:rsidRPr="00E82DE9">
        <w:rPr>
          <w:rStyle w:val="StyleUnderline"/>
          <w:color w:val="000000" w:themeColor="text1"/>
        </w:rPr>
        <w:t xml:space="preserve"> also </w:t>
      </w:r>
      <w:r w:rsidRPr="0039404B">
        <w:rPr>
          <w:rStyle w:val="Emphasis"/>
          <w:highlight w:val="cyan"/>
        </w:rPr>
        <w:t>affects literal infrastructure</w:t>
      </w:r>
      <w:r w:rsidRPr="00E82DE9">
        <w:rPr>
          <w:rStyle w:val="StyleUnderline"/>
          <w:color w:val="000000" w:themeColor="text1"/>
        </w:rPr>
        <w:t xml:space="preserve">: Our collapsing bridges make it literally impossible for workers to show up. Distrust of government also means we lack the care infrastructure that enables workers to show up for work, most notably paid family leave and childcare. As a result, some companies offered frontline workers $100 per shift to cover </w:t>
      </w:r>
      <w:proofErr w:type="gramStart"/>
      <w:r w:rsidRPr="00E82DE9">
        <w:rPr>
          <w:rStyle w:val="StyleUnderline"/>
          <w:color w:val="000000" w:themeColor="text1"/>
        </w:rPr>
        <w:t>child care</w:t>
      </w:r>
      <w:proofErr w:type="gramEnd"/>
      <w:r w:rsidRPr="00E82DE9">
        <w:rPr>
          <w:rStyle w:val="StyleUnderline"/>
          <w:color w:val="000000" w:themeColor="text1"/>
        </w:rPr>
        <w:t xml:space="preserve"> at the start of the pandemic, and paid leave is now financed through private employers rather than, as in virtually every other industrialized country, through the government. Is this really better for business?</w:t>
      </w:r>
      <w:r>
        <w:rPr>
          <w:rStyle w:val="StyleUnderline"/>
          <w:color w:val="000000" w:themeColor="text1"/>
        </w:rPr>
        <w:t xml:space="preserve"> </w:t>
      </w:r>
      <w:r>
        <w:t xml:space="preserve">Profit and Pay Globalized supply chains are yet another example of slash-and-burn capitalism that looks different today than it did six months ago. Prominent members of both parties now recognize that globalized supply chains have created an economy that is hyper profitable but not resilient, to quote U.S. Senator Marco Rubio’s insightful analysis. The U.S.’s reliance on China for medical supplies from PPE to pharmaceuticals highlights again the vulnerability of an economy hyper focused on short-term profits without a thought to sustaining economic stability not just through thick, but also through thin. But the single most important example of slash-and-burn capitalism concerns wages. The current business philosophy that wages are just another cost to be cut is relatively recent. In 1914, Henry Ford — Henry Ford! — doubled wages because he recognized that workers need enough money to create demand, and he wanted his workers to be able to afford his cars. Half a century later, Kodak’s annual report listed the generous wages and benefits it paid its staff as proud accomplishments in its report to shareholders. That’s such a contrast to large, rich companies today that classify a third or more of their workforces as contractors even though they often work full time, sometimes for years. The unspoken core belief of contemporary capitalism reflects </w:t>
      </w:r>
      <w:proofErr w:type="gramStart"/>
      <w:r>
        <w:t>an old adage</w:t>
      </w:r>
      <w:proofErr w:type="gramEnd"/>
      <w:r>
        <w:t xml:space="preserve">: to make the rich work harder, pay them more; to make the poor work harder, pay them less. That’s the logic behind the fact that executive salaries have ballooned from 20 times to over 300 times the average employee’s wage in recent decades, while wages for the formerly middle class have barely budged. Shareholder capitalism is </w:t>
      </w:r>
      <w:proofErr w:type="gramStart"/>
      <w:r>
        <w:t>really managerial-capture</w:t>
      </w:r>
      <w:proofErr w:type="gramEnd"/>
      <w:r>
        <w:t xml:space="preserve"> capitalism, as is evidenced by the company after company where CEOs’ compensation has skyrocketed during the pandemic. No wonder the 1% keeps getting richer: it’s not hard to win at rigged roulette. Slash-and-burn capitalism’s obsession with controlling labor costs has led to a sharp diminution in the sharing of productivity gains with the workforce that created them. During the decades after World War II, wages used to rise when productivity did; if that trend had continued, wages would be twice what they are today. As a result, only half of Americans born in 1980 will do better than their parents; virtually all Americans used to. The resulting pain and fury at the loss of the American dream has fueled economic populism. Many Trump voters are from the fragile or formerly middle class, deeply rooted in communities that are being left behind: voters in counties suffering economic distress trended for Trump. “We’re voting with our middle finger,” said one. The result is a dysfunctional economic populism that’s bad for business. It’s not just the trade wars, whose cost has been born chiefly by American consumers and businesses. The economic fury driving far-right populism is leading to the kind of political instability American business has rarely had to worry about. We have a president openly talking about not leaving office if he loses, and white supremacists just thwarted in a plan to kidnap the governor of Michigan. It’s time to replace slash-and-burn capitalism with sustainable capitalism that provides the economic and political infrastructure needed to support a healthy economy. Policy proposals are important, but first things first: let’s stop letting ideology distort our discussions of government and the market. The right is starry eyed about the market but coldly realistic about the limitations of government. The left is starry eyed about government but coldly realistic about the limitations of the market. As Churchill once said about democracy, it’s the worst possible system except for all the others. Both the market and the government are deeply flawed tools. But they are all we have. Let’s start a conversation about how to use them to restore the American dream of a stable government, a thriving economy, and a healthy middle class.</w:t>
      </w:r>
    </w:p>
    <w:p w14:paraId="644413D5" w14:textId="77777777" w:rsidR="00ED34FA" w:rsidRPr="00D57698" w:rsidRDefault="00ED34FA" w:rsidP="00ED34FA">
      <w:pPr>
        <w:pStyle w:val="Heading4"/>
        <w:rPr>
          <w:rFonts w:cs="Calibri"/>
          <w:color w:val="000000" w:themeColor="text1"/>
        </w:rPr>
      </w:pPr>
      <w:r w:rsidRPr="00D57698">
        <w:rPr>
          <w:rFonts w:cs="Calibri"/>
          <w:color w:val="000000" w:themeColor="text1"/>
        </w:rPr>
        <w:t xml:space="preserve">The impact is racial capitalism: the global system that is recognized by war, colonialism, slavery, genocide, fascism, and dispossession – it deploys liberalist ideals of individualism that corrupts movements and undermines </w:t>
      </w:r>
      <w:proofErr w:type="gramStart"/>
      <w:r w:rsidRPr="00D57698">
        <w:rPr>
          <w:rFonts w:cs="Calibri"/>
          <w:color w:val="000000" w:themeColor="text1"/>
        </w:rPr>
        <w:t>any and all</w:t>
      </w:r>
      <w:proofErr w:type="gramEnd"/>
      <w:r w:rsidRPr="00D57698">
        <w:rPr>
          <w:rFonts w:cs="Calibri"/>
          <w:color w:val="000000" w:themeColor="text1"/>
        </w:rPr>
        <w:t xml:space="preserve"> social change.</w:t>
      </w:r>
    </w:p>
    <w:p w14:paraId="22B9BAFB" w14:textId="77777777" w:rsidR="00ED34FA" w:rsidRPr="00D57698" w:rsidRDefault="00ED34FA" w:rsidP="00ED34FA">
      <w:pPr>
        <w:rPr>
          <w:color w:val="000000" w:themeColor="text1"/>
          <w:sz w:val="18"/>
          <w:szCs w:val="18"/>
        </w:rPr>
      </w:pPr>
      <w:r w:rsidRPr="00D57698">
        <w:rPr>
          <w:color w:val="000000" w:themeColor="text1"/>
        </w:rPr>
        <w:t xml:space="preserve">Jodi </w:t>
      </w:r>
      <w:r w:rsidRPr="00D57698">
        <w:rPr>
          <w:rStyle w:val="Style13ptBold"/>
          <w:color w:val="000000" w:themeColor="text1"/>
        </w:rPr>
        <w:t>Melamed, 2015</w:t>
      </w:r>
      <w:r w:rsidRPr="00D57698">
        <w:rPr>
          <w:color w:val="000000" w:themeColor="text1"/>
        </w:rPr>
        <w:t xml:space="preserve">, </w:t>
      </w:r>
      <w:r w:rsidRPr="00D57698">
        <w:rPr>
          <w:color w:val="000000" w:themeColor="text1"/>
          <w:sz w:val="18"/>
          <w:szCs w:val="18"/>
        </w:rPr>
        <w:t xml:space="preserve">is associate professor of English and Africana Studies at Marquette University. She is the author of Represent and Destroy: Rationalizing Violence in the New Racial Capitalism (University of Minnesota Press, 2011) and has published many articles and chapters in a wide array of journals and editions “Racial Capitalism” published in Critical Ethnic </w:t>
      </w:r>
      <w:proofErr w:type="gramStart"/>
      <w:r w:rsidRPr="00D57698">
        <w:rPr>
          <w:color w:val="000000" w:themeColor="text1"/>
          <w:sz w:val="18"/>
          <w:szCs w:val="18"/>
        </w:rPr>
        <w:t>Studies ,</w:t>
      </w:r>
      <w:proofErr w:type="gramEnd"/>
      <w:r w:rsidRPr="00D57698">
        <w:rPr>
          <w:color w:val="000000" w:themeColor="text1"/>
          <w:sz w:val="18"/>
          <w:szCs w:val="18"/>
        </w:rPr>
        <w:t xml:space="preserve"> Vol. 1, No. 1 (Spring 2015), pp. 76-85. https://www.jstor.org/stable/10.5749/jcritethnstud.1.1.0076</w:t>
      </w:r>
    </w:p>
    <w:p w14:paraId="4A46F88A" w14:textId="77777777" w:rsidR="00ED34FA" w:rsidRDefault="00ED34FA" w:rsidP="00ED34FA">
      <w:pPr>
        <w:rPr>
          <w:color w:val="000000" w:themeColor="text1"/>
        </w:rPr>
      </w:pPr>
      <w:r w:rsidRPr="00D57698">
        <w:rPr>
          <w:color w:val="000000" w:themeColor="text1"/>
          <w:szCs w:val="20"/>
        </w:rPr>
        <w:t xml:space="preserve">This contribution to the inaugural volume of the Critical Ethnic Studies seeks to strengthen the activist hermeneutic </w:t>
      </w:r>
      <w:r w:rsidRPr="00D57698">
        <w:rPr>
          <w:color w:val="000000" w:themeColor="text1"/>
        </w:rPr>
        <w:t>“</w:t>
      </w:r>
      <w:r w:rsidRPr="00D57698">
        <w:rPr>
          <w:b/>
          <w:bCs/>
          <w:color w:val="000000" w:themeColor="text1"/>
          <w:highlight w:val="cyan"/>
          <w:u w:val="single"/>
        </w:rPr>
        <w:t>racial capitalism” to respond</w:t>
      </w:r>
      <w:r w:rsidRPr="00D57698">
        <w:rPr>
          <w:b/>
          <w:bCs/>
          <w:color w:val="000000" w:themeColor="text1"/>
          <w:u w:val="single"/>
        </w:rPr>
        <w:t xml:space="preserve"> </w:t>
      </w:r>
      <w:r w:rsidRPr="00D57698">
        <w:rPr>
          <w:b/>
          <w:bCs/>
          <w:color w:val="000000" w:themeColor="text1"/>
          <w:highlight w:val="cyan"/>
          <w:u w:val="single"/>
        </w:rPr>
        <w:t>to three conditions</w:t>
      </w:r>
      <w:r w:rsidRPr="00D57698">
        <w:rPr>
          <w:color w:val="000000" w:themeColor="text1"/>
        </w:rPr>
        <w:t xml:space="preserve"> </w:t>
      </w:r>
      <w:r w:rsidRPr="00D57698">
        <w:rPr>
          <w:color w:val="000000" w:themeColor="text1"/>
          <w:szCs w:val="20"/>
        </w:rPr>
        <w:t xml:space="preserve">with which critical ethnic studies must reckon in the present. The first is that so-called </w:t>
      </w:r>
      <w:r w:rsidRPr="00D57698">
        <w:rPr>
          <w:b/>
          <w:bCs/>
          <w:color w:val="000000" w:themeColor="text1"/>
          <w:highlight w:val="cyan"/>
          <w:u w:val="single"/>
        </w:rPr>
        <w:t>primitive accumulation</w:t>
      </w:r>
      <w:r w:rsidRPr="00D57698">
        <w:rPr>
          <w:b/>
          <w:bCs/>
          <w:color w:val="000000" w:themeColor="text1"/>
          <w:u w:val="single"/>
        </w:rPr>
        <w:t xml:space="preserve">—where capital is </w:t>
      </w:r>
      <w:r w:rsidRPr="00D57698">
        <w:rPr>
          <w:b/>
          <w:bCs/>
          <w:color w:val="000000" w:themeColor="text1"/>
          <w:highlight w:val="cyan"/>
          <w:u w:val="single"/>
        </w:rPr>
        <w:t>accrued through</w:t>
      </w:r>
      <w:r w:rsidRPr="00D57698">
        <w:rPr>
          <w:b/>
          <w:bCs/>
          <w:color w:val="000000" w:themeColor="text1"/>
          <w:u w:val="single"/>
        </w:rPr>
        <w:t xml:space="preserve"> transparently violent means </w:t>
      </w:r>
      <w:r w:rsidRPr="00D57698">
        <w:rPr>
          <w:b/>
          <w:bCs/>
          <w:color w:val="000000" w:themeColor="text1"/>
          <w:highlight w:val="cyan"/>
          <w:u w:val="single"/>
        </w:rPr>
        <w:t>(war, land-grabbing, dispossession, neo/colonialism</w:t>
      </w:r>
      <w:r w:rsidRPr="00D57698">
        <w:rPr>
          <w:b/>
          <w:bCs/>
          <w:color w:val="000000" w:themeColor="text1"/>
          <w:u w:val="single"/>
        </w:rPr>
        <w:t>)—has become everywhere interlinked and continuous</w:t>
      </w:r>
      <w:r w:rsidRPr="00D57698">
        <w:rPr>
          <w:color w:val="000000" w:themeColor="text1"/>
        </w:rPr>
        <w:t xml:space="preserve"> </w:t>
      </w:r>
      <w:r w:rsidRPr="00D57698">
        <w:rPr>
          <w:color w:val="000000" w:themeColor="text1"/>
          <w:szCs w:val="20"/>
        </w:rPr>
        <w:t>with accumulation through expanded reproduction, which we used to think of as requiring only “the silent compulsion of economic relations.”</w:t>
      </w:r>
      <w:r w:rsidRPr="00D57698">
        <w:rPr>
          <w:color w:val="000000" w:themeColor="text1"/>
        </w:rPr>
        <w:t xml:space="preserve">1 </w:t>
      </w:r>
      <w:r w:rsidRPr="00D57698">
        <w:rPr>
          <w:b/>
          <w:bCs/>
          <w:color w:val="000000" w:themeColor="text1"/>
          <w:u w:val="single"/>
        </w:rPr>
        <w:t>With the top 10 percent taking 50 percent of total U.S. income</w:t>
      </w:r>
      <w:r w:rsidRPr="00D57698">
        <w:rPr>
          <w:color w:val="000000" w:themeColor="text1"/>
        </w:rPr>
        <w:t xml:space="preserve"> </w:t>
      </w:r>
      <w:r w:rsidRPr="00D57698">
        <w:rPr>
          <w:color w:val="000000" w:themeColor="text1"/>
          <w:szCs w:val="20"/>
        </w:rPr>
        <w:t xml:space="preserve">in 2012, and the top 1 percent taking a striking 95 percent of all post-Recession income gains, it has become increasingly plain that </w:t>
      </w:r>
      <w:r w:rsidRPr="00D57698">
        <w:rPr>
          <w:b/>
          <w:bCs/>
          <w:color w:val="000000" w:themeColor="text1"/>
          <w:highlight w:val="cyan"/>
          <w:u w:val="single"/>
        </w:rPr>
        <w:t>accumulation for</w:t>
      </w:r>
      <w:r w:rsidRPr="00D57698">
        <w:rPr>
          <w:b/>
          <w:bCs/>
          <w:color w:val="000000" w:themeColor="text1"/>
          <w:u w:val="single"/>
        </w:rPr>
        <w:t xml:space="preserve"> financial </w:t>
      </w:r>
      <w:r w:rsidRPr="00D57698">
        <w:rPr>
          <w:b/>
          <w:bCs/>
          <w:color w:val="000000" w:themeColor="text1"/>
          <w:highlight w:val="cyan"/>
          <w:u w:val="single"/>
        </w:rPr>
        <w:t>asset owning classes requires violence toward others</w:t>
      </w:r>
      <w:r w:rsidRPr="00D57698">
        <w:rPr>
          <w:b/>
          <w:bCs/>
          <w:color w:val="000000" w:themeColor="text1"/>
          <w:u w:val="single"/>
        </w:rPr>
        <w:t xml:space="preserve"> and </w:t>
      </w:r>
      <w:r w:rsidRPr="00D57698">
        <w:rPr>
          <w:b/>
          <w:bCs/>
          <w:color w:val="000000" w:themeColor="text1"/>
          <w:highlight w:val="cyan"/>
          <w:u w:val="single"/>
        </w:rPr>
        <w:t>seeks to expropriate for capital</w:t>
      </w:r>
      <w:r w:rsidRPr="00D57698">
        <w:rPr>
          <w:b/>
          <w:bCs/>
          <w:color w:val="000000" w:themeColor="text1"/>
          <w:u w:val="single"/>
        </w:rPr>
        <w:t xml:space="preserve"> </w:t>
      </w:r>
      <w:r w:rsidRPr="00D57698">
        <w:rPr>
          <w:b/>
          <w:bCs/>
          <w:color w:val="000000" w:themeColor="text1"/>
          <w:highlight w:val="cyan"/>
          <w:u w:val="single"/>
        </w:rPr>
        <w:t>the</w:t>
      </w:r>
      <w:r w:rsidRPr="00D57698">
        <w:rPr>
          <w:b/>
          <w:bCs/>
          <w:color w:val="000000" w:themeColor="text1"/>
          <w:u w:val="single"/>
        </w:rPr>
        <w:t xml:space="preserve"> entire </w:t>
      </w:r>
      <w:r w:rsidRPr="00D57698">
        <w:rPr>
          <w:b/>
          <w:bCs/>
          <w:color w:val="000000" w:themeColor="text1"/>
          <w:highlight w:val="cyan"/>
          <w:u w:val="single"/>
        </w:rPr>
        <w:t>field of social provision</w:t>
      </w:r>
      <w:r w:rsidRPr="00D57698">
        <w:rPr>
          <w:b/>
          <w:bCs/>
          <w:color w:val="000000" w:themeColor="text1"/>
          <w:u w:val="single"/>
        </w:rPr>
        <w:t xml:space="preserve"> (land, work, education, health)</w:t>
      </w:r>
      <w:r w:rsidRPr="00D57698">
        <w:rPr>
          <w:b/>
          <w:bCs/>
          <w:color w:val="000000" w:themeColor="text1"/>
        </w:rPr>
        <w:t>.</w:t>
      </w:r>
      <w:r w:rsidRPr="00D57698">
        <w:rPr>
          <w:color w:val="000000" w:themeColor="text1"/>
          <w:szCs w:val="20"/>
        </w:rPr>
        <w:t xml:space="preserve">2 The second condition is the </w:t>
      </w:r>
      <w:r w:rsidRPr="00D57698">
        <w:rPr>
          <w:b/>
          <w:bCs/>
          <w:color w:val="000000" w:themeColor="text1"/>
          <w:u w:val="single"/>
        </w:rPr>
        <w:t xml:space="preserve">degree to which ideologies of </w:t>
      </w:r>
      <w:r w:rsidRPr="00D57698">
        <w:rPr>
          <w:b/>
          <w:bCs/>
          <w:color w:val="000000" w:themeColor="text1"/>
          <w:highlight w:val="cyan"/>
          <w:u w:val="single"/>
        </w:rPr>
        <w:t>individualism, liberalism, and democracy</w:t>
      </w:r>
      <w:r w:rsidRPr="00D57698">
        <w:rPr>
          <w:b/>
          <w:bCs/>
          <w:color w:val="000000" w:themeColor="text1"/>
          <w:u w:val="single"/>
        </w:rPr>
        <w:t xml:space="preserve">, shaped </w:t>
      </w:r>
      <w:r w:rsidRPr="00D57698">
        <w:rPr>
          <w:b/>
          <w:bCs/>
          <w:color w:val="000000" w:themeColor="text1"/>
          <w:highlight w:val="cyan"/>
          <w:u w:val="single"/>
        </w:rPr>
        <w:t>by</w:t>
      </w:r>
      <w:r w:rsidRPr="00D57698">
        <w:rPr>
          <w:b/>
          <w:bCs/>
          <w:color w:val="000000" w:themeColor="text1"/>
          <w:u w:val="single"/>
        </w:rPr>
        <w:t xml:space="preserve"> and shaping </w:t>
      </w:r>
      <w:r w:rsidRPr="00D57698">
        <w:rPr>
          <w:b/>
          <w:bCs/>
          <w:color w:val="000000" w:themeColor="text1"/>
          <w:highlight w:val="cyan"/>
          <w:u w:val="single"/>
        </w:rPr>
        <w:t>market economies and capitalist rationality</w:t>
      </w:r>
      <w:r w:rsidRPr="00D57698">
        <w:rPr>
          <w:b/>
          <w:bCs/>
          <w:color w:val="000000" w:themeColor="text1"/>
          <w:u w:val="single"/>
        </w:rPr>
        <w:t xml:space="preserve"> </w:t>
      </w:r>
      <w:r w:rsidRPr="00D57698">
        <w:rPr>
          <w:b/>
          <w:bCs/>
          <w:color w:val="000000" w:themeColor="text1"/>
          <w:highlight w:val="cyan"/>
          <w:u w:val="single"/>
        </w:rPr>
        <w:t>from</w:t>
      </w:r>
      <w:r w:rsidRPr="00D57698">
        <w:rPr>
          <w:b/>
          <w:bCs/>
          <w:color w:val="000000" w:themeColor="text1"/>
          <w:u w:val="single"/>
        </w:rPr>
        <w:t xml:space="preserve"> their </w:t>
      </w:r>
      <w:r w:rsidRPr="00D57698">
        <w:rPr>
          <w:b/>
          <w:bCs/>
          <w:color w:val="000000" w:themeColor="text1"/>
          <w:highlight w:val="cyan"/>
          <w:u w:val="single"/>
        </w:rPr>
        <w:t>mutual inception, monopolize the terms of sociality</w:t>
      </w:r>
      <w:r w:rsidRPr="00D57698">
        <w:rPr>
          <w:b/>
          <w:bCs/>
          <w:color w:val="000000" w:themeColor="text1"/>
          <w:sz w:val="18"/>
          <w:szCs w:val="18"/>
          <w:u w:val="single"/>
        </w:rPr>
        <w:t>,</w:t>
      </w:r>
      <w:r w:rsidRPr="00D57698">
        <w:rPr>
          <w:color w:val="000000" w:themeColor="text1"/>
          <w:sz w:val="18"/>
          <w:szCs w:val="18"/>
          <w:u w:val="single"/>
        </w:rPr>
        <w:t xml:space="preserve"> </w:t>
      </w:r>
      <w:r w:rsidRPr="00D57698">
        <w:rPr>
          <w:color w:val="000000" w:themeColor="text1"/>
          <w:szCs w:val="18"/>
        </w:rPr>
        <w:t xml:space="preserve">despite their increasing hollowness in the face of neoliberalism’s predations. The third condition is the </w:t>
      </w:r>
      <w:r w:rsidRPr="00D57698">
        <w:rPr>
          <w:color w:val="000000" w:themeColor="text1"/>
          <w:szCs w:val="16"/>
        </w:rPr>
        <w:t xml:space="preserve">emergence of new horizons of activism that challenge the interpretative limits of ethnic studies in that they exceed the antimonies of political/economic activism, bust up old terms and geographies of solidarity, and are often </w:t>
      </w:r>
      <w:proofErr w:type="gramStart"/>
      <w:r w:rsidRPr="00D57698">
        <w:rPr>
          <w:color w:val="000000" w:themeColor="text1"/>
          <w:szCs w:val="16"/>
        </w:rPr>
        <w:t>Indigenous-led</w:t>
      </w:r>
      <w:proofErr w:type="gramEnd"/>
      <w:r w:rsidRPr="00D57698">
        <w:rPr>
          <w:color w:val="000000" w:themeColor="text1"/>
          <w:szCs w:val="16"/>
        </w:rPr>
        <w:t xml:space="preserve">, requiring a rethinking of activist scholarship in light of the importance of Indigenous activism and critical theory. Our dominant critical understanding of the term racial capitalism stays close to the usage of its originator, Cedric Robinson, in his seminal Black Marxism: The Making of a </w:t>
      </w:r>
      <w:r w:rsidRPr="00D57698">
        <w:rPr>
          <w:color w:val="000000" w:themeColor="text1"/>
          <w:szCs w:val="18"/>
        </w:rPr>
        <w:t xml:space="preserve">Black Radical Tradition. </w:t>
      </w:r>
      <w:r w:rsidRPr="00D57698">
        <w:rPr>
          <w:color w:val="000000" w:themeColor="text1"/>
          <w:szCs w:val="14"/>
        </w:rPr>
        <w:t xml:space="preserve">3 </w:t>
      </w:r>
      <w:r w:rsidRPr="00D57698">
        <w:rPr>
          <w:color w:val="000000" w:themeColor="text1"/>
          <w:szCs w:val="18"/>
        </w:rPr>
        <w:t>Robinson develops the term to correct the developmentalism and racism that led Marx and Engels to believe mistakenly that European bourgeois society would rationalize social relations. Instead, Robinson explains, the obverse occurred: “</w:t>
      </w:r>
      <w:r w:rsidRPr="00D57698">
        <w:rPr>
          <w:b/>
          <w:bCs/>
          <w:color w:val="000000" w:themeColor="text1"/>
          <w:u w:val="single"/>
        </w:rPr>
        <w:t xml:space="preserve">The </w:t>
      </w:r>
      <w:r w:rsidRPr="00D57698">
        <w:rPr>
          <w:b/>
          <w:bCs/>
          <w:color w:val="000000" w:themeColor="text1"/>
          <w:highlight w:val="cyan"/>
          <w:u w:val="single"/>
        </w:rPr>
        <w:t>development, organization, and expansion</w:t>
      </w:r>
      <w:r w:rsidRPr="00D57698">
        <w:rPr>
          <w:b/>
          <w:bCs/>
          <w:color w:val="000000" w:themeColor="text1"/>
          <w:u w:val="single"/>
        </w:rPr>
        <w:t xml:space="preserve"> of capitalist society </w:t>
      </w:r>
      <w:r w:rsidRPr="00D57698">
        <w:rPr>
          <w:b/>
          <w:bCs/>
          <w:color w:val="000000" w:themeColor="text1"/>
          <w:highlight w:val="cyan"/>
          <w:u w:val="single"/>
        </w:rPr>
        <w:t>pursued</w:t>
      </w:r>
      <w:r w:rsidRPr="00D57698">
        <w:rPr>
          <w:b/>
          <w:bCs/>
          <w:color w:val="000000" w:themeColor="text1"/>
          <w:u w:val="single"/>
        </w:rPr>
        <w:t xml:space="preserve"> essentially </w:t>
      </w:r>
      <w:r w:rsidRPr="00D57698">
        <w:rPr>
          <w:b/>
          <w:bCs/>
          <w:color w:val="000000" w:themeColor="text1"/>
          <w:highlight w:val="cyan"/>
          <w:u w:val="single"/>
        </w:rPr>
        <w:t>racial directions</w:t>
      </w:r>
      <w:r w:rsidRPr="00D57698">
        <w:rPr>
          <w:b/>
          <w:bCs/>
          <w:color w:val="000000" w:themeColor="text1"/>
          <w:u w:val="single"/>
        </w:rPr>
        <w:t xml:space="preserve">, so too did social ideology. As a material force . . . </w:t>
      </w:r>
      <w:r w:rsidRPr="00D57698">
        <w:rPr>
          <w:b/>
          <w:bCs/>
          <w:color w:val="000000" w:themeColor="text1"/>
          <w:highlight w:val="cyan"/>
          <w:u w:val="single"/>
        </w:rPr>
        <w:t>racialism</w:t>
      </w:r>
      <w:r w:rsidRPr="00D57698">
        <w:rPr>
          <w:b/>
          <w:bCs/>
          <w:color w:val="000000" w:themeColor="text1"/>
          <w:u w:val="single"/>
        </w:rPr>
        <w:t xml:space="preserve"> </w:t>
      </w:r>
      <w:r w:rsidRPr="00D57698">
        <w:rPr>
          <w:b/>
          <w:bCs/>
          <w:color w:val="000000" w:themeColor="text1"/>
          <w:highlight w:val="cyan"/>
          <w:u w:val="single"/>
        </w:rPr>
        <w:t>would</w:t>
      </w:r>
      <w:r w:rsidRPr="00D57698">
        <w:rPr>
          <w:b/>
          <w:bCs/>
          <w:color w:val="000000" w:themeColor="text1"/>
          <w:u w:val="single"/>
        </w:rPr>
        <w:t xml:space="preserve"> inevitably </w:t>
      </w:r>
      <w:r w:rsidRPr="00D57698">
        <w:rPr>
          <w:b/>
          <w:bCs/>
          <w:color w:val="000000" w:themeColor="text1"/>
          <w:highlight w:val="cyan"/>
          <w:u w:val="single"/>
        </w:rPr>
        <w:t>permeate</w:t>
      </w:r>
      <w:r w:rsidRPr="00D57698">
        <w:rPr>
          <w:b/>
          <w:bCs/>
          <w:color w:val="000000" w:themeColor="text1"/>
          <w:u w:val="single"/>
        </w:rPr>
        <w:t xml:space="preserve"> the </w:t>
      </w:r>
      <w:r w:rsidRPr="00D57698">
        <w:rPr>
          <w:b/>
          <w:bCs/>
          <w:color w:val="000000" w:themeColor="text1"/>
          <w:highlight w:val="cyan"/>
          <w:u w:val="single"/>
        </w:rPr>
        <w:t>social structures emergent from capitalism</w:t>
      </w:r>
      <w:r w:rsidRPr="00D57698">
        <w:rPr>
          <w:color w:val="000000" w:themeColor="text1"/>
          <w:szCs w:val="18"/>
        </w:rPr>
        <w:t xml:space="preserve">. I have used the term ‘racial capitalism’ to refer . . . to the subsequent structure as a historical agency.”4 Thus the term “racial capitalism” requires its users to recognize that capitalism is racial capitalism. </w:t>
      </w:r>
      <w:r w:rsidRPr="00D57698">
        <w:rPr>
          <w:b/>
          <w:bCs/>
          <w:color w:val="000000" w:themeColor="text1"/>
          <w:highlight w:val="cyan"/>
          <w:u w:val="single"/>
        </w:rPr>
        <w:t>Capital can only be capital when it is accumulating</w:t>
      </w:r>
      <w:r w:rsidRPr="00D57698">
        <w:rPr>
          <w:b/>
          <w:bCs/>
          <w:color w:val="000000" w:themeColor="text1"/>
          <w:u w:val="single"/>
        </w:rPr>
        <w:t xml:space="preserve">, and it </w:t>
      </w:r>
      <w:r w:rsidRPr="00D57698">
        <w:rPr>
          <w:b/>
          <w:bCs/>
          <w:color w:val="000000" w:themeColor="text1"/>
          <w:highlight w:val="cyan"/>
          <w:u w:val="single"/>
        </w:rPr>
        <w:t>can only accumulate</w:t>
      </w:r>
      <w:r w:rsidRPr="00D57698">
        <w:rPr>
          <w:b/>
          <w:bCs/>
          <w:color w:val="000000" w:themeColor="text1"/>
          <w:u w:val="single"/>
        </w:rPr>
        <w:t xml:space="preserve"> by </w:t>
      </w:r>
      <w:r w:rsidRPr="00D57698">
        <w:rPr>
          <w:b/>
          <w:bCs/>
          <w:color w:val="000000" w:themeColor="text1"/>
          <w:highlight w:val="cyan"/>
          <w:u w:val="single"/>
        </w:rPr>
        <w:t>producing and moving through relations of severe inequality among human groups</w:t>
      </w:r>
      <w:r w:rsidRPr="00D57698">
        <w:rPr>
          <w:color w:val="000000" w:themeColor="text1"/>
        </w:rPr>
        <w:t>—c</w:t>
      </w:r>
    </w:p>
    <w:p w14:paraId="1FB9994E" w14:textId="77777777" w:rsidR="00ED34FA" w:rsidRDefault="00ED34FA" w:rsidP="00ED34FA">
      <w:pPr>
        <w:rPr>
          <w:color w:val="000000" w:themeColor="text1"/>
        </w:rPr>
      </w:pPr>
    </w:p>
    <w:p w14:paraId="2E3B10A4" w14:textId="77777777" w:rsidR="00ED34FA" w:rsidRPr="00D57698" w:rsidRDefault="00ED34FA" w:rsidP="00ED34FA">
      <w:pPr>
        <w:pStyle w:val="Heading4"/>
      </w:pPr>
      <w:r w:rsidRPr="00D57698">
        <w:t xml:space="preserve">The alternative is to affirm the model of the Communist Party – only the vertical dual power organizing can provide effective accountability mechanisms to correct unproductive tendencies, educate and mobilize marginalized communities, and connect local struggles to a movement for international liberation. </w:t>
      </w:r>
    </w:p>
    <w:p w14:paraId="2AFA2C1C" w14:textId="77777777" w:rsidR="00ED34FA" w:rsidRPr="00D57698" w:rsidRDefault="00ED34FA" w:rsidP="00ED34FA">
      <w:pPr>
        <w:rPr>
          <w:rFonts w:cstheme="minorHAnsi"/>
        </w:rPr>
      </w:pPr>
      <w:r w:rsidRPr="00D57698">
        <w:rPr>
          <w:rFonts w:cstheme="minorHAnsi"/>
          <w:b/>
          <w:bCs/>
          <w:sz w:val="26"/>
        </w:rPr>
        <w:t>Escalante 18</w:t>
      </w:r>
      <w:r w:rsidRPr="00D57698">
        <w:rPr>
          <w:rFonts w:cstheme="minorHAnsi"/>
        </w:rPr>
        <w:br/>
        <w:t>(Alyson Escalante, you should totally read her work for non-debate reasons, Marxist-Leninist, Materialist Feminist and Anti-Imperialist activist. “PARTY ORGANIZING IN THE 21ST CENTURY” September 21</w:t>
      </w:r>
      <w:r w:rsidRPr="00D57698">
        <w:rPr>
          <w:rFonts w:cstheme="minorHAnsi"/>
          <w:vertAlign w:val="superscript"/>
        </w:rPr>
        <w:t>st</w:t>
      </w:r>
      <w:r w:rsidRPr="00D57698">
        <w:rPr>
          <w:rFonts w:cstheme="minorHAnsi"/>
        </w:rPr>
        <w:t xml:space="preserve">, </w:t>
      </w:r>
      <w:proofErr w:type="gramStart"/>
      <w:r w:rsidRPr="00D57698">
        <w:rPr>
          <w:rFonts w:cstheme="minorHAnsi"/>
        </w:rPr>
        <w:t>2018</w:t>
      </w:r>
      <w:proofErr w:type="gramEnd"/>
      <w:r w:rsidRPr="00D57698">
        <w:rPr>
          <w:rFonts w:cstheme="minorHAnsi"/>
        </w:rPr>
        <w:t xml:space="preserve"> </w:t>
      </w:r>
      <w:hyperlink r:id="rId16" w:history="1">
        <w:r w:rsidRPr="00D57698">
          <w:rPr>
            <w:rFonts w:cstheme="minorHAnsi"/>
          </w:rPr>
          <w:t>https://theforgenews.org/2018/09/21/party-organizing-in-the-21st-century/</w:t>
        </w:r>
      </w:hyperlink>
      <w:r w:rsidRPr="00D57698">
        <w:rPr>
          <w:rFonts w:cstheme="minorHAnsi"/>
        </w:rPr>
        <w:t xml:space="preserve"> </w:t>
      </w:r>
      <w:proofErr w:type="spellStart"/>
      <w:r w:rsidRPr="00D57698">
        <w:rPr>
          <w:rFonts w:cstheme="minorHAnsi"/>
        </w:rPr>
        <w:t>rvs</w:t>
      </w:r>
      <w:proofErr w:type="spellEnd"/>
      <w:r w:rsidRPr="00D57698">
        <w:rPr>
          <w:rFonts w:cstheme="minorHAnsi"/>
        </w:rPr>
        <w:t>)</w:t>
      </w:r>
    </w:p>
    <w:p w14:paraId="5A7B016A" w14:textId="77777777" w:rsidR="00ED34FA" w:rsidRPr="00D57698" w:rsidRDefault="00ED34FA" w:rsidP="00ED34FA">
      <w:pPr>
        <w:rPr>
          <w:rFonts w:cstheme="minorHAnsi"/>
        </w:rPr>
      </w:pPr>
      <w:r w:rsidRPr="00D57698">
        <w:rPr>
          <w:rFonts w:cstheme="minorHAnsi"/>
        </w:rPr>
        <w:t xml:space="preserve">I would argue that within the base building movement, there is a move towards party organizing, but this trend has not always been explicitly theorized or forwarded within the movement. My goal in this essay is to argue that </w:t>
      </w:r>
      <w:r w:rsidRPr="00D57698">
        <w:rPr>
          <w:rFonts w:cstheme="minorHAnsi"/>
          <w:highlight w:val="green"/>
          <w:u w:val="single"/>
        </w:rPr>
        <w:t xml:space="preserve">base building and dual power strategy </w:t>
      </w:r>
      <w:r w:rsidRPr="00D57698">
        <w:rPr>
          <w:rFonts w:cstheme="minorHAnsi"/>
          <w:u w:val="single"/>
        </w:rPr>
        <w:t xml:space="preserve">can be best </w:t>
      </w:r>
      <w:r w:rsidRPr="00D57698">
        <w:rPr>
          <w:rFonts w:cstheme="minorHAnsi"/>
          <w:highlight w:val="green"/>
          <w:u w:val="single"/>
        </w:rPr>
        <w:t>forwarded through party organizing</w:t>
      </w:r>
      <w:r w:rsidRPr="00D57698">
        <w:rPr>
          <w:rFonts w:cstheme="minorHAnsi"/>
          <w:u w:val="single"/>
        </w:rPr>
        <w:t xml:space="preserve">, and </w:t>
      </w:r>
      <w:r w:rsidRPr="00D57698">
        <w:rPr>
          <w:rFonts w:cstheme="minorHAnsi"/>
          <w:highlight w:val="green"/>
          <w:u w:val="single"/>
        </w:rPr>
        <w:t>that</w:t>
      </w:r>
      <w:r w:rsidRPr="00D57698">
        <w:rPr>
          <w:rFonts w:cstheme="minorHAnsi"/>
          <w:u w:val="single"/>
        </w:rPr>
        <w:t xml:space="preserve"> party organizing can </w:t>
      </w:r>
      <w:r w:rsidRPr="00D57698">
        <w:rPr>
          <w:rFonts w:cstheme="minorHAnsi"/>
          <w:highlight w:val="green"/>
          <w:u w:val="single"/>
        </w:rPr>
        <w:t xml:space="preserve">allow </w:t>
      </w:r>
      <w:r w:rsidRPr="00D57698">
        <w:rPr>
          <w:rFonts w:cstheme="minorHAnsi"/>
          <w:u w:val="single"/>
        </w:rPr>
        <w:t xml:space="preserve">this emerging movement </w:t>
      </w:r>
      <w:r w:rsidRPr="00D57698">
        <w:rPr>
          <w:rFonts w:cstheme="minorHAnsi"/>
          <w:highlight w:val="green"/>
          <w:u w:val="single"/>
        </w:rPr>
        <w:t>to solidify into a powerful revolutionary socialist tendency</w:t>
      </w:r>
      <w:r w:rsidRPr="00D57698">
        <w:rPr>
          <w:rFonts w:cstheme="minorHAnsi"/>
          <w:u w:val="single"/>
        </w:rPr>
        <w:t xml:space="preserve"> in the United States. </w:t>
      </w:r>
      <w:r w:rsidRPr="00D57698">
        <w:rPr>
          <w:rFonts w:cstheme="minorHAnsi"/>
        </w:rPr>
        <w:t xml:space="preserve">One of the crucial insights of the base building movement is that </w:t>
      </w:r>
      <w:r w:rsidRPr="00D57698">
        <w:rPr>
          <w:rFonts w:cstheme="minorHAnsi"/>
          <w:u w:val="single"/>
        </w:rPr>
        <w:t xml:space="preserve">the current state of the left in the United States is one in which </w:t>
      </w:r>
      <w:r w:rsidRPr="00D57698">
        <w:rPr>
          <w:rFonts w:cstheme="minorHAnsi"/>
          <w:highlight w:val="green"/>
          <w:u w:val="single"/>
        </w:rPr>
        <w:t>revolution is not currently possible.</w:t>
      </w:r>
      <w:r w:rsidRPr="00D57698">
        <w:rPr>
          <w:rFonts w:cstheme="minorHAnsi"/>
        </w:rPr>
        <w:t xml:space="preserve"> There exists very little popular support for socialist politics. A century of anticommunist propaganda has been extremely effective in convincing even the most oppressed and marginalized that communism has nothing to offer them. </w:t>
      </w:r>
      <w:r w:rsidRPr="00D57698">
        <w:rPr>
          <w:rFonts w:cstheme="minorHAnsi"/>
          <w:u w:val="single"/>
        </w:rPr>
        <w:t xml:space="preserve">The base building emphasis on dual power responds directly to this insight. By building institutions which can </w:t>
      </w:r>
      <w:r w:rsidRPr="00D57698">
        <w:rPr>
          <w:rFonts w:cstheme="minorHAnsi"/>
          <w:highlight w:val="green"/>
          <w:u w:val="single"/>
        </w:rPr>
        <w:t xml:space="preserve">meet people’s needs, </w:t>
      </w:r>
      <w:r w:rsidRPr="00D57698">
        <w:rPr>
          <w:rFonts w:cstheme="minorHAnsi"/>
          <w:u w:val="single"/>
        </w:rPr>
        <w:t xml:space="preserve">we are able </w:t>
      </w:r>
      <w:r w:rsidRPr="00D57698">
        <w:rPr>
          <w:rFonts w:cstheme="minorHAnsi"/>
          <w:highlight w:val="green"/>
          <w:u w:val="single"/>
        </w:rPr>
        <w:t>to</w:t>
      </w:r>
      <w:r w:rsidRPr="00D57698">
        <w:rPr>
          <w:rFonts w:cstheme="minorHAnsi"/>
          <w:u w:val="single"/>
        </w:rPr>
        <w:t xml:space="preserve"> concretely </w:t>
      </w:r>
      <w:r w:rsidRPr="00D57698">
        <w:rPr>
          <w:rFonts w:cstheme="minorHAnsi"/>
          <w:highlight w:val="green"/>
          <w:u w:val="single"/>
        </w:rPr>
        <w:t xml:space="preserve">demonstrate </w:t>
      </w:r>
      <w:r w:rsidRPr="00D57698">
        <w:rPr>
          <w:rFonts w:cstheme="minorHAnsi"/>
          <w:u w:val="single"/>
        </w:rPr>
        <w:t xml:space="preserve">that </w:t>
      </w:r>
      <w:r w:rsidRPr="00D57698">
        <w:rPr>
          <w:rFonts w:cstheme="minorHAnsi"/>
          <w:highlight w:val="green"/>
          <w:u w:val="single"/>
        </w:rPr>
        <w:t xml:space="preserve">communists </w:t>
      </w:r>
      <w:r w:rsidRPr="00D57698">
        <w:rPr>
          <w:rFonts w:cstheme="minorHAnsi"/>
          <w:u w:val="single"/>
        </w:rPr>
        <w:t xml:space="preserve">can </w:t>
      </w:r>
      <w:r w:rsidRPr="00D57698">
        <w:rPr>
          <w:rFonts w:cstheme="minorHAnsi"/>
          <w:highlight w:val="green"/>
          <w:u w:val="single"/>
        </w:rPr>
        <w:t>offer</w:t>
      </w:r>
      <w:r w:rsidRPr="00D57698">
        <w:rPr>
          <w:rFonts w:cstheme="minorHAnsi"/>
          <w:u w:val="single"/>
        </w:rPr>
        <w:t xml:space="preserve"> the oppressed </w:t>
      </w:r>
      <w:r w:rsidRPr="00D57698">
        <w:rPr>
          <w:rFonts w:cstheme="minorHAnsi"/>
          <w:highlight w:val="green"/>
          <w:u w:val="single"/>
        </w:rPr>
        <w:t>relief from</w:t>
      </w:r>
      <w:r w:rsidRPr="00D57698">
        <w:rPr>
          <w:rFonts w:cstheme="minorHAnsi"/>
          <w:u w:val="single"/>
        </w:rPr>
        <w:t xml:space="preserve"> the horrific conditions of </w:t>
      </w:r>
      <w:r w:rsidRPr="00D57698">
        <w:rPr>
          <w:rFonts w:cstheme="minorHAnsi"/>
          <w:highlight w:val="green"/>
          <w:u w:val="single"/>
        </w:rPr>
        <w:t>capitalism.</w:t>
      </w:r>
      <w:r w:rsidRPr="00D57698">
        <w:rPr>
          <w:rFonts w:cstheme="minorHAnsi"/>
        </w:rPr>
        <w:t xml:space="preserve"> Base building strategy recognizes that </w:t>
      </w:r>
      <w:proofErr w:type="gramStart"/>
      <w:r w:rsidRPr="00D57698">
        <w:rPr>
          <w:rFonts w:cstheme="minorHAnsi"/>
        </w:rPr>
        <w:t>actually doing</w:t>
      </w:r>
      <w:proofErr w:type="gramEnd"/>
      <w:r w:rsidRPr="00D57698">
        <w:rPr>
          <w:rFonts w:cstheme="minorHAnsi"/>
        </w:rPr>
        <w:t xml:space="preserve"> the work to serve the people does infinitely more to create a socialist base of popular support than electing democratic socialist candidates or holding endless political education classes can ever hope to do. Dual power is about proving that we have something to offer the oppressed. The question, of course, remains: once we have built a base of popular support, what do we do next? </w:t>
      </w:r>
      <w:r w:rsidRPr="00D57698">
        <w:rPr>
          <w:rFonts w:cstheme="minorHAnsi"/>
          <w:u w:val="single"/>
        </w:rPr>
        <w:t xml:space="preserve">If it turns out that establishing socialist institutions to meet people’s needs does in fact create sympathy towards the cause of communism, how can we mobilize that base? </w:t>
      </w:r>
      <w:r w:rsidRPr="00D57698">
        <w:rPr>
          <w:rFonts w:cstheme="minorHAnsi"/>
        </w:rPr>
        <w:t xml:space="preserve">Put simply: </w:t>
      </w:r>
      <w:proofErr w:type="gramStart"/>
      <w:r w:rsidRPr="00D57698">
        <w:rPr>
          <w:rFonts w:cstheme="minorHAnsi"/>
          <w:b/>
          <w:iCs/>
          <w:u w:val="single"/>
        </w:rPr>
        <w:t xml:space="preserve">in order </w:t>
      </w:r>
      <w:r w:rsidRPr="00D57698">
        <w:rPr>
          <w:rFonts w:cstheme="minorHAnsi"/>
          <w:b/>
          <w:iCs/>
          <w:highlight w:val="green"/>
          <w:u w:val="single"/>
        </w:rPr>
        <w:t>to</w:t>
      </w:r>
      <w:proofErr w:type="gramEnd"/>
      <w:r w:rsidRPr="00D57698">
        <w:rPr>
          <w:rFonts w:cstheme="minorHAnsi"/>
          <w:b/>
          <w:iCs/>
          <w:highlight w:val="green"/>
          <w:u w:val="single"/>
        </w:rPr>
        <w:t xml:space="preserve"> mobilize the base</w:t>
      </w:r>
      <w:r w:rsidRPr="00D57698">
        <w:rPr>
          <w:rFonts w:cstheme="minorHAnsi"/>
          <w:b/>
          <w:iCs/>
          <w:u w:val="single"/>
        </w:rPr>
        <w:t xml:space="preserve"> which base builders hope to create, </w:t>
      </w:r>
      <w:r w:rsidRPr="00D57698">
        <w:rPr>
          <w:rFonts w:cstheme="minorHAnsi"/>
          <w:b/>
          <w:iCs/>
          <w:highlight w:val="green"/>
          <w:u w:val="single"/>
        </w:rPr>
        <w:t>we need to have</w:t>
      </w:r>
      <w:r w:rsidRPr="00D57698">
        <w:rPr>
          <w:rFonts w:cstheme="minorHAnsi"/>
          <w:b/>
          <w:iCs/>
          <w:u w:val="single"/>
        </w:rPr>
        <w:t xml:space="preserve"> already </w:t>
      </w:r>
      <w:r w:rsidRPr="00D57698">
        <w:rPr>
          <w:rFonts w:cstheme="minorHAnsi"/>
          <w:b/>
          <w:iCs/>
          <w:highlight w:val="green"/>
          <w:u w:val="single"/>
        </w:rPr>
        <w:t>done the work of building a communist party.</w:t>
      </w:r>
      <w:r w:rsidRPr="00D57698">
        <w:rPr>
          <w:rFonts w:cstheme="minorHAnsi"/>
          <w:highlight w:val="green"/>
        </w:rPr>
        <w:t xml:space="preserve"> </w:t>
      </w:r>
      <w:r w:rsidRPr="00D57698">
        <w:rPr>
          <w:rFonts w:cstheme="minorHAnsi"/>
          <w:u w:val="single"/>
        </w:rPr>
        <w:t xml:space="preserve">It is not enough to simply meet </w:t>
      </w:r>
      <w:proofErr w:type="spellStart"/>
      <w:r w:rsidRPr="00D57698">
        <w:rPr>
          <w:rFonts w:cstheme="minorHAnsi"/>
          <w:u w:val="single"/>
        </w:rPr>
        <w:t>peoples</w:t>
      </w:r>
      <w:proofErr w:type="spellEnd"/>
      <w:r w:rsidRPr="00D57698">
        <w:rPr>
          <w:rFonts w:cstheme="minorHAnsi"/>
          <w:u w:val="single"/>
        </w:rPr>
        <w:t xml:space="preserve"> needs. Rather, we must </w:t>
      </w:r>
      <w:r w:rsidRPr="00D57698">
        <w:rPr>
          <w:rFonts w:cstheme="minorHAnsi"/>
          <w:highlight w:val="green"/>
          <w:u w:val="single"/>
        </w:rPr>
        <w:t>build</w:t>
      </w:r>
      <w:r w:rsidRPr="00D57698">
        <w:rPr>
          <w:rFonts w:cstheme="minorHAnsi"/>
          <w:u w:val="single"/>
        </w:rPr>
        <w:t xml:space="preserve"> the </w:t>
      </w:r>
      <w:r w:rsidRPr="00D57698">
        <w:rPr>
          <w:rFonts w:cstheme="minorHAnsi"/>
          <w:highlight w:val="green"/>
          <w:u w:val="single"/>
        </w:rPr>
        <w:t>institutions of dual power in the name of communism.</w:t>
      </w:r>
      <w:r w:rsidRPr="00D57698">
        <w:rPr>
          <w:rFonts w:cstheme="minorHAnsi"/>
        </w:rPr>
        <w:t xml:space="preserve"> </w:t>
      </w:r>
      <w:r w:rsidRPr="00D57698">
        <w:rPr>
          <w:rFonts w:cstheme="minorHAnsi"/>
          <w:u w:val="single"/>
        </w:rPr>
        <w:t xml:space="preserve">We must refuse covert front organizing and instead </w:t>
      </w:r>
      <w:r w:rsidRPr="00D57698">
        <w:rPr>
          <w:rFonts w:cstheme="minorHAnsi"/>
          <w:highlight w:val="green"/>
          <w:u w:val="single"/>
        </w:rPr>
        <w:t>have a public face as a communist party.</w:t>
      </w:r>
      <w:r w:rsidRPr="00D57698">
        <w:rPr>
          <w:rFonts w:cstheme="minorHAnsi"/>
          <w:u w:val="single"/>
        </w:rPr>
        <w:t xml:space="preserve"> </w:t>
      </w:r>
      <w:r w:rsidRPr="00D57698">
        <w:rPr>
          <w:rFonts w:cstheme="minorHAnsi"/>
        </w:rPr>
        <w:t xml:space="preserve">When we build tenants unions, serve the people programs, and other dual power projects, we must make it clear that we are organizing as communists, unified around a party, and are not content simply with establishing endless dual power organizations. </w:t>
      </w:r>
      <w:r w:rsidRPr="00D57698">
        <w:rPr>
          <w:rFonts w:cstheme="minorHAnsi"/>
          <w:u w:val="single"/>
        </w:rPr>
        <w:t xml:space="preserve">We must be clear that our strategy is revolutionary and </w:t>
      </w:r>
      <w:proofErr w:type="gramStart"/>
      <w:r w:rsidRPr="00D57698">
        <w:rPr>
          <w:rFonts w:cstheme="minorHAnsi"/>
          <w:u w:val="single"/>
        </w:rPr>
        <w:t>in order to</w:t>
      </w:r>
      <w:proofErr w:type="gramEnd"/>
      <w:r w:rsidRPr="00D57698">
        <w:rPr>
          <w:rFonts w:cstheme="minorHAnsi"/>
          <w:u w:val="single"/>
        </w:rPr>
        <w:t xml:space="preserve"> make this clear we must adopt party organizing. By “party organizing” I mean an organizational strategy which adopts the party model. Such organizing focuses on building a party whose </w:t>
      </w:r>
      <w:r w:rsidRPr="00D57698">
        <w:rPr>
          <w:rFonts w:cstheme="minorHAnsi"/>
          <w:highlight w:val="green"/>
          <w:u w:val="single"/>
        </w:rPr>
        <w:t>membership</w:t>
      </w:r>
      <w:r w:rsidRPr="00D57698">
        <w:rPr>
          <w:rFonts w:cstheme="minorHAnsi"/>
          <w:u w:val="single"/>
        </w:rPr>
        <w:t xml:space="preserve"> is formally </w:t>
      </w:r>
      <w:r w:rsidRPr="00D57698">
        <w:rPr>
          <w:rFonts w:cstheme="minorHAnsi"/>
          <w:highlight w:val="green"/>
          <w:u w:val="single"/>
        </w:rPr>
        <w:t>unified around a party line determined by democratic centralist decision making.</w:t>
      </w:r>
      <w:r w:rsidRPr="00D57698">
        <w:rPr>
          <w:rFonts w:cstheme="minorHAnsi"/>
        </w:rPr>
        <w:t xml:space="preserve"> </w:t>
      </w:r>
      <w:r w:rsidRPr="00D57698">
        <w:rPr>
          <w:rFonts w:cstheme="minorHAnsi"/>
          <w:u w:val="single"/>
        </w:rPr>
        <w:t xml:space="preserve">The party model creates internal methods </w:t>
      </w:r>
      <w:r w:rsidRPr="00D57698">
        <w:rPr>
          <w:rFonts w:cstheme="minorHAnsi"/>
          <w:highlight w:val="green"/>
          <w:u w:val="single"/>
        </w:rPr>
        <w:t xml:space="preserve">for </w:t>
      </w:r>
      <w:r w:rsidRPr="00D57698">
        <w:rPr>
          <w:rFonts w:cstheme="minorHAnsi"/>
          <w:b/>
          <w:iCs/>
          <w:highlight w:val="green"/>
          <w:u w:val="single"/>
        </w:rPr>
        <w:t>holding</w:t>
      </w:r>
      <w:r w:rsidRPr="00D57698">
        <w:rPr>
          <w:rFonts w:cstheme="minorHAnsi"/>
          <w:b/>
          <w:iCs/>
          <w:u w:val="single"/>
        </w:rPr>
        <w:t xml:space="preserve"> party </w:t>
      </w:r>
      <w:r w:rsidRPr="00D57698">
        <w:rPr>
          <w:rFonts w:cstheme="minorHAnsi"/>
          <w:b/>
          <w:iCs/>
          <w:highlight w:val="green"/>
          <w:u w:val="single"/>
        </w:rPr>
        <w:t>members accountable</w:t>
      </w:r>
      <w:r w:rsidRPr="00D57698">
        <w:rPr>
          <w:rFonts w:cstheme="minorHAnsi"/>
          <w:highlight w:val="green"/>
          <w:u w:val="single"/>
        </w:rPr>
        <w:t xml:space="preserve">, </w:t>
      </w:r>
    </w:p>
    <w:p w14:paraId="3BF23825" w14:textId="77777777" w:rsidR="00ED34FA" w:rsidRDefault="00ED34FA" w:rsidP="00ED34FA">
      <w:pPr>
        <w:rPr>
          <w:color w:val="000000" w:themeColor="text1"/>
        </w:rPr>
      </w:pPr>
    </w:p>
    <w:p w14:paraId="5660A7DA" w14:textId="77777777" w:rsidR="00ED34FA" w:rsidRDefault="00ED34FA" w:rsidP="00ED34FA">
      <w:pPr>
        <w:pStyle w:val="Heading2"/>
      </w:pPr>
      <w:r>
        <w:t>CP</w:t>
      </w:r>
    </w:p>
    <w:p w14:paraId="551429D0" w14:textId="77777777" w:rsidR="00ED34FA" w:rsidRDefault="00ED34FA" w:rsidP="00ED34FA">
      <w:pPr>
        <w:spacing w:after="0" w:line="240" w:lineRule="auto"/>
      </w:pPr>
      <w:r>
        <w:br w:type="page"/>
      </w:r>
    </w:p>
    <w:p w14:paraId="019505AE" w14:textId="77777777" w:rsidR="00ED34FA" w:rsidRPr="003722C8" w:rsidRDefault="00ED34FA" w:rsidP="00ED34FA">
      <w:pPr>
        <w:pStyle w:val="Heading4"/>
        <w:rPr>
          <w:rFonts w:asciiTheme="minorHAnsi" w:hAnsiTheme="minorHAnsi" w:cstheme="minorHAnsi"/>
        </w:rPr>
      </w:pPr>
      <w:r>
        <w:t xml:space="preserve">CP: Member nations of the World Trade Organization should </w:t>
      </w:r>
      <w:proofErr w:type="gramStart"/>
      <w:r>
        <w:t>enter into</w:t>
      </w:r>
      <w:proofErr w:type="gramEnd"/>
      <w:r>
        <w:t xml:space="preserve"> a prior and binding consultation with the World Health Organization over </w:t>
      </w:r>
      <w:r>
        <w:rPr>
          <w:rFonts w:asciiTheme="minorHAnsi" w:hAnsiTheme="minorHAnsi" w:cstheme="minorHAnsi"/>
          <w:shd w:val="clear" w:color="auto" w:fill="FFFFFF"/>
        </w:rPr>
        <w:t>reducing</w:t>
      </w:r>
      <w:r w:rsidRPr="001C1D4C">
        <w:rPr>
          <w:rFonts w:asciiTheme="minorHAnsi" w:hAnsiTheme="minorHAnsi" w:cstheme="minorHAnsi"/>
          <w:shd w:val="clear" w:color="auto" w:fill="FFFFFF"/>
        </w:rPr>
        <w:t xml:space="preserve"> intellectual property protections for medicines.</w:t>
      </w:r>
    </w:p>
    <w:p w14:paraId="4D079404" w14:textId="77777777" w:rsidR="00ED34FA" w:rsidRPr="00AE32FC" w:rsidRDefault="00ED34FA" w:rsidP="00ED34FA"/>
    <w:p w14:paraId="36C632F3" w14:textId="77777777" w:rsidR="00ED34FA" w:rsidRDefault="00ED34FA" w:rsidP="00ED34FA">
      <w:pPr>
        <w:pStyle w:val="Heading4"/>
      </w:pPr>
      <w:r>
        <w:t xml:space="preserve">WHO says yes – it supports increasing the availability of generics and limiting </w:t>
      </w:r>
      <w:proofErr w:type="gramStart"/>
      <w:r>
        <w:t>TRIPS</w:t>
      </w:r>
      <w:proofErr w:type="gramEnd"/>
    </w:p>
    <w:p w14:paraId="6C9D5CE1" w14:textId="77777777" w:rsidR="00ED34FA" w:rsidRPr="007F404A" w:rsidRDefault="00ED34FA" w:rsidP="00ED34FA">
      <w:pPr>
        <w:rPr>
          <w:rStyle w:val="Style13ptBold"/>
          <w:b w:val="0"/>
          <w:bCs/>
        </w:rPr>
      </w:pPr>
      <w:proofErr w:type="spellStart"/>
      <w:r>
        <w:rPr>
          <w:rStyle w:val="Style13ptBold"/>
        </w:rPr>
        <w:t>Hoen</w:t>
      </w:r>
      <w:proofErr w:type="spellEnd"/>
      <w:r>
        <w:rPr>
          <w:rStyle w:val="Style13ptBold"/>
        </w:rPr>
        <w:t xml:space="preserve"> 03 </w:t>
      </w:r>
      <w:r w:rsidRPr="007F404A">
        <w:rPr>
          <w:rStyle w:val="Style13ptBold"/>
          <w:b w:val="0"/>
          <w:bCs/>
          <w:sz w:val="16"/>
          <w:szCs w:val="16"/>
        </w:rPr>
        <w:t xml:space="preserve">[(Ellen T., </w:t>
      </w:r>
      <w:r w:rsidRPr="007F404A">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7F404A">
        <w:rPr>
          <w:rStyle w:val="Style13ptBold"/>
          <w:b w:val="0"/>
          <w:bCs/>
          <w:sz w:val="16"/>
          <w:szCs w:val="16"/>
        </w:rPr>
        <w:t>) “</w:t>
      </w:r>
      <w:r w:rsidRPr="007F404A">
        <w:rPr>
          <w:bCs/>
          <w:szCs w:val="16"/>
        </w:rPr>
        <w:t>TRIPS, Pharmaceutical Patents and Access to Essential Medicines: Seattle, Doha and Beyond,” Chicago Journal of International Law, 2003] JL</w:t>
      </w:r>
    </w:p>
    <w:p w14:paraId="6C012450" w14:textId="77777777" w:rsidR="00ED34FA" w:rsidRPr="007F404A" w:rsidRDefault="00ED34FA" w:rsidP="00ED34FA">
      <w:pPr>
        <w:rPr>
          <w:sz w:val="12"/>
        </w:rPr>
      </w:pPr>
      <w:r w:rsidRPr="007F404A">
        <w:rPr>
          <w:sz w:val="12"/>
        </w:rPr>
        <w:t xml:space="preserve">However, </w:t>
      </w:r>
      <w:r w:rsidRPr="007F404A">
        <w:rPr>
          <w:rStyle w:val="StyleUnderline"/>
        </w:rPr>
        <w:t xml:space="preserve">subsequent resolutions of the World Health Assembly have strengthened </w:t>
      </w:r>
      <w:r w:rsidRPr="007F404A">
        <w:rPr>
          <w:rStyle w:val="StyleUnderline"/>
          <w:highlight w:val="green"/>
        </w:rPr>
        <w:t>the WHO</w:t>
      </w:r>
      <w:r w:rsidRPr="007F404A">
        <w:rPr>
          <w:rStyle w:val="StyleUnderline"/>
        </w:rPr>
        <w:t>’s mandate in the trade arena</w:t>
      </w:r>
      <w:r w:rsidRPr="007F404A">
        <w:rPr>
          <w:sz w:val="12"/>
        </w:rPr>
        <w:t xml:space="preserve">. In 2001, </w:t>
      </w:r>
      <w:r w:rsidRPr="007F404A">
        <w:rPr>
          <w:rStyle w:val="Emphasis"/>
        </w:rPr>
        <w:t xml:space="preserve">the World Health Assembly </w:t>
      </w:r>
      <w:r w:rsidRPr="007F404A">
        <w:rPr>
          <w:rStyle w:val="Emphasis"/>
          <w:highlight w:val="green"/>
        </w:rPr>
        <w:t>adopted two resolutions</w:t>
      </w:r>
      <w:r w:rsidRPr="007F404A">
        <w:rPr>
          <w:rStyle w:val="StyleUnderline"/>
        </w:rPr>
        <w:t xml:space="preserve"> </w:t>
      </w:r>
      <w:proofErr w:type="gramStart"/>
      <w:r w:rsidRPr="007F404A">
        <w:rPr>
          <w:rStyle w:val="StyleUnderline"/>
        </w:rPr>
        <w:t>in particular that</w:t>
      </w:r>
      <w:proofErr w:type="gramEnd"/>
      <w:r w:rsidRPr="007F404A">
        <w:rPr>
          <w:rStyle w:val="StyleUnderline"/>
        </w:rPr>
        <w:t xml:space="preserve"> had a bearing on the debate over TRIPS</w:t>
      </w:r>
      <w:r w:rsidRPr="007F404A">
        <w:rPr>
          <w:sz w:val="12"/>
        </w:rPr>
        <w:t xml:space="preserve"> [30]. </w:t>
      </w:r>
      <w:r w:rsidRPr="007F404A">
        <w:rPr>
          <w:rStyle w:val="StyleUnderline"/>
        </w:rPr>
        <w:t>The resolutions addressed</w:t>
      </w:r>
      <w:r w:rsidRPr="007F404A">
        <w:rPr>
          <w:sz w:val="12"/>
        </w:rPr>
        <w:t>:</w:t>
      </w:r>
    </w:p>
    <w:p w14:paraId="02DB0594" w14:textId="77777777" w:rsidR="00ED34FA" w:rsidRPr="007F404A" w:rsidRDefault="00ED34FA" w:rsidP="00ED34FA">
      <w:pPr>
        <w:rPr>
          <w:rStyle w:val="StyleUnderline"/>
        </w:rPr>
      </w:pPr>
      <w:r w:rsidRPr="007F404A">
        <w:rPr>
          <w:sz w:val="12"/>
        </w:rPr>
        <w:t xml:space="preserve">– </w:t>
      </w:r>
      <w:r w:rsidRPr="007F404A">
        <w:rPr>
          <w:rStyle w:val="StyleUnderline"/>
          <w:highlight w:val="green"/>
        </w:rPr>
        <w:t>the need</w:t>
      </w:r>
      <w:r w:rsidRPr="007F404A">
        <w:rPr>
          <w:rStyle w:val="StyleUnderline"/>
        </w:rPr>
        <w:t xml:space="preserve"> </w:t>
      </w:r>
      <w:r w:rsidRPr="007F404A">
        <w:rPr>
          <w:rStyle w:val="Emphasis"/>
        </w:rPr>
        <w:t xml:space="preserve">to strengthen policies </w:t>
      </w:r>
      <w:r w:rsidRPr="007F404A">
        <w:rPr>
          <w:rStyle w:val="Emphasis"/>
          <w:highlight w:val="green"/>
        </w:rPr>
        <w:t xml:space="preserve">to increase the availability of generic </w:t>
      </w:r>
      <w:proofErr w:type="gramStart"/>
      <w:r w:rsidRPr="007F404A">
        <w:rPr>
          <w:rStyle w:val="Emphasis"/>
          <w:highlight w:val="green"/>
        </w:rPr>
        <w:t>drugs</w:t>
      </w:r>
      <w:r w:rsidRPr="007F404A">
        <w:rPr>
          <w:sz w:val="12"/>
        </w:rPr>
        <w:t>;</w:t>
      </w:r>
      <w:proofErr w:type="gramEnd"/>
    </w:p>
    <w:p w14:paraId="2771C3A0" w14:textId="77777777" w:rsidR="00ED34FA" w:rsidRDefault="00ED34FA" w:rsidP="00ED34FA">
      <w:pPr>
        <w:rPr>
          <w:rStyle w:val="Emphasis"/>
        </w:rPr>
      </w:pPr>
      <w:r w:rsidRPr="007F404A">
        <w:rPr>
          <w:sz w:val="12"/>
        </w:rPr>
        <w:t xml:space="preserve">– </w:t>
      </w:r>
      <w:r w:rsidRPr="007F404A">
        <w:rPr>
          <w:rStyle w:val="StyleUnderline"/>
          <w:highlight w:val="green"/>
        </w:rPr>
        <w:t>and</w:t>
      </w:r>
      <w:r w:rsidRPr="007F404A">
        <w:rPr>
          <w:rStyle w:val="StyleUnderline"/>
        </w:rPr>
        <w:t xml:space="preserve"> the need to </w:t>
      </w:r>
      <w:r w:rsidRPr="007F404A">
        <w:rPr>
          <w:rStyle w:val="Emphasis"/>
          <w:highlight w:val="green"/>
        </w:rPr>
        <w:t>evaluate</w:t>
      </w:r>
      <w:r w:rsidRPr="007F404A">
        <w:rPr>
          <w:rStyle w:val="Emphasis"/>
        </w:rPr>
        <w:t xml:space="preserve"> the impact of </w:t>
      </w:r>
      <w:r w:rsidRPr="007F404A">
        <w:rPr>
          <w:rStyle w:val="Emphasis"/>
          <w:highlight w:val="green"/>
        </w:rPr>
        <w:t>TRIPS on access to drugs</w:t>
      </w:r>
      <w:r w:rsidRPr="007F404A">
        <w:rPr>
          <w:rStyle w:val="Emphasis"/>
        </w:rPr>
        <w:t>, local manufacturing capacity, and the development of new dr</w:t>
      </w:r>
      <w:r w:rsidRPr="00AE32FC">
        <w:rPr>
          <w:rStyle w:val="Emphasis"/>
        </w:rPr>
        <w:t>ugs</w:t>
      </w:r>
    </w:p>
    <w:p w14:paraId="526AA831" w14:textId="77777777" w:rsidR="00ED34FA" w:rsidRDefault="00ED34FA" w:rsidP="00ED34FA">
      <w:pPr>
        <w:rPr>
          <w:rStyle w:val="Emphasis"/>
        </w:rPr>
      </w:pPr>
    </w:p>
    <w:p w14:paraId="60C35330" w14:textId="77777777" w:rsidR="00ED34FA" w:rsidRDefault="00ED34FA" w:rsidP="00ED34FA">
      <w:pPr>
        <w:pStyle w:val="Heading4"/>
      </w:pPr>
      <w:r>
        <w:t xml:space="preserve">Consultation displays strong </w:t>
      </w:r>
      <w:r w:rsidRPr="00E41650">
        <w:rPr>
          <w:u w:val="single"/>
        </w:rPr>
        <w:t>leadership</w:t>
      </w:r>
      <w:r>
        <w:t xml:space="preserve">, </w:t>
      </w:r>
      <w:r w:rsidRPr="00E41650">
        <w:rPr>
          <w:u w:val="single"/>
        </w:rPr>
        <w:t>authority</w:t>
      </w:r>
      <w:r>
        <w:t xml:space="preserve">, and </w:t>
      </w:r>
      <w:r w:rsidRPr="00E41650">
        <w:rPr>
          <w:u w:val="single"/>
        </w:rPr>
        <w:t>cohesion</w:t>
      </w:r>
      <w:r>
        <w:t xml:space="preserve"> among member states which are key to WHO legitimacy</w:t>
      </w:r>
    </w:p>
    <w:p w14:paraId="405B4E26" w14:textId="77777777" w:rsidR="00ED34FA" w:rsidRPr="009F03D9" w:rsidRDefault="00ED34FA" w:rsidP="00ED34FA">
      <w:pPr>
        <w:rPr>
          <w:rStyle w:val="Style13ptBold"/>
          <w:b w:val="0"/>
          <w:bCs/>
        </w:rPr>
      </w:pPr>
      <w:proofErr w:type="spellStart"/>
      <w:r>
        <w:rPr>
          <w:rStyle w:val="Style13ptBold"/>
        </w:rPr>
        <w:t>Gostin</w:t>
      </w:r>
      <w:proofErr w:type="spellEnd"/>
      <w:r>
        <w:rPr>
          <w:rStyle w:val="Style13ptBold"/>
        </w:rPr>
        <w:t xml:space="preserve"> et al 15 </w:t>
      </w:r>
      <w:r w:rsidRPr="009F03D9">
        <w:rPr>
          <w:rStyle w:val="Style13ptBold"/>
          <w:b w:val="0"/>
          <w:bCs/>
          <w:sz w:val="16"/>
          <w:szCs w:val="16"/>
        </w:rPr>
        <w:t xml:space="preserve">[(Lawrence O., </w:t>
      </w:r>
      <w:r w:rsidRPr="009F03D9">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9F03D9">
        <w:rPr>
          <w:rStyle w:val="Style13ptBold"/>
          <w:b w:val="0"/>
          <w:bCs/>
          <w:sz w:val="16"/>
          <w:szCs w:val="16"/>
        </w:rPr>
        <w:t>) “</w:t>
      </w:r>
      <w:r w:rsidRPr="009F03D9">
        <w:rPr>
          <w:bCs/>
          <w:szCs w:val="16"/>
        </w:rPr>
        <w:t>The Normative Authority of the World Health Organization,” Georgetown University Law Center, 5/2/2015] JL</w:t>
      </w:r>
    </w:p>
    <w:p w14:paraId="09D1EF5C" w14:textId="77777777" w:rsidR="00ED34FA" w:rsidRPr="009F03D9" w:rsidRDefault="00ED34FA" w:rsidP="00ED34FA">
      <w:pPr>
        <w:rPr>
          <w:sz w:val="12"/>
        </w:rPr>
      </w:pPr>
      <w:r w:rsidRPr="009F03D9">
        <w:rPr>
          <w:rStyle w:val="StyleUnderline"/>
          <w:highlight w:val="green"/>
        </w:rPr>
        <w:t xml:space="preserve">Members want the WHO to </w:t>
      </w:r>
      <w:r w:rsidRPr="009F03D9">
        <w:rPr>
          <w:rStyle w:val="Emphasis"/>
          <w:highlight w:val="green"/>
        </w:rPr>
        <w:t>exert leadership, harmonize disparate activities, and set priorities</w:t>
      </w:r>
      <w:r w:rsidRPr="009F03D9">
        <w:rPr>
          <w:sz w:val="12"/>
        </w:rPr>
        <w:t xml:space="preserve">. Yet they resist intrusions into their </w:t>
      </w:r>
      <w:proofErr w:type="gramStart"/>
      <w:r w:rsidRPr="009F03D9">
        <w:rPr>
          <w:sz w:val="12"/>
        </w:rPr>
        <w:t>sovereignty, and</w:t>
      </w:r>
      <w:proofErr w:type="gramEnd"/>
      <w:r w:rsidRPr="009F03D9">
        <w:rPr>
          <w:sz w:val="12"/>
        </w:rPr>
        <w:t xml:space="preserve"> want to exert control. In other words, ‘everyone desires coordination, but no one wants to be coordinated.’ States often ardently defend their geostrategic interests. As the Indonesian virus-sharing episode illustrates, </w:t>
      </w:r>
      <w:r w:rsidRPr="009F03D9">
        <w:rPr>
          <w:rStyle w:val="StyleUnderline"/>
          <w:highlight w:val="green"/>
        </w:rPr>
        <w:t>the WHO is pulled between</w:t>
      </w:r>
      <w:r w:rsidRPr="009F03D9">
        <w:rPr>
          <w:rStyle w:val="StyleUnderline"/>
        </w:rPr>
        <w:t xml:space="preserve"> power </w:t>
      </w:r>
      <w:r w:rsidRPr="009F03D9">
        <w:rPr>
          <w:rStyle w:val="StyleUnderline"/>
          <w:highlight w:val="green"/>
        </w:rPr>
        <w:t>blocs</w:t>
      </w:r>
      <w:r w:rsidRPr="009F03D9">
        <w:rPr>
          <w:sz w:val="12"/>
        </w:rPr>
        <w:t xml:space="preserve">, with North America and Europe (the primary funders) on one side and emerging economies such as Brazil, China, and India on the other. </w:t>
      </w:r>
      <w:r w:rsidRPr="009F03D9">
        <w:rPr>
          <w:rStyle w:val="StyleUnderline"/>
        </w:rPr>
        <w:t>An inherent tension exists between richer ‘net contributor’ states and poorer ‘net recipient’ states</w:t>
      </w:r>
      <w:r w:rsidRPr="009F03D9">
        <w:rPr>
          <w:sz w:val="12"/>
        </w:rPr>
        <w:t>, with the former seeking smaller WHO budgets and the latter larger budgets.</w:t>
      </w:r>
    </w:p>
    <w:p w14:paraId="55D850F2" w14:textId="77777777" w:rsidR="00ED34FA" w:rsidRPr="009F03D9" w:rsidRDefault="00ED34FA" w:rsidP="00ED34FA">
      <w:pPr>
        <w:rPr>
          <w:sz w:val="12"/>
        </w:rPr>
      </w:pPr>
      <w:r w:rsidRPr="009F03D9">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w:t>
      </w:r>
      <w:proofErr w:type="gramStart"/>
      <w:r w:rsidRPr="009F03D9">
        <w:rPr>
          <w:sz w:val="12"/>
        </w:rPr>
        <w:t>Liberia</w:t>
      </w:r>
      <w:proofErr w:type="gramEnd"/>
      <w:r w:rsidRPr="009F03D9">
        <w:rPr>
          <w:sz w:val="12"/>
        </w:rPr>
        <w:t xml:space="preserve"> and Sierra Leone had some of the world's weakest health systems, with little capacity to either monitor or respond to the Ebola epidemic.20 This caused enormous suffering in West Africa and placed countries throughout the region e and the world e at risk. </w:t>
      </w:r>
      <w:r w:rsidRPr="009F03D9">
        <w:rPr>
          <w:rStyle w:val="StyleUnderline"/>
        </w:rPr>
        <w:t xml:space="preserve">Member </w:t>
      </w:r>
      <w:r w:rsidRPr="00AE32FC">
        <w:rPr>
          <w:rStyle w:val="StyleUnderline"/>
          <w:highlight w:val="green"/>
        </w:rPr>
        <w:t>states</w:t>
      </w:r>
      <w:r w:rsidRPr="00AE32FC">
        <w:rPr>
          <w:rStyle w:val="StyleUnderline"/>
        </w:rPr>
        <w:t xml:space="preserve"> should </w:t>
      </w:r>
      <w:r w:rsidRPr="00AE32FC">
        <w:rPr>
          <w:rStyle w:val="StyleUnderline"/>
          <w:highlight w:val="green"/>
        </w:rPr>
        <w:t>recognize</w:t>
      </w:r>
      <w:r w:rsidRPr="009F03D9">
        <w:rPr>
          <w:rStyle w:val="StyleUnderline"/>
        </w:rPr>
        <w:t xml:space="preserve"> that </w:t>
      </w:r>
      <w:r w:rsidRPr="00AE32FC">
        <w:rPr>
          <w:rStyle w:val="StyleUnderline"/>
          <w:highlight w:val="green"/>
        </w:rPr>
        <w:t>the health of their citizens depends on</w:t>
      </w:r>
      <w:r w:rsidRPr="00AE32FC">
        <w:rPr>
          <w:rStyle w:val="StyleUnderline"/>
        </w:rPr>
        <w:t xml:space="preserve"> strengthening</w:t>
      </w:r>
      <w:r w:rsidRPr="009F03D9">
        <w:rPr>
          <w:rStyle w:val="StyleUnderline"/>
        </w:rPr>
        <w:t xml:space="preserve"> others' capacity. </w:t>
      </w:r>
      <w:r w:rsidRPr="00AE32FC">
        <w:rPr>
          <w:rStyle w:val="StyleUnderline"/>
          <w:highlight w:val="green"/>
        </w:rPr>
        <w:t>The WHO</w:t>
      </w:r>
      <w:r w:rsidRPr="009F03D9">
        <w:rPr>
          <w:rStyle w:val="StyleUnderline"/>
        </w:rPr>
        <w:t xml:space="preserve"> has a central role in creating systems </w:t>
      </w:r>
      <w:r w:rsidRPr="00AE32FC">
        <w:rPr>
          <w:rStyle w:val="StyleUnderline"/>
          <w:highlight w:val="green"/>
        </w:rPr>
        <w:t>to</w:t>
      </w:r>
      <w:r w:rsidRPr="009F03D9">
        <w:rPr>
          <w:rStyle w:val="StyleUnderline"/>
        </w:rPr>
        <w:t xml:space="preserve"> </w:t>
      </w:r>
      <w:r w:rsidRPr="00AE32FC">
        <w:rPr>
          <w:rStyle w:val="Emphasis"/>
          <w:highlight w:val="green"/>
        </w:rPr>
        <w:t>facilitate and encourage</w:t>
      </w:r>
      <w:r w:rsidRPr="00AE32FC">
        <w:rPr>
          <w:rStyle w:val="Emphasis"/>
        </w:rPr>
        <w:t xml:space="preserve"> such </w:t>
      </w:r>
      <w:r w:rsidRPr="00AE32FC">
        <w:rPr>
          <w:rStyle w:val="Emphasis"/>
          <w:highlight w:val="green"/>
        </w:rPr>
        <w:t>cooperation</w:t>
      </w:r>
      <w:r w:rsidRPr="009F03D9">
        <w:rPr>
          <w:sz w:val="12"/>
        </w:rPr>
        <w:t>.</w:t>
      </w:r>
    </w:p>
    <w:p w14:paraId="66A63A6A" w14:textId="77777777" w:rsidR="00ED34FA" w:rsidRPr="009F03D9" w:rsidRDefault="00ED34FA" w:rsidP="00ED34FA">
      <w:pPr>
        <w:rPr>
          <w:sz w:val="12"/>
        </w:rPr>
      </w:pPr>
      <w:r w:rsidRPr="00AE32FC">
        <w:rPr>
          <w:rStyle w:val="Emphasis"/>
          <w:highlight w:val="green"/>
        </w:rPr>
        <w:t>The WHO cannot succeed unless members act as shareholders, foregoing</w:t>
      </w:r>
      <w:r w:rsidRPr="009F03D9">
        <w:rPr>
          <w:rStyle w:val="Emphasis"/>
        </w:rPr>
        <w:t xml:space="preserve"> a measure of </w:t>
      </w:r>
      <w:r w:rsidRPr="00AE32FC">
        <w:rPr>
          <w:rStyle w:val="Emphasis"/>
          <w:highlight w:val="green"/>
        </w:rPr>
        <w:t>sovereignty for the global</w:t>
      </w:r>
      <w:r w:rsidRPr="00AE32FC">
        <w:rPr>
          <w:rStyle w:val="Emphasis"/>
        </w:rPr>
        <w:t xml:space="preserve"> common </w:t>
      </w:r>
      <w:r w:rsidRPr="00AE32FC">
        <w:rPr>
          <w:rStyle w:val="Emphasis"/>
          <w:highlight w:val="green"/>
        </w:rPr>
        <w:t>good</w:t>
      </w:r>
      <w:r w:rsidRPr="009F03D9">
        <w:rPr>
          <w:sz w:val="12"/>
        </w:rPr>
        <w:t xml:space="preserve">. </w:t>
      </w:r>
      <w:r w:rsidRPr="009F03D9">
        <w:rPr>
          <w:rStyle w:val="StyleUnderline"/>
        </w:rPr>
        <w:t xml:space="preserve">It is in all states' interests to have a strong global health leader, safeguarding health security, building health systems, and reducing health inequalities. But </w:t>
      </w:r>
      <w:r w:rsidRPr="00AE32FC">
        <w:rPr>
          <w:rStyle w:val="Emphasis"/>
          <w:highlight w:val="green"/>
        </w:rPr>
        <w:t>that will not happen unless members</w:t>
      </w:r>
      <w:r w:rsidRPr="009F03D9">
        <w:rPr>
          <w:sz w:val="12"/>
        </w:rPr>
        <w:t xml:space="preserve"> fund the Organization generously, </w:t>
      </w:r>
      <w:r w:rsidRPr="00AE32FC">
        <w:rPr>
          <w:rStyle w:val="Emphasis"/>
          <w:highlight w:val="green"/>
        </w:rPr>
        <w:t>grant it authority</w:t>
      </w:r>
      <w:r w:rsidRPr="009F03D9">
        <w:rPr>
          <w:sz w:val="12"/>
        </w:rPr>
        <w:t xml:space="preserve"> and flexibility, and hold it accountable.</w:t>
      </w:r>
    </w:p>
    <w:p w14:paraId="121BE0EF" w14:textId="77777777" w:rsidR="00ED34FA" w:rsidRDefault="00ED34FA" w:rsidP="00ED34FA"/>
    <w:p w14:paraId="5290DDEE" w14:textId="77777777" w:rsidR="00ED34FA" w:rsidRDefault="00ED34FA" w:rsidP="00ED34FA">
      <w:pPr>
        <w:pStyle w:val="Heading4"/>
      </w:pPr>
      <w:r>
        <w:t xml:space="preserve">WHO is critical to disease prevention – it is the only international institution that can disperse information, standardize global public health, and facilitate public-private </w:t>
      </w:r>
      <w:proofErr w:type="gramStart"/>
      <w:r>
        <w:t>cooperation</w:t>
      </w:r>
      <w:proofErr w:type="gramEnd"/>
    </w:p>
    <w:p w14:paraId="1A9EDAA4" w14:textId="77777777" w:rsidR="00ED34FA" w:rsidRPr="005472CA" w:rsidRDefault="00ED34FA" w:rsidP="00ED34FA">
      <w:pPr>
        <w:rPr>
          <w:rStyle w:val="Style13ptBold"/>
          <w:bCs/>
        </w:rPr>
      </w:pPr>
      <w:proofErr w:type="spellStart"/>
      <w:r>
        <w:rPr>
          <w:rStyle w:val="Style13ptBold"/>
        </w:rPr>
        <w:t>Murtugudde</w:t>
      </w:r>
      <w:proofErr w:type="spellEnd"/>
      <w:r>
        <w:rPr>
          <w:rStyle w:val="Style13ptBold"/>
        </w:rPr>
        <w:t xml:space="preserve"> 20 </w:t>
      </w:r>
      <w:r w:rsidRPr="00F20882">
        <w:rPr>
          <w:rStyle w:val="Style13ptBold"/>
          <w:b w:val="0"/>
          <w:bCs/>
          <w:sz w:val="16"/>
          <w:szCs w:val="16"/>
        </w:rPr>
        <w:t>[(Raghu, professor of atmospheric and oceanic science at the University of Maryland, PhD in mechanical engineering from Columbia University) “</w:t>
      </w:r>
      <w:r w:rsidRPr="00F20882">
        <w:rPr>
          <w:szCs w:val="16"/>
        </w:rPr>
        <w:t>Why We Need the World Health Organization Now More Than Ever,” Science, 4/19/2020] JL</w:t>
      </w:r>
    </w:p>
    <w:p w14:paraId="5B367DA0" w14:textId="77777777" w:rsidR="00ED34FA" w:rsidRPr="005472CA" w:rsidRDefault="00ED34FA" w:rsidP="00ED34FA">
      <w:pPr>
        <w:rPr>
          <w:sz w:val="12"/>
        </w:rPr>
      </w:pPr>
      <w:r w:rsidRPr="00AE32FC">
        <w:rPr>
          <w:rStyle w:val="StyleUnderline"/>
          <w:highlight w:val="green"/>
        </w:rPr>
        <w:t>WHO</w:t>
      </w:r>
      <w:r w:rsidRPr="005472CA">
        <w:rPr>
          <w:rStyle w:val="StyleUnderline"/>
        </w:rPr>
        <w:t xml:space="preserve"> continues to </w:t>
      </w:r>
      <w:r w:rsidRPr="00AE32FC">
        <w:rPr>
          <w:rStyle w:val="StyleUnderline"/>
          <w:highlight w:val="green"/>
        </w:rPr>
        <w:t xml:space="preserve">play an </w:t>
      </w:r>
      <w:r w:rsidRPr="00AE32FC">
        <w:rPr>
          <w:rStyle w:val="Emphasis"/>
          <w:highlight w:val="green"/>
        </w:rPr>
        <w:t xml:space="preserve">indispensable </w:t>
      </w:r>
      <w:r w:rsidRPr="0083463D">
        <w:rPr>
          <w:rStyle w:val="Emphasis"/>
          <w:highlight w:val="green"/>
        </w:rPr>
        <w:t>role</w:t>
      </w:r>
      <w:r w:rsidRPr="0083463D">
        <w:rPr>
          <w:rStyle w:val="StyleUnderline"/>
        </w:rPr>
        <w:t xml:space="preserve"> during</w:t>
      </w:r>
      <w:r w:rsidRPr="005472CA">
        <w:rPr>
          <w:rStyle w:val="StyleUnderline"/>
        </w:rPr>
        <w:t xml:space="preserve"> the current </w:t>
      </w:r>
      <w:r w:rsidRPr="0083463D">
        <w:rPr>
          <w:rStyle w:val="StyleUnderline"/>
        </w:rPr>
        <w:t>COVID</w:t>
      </w:r>
      <w:r w:rsidRPr="005472CA">
        <w:rPr>
          <w:rStyle w:val="StyleUnderline"/>
        </w:rPr>
        <w:t>-19 outbreak</w:t>
      </w:r>
      <w:r w:rsidRPr="005472CA">
        <w:rPr>
          <w:sz w:val="12"/>
        </w:rPr>
        <w:t xml:space="preserve"> </w:t>
      </w:r>
      <w:proofErr w:type="gramStart"/>
      <w:r w:rsidRPr="005472CA">
        <w:rPr>
          <w:sz w:val="12"/>
        </w:rPr>
        <w:t>itself.</w:t>
      </w:r>
      <w:proofErr w:type="gramEnd"/>
      <w:r w:rsidRPr="005472CA">
        <w:rPr>
          <w:sz w:val="12"/>
        </w:rPr>
        <w:t xml:space="preserve"> In November 2018, </w:t>
      </w:r>
      <w:r w:rsidRPr="005472CA">
        <w:rPr>
          <w:rStyle w:val="StyleUnderline"/>
        </w:rPr>
        <w:t xml:space="preserve">the US National Academies of Sciences, Engineering and Medicine </w:t>
      </w:r>
      <w:proofErr w:type="spellStart"/>
      <w:r w:rsidRPr="005472CA">
        <w:rPr>
          <w:rStyle w:val="StyleUnderline"/>
        </w:rPr>
        <w:t>organised</w:t>
      </w:r>
      <w:proofErr w:type="spellEnd"/>
      <w:r w:rsidRPr="005472CA">
        <w:rPr>
          <w:rStyle w:val="StyleUnderline"/>
        </w:rPr>
        <w:t xml:space="preserve"> a workshop to explore lessons from past influenza outbreaks and so develop recommendations for pandemic preparedness for 2030. The salient findings serve well to underscore the </w:t>
      </w:r>
      <w:r w:rsidRPr="00F5744B">
        <w:rPr>
          <w:rStyle w:val="Emphasis"/>
        </w:rPr>
        <w:t>critical role of WHO for humankind</w:t>
      </w:r>
      <w:r w:rsidRPr="005472CA">
        <w:rPr>
          <w:sz w:val="12"/>
        </w:rPr>
        <w:t>.</w:t>
      </w:r>
    </w:p>
    <w:p w14:paraId="547E37DE" w14:textId="77777777" w:rsidR="00ED34FA" w:rsidRPr="005472CA" w:rsidRDefault="00ED34FA" w:rsidP="00ED34FA">
      <w:pPr>
        <w:rPr>
          <w:sz w:val="12"/>
        </w:rPr>
      </w:pPr>
      <w:r w:rsidRPr="007A4427">
        <w:rPr>
          <w:rStyle w:val="StyleUnderline"/>
        </w:rPr>
        <w:t xml:space="preserve">The world’s </w:t>
      </w:r>
      <w:r w:rsidRPr="007A4427">
        <w:rPr>
          <w:rStyle w:val="Emphasis"/>
        </w:rPr>
        <w:t>influenza burden has only increased</w:t>
      </w:r>
      <w:r w:rsidRPr="005472CA">
        <w:rPr>
          <w:sz w:val="12"/>
        </w:rPr>
        <w:t xml:space="preserve"> in the last two decades, a period in which </w:t>
      </w:r>
      <w:r w:rsidRPr="0083463D">
        <w:rPr>
          <w:rStyle w:val="StyleUnderline"/>
          <w:highlight w:val="green"/>
        </w:rPr>
        <w:t>there have</w:t>
      </w:r>
      <w:r w:rsidRPr="005472CA">
        <w:rPr>
          <w:rStyle w:val="StyleUnderline"/>
        </w:rPr>
        <w:t xml:space="preserve"> also </w:t>
      </w:r>
      <w:r w:rsidRPr="0083463D">
        <w:rPr>
          <w:rStyle w:val="StyleUnderline"/>
          <w:highlight w:val="green"/>
        </w:rPr>
        <w:t xml:space="preserve">been </w:t>
      </w:r>
      <w:r w:rsidRPr="0083463D">
        <w:rPr>
          <w:rStyle w:val="Emphasis"/>
          <w:highlight w:val="green"/>
        </w:rPr>
        <w:t>30 new zoonotic diseases</w:t>
      </w:r>
      <w:r w:rsidRPr="0083463D">
        <w:rPr>
          <w:sz w:val="12"/>
          <w:highlight w:val="green"/>
        </w:rPr>
        <w:t xml:space="preserve">. </w:t>
      </w:r>
      <w:r w:rsidRPr="0083463D">
        <w:rPr>
          <w:rStyle w:val="StyleUnderline"/>
          <w:highlight w:val="green"/>
        </w:rPr>
        <w:t>A warming world</w:t>
      </w:r>
      <w:r w:rsidRPr="005472CA">
        <w:rPr>
          <w:rStyle w:val="StyleUnderline"/>
        </w:rPr>
        <w:t xml:space="preserve"> with increasing humidity, lost habitats and industrial livestock/poultry farming </w:t>
      </w:r>
      <w:r w:rsidRPr="0083463D">
        <w:rPr>
          <w:rStyle w:val="StyleUnderline"/>
          <w:highlight w:val="green"/>
        </w:rPr>
        <w:t>has</w:t>
      </w:r>
      <w:r w:rsidRPr="005472CA">
        <w:rPr>
          <w:rStyle w:val="StyleUnderline"/>
        </w:rPr>
        <w:t xml:space="preserve"> many </w:t>
      </w:r>
      <w:r w:rsidRPr="0083463D">
        <w:rPr>
          <w:rStyle w:val="StyleUnderline"/>
          <w:highlight w:val="green"/>
        </w:rPr>
        <w:t>opportunities for pathogens to move</w:t>
      </w:r>
      <w:r w:rsidRPr="005472CA">
        <w:rPr>
          <w:rStyle w:val="StyleUnderline"/>
        </w:rPr>
        <w:t xml:space="preserve"> from animals and birds to humans</w:t>
      </w:r>
      <w:r w:rsidRPr="005472CA">
        <w:rPr>
          <w:sz w:val="12"/>
        </w:rPr>
        <w:t xml:space="preserve">. Increasing global connectivity simply </w:t>
      </w:r>
      <w:proofErr w:type="spellStart"/>
      <w:r w:rsidRPr="005472CA">
        <w:rPr>
          <w:sz w:val="12"/>
        </w:rPr>
        <w:t>catalyses</w:t>
      </w:r>
      <w:proofErr w:type="spellEnd"/>
      <w:r w:rsidRPr="005472CA">
        <w:rPr>
          <w:sz w:val="12"/>
        </w:rPr>
        <w:t xml:space="preserve"> this process, as much as it </w:t>
      </w:r>
      <w:proofErr w:type="spellStart"/>
      <w:r w:rsidRPr="005472CA">
        <w:rPr>
          <w:sz w:val="12"/>
        </w:rPr>
        <w:t>catalyses</w:t>
      </w:r>
      <w:proofErr w:type="spellEnd"/>
      <w:r w:rsidRPr="005472CA">
        <w:rPr>
          <w:sz w:val="12"/>
        </w:rPr>
        <w:t xml:space="preserve"> economic growth.</w:t>
      </w:r>
    </w:p>
    <w:p w14:paraId="09322A33" w14:textId="77777777" w:rsidR="00ED34FA" w:rsidRPr="005472CA" w:rsidRDefault="00ED34FA" w:rsidP="00ED34FA">
      <w:pPr>
        <w:rPr>
          <w:sz w:val="12"/>
        </w:rPr>
      </w:pPr>
      <w:r w:rsidRPr="0083463D">
        <w:rPr>
          <w:rStyle w:val="StyleUnderline"/>
          <w:highlight w:val="green"/>
        </w:rPr>
        <w:t>WHO coordinates</w:t>
      </w:r>
      <w:r w:rsidRPr="005472CA">
        <w:rPr>
          <w:rStyle w:val="StyleUnderline"/>
        </w:rPr>
        <w:t xml:space="preserve"> </w:t>
      </w:r>
      <w:r w:rsidRPr="005472CA">
        <w:rPr>
          <w:rStyle w:val="Emphasis"/>
        </w:rPr>
        <w:t xml:space="preserve">health </w:t>
      </w:r>
      <w:r w:rsidRPr="0083463D">
        <w:rPr>
          <w:rStyle w:val="Emphasis"/>
          <w:highlight w:val="green"/>
        </w:rPr>
        <w:t>research</w:t>
      </w:r>
      <w:r w:rsidRPr="005472CA">
        <w:rPr>
          <w:rStyle w:val="Emphasis"/>
        </w:rPr>
        <w:t xml:space="preserve">, clinical </w:t>
      </w:r>
      <w:r w:rsidRPr="0083463D">
        <w:rPr>
          <w:rStyle w:val="Emphasis"/>
          <w:highlight w:val="green"/>
        </w:rPr>
        <w:t>trials, drug safety, vaccine development, surveillance, virus sharing</w:t>
      </w:r>
      <w:r w:rsidRPr="005472CA">
        <w:rPr>
          <w:rStyle w:val="StyleUnderline"/>
        </w:rPr>
        <w:t xml:space="preserve">, </w:t>
      </w:r>
      <w:proofErr w:type="gramStart"/>
      <w:r w:rsidRPr="005472CA">
        <w:rPr>
          <w:rStyle w:val="StyleUnderline"/>
        </w:rPr>
        <w:t>etc.</w:t>
      </w:r>
      <w:proofErr w:type="gramEnd"/>
      <w:r w:rsidRPr="005472CA">
        <w:rPr>
          <w:rStyle w:val="StyleUnderline"/>
        </w:rPr>
        <w:t xml:space="preserve"> The importance of WHO’s work on </w:t>
      </w:r>
      <w:proofErr w:type="spellStart"/>
      <w:r w:rsidRPr="005472CA">
        <w:rPr>
          <w:rStyle w:val="Emphasis"/>
        </w:rPr>
        <w:t>immunisation</w:t>
      </w:r>
      <w:proofErr w:type="spellEnd"/>
      <w:r w:rsidRPr="005472CA">
        <w:rPr>
          <w:rStyle w:val="StyleUnderline"/>
        </w:rPr>
        <w:t xml:space="preserve"> across the globe, especially with HIV, can hardly be overstated. </w:t>
      </w:r>
      <w:r w:rsidRPr="0083463D">
        <w:rPr>
          <w:rStyle w:val="StyleUnderline"/>
          <w:highlight w:val="green"/>
        </w:rPr>
        <w:t>It</w:t>
      </w:r>
      <w:r w:rsidRPr="005472CA">
        <w:rPr>
          <w:rStyle w:val="StyleUnderline"/>
        </w:rPr>
        <w:t xml:space="preserve"> has a rich track record of </w:t>
      </w:r>
      <w:r w:rsidRPr="0083463D">
        <w:rPr>
          <w:rStyle w:val="Emphasis"/>
          <w:highlight w:val="green"/>
        </w:rPr>
        <w:t>collaborat</w:t>
      </w:r>
      <w:r w:rsidRPr="005472CA">
        <w:rPr>
          <w:rStyle w:val="Emphasis"/>
        </w:rPr>
        <w:t xml:space="preserve">ing </w:t>
      </w:r>
      <w:r w:rsidRPr="0083463D">
        <w:rPr>
          <w:rStyle w:val="Emphasis"/>
          <w:highlight w:val="green"/>
        </w:rPr>
        <w:t>with private</w:t>
      </w:r>
      <w:r w:rsidRPr="005472CA">
        <w:rPr>
          <w:rStyle w:val="Emphasis"/>
        </w:rPr>
        <w:t xml:space="preserve">-sector </w:t>
      </w:r>
      <w:proofErr w:type="spellStart"/>
      <w:r w:rsidRPr="0083463D">
        <w:rPr>
          <w:rStyle w:val="Emphasis"/>
          <w:highlight w:val="green"/>
        </w:rPr>
        <w:t>organisations</w:t>
      </w:r>
      <w:proofErr w:type="spellEnd"/>
      <w:r w:rsidRPr="0083463D">
        <w:rPr>
          <w:rStyle w:val="Emphasis"/>
          <w:highlight w:val="green"/>
        </w:rPr>
        <w:t xml:space="preserve"> to advance r</w:t>
      </w:r>
      <w:r w:rsidRPr="005472CA">
        <w:rPr>
          <w:rStyle w:val="Emphasis"/>
        </w:rPr>
        <w:t xml:space="preserve">esearch </w:t>
      </w:r>
      <w:r w:rsidRPr="0083463D">
        <w:rPr>
          <w:rStyle w:val="Emphasis"/>
          <w:highlight w:val="green"/>
        </w:rPr>
        <w:t>and d</w:t>
      </w:r>
      <w:r w:rsidRPr="005472CA">
        <w:rPr>
          <w:rStyle w:val="Emphasis"/>
        </w:rPr>
        <w:t>evelopment</w:t>
      </w:r>
      <w:r w:rsidRPr="005472CA">
        <w:rPr>
          <w:rStyle w:val="StyleUnderline"/>
        </w:rPr>
        <w:t xml:space="preserve"> of health solutions </w:t>
      </w:r>
      <w:r w:rsidRPr="0083463D">
        <w:rPr>
          <w:rStyle w:val="StyleUnderline"/>
          <w:highlight w:val="green"/>
        </w:rPr>
        <w:t>and improving their access</w:t>
      </w:r>
      <w:r w:rsidRPr="005472CA">
        <w:rPr>
          <w:rStyle w:val="StyleUnderline"/>
        </w:rPr>
        <w:t xml:space="preserve"> in the global south</w:t>
      </w:r>
      <w:r w:rsidRPr="005472CA">
        <w:rPr>
          <w:sz w:val="12"/>
        </w:rPr>
        <w:t>.</w:t>
      </w:r>
    </w:p>
    <w:p w14:paraId="6489A53E" w14:textId="77777777" w:rsidR="00ED34FA" w:rsidRPr="005472CA" w:rsidRDefault="00ED34FA" w:rsidP="00ED34FA">
      <w:pPr>
        <w:rPr>
          <w:sz w:val="12"/>
        </w:rPr>
      </w:pPr>
      <w:r w:rsidRPr="005472CA">
        <w:rPr>
          <w:rStyle w:val="StyleUnderline"/>
        </w:rPr>
        <w:t xml:space="preserve">It discharges its duties while maintaining a </w:t>
      </w:r>
      <w:r w:rsidRPr="005472CA">
        <w:rPr>
          <w:rStyle w:val="Emphasis"/>
        </w:rPr>
        <w:t xml:space="preserve">dynamic equilibrium between such diverse and powerful forces as national securities, economic interests, human </w:t>
      </w:r>
      <w:proofErr w:type="gramStart"/>
      <w:r w:rsidRPr="005472CA">
        <w:rPr>
          <w:rStyle w:val="Emphasis"/>
        </w:rPr>
        <w:t>rights</w:t>
      </w:r>
      <w:proofErr w:type="gramEnd"/>
      <w:r w:rsidRPr="005472CA">
        <w:rPr>
          <w:rStyle w:val="Emphasis"/>
        </w:rPr>
        <w:t xml:space="preserve"> and ethics</w:t>
      </w:r>
      <w:r w:rsidRPr="005472CA">
        <w:rPr>
          <w:sz w:val="12"/>
        </w:rPr>
        <w:t>. COVID-19 has highlighted how political calculations can hamper data-sharing and mitigation efforts within and across national borders, and WHO often simply becomes a convenient political scapegoat in such situations.</w:t>
      </w:r>
    </w:p>
    <w:p w14:paraId="0F9516A4" w14:textId="77777777" w:rsidR="00ED34FA" w:rsidRPr="005472CA" w:rsidRDefault="00ED34FA" w:rsidP="00ED34FA">
      <w:pPr>
        <w:rPr>
          <w:sz w:val="12"/>
        </w:rPr>
      </w:pPr>
      <w:r w:rsidRPr="0083463D">
        <w:rPr>
          <w:rStyle w:val="StyleUnderline"/>
          <w:highlight w:val="green"/>
        </w:rPr>
        <w:t>I</w:t>
      </w:r>
      <w:r w:rsidRPr="005472CA">
        <w:rPr>
          <w:rStyle w:val="StyleUnderline"/>
        </w:rPr>
        <w:t xml:space="preserve">nternational </w:t>
      </w:r>
      <w:r w:rsidRPr="0083463D">
        <w:rPr>
          <w:rStyle w:val="StyleUnderline"/>
          <w:highlight w:val="green"/>
        </w:rPr>
        <w:t>H</w:t>
      </w:r>
      <w:r w:rsidRPr="005472CA">
        <w:rPr>
          <w:rStyle w:val="StyleUnderline"/>
        </w:rPr>
        <w:t xml:space="preserve">ealth </w:t>
      </w:r>
      <w:r w:rsidRPr="0083463D">
        <w:rPr>
          <w:rStyle w:val="StyleUnderline"/>
          <w:highlight w:val="green"/>
        </w:rPr>
        <w:t>R</w:t>
      </w:r>
      <w:r w:rsidRPr="005472CA">
        <w:rPr>
          <w:rStyle w:val="StyleUnderline"/>
        </w:rPr>
        <w:t>egulations, a 2005 agreement between 196 countries to work together for global health security</w:t>
      </w:r>
      <w:r w:rsidRPr="0083463D">
        <w:rPr>
          <w:rStyle w:val="StyleUnderline"/>
          <w:highlight w:val="green"/>
        </w:rPr>
        <w:t>, focuses on detection, assessment and reporting</w:t>
      </w:r>
      <w:r w:rsidRPr="005472CA">
        <w:rPr>
          <w:rStyle w:val="StyleUnderline"/>
        </w:rPr>
        <w:t xml:space="preserve"> of public health events</w:t>
      </w:r>
      <w:r w:rsidRPr="005472CA">
        <w:rPr>
          <w:sz w:val="12"/>
        </w:rPr>
        <w:t xml:space="preserve">, </w:t>
      </w:r>
      <w:proofErr w:type="gramStart"/>
      <w:r w:rsidRPr="005472CA">
        <w:rPr>
          <w:sz w:val="12"/>
        </w:rPr>
        <w:t>and also</w:t>
      </w:r>
      <w:proofErr w:type="gramEnd"/>
      <w:r w:rsidRPr="005472CA">
        <w:rPr>
          <w:sz w:val="12"/>
        </w:rPr>
        <w:t xml:space="preserve"> includes non-pharmaceutical interventions such as travel and trade restrictions</w:t>
      </w:r>
      <w:r w:rsidRPr="0083463D">
        <w:rPr>
          <w:sz w:val="12"/>
        </w:rPr>
        <w:t xml:space="preserve">. </w:t>
      </w:r>
      <w:r w:rsidRPr="0083463D">
        <w:rPr>
          <w:rStyle w:val="Emphasis"/>
          <w:highlight w:val="green"/>
        </w:rPr>
        <w:t>WHO coordinates</w:t>
      </w:r>
      <w:r w:rsidRPr="005472CA">
        <w:rPr>
          <w:rStyle w:val="Emphasis"/>
        </w:rPr>
        <w:t xml:space="preserve"> and helps build capacity to implement </w:t>
      </w:r>
      <w:proofErr w:type="gramStart"/>
      <w:r w:rsidRPr="0083463D">
        <w:rPr>
          <w:rStyle w:val="Emphasis"/>
          <w:highlight w:val="green"/>
        </w:rPr>
        <w:t>IHR</w:t>
      </w:r>
      <w:r w:rsidRPr="0083463D">
        <w:rPr>
          <w:sz w:val="12"/>
        </w:rPr>
        <w:t>.</w:t>
      </w:r>
      <w:proofErr w:type="gramEnd"/>
    </w:p>
    <w:p w14:paraId="65924042" w14:textId="77777777" w:rsidR="00ED34FA" w:rsidRDefault="00ED34FA" w:rsidP="00ED34FA"/>
    <w:p w14:paraId="36B80409" w14:textId="77777777" w:rsidR="00ED34FA" w:rsidRDefault="00ED34FA" w:rsidP="00ED34FA">
      <w:pPr>
        <w:pStyle w:val="Heading4"/>
      </w:pPr>
      <w:r>
        <w:t>WHO diplomacy solves great power conflict</w:t>
      </w:r>
    </w:p>
    <w:p w14:paraId="4C7FA1DD" w14:textId="77777777" w:rsidR="00ED34FA" w:rsidRPr="00487F05" w:rsidRDefault="00ED34FA" w:rsidP="00ED34FA">
      <w:pPr>
        <w:rPr>
          <w:rStyle w:val="Style13ptBold"/>
          <w:b w:val="0"/>
          <w:bCs/>
        </w:rPr>
      </w:pPr>
      <w:r>
        <w:rPr>
          <w:rStyle w:val="Style13ptBold"/>
        </w:rPr>
        <w:t xml:space="preserve">Murphy 20 </w:t>
      </w:r>
      <w:r w:rsidRPr="00487F05">
        <w:rPr>
          <w:rStyle w:val="Style13ptBold"/>
          <w:b w:val="0"/>
          <w:bCs/>
          <w:sz w:val="16"/>
          <w:szCs w:val="16"/>
        </w:rPr>
        <w:t xml:space="preserve">[(Chris, </w:t>
      </w:r>
      <w:r w:rsidRPr="00487F05">
        <w:rPr>
          <w:bCs/>
          <w:szCs w:val="16"/>
        </w:rPr>
        <w:t>U.S. senator from Connecticut serving on the U.S. Senate Foreign Relations Committee</w:t>
      </w:r>
      <w:r w:rsidRPr="00487F05">
        <w:rPr>
          <w:rStyle w:val="Style13ptBold"/>
          <w:b w:val="0"/>
          <w:bCs/>
          <w:sz w:val="16"/>
          <w:szCs w:val="16"/>
        </w:rPr>
        <w:t>) “</w:t>
      </w:r>
      <w:r w:rsidRPr="00487F05">
        <w:rPr>
          <w:szCs w:val="16"/>
        </w:rPr>
        <w:t>The Answer is to Empower, Not Attack, the World Health Organization,” War on the Rocks, 4/21/2020] JL</w:t>
      </w:r>
    </w:p>
    <w:p w14:paraId="577177E5" w14:textId="77777777" w:rsidR="00ED34FA" w:rsidRPr="00054633" w:rsidRDefault="00ED34FA" w:rsidP="00ED34FA">
      <w:pPr>
        <w:rPr>
          <w:sz w:val="12"/>
        </w:rPr>
      </w:pPr>
      <w:r w:rsidRPr="00A823C9">
        <w:rPr>
          <w:rStyle w:val="StyleUnderline"/>
          <w:highlight w:val="green"/>
        </w:rPr>
        <w:t>The W</w:t>
      </w:r>
      <w:r w:rsidRPr="00054633">
        <w:rPr>
          <w:rStyle w:val="StyleUnderline"/>
        </w:rPr>
        <w:t xml:space="preserve">orld </w:t>
      </w:r>
      <w:r w:rsidRPr="00A823C9">
        <w:rPr>
          <w:rStyle w:val="StyleUnderline"/>
          <w:highlight w:val="green"/>
        </w:rPr>
        <w:t>H</w:t>
      </w:r>
      <w:r w:rsidRPr="00054633">
        <w:rPr>
          <w:rStyle w:val="StyleUnderline"/>
        </w:rPr>
        <w:t xml:space="preserve">ealth </w:t>
      </w:r>
      <w:r w:rsidRPr="00A823C9">
        <w:rPr>
          <w:rStyle w:val="StyleUnderline"/>
          <w:highlight w:val="green"/>
        </w:rPr>
        <w:t>O</w:t>
      </w:r>
      <w:r w:rsidRPr="00054633">
        <w:rPr>
          <w:rStyle w:val="StyleUnderline"/>
        </w:rPr>
        <w:t xml:space="preserve">rganization </w:t>
      </w:r>
      <w:r w:rsidRPr="00A823C9">
        <w:rPr>
          <w:rStyle w:val="StyleUnderline"/>
          <w:highlight w:val="green"/>
        </w:rPr>
        <w:t>is critical to stopping disease outbreaks and strengthening public health</w:t>
      </w:r>
      <w:r w:rsidRPr="00054633">
        <w:rPr>
          <w:rStyle w:val="StyleUnderline"/>
        </w:rPr>
        <w:t xml:space="preserve"> systems in developing countries</w:t>
      </w:r>
      <w:r w:rsidRPr="00054633">
        <w:rPr>
          <w:sz w:val="12"/>
        </w:rPr>
        <w:t xml:space="preserve">, where COVID-19 is starting to appear. Yemen announced its first infection earlier this month, and other countries in Africa, Asia and the Middle East are at severe risk. Millions of </w:t>
      </w:r>
      <w:r w:rsidRPr="00054633">
        <w:rPr>
          <w:rStyle w:val="StyleUnderline"/>
        </w:rPr>
        <w:t>refugees rely on the World Health Organization for their health care, and millions of children rely on the WHO and UNICEF to access vaccines</w:t>
      </w:r>
      <w:r w:rsidRPr="00054633">
        <w:rPr>
          <w:sz w:val="12"/>
        </w:rPr>
        <w:t>.</w:t>
      </w:r>
    </w:p>
    <w:p w14:paraId="37117983" w14:textId="77777777" w:rsidR="00ED34FA" w:rsidRPr="00054633" w:rsidRDefault="00ED34FA" w:rsidP="00ED34FA">
      <w:pPr>
        <w:rPr>
          <w:sz w:val="12"/>
        </w:rPr>
      </w:pPr>
      <w:r w:rsidRPr="00054633">
        <w:rPr>
          <w:rStyle w:val="StyleUnderline"/>
        </w:rPr>
        <w:t>The World Health Organization</w:t>
      </w:r>
      <w:r w:rsidRPr="00054633">
        <w:rPr>
          <w:sz w:val="12"/>
        </w:rPr>
        <w:t xml:space="preserve"> is not perfect, but its </w:t>
      </w:r>
      <w:r w:rsidRPr="00054633">
        <w:rPr>
          <w:rStyle w:val="StyleUnderline"/>
        </w:rPr>
        <w:t>team of doctors and public health experts have had major successes. Their most impressive claim to fame is the </w:t>
      </w:r>
      <w:r w:rsidRPr="00A823C9">
        <w:rPr>
          <w:rStyle w:val="StyleUnderline"/>
        </w:rPr>
        <w:t>eradication of smallpox</w:t>
      </w:r>
      <w:r w:rsidRPr="00054633">
        <w:rPr>
          <w:sz w:val="12"/>
        </w:rPr>
        <w:t xml:space="preserve"> – no small feat. More recently, </w:t>
      </w:r>
      <w:r w:rsidRPr="00054633">
        <w:rPr>
          <w:rStyle w:val="StyleUnderline"/>
        </w:rPr>
        <w:t>the World Health Organization has</w:t>
      </w:r>
      <w:r w:rsidRPr="00054633">
        <w:rPr>
          <w:sz w:val="12"/>
        </w:rPr>
        <w:t xml:space="preserve"> led an effort to </w:t>
      </w:r>
      <w:r w:rsidRPr="00054633">
        <w:rPr>
          <w:rStyle w:val="StyleUnderline"/>
        </w:rPr>
        <w:t>rid the world of two of the three strains of polio</w:t>
      </w:r>
      <w:r w:rsidRPr="00054633">
        <w:rPr>
          <w:sz w:val="12"/>
        </w:rPr>
        <w:t>, and they are close to completing the trifecta.</w:t>
      </w:r>
    </w:p>
    <w:p w14:paraId="346F70F4" w14:textId="77777777" w:rsidR="00ED34FA" w:rsidRPr="00054633" w:rsidRDefault="00ED34FA" w:rsidP="00ED34FA">
      <w:pPr>
        <w:rPr>
          <w:sz w:val="12"/>
        </w:rPr>
      </w:pPr>
      <w:r w:rsidRPr="00054633">
        <w:rPr>
          <w:sz w:val="12"/>
        </w:rPr>
        <w:t xml:space="preserve">These </w:t>
      </w:r>
      <w:r w:rsidRPr="00054633">
        <w:rPr>
          <w:rStyle w:val="StyleUnderline"/>
        </w:rPr>
        <w:t>investments</w:t>
      </w:r>
      <w:r w:rsidRPr="00054633">
        <w:rPr>
          <w:sz w:val="12"/>
        </w:rPr>
        <w:t xml:space="preserve"> are not just the right thing to do; they </w:t>
      </w:r>
      <w:r w:rsidRPr="00054633">
        <w:rPr>
          <w:rStyle w:val="StyleUnderline"/>
        </w:rPr>
        <w:t xml:space="preserve">benefit the United States. </w:t>
      </w:r>
      <w:r w:rsidRPr="00A823C9">
        <w:rPr>
          <w:rStyle w:val="StyleUnderline"/>
          <w:highlight w:val="green"/>
        </w:rPr>
        <w:t>Improving health</w:t>
      </w:r>
      <w:r w:rsidRPr="00A823C9">
        <w:rPr>
          <w:rStyle w:val="StyleUnderline"/>
        </w:rPr>
        <w:t xml:space="preserve"> outcomes</w:t>
      </w:r>
      <w:r w:rsidRPr="00054633">
        <w:rPr>
          <w:rStyle w:val="StyleUnderline"/>
        </w:rPr>
        <w:t xml:space="preserve"> </w:t>
      </w:r>
      <w:r w:rsidRPr="00A823C9">
        <w:rPr>
          <w:rStyle w:val="StyleUnderline"/>
        </w:rPr>
        <w:t xml:space="preserve">abroad </w:t>
      </w:r>
      <w:r w:rsidRPr="00A823C9">
        <w:rPr>
          <w:rStyle w:val="StyleUnderline"/>
          <w:highlight w:val="green"/>
        </w:rPr>
        <w:t>provides</w:t>
      </w:r>
      <w:r w:rsidRPr="00054633">
        <w:rPr>
          <w:rStyle w:val="StyleUnderline"/>
        </w:rPr>
        <w:t xml:space="preserve"> </w:t>
      </w:r>
      <w:r w:rsidRPr="00A823C9">
        <w:rPr>
          <w:rStyle w:val="StyleUnderline"/>
        </w:rPr>
        <w:t xml:space="preserve">greater </w:t>
      </w:r>
      <w:r w:rsidRPr="00A823C9">
        <w:rPr>
          <w:rStyle w:val="StyleUnderline"/>
          <w:highlight w:val="green"/>
        </w:rPr>
        <w:t>political and economic stability</w:t>
      </w:r>
      <w:r w:rsidRPr="00054633">
        <w:rPr>
          <w:rStyle w:val="StyleUnderline"/>
        </w:rPr>
        <w:t>, increasing demand for U.S. exports</w:t>
      </w:r>
      <w:r w:rsidRPr="00054633">
        <w:rPr>
          <w:sz w:val="12"/>
        </w:rPr>
        <w:t xml:space="preserve">. And, as we are all learning now, </w:t>
      </w:r>
      <w:r w:rsidRPr="00A823C9">
        <w:rPr>
          <w:rStyle w:val="Emphasis"/>
          <w:highlight w:val="green"/>
        </w:rPr>
        <w:t>it is in America’s</w:t>
      </w:r>
      <w:r w:rsidRPr="00A823C9">
        <w:rPr>
          <w:rStyle w:val="Emphasis"/>
        </w:rPr>
        <w:t xml:space="preserve"> national </w:t>
      </w:r>
      <w:r w:rsidRPr="00A823C9">
        <w:rPr>
          <w:rStyle w:val="Emphasis"/>
          <w:highlight w:val="green"/>
        </w:rPr>
        <w:t>security interest</w:t>
      </w:r>
      <w:r w:rsidRPr="00054633">
        <w:rPr>
          <w:rStyle w:val="Emphasis"/>
        </w:rPr>
        <w:t xml:space="preserve"> for countries </w:t>
      </w:r>
      <w:r w:rsidRPr="00A823C9">
        <w:rPr>
          <w:rStyle w:val="Emphasis"/>
          <w:highlight w:val="green"/>
        </w:rPr>
        <w:t>to</w:t>
      </w:r>
      <w:r w:rsidRPr="00054633">
        <w:rPr>
          <w:rStyle w:val="Emphasis"/>
        </w:rPr>
        <w:t xml:space="preserve"> effectively </w:t>
      </w:r>
      <w:r w:rsidRPr="00A823C9">
        <w:rPr>
          <w:rStyle w:val="Emphasis"/>
        </w:rPr>
        <w:t xml:space="preserve">detect and </w:t>
      </w:r>
      <w:r w:rsidRPr="00A823C9">
        <w:rPr>
          <w:rStyle w:val="Emphasis"/>
          <w:highlight w:val="green"/>
        </w:rPr>
        <w:t>respond to</w:t>
      </w:r>
      <w:r w:rsidRPr="00A823C9">
        <w:rPr>
          <w:rStyle w:val="Emphasis"/>
        </w:rPr>
        <w:t xml:space="preserve"> potential </w:t>
      </w:r>
      <w:r w:rsidRPr="00A823C9">
        <w:rPr>
          <w:rStyle w:val="Emphasis"/>
          <w:highlight w:val="green"/>
        </w:rPr>
        <w:t>pandemics</w:t>
      </w:r>
      <w:r w:rsidRPr="00054633">
        <w:rPr>
          <w:sz w:val="12"/>
        </w:rPr>
        <w:t xml:space="preserve"> before they reach our shores.</w:t>
      </w:r>
    </w:p>
    <w:p w14:paraId="324D1CBB" w14:textId="77777777" w:rsidR="00ED34FA" w:rsidRDefault="00ED34FA" w:rsidP="00ED34FA">
      <w:pPr>
        <w:rPr>
          <w:sz w:val="12"/>
        </w:rPr>
      </w:pPr>
      <w:r w:rsidRPr="00054633">
        <w:rPr>
          <w:rStyle w:val="StyleUnderline"/>
        </w:rPr>
        <w:t xml:space="preserve">As the United States looks to develop a new global system of pandemic prevention, </w:t>
      </w:r>
      <w:r w:rsidRPr="00A823C9">
        <w:rPr>
          <w:rStyle w:val="StyleUnderline"/>
        </w:rPr>
        <w:t>there is</w:t>
      </w:r>
      <w:r w:rsidRPr="00054633">
        <w:rPr>
          <w:rStyle w:val="StyleUnderline"/>
        </w:rPr>
        <w:t xml:space="preserve"> absolutely </w:t>
      </w:r>
      <w:r w:rsidRPr="00A823C9">
        <w:rPr>
          <w:rStyle w:val="StyleUnderline"/>
        </w:rPr>
        <w:t>no way</w:t>
      </w:r>
      <w:r w:rsidRPr="00054633">
        <w:rPr>
          <w:rStyle w:val="StyleUnderline"/>
        </w:rPr>
        <w:t xml:space="preserve"> to do that job </w:t>
      </w:r>
      <w:r w:rsidRPr="00A823C9">
        <w:rPr>
          <w:rStyle w:val="StyleUnderline"/>
        </w:rPr>
        <w:t xml:space="preserve">without </w:t>
      </w:r>
      <w:r w:rsidRPr="00A823C9">
        <w:rPr>
          <w:rStyle w:val="StyleUnderline"/>
          <w:highlight w:val="green"/>
        </w:rPr>
        <w:t>the W</w:t>
      </w:r>
      <w:r w:rsidRPr="00054633">
        <w:rPr>
          <w:rStyle w:val="StyleUnderline"/>
        </w:rPr>
        <w:t xml:space="preserve">orld </w:t>
      </w:r>
      <w:r w:rsidRPr="00A823C9">
        <w:rPr>
          <w:rStyle w:val="StyleUnderline"/>
          <w:highlight w:val="green"/>
        </w:rPr>
        <w:t>H</w:t>
      </w:r>
      <w:r w:rsidRPr="00054633">
        <w:rPr>
          <w:rStyle w:val="StyleUnderline"/>
        </w:rPr>
        <w:t xml:space="preserve">ealth </w:t>
      </w:r>
      <w:r w:rsidRPr="00A823C9">
        <w:rPr>
          <w:rStyle w:val="StyleUnderline"/>
          <w:highlight w:val="green"/>
        </w:rPr>
        <w:t>O</w:t>
      </w:r>
      <w:r w:rsidRPr="00054633">
        <w:rPr>
          <w:rStyle w:val="StyleUnderline"/>
        </w:rPr>
        <w:t>rganization</w:t>
      </w:r>
      <w:r w:rsidRPr="00054633">
        <w:rPr>
          <w:sz w:val="12"/>
        </w:rPr>
        <w:t xml:space="preserve">. Uniquely, </w:t>
      </w:r>
      <w:r w:rsidRPr="00A823C9">
        <w:rPr>
          <w:rStyle w:val="Emphasis"/>
        </w:rPr>
        <w:t xml:space="preserve">it </w:t>
      </w:r>
      <w:r w:rsidRPr="00A823C9">
        <w:rPr>
          <w:rStyle w:val="Emphasis"/>
          <w:highlight w:val="green"/>
        </w:rPr>
        <w:t xml:space="preserve">puts </w:t>
      </w:r>
      <w:r w:rsidRPr="00A823C9">
        <w:rPr>
          <w:rStyle w:val="Emphasis"/>
        </w:rPr>
        <w:t xml:space="preserve">traditional </w:t>
      </w:r>
      <w:r w:rsidRPr="00A823C9">
        <w:rPr>
          <w:rStyle w:val="Emphasis"/>
          <w:highlight w:val="green"/>
        </w:rPr>
        <w:t>adversaries</w:t>
      </w:r>
      <w:r w:rsidRPr="00054633">
        <w:rPr>
          <w:rStyle w:val="StyleUnderline"/>
        </w:rPr>
        <w:t xml:space="preserve"> – like </w:t>
      </w:r>
      <w:r w:rsidRPr="00A823C9">
        <w:rPr>
          <w:rStyle w:val="StyleUnderline"/>
          <w:highlight w:val="green"/>
        </w:rPr>
        <w:t>Russia and the U</w:t>
      </w:r>
      <w:r w:rsidRPr="00054633">
        <w:rPr>
          <w:rStyle w:val="StyleUnderline"/>
        </w:rPr>
        <w:t xml:space="preserve">nited </w:t>
      </w:r>
      <w:r w:rsidRPr="00A823C9">
        <w:rPr>
          <w:rStyle w:val="StyleUnderline"/>
          <w:highlight w:val="green"/>
        </w:rPr>
        <w:t>S</w:t>
      </w:r>
      <w:r w:rsidRPr="00054633">
        <w:rPr>
          <w:rStyle w:val="StyleUnderline"/>
        </w:rPr>
        <w:t xml:space="preserve">tates, </w:t>
      </w:r>
      <w:r w:rsidRPr="00A823C9">
        <w:rPr>
          <w:rStyle w:val="StyleUnderline"/>
          <w:highlight w:val="green"/>
        </w:rPr>
        <w:t>India and Pakistan</w:t>
      </w:r>
      <w:r w:rsidRPr="00054633">
        <w:rPr>
          <w:rStyle w:val="StyleUnderline"/>
        </w:rPr>
        <w:t xml:space="preserve">, or </w:t>
      </w:r>
      <w:r w:rsidRPr="00A823C9">
        <w:rPr>
          <w:rStyle w:val="StyleUnderline"/>
          <w:highlight w:val="green"/>
        </w:rPr>
        <w:t>Iran and Saudi Arabia</w:t>
      </w:r>
      <w:r w:rsidRPr="00054633">
        <w:rPr>
          <w:rStyle w:val="StyleUnderline"/>
        </w:rPr>
        <w:t xml:space="preserve"> – </w:t>
      </w:r>
      <w:r w:rsidRPr="00054633">
        <w:rPr>
          <w:rStyle w:val="Emphasis"/>
        </w:rPr>
        <w:t xml:space="preserve">all </w:t>
      </w:r>
      <w:r w:rsidRPr="00A823C9">
        <w:rPr>
          <w:rStyle w:val="Emphasis"/>
          <w:highlight w:val="green"/>
        </w:rPr>
        <w:t>around the same</w:t>
      </w:r>
      <w:r w:rsidRPr="00054633">
        <w:rPr>
          <w:rStyle w:val="Emphasis"/>
        </w:rPr>
        <w:t xml:space="preserve"> big </w:t>
      </w:r>
      <w:r w:rsidRPr="00A823C9">
        <w:rPr>
          <w:rStyle w:val="Emphasis"/>
          <w:highlight w:val="green"/>
        </w:rPr>
        <w:t>table to take on global health challenges</w:t>
      </w:r>
      <w:r w:rsidRPr="00054633">
        <w:rPr>
          <w:rStyle w:val="StyleUnderline"/>
        </w:rPr>
        <w:t>. It has relationships with the public health leaders of every nation, decades of experience in tackling viruses and diseases, and the ability to bring countries together</w:t>
      </w:r>
      <w:r w:rsidRPr="00054633">
        <w:rPr>
          <w:sz w:val="12"/>
        </w:rPr>
        <w:t xml:space="preserve"> to tackle big projects. </w:t>
      </w:r>
      <w:r w:rsidRPr="00A823C9">
        <w:rPr>
          <w:rStyle w:val="Emphasis"/>
          <w:highlight w:val="green"/>
        </w:rPr>
        <w:t>This ability to bridge divides and work across borders cannot be torn down and recreated</w:t>
      </w:r>
      <w:r w:rsidRPr="00054633">
        <w:rPr>
          <w:rStyle w:val="Emphasis"/>
        </w:rPr>
        <w:t xml:space="preserve"> – not </w:t>
      </w:r>
      <w:r w:rsidRPr="00A823C9">
        <w:rPr>
          <w:rStyle w:val="Emphasis"/>
          <w:highlight w:val="green"/>
        </w:rPr>
        <w:t>in today’s</w:t>
      </w:r>
      <w:r w:rsidRPr="00A823C9">
        <w:rPr>
          <w:rStyle w:val="Emphasis"/>
        </w:rPr>
        <w:t xml:space="preserve"> environment </w:t>
      </w:r>
      <w:r w:rsidRPr="00A823C9">
        <w:rPr>
          <w:rStyle w:val="Emphasis"/>
          <w:highlight w:val="green"/>
        </w:rPr>
        <w:t>of major power competition</w:t>
      </w:r>
      <w:r w:rsidRPr="00054633">
        <w:rPr>
          <w:sz w:val="12"/>
        </w:rPr>
        <w:t xml:space="preserve"> – and so there is simply no way to build an effective international anti-pandemic infrastructure without the World Health Organization at the center.</w:t>
      </w:r>
    </w:p>
    <w:p w14:paraId="5353EE7A" w14:textId="77777777" w:rsidR="00ED34FA" w:rsidRDefault="00ED34FA" w:rsidP="00ED34FA">
      <w:pPr>
        <w:rPr>
          <w:sz w:val="12"/>
        </w:rPr>
      </w:pPr>
    </w:p>
    <w:p w14:paraId="55F08F2B" w14:textId="77777777" w:rsidR="00ED34FA" w:rsidRPr="00221625" w:rsidRDefault="00ED34FA" w:rsidP="00ED34FA">
      <w:pPr>
        <w:pStyle w:val="Heading4"/>
        <w:rPr>
          <w:rFonts w:asciiTheme="majorHAnsi" w:hAnsiTheme="majorHAnsi" w:cstheme="majorHAnsi"/>
        </w:rPr>
      </w:pPr>
      <w:r>
        <w:rPr>
          <w:rFonts w:asciiTheme="majorHAnsi" w:hAnsiTheme="majorHAnsi" w:cstheme="majorHAnsi"/>
        </w:rPr>
        <w:t>Ought</w:t>
      </w:r>
      <w:r w:rsidRPr="00221625">
        <w:rPr>
          <w:rFonts w:asciiTheme="majorHAnsi" w:hAnsiTheme="majorHAnsi" w:cstheme="majorHAnsi"/>
        </w:rPr>
        <w:t xml:space="preserve"> </w:t>
      </w:r>
      <w:proofErr w:type="gramStart"/>
      <w:r w:rsidRPr="00221625">
        <w:rPr>
          <w:rFonts w:asciiTheme="majorHAnsi" w:hAnsiTheme="majorHAnsi" w:cstheme="majorHAnsi"/>
        </w:rPr>
        <w:t>means</w:t>
      </w:r>
      <w:proofErr w:type="gramEnd"/>
      <w:r w:rsidRPr="00221625">
        <w:rPr>
          <w:rFonts w:asciiTheme="majorHAnsi" w:hAnsiTheme="majorHAnsi" w:cstheme="majorHAnsi"/>
        </w:rPr>
        <w:t xml:space="preserve"> should </w:t>
      </w:r>
    </w:p>
    <w:p w14:paraId="08B13E17" w14:textId="77777777" w:rsidR="00ED34FA" w:rsidRDefault="00ED34FA" w:rsidP="00ED34FA">
      <w:pPr>
        <w:rPr>
          <w:rFonts w:asciiTheme="majorHAnsi" w:hAnsiTheme="majorHAnsi" w:cstheme="majorHAnsi"/>
        </w:rPr>
      </w:pPr>
      <w:r w:rsidRPr="00221625">
        <w:rPr>
          <w:rStyle w:val="Style13ptBold"/>
          <w:rFonts w:asciiTheme="majorHAnsi" w:hAnsiTheme="majorHAnsi" w:cstheme="majorHAnsi"/>
        </w:rPr>
        <w:t>Merriam Webster, No Date</w:t>
      </w:r>
      <w:r w:rsidRPr="00221625">
        <w:rPr>
          <w:rFonts w:asciiTheme="majorHAnsi" w:hAnsiTheme="majorHAnsi" w:cstheme="majorHAnsi"/>
        </w:rPr>
        <w:t xml:space="preserve"> – Merriam Webster’s Learner’s Dictionary, “ought”, </w:t>
      </w:r>
      <w:hyperlink r:id="rId17" w:history="1">
        <w:r w:rsidRPr="00221625">
          <w:rPr>
            <w:rStyle w:val="Hyperlink"/>
            <w:rFonts w:asciiTheme="majorHAnsi" w:hAnsiTheme="majorHAnsi" w:cstheme="majorHAnsi"/>
          </w:rPr>
          <w:t>http://www.learnersdictionary.com/definition/ought</w:t>
        </w:r>
      </w:hyperlink>
      <w:r w:rsidRPr="00221625">
        <w:rPr>
          <w:rFonts w:asciiTheme="majorHAnsi" w:hAnsiTheme="majorHAnsi" w:cstheme="majorHAnsi"/>
        </w:rPr>
        <w:br/>
        <w:t>ought /ˈ</w:t>
      </w:r>
      <w:proofErr w:type="spellStart"/>
      <w:r w:rsidRPr="00221625">
        <w:rPr>
          <w:rFonts w:asciiTheme="majorHAnsi" w:hAnsiTheme="majorHAnsi" w:cstheme="majorHAnsi"/>
        </w:rPr>
        <w:t>ɑːt</w:t>
      </w:r>
      <w:proofErr w:type="spellEnd"/>
      <w:r w:rsidRPr="00221625">
        <w:rPr>
          <w:rFonts w:asciiTheme="majorHAnsi" w:hAnsiTheme="majorHAnsi" w:cstheme="majorHAnsi"/>
        </w:rPr>
        <w:t>/ verb</w:t>
      </w:r>
      <w:r w:rsidRPr="00221625">
        <w:rPr>
          <w:rFonts w:asciiTheme="majorHAnsi" w:hAnsiTheme="majorHAnsi" w:cstheme="majorHAnsi"/>
        </w:rPr>
        <w:br/>
        <w:t xml:space="preserve">Learner's definition of OUGHT [modal verb] 1 ◊ Ought is almost always followed by to and the infinitive form of a verb. </w:t>
      </w:r>
      <w:r w:rsidRPr="00221625">
        <w:rPr>
          <w:rStyle w:val="StyleUnderline"/>
          <w:rFonts w:asciiTheme="majorHAnsi" w:hAnsiTheme="majorHAnsi" w:cstheme="majorHAnsi"/>
        </w:rPr>
        <w:t xml:space="preserve">The phrase </w:t>
      </w:r>
      <w:r w:rsidRPr="002E47A4">
        <w:rPr>
          <w:rStyle w:val="StyleUnderline"/>
          <w:rFonts w:asciiTheme="majorHAnsi" w:hAnsiTheme="majorHAnsi" w:cstheme="majorHAnsi"/>
          <w:highlight w:val="green"/>
        </w:rPr>
        <w:t>ought</w:t>
      </w:r>
      <w:r w:rsidRPr="00221625">
        <w:rPr>
          <w:rStyle w:val="StyleUnderline"/>
          <w:rFonts w:asciiTheme="majorHAnsi" w:hAnsiTheme="majorHAnsi" w:cstheme="majorHAnsi"/>
        </w:rPr>
        <w:t xml:space="preserve"> to </w:t>
      </w:r>
      <w:r w:rsidRPr="002E47A4">
        <w:rPr>
          <w:rStyle w:val="StyleUnderline"/>
          <w:rFonts w:asciiTheme="majorHAnsi" w:hAnsiTheme="majorHAnsi" w:cstheme="majorHAnsi"/>
          <w:highlight w:val="green"/>
        </w:rPr>
        <w:t>has the same meaning as should</w:t>
      </w:r>
      <w:r w:rsidRPr="00221625">
        <w:rPr>
          <w:rStyle w:val="StyleUnderline"/>
          <w:rFonts w:asciiTheme="majorHAnsi" w:hAnsiTheme="majorHAnsi" w:cstheme="majorHAnsi"/>
        </w:rPr>
        <w:t xml:space="preserve"> and is used in the same ways</w:t>
      </w:r>
      <w:r w:rsidRPr="00221625">
        <w:rPr>
          <w:rFonts w:asciiTheme="majorHAnsi" w:hAnsiTheme="majorHAnsi" w:cstheme="majorHAnsi"/>
        </w:rPr>
        <w:t xml:space="preserve">, </w:t>
      </w:r>
      <w:r w:rsidRPr="00221625">
        <w:rPr>
          <w:rStyle w:val="StyleUnderline"/>
          <w:rFonts w:asciiTheme="majorHAnsi" w:hAnsiTheme="majorHAnsi" w:cstheme="majorHAnsi"/>
        </w:rPr>
        <w:t>but it is less common and somewhat more formal.</w:t>
      </w:r>
      <w:r w:rsidRPr="00221625">
        <w:rPr>
          <w:rFonts w:asciiTheme="majorHAnsi" w:hAnsiTheme="majorHAnsi" w:cstheme="majorHAnsi"/>
        </w:rPr>
        <w:t xml:space="preserve"> The negative forms ought not and oughtn't are often used without a following to. — used to indicate what is expected They ought to be here by now. You ought to be able to read this book. There ought to be a gas station on the way. 2 — </w:t>
      </w:r>
      <w:r w:rsidRPr="002E47A4">
        <w:rPr>
          <w:rStyle w:val="StyleUnderline"/>
          <w:rFonts w:asciiTheme="majorHAnsi" w:hAnsiTheme="majorHAnsi" w:cstheme="majorHAnsi"/>
          <w:highlight w:val="green"/>
        </w:rPr>
        <w:t>used to say or suggest what should be done</w:t>
      </w:r>
      <w:r w:rsidRPr="00221625">
        <w:rPr>
          <w:rFonts w:asciiTheme="majorHAnsi" w:hAnsiTheme="majorHAnsi" w:cstheme="majorHAnsi"/>
        </w:rPr>
        <w:t xml:space="preserve"> You ought to get some rest. That leak ought to be fixed. You ought to do your homework.</w:t>
      </w:r>
    </w:p>
    <w:p w14:paraId="12A7A730" w14:textId="77777777" w:rsidR="00ED34FA" w:rsidRPr="006337B8" w:rsidRDefault="00ED34FA" w:rsidP="00ED34FA">
      <w:pPr>
        <w:rPr>
          <w:rFonts w:asciiTheme="majorHAnsi" w:hAnsiTheme="majorHAnsi" w:cstheme="majorHAnsi"/>
        </w:rPr>
      </w:pPr>
    </w:p>
    <w:p w14:paraId="44C5A412" w14:textId="77777777" w:rsidR="00ED34FA" w:rsidRPr="00A66FEA" w:rsidRDefault="00ED34FA" w:rsidP="00ED34FA">
      <w:pPr>
        <w:pStyle w:val="Heading4"/>
        <w:rPr>
          <w:rFonts w:cs="Times New Roman"/>
        </w:rPr>
      </w:pPr>
      <w:r>
        <w:rPr>
          <w:rFonts w:cs="Times New Roman"/>
        </w:rPr>
        <w:t xml:space="preserve">Should means </w:t>
      </w:r>
      <w:r w:rsidRPr="00A66FEA">
        <w:rPr>
          <w:rFonts w:cs="Times New Roman"/>
          <w:u w:val="single"/>
        </w:rPr>
        <w:t>must</w:t>
      </w:r>
      <w:r>
        <w:rPr>
          <w:rFonts w:cs="Times New Roman"/>
        </w:rPr>
        <w:t xml:space="preserve"> and </w:t>
      </w:r>
      <w:r w:rsidRPr="00A66FEA">
        <w:rPr>
          <w:rFonts w:cs="Times New Roman"/>
        </w:rPr>
        <w:t>is</w:t>
      </w:r>
      <w:r>
        <w:rPr>
          <w:rFonts w:cs="Times New Roman"/>
        </w:rPr>
        <w:t xml:space="preserve"> </w:t>
      </w:r>
      <w:r w:rsidRPr="00A66FEA">
        <w:rPr>
          <w:rFonts w:cs="Times New Roman"/>
          <w:u w:val="single"/>
        </w:rPr>
        <w:t>immediate</w:t>
      </w:r>
    </w:p>
    <w:p w14:paraId="6D3412E3" w14:textId="77777777" w:rsidR="00ED34FA" w:rsidRPr="00917C90" w:rsidRDefault="00ED34FA" w:rsidP="00ED34FA">
      <w:r w:rsidRPr="00917C90">
        <w:rPr>
          <w:rStyle w:val="Style13ptBold"/>
        </w:rPr>
        <w:t>Summers 94</w:t>
      </w:r>
      <w:r w:rsidRPr="00917C90">
        <w:t xml:space="preserve"> (Justice – Oklahoma Supreme Court, “Kelsey v. </w:t>
      </w:r>
      <w:proofErr w:type="spellStart"/>
      <w:r w:rsidRPr="00917C90">
        <w:t>Dollarsaver</w:t>
      </w:r>
      <w:proofErr w:type="spellEnd"/>
      <w:r w:rsidRPr="00917C90">
        <w:t xml:space="preserve"> Food Warehouse of Durant”, 1994 OK 123, 11-8, http://www.oscn.net/applications/oscn/DeliverDocument.asp?CiteID=20287#marker3fn13)</w:t>
      </w:r>
    </w:p>
    <w:p w14:paraId="01C59231" w14:textId="77777777" w:rsidR="00ED34FA" w:rsidRDefault="00ED34FA" w:rsidP="00ED34FA">
      <w:r w:rsidRPr="00917C90">
        <w:t xml:space="preserve">¶4 </w:t>
      </w:r>
      <w:r w:rsidRPr="00A66FEA">
        <w:rPr>
          <w:rStyle w:val="StyleUnderline"/>
        </w:rPr>
        <w:t xml:space="preserve">The legal question to be resolved by the court is whether the word </w:t>
      </w:r>
      <w:r w:rsidRPr="002E47A4">
        <w:rPr>
          <w:rStyle w:val="StyleUnderline"/>
          <w:highlight w:val="green"/>
        </w:rPr>
        <w:t>"should</w:t>
      </w:r>
      <w:r w:rsidRPr="00A66FEA">
        <w:t>"</w:t>
      </w:r>
      <w:hyperlink r:id="rId18" w:anchor="marker3fn13" w:history="1">
        <w:r w:rsidRPr="00917C90">
          <w:rPr>
            <w:rStyle w:val="Hyperlink"/>
          </w:rPr>
          <w:t>13</w:t>
        </w:r>
      </w:hyperlink>
      <w:r w:rsidRPr="00917C90">
        <w:t xml:space="preserve"> in the May 18 order connotes futurity or </w:t>
      </w:r>
      <w:r w:rsidRPr="002E47A4">
        <w:rPr>
          <w:rStyle w:val="StyleUnderline"/>
          <w:highlight w:val="green"/>
        </w:rPr>
        <w:t>may be deemed</w:t>
      </w:r>
      <w:r w:rsidRPr="00A66FEA">
        <w:rPr>
          <w:rStyle w:val="StyleUnderline"/>
        </w:rPr>
        <w:t xml:space="preserve"> a ruling </w:t>
      </w:r>
      <w:r w:rsidRPr="002E47A4">
        <w:rPr>
          <w:rStyle w:val="StyleUnderline"/>
          <w:highlight w:val="green"/>
        </w:rPr>
        <w:t>in praesenti</w:t>
      </w:r>
      <w:r w:rsidRPr="00917C90">
        <w:t>.</w:t>
      </w:r>
      <w:hyperlink r:id="rId19" w:anchor="marker3fn14" w:history="1">
        <w:r w:rsidRPr="00917C90">
          <w:rPr>
            <w:rStyle w:val="Hyperlink"/>
          </w:rPr>
          <w:t>14</w:t>
        </w:r>
      </w:hyperlink>
      <w:r w:rsidRPr="00917C90">
        <w:t xml:space="preserve"> The answer to this query is not to be divined from rules of grammar;</w:t>
      </w:r>
      <w:hyperlink r:id="rId20" w:anchor="marker3fn15" w:history="1">
        <w:r w:rsidRPr="00917C90">
          <w:rPr>
            <w:rStyle w:val="Hyperlink"/>
          </w:rPr>
          <w:t>15</w:t>
        </w:r>
      </w:hyperlink>
      <w:r w:rsidRPr="00917C90">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917C90">
        <w:t>futuro</w:t>
      </w:r>
      <w:proofErr w:type="spellEnd"/>
      <w:r w:rsidRPr="00917C90">
        <w:t xml:space="preserve"> ruling - i.e., an expression of what the judge will or would do at a later stage - or (2) constitutes an in in praesenti resolution of a disputed law issue, the trial judge's intent must be garnered from the four corners of the entire record.</w:t>
      </w:r>
      <w:hyperlink r:id="rId21" w:anchor="marker3fn16" w:history="1">
        <w:r w:rsidRPr="00917C90">
          <w:rPr>
            <w:rStyle w:val="Hyperlink"/>
          </w:rPr>
          <w:t xml:space="preserve">16 </w:t>
        </w:r>
      </w:hyperlink>
      <w:r w:rsidRPr="00917C90">
        <w:t>[CONTINUES – TO FOOTNOTE]</w:t>
      </w:r>
      <w:r>
        <w:t xml:space="preserve"> </w:t>
      </w:r>
      <w:hyperlink r:id="rId22" w:anchor="marker2fn13" w:history="1">
        <w:r w:rsidRPr="00917C90">
          <w:rPr>
            <w:rStyle w:val="Hyperlink"/>
          </w:rPr>
          <w:t>13</w:t>
        </w:r>
      </w:hyperlink>
      <w:r w:rsidRPr="00917C90">
        <w:t xml:space="preserve"> "</w:t>
      </w:r>
      <w:r w:rsidRPr="00917C90">
        <w:rPr>
          <w:i/>
          <w:iCs/>
        </w:rPr>
        <w:t>Should</w:t>
      </w:r>
      <w:r w:rsidRPr="00917C90">
        <w:t xml:space="preserve">" not only is used as a "present indicative" synonymous with </w:t>
      </w:r>
      <w:r w:rsidRPr="00917C90">
        <w:rPr>
          <w:i/>
          <w:iCs/>
        </w:rPr>
        <w:t>ought</w:t>
      </w:r>
      <w:r w:rsidRPr="00917C90">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917C90">
        <w:t>Okl</w:t>
      </w:r>
      <w:proofErr w:type="spellEnd"/>
      <w:r w:rsidRPr="00917C90">
        <w:t xml:space="preserve">. 143, 144 P. 1075, 1080-81 (1914). For a more detailed explanation, see the Partridge quotation infra note 15. </w:t>
      </w:r>
      <w:r w:rsidRPr="00A66FEA">
        <w:rPr>
          <w:rStyle w:val="StyleUnderline"/>
        </w:rPr>
        <w:t xml:space="preserve">Certain </w:t>
      </w:r>
      <w:r w:rsidRPr="002E47A4">
        <w:rPr>
          <w:rStyle w:val="StyleUnderline"/>
          <w:highlight w:val="green"/>
        </w:rPr>
        <w:t>contexts mandate a construction of</w:t>
      </w:r>
      <w:r w:rsidRPr="00A66FEA">
        <w:rPr>
          <w:rStyle w:val="StyleUnderline"/>
        </w:rPr>
        <w:t xml:space="preserve"> the term "</w:t>
      </w:r>
      <w:r w:rsidRPr="002E47A4">
        <w:rPr>
          <w:rStyle w:val="StyleUnderline"/>
          <w:highlight w:val="green"/>
        </w:rPr>
        <w:t xml:space="preserve">should" as </w:t>
      </w:r>
      <w:r w:rsidRPr="002E47A4">
        <w:rPr>
          <w:rStyle w:val="Emphasis"/>
          <w:highlight w:val="green"/>
        </w:rPr>
        <w:t>more than</w:t>
      </w:r>
      <w:r w:rsidRPr="00A66FEA">
        <w:rPr>
          <w:rStyle w:val="StyleUnderline"/>
        </w:rPr>
        <w:t xml:space="preserve"> merely indicating preference or </w:t>
      </w:r>
      <w:r w:rsidRPr="002E47A4">
        <w:rPr>
          <w:rStyle w:val="Emphasis"/>
          <w:highlight w:val="green"/>
        </w:rPr>
        <w:t>desirability</w:t>
      </w:r>
      <w:r w:rsidRPr="00A66FEA">
        <w:rPr>
          <w:rStyle w:val="StyleUnderline"/>
        </w:rPr>
        <w:t>.</w:t>
      </w:r>
      <w:r w:rsidRPr="00917C90">
        <w:t xml:space="preserve"> Brown, supra at 1080-81 (jury instructions stating that jurors "should" reduce the amount of damages in proportion to the amount of contributory negligence of the plaintiff was held to imply an </w:t>
      </w:r>
      <w:r w:rsidRPr="00917C90">
        <w:rPr>
          <w:i/>
          <w:iCs/>
        </w:rPr>
        <w:t>obligation</w:t>
      </w:r>
      <w:r w:rsidRPr="00917C90">
        <w:t xml:space="preserve"> </w:t>
      </w:r>
      <w:r w:rsidRPr="00917C90">
        <w:rPr>
          <w:i/>
          <w:iCs/>
        </w:rPr>
        <w:t>and to be more than advisory</w:t>
      </w:r>
      <w:r w:rsidRPr="00917C90">
        <w:t xml:space="preserve">); Carrigan v. California Horse Racing Board, 60 Wash. App. 79, </w:t>
      </w:r>
      <w:hyperlink r:id="rId23" w:history="1">
        <w:r w:rsidRPr="00917C90">
          <w:rPr>
            <w:rStyle w:val="Hyperlink"/>
          </w:rPr>
          <w:t>802 P.2d 813</w:t>
        </w:r>
      </w:hyperlink>
      <w:r w:rsidRPr="00917C90">
        <w:t xml:space="preserve"> (1990) (one of the Rules of Appellate Procedure requiring that a party "should devote a section of the brief to the request for the fee or expenses" was interpreted to mean that a party is under an </w:t>
      </w:r>
      <w:r w:rsidRPr="00917C90">
        <w:rPr>
          <w:i/>
          <w:iCs/>
        </w:rPr>
        <w:t>obligation</w:t>
      </w:r>
      <w:r w:rsidRPr="00917C90">
        <w:t xml:space="preserve"> to include the requested segment); State v. Rack, 318 S.W.2d 211, 215 (Mo. 1958) </w:t>
      </w:r>
      <w:r w:rsidRPr="00917C90">
        <w:rPr>
          <w:u w:val="single"/>
        </w:rPr>
        <w:t>("should" would mean the same as</w:t>
      </w:r>
      <w:r w:rsidRPr="00917C90">
        <w:t xml:space="preserve"> "shall" or </w:t>
      </w:r>
      <w:r w:rsidRPr="00917C90">
        <w:rPr>
          <w:u w:val="single"/>
        </w:rPr>
        <w:t xml:space="preserve">"must" </w:t>
      </w:r>
      <w:r w:rsidRPr="00917C90">
        <w:t xml:space="preserve">when used in an instruction to the jury which tells the triers they "should disregard false testimony"). </w:t>
      </w:r>
      <w:hyperlink r:id="rId24" w:anchor="marker2fn14" w:history="1">
        <w:r w:rsidRPr="00917C90">
          <w:rPr>
            <w:rStyle w:val="Hyperlink"/>
          </w:rPr>
          <w:t>14</w:t>
        </w:r>
      </w:hyperlink>
      <w:r w:rsidRPr="00917C90">
        <w:t xml:space="preserve"> </w:t>
      </w:r>
      <w:r w:rsidRPr="00A66FEA">
        <w:rPr>
          <w:rStyle w:val="StyleUnderline"/>
        </w:rPr>
        <w:t>In praesenti means literally "at the present time."</w:t>
      </w:r>
      <w:r w:rsidRPr="00917C90">
        <w:t xml:space="preserve"> BLACK'S LAW DICTIONARY 792 (6th Ed. 1990). In legal </w:t>
      </w:r>
      <w:r w:rsidRPr="00A66FEA">
        <w:rPr>
          <w:rStyle w:val="StyleUnderline"/>
        </w:rPr>
        <w:t xml:space="preserve">parlance </w:t>
      </w:r>
      <w:r w:rsidRPr="002E47A4">
        <w:rPr>
          <w:rStyle w:val="StyleUnderline"/>
          <w:highlight w:val="green"/>
        </w:rPr>
        <w:t>the phrase denotes that</w:t>
      </w:r>
      <w:r w:rsidRPr="00A66FEA">
        <w:rPr>
          <w:rStyle w:val="StyleUnderline"/>
        </w:rPr>
        <w:t xml:space="preserve"> which in </w:t>
      </w:r>
      <w:r w:rsidRPr="002E47A4">
        <w:rPr>
          <w:rStyle w:val="StyleUnderline"/>
          <w:highlight w:val="green"/>
        </w:rPr>
        <w:t>law is</w:t>
      </w:r>
      <w:r w:rsidRPr="00A66FEA">
        <w:rPr>
          <w:rStyle w:val="StyleUnderline"/>
        </w:rPr>
        <w:t xml:space="preserve"> presently or </w:t>
      </w:r>
      <w:r w:rsidRPr="002E47A4">
        <w:rPr>
          <w:rStyle w:val="Emphasis"/>
          <w:highlight w:val="green"/>
        </w:rPr>
        <w:t>immediately effective</w:t>
      </w:r>
      <w:r w:rsidRPr="002E47A4">
        <w:rPr>
          <w:rStyle w:val="StyleUnderline"/>
          <w:highlight w:val="green"/>
        </w:rPr>
        <w:t>, as opposed to</w:t>
      </w:r>
      <w:r w:rsidRPr="00A66FEA">
        <w:rPr>
          <w:rStyle w:val="StyleUnderline"/>
        </w:rPr>
        <w:t xml:space="preserve"> something that will or would become effective </w:t>
      </w:r>
      <w:r w:rsidRPr="002E47A4">
        <w:rPr>
          <w:rStyle w:val="StyleUnderline"/>
          <w:highlight w:val="green"/>
        </w:rPr>
        <w:t>in the future</w:t>
      </w:r>
      <w:r w:rsidRPr="00917C90">
        <w:rPr>
          <w:i/>
          <w:iCs/>
        </w:rPr>
        <w:t xml:space="preserve"> [in </w:t>
      </w:r>
      <w:proofErr w:type="spellStart"/>
      <w:r w:rsidRPr="00917C90">
        <w:rPr>
          <w:i/>
          <w:iCs/>
        </w:rPr>
        <w:t>futurol</w:t>
      </w:r>
      <w:proofErr w:type="spellEnd"/>
      <w:r w:rsidRPr="00917C90">
        <w:t xml:space="preserve">]. See Van </w:t>
      </w:r>
      <w:proofErr w:type="spellStart"/>
      <w:r w:rsidRPr="00917C90">
        <w:t>Wyck</w:t>
      </w:r>
      <w:proofErr w:type="spellEnd"/>
      <w:r w:rsidRPr="00917C90">
        <w:t xml:space="preserve"> v. </w:t>
      </w:r>
      <w:proofErr w:type="spellStart"/>
      <w:r w:rsidRPr="00917C90">
        <w:t>Knevals</w:t>
      </w:r>
      <w:proofErr w:type="spellEnd"/>
      <w:r w:rsidRPr="00917C90">
        <w:t xml:space="preserve">, </w:t>
      </w:r>
      <w:hyperlink r:id="rId25" w:history="1">
        <w:r w:rsidRPr="00917C90">
          <w:rPr>
            <w:rStyle w:val="Hyperlink"/>
          </w:rPr>
          <w:t>106 U.S. 360</w:t>
        </w:r>
      </w:hyperlink>
      <w:r w:rsidRPr="00917C90">
        <w:t xml:space="preserve">, 365, 1 </w:t>
      </w:r>
      <w:proofErr w:type="spellStart"/>
      <w:r w:rsidRPr="00917C90">
        <w:t>S.Ct</w:t>
      </w:r>
      <w:proofErr w:type="spellEnd"/>
      <w:r w:rsidRPr="00917C90">
        <w:t xml:space="preserve">. 336, 337, 27 </w:t>
      </w:r>
      <w:proofErr w:type="spellStart"/>
      <w:r w:rsidRPr="00917C90">
        <w:t>L.Ed</w:t>
      </w:r>
      <w:proofErr w:type="spellEnd"/>
      <w:r w:rsidRPr="00917C90">
        <w:t>. 201 (1882).</w:t>
      </w:r>
    </w:p>
    <w:p w14:paraId="6CC61C1B" w14:textId="4DE75EC0" w:rsidR="00ED34FA" w:rsidRDefault="00ED34FA" w:rsidP="00ED34FA"/>
    <w:p w14:paraId="402ACD4F" w14:textId="2787E591" w:rsidR="00ED34FA" w:rsidRDefault="00ED34FA" w:rsidP="00ED34FA">
      <w:pPr>
        <w:pStyle w:val="Heading2"/>
      </w:pPr>
      <w:r>
        <w:t>Case</w:t>
      </w:r>
    </w:p>
    <w:p w14:paraId="271A906D" w14:textId="77777777" w:rsidR="00ED34FA" w:rsidRDefault="00ED34FA" w:rsidP="00ED34FA"/>
    <w:p w14:paraId="41236DE7" w14:textId="77777777" w:rsidR="00ED34FA" w:rsidRDefault="00ED34FA" w:rsidP="00ED34FA">
      <w:pPr>
        <w:pStyle w:val="Heading4"/>
        <w:rPr>
          <w:rFonts w:asciiTheme="majorHAnsi" w:hAnsiTheme="majorHAnsi" w:cstheme="majorHAnsi"/>
          <w:bCs w:val="0"/>
        </w:rPr>
      </w:pPr>
      <w:r>
        <w:rPr>
          <w:rFonts w:asciiTheme="majorHAnsi" w:hAnsiTheme="majorHAnsi" w:cstheme="majorHAnsi"/>
          <w:b w:val="0"/>
        </w:rPr>
        <w:t>Biden and trump terminally thump WTO cred</w:t>
      </w:r>
    </w:p>
    <w:p w14:paraId="073C1BA0" w14:textId="77777777" w:rsidR="00ED34FA" w:rsidRDefault="00ED34FA" w:rsidP="00ED34FA">
      <w:pPr>
        <w:rPr>
          <w:rFonts w:asciiTheme="majorHAnsi" w:hAnsiTheme="majorHAnsi" w:cstheme="majorHAnsi"/>
        </w:rPr>
      </w:pPr>
      <w:r>
        <w:rPr>
          <w:rFonts w:asciiTheme="majorHAnsi" w:hAnsiTheme="majorHAnsi" w:cstheme="majorHAnsi"/>
        </w:rPr>
        <w:t xml:space="preserve">Anne O. </w:t>
      </w:r>
      <w:r>
        <w:rPr>
          <w:rStyle w:val="Style13ptBold"/>
          <w:rFonts w:asciiTheme="majorHAnsi" w:hAnsiTheme="majorHAnsi" w:cstheme="majorHAnsi"/>
        </w:rPr>
        <w:t>Krueger 5-24</w:t>
      </w:r>
      <w:r>
        <w:rPr>
          <w:rFonts w:asciiTheme="majorHAnsi" w:hAnsiTheme="majorHAnsi" w:cstheme="majorHAnsi"/>
        </w:rPr>
        <w:t xml:space="preserve"> [(Anne O. Krueger, a former World Bank chief economist and former first deputy managing director of the International Monetary Fund, is Senior Research Professor of International Economics at the Johns Hopkins University School of Advanced International Studies and Senior Fellow at the Center for International Development at Stanford University.) “Biden's </w:t>
      </w:r>
      <w:proofErr w:type="spellStart"/>
      <w:r>
        <w:rPr>
          <w:rFonts w:asciiTheme="majorHAnsi" w:hAnsiTheme="majorHAnsi" w:cstheme="majorHAnsi"/>
        </w:rPr>
        <w:t>Trumpy</w:t>
      </w:r>
      <w:proofErr w:type="spellEnd"/>
      <w:r>
        <w:rPr>
          <w:rFonts w:asciiTheme="majorHAnsi" w:hAnsiTheme="majorHAnsi" w:cstheme="majorHAnsi"/>
        </w:rPr>
        <w:t xml:space="preserve"> Start on Trade” </w:t>
      </w:r>
      <w:hyperlink r:id="rId26" w:history="1">
        <w:r>
          <w:rPr>
            <w:rStyle w:val="Hyperlink"/>
            <w:rFonts w:asciiTheme="majorHAnsi" w:hAnsiTheme="majorHAnsi" w:cstheme="majorHAnsi"/>
            <w:color w:val="000000"/>
          </w:rPr>
          <w:t>https://www.project-syndicate.org/commentary/bidens-trade-policy-is-a-lot-like-trumps-by-anne-o-krueger-2021-05</w:t>
        </w:r>
      </w:hyperlink>
      <w:r>
        <w:rPr>
          <w:rFonts w:asciiTheme="majorHAnsi" w:hAnsiTheme="majorHAnsi" w:cstheme="majorHAnsi"/>
        </w:rPr>
        <w:t>]TDI</w:t>
      </w:r>
    </w:p>
    <w:p w14:paraId="27FC8166" w14:textId="443FDF01" w:rsidR="00ED34FA" w:rsidRDefault="00ED34FA" w:rsidP="00ED34FA">
      <w:pPr>
        <w:rPr>
          <w:rFonts w:asciiTheme="majorHAnsi" w:hAnsiTheme="majorHAnsi" w:cstheme="majorHAnsi"/>
          <w:b/>
          <w:bCs/>
          <w:u w:val="single"/>
        </w:rPr>
      </w:pPr>
      <w:r>
        <w:rPr>
          <w:rFonts w:asciiTheme="majorHAnsi" w:hAnsiTheme="majorHAnsi" w:cstheme="majorHAnsi"/>
          <w:sz w:val="12"/>
        </w:rPr>
        <w:t xml:space="preserve">WASHINGTON, DC – Former President Donald Trump did enormous damage to the United States’ reputation and </w:t>
      </w:r>
      <w:proofErr w:type="gramStart"/>
      <w:r>
        <w:rPr>
          <w:rFonts w:asciiTheme="majorHAnsi" w:hAnsiTheme="majorHAnsi" w:cstheme="majorHAnsi"/>
          <w:sz w:val="12"/>
        </w:rPr>
        <w:t>future prospects</w:t>
      </w:r>
      <w:proofErr w:type="gramEnd"/>
      <w:r>
        <w:rPr>
          <w:rFonts w:asciiTheme="majorHAnsi" w:hAnsiTheme="majorHAnsi" w:cstheme="majorHAnsi"/>
          <w:sz w:val="12"/>
        </w:rPr>
        <w:t xml:space="preserve">, both domestically and internationally. Yet while President Joe </w:t>
      </w:r>
      <w:r>
        <w:rPr>
          <w:rFonts w:asciiTheme="majorHAnsi" w:hAnsiTheme="majorHAnsi" w:cstheme="majorHAnsi"/>
          <w:u w:val="single"/>
        </w:rPr>
        <w:t>Biden has set about reversing</w:t>
      </w:r>
      <w:r>
        <w:rPr>
          <w:rFonts w:asciiTheme="majorHAnsi" w:hAnsiTheme="majorHAnsi" w:cstheme="majorHAnsi"/>
          <w:sz w:val="12"/>
        </w:rPr>
        <w:t xml:space="preserve"> the </w:t>
      </w:r>
      <w:r>
        <w:rPr>
          <w:rFonts w:asciiTheme="majorHAnsi" w:hAnsiTheme="majorHAnsi" w:cstheme="majorHAnsi"/>
          <w:u w:val="single"/>
        </w:rPr>
        <w:t>previous administration’s legacy</w:t>
      </w:r>
      <w:r>
        <w:rPr>
          <w:rFonts w:asciiTheme="majorHAnsi" w:hAnsiTheme="majorHAnsi" w:cstheme="majorHAnsi"/>
          <w:sz w:val="12"/>
        </w:rPr>
        <w:t xml:space="preserve"> in many domains, </w:t>
      </w:r>
      <w:r>
        <w:rPr>
          <w:rFonts w:asciiTheme="majorHAnsi" w:hAnsiTheme="majorHAnsi" w:cstheme="majorHAnsi"/>
          <w:u w:val="single"/>
        </w:rPr>
        <w:t xml:space="preserve">he has yet to focus his attention on US trade policy. </w:t>
      </w:r>
      <w:r>
        <w:rPr>
          <w:rFonts w:asciiTheme="majorHAnsi" w:hAnsiTheme="majorHAnsi" w:cstheme="majorHAnsi"/>
          <w:sz w:val="12"/>
        </w:rPr>
        <w:t xml:space="preserve">That needs to change. Trump’s trade policies were not only a disaster for US and world trade; they also have made it more difficult for the US to achieve a broader range of economic and foreign-policy goals. Reversing those policies thus should be a top priority for the new administration. After all, </w:t>
      </w:r>
      <w:r>
        <w:rPr>
          <w:rFonts w:asciiTheme="majorHAnsi" w:hAnsiTheme="majorHAnsi" w:cstheme="majorHAnsi"/>
          <w:highlight w:val="green"/>
          <w:u w:val="single"/>
        </w:rPr>
        <w:t>America</w:t>
      </w:r>
      <w:r>
        <w:rPr>
          <w:rFonts w:asciiTheme="majorHAnsi" w:hAnsiTheme="majorHAnsi" w:cstheme="majorHAnsi"/>
          <w:u w:val="single"/>
        </w:rPr>
        <w:t xml:space="preserve">’s </w:t>
      </w:r>
      <w:proofErr w:type="gramStart"/>
      <w:r>
        <w:rPr>
          <w:rFonts w:asciiTheme="majorHAnsi" w:hAnsiTheme="majorHAnsi" w:cstheme="majorHAnsi"/>
          <w:u w:val="single"/>
        </w:rPr>
        <w:t>friends</w:t>
      </w:r>
      <w:proofErr w:type="gramEnd"/>
      <w:r>
        <w:rPr>
          <w:rFonts w:asciiTheme="majorHAnsi" w:hAnsiTheme="majorHAnsi" w:cstheme="majorHAnsi"/>
          <w:u w:val="single"/>
        </w:rPr>
        <w:t xml:space="preserve"> and </w:t>
      </w:r>
      <w:r>
        <w:rPr>
          <w:rFonts w:asciiTheme="majorHAnsi" w:hAnsiTheme="majorHAnsi" w:cstheme="majorHAnsi"/>
          <w:highlight w:val="green"/>
          <w:u w:val="single"/>
        </w:rPr>
        <w:t>allies</w:t>
      </w:r>
      <w:r>
        <w:rPr>
          <w:rFonts w:asciiTheme="majorHAnsi" w:hAnsiTheme="majorHAnsi" w:cstheme="majorHAnsi"/>
          <w:u w:val="single"/>
        </w:rPr>
        <w:t xml:space="preserve"> (</w:t>
      </w:r>
      <w:r>
        <w:rPr>
          <w:rFonts w:asciiTheme="majorHAnsi" w:hAnsiTheme="majorHAnsi" w:cstheme="majorHAnsi"/>
          <w:sz w:val="12"/>
        </w:rPr>
        <w:t xml:space="preserve">particularly the European Union, the United Kingdom, Canada, Mexico, Japan, and South Korea) </w:t>
      </w:r>
      <w:r>
        <w:rPr>
          <w:rFonts w:asciiTheme="majorHAnsi" w:hAnsiTheme="majorHAnsi" w:cstheme="majorHAnsi"/>
          <w:highlight w:val="green"/>
          <w:u w:val="single"/>
        </w:rPr>
        <w:t>remain</w:t>
      </w:r>
      <w:r>
        <w:rPr>
          <w:rFonts w:asciiTheme="majorHAnsi" w:hAnsiTheme="majorHAnsi" w:cstheme="majorHAnsi"/>
          <w:u w:val="single"/>
        </w:rPr>
        <w:t xml:space="preserve"> deeply </w:t>
      </w:r>
      <w:r>
        <w:rPr>
          <w:rFonts w:asciiTheme="majorHAnsi" w:hAnsiTheme="majorHAnsi" w:cstheme="majorHAnsi"/>
          <w:highlight w:val="green"/>
          <w:u w:val="single"/>
        </w:rPr>
        <w:t>shaken by Trump’s</w:t>
      </w:r>
      <w:r>
        <w:rPr>
          <w:rFonts w:asciiTheme="majorHAnsi" w:hAnsiTheme="majorHAnsi" w:cstheme="majorHAnsi"/>
          <w:u w:val="single"/>
        </w:rPr>
        <w:t xml:space="preserve"> protectionist impulses</w:t>
      </w:r>
      <w:r>
        <w:rPr>
          <w:rFonts w:asciiTheme="majorHAnsi" w:hAnsiTheme="majorHAnsi" w:cstheme="majorHAnsi"/>
          <w:sz w:val="12"/>
        </w:rPr>
        <w:t xml:space="preserve">. In addition to slapping tariffs on a broad range of goods, his administration forced a renegotiation of the North American Free Trade Agreement and the US-Korea Free Trade </w:t>
      </w:r>
      <w:proofErr w:type="gramStart"/>
      <w:r>
        <w:rPr>
          <w:rFonts w:asciiTheme="majorHAnsi" w:hAnsiTheme="majorHAnsi" w:cstheme="majorHAnsi"/>
          <w:sz w:val="12"/>
        </w:rPr>
        <w:t>Agreement, and</w:t>
      </w:r>
      <w:proofErr w:type="gramEnd"/>
      <w:r>
        <w:rPr>
          <w:rFonts w:asciiTheme="majorHAnsi" w:hAnsiTheme="majorHAnsi" w:cstheme="majorHAnsi"/>
          <w:sz w:val="12"/>
        </w:rPr>
        <w:t xml:space="preserve"> withdrew the US from the Trans-Pacific Partnership (TPP) to which the US had agreed</w:t>
      </w:r>
      <w:r>
        <w:rPr>
          <w:rFonts w:asciiTheme="majorHAnsi" w:hAnsiTheme="majorHAnsi" w:cstheme="majorHAnsi"/>
          <w:sz w:val="12"/>
          <w:highlight w:val="green"/>
        </w:rPr>
        <w:t xml:space="preserve">. </w:t>
      </w:r>
      <w:r>
        <w:rPr>
          <w:rFonts w:asciiTheme="majorHAnsi" w:hAnsiTheme="majorHAnsi" w:cstheme="majorHAnsi"/>
          <w:highlight w:val="green"/>
          <w:u w:val="single"/>
        </w:rPr>
        <w:t>It declared a “trade war</w:t>
      </w:r>
      <w:r>
        <w:rPr>
          <w:rFonts w:asciiTheme="majorHAnsi" w:hAnsiTheme="majorHAnsi" w:cstheme="majorHAnsi"/>
          <w:u w:val="single"/>
        </w:rPr>
        <w:t>” with China</w:t>
      </w:r>
      <w:r>
        <w:rPr>
          <w:rFonts w:asciiTheme="majorHAnsi" w:hAnsiTheme="majorHAnsi" w:cstheme="majorHAnsi"/>
          <w:sz w:val="12"/>
        </w:rPr>
        <w:t xml:space="preserve">, </w:t>
      </w:r>
      <w:r>
        <w:rPr>
          <w:rFonts w:asciiTheme="majorHAnsi" w:hAnsiTheme="majorHAnsi" w:cstheme="majorHAnsi"/>
          <w:highlight w:val="green"/>
          <w:u w:val="single"/>
        </w:rPr>
        <w:t>despite</w:t>
      </w:r>
      <w:r>
        <w:rPr>
          <w:rFonts w:asciiTheme="majorHAnsi" w:hAnsiTheme="majorHAnsi" w:cstheme="majorHAnsi"/>
          <w:sz w:val="12"/>
        </w:rPr>
        <w:t xml:space="preserve"> that country’s </w:t>
      </w:r>
      <w:r>
        <w:rPr>
          <w:rFonts w:asciiTheme="majorHAnsi" w:hAnsiTheme="majorHAnsi" w:cstheme="majorHAnsi"/>
          <w:u w:val="single"/>
        </w:rPr>
        <w:t>membership in</w:t>
      </w:r>
      <w:r>
        <w:rPr>
          <w:rFonts w:asciiTheme="majorHAnsi" w:hAnsiTheme="majorHAnsi" w:cstheme="majorHAnsi"/>
          <w:sz w:val="12"/>
        </w:rPr>
        <w:t xml:space="preserve"> the World Trade Organization (</w:t>
      </w:r>
      <w:r>
        <w:rPr>
          <w:rFonts w:asciiTheme="majorHAnsi" w:hAnsiTheme="majorHAnsi" w:cstheme="majorHAnsi"/>
          <w:highlight w:val="green"/>
          <w:u w:val="single"/>
        </w:rPr>
        <w:t>WTO</w:t>
      </w:r>
      <w:r>
        <w:rPr>
          <w:rFonts w:asciiTheme="majorHAnsi" w:hAnsiTheme="majorHAnsi" w:cstheme="majorHAnsi"/>
          <w:sz w:val="12"/>
        </w:rPr>
        <w:t xml:space="preserve">), and with no regard for US trading partners’ own dealings with China. Taken together, these policies have done serious damage to America’s standing in the world. Leading the world toward an open multilateral trading system under the 1947 General Agreement on Tariffs and Trade (GATT, which became the WTO in 1995) was one of America’s crowning achievements after World War II. The system works precisely because members willingly commit themselves to open, rules-based trade policies. Among other things, this ensures that foreign traders have the same rights as domestic nationals when disputes between them arise, and that the principle of nondiscrimination among trading partners prevails, except in the case of preferential trading arrangements. Trade flourished under the GATT, with the US leading negotiations for multilateral tariff reductions and the removal of other trade barriers (including quantitative restrictions). In later years, developing countries witnessed the success of open markets and decided to start dismantling their own highly protectionist regimes. For most, this resulted in a remarkable acceleration of growth in output and trade. For more than a half-century, world trade grew roughly twice as fast as world GDP. This growth was far from smooth, of course. Significant slowdowns followed the oil shocks of the 1970s, the Asian financial crisis of the late 1990s, and the Great Recession a decade later. Growth in world output and trade has resumed since the 2008 global financial crisis, but not as rapidly as in the years preceding it. And China, following an overhaul of its trade policies in the 1990s and its accession to the WTO in 2001, emerged as the world’s largest trading power. In addition to reducing domestic poverty and improving living standards for its own population, China’s dramatic economic ascent was bound to raise issues with other countries. </w:t>
      </w:r>
      <w:r>
        <w:rPr>
          <w:rFonts w:asciiTheme="majorHAnsi" w:hAnsiTheme="majorHAnsi" w:cstheme="majorHAnsi"/>
          <w:b/>
          <w:bCs/>
          <w:u w:val="single"/>
        </w:rPr>
        <w:t xml:space="preserve">But thanks to the WTO and its dispute-settlement mechanism, there was a multilateral forum where these issues could be addressed – that is, until Trump came along. </w:t>
      </w:r>
      <w:r>
        <w:rPr>
          <w:rFonts w:asciiTheme="majorHAnsi" w:hAnsiTheme="majorHAnsi" w:cstheme="majorHAnsi"/>
          <w:sz w:val="12"/>
        </w:rPr>
        <w:t xml:space="preserve">Although </w:t>
      </w:r>
      <w:r>
        <w:rPr>
          <w:rFonts w:asciiTheme="majorHAnsi" w:hAnsiTheme="majorHAnsi" w:cstheme="majorHAnsi"/>
          <w:b/>
          <w:bCs/>
          <w:highlight w:val="green"/>
          <w:u w:val="single"/>
        </w:rPr>
        <w:t>Biden</w:t>
      </w:r>
      <w:r>
        <w:rPr>
          <w:rFonts w:asciiTheme="majorHAnsi" w:hAnsiTheme="majorHAnsi" w:cstheme="majorHAnsi"/>
          <w:sz w:val="12"/>
        </w:rPr>
        <w:t xml:space="preserve"> has reasserted America’s commitment to internationalism and multilateralism, he </w:t>
      </w:r>
      <w:r>
        <w:rPr>
          <w:rFonts w:asciiTheme="majorHAnsi" w:hAnsiTheme="majorHAnsi" w:cstheme="majorHAnsi"/>
          <w:b/>
          <w:bCs/>
          <w:highlight w:val="green"/>
          <w:u w:val="single"/>
        </w:rPr>
        <w:t>has moved slowly to repair</w:t>
      </w:r>
      <w:r>
        <w:rPr>
          <w:rFonts w:asciiTheme="majorHAnsi" w:hAnsiTheme="majorHAnsi" w:cstheme="majorHAnsi"/>
          <w:b/>
          <w:bCs/>
          <w:u w:val="single"/>
        </w:rPr>
        <w:t xml:space="preserve"> the damage that Trump did to critical institutions like the WTO. </w:t>
      </w:r>
      <w:r>
        <w:rPr>
          <w:rFonts w:asciiTheme="majorHAnsi" w:hAnsiTheme="majorHAnsi" w:cstheme="majorHAnsi"/>
          <w:highlight w:val="green"/>
          <w:u w:val="single"/>
        </w:rPr>
        <w:t>Nor</w:t>
      </w:r>
      <w:r>
        <w:rPr>
          <w:rFonts w:asciiTheme="majorHAnsi" w:hAnsiTheme="majorHAnsi" w:cstheme="majorHAnsi"/>
          <w:u w:val="single"/>
        </w:rPr>
        <w:t xml:space="preserve"> has Biden </w:t>
      </w:r>
      <w:r>
        <w:rPr>
          <w:rFonts w:asciiTheme="majorHAnsi" w:hAnsiTheme="majorHAnsi" w:cstheme="majorHAnsi"/>
          <w:highlight w:val="green"/>
          <w:u w:val="single"/>
        </w:rPr>
        <w:t>reversed</w:t>
      </w:r>
      <w:r>
        <w:rPr>
          <w:rFonts w:asciiTheme="majorHAnsi" w:hAnsiTheme="majorHAnsi" w:cstheme="majorHAnsi"/>
          <w:u w:val="single"/>
        </w:rPr>
        <w:t xml:space="preserve"> Trump’s </w:t>
      </w:r>
      <w:r>
        <w:rPr>
          <w:rFonts w:asciiTheme="majorHAnsi" w:hAnsiTheme="majorHAnsi" w:cstheme="majorHAnsi"/>
          <w:highlight w:val="green"/>
          <w:u w:val="single"/>
        </w:rPr>
        <w:t>withdrawal from the TPP</w:t>
      </w:r>
      <w:r>
        <w:rPr>
          <w:rFonts w:asciiTheme="majorHAnsi" w:hAnsiTheme="majorHAnsi" w:cstheme="majorHAnsi"/>
          <w:sz w:val="12"/>
        </w:rPr>
        <w:t xml:space="preserve">. Now called the Comprehensive and Progressive Agreement for Trans-Pacific Partnership, US membership in this 11-country pact would be a boon for US exporters. Currently, US companies are at a distinct disadvantage relative to their competitors in CPTPP </w:t>
      </w:r>
      <w:proofErr w:type="gramStart"/>
      <w:r>
        <w:rPr>
          <w:rFonts w:asciiTheme="majorHAnsi" w:hAnsiTheme="majorHAnsi" w:cstheme="majorHAnsi"/>
          <w:sz w:val="12"/>
        </w:rPr>
        <w:t>countries, because</w:t>
      </w:r>
      <w:proofErr w:type="gramEnd"/>
      <w:r>
        <w:rPr>
          <w:rFonts w:asciiTheme="majorHAnsi" w:hAnsiTheme="majorHAnsi" w:cstheme="majorHAnsi"/>
          <w:sz w:val="12"/>
        </w:rPr>
        <w:t xml:space="preserve"> their exports to those economies are subject to duties that do not apply to exports from members of the bloc. </w:t>
      </w:r>
      <w:r>
        <w:rPr>
          <w:rFonts w:asciiTheme="majorHAnsi" w:hAnsiTheme="majorHAnsi" w:cstheme="majorHAnsi"/>
          <w:highlight w:val="green"/>
          <w:u w:val="single"/>
        </w:rPr>
        <w:t>Biden</w:t>
      </w:r>
      <w:r>
        <w:rPr>
          <w:rFonts w:asciiTheme="majorHAnsi" w:hAnsiTheme="majorHAnsi" w:cstheme="majorHAnsi"/>
          <w:u w:val="single"/>
        </w:rPr>
        <w:t xml:space="preserve"> also </w:t>
      </w:r>
      <w:r>
        <w:rPr>
          <w:rFonts w:asciiTheme="majorHAnsi" w:hAnsiTheme="majorHAnsi" w:cstheme="majorHAnsi"/>
          <w:highlight w:val="green"/>
          <w:u w:val="single"/>
        </w:rPr>
        <w:t>has not ended the trade war</w:t>
      </w:r>
      <w:r>
        <w:rPr>
          <w:rFonts w:asciiTheme="majorHAnsi" w:hAnsiTheme="majorHAnsi" w:cstheme="majorHAnsi"/>
          <w:u w:val="single"/>
        </w:rPr>
        <w:t xml:space="preserve"> with China</w:t>
      </w:r>
      <w:r>
        <w:rPr>
          <w:rFonts w:asciiTheme="majorHAnsi" w:hAnsiTheme="majorHAnsi" w:cstheme="majorHAnsi"/>
          <w:sz w:val="12"/>
        </w:rPr>
        <w:t xml:space="preserve">, even though that effort has utterly failed to achieve its stated objectives. While the US bilateral trade deficit with China has fallen somewhat, the deficits with Vietnam, Malaysia, and others have risen commensurately as their exports have replaced those from China. </w:t>
      </w:r>
      <w:r>
        <w:rPr>
          <w:rFonts w:asciiTheme="majorHAnsi" w:hAnsiTheme="majorHAnsi" w:cstheme="majorHAnsi"/>
          <w:u w:val="single"/>
        </w:rPr>
        <w:t xml:space="preserve">Although the Biden administration has finally agreed to a new director-general for the WTO, it has done </w:t>
      </w:r>
      <w:r>
        <w:rPr>
          <w:rFonts w:asciiTheme="majorHAnsi" w:hAnsiTheme="majorHAnsi" w:cstheme="majorHAnsi"/>
          <w:highlight w:val="green"/>
          <w:u w:val="single"/>
        </w:rPr>
        <w:t>little to reduce Trump’s</w:t>
      </w:r>
      <w:r>
        <w:rPr>
          <w:rFonts w:asciiTheme="majorHAnsi" w:hAnsiTheme="majorHAnsi" w:cstheme="majorHAnsi"/>
          <w:u w:val="single"/>
        </w:rPr>
        <w:t xml:space="preserve"> </w:t>
      </w:r>
      <w:r>
        <w:rPr>
          <w:rFonts w:asciiTheme="majorHAnsi" w:hAnsiTheme="majorHAnsi" w:cstheme="majorHAnsi"/>
          <w:highlight w:val="green"/>
          <w:u w:val="single"/>
        </w:rPr>
        <w:t>tariffs</w:t>
      </w:r>
      <w:r>
        <w:rPr>
          <w:rFonts w:asciiTheme="majorHAnsi" w:hAnsiTheme="majorHAnsi" w:cstheme="majorHAnsi"/>
          <w:sz w:val="12"/>
        </w:rPr>
        <w:t xml:space="preserve">, </w:t>
      </w:r>
      <w:r>
        <w:rPr>
          <w:rFonts w:asciiTheme="majorHAnsi" w:hAnsiTheme="majorHAnsi" w:cstheme="majorHAnsi"/>
          <w:u w:val="single"/>
        </w:rPr>
        <w:t xml:space="preserve">and has even announced </w:t>
      </w:r>
      <w:r>
        <w:rPr>
          <w:rFonts w:asciiTheme="majorHAnsi" w:hAnsiTheme="majorHAnsi" w:cstheme="majorHAnsi"/>
          <w:sz w:val="12"/>
        </w:rPr>
        <w:t>that</w:t>
      </w:r>
      <w:r>
        <w:rPr>
          <w:rFonts w:asciiTheme="majorHAnsi" w:hAnsiTheme="majorHAnsi" w:cstheme="majorHAnsi"/>
          <w:u w:val="single"/>
        </w:rPr>
        <w:t xml:space="preserve"> it will</w:t>
      </w:r>
      <w:r>
        <w:rPr>
          <w:rFonts w:asciiTheme="majorHAnsi" w:hAnsiTheme="majorHAnsi" w:cstheme="majorHAnsi"/>
          <w:sz w:val="12"/>
        </w:rPr>
        <w:t xml:space="preserve"> </w:t>
      </w:r>
      <w:r>
        <w:rPr>
          <w:rFonts w:asciiTheme="majorHAnsi" w:hAnsiTheme="majorHAnsi" w:cstheme="majorHAnsi"/>
          <w:highlight w:val="green"/>
          <w:u w:val="single"/>
        </w:rPr>
        <w:t>strengthen “buy American” provisions</w:t>
      </w:r>
      <w:r>
        <w:rPr>
          <w:rFonts w:asciiTheme="majorHAnsi" w:hAnsiTheme="majorHAnsi" w:cstheme="majorHAnsi"/>
          <w:u w:val="single"/>
        </w:rPr>
        <w:t xml:space="preserve"> </w:t>
      </w:r>
      <w:r>
        <w:rPr>
          <w:rFonts w:asciiTheme="majorHAnsi" w:hAnsiTheme="majorHAnsi" w:cstheme="majorHAnsi"/>
          <w:sz w:val="12"/>
        </w:rPr>
        <w:t xml:space="preserve">in government procurement contracts. Biden says he wants to protect American jobs, yet the Trump administration’s tariffs on imported iron and steel, which have cost a net total of around 75,000 jobs (leaving out the additional losses caused by other countries’ retaliatory tariffs), remain in place. If Biden really wants to help American workers, he should recognize that exports create good jobs, and that the export sector’s contribution to US GDP has doubled </w:t>
      </w:r>
      <w:proofErr w:type="gramStart"/>
      <w:r>
        <w:rPr>
          <w:rFonts w:asciiTheme="majorHAnsi" w:hAnsiTheme="majorHAnsi" w:cstheme="majorHAnsi"/>
          <w:sz w:val="12"/>
        </w:rPr>
        <w:t>as a result of</w:t>
      </w:r>
      <w:proofErr w:type="gramEnd"/>
      <w:r>
        <w:rPr>
          <w:rFonts w:asciiTheme="majorHAnsi" w:hAnsiTheme="majorHAnsi" w:cstheme="majorHAnsi"/>
          <w:sz w:val="12"/>
        </w:rPr>
        <w:t xml:space="preserve"> open multilateral trade. As for America’s current-account deficit, that can be addressed only by curtailing US expenditures relative to income, not through protectionism. And because the WTO procurement agreement has led other countries to </w:t>
      </w:r>
      <w:proofErr w:type="gramStart"/>
      <w:r>
        <w:rPr>
          <w:rFonts w:asciiTheme="majorHAnsi" w:hAnsiTheme="majorHAnsi" w:cstheme="majorHAnsi"/>
          <w:sz w:val="12"/>
        </w:rPr>
        <w:t>open up</w:t>
      </w:r>
      <w:proofErr w:type="gramEnd"/>
      <w:r>
        <w:rPr>
          <w:rFonts w:asciiTheme="majorHAnsi" w:hAnsiTheme="majorHAnsi" w:cstheme="majorHAnsi"/>
          <w:sz w:val="12"/>
        </w:rPr>
        <w:t xml:space="preserve"> government bidding processes for American exporters, it is doubtful that weakening it will benefit American workers; indeed, doing so may even cost jobs. China is here to stay. Though there are certainly trade issues that need to be addressed, that is best done multilaterally. The US and China have both lost </w:t>
      </w:r>
      <w:proofErr w:type="gramStart"/>
      <w:r>
        <w:rPr>
          <w:rFonts w:asciiTheme="majorHAnsi" w:hAnsiTheme="majorHAnsi" w:cstheme="majorHAnsi"/>
          <w:sz w:val="12"/>
        </w:rPr>
        <w:t>as a result of</w:t>
      </w:r>
      <w:proofErr w:type="gramEnd"/>
      <w:r>
        <w:rPr>
          <w:rFonts w:asciiTheme="majorHAnsi" w:hAnsiTheme="majorHAnsi" w:cstheme="majorHAnsi"/>
          <w:sz w:val="12"/>
        </w:rPr>
        <w:t xml:space="preserve"> the trade war. A US offer to remove the tariffs if the Chinese reciprocate and join multilateral discussions on outstanding issues could benefit both countries and the rest of the world. Strong economies make for successful countries. Efforts to protect domestic industries are a sign of weakness, not strength. </w:t>
      </w:r>
      <w:r>
        <w:rPr>
          <w:rFonts w:asciiTheme="majorHAnsi" w:hAnsiTheme="majorHAnsi" w:cstheme="majorHAnsi"/>
          <w:u w:val="single"/>
        </w:rPr>
        <w:t>If the Biden administration wants to achieve its stated goals, it will remove Trump’s protectionist measures, work multilaterally</w:t>
      </w:r>
      <w:r>
        <w:rPr>
          <w:rFonts w:asciiTheme="majorHAnsi" w:hAnsiTheme="majorHAnsi" w:cstheme="majorHAnsi"/>
          <w:sz w:val="12"/>
        </w:rPr>
        <w:t xml:space="preserve">, strengthen US infrastructure, invest in workforce skills and education, and expand America’s research capabilities. </w:t>
      </w:r>
      <w:r>
        <w:rPr>
          <w:rFonts w:asciiTheme="majorHAnsi" w:hAnsiTheme="majorHAnsi" w:cstheme="majorHAnsi"/>
          <w:b/>
          <w:bCs/>
          <w:u w:val="single"/>
        </w:rPr>
        <w:t>It should be obvious by now that continuing the last administration’s trade policies is a recipe for failure.</w:t>
      </w:r>
    </w:p>
    <w:p w14:paraId="7A68E123" w14:textId="77777777" w:rsidR="005456C6" w:rsidRDefault="005456C6" w:rsidP="005456C6">
      <w:pPr>
        <w:pStyle w:val="Heading4"/>
        <w:rPr>
          <w:rFonts w:asciiTheme="majorHAnsi" w:hAnsiTheme="majorHAnsi" w:cstheme="majorHAnsi"/>
          <w:bCs w:val="0"/>
        </w:rPr>
      </w:pPr>
      <w:r>
        <w:rPr>
          <w:rFonts w:asciiTheme="majorHAnsi" w:hAnsiTheme="majorHAnsi" w:cstheme="majorHAnsi"/>
          <w:b w:val="0"/>
        </w:rPr>
        <w:t>Restricting IP protections undermines innovation and profit margins – turns case by precluding vaccine distribution to developing countries.</w:t>
      </w:r>
    </w:p>
    <w:p w14:paraId="2492062F" w14:textId="77777777" w:rsidR="005456C6" w:rsidRDefault="005456C6" w:rsidP="005456C6">
      <w:pPr>
        <w:rPr>
          <w:rStyle w:val="Style13ptBold"/>
        </w:rPr>
      </w:pPr>
      <w:proofErr w:type="spellStart"/>
      <w:r>
        <w:rPr>
          <w:rStyle w:val="Style13ptBold"/>
          <w:rFonts w:asciiTheme="majorHAnsi" w:hAnsiTheme="majorHAnsi" w:cstheme="majorHAnsi"/>
        </w:rPr>
        <w:t>Cueni</w:t>
      </w:r>
      <w:proofErr w:type="spellEnd"/>
      <w:r>
        <w:rPr>
          <w:rStyle w:val="Style13ptBold"/>
          <w:rFonts w:asciiTheme="majorHAnsi" w:hAnsiTheme="majorHAnsi" w:cstheme="majorHAnsi"/>
        </w:rPr>
        <w:t xml:space="preserve"> 12/10 </w:t>
      </w:r>
      <w:r>
        <w:rPr>
          <w:rFonts w:asciiTheme="majorHAnsi" w:hAnsiTheme="majorHAnsi" w:cstheme="majorHAnsi"/>
        </w:rPr>
        <w:t>[(Thomas, Director General of IFPMA, chair of the AMR Industry Alliance, Industry Co-Chair APEC Biopharmaceutical Working Group on Ethics, MA in politics from the London School of Economics) “The Risk in Suspending Vaccine Patent Rules,” New York Times, 12/10/2020] TDI</w:t>
      </w:r>
    </w:p>
    <w:p w14:paraId="11040654" w14:textId="77777777" w:rsidR="005456C6" w:rsidRDefault="005456C6" w:rsidP="005456C6">
      <w:pPr>
        <w:rPr>
          <w:sz w:val="10"/>
        </w:rPr>
      </w:pPr>
      <w:r>
        <w:rPr>
          <w:rFonts w:asciiTheme="majorHAnsi" w:hAnsiTheme="majorHAnsi" w:cstheme="majorHAnsi"/>
          <w:sz w:val="10"/>
        </w:rPr>
        <w:t>It is </w:t>
      </w:r>
      <w:r>
        <w:rPr>
          <w:rFonts w:asciiTheme="majorHAnsi" w:eastAsiaTheme="majorEastAsia" w:hAnsiTheme="majorHAnsi" w:cstheme="majorHAnsi"/>
          <w:sz w:val="10"/>
        </w:rPr>
        <w:t>unclear</w:t>
      </w:r>
      <w:r>
        <w:rPr>
          <w:rFonts w:asciiTheme="majorHAnsi" w:hAnsiTheme="majorHAnsi" w:cstheme="majorHAnsi"/>
          <w:sz w:val="10"/>
        </w:rPr>
        <w:t xml:space="preserve"> how </w:t>
      </w:r>
      <w:r>
        <w:rPr>
          <w:rStyle w:val="StyleUnderline"/>
          <w:rFonts w:asciiTheme="majorHAnsi" w:hAnsiTheme="majorHAnsi" w:cstheme="majorHAnsi"/>
          <w:highlight w:val="green"/>
        </w:rPr>
        <w:t>suspending patent protections</w:t>
      </w:r>
      <w:r>
        <w:rPr>
          <w:rFonts w:asciiTheme="majorHAnsi" w:hAnsiTheme="majorHAnsi" w:cstheme="majorHAnsi"/>
          <w:sz w:val="10"/>
        </w:rPr>
        <w:t xml:space="preserve"> would ensure fair distribution. But what is clear is that if successful, the effort </w:t>
      </w:r>
      <w:r>
        <w:rPr>
          <w:rStyle w:val="StyleUnderline"/>
          <w:rFonts w:asciiTheme="majorHAnsi" w:hAnsiTheme="majorHAnsi" w:cstheme="majorHAnsi"/>
        </w:rPr>
        <w:t xml:space="preserve">would </w:t>
      </w:r>
      <w:r>
        <w:rPr>
          <w:rStyle w:val="Emphasis"/>
          <w:rFonts w:asciiTheme="majorHAnsi" w:hAnsiTheme="majorHAnsi" w:cstheme="majorHAnsi"/>
        </w:rPr>
        <w:t>j</w:t>
      </w:r>
      <w:r>
        <w:rPr>
          <w:rStyle w:val="Emphasis"/>
          <w:rFonts w:asciiTheme="majorHAnsi" w:hAnsiTheme="majorHAnsi" w:cstheme="majorHAnsi"/>
          <w:highlight w:val="green"/>
        </w:rPr>
        <w:t>eopardize</w:t>
      </w:r>
      <w:r>
        <w:rPr>
          <w:rStyle w:val="Emphasis"/>
          <w:rFonts w:asciiTheme="majorHAnsi" w:hAnsiTheme="majorHAnsi" w:cstheme="majorHAnsi"/>
        </w:rPr>
        <w:t xml:space="preserve"> future medical </w:t>
      </w:r>
      <w:r>
        <w:rPr>
          <w:rStyle w:val="Emphasis"/>
          <w:rFonts w:asciiTheme="majorHAnsi" w:hAnsiTheme="majorHAnsi" w:cstheme="majorHAnsi"/>
          <w:highlight w:val="green"/>
        </w:rPr>
        <w:t>innovation</w:t>
      </w:r>
      <w:r>
        <w:rPr>
          <w:rStyle w:val="StyleUnderline"/>
          <w:rFonts w:asciiTheme="majorHAnsi" w:hAnsiTheme="majorHAnsi" w:cstheme="majorHAnsi"/>
        </w:rPr>
        <w:t>, making us more vulnerable to other diseases</w:t>
      </w:r>
      <w:r>
        <w:rPr>
          <w:rFonts w:asciiTheme="majorHAnsi" w:hAnsiTheme="majorHAnsi" w:cstheme="majorHAnsi"/>
          <w:sz w:val="10"/>
        </w:rPr>
        <w:t>.</w:t>
      </w:r>
    </w:p>
    <w:p w14:paraId="62738268" w14:textId="77777777" w:rsidR="005456C6" w:rsidRDefault="005456C6" w:rsidP="005456C6">
      <w:pPr>
        <w:rPr>
          <w:rFonts w:asciiTheme="majorHAnsi" w:hAnsiTheme="majorHAnsi" w:cstheme="majorHAnsi"/>
          <w:sz w:val="12"/>
        </w:rPr>
      </w:pPr>
      <w:r>
        <w:rPr>
          <w:rStyle w:val="StyleUnderline"/>
          <w:rFonts w:asciiTheme="majorHAnsi" w:hAnsiTheme="majorHAnsi" w:cstheme="majorHAnsi"/>
          <w:highlight w:val="green"/>
        </w:rPr>
        <w:t>I</w:t>
      </w:r>
      <w:r>
        <w:rPr>
          <w:rStyle w:val="StyleUnderline"/>
          <w:rFonts w:asciiTheme="majorHAnsi" w:hAnsiTheme="majorHAnsi" w:cstheme="majorHAnsi"/>
        </w:rPr>
        <w:t xml:space="preserve">ntellectual </w:t>
      </w:r>
      <w:r>
        <w:rPr>
          <w:rStyle w:val="StyleUnderline"/>
          <w:rFonts w:asciiTheme="majorHAnsi" w:hAnsiTheme="majorHAnsi" w:cstheme="majorHAnsi"/>
          <w:highlight w:val="green"/>
        </w:rPr>
        <w:t>p</w:t>
      </w:r>
      <w:r>
        <w:rPr>
          <w:rStyle w:val="StyleUnderline"/>
          <w:rFonts w:asciiTheme="majorHAnsi" w:hAnsiTheme="majorHAnsi" w:cstheme="majorHAnsi"/>
        </w:rPr>
        <w:t xml:space="preserve">roperty </w:t>
      </w:r>
      <w:r>
        <w:rPr>
          <w:rStyle w:val="StyleUnderline"/>
          <w:rFonts w:asciiTheme="majorHAnsi" w:hAnsiTheme="majorHAnsi" w:cstheme="majorHAnsi"/>
          <w:highlight w:val="green"/>
        </w:rPr>
        <w:t>r</w:t>
      </w:r>
      <w:r>
        <w:rPr>
          <w:rStyle w:val="StyleUnderline"/>
          <w:rFonts w:asciiTheme="majorHAnsi" w:hAnsiTheme="majorHAnsi" w:cstheme="majorHAnsi"/>
        </w:rPr>
        <w:t>ight</w:t>
      </w:r>
      <w:r>
        <w:rPr>
          <w:rStyle w:val="StyleUnderline"/>
          <w:rFonts w:asciiTheme="majorHAnsi" w:hAnsiTheme="majorHAnsi" w:cstheme="majorHAnsi"/>
          <w:highlight w:val="green"/>
        </w:rPr>
        <w:t>s</w:t>
      </w:r>
      <w:r>
        <w:rPr>
          <w:rStyle w:val="StyleUnderline"/>
          <w:rFonts w:asciiTheme="majorHAnsi" w:hAnsiTheme="majorHAnsi" w:cstheme="majorHAnsi"/>
        </w:rPr>
        <w:t xml:space="preserve">, including patents, </w:t>
      </w:r>
      <w:r>
        <w:rPr>
          <w:rStyle w:val="StyleUnderline"/>
          <w:rFonts w:asciiTheme="majorHAnsi" w:hAnsiTheme="majorHAnsi" w:cstheme="majorHAnsi"/>
          <w:highlight w:val="green"/>
        </w:rPr>
        <w:t>grant inventors</w:t>
      </w:r>
      <w:r>
        <w:rPr>
          <w:rStyle w:val="StyleUnderline"/>
          <w:rFonts w:asciiTheme="majorHAnsi" w:hAnsiTheme="majorHAnsi" w:cstheme="majorHAnsi"/>
        </w:rPr>
        <w:t xml:space="preserve"> a period of </w:t>
      </w:r>
      <w:r>
        <w:rPr>
          <w:rStyle w:val="StyleUnderline"/>
          <w:rFonts w:asciiTheme="majorHAnsi" w:hAnsiTheme="majorHAnsi" w:cstheme="majorHAnsi"/>
          <w:highlight w:val="green"/>
        </w:rPr>
        <w:t>exclusivity</w:t>
      </w:r>
      <w:r>
        <w:rPr>
          <w:rStyle w:val="StyleUnderline"/>
          <w:rFonts w:asciiTheme="majorHAnsi" w:hAnsiTheme="majorHAnsi" w:cstheme="majorHAnsi"/>
        </w:rPr>
        <w:t xml:space="preserve"> to make and market their creations</w:t>
      </w:r>
      <w:r>
        <w:rPr>
          <w:rFonts w:asciiTheme="majorHAnsi" w:hAnsiTheme="majorHAnsi" w:cstheme="majorHAnsi"/>
          <w:sz w:val="12"/>
        </w:rPr>
        <w:t xml:space="preserve">. By affording these rights to those who create intangible assets, such as musical compositions, </w:t>
      </w:r>
      <w:proofErr w:type="gramStart"/>
      <w:r>
        <w:rPr>
          <w:rFonts w:asciiTheme="majorHAnsi" w:hAnsiTheme="majorHAnsi" w:cstheme="majorHAnsi"/>
          <w:sz w:val="12"/>
        </w:rPr>
        <w:t>software</w:t>
      </w:r>
      <w:proofErr w:type="gramEnd"/>
      <w:r>
        <w:rPr>
          <w:rFonts w:asciiTheme="majorHAnsi" w:hAnsiTheme="majorHAnsi" w:cstheme="majorHAnsi"/>
          <w:sz w:val="12"/>
        </w:rPr>
        <w:t xml:space="preserve"> or drug formulas — </w:t>
      </w:r>
      <w:r>
        <w:rPr>
          <w:rStyle w:val="StyleUnderline"/>
          <w:rFonts w:asciiTheme="majorHAnsi" w:hAnsiTheme="majorHAnsi" w:cstheme="majorHAnsi"/>
        </w:rPr>
        <w:t>people will invent more useful new things</w:t>
      </w:r>
      <w:r>
        <w:rPr>
          <w:rFonts w:asciiTheme="majorHAnsi" w:hAnsiTheme="majorHAnsi" w:cstheme="majorHAnsi"/>
          <w:sz w:val="12"/>
        </w:rPr>
        <w:t>.</w:t>
      </w:r>
    </w:p>
    <w:p w14:paraId="045EAAF9" w14:textId="77777777" w:rsidR="005456C6" w:rsidRDefault="005456C6" w:rsidP="005456C6">
      <w:pPr>
        <w:rPr>
          <w:rFonts w:asciiTheme="majorHAnsi" w:hAnsiTheme="majorHAnsi" w:cstheme="majorHAnsi"/>
          <w:sz w:val="12"/>
        </w:rPr>
      </w:pPr>
      <w:r>
        <w:rPr>
          <w:rStyle w:val="StyleUnderline"/>
          <w:rFonts w:asciiTheme="majorHAnsi" w:hAnsiTheme="majorHAnsi" w:cstheme="majorHAnsi"/>
          <w:highlight w:val="green"/>
        </w:rPr>
        <w:t>Dev</w:t>
      </w:r>
      <w:r>
        <w:rPr>
          <w:rStyle w:val="StyleUnderline"/>
          <w:rFonts w:asciiTheme="majorHAnsi" w:hAnsiTheme="majorHAnsi" w:cstheme="majorHAnsi"/>
        </w:rPr>
        <w:t xml:space="preserve">elopment </w:t>
      </w:r>
      <w:r>
        <w:rPr>
          <w:rStyle w:val="StyleUnderline"/>
          <w:rFonts w:asciiTheme="majorHAnsi" w:hAnsiTheme="majorHAnsi" w:cstheme="majorHAnsi"/>
          <w:highlight w:val="green"/>
        </w:rPr>
        <w:t xml:space="preserve">of </w:t>
      </w:r>
      <w:r>
        <w:rPr>
          <w:rStyle w:val="StyleUnderline"/>
          <w:rFonts w:asciiTheme="majorHAnsi" w:hAnsiTheme="majorHAnsi" w:cstheme="majorHAnsi"/>
        </w:rPr>
        <w:t xml:space="preserve">a </w:t>
      </w:r>
      <w:r>
        <w:rPr>
          <w:rStyle w:val="StyleUnderline"/>
          <w:rFonts w:asciiTheme="majorHAnsi" w:hAnsiTheme="majorHAnsi" w:cstheme="majorHAnsi"/>
          <w:highlight w:val="green"/>
        </w:rPr>
        <w:t xml:space="preserve">new medicine is </w:t>
      </w:r>
      <w:r>
        <w:rPr>
          <w:rStyle w:val="Emphasis"/>
          <w:rFonts w:asciiTheme="majorHAnsi" w:hAnsiTheme="majorHAnsi" w:cstheme="majorHAnsi"/>
          <w:highlight w:val="green"/>
        </w:rPr>
        <w:t>risky</w:t>
      </w:r>
      <w:r>
        <w:rPr>
          <w:rStyle w:val="StyleUnderline"/>
          <w:rFonts w:asciiTheme="majorHAnsi" w:hAnsiTheme="majorHAnsi" w:cstheme="majorHAnsi"/>
          <w:highlight w:val="green"/>
        </w:rPr>
        <w:t xml:space="preserve"> </w:t>
      </w:r>
      <w:r>
        <w:rPr>
          <w:rStyle w:val="StyleUnderline"/>
          <w:rFonts w:asciiTheme="majorHAnsi" w:hAnsiTheme="majorHAnsi" w:cstheme="majorHAnsi"/>
        </w:rPr>
        <w:t xml:space="preserve">and </w:t>
      </w:r>
      <w:r>
        <w:rPr>
          <w:rStyle w:val="Emphasis"/>
          <w:rFonts w:asciiTheme="majorHAnsi" w:hAnsiTheme="majorHAnsi" w:cstheme="majorHAnsi"/>
        </w:rPr>
        <w:t>costly</w:t>
      </w:r>
      <w:r>
        <w:rPr>
          <w:rFonts w:asciiTheme="majorHAnsi" w:hAnsiTheme="majorHAnsi" w:cstheme="majorHAnsi"/>
          <w:sz w:val="12"/>
        </w:rPr>
        <w:t xml:space="preserve">. Consider that </w:t>
      </w:r>
      <w:r>
        <w:rPr>
          <w:rStyle w:val="StyleUnderline"/>
          <w:rFonts w:asciiTheme="majorHAnsi" w:hAnsiTheme="majorHAnsi" w:cstheme="majorHAnsi"/>
        </w:rPr>
        <w:t>scientists have spent decades — and billions of dollars — working on Alzheimer’s treatments, but still have little to show</w:t>
      </w:r>
      <w:r>
        <w:rPr>
          <w:rFonts w:asciiTheme="majorHAnsi" w:hAnsiTheme="majorHAnsi" w:cstheme="majorHAnsi"/>
          <w:sz w:val="12"/>
        </w:rPr>
        <w:t xml:space="preserve"> for it. </w:t>
      </w:r>
      <w:r>
        <w:rPr>
          <w:rStyle w:val="StyleUnderline"/>
          <w:rFonts w:asciiTheme="majorHAnsi" w:hAnsiTheme="majorHAnsi" w:cstheme="majorHAnsi"/>
        </w:rPr>
        <w:t xml:space="preserve">The </w:t>
      </w:r>
      <w:r>
        <w:rPr>
          <w:rStyle w:val="StyleUnderline"/>
          <w:rFonts w:asciiTheme="majorHAnsi" w:hAnsiTheme="majorHAnsi" w:cstheme="majorHAnsi"/>
          <w:highlight w:val="green"/>
        </w:rPr>
        <w:t>companies and investors</w:t>
      </w:r>
      <w:r>
        <w:rPr>
          <w:rStyle w:val="StyleUnderline"/>
          <w:rFonts w:asciiTheme="majorHAnsi" w:hAnsiTheme="majorHAnsi" w:cstheme="majorHAnsi"/>
        </w:rPr>
        <w:t xml:space="preserve"> who </w:t>
      </w:r>
      <w:r>
        <w:rPr>
          <w:rStyle w:val="StyleUnderline"/>
          <w:rFonts w:asciiTheme="majorHAnsi" w:hAnsiTheme="majorHAnsi" w:cstheme="majorHAnsi"/>
          <w:highlight w:val="green"/>
        </w:rPr>
        <w:t>fund research</w:t>
      </w:r>
      <w:r>
        <w:rPr>
          <w:rStyle w:val="StyleUnderline"/>
          <w:rFonts w:asciiTheme="majorHAnsi" w:hAnsiTheme="majorHAnsi" w:cstheme="majorHAnsi"/>
        </w:rPr>
        <w:t xml:space="preserve"> shoulder so much risk </w:t>
      </w:r>
      <w:r>
        <w:rPr>
          <w:rStyle w:val="StyleUnderline"/>
          <w:rFonts w:asciiTheme="majorHAnsi" w:hAnsiTheme="majorHAnsi" w:cstheme="majorHAnsi"/>
          <w:highlight w:val="green"/>
        </w:rPr>
        <w:t>because</w:t>
      </w:r>
      <w:r>
        <w:rPr>
          <w:rStyle w:val="StyleUnderline"/>
          <w:rFonts w:asciiTheme="majorHAnsi" w:hAnsiTheme="majorHAnsi" w:cstheme="majorHAnsi"/>
        </w:rPr>
        <w:t xml:space="preserve"> they have </w:t>
      </w:r>
      <w:r>
        <w:rPr>
          <w:rStyle w:val="StyleUnderline"/>
          <w:rFonts w:asciiTheme="majorHAnsi" w:hAnsiTheme="majorHAnsi" w:cstheme="majorHAnsi"/>
          <w:highlight w:val="green"/>
        </w:rPr>
        <w:t>a shot at a reward</w:t>
      </w:r>
      <w:r>
        <w:rPr>
          <w:rStyle w:val="StyleUnderline"/>
          <w:rFonts w:asciiTheme="majorHAnsi" w:hAnsiTheme="majorHAnsi" w:cstheme="majorHAnsi"/>
        </w:rPr>
        <w:t>. Once a patent expires, generic companies are free to produce the same product</w:t>
      </w:r>
      <w:r>
        <w:rPr>
          <w:rFonts w:asciiTheme="majorHAnsi" w:hAnsiTheme="majorHAnsi" w:cstheme="majorHAnsi"/>
          <w:sz w:val="12"/>
        </w:rPr>
        <w:t>. Intellectual property rights underpin the system that gives us all new medicines, from psychiatric drugs to cancer treatments.</w:t>
      </w:r>
    </w:p>
    <w:p w14:paraId="3ED1C81B" w14:textId="77777777" w:rsidR="005456C6" w:rsidRDefault="005456C6" w:rsidP="005456C6">
      <w:pPr>
        <w:rPr>
          <w:rFonts w:asciiTheme="majorHAnsi" w:hAnsiTheme="majorHAnsi" w:cstheme="majorHAnsi"/>
          <w:sz w:val="12"/>
        </w:rPr>
      </w:pPr>
      <w:r>
        <w:rPr>
          <w:rStyle w:val="StyleUnderline"/>
          <w:rFonts w:asciiTheme="majorHAnsi" w:hAnsiTheme="majorHAnsi" w:cstheme="majorHAnsi"/>
        </w:rPr>
        <w:t>In trying to defend these rights, the drug industry has made mistakes in the past</w:t>
      </w:r>
      <w:r>
        <w:rPr>
          <w:rFonts w:asciiTheme="majorHAnsi" w:hAnsiTheme="majorHAnsi" w:cstheme="majorHAnsi"/>
          <w:sz w:val="12"/>
        </w:rPr>
        <w:t xml:space="preserve"> that have lost people’s trust. More than 22 years ago, for example, a group of drug companies sued the South African government for trying to import cheaper anti-AIDS drugs amid an epidemic. With price standing between patients and survival, the suit, which the companies </w:t>
      </w:r>
      <w:r>
        <w:rPr>
          <w:rFonts w:asciiTheme="majorHAnsi" w:eastAsiaTheme="majorEastAsia" w:hAnsiTheme="majorHAnsi" w:cstheme="majorHAnsi"/>
          <w:sz w:val="12"/>
        </w:rPr>
        <w:t>eventually dropped</w:t>
      </w:r>
      <w:r>
        <w:rPr>
          <w:rFonts w:asciiTheme="majorHAnsi" w:hAnsiTheme="majorHAnsi" w:cstheme="majorHAnsi"/>
          <w:sz w:val="12"/>
        </w:rPr>
        <w:t xml:space="preserve">, was a terrible misjudgment. </w:t>
      </w:r>
      <w:r>
        <w:rPr>
          <w:rStyle w:val="StyleUnderline"/>
          <w:rFonts w:asciiTheme="majorHAnsi" w:hAnsiTheme="majorHAnsi" w:cstheme="majorHAnsi"/>
        </w:rPr>
        <w:t>The current situation is not parallel</w:t>
      </w:r>
      <w:r>
        <w:rPr>
          <w:rFonts w:asciiTheme="majorHAnsi" w:hAnsiTheme="majorHAnsi" w:cstheme="majorHAnsi"/>
          <w:sz w:val="12"/>
        </w:rPr>
        <w:t>.</w:t>
      </w:r>
    </w:p>
    <w:p w14:paraId="10F68FC0" w14:textId="77777777" w:rsidR="005456C6" w:rsidRDefault="005456C6" w:rsidP="005456C6">
      <w:pPr>
        <w:rPr>
          <w:rFonts w:asciiTheme="majorHAnsi" w:hAnsiTheme="majorHAnsi" w:cstheme="majorHAnsi"/>
          <w:sz w:val="12"/>
        </w:rPr>
      </w:pPr>
      <w:r>
        <w:rPr>
          <w:rStyle w:val="Emphasis"/>
          <w:rFonts w:asciiTheme="majorHAnsi" w:hAnsiTheme="majorHAnsi" w:cstheme="majorHAnsi"/>
        </w:rPr>
        <w:t xml:space="preserve">Several </w:t>
      </w:r>
      <w:r>
        <w:rPr>
          <w:rStyle w:val="Emphasis"/>
          <w:rFonts w:asciiTheme="majorHAnsi" w:hAnsiTheme="majorHAnsi" w:cstheme="majorHAnsi"/>
          <w:highlight w:val="green"/>
        </w:rPr>
        <w:t>major drug companies</w:t>
      </w:r>
      <w:r>
        <w:rPr>
          <w:rStyle w:val="StyleUnderline"/>
          <w:rFonts w:asciiTheme="majorHAnsi" w:hAnsiTheme="majorHAnsi" w:cstheme="majorHAnsi"/>
        </w:rPr>
        <w:t xml:space="preserve">, including AstraZeneca, </w:t>
      </w:r>
      <w:proofErr w:type="gramStart"/>
      <w:r>
        <w:rPr>
          <w:rStyle w:val="StyleUnderline"/>
          <w:rFonts w:asciiTheme="majorHAnsi" w:hAnsiTheme="majorHAnsi" w:cstheme="majorHAnsi"/>
        </w:rPr>
        <w:t>GlaxoSmithKline</w:t>
      </w:r>
      <w:proofErr w:type="gramEnd"/>
      <w:r>
        <w:rPr>
          <w:rStyle w:val="StyleUnderline"/>
          <w:rFonts w:asciiTheme="majorHAnsi" w:hAnsiTheme="majorHAnsi" w:cstheme="majorHAnsi"/>
        </w:rPr>
        <w:t xml:space="preserve"> and Johnson &amp; Johnson, have </w:t>
      </w:r>
      <w:r>
        <w:rPr>
          <w:rStyle w:val="StyleUnderline"/>
          <w:rFonts w:asciiTheme="majorHAnsi" w:hAnsiTheme="majorHAnsi" w:cstheme="majorHAnsi"/>
          <w:highlight w:val="green"/>
        </w:rPr>
        <w:t xml:space="preserve">pledged to </w:t>
      </w:r>
      <w:r>
        <w:rPr>
          <w:rStyle w:val="Emphasis"/>
          <w:rFonts w:asciiTheme="majorHAnsi" w:hAnsiTheme="majorHAnsi" w:cstheme="majorHAnsi"/>
          <w:highlight w:val="green"/>
        </w:rPr>
        <w:t>offer</w:t>
      </w:r>
      <w:r>
        <w:rPr>
          <w:rStyle w:val="Emphasis"/>
          <w:rFonts w:asciiTheme="majorHAnsi" w:hAnsiTheme="majorHAnsi" w:cstheme="majorHAnsi"/>
        </w:rPr>
        <w:t xml:space="preserve"> their </w:t>
      </w:r>
      <w:r>
        <w:rPr>
          <w:rStyle w:val="Emphasis"/>
          <w:rFonts w:asciiTheme="majorHAnsi" w:hAnsiTheme="majorHAnsi" w:cstheme="majorHAnsi"/>
          <w:highlight w:val="green"/>
        </w:rPr>
        <w:t>vaccines on a not-for-profit basis</w:t>
      </w:r>
      <w:r>
        <w:rPr>
          <w:rStyle w:val="StyleUnderline"/>
          <w:rFonts w:asciiTheme="majorHAnsi" w:hAnsiTheme="majorHAnsi" w:cstheme="majorHAnsi"/>
        </w:rPr>
        <w:t xml:space="preserve"> during the pandemic. Others are considering </w:t>
      </w:r>
      <w:r>
        <w:rPr>
          <w:rStyle w:val="StyleUnderline"/>
          <w:rFonts w:asciiTheme="majorHAnsi" w:hAnsiTheme="majorHAnsi" w:cstheme="majorHAnsi"/>
          <w:highlight w:val="green"/>
        </w:rPr>
        <w:t>differential pricing for different countries</w:t>
      </w:r>
      <w:r>
        <w:rPr>
          <w:rFonts w:asciiTheme="majorHAnsi" w:hAnsiTheme="majorHAnsi" w:cstheme="majorHAnsi"/>
          <w:sz w:val="12"/>
          <w:highlight w:val="green"/>
        </w:rPr>
        <w:t>.</w:t>
      </w:r>
      <w:r>
        <w:rPr>
          <w:rFonts w:asciiTheme="majorHAnsi" w:hAnsiTheme="majorHAnsi" w:cstheme="majorHAnsi"/>
          <w:sz w:val="12"/>
        </w:rPr>
        <w:t xml:space="preserve"> As of last month, </w:t>
      </w:r>
      <w:r>
        <w:rPr>
          <w:rStyle w:val="StyleUnderline"/>
          <w:rFonts w:asciiTheme="majorHAnsi" w:hAnsiTheme="majorHAnsi" w:cstheme="majorHAnsi"/>
        </w:rPr>
        <w:t>four major pharmaceutical companies had already agreed to eventually </w:t>
      </w:r>
      <w:r>
        <w:rPr>
          <w:rStyle w:val="StyleUnderline"/>
          <w:rFonts w:asciiTheme="majorHAnsi" w:eastAsiaTheme="majorEastAsia" w:hAnsiTheme="majorHAnsi" w:cstheme="majorHAnsi"/>
        </w:rPr>
        <w:t>produce</w:t>
      </w:r>
      <w:r>
        <w:rPr>
          <w:rStyle w:val="StyleUnderline"/>
          <w:rFonts w:asciiTheme="majorHAnsi" w:hAnsiTheme="majorHAnsi" w:cstheme="majorHAnsi"/>
        </w:rPr>
        <w:t> at least three billion vaccine doses for low- and middle-income nations</w:t>
      </w:r>
      <w:r>
        <w:rPr>
          <w:rFonts w:asciiTheme="majorHAnsi" w:hAnsiTheme="majorHAnsi" w:cstheme="majorHAnsi"/>
          <w:sz w:val="12"/>
        </w:rPr>
        <w:t>, according to one analysis.</w:t>
      </w:r>
    </w:p>
    <w:p w14:paraId="5DF5675B" w14:textId="77777777" w:rsidR="005456C6" w:rsidRDefault="005456C6" w:rsidP="005456C6">
      <w:pPr>
        <w:rPr>
          <w:rFonts w:asciiTheme="majorHAnsi" w:hAnsiTheme="majorHAnsi" w:cstheme="majorHAnsi"/>
          <w:sz w:val="12"/>
        </w:rPr>
      </w:pPr>
      <w:r>
        <w:rPr>
          <w:rFonts w:asciiTheme="majorHAnsi" w:hAnsiTheme="majorHAnsi" w:cstheme="majorHAnsi"/>
          <w:sz w:val="12"/>
        </w:rPr>
        <w:t xml:space="preserve">In South Africa and India, pharmaceutical companies are already working with local partners to make their vaccines available. </w:t>
      </w:r>
      <w:r>
        <w:rPr>
          <w:rStyle w:val="StyleUnderline"/>
          <w:rFonts w:asciiTheme="majorHAnsi" w:hAnsiTheme="majorHAnsi" w:cstheme="majorHAnsi"/>
        </w:rPr>
        <w:t>Johnson &amp; Johnson has </w:t>
      </w:r>
      <w:proofErr w:type="gramStart"/>
      <w:r>
        <w:rPr>
          <w:rStyle w:val="StyleUnderline"/>
          <w:rFonts w:asciiTheme="majorHAnsi" w:eastAsiaTheme="majorEastAsia" w:hAnsiTheme="majorHAnsi" w:cstheme="majorHAnsi"/>
        </w:rPr>
        <w:t>entered into</w:t>
      </w:r>
      <w:proofErr w:type="gramEnd"/>
      <w:r>
        <w:rPr>
          <w:rStyle w:val="StyleUnderline"/>
          <w:rFonts w:asciiTheme="majorHAnsi" w:eastAsiaTheme="majorEastAsia" w:hAnsiTheme="majorHAnsi" w:cstheme="majorHAnsi"/>
        </w:rPr>
        <w:t xml:space="preserve"> a technology transfer partnership</w:t>
      </w:r>
      <w:r>
        <w:rPr>
          <w:rStyle w:val="StyleUnderline"/>
          <w:rFonts w:asciiTheme="majorHAnsi" w:hAnsiTheme="majorHAnsi" w:cstheme="majorHAnsi"/>
        </w:rPr>
        <w:t> for its candidate vaccine with South Africa’s Aspen Pharmacare</w:t>
      </w:r>
      <w:r>
        <w:rPr>
          <w:rFonts w:asciiTheme="majorHAnsi" w:hAnsiTheme="majorHAnsi" w:cstheme="majorHAnsi"/>
          <w:sz w:val="12"/>
        </w:rPr>
        <w:t xml:space="preserve">, and </w:t>
      </w:r>
      <w:r>
        <w:rPr>
          <w:rStyle w:val="StyleUnderline"/>
          <w:rFonts w:asciiTheme="majorHAnsi" w:hAnsiTheme="majorHAnsi" w:cstheme="majorHAnsi"/>
        </w:rPr>
        <w:t>AstraZeneca has </w:t>
      </w:r>
      <w:r>
        <w:rPr>
          <w:rStyle w:val="StyleUnderline"/>
          <w:rFonts w:asciiTheme="majorHAnsi" w:eastAsiaTheme="majorEastAsia" w:hAnsiTheme="majorHAnsi" w:cstheme="majorHAnsi"/>
        </w:rPr>
        <w:t>reached a licensing agreement</w:t>
      </w:r>
      <w:r>
        <w:rPr>
          <w:rStyle w:val="StyleUnderline"/>
          <w:rFonts w:asciiTheme="majorHAnsi" w:hAnsiTheme="majorHAnsi" w:cstheme="majorHAnsi"/>
        </w:rPr>
        <w:t> with the Serum Institute of India to develop up to 1 billion doses of its vaccine for low and middle-income countries</w:t>
      </w:r>
      <w:r>
        <w:rPr>
          <w:rFonts w:asciiTheme="majorHAnsi" w:hAnsiTheme="majorHAnsi" w:cstheme="majorHAnsi"/>
          <w:sz w:val="12"/>
        </w:rPr>
        <w:t>.</w:t>
      </w:r>
    </w:p>
    <w:p w14:paraId="2A8AE726" w14:textId="77777777" w:rsidR="005456C6" w:rsidRDefault="005456C6" w:rsidP="005456C6">
      <w:pPr>
        <w:rPr>
          <w:rFonts w:asciiTheme="majorHAnsi" w:hAnsiTheme="majorHAnsi" w:cstheme="majorHAnsi"/>
          <w:sz w:val="12"/>
        </w:rPr>
      </w:pPr>
      <w:r>
        <w:rPr>
          <w:rStyle w:val="Emphasis"/>
          <w:rFonts w:asciiTheme="majorHAnsi" w:hAnsiTheme="majorHAnsi" w:cstheme="majorHAnsi"/>
          <w:highlight w:val="green"/>
        </w:rPr>
        <w:t>Companies can afford to license patents for free, or sell drugs</w:t>
      </w:r>
      <w:r>
        <w:rPr>
          <w:rStyle w:val="Emphasis"/>
          <w:rFonts w:asciiTheme="majorHAnsi" w:hAnsiTheme="majorHAnsi" w:cstheme="majorHAnsi"/>
        </w:rPr>
        <w:t xml:space="preserve"> at cost, precisely </w:t>
      </w:r>
      <w:r>
        <w:rPr>
          <w:rStyle w:val="Emphasis"/>
          <w:rFonts w:asciiTheme="majorHAnsi" w:hAnsiTheme="majorHAnsi" w:cstheme="majorHAnsi"/>
          <w:highlight w:val="green"/>
        </w:rPr>
        <w:t>because they know</w:t>
      </w:r>
      <w:r>
        <w:rPr>
          <w:rStyle w:val="Emphasis"/>
          <w:rFonts w:asciiTheme="majorHAnsi" w:hAnsiTheme="majorHAnsi" w:cstheme="majorHAnsi"/>
        </w:rPr>
        <w:t xml:space="preserve"> that their </w:t>
      </w:r>
      <w:r>
        <w:rPr>
          <w:rStyle w:val="Emphasis"/>
          <w:rFonts w:asciiTheme="majorHAnsi" w:hAnsiTheme="majorHAnsi" w:cstheme="majorHAnsi"/>
          <w:highlight w:val="green"/>
        </w:rPr>
        <w:t>intellectual property</w:t>
      </w:r>
      <w:r>
        <w:rPr>
          <w:rStyle w:val="Emphasis"/>
          <w:rFonts w:asciiTheme="majorHAnsi" w:hAnsiTheme="majorHAnsi" w:cstheme="majorHAnsi"/>
        </w:rPr>
        <w:t xml:space="preserve"> will be </w:t>
      </w:r>
      <w:r>
        <w:rPr>
          <w:rStyle w:val="Emphasis"/>
          <w:rFonts w:asciiTheme="majorHAnsi" w:hAnsiTheme="majorHAnsi" w:cstheme="majorHAnsi"/>
          <w:highlight w:val="green"/>
        </w:rPr>
        <w:t>protected</w:t>
      </w:r>
      <w:r>
        <w:rPr>
          <w:rFonts w:asciiTheme="majorHAnsi" w:hAnsiTheme="majorHAnsi" w:cstheme="majorHAnsi"/>
          <w:sz w:val="12"/>
        </w:rPr>
        <w:t xml:space="preserve">. That’s not a flaw in the system; </w:t>
      </w:r>
      <w:r>
        <w:rPr>
          <w:rStyle w:val="StyleUnderline"/>
          <w:rFonts w:asciiTheme="majorHAnsi" w:hAnsiTheme="majorHAnsi" w:cstheme="majorHAnsi"/>
        </w:rPr>
        <w:t>it’s how the system ensures that pharmaceutical research will continue to be funded</w:t>
      </w:r>
      <w:r>
        <w:rPr>
          <w:rFonts w:asciiTheme="majorHAnsi" w:hAnsiTheme="majorHAnsi" w:cstheme="majorHAnsi"/>
          <w:sz w:val="12"/>
        </w:rPr>
        <w:t>.</w:t>
      </w:r>
    </w:p>
    <w:p w14:paraId="615AFB55" w14:textId="77777777" w:rsidR="005456C6" w:rsidRDefault="005456C6" w:rsidP="00ED34FA">
      <w:pPr>
        <w:rPr>
          <w:rFonts w:asciiTheme="majorHAnsi" w:hAnsiTheme="majorHAnsi" w:cstheme="majorHAnsi"/>
          <w:sz w:val="12"/>
        </w:rPr>
      </w:pPr>
    </w:p>
    <w:p w14:paraId="1CFCE958" w14:textId="77777777" w:rsidR="00ED34FA" w:rsidRDefault="00ED34FA" w:rsidP="00ED34FA">
      <w:pPr>
        <w:pStyle w:val="Heading4"/>
        <w:rPr>
          <w:rFonts w:asciiTheme="majorHAnsi" w:hAnsiTheme="majorHAnsi" w:cstheme="majorHAnsi"/>
          <w:b w:val="0"/>
          <w:bCs w:val="0"/>
        </w:rPr>
      </w:pPr>
      <w:r>
        <w:rPr>
          <w:rFonts w:asciiTheme="majorHAnsi" w:hAnsiTheme="majorHAnsi" w:cstheme="majorHAnsi"/>
          <w:b w:val="0"/>
        </w:rPr>
        <w:t xml:space="preserve">Trade is </w:t>
      </w:r>
      <w:r>
        <w:rPr>
          <w:rFonts w:asciiTheme="majorHAnsi" w:hAnsiTheme="majorHAnsi" w:cstheme="majorHAnsi"/>
          <w:b w:val="0"/>
          <w:u w:val="single"/>
        </w:rPr>
        <w:t>irrelevant</w:t>
      </w:r>
      <w:r>
        <w:rPr>
          <w:rFonts w:asciiTheme="majorHAnsi" w:hAnsiTheme="majorHAnsi" w:cstheme="majorHAnsi"/>
          <w:b w:val="0"/>
        </w:rPr>
        <w:t xml:space="preserve"> for war </w:t>
      </w:r>
    </w:p>
    <w:p w14:paraId="2D908CCB" w14:textId="77777777" w:rsidR="00ED34FA" w:rsidRDefault="00ED34FA" w:rsidP="00ED34FA">
      <w:pPr>
        <w:rPr>
          <w:rFonts w:asciiTheme="majorHAnsi" w:hAnsiTheme="majorHAnsi" w:cstheme="majorHAnsi"/>
        </w:rPr>
      </w:pPr>
      <w:r>
        <w:rPr>
          <w:rFonts w:asciiTheme="majorHAnsi" w:hAnsiTheme="majorHAnsi" w:cstheme="majorHAnsi"/>
        </w:rPr>
        <w:t xml:space="preserve">Katherine </w:t>
      </w:r>
      <w:r>
        <w:rPr>
          <w:rStyle w:val="Style13ptBold"/>
          <w:rFonts w:asciiTheme="majorHAnsi" w:hAnsiTheme="majorHAnsi" w:cstheme="majorHAnsi"/>
        </w:rPr>
        <w:t>Barbieri 13</w:t>
      </w:r>
      <w:r>
        <w:rPr>
          <w:rFonts w:asciiTheme="majorHAnsi" w:hAnsiTheme="majorHAnsi" w:cstheme="majorHAnsi"/>
        </w:rPr>
        <w:t xml:space="preserve">, Associate Professor of </w:t>
      </w:r>
      <w:r>
        <w:rPr>
          <w:rFonts w:asciiTheme="majorHAnsi" w:hAnsiTheme="majorHAnsi" w:cstheme="majorHAnsi"/>
          <w:u w:val="single"/>
        </w:rPr>
        <w:t>If the Biden administration wants to achieve its stated goals, it will remove Trump’s protectionist measures, work multilaterally</w:t>
      </w:r>
      <w:r>
        <w:rPr>
          <w:rFonts w:asciiTheme="majorHAnsi" w:hAnsiTheme="majorHAnsi" w:cstheme="majorHAnsi"/>
          <w:sz w:val="12"/>
        </w:rPr>
        <w:t xml:space="preserve">, strengthen US infrastructure, invest in workforce skills and education, and expand America’s research capabilities. </w:t>
      </w:r>
      <w:r>
        <w:rPr>
          <w:rFonts w:asciiTheme="majorHAnsi" w:hAnsiTheme="majorHAnsi" w:cstheme="majorHAnsi"/>
        </w:rPr>
        <w:t>Political Science at the University of South Carolina, Ph.D. in Political Science from Binghamton University, “Economic Interdependence: A Path to Peace or Source of Interstate Conflict?” Chapter 10 in Conflict, War, and Peace: An Introduction to Scientific Research, google books</w:t>
      </w:r>
    </w:p>
    <w:p w14:paraId="1D760796" w14:textId="77777777" w:rsidR="00ED34FA" w:rsidRDefault="00ED34FA" w:rsidP="00ED34FA">
      <w:pPr>
        <w:rPr>
          <w:rFonts w:asciiTheme="majorHAnsi" w:hAnsiTheme="majorHAnsi" w:cstheme="majorHAnsi"/>
          <w:sz w:val="12"/>
        </w:rPr>
      </w:pPr>
      <w:r>
        <w:rPr>
          <w:rStyle w:val="Emphasis"/>
          <w:rFonts w:asciiTheme="majorHAnsi" w:hAnsiTheme="majorHAnsi" w:cstheme="majorHAnsi"/>
        </w:rPr>
        <w:t>How does interdependence affect war</w:t>
      </w:r>
      <w:r>
        <w:rPr>
          <w:rFonts w:asciiTheme="majorHAnsi" w:hAnsiTheme="majorHAnsi" w:cstheme="majorHAnsi"/>
          <w:sz w:val="12"/>
        </w:rPr>
        <w:t xml:space="preserve">, the most intense form of conflict? Table 2 gives </w:t>
      </w:r>
      <w:r>
        <w:rPr>
          <w:rStyle w:val="StyleUnderline"/>
          <w:rFonts w:asciiTheme="majorHAnsi" w:hAnsiTheme="majorHAnsi" w:cstheme="majorHAnsi"/>
        </w:rPr>
        <w:t xml:space="preserve">the </w:t>
      </w:r>
      <w:r>
        <w:rPr>
          <w:rStyle w:val="Emphasis"/>
          <w:rFonts w:asciiTheme="majorHAnsi" w:hAnsiTheme="majorHAnsi" w:cstheme="majorHAnsi"/>
        </w:rPr>
        <w:t>empirical results</w:t>
      </w:r>
      <w:r>
        <w:rPr>
          <w:rFonts w:asciiTheme="majorHAnsi" w:hAnsiTheme="majorHAnsi" w:cstheme="majorHAnsi"/>
          <w:sz w:val="12"/>
        </w:rPr>
        <w:t xml:space="preserve">. The rarity of wars makes any analysis of their causes quite difficult, for variations in interdependence will seldom result in the occurrence of war. As in the case of MIDs, the log-likelihood ratio tests for each model suggest that the inclusion of the various measures of interdependence and the control variables improves our understanding of the factors affecting the occurrence of war over that obtained from the null model. However, the individual interdependence variables, alone, are not statistically significant. This is not the case with contiguity and relative capabilities, which are both statistically significant. Again, we see that contiguous dyads are more conflict-prone and that dyads composed of states with unequal power are more pacific than those with highly equal power. Surprisingly, no evidence is provided to support the commonly held proposition that democratic states are less likely to engage in wars with other democratic </w:t>
      </w:r>
      <w:proofErr w:type="gramStart"/>
      <w:r>
        <w:rPr>
          <w:rFonts w:asciiTheme="majorHAnsi" w:hAnsiTheme="majorHAnsi" w:cstheme="majorHAnsi"/>
          <w:sz w:val="12"/>
        </w:rPr>
        <w:t>states.¶</w:t>
      </w:r>
      <w:proofErr w:type="gramEnd"/>
      <w:r>
        <w:rPr>
          <w:rFonts w:asciiTheme="majorHAnsi" w:hAnsiTheme="majorHAnsi" w:cstheme="majorHAnsi"/>
          <w:sz w:val="12"/>
        </w:rPr>
        <w:t xml:space="preserve"> The </w:t>
      </w:r>
      <w:r>
        <w:rPr>
          <w:rStyle w:val="StyleUnderline"/>
          <w:rFonts w:asciiTheme="majorHAnsi" w:hAnsiTheme="majorHAnsi" w:cstheme="majorHAnsi"/>
        </w:rPr>
        <w:t xml:space="preserve">evidence from the pre-WWII period provides support for those arguing that </w:t>
      </w:r>
      <w:r>
        <w:rPr>
          <w:rStyle w:val="Emphasis"/>
          <w:rFonts w:asciiTheme="majorHAnsi" w:hAnsiTheme="majorHAnsi" w:cstheme="majorHAnsi"/>
          <w:highlight w:val="green"/>
        </w:rPr>
        <w:t xml:space="preserve">economic factors have little, </w:t>
      </w:r>
      <w:r>
        <w:rPr>
          <w:rStyle w:val="Emphasis"/>
          <w:rFonts w:asciiTheme="majorHAnsi" w:hAnsiTheme="majorHAnsi" w:cstheme="majorHAnsi"/>
        </w:rPr>
        <w:t>if any</w:t>
      </w:r>
      <w:r>
        <w:rPr>
          <w:rStyle w:val="Emphasis"/>
          <w:rFonts w:asciiTheme="majorHAnsi" w:hAnsiTheme="majorHAnsi" w:cstheme="majorHAnsi"/>
          <w:highlight w:val="green"/>
        </w:rPr>
        <w:t>, influence</w:t>
      </w:r>
      <w:r>
        <w:rPr>
          <w:rStyle w:val="StyleUnderline"/>
          <w:rFonts w:asciiTheme="majorHAnsi" w:hAnsiTheme="majorHAnsi" w:cstheme="majorHAnsi"/>
          <w:highlight w:val="green"/>
        </w:rPr>
        <w:t xml:space="preserve"> on</w:t>
      </w:r>
      <w:r>
        <w:rPr>
          <w:rFonts w:asciiTheme="majorHAnsi" w:hAnsiTheme="majorHAnsi" w:cstheme="majorHAnsi"/>
          <w:sz w:val="12"/>
        </w:rPr>
        <w:t xml:space="preserve"> affecting </w:t>
      </w:r>
      <w:r>
        <w:rPr>
          <w:rStyle w:val="StyleUnderline"/>
          <w:rFonts w:asciiTheme="majorHAnsi" w:hAnsiTheme="majorHAnsi" w:cstheme="majorHAnsi"/>
        </w:rPr>
        <w:t xml:space="preserve">leaders’ decisions to engage in </w:t>
      </w:r>
      <w:r>
        <w:rPr>
          <w:rStyle w:val="StyleUnderline"/>
          <w:rFonts w:asciiTheme="majorHAnsi" w:hAnsiTheme="majorHAnsi" w:cstheme="majorHAnsi"/>
          <w:highlight w:val="green"/>
        </w:rPr>
        <w:t>war</w:t>
      </w:r>
      <w:r>
        <w:rPr>
          <w:rFonts w:asciiTheme="majorHAnsi" w:hAnsiTheme="majorHAnsi" w:cstheme="majorHAnsi"/>
          <w:sz w:val="12"/>
        </w:rPr>
        <w:t xml:space="preserve">, but many of the control variables are also statistically insignificant. These results should be interpreted with caution, since the sample does not contain a sufficient </w:t>
      </w:r>
      <w:proofErr w:type="gramStart"/>
      <w:r>
        <w:rPr>
          <w:rFonts w:asciiTheme="majorHAnsi" w:hAnsiTheme="majorHAnsi" w:cstheme="majorHAnsi"/>
          <w:sz w:val="12"/>
        </w:rPr>
        <w:t>number</w:t>
      </w:r>
      <w:proofErr w:type="gramEnd"/>
      <w:r>
        <w:rPr>
          <w:rFonts w:asciiTheme="majorHAnsi" w:hAnsiTheme="majorHAnsi" w:cstheme="majorHAnsi"/>
          <w:sz w:val="12"/>
        </w:rPr>
        <w:t xml:space="preserve"> wars to allow us to capture great variations across different types of relationships. Many observations of war are excluded from the sample by virtue of not having the corresponding explanatory measures. A variable would have to have an extremely strong influence on conflict—as does contiguity—to find significant results. ¶ 7. Conclusions </w:t>
      </w:r>
      <w:r>
        <w:rPr>
          <w:rStyle w:val="StyleUnderline"/>
          <w:rFonts w:asciiTheme="majorHAnsi" w:hAnsiTheme="majorHAnsi" w:cstheme="majorHAnsi"/>
          <w:highlight w:val="green"/>
        </w:rPr>
        <w:t xml:space="preserve">This study provides </w:t>
      </w:r>
      <w:r>
        <w:rPr>
          <w:rStyle w:val="Emphasis"/>
          <w:rFonts w:asciiTheme="majorHAnsi" w:hAnsiTheme="majorHAnsi" w:cstheme="majorHAnsi"/>
          <w:highlight w:val="green"/>
        </w:rPr>
        <w:t>little</w:t>
      </w:r>
      <w:r>
        <w:rPr>
          <w:rStyle w:val="Emphasis"/>
          <w:rFonts w:asciiTheme="majorHAnsi" w:hAnsiTheme="majorHAnsi" w:cstheme="majorHAnsi"/>
        </w:rPr>
        <w:t xml:space="preserve"> empirical </w:t>
      </w:r>
      <w:r>
        <w:rPr>
          <w:rStyle w:val="Emphasis"/>
          <w:rFonts w:asciiTheme="majorHAnsi" w:hAnsiTheme="majorHAnsi" w:cstheme="majorHAnsi"/>
          <w:highlight w:val="green"/>
        </w:rPr>
        <w:t>support</w:t>
      </w:r>
      <w:r>
        <w:rPr>
          <w:rStyle w:val="StyleUnderline"/>
          <w:rFonts w:asciiTheme="majorHAnsi" w:hAnsiTheme="majorHAnsi" w:cstheme="majorHAnsi"/>
        </w:rPr>
        <w:t xml:space="preserve"> for the liberal proposition </w:t>
      </w:r>
      <w:r>
        <w:rPr>
          <w:rStyle w:val="StyleUnderline"/>
          <w:rFonts w:asciiTheme="majorHAnsi" w:hAnsiTheme="majorHAnsi" w:cstheme="majorHAnsi"/>
          <w:highlight w:val="green"/>
        </w:rPr>
        <w:t>that trade provides a path to interstate peace</w:t>
      </w:r>
      <w:r>
        <w:rPr>
          <w:rFonts w:asciiTheme="majorHAnsi" w:hAnsiTheme="majorHAnsi" w:cstheme="majorHAnsi"/>
          <w:sz w:val="12"/>
          <w:highlight w:val="green"/>
        </w:rPr>
        <w:t xml:space="preserve">. </w:t>
      </w:r>
      <w:r>
        <w:rPr>
          <w:rStyle w:val="Emphasis"/>
          <w:rFonts w:asciiTheme="majorHAnsi" w:hAnsiTheme="majorHAnsi" w:cstheme="majorHAnsi"/>
          <w:highlight w:val="green"/>
        </w:rPr>
        <w:t>Even after</w:t>
      </w:r>
      <w:r>
        <w:rPr>
          <w:rFonts w:asciiTheme="majorHAnsi" w:hAnsiTheme="majorHAnsi" w:cstheme="majorHAnsi"/>
          <w:sz w:val="12"/>
          <w:highlight w:val="green"/>
        </w:rPr>
        <w:t xml:space="preserve"> </w:t>
      </w:r>
      <w:r>
        <w:rPr>
          <w:rStyle w:val="StyleUnderline"/>
          <w:rFonts w:asciiTheme="majorHAnsi" w:hAnsiTheme="majorHAnsi" w:cstheme="majorHAnsi"/>
          <w:highlight w:val="green"/>
        </w:rPr>
        <w:t>controlling for</w:t>
      </w:r>
      <w:r>
        <w:rPr>
          <w:rStyle w:val="StyleUnderline"/>
          <w:rFonts w:asciiTheme="majorHAnsi" w:hAnsiTheme="majorHAnsi" w:cstheme="majorHAnsi"/>
        </w:rPr>
        <w:t xml:space="preserve"> the influence of </w:t>
      </w:r>
      <w:r>
        <w:rPr>
          <w:rStyle w:val="StyleUnderline"/>
          <w:rFonts w:asciiTheme="majorHAnsi" w:hAnsiTheme="majorHAnsi" w:cstheme="majorHAnsi"/>
          <w:highlight w:val="green"/>
        </w:rPr>
        <w:t>contiguity, joint democracy, alliance ties, and relative capabilities</w:t>
      </w:r>
      <w:r>
        <w:rPr>
          <w:rFonts w:asciiTheme="majorHAnsi" w:hAnsiTheme="majorHAnsi" w:cstheme="majorHAnsi"/>
          <w:sz w:val="12"/>
        </w:rPr>
        <w:t xml:space="preserve">, the </w:t>
      </w:r>
      <w:r>
        <w:rPr>
          <w:rStyle w:val="StyleUnderline"/>
          <w:rFonts w:asciiTheme="majorHAnsi" w:hAnsiTheme="majorHAnsi" w:cstheme="majorHAnsi"/>
        </w:rPr>
        <w:t xml:space="preserve">evidence suggests that </w:t>
      </w:r>
      <w:r>
        <w:rPr>
          <w:rStyle w:val="Emphasis"/>
          <w:rFonts w:asciiTheme="majorHAnsi" w:hAnsiTheme="majorHAnsi" w:cstheme="majorHAnsi"/>
        </w:rPr>
        <w:t>in most instances trade fails to deter conflict</w:t>
      </w:r>
      <w:r>
        <w:rPr>
          <w:rFonts w:asciiTheme="majorHAnsi" w:hAnsiTheme="majorHAnsi" w:cstheme="majorHAnsi"/>
          <w:sz w:val="12"/>
        </w:rPr>
        <w:t xml:space="preserve">. </w:t>
      </w:r>
      <w:r>
        <w:rPr>
          <w:rStyle w:val="StyleUnderline"/>
          <w:rFonts w:asciiTheme="majorHAnsi" w:hAnsiTheme="majorHAnsi" w:cstheme="majorHAnsi"/>
        </w:rPr>
        <w:t>Instead</w:t>
      </w:r>
      <w:r>
        <w:rPr>
          <w:rFonts w:asciiTheme="majorHAnsi" w:hAnsiTheme="majorHAnsi" w:cstheme="majorHAnsi"/>
          <w:sz w:val="12"/>
        </w:rPr>
        <w:t xml:space="preserve">, extensive </w:t>
      </w:r>
      <w:r>
        <w:rPr>
          <w:rStyle w:val="StyleUnderline"/>
          <w:rFonts w:asciiTheme="majorHAnsi" w:hAnsiTheme="majorHAnsi" w:cstheme="majorHAnsi"/>
        </w:rPr>
        <w:t>economic interdependence</w:t>
      </w:r>
      <w:r>
        <w:rPr>
          <w:rFonts w:asciiTheme="majorHAnsi" w:hAnsiTheme="majorHAnsi" w:cstheme="majorHAnsi"/>
          <w:sz w:val="12"/>
        </w:rPr>
        <w:t xml:space="preserve"> increases the likelihood that dyads engage in militarized dispute; however, it </w:t>
      </w:r>
      <w:r>
        <w:rPr>
          <w:rStyle w:val="Emphasis"/>
          <w:rFonts w:asciiTheme="majorHAnsi" w:hAnsiTheme="majorHAnsi" w:cstheme="majorHAnsi"/>
        </w:rPr>
        <w:t>appears to have little influence on the incidence of war</w:t>
      </w:r>
      <w:r>
        <w:rPr>
          <w:rFonts w:asciiTheme="majorHAnsi" w:hAnsiTheme="majorHAnsi" w:cstheme="majorHAnsi"/>
          <w:sz w:val="12"/>
        </w:rPr>
        <w:t xml:space="preserve">. </w:t>
      </w:r>
    </w:p>
    <w:p w14:paraId="50133A25" w14:textId="40A225B0" w:rsidR="00ED34FA" w:rsidRDefault="00ED34FA" w:rsidP="00ED34FA"/>
    <w:p w14:paraId="576709A8" w14:textId="77777777" w:rsidR="003407E1" w:rsidRDefault="003407E1" w:rsidP="003407E1">
      <w:pPr>
        <w:pStyle w:val="Heading4"/>
        <w:rPr>
          <w:rFonts w:asciiTheme="majorHAnsi" w:hAnsiTheme="majorHAnsi" w:cstheme="majorHAnsi"/>
          <w:bCs w:val="0"/>
        </w:rPr>
      </w:pPr>
      <w:r>
        <w:rPr>
          <w:rFonts w:asciiTheme="majorHAnsi" w:hAnsiTheme="majorHAnsi" w:cstheme="majorHAnsi"/>
          <w:b w:val="0"/>
        </w:rPr>
        <w:t>Trade wars don’t go to hot wars</w:t>
      </w:r>
    </w:p>
    <w:p w14:paraId="26EA644C" w14:textId="77777777" w:rsidR="003407E1" w:rsidRDefault="003407E1" w:rsidP="003407E1">
      <w:pPr>
        <w:rPr>
          <w:rFonts w:asciiTheme="majorHAnsi" w:hAnsiTheme="majorHAnsi" w:cstheme="majorHAnsi"/>
        </w:rPr>
      </w:pPr>
      <w:proofErr w:type="spellStart"/>
      <w:r>
        <w:rPr>
          <w:rFonts w:asciiTheme="majorHAnsi" w:hAnsiTheme="majorHAnsi" w:cstheme="majorHAnsi"/>
          <w:b/>
        </w:rPr>
        <w:t>Dayen</w:t>
      </w:r>
      <w:proofErr w:type="spellEnd"/>
      <w:r>
        <w:rPr>
          <w:rFonts w:asciiTheme="majorHAnsi" w:hAnsiTheme="majorHAnsi" w:cstheme="majorHAnsi"/>
          <w:b/>
        </w:rPr>
        <w:t xml:space="preserve"> 17</w:t>
      </w:r>
      <w:r>
        <w:rPr>
          <w:rFonts w:asciiTheme="majorHAnsi" w:hAnsiTheme="majorHAnsi" w:cstheme="majorHAnsi"/>
        </w:rPr>
        <w:t>, New Republic contributor (David “Trump Is Signaling a Trade War, but It’s Not as Disastrous as You May Think”, https://www.thenation.com/article/trump-is-signaling-a-trade-war-but-its-not-as-disastrous-as-you-may-think/)</w:t>
      </w:r>
    </w:p>
    <w:p w14:paraId="09169187" w14:textId="77777777" w:rsidR="003407E1" w:rsidRDefault="003407E1" w:rsidP="003407E1">
      <w:pPr>
        <w:rPr>
          <w:rStyle w:val="Emphasis"/>
          <w:rFonts w:asciiTheme="majorHAnsi" w:hAnsiTheme="majorHAnsi" w:cstheme="majorHAnsi"/>
        </w:rPr>
      </w:pPr>
      <w:r>
        <w:rPr>
          <w:rFonts w:asciiTheme="majorHAnsi" w:hAnsiTheme="majorHAnsi" w:cstheme="majorHAnsi"/>
          <w:sz w:val="14"/>
        </w:rPr>
        <w:t xml:space="preserve">Can Trump enact tariffs on his own? Though it would appear to contradict the Origination Clause of the Constitution, Congress has delegated that authority in enough pieces of legislation that Trump could probably raise import duties unilaterally. </w:t>
      </w:r>
      <w:r>
        <w:rPr>
          <w:rStyle w:val="StyleUnderline"/>
          <w:rFonts w:asciiTheme="majorHAnsi" w:hAnsiTheme="majorHAnsi" w:cstheme="majorHAnsi"/>
        </w:rPr>
        <w:t>But what would be the practical effect? Hard-core free traders paint a picture of cataclysm. Tariffs will launch trade wars, increase prices, and destroy the economy. This</w:t>
      </w:r>
      <w:r>
        <w:rPr>
          <w:rFonts w:asciiTheme="majorHAnsi" w:hAnsiTheme="majorHAnsi" w:cstheme="majorHAnsi"/>
          <w:sz w:val="14"/>
        </w:rPr>
        <w:t xml:space="preserve"> is all hard-wired into the pro-globalization worldview. Thomas Friedman once famously admitted that he wrote a column supporting a free-trade agreement with Central America without knowing a thing about it: “I just knew two words: free trade,” he told an audience. Presumably the opposite is true for Friedman: He sees one word, “tariff,” and immediately screams in horror. Oddly, many of those same proponents of free trade favor a policy that looks very much like a tariff. The Republican corporate-tax revamp includes something called a border-adjustment tax, which would impose a 20 percent tax on imports while eliminating a tax on exports. Like with tariffs, the goal appears to be to encourage domestic production. In fact, the tax would be much higher than the 5-10 percent tariff being floated. (It also might be illegal under the current global trade regime.) </w:t>
      </w:r>
      <w:r>
        <w:rPr>
          <w:rStyle w:val="StyleUnderline"/>
          <w:rFonts w:asciiTheme="majorHAnsi" w:hAnsiTheme="majorHAnsi" w:cstheme="majorHAnsi"/>
        </w:rPr>
        <w:t xml:space="preserve">Supporters of border adjustment, particularly economists, argue that </w:t>
      </w:r>
      <w:r>
        <w:rPr>
          <w:rStyle w:val="StyleUnderline"/>
          <w:rFonts w:asciiTheme="majorHAnsi" w:hAnsiTheme="majorHAnsi" w:cstheme="majorHAnsi"/>
          <w:highlight w:val="green"/>
        </w:rPr>
        <w:t>it will end up trade neutral</w:t>
      </w:r>
      <w:r>
        <w:rPr>
          <w:rStyle w:val="StyleUnderline"/>
          <w:rFonts w:asciiTheme="majorHAnsi" w:hAnsiTheme="majorHAnsi" w:cstheme="majorHAnsi"/>
        </w:rPr>
        <w:t xml:space="preserve">, because </w:t>
      </w:r>
      <w:r>
        <w:rPr>
          <w:rStyle w:val="StyleUnderline"/>
          <w:rFonts w:asciiTheme="majorHAnsi" w:hAnsiTheme="majorHAnsi" w:cstheme="majorHAnsi"/>
          <w:highlight w:val="green"/>
        </w:rPr>
        <w:t>the exchange rate will fluctuate in response</w:t>
      </w:r>
      <w:r>
        <w:rPr>
          <w:rStyle w:val="StyleUnderline"/>
          <w:rFonts w:asciiTheme="majorHAnsi" w:hAnsiTheme="majorHAnsi" w:cstheme="majorHAnsi"/>
        </w:rPr>
        <w:t xml:space="preserve"> to the tax. In other words, though the tax would make American-made goods more attractive, the value of the dollar would increase, leveling that out. Few of these economists seem to carry over the same analysis to the effects of a tariff. I don’t understand why. There’s no reason to doubt the fact that, if Trump imposed an across-the-board tariff, the dollar would strengthen, thus nullifying the desired effect.</w:t>
      </w:r>
      <w:r>
        <w:rPr>
          <w:rFonts w:asciiTheme="majorHAnsi" w:hAnsiTheme="majorHAnsi" w:cstheme="majorHAnsi"/>
          <w:sz w:val="14"/>
        </w:rPr>
        <w:t xml:space="preserve"> Indeed, before Trump has even taken office, the dollar has risen to a 14-year high, in anticipation of a more protectionist stance. </w:t>
      </w:r>
      <w:r>
        <w:rPr>
          <w:rStyle w:val="StyleUnderline"/>
          <w:rFonts w:asciiTheme="majorHAnsi" w:hAnsiTheme="majorHAnsi" w:cstheme="majorHAnsi"/>
        </w:rPr>
        <w:t>Incidentally, for all the one-off announcements by Trump (however factually challenged) about hundreds of jobs he has allegedly rescued here or there, this one development—the rise in the dollar—has likely caused the loss of hundreds of thousands of manufacturing job</w:t>
      </w:r>
      <w:r>
        <w:rPr>
          <w:rFonts w:asciiTheme="majorHAnsi" w:hAnsiTheme="majorHAnsi" w:cstheme="majorHAnsi"/>
          <w:sz w:val="14"/>
        </w:rPr>
        <w:t xml:space="preserve">s, under standard economic theory. </w:t>
      </w:r>
      <w:r>
        <w:rPr>
          <w:rStyle w:val="Emphasis"/>
          <w:rFonts w:asciiTheme="majorHAnsi" w:hAnsiTheme="majorHAnsi" w:cstheme="majorHAnsi"/>
        </w:rPr>
        <w:t xml:space="preserve">Looked at this way, </w:t>
      </w:r>
      <w:r>
        <w:rPr>
          <w:rStyle w:val="Emphasis"/>
          <w:rFonts w:asciiTheme="majorHAnsi" w:hAnsiTheme="majorHAnsi" w:cstheme="majorHAnsi"/>
          <w:highlight w:val="green"/>
        </w:rPr>
        <w:t xml:space="preserve">higher tariffs </w:t>
      </w:r>
      <w:r>
        <w:rPr>
          <w:rStyle w:val="Emphasis"/>
          <w:rFonts w:asciiTheme="majorHAnsi" w:hAnsiTheme="majorHAnsi" w:cstheme="majorHAnsi"/>
        </w:rPr>
        <w:t xml:space="preserve">wouldn’t cause a recession (as Paul Krugman has acknowledged), but would be </w:t>
      </w:r>
      <w:r>
        <w:rPr>
          <w:rStyle w:val="Emphasis"/>
          <w:rFonts w:asciiTheme="majorHAnsi" w:hAnsiTheme="majorHAnsi" w:cstheme="majorHAnsi"/>
          <w:highlight w:val="green"/>
        </w:rPr>
        <w:t xml:space="preserve">somewhat pointless, </w:t>
      </w:r>
      <w:r>
        <w:rPr>
          <w:rStyle w:val="Emphasis"/>
          <w:rFonts w:asciiTheme="majorHAnsi" w:hAnsiTheme="majorHAnsi" w:cstheme="majorHAnsi"/>
        </w:rPr>
        <w:t xml:space="preserve">with </w:t>
      </w:r>
      <w:r>
        <w:rPr>
          <w:rStyle w:val="Emphasis"/>
          <w:rFonts w:asciiTheme="majorHAnsi" w:hAnsiTheme="majorHAnsi" w:cstheme="majorHAnsi"/>
          <w:highlight w:val="green"/>
        </w:rPr>
        <w:t xml:space="preserve">currency exchanges shifting </w:t>
      </w:r>
      <w:r>
        <w:rPr>
          <w:rStyle w:val="Emphasis"/>
          <w:rFonts w:asciiTheme="majorHAnsi" w:hAnsiTheme="majorHAnsi" w:cstheme="majorHAnsi"/>
        </w:rPr>
        <w:t xml:space="preserve">to account </w:t>
      </w:r>
      <w:r>
        <w:rPr>
          <w:rStyle w:val="Emphasis"/>
          <w:rFonts w:asciiTheme="majorHAnsi" w:hAnsiTheme="majorHAnsi" w:cstheme="majorHAnsi"/>
          <w:highlight w:val="green"/>
        </w:rPr>
        <w:t>for any changes</w:t>
      </w:r>
      <w:r>
        <w:rPr>
          <w:rStyle w:val="Emphasis"/>
          <w:rFonts w:asciiTheme="majorHAnsi" w:hAnsiTheme="majorHAnsi" w:cstheme="majorHAnsi"/>
        </w:rPr>
        <w:t xml:space="preserve">. </w:t>
      </w:r>
      <w:r>
        <w:rPr>
          <w:rStyle w:val="Emphasis"/>
          <w:rFonts w:asciiTheme="majorHAnsi" w:hAnsiTheme="majorHAnsi" w:cstheme="majorHAnsi"/>
          <w:highlight w:val="green"/>
        </w:rPr>
        <w:t>Trade wars</w:t>
      </w:r>
      <w:r>
        <w:rPr>
          <w:rStyle w:val="Emphasis"/>
          <w:rFonts w:asciiTheme="majorHAnsi" w:hAnsiTheme="majorHAnsi" w:cstheme="majorHAnsi"/>
        </w:rPr>
        <w:t xml:space="preserve"> </w:t>
      </w:r>
      <w:r>
        <w:rPr>
          <w:rStyle w:val="Emphasis"/>
          <w:rFonts w:asciiTheme="majorHAnsi" w:hAnsiTheme="majorHAnsi" w:cstheme="majorHAnsi"/>
          <w:highlight w:val="green"/>
        </w:rPr>
        <w:t>might temporarily reduce efficiency</w:t>
      </w:r>
      <w:r>
        <w:rPr>
          <w:rStyle w:val="Emphasis"/>
          <w:rFonts w:asciiTheme="majorHAnsi" w:hAnsiTheme="majorHAnsi" w:cstheme="majorHAnsi"/>
        </w:rPr>
        <w:t xml:space="preserve">, as domestic supply chains would have to be rebuilt, </w:t>
      </w:r>
      <w:r>
        <w:rPr>
          <w:rStyle w:val="Emphasis"/>
          <w:rFonts w:asciiTheme="majorHAnsi" w:hAnsiTheme="majorHAnsi" w:cstheme="majorHAnsi"/>
          <w:highlight w:val="green"/>
        </w:rPr>
        <w:t>but they’re unlikely to radically alter</w:t>
      </w:r>
      <w:r>
        <w:rPr>
          <w:rStyle w:val="Emphasis"/>
          <w:rFonts w:asciiTheme="majorHAnsi" w:hAnsiTheme="majorHAnsi" w:cstheme="majorHAnsi"/>
        </w:rPr>
        <w:t xml:space="preserve"> the balance of </w:t>
      </w:r>
      <w:r>
        <w:rPr>
          <w:rStyle w:val="Emphasis"/>
          <w:rFonts w:asciiTheme="majorHAnsi" w:hAnsiTheme="majorHAnsi" w:cstheme="majorHAnsi"/>
          <w:highlight w:val="green"/>
        </w:rPr>
        <w:t>trade</w:t>
      </w:r>
      <w:r>
        <w:rPr>
          <w:rStyle w:val="Emphasis"/>
          <w:rFonts w:asciiTheme="majorHAnsi" w:hAnsiTheme="majorHAnsi" w:cstheme="majorHAnsi"/>
        </w:rPr>
        <w:t xml:space="preserve"> on their own. </w:t>
      </w:r>
      <w:r>
        <w:rPr>
          <w:rStyle w:val="StyleUnderline"/>
          <w:rFonts w:asciiTheme="majorHAnsi" w:hAnsiTheme="majorHAnsi" w:cstheme="majorHAnsi"/>
        </w:rPr>
        <w:t xml:space="preserve">There are other variables here. Importers and exporters who have lived in a world of floating exchange rates for decades </w:t>
      </w:r>
      <w:r>
        <w:rPr>
          <w:rStyle w:val="Emphasis"/>
          <w:rFonts w:asciiTheme="majorHAnsi" w:hAnsiTheme="majorHAnsi" w:cstheme="majorHAnsi"/>
        </w:rPr>
        <w:t xml:space="preserve">may be </w:t>
      </w:r>
      <w:proofErr w:type="gramStart"/>
      <w:r>
        <w:rPr>
          <w:rStyle w:val="Emphasis"/>
          <w:rFonts w:asciiTheme="majorHAnsi" w:hAnsiTheme="majorHAnsi" w:cstheme="majorHAnsi"/>
        </w:rPr>
        <w:t>fairly nimble</w:t>
      </w:r>
      <w:proofErr w:type="gramEnd"/>
      <w:r>
        <w:rPr>
          <w:rStyle w:val="Emphasis"/>
          <w:rFonts w:asciiTheme="majorHAnsi" w:hAnsiTheme="majorHAnsi" w:cstheme="majorHAnsi"/>
        </w:rPr>
        <w:t xml:space="preserve"> in adjusting to them</w:t>
      </w:r>
      <w:r>
        <w:rPr>
          <w:rFonts w:asciiTheme="majorHAnsi" w:hAnsiTheme="majorHAnsi" w:cstheme="majorHAnsi"/>
          <w:sz w:val="14"/>
        </w:rPr>
        <w:t xml:space="preserve">. </w:t>
      </w:r>
      <w:r>
        <w:rPr>
          <w:rStyle w:val="StyleUnderline"/>
          <w:rFonts w:asciiTheme="majorHAnsi" w:hAnsiTheme="majorHAnsi" w:cstheme="majorHAnsi"/>
        </w:rPr>
        <w:t>On the downside, Krugman explains that raising tariffs could inhibit capital flows, meaning that investors will place less money into US markets. You can see how that might reduce economic growth.</w:t>
      </w:r>
      <w:r>
        <w:rPr>
          <w:rFonts w:asciiTheme="majorHAnsi" w:hAnsiTheme="majorHAnsi" w:cstheme="majorHAnsi"/>
          <w:sz w:val="14"/>
        </w:rPr>
        <w:t xml:space="preserve"> </w:t>
      </w:r>
      <w:r>
        <w:rPr>
          <w:rStyle w:val="Emphasis"/>
          <w:rFonts w:asciiTheme="majorHAnsi" w:hAnsiTheme="majorHAnsi" w:cstheme="majorHAnsi"/>
        </w:rPr>
        <w:t xml:space="preserve">But Jeff </w:t>
      </w:r>
      <w:proofErr w:type="spellStart"/>
      <w:r>
        <w:rPr>
          <w:rStyle w:val="Emphasis"/>
          <w:rFonts w:asciiTheme="majorHAnsi" w:hAnsiTheme="majorHAnsi" w:cstheme="majorHAnsi"/>
        </w:rPr>
        <w:t>Spross</w:t>
      </w:r>
      <w:proofErr w:type="spellEnd"/>
      <w:r>
        <w:rPr>
          <w:rStyle w:val="Emphasis"/>
          <w:rFonts w:asciiTheme="majorHAnsi" w:hAnsiTheme="majorHAnsi" w:cstheme="majorHAnsi"/>
        </w:rPr>
        <w:t xml:space="preserve"> points out that </w:t>
      </w:r>
      <w:r>
        <w:rPr>
          <w:rStyle w:val="Emphasis"/>
          <w:rFonts w:asciiTheme="majorHAnsi" w:hAnsiTheme="majorHAnsi" w:cstheme="majorHAnsi"/>
          <w:highlight w:val="green"/>
        </w:rPr>
        <w:t>America</w:t>
      </w:r>
      <w:r>
        <w:rPr>
          <w:rStyle w:val="Emphasis"/>
          <w:rFonts w:asciiTheme="majorHAnsi" w:hAnsiTheme="majorHAnsi" w:cstheme="majorHAnsi"/>
        </w:rPr>
        <w:t xml:space="preserve"> currently </w:t>
      </w:r>
      <w:r>
        <w:rPr>
          <w:rStyle w:val="Emphasis"/>
          <w:rFonts w:asciiTheme="majorHAnsi" w:hAnsiTheme="majorHAnsi" w:cstheme="majorHAnsi"/>
          <w:highlight w:val="green"/>
        </w:rPr>
        <w:t>has</w:t>
      </w:r>
      <w:r>
        <w:rPr>
          <w:rStyle w:val="Emphasis"/>
          <w:rFonts w:asciiTheme="majorHAnsi" w:hAnsiTheme="majorHAnsi" w:cstheme="majorHAnsi"/>
        </w:rPr>
        <w:t xml:space="preserve"> a problem with </w:t>
      </w:r>
      <w:r>
        <w:rPr>
          <w:rStyle w:val="Emphasis"/>
          <w:rFonts w:asciiTheme="majorHAnsi" w:hAnsiTheme="majorHAnsi" w:cstheme="majorHAnsi"/>
          <w:highlight w:val="green"/>
        </w:rPr>
        <w:t>too much foreign money flowing</w:t>
      </w:r>
      <w:r>
        <w:rPr>
          <w:rStyle w:val="Emphasis"/>
          <w:rFonts w:asciiTheme="majorHAnsi" w:hAnsiTheme="majorHAnsi" w:cstheme="majorHAnsi"/>
        </w:rPr>
        <w:t xml:space="preserve"> in; </w:t>
      </w:r>
      <w:r>
        <w:rPr>
          <w:rStyle w:val="Emphasis"/>
          <w:rFonts w:asciiTheme="majorHAnsi" w:hAnsiTheme="majorHAnsi" w:cstheme="majorHAnsi"/>
          <w:highlight w:val="green"/>
        </w:rPr>
        <w:t>reducing</w:t>
      </w:r>
      <w:r>
        <w:rPr>
          <w:rStyle w:val="Emphasis"/>
          <w:rFonts w:asciiTheme="majorHAnsi" w:hAnsiTheme="majorHAnsi" w:cstheme="majorHAnsi"/>
        </w:rPr>
        <w:t xml:space="preserve"> the flow </w:t>
      </w:r>
      <w:r>
        <w:rPr>
          <w:rStyle w:val="Emphasis"/>
          <w:rFonts w:asciiTheme="majorHAnsi" w:hAnsiTheme="majorHAnsi" w:cstheme="majorHAnsi"/>
          <w:highlight w:val="green"/>
        </w:rPr>
        <w:t>could</w:t>
      </w:r>
      <w:r>
        <w:rPr>
          <w:rStyle w:val="Emphasis"/>
          <w:rFonts w:asciiTheme="majorHAnsi" w:hAnsiTheme="majorHAnsi" w:cstheme="majorHAnsi"/>
        </w:rPr>
        <w:t xml:space="preserve"> arguably </w:t>
      </w:r>
      <w:r>
        <w:rPr>
          <w:rStyle w:val="Emphasis"/>
          <w:rFonts w:asciiTheme="majorHAnsi" w:hAnsiTheme="majorHAnsi" w:cstheme="majorHAnsi"/>
          <w:highlight w:val="green"/>
        </w:rPr>
        <w:t>make</w:t>
      </w:r>
      <w:r>
        <w:rPr>
          <w:rStyle w:val="Emphasis"/>
          <w:rFonts w:asciiTheme="majorHAnsi" w:hAnsiTheme="majorHAnsi" w:cstheme="majorHAnsi"/>
        </w:rPr>
        <w:t xml:space="preserve"> the </w:t>
      </w:r>
      <w:r>
        <w:rPr>
          <w:rStyle w:val="Emphasis"/>
          <w:rFonts w:asciiTheme="majorHAnsi" w:hAnsiTheme="majorHAnsi" w:cstheme="majorHAnsi"/>
          <w:highlight w:val="green"/>
        </w:rPr>
        <w:t>econ</w:t>
      </w:r>
      <w:r>
        <w:rPr>
          <w:rStyle w:val="Emphasis"/>
          <w:rFonts w:asciiTheme="majorHAnsi" w:hAnsiTheme="majorHAnsi" w:cstheme="majorHAnsi"/>
        </w:rPr>
        <w:t xml:space="preserve">omy more </w:t>
      </w:r>
      <w:r>
        <w:rPr>
          <w:rStyle w:val="Emphasis"/>
          <w:rFonts w:asciiTheme="majorHAnsi" w:hAnsiTheme="majorHAnsi" w:cstheme="majorHAnsi"/>
          <w:highlight w:val="green"/>
        </w:rPr>
        <w:t>stable</w:t>
      </w:r>
      <w:r>
        <w:rPr>
          <w:rStyle w:val="Emphasis"/>
          <w:rFonts w:asciiTheme="majorHAnsi" w:hAnsiTheme="majorHAnsi" w:cstheme="majorHAnsi"/>
        </w:rPr>
        <w:t>. Trump could also seek to prevent unlawful currency manipulation (not necessarily from China, but from other Asian nations) that artificially disadvantages US manufacturing.</w:t>
      </w:r>
      <w:r>
        <w:rPr>
          <w:rFonts w:asciiTheme="majorHAnsi" w:hAnsiTheme="majorHAnsi" w:cstheme="majorHAnsi"/>
          <w:sz w:val="14"/>
        </w:rPr>
        <w:t xml:space="preserve"> The real unknown here is what Trump would do with all that tariff revenue. The border adjustment tax at 20 percent is assumed to bring in $1 trillion over the 10-year budget window. </w:t>
      </w:r>
      <w:proofErr w:type="gramStart"/>
      <w:r>
        <w:rPr>
          <w:rFonts w:asciiTheme="majorHAnsi" w:hAnsiTheme="majorHAnsi" w:cstheme="majorHAnsi"/>
          <w:sz w:val="14"/>
        </w:rPr>
        <w:t>So</w:t>
      </w:r>
      <w:proofErr w:type="gramEnd"/>
      <w:r>
        <w:rPr>
          <w:rFonts w:asciiTheme="majorHAnsi" w:hAnsiTheme="majorHAnsi" w:cstheme="majorHAnsi"/>
          <w:sz w:val="14"/>
        </w:rPr>
        <w:t xml:space="preserve"> a tariff of even one-quarter or one-half that size would draw significant funds. What’s the plan for it? Would it get plowed into job-creating investments? Tax cuts for the wealthy? That’s a significant variable as well. We do know that the same pundits who confidently predicted that globalization would be a win-win policy for America repeatedly got it wrong. Those on the losing side saw their jobs shipped out and factories closed </w:t>
      </w:r>
      <w:proofErr w:type="gramStart"/>
      <w:r>
        <w:rPr>
          <w:rFonts w:asciiTheme="majorHAnsi" w:hAnsiTheme="majorHAnsi" w:cstheme="majorHAnsi"/>
          <w:sz w:val="14"/>
        </w:rPr>
        <w:t>down, and</w:t>
      </w:r>
      <w:proofErr w:type="gramEnd"/>
      <w:r>
        <w:rPr>
          <w:rFonts w:asciiTheme="majorHAnsi" w:hAnsiTheme="majorHAnsi" w:cstheme="majorHAnsi"/>
          <w:sz w:val="14"/>
        </w:rPr>
        <w:t xml:space="preserve"> weren’t given the kind of assistance needed to offset the disruption. </w:t>
      </w:r>
      <w:proofErr w:type="gramStart"/>
      <w:r>
        <w:rPr>
          <w:rFonts w:asciiTheme="majorHAnsi" w:hAnsiTheme="majorHAnsi" w:cstheme="majorHAnsi"/>
          <w:sz w:val="14"/>
        </w:rPr>
        <w:t>So</w:t>
      </w:r>
      <w:proofErr w:type="gramEnd"/>
      <w:r>
        <w:rPr>
          <w:rFonts w:asciiTheme="majorHAnsi" w:hAnsiTheme="majorHAnsi" w:cstheme="majorHAnsi"/>
          <w:sz w:val="14"/>
        </w:rPr>
        <w:t xml:space="preserve"> it’s worth being a little skeptical of the warnings coming from the same corners now. </w:t>
      </w:r>
      <w:r>
        <w:rPr>
          <w:rStyle w:val="StyleUnderline"/>
          <w:rFonts w:asciiTheme="majorHAnsi" w:hAnsiTheme="majorHAnsi" w:cstheme="majorHAnsi"/>
        </w:rPr>
        <w:t xml:space="preserve">I don’t have a ton of faith in the Trump team to necessarily make their trade agenda work (especially as corporate interests will seek to co-opt the redesigned policies in ways even friendlier to their bottom line). And I think there are smarter ways to balance our trade deficit than a tariff strategy which will just run up against currency exchange rates. But the hysteria accompanying these tariffs (which wasn’t at all present when President Obama imposed his own tariffs on Chinese tires and steel) </w:t>
      </w:r>
      <w:r>
        <w:rPr>
          <w:rStyle w:val="Emphasis"/>
          <w:rFonts w:asciiTheme="majorHAnsi" w:hAnsiTheme="majorHAnsi" w:cstheme="majorHAnsi"/>
        </w:rPr>
        <w:t>seems far beyond what little we can assume about the actual results of such a strategy.</w:t>
      </w:r>
    </w:p>
    <w:p w14:paraId="278C9619" w14:textId="6341B474" w:rsidR="003407E1" w:rsidRDefault="003407E1" w:rsidP="00ED34FA"/>
    <w:p w14:paraId="6AB4B99A" w14:textId="77777777" w:rsidR="005456C6" w:rsidRPr="00ED34FA" w:rsidRDefault="005456C6" w:rsidP="00ED34FA"/>
    <w:sectPr w:rsidR="005456C6" w:rsidRPr="00ED34F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00000001" w:usb1="08070000" w:usb2="00000010" w:usb3="00000000" w:csb0="00020000" w:csb1="00000000"/>
  </w:font>
  <w:font w:name="Garamond">
    <w:panose1 w:val="02020404030301010803"/>
    <w:charset w:val="00"/>
    <w:family w:val="roman"/>
    <w:pitch w:val="variable"/>
    <w:sig w:usb0="00000287" w:usb1="00000002"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 w:name="Minion Pro Med">
    <w:panose1 w:val="020B0604020202020204"/>
    <w:charset w:val="00"/>
    <w:family w:val="roman"/>
    <w:notTrueType/>
    <w:pitch w:val="variable"/>
    <w:sig w:usb0="60000287" w:usb1="00000001" w:usb2="00000000" w:usb3="00000000" w:csb0="0000019F" w:csb1="00000000"/>
  </w:font>
  <w:font w:name="Frutiger LT Std 45 Light">
    <w:altName w:val="Cambria"/>
    <w:panose1 w:val="020B0604020202020204"/>
    <w:charset w:val="4D"/>
    <w:family w:val="swiss"/>
    <w:notTrueType/>
    <w:pitch w:val="default"/>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Minion Pro">
    <w:panose1 w:val="020B0604020202020204"/>
    <w:charset w:val="00"/>
    <w:family w:val="roman"/>
    <w:notTrueType/>
    <w:pitch w:val="variable"/>
    <w:sig w:usb0="60000287" w:usb1="00000001" w:usb2="00000000" w:usb3="00000000" w:csb0="0000019F" w:csb1="00000000"/>
  </w:font>
  <w:font w:name="Interstate">
    <w:altName w:val="Interstate"/>
    <w:panose1 w:val="020B0604020202020204"/>
    <w:charset w:val="00"/>
    <w:family w:val="swiss"/>
    <w:notTrueType/>
    <w:pitch w:val="default"/>
    <w:sig w:usb0="00000003" w:usb1="00000000" w:usb2="00000000" w:usb3="00000000" w:csb0="00000001" w:csb1="00000000"/>
  </w:font>
  <w:font w:name="Fairfield LT Std Medium">
    <w:altName w:val="Fairfield LT Std Medium"/>
    <w:panose1 w:val="020B0604020202020204"/>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Droid Sans Fallback">
    <w:altName w:val="MS Mincho"/>
    <w:panose1 w:val="020B0604020202020204"/>
    <w:charset w:val="00"/>
    <w:family w:val="auto"/>
    <w:pitch w:val="variable"/>
  </w:font>
  <w:font w:name="Lohit Hindi">
    <w:altName w:val="Yu Gothic"/>
    <w:panose1 w:val="020B0604020202020204"/>
    <w:charset w:val="00"/>
    <w:family w:val="auto"/>
    <w:pitch w:val="default"/>
  </w:font>
  <w:font w:name="AppleMyungjo">
    <w:panose1 w:val="00000000000000000000"/>
    <w:charset w:val="81"/>
    <w:family w:val="auto"/>
    <w:pitch w:val="variable"/>
    <w:sig w:usb0="00000001" w:usb1="09060000" w:usb2="00000010" w:usb3="00000000" w:csb0="00280001" w:csb1="00000000"/>
  </w:font>
  <w:font w:name="Segoe UI">
    <w:panose1 w:val="020B0502040204020203"/>
    <w:charset w:val="00"/>
    <w:family w:val="swiss"/>
    <w:pitch w:val="variable"/>
    <w:sig w:usb0="E4002EFF" w:usb1="C000E47F" w:usb2="00000009" w:usb3="00000000" w:csb0="000001FF" w:csb1="00000000"/>
  </w:font>
  <w:font w:name="Baskerville">
    <w:panose1 w:val="02020502070401020303"/>
    <w:charset w:val="00"/>
    <w:family w:val="roman"/>
    <w:pitch w:val="variable"/>
    <w:sig w:usb0="80000067" w:usb1="02000000" w:usb2="00000000" w:usb3="00000000" w:csb0="0000019F" w:csb1="00000000"/>
  </w:font>
  <w:font w:name="Constantia">
    <w:panose1 w:val="02030602050306030303"/>
    <w:charset w:val="00"/>
    <w:family w:val="roman"/>
    <w:pitch w:val="variable"/>
    <w:sig w:usb0="A00002EF" w:usb1="4000204B" w:usb2="00000000" w:usb3="00000000" w:csb0="0000019F" w:csb1="00000000"/>
  </w:font>
  <w:font w:name="Sylfaen">
    <w:panose1 w:val="010A0502050306030303"/>
    <w:charset w:val="00"/>
    <w:family w:val="roman"/>
    <w:pitch w:val="variable"/>
    <w:sig w:usb0="04000687" w:usb1="00000000" w:usb2="00000000" w:usb3="00000000" w:csb0="0000009F" w:csb1="00000000"/>
  </w:font>
  <w:font w:name="Gill Sans">
    <w:panose1 w:val="020B0502020104020203"/>
    <w:charset w:val="B1"/>
    <w:family w:val="swiss"/>
    <w:pitch w:val="variable"/>
    <w:sig w:usb0="80000A67" w:usb1="00000000" w:usb2="00000000" w:usb3="00000000" w:csb0="000001F7" w:csb1="00000000"/>
  </w:font>
  <w:font w:name="Times New Roman Bold">
    <w:altName w:val="Times New Roman"/>
    <w:panose1 w:val="020B0604020202020204"/>
    <w:charset w:val="00"/>
    <w:family w:val="roman"/>
    <w:notTrueType/>
    <w:pitch w:val="default"/>
  </w:font>
  <w:font w:name="New Baskerville">
    <w:altName w:val="Cambria"/>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Avenir Book">
    <w:panose1 w:val="02000503020000020003"/>
    <w:charset w:val="00"/>
    <w:family w:val="auto"/>
    <w:pitch w:val="variable"/>
    <w:sig w:usb0="800000AF" w:usb1="5000204A" w:usb2="00000000" w:usb3="00000000" w:csb0="0000009B" w:csb1="00000000"/>
  </w:font>
  <w:font w:name="Trebuchet MS">
    <w:panose1 w:val="020B0603020202020204"/>
    <w:charset w:val="00"/>
    <w:family w:val="swiss"/>
    <w:pitch w:val="variable"/>
    <w:sig w:usb0="00000287" w:usb1="00000000" w:usb2="00000000" w:usb3="00000000" w:csb0="0000009F" w:csb1="00000000"/>
  </w:font>
  <w:font w:name="Futura">
    <w:panose1 w:val="020B0602020204020303"/>
    <w:charset w:val="00"/>
    <w:family w:val="swiss"/>
    <w:pitch w:val="variable"/>
    <w:sig w:usb0="A00002AF" w:usb1="5000214A" w:usb2="00000000" w:usb3="00000000" w:csb0="0000009F" w:csb1="00000000"/>
  </w:font>
  <w:font w:name="inherit">
    <w:altName w:val="Cambria"/>
    <w:panose1 w:val="020B06040202020202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FrescoSans">
    <w:altName w:val="Times New Roman"/>
    <w:panose1 w:val="020B0604020202020204"/>
    <w:charset w:val="00"/>
    <w:family w:val="swiss"/>
    <w:notTrueType/>
    <w:pitch w:val="default"/>
    <w:sig w:usb0="00000003" w:usb1="00000000" w:usb2="00000000" w:usb3="00000000" w:csb0="00000001" w:csb1="00000000"/>
  </w:font>
  <w:font w:name="Courier">
    <w:panose1 w:val="00000000000000000000"/>
    <w:charset w:val="00"/>
    <w:family w:val="auto"/>
    <w:pitch w:val="variable"/>
    <w:sig w:usb0="00000003" w:usb1="00000000" w:usb2="00000000" w:usb3="00000000" w:csb0="00000003" w:csb1="00000000"/>
  </w:font>
  <w:font w:name="Franklin Gothic Heavy">
    <w:panose1 w:val="020B0903020102020204"/>
    <w:charset w:val="00"/>
    <w:family w:val="swiss"/>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Rounded MT Bold">
    <w:panose1 w:val="020F0704030504030204"/>
    <w:charset w:val="4D"/>
    <w:family w:val="swiss"/>
    <w:pitch w:val="variable"/>
    <w:sig w:usb0="00000003" w:usb1="00000000" w:usb2="00000000" w:usb3="00000000" w:csb0="00000001" w:csb1="00000000"/>
  </w:font>
  <w:font w:name="Times-Italic">
    <w:panose1 w:val="00000500000000090000"/>
    <w:charset w:val="00"/>
    <w:family w:val="auto"/>
    <w:pitch w:val="variable"/>
    <w:sig w:usb0="E00002FF" w:usb1="5000205A" w:usb2="00000000" w:usb3="00000000" w:csb0="0000019F" w:csb1="00000000"/>
  </w:font>
  <w:font w:name="Times-Roman">
    <w:altName w:val="Times New Roman"/>
    <w:panose1 w:val="00000500000000020000"/>
    <w:charset w:val="00"/>
    <w:family w:val="auto"/>
    <w:pitch w:val="variable"/>
    <w:sig w:usb0="E00002FF" w:usb1="5000205A" w:usb2="00000000" w:usb3="00000000" w:csb0="0000019F" w:csb1="00000000"/>
  </w:font>
  <w:font w:name="StarSymbol">
    <w:altName w:val="ヒラギノ角ゴ Pro W3"/>
    <w:panose1 w:val="020B0604020202020204"/>
    <w:charset w:val="02"/>
    <w:family w:val="auto"/>
    <w:pitch w:val="default"/>
  </w:font>
  <w:font w:name="Estrangelo Edessa">
    <w:altName w:val="Comic Sans MS"/>
    <w:panose1 w:val="020B0604020202020204"/>
    <w:charset w:val="01"/>
    <w:family w:val="roman"/>
    <w:pitch w:val="variable"/>
  </w:font>
  <w:font w:name="AKDPE C+ Utopia">
    <w:altName w:val="Cambria"/>
    <w:panose1 w:val="020B0604020202020204"/>
    <w:charset w:val="00"/>
    <w:family w:val="roman"/>
    <w:notTrueType/>
    <w:pitch w:val="default"/>
    <w:sig w:usb0="00000003" w:usb1="00000000" w:usb2="00000000" w:usb3="00000000" w:csb0="00000001" w:csb1="00000000"/>
  </w:font>
  <w:font w:name="Arial Bold">
    <w:altName w:val="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Scala">
    <w:altName w:val="Calibri"/>
    <w:panose1 w:val="020B0604020202020204"/>
    <w:charset w:val="00"/>
    <w:family w:val="roman"/>
    <w:notTrueType/>
    <w:pitch w:val="default"/>
    <w:sig w:usb0="00000003" w:usb1="00000000" w:usb2="00000000" w:usb3="00000000" w:csb0="00000001"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auto"/>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Meridien-Italic">
    <w:altName w:val="Cambria"/>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33E87"/>
    <w:multiLevelType w:val="hybridMultilevel"/>
    <w:tmpl w:val="B854E6AE"/>
    <w:lvl w:ilvl="0" w:tplc="027A829A">
      <w:start w:val="1"/>
      <w:numFmt w:val="decimal"/>
      <w:pStyle w:val="IndentedLettering"/>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070F72D7"/>
    <w:multiLevelType w:val="hybridMultilevel"/>
    <w:tmpl w:val="5B484F74"/>
    <w:lvl w:ilvl="0" w:tplc="12B4C7BE">
      <w:numFmt w:val="bullet"/>
      <w:lvlText w:val=""/>
      <w:lvlJc w:val="left"/>
      <w:pPr>
        <w:ind w:left="720" w:hanging="360"/>
      </w:pPr>
      <w:rPr>
        <w:rFonts w:ascii="Wingdings" w:eastAsiaTheme="majorEastAsia" w:hAnsi="Wingdings"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4844B47"/>
    <w:multiLevelType w:val="hybridMultilevel"/>
    <w:tmpl w:val="F83238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9E58D6"/>
    <w:multiLevelType w:val="hybridMultilevel"/>
    <w:tmpl w:val="D8722A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B404DD"/>
    <w:multiLevelType w:val="singleLevel"/>
    <w:tmpl w:val="6464C82A"/>
    <w:lvl w:ilvl="0">
      <w:start w:val="1"/>
      <w:numFmt w:val="decimal"/>
      <w:pStyle w:val="TagCiteChar"/>
      <w:lvlText w:val="%1."/>
      <w:lvlJc w:val="left"/>
      <w:pPr>
        <w:tabs>
          <w:tab w:val="num" w:pos="360"/>
        </w:tabs>
        <w:ind w:left="360" w:hanging="360"/>
      </w:pPr>
      <w:rPr>
        <w:b/>
      </w:rPr>
    </w:lvl>
  </w:abstractNum>
  <w:abstractNum w:abstractNumId="16"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8E7C94"/>
    <w:multiLevelType w:val="hybridMultilevel"/>
    <w:tmpl w:val="B426A90A"/>
    <w:lvl w:ilvl="0" w:tplc="8EB43B56">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6550766B"/>
    <w:multiLevelType w:val="hybridMultilevel"/>
    <w:tmpl w:val="852A18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0D74AFD"/>
    <w:multiLevelType w:val="hybridMultilevel"/>
    <w:tmpl w:val="4B9AAB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2"/>
  </w:num>
  <w:num w:numId="14">
    <w:abstractNumId w:val="11"/>
  </w:num>
  <w:num w:numId="15">
    <w:abstractNumId w:val="23"/>
  </w:num>
  <w:num w:numId="16">
    <w:abstractNumId w:val="18"/>
  </w:num>
  <w:num w:numId="17">
    <w:abstractNumId w:val="15"/>
  </w:num>
  <w:num w:numId="18">
    <w:abstractNumId w:val="21"/>
  </w:num>
  <w:num w:numId="19">
    <w:abstractNumId w:val="16"/>
  </w:num>
  <w:num w:numId="20">
    <w:abstractNumId w:val="19"/>
  </w:num>
  <w:num w:numId="21">
    <w:abstractNumId w:val="22"/>
  </w:num>
  <w:num w:numId="22">
    <w:abstractNumId w:val="20"/>
  </w:num>
  <w:num w:numId="23">
    <w:abstractNumId w:val="13"/>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D34F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07E1"/>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5413"/>
    <w:rsid w:val="00516A88"/>
    <w:rsid w:val="00522065"/>
    <w:rsid w:val="005224F2"/>
    <w:rsid w:val="00533F1C"/>
    <w:rsid w:val="00536D8B"/>
    <w:rsid w:val="005379C3"/>
    <w:rsid w:val="005456C6"/>
    <w:rsid w:val="005519C2"/>
    <w:rsid w:val="005523E0"/>
    <w:rsid w:val="0055264A"/>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7C7F"/>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3F7E"/>
    <w:rsid w:val="00B24662"/>
    <w:rsid w:val="00B3569C"/>
    <w:rsid w:val="00B43676"/>
    <w:rsid w:val="00B5602D"/>
    <w:rsid w:val="00B60125"/>
    <w:rsid w:val="00B6656B"/>
    <w:rsid w:val="00B71625"/>
    <w:rsid w:val="00B75C54"/>
    <w:rsid w:val="00B8710E"/>
    <w:rsid w:val="00B92A93"/>
    <w:rsid w:val="00BA17A8"/>
    <w:rsid w:val="00BA3C33"/>
    <w:rsid w:val="00BA61F5"/>
    <w:rsid w:val="00BB0878"/>
    <w:rsid w:val="00BB1879"/>
    <w:rsid w:val="00BC0ABE"/>
    <w:rsid w:val="00BC30DB"/>
    <w:rsid w:val="00BC64FF"/>
    <w:rsid w:val="00BC7C37"/>
    <w:rsid w:val="00BD2244"/>
    <w:rsid w:val="00BE6472"/>
    <w:rsid w:val="00BF29B8"/>
    <w:rsid w:val="00BF46EA"/>
    <w:rsid w:val="00C07769"/>
    <w:rsid w:val="00C07D05"/>
    <w:rsid w:val="00C10856"/>
    <w:rsid w:val="00C11C6E"/>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61AD"/>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4FA"/>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273F32"/>
  <w14:defaultImageDpi w14:val="300"/>
  <w15:docId w15:val="{39FA95D3-B3F8-2B4F-87D1-42E319CA9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1"/>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0"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D34FA"/>
    <w:pPr>
      <w:spacing w:after="160" w:line="259" w:lineRule="auto"/>
    </w:pPr>
    <w:rPr>
      <w:rFonts w:ascii="Calibri" w:hAnsi="Calibri" w:cs="Calibri"/>
      <w:sz w:val="22"/>
    </w:rPr>
  </w:style>
  <w:style w:type="paragraph" w:styleId="Heading1">
    <w:name w:val="heading 1"/>
    <w:aliases w:val="Pocket,Heading 1 Char2 Char,Heading 1 Char1 Char Char,Heading 1 Char Char Char Char,Heading 1 Char Char1 Char,Heading 1 Char2,Heading 1 Char1 Char,Heading 1 Char Char Char,Heading 1 Char Char1,Block Name,Heading 1 Char1,ALEX,Block titles"/>
    <w:basedOn w:val="Normal"/>
    <w:next w:val="Normal"/>
    <w:link w:val="Heading1Char"/>
    <w:uiPriority w:val="9"/>
    <w:qFormat/>
    <w:rsid w:val="00ED34F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1 Char,Heading 2 Char Char Char,Heading 2 Char Char1,Heading 21,Char Char Char Char1,Hats, Char Char Char Char1,Char2,Cha,BlockText,Aligned Card Text"/>
    <w:basedOn w:val="Normal"/>
    <w:next w:val="Normal"/>
    <w:link w:val="Heading2Char"/>
    <w:uiPriority w:val="9"/>
    <w:unhideWhenUsed/>
    <w:qFormat/>
    <w:rsid w:val="00ED34F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ED34F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 Ch,Heading 2 Char2 Char,no read,Ch,No Spacing211,No Spacing12,No Spacing2111,No Spacing4,No Spacing11111,No Spacing21,ta,Ta,CD - Cite,small space,Heading 41,T,t,No Spacing8,TAG,No Spacing5,Car"/>
    <w:basedOn w:val="Normal"/>
    <w:next w:val="Normal"/>
    <w:link w:val="Heading4Char"/>
    <w:uiPriority w:val="9"/>
    <w:unhideWhenUsed/>
    <w:qFormat/>
    <w:rsid w:val="00ED34FA"/>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unhideWhenUsed/>
    <w:qFormat/>
    <w:rsid w:val="00ED34FA"/>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aliases w:val="Title (no index)"/>
    <w:basedOn w:val="Heading3"/>
    <w:next w:val="Normal"/>
    <w:link w:val="Heading6Char"/>
    <w:qFormat/>
    <w:rsid w:val="00ED34FA"/>
    <w:pPr>
      <w:suppressAutoHyphens/>
      <w:spacing w:before="20" w:after="120"/>
      <w:outlineLvl w:val="5"/>
    </w:pPr>
    <w:rPr>
      <w:rFonts w:eastAsia="Times New Roman" w:cs="Arial"/>
      <w:bCs w:val="0"/>
      <w:kern w:val="32"/>
      <w:szCs w:val="22"/>
    </w:rPr>
  </w:style>
  <w:style w:type="paragraph" w:styleId="Heading7">
    <w:name w:val="heading 7"/>
    <w:basedOn w:val="Heading1"/>
    <w:next w:val="Normal"/>
    <w:link w:val="Heading7Char"/>
    <w:qFormat/>
    <w:rsid w:val="00ED34FA"/>
    <w:pPr>
      <w:pBdr>
        <w:top w:val="single" w:sz="4" w:space="1" w:color="auto"/>
        <w:left w:val="single" w:sz="4" w:space="4" w:color="auto"/>
        <w:bottom w:val="single" w:sz="4" w:space="1" w:color="auto"/>
        <w:right w:val="single" w:sz="4" w:space="4" w:color="auto"/>
      </w:pBdr>
      <w:suppressAutoHyphens/>
      <w:spacing w:before="20" w:after="120"/>
      <w:outlineLvl w:val="6"/>
    </w:pPr>
    <w:rPr>
      <w:rFonts w:eastAsia="Times New Roman" w:cs="Arial"/>
      <w:kern w:val="32"/>
      <w:sz w:val="24"/>
      <w:szCs w:val="24"/>
    </w:rPr>
  </w:style>
  <w:style w:type="paragraph" w:styleId="Heading8">
    <w:name w:val="heading 8"/>
    <w:basedOn w:val="Heading2"/>
    <w:next w:val="Normal"/>
    <w:link w:val="Heading8Char"/>
    <w:qFormat/>
    <w:rsid w:val="00ED34FA"/>
    <w:pPr>
      <w:suppressAutoHyphens/>
      <w:spacing w:before="20"/>
      <w:outlineLvl w:val="7"/>
    </w:pPr>
    <w:rPr>
      <w:rFonts w:eastAsia="Times New Roman" w:cs="Arial"/>
      <w:kern w:val="32"/>
      <w:sz w:val="24"/>
      <w:szCs w:val="24"/>
    </w:rPr>
  </w:style>
  <w:style w:type="paragraph" w:styleId="Heading9">
    <w:name w:val="heading 9"/>
    <w:basedOn w:val="Heading3"/>
    <w:next w:val="Normal"/>
    <w:link w:val="Heading9Char"/>
    <w:qFormat/>
    <w:rsid w:val="00ED34FA"/>
    <w:pPr>
      <w:suppressAutoHyphens/>
      <w:spacing w:before="20" w:after="120"/>
      <w:outlineLvl w:val="8"/>
    </w:pPr>
    <w:rPr>
      <w:rFonts w:eastAsia="Times New Roman" w:cs="Arial"/>
      <w:kern w:val="32"/>
      <w:szCs w:val="22"/>
    </w:rPr>
  </w:style>
  <w:style w:type="character" w:default="1" w:styleId="DefaultParagraphFont">
    <w:name w:val="Default Paragraph Font"/>
    <w:uiPriority w:val="1"/>
    <w:semiHidden/>
    <w:unhideWhenUsed/>
    <w:rsid w:val="00ED34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34FA"/>
  </w:style>
  <w:style w:type="character" w:customStyle="1" w:styleId="Heading1Char">
    <w:name w:val="Heading 1 Char"/>
    <w:aliases w:val="Pocket Char,Heading 1 Char2 Char Char,Heading 1 Char1 Char Char Char,Heading 1 Char Char Char Char Char,Heading 1 Char Char1 Char Char,Heading 1 Char2 Char1,Heading 1 Char1 Char Char1,Heading 1 Char Char Char Char1,Block Name Char"/>
    <w:basedOn w:val="DefaultParagraphFont"/>
    <w:link w:val="Heading1"/>
    <w:uiPriority w:val="9"/>
    <w:rsid w:val="00ED34FA"/>
    <w:rPr>
      <w:rFonts w:ascii="Calibri" w:eastAsiaTheme="majorEastAsia" w:hAnsi="Calibri" w:cstheme="majorBidi"/>
      <w:b/>
      <w:bCs/>
      <w:sz w:val="52"/>
      <w:szCs w:val="32"/>
    </w:rPr>
  </w:style>
  <w:style w:type="character" w:customStyle="1" w:styleId="Heading2Char">
    <w:name w:val="Heading 2 Char"/>
    <w:aliases w:val="Hat Char,Heading 2 Char Char Char Char Char,Heading 2 Char Char1 Char Char,Heading 2 Char2 Char1,Heading 2 Char1 Char Char,Heading 2 Char Char Char Char1,Heading 2 Char Char1 Char1,Heading 21 Char,Char Char Char Char1 Char,Hats Char"/>
    <w:basedOn w:val="DefaultParagraphFont"/>
    <w:link w:val="Heading2"/>
    <w:uiPriority w:val="9"/>
    <w:rsid w:val="00ED34FA"/>
    <w:rPr>
      <w:rFonts w:ascii="Calibri" w:eastAsiaTheme="majorEastAsia" w:hAnsi="Calibri" w:cstheme="majorBidi"/>
      <w:b/>
      <w:bCs/>
      <w:sz w:val="44"/>
      <w:szCs w:val="44"/>
      <w:u w:val="double"/>
    </w:rPr>
  </w:style>
  <w:style w:type="character" w:customStyle="1" w:styleId="Heading3Char">
    <w:name w:val="Heading 3 Char"/>
    <w:aliases w:val="Block Char,Char Char Char,Char Char Char Char Char Char Char Char,Heading 3 Char Char Char,Char1 Char Char,Char1 Char + Left:  2.54 cm Char,First line:  0 Heading 3 Char,First line:  0 cm Char, Char Char,CD Underline Char"/>
    <w:basedOn w:val="DefaultParagraphFont"/>
    <w:link w:val="Heading3"/>
    <w:uiPriority w:val="9"/>
    <w:rsid w:val="00ED34FA"/>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 Ch Char,Heading 2 Char2 Char Char,no read Char,Ch Char,No Spacing211 Char,No Spacing12 Char,No Spacing2111 Char,No Spacing4 Char,No Spacing11111 Char,ta Char"/>
    <w:basedOn w:val="DefaultParagraphFont"/>
    <w:link w:val="Heading4"/>
    <w:uiPriority w:val="9"/>
    <w:rsid w:val="00ED34F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ED34FA"/>
    <w:rPr>
      <w:b/>
      <w:sz w:val="26"/>
      <w:u w:val="none"/>
    </w:rPr>
  </w:style>
  <w:style w:type="character" w:customStyle="1" w:styleId="StyleUnderline">
    <w:name w:val="Style Underline"/>
    <w:aliases w:val="Underline,Intense Emphasis1,!!Style Underline,Style Bold Underline,apple-style-span + 6 pt,Bold,Kern at 16 pt,Intense Emphasis11,Intense Emphasis2,Intense Emphasis111,Intense Emphasis1111,Underline Char,HHeading 3 + 12 pt,Style,ci,c,Bo,S"/>
    <w:basedOn w:val="DefaultParagraphFont"/>
    <w:uiPriority w:val="1"/>
    <w:qFormat/>
    <w:rsid w:val="00ED34FA"/>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ED34FA"/>
    <w:rPr>
      <w:rFonts w:ascii="Calibri" w:hAnsi="Calibri" w:cs="Calibri"/>
      <w:b/>
      <w:i w:val="0"/>
      <w:iCs/>
      <w:sz w:val="22"/>
      <w:u w:val="single"/>
      <w:bdr w:val="single" w:sz="8" w:space="0" w:color="auto"/>
    </w:rPr>
  </w:style>
  <w:style w:type="character" w:styleId="FollowedHyperlink">
    <w:name w:val="FollowedHyperlink"/>
    <w:basedOn w:val="DefaultParagraphFont"/>
    <w:uiPriority w:val="99"/>
    <w:unhideWhenUsed/>
    <w:rsid w:val="00ED34F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2 Char1,Hat Char1,BlockText Char1,TAG ,TA,Char Char1"/>
    <w:basedOn w:val="DefaultParagraphFont"/>
    <w:link w:val="Card"/>
    <w:uiPriority w:val="99"/>
    <w:unhideWhenUsed/>
    <w:rsid w:val="00ED34FA"/>
    <w:rPr>
      <w:color w:val="auto"/>
      <w:u w:val="none"/>
    </w:rPr>
  </w:style>
  <w:style w:type="paragraph" w:styleId="DocumentMap">
    <w:name w:val="Document Map"/>
    <w:basedOn w:val="Normal"/>
    <w:link w:val="DocumentMapChar"/>
    <w:uiPriority w:val="99"/>
    <w:unhideWhenUsed/>
    <w:rsid w:val="00ED34F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ED34FA"/>
    <w:rPr>
      <w:rFonts w:ascii="Lucida Grande" w:hAnsi="Lucida Grande" w:cs="Lucida Grande"/>
    </w:rPr>
  </w:style>
  <w:style w:type="paragraph" w:customStyle="1" w:styleId="Emphasis1">
    <w:name w:val="Emphasis1"/>
    <w:basedOn w:val="Normal"/>
    <w:link w:val="Emphasis"/>
    <w:autoRedefine/>
    <w:uiPriority w:val="20"/>
    <w:qFormat/>
    <w:rsid w:val="00ED34FA"/>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Read stuff"/>
    <w:basedOn w:val="Heading1"/>
    <w:link w:val="Hyperlink"/>
    <w:autoRedefine/>
    <w:uiPriority w:val="99"/>
    <w:qFormat/>
    <w:rsid w:val="00ED34F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qFormat/>
    <w:rsid w:val="00ED34FA"/>
    <w:rPr>
      <w:sz w:val="22"/>
      <w:u w:val="single"/>
    </w:rPr>
  </w:style>
  <w:style w:type="paragraph" w:customStyle="1" w:styleId="textbold">
    <w:name w:val="text bold"/>
    <w:basedOn w:val="Normal"/>
    <w:uiPriority w:val="20"/>
    <w:qFormat/>
    <w:rsid w:val="00ED34FA"/>
    <w:pPr>
      <w:ind w:left="720"/>
      <w:jc w:val="both"/>
    </w:pPr>
    <w:rPr>
      <w:b/>
      <w:iCs/>
      <w:u w:val="single"/>
      <w:bdr w:val="single" w:sz="8" w:space="0" w:color="auto"/>
    </w:rPr>
  </w:style>
  <w:style w:type="character" w:customStyle="1" w:styleId="Heading5Char">
    <w:name w:val="Heading 5 Char"/>
    <w:basedOn w:val="DefaultParagraphFont"/>
    <w:link w:val="Heading5"/>
    <w:uiPriority w:val="99"/>
    <w:rsid w:val="00ED34FA"/>
    <w:rPr>
      <w:rFonts w:asciiTheme="majorHAnsi" w:eastAsiaTheme="majorEastAsia" w:hAnsiTheme="majorHAnsi" w:cstheme="majorBidi"/>
      <w:color w:val="243F60" w:themeColor="accent1" w:themeShade="7F"/>
      <w:sz w:val="22"/>
    </w:rPr>
  </w:style>
  <w:style w:type="character" w:customStyle="1" w:styleId="Heading6Char">
    <w:name w:val="Heading 6 Char"/>
    <w:aliases w:val="Title (no index) Char"/>
    <w:basedOn w:val="DefaultParagraphFont"/>
    <w:link w:val="Heading6"/>
    <w:rsid w:val="00ED34FA"/>
    <w:rPr>
      <w:rFonts w:ascii="Calibri" w:eastAsia="Times New Roman" w:hAnsi="Calibri" w:cs="Arial"/>
      <w:b/>
      <w:kern w:val="32"/>
      <w:sz w:val="32"/>
      <w:szCs w:val="22"/>
      <w:u w:val="single"/>
    </w:rPr>
  </w:style>
  <w:style w:type="character" w:customStyle="1" w:styleId="Heading7Char">
    <w:name w:val="Heading 7 Char"/>
    <w:basedOn w:val="DefaultParagraphFont"/>
    <w:link w:val="Heading7"/>
    <w:rsid w:val="00ED34FA"/>
    <w:rPr>
      <w:rFonts w:ascii="Calibri" w:eastAsia="Times New Roman" w:hAnsi="Calibri" w:cs="Arial"/>
      <w:b/>
      <w:bCs/>
      <w:kern w:val="32"/>
    </w:rPr>
  </w:style>
  <w:style w:type="character" w:customStyle="1" w:styleId="Heading8Char">
    <w:name w:val="Heading 8 Char"/>
    <w:basedOn w:val="DefaultParagraphFont"/>
    <w:link w:val="Heading8"/>
    <w:rsid w:val="00ED34FA"/>
    <w:rPr>
      <w:rFonts w:ascii="Calibri" w:eastAsia="Times New Roman" w:hAnsi="Calibri" w:cs="Arial"/>
      <w:b/>
      <w:bCs/>
      <w:kern w:val="32"/>
      <w:u w:val="double"/>
    </w:rPr>
  </w:style>
  <w:style w:type="character" w:customStyle="1" w:styleId="Heading9Char">
    <w:name w:val="Heading 9 Char"/>
    <w:basedOn w:val="DefaultParagraphFont"/>
    <w:link w:val="Heading9"/>
    <w:rsid w:val="00ED34FA"/>
    <w:rPr>
      <w:rFonts w:ascii="Calibri" w:eastAsia="Times New Roman" w:hAnsi="Calibri" w:cs="Arial"/>
      <w:b/>
      <w:bCs/>
      <w:kern w:val="32"/>
      <w:sz w:val="32"/>
      <w:szCs w:val="22"/>
      <w:u w:val="single"/>
    </w:rPr>
  </w:style>
  <w:style w:type="character" w:customStyle="1" w:styleId="UnresolvedMention1">
    <w:name w:val="Unresolved Mention1"/>
    <w:basedOn w:val="DefaultParagraphFont"/>
    <w:uiPriority w:val="99"/>
    <w:unhideWhenUsed/>
    <w:rsid w:val="00ED34FA"/>
    <w:rPr>
      <w:color w:val="808080"/>
      <w:shd w:val="clear" w:color="auto" w:fill="E6E6E6"/>
    </w:rPr>
  </w:style>
  <w:style w:type="character" w:customStyle="1" w:styleId="underline">
    <w:name w:val="underline"/>
    <w:qFormat/>
    <w:locked/>
    <w:rsid w:val="00ED34FA"/>
    <w:rPr>
      <w:b/>
      <w:u w:val="single"/>
    </w:rPr>
  </w:style>
  <w:style w:type="character" w:customStyle="1" w:styleId="cardChar">
    <w:name w:val="card Char"/>
    <w:aliases w:val="Speed Cite Char"/>
    <w:uiPriority w:val="6"/>
    <w:rsid w:val="00ED34FA"/>
    <w:rPr>
      <w:rFonts w:ascii="Calibri" w:eastAsia="Times New Roman" w:hAnsi="Calibri"/>
      <w:sz w:val="24"/>
    </w:rPr>
  </w:style>
  <w:style w:type="character" w:customStyle="1" w:styleId="TitleChar">
    <w:name w:val="Title Char"/>
    <w:aliases w:val="UNDERLINE Char1,Cites and Cards Char1,Bold Underlined Char1,Block Heading Char1,title Char,Read This Char1"/>
    <w:basedOn w:val="DefaultParagraphFont"/>
    <w:link w:val="Title"/>
    <w:uiPriority w:val="6"/>
    <w:qFormat/>
    <w:rsid w:val="00ED34FA"/>
    <w:rPr>
      <w:b/>
      <w:u w:val="single"/>
    </w:rPr>
  </w:style>
  <w:style w:type="paragraph" w:styleId="Title">
    <w:name w:val="Title"/>
    <w:aliases w:val="UNDERLINE,Cites and Cards,Bold Underlined,Block Heading,title,Read This"/>
    <w:basedOn w:val="Normal"/>
    <w:next w:val="Normal"/>
    <w:link w:val="TitleChar"/>
    <w:uiPriority w:val="6"/>
    <w:qFormat/>
    <w:rsid w:val="00ED34FA"/>
    <w:pPr>
      <w:pBdr>
        <w:bottom w:val="single" w:sz="8" w:space="4" w:color="4F81BD"/>
      </w:pBdr>
      <w:spacing w:after="300"/>
      <w:contextualSpacing/>
    </w:pPr>
    <w:rPr>
      <w:rFonts w:asciiTheme="minorHAnsi" w:hAnsiTheme="minorHAnsi" w:cstheme="minorBidi"/>
      <w:b/>
      <w:sz w:val="24"/>
      <w:u w:val="single"/>
    </w:rPr>
  </w:style>
  <w:style w:type="character" w:customStyle="1" w:styleId="TitleChar1">
    <w:name w:val="Title Char1"/>
    <w:aliases w:val="UNDERLINE Char,Cites and Cards Char,Bold Underlined Char,Block Heading Char,title Char1,Read This Char"/>
    <w:basedOn w:val="DefaultParagraphFont"/>
    <w:uiPriority w:val="99"/>
    <w:qFormat/>
    <w:rsid w:val="00ED34FA"/>
    <w:rPr>
      <w:rFonts w:asciiTheme="majorHAnsi" w:eastAsiaTheme="majorEastAsia" w:hAnsiTheme="majorHAnsi" w:cstheme="majorBidi"/>
      <w:spacing w:val="-10"/>
      <w:kern w:val="28"/>
      <w:sz w:val="56"/>
      <w:szCs w:val="56"/>
    </w:rPr>
  </w:style>
  <w:style w:type="paragraph" w:customStyle="1" w:styleId="Emphasize">
    <w:name w:val="Emphasize"/>
    <w:basedOn w:val="Normal"/>
    <w:uiPriority w:val="7"/>
    <w:qFormat/>
    <w:rsid w:val="00ED34F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qFormat/>
    <w:rsid w:val="00ED34FA"/>
    <w:pPr>
      <w:ind w:left="720"/>
      <w:contextualSpacing/>
    </w:pPr>
  </w:style>
  <w:style w:type="paragraph" w:customStyle="1" w:styleId="Default">
    <w:name w:val="Default"/>
    <w:qFormat/>
    <w:rsid w:val="00ED34FA"/>
    <w:pPr>
      <w:autoSpaceDE w:val="0"/>
      <w:autoSpaceDN w:val="0"/>
      <w:adjustRightInd w:val="0"/>
    </w:pPr>
    <w:rPr>
      <w:rFonts w:ascii="Times New Roman" w:eastAsiaTheme="minorHAnsi" w:hAnsi="Times New Roman" w:cs="Times New Roman"/>
      <w:color w:val="000000"/>
    </w:rPr>
  </w:style>
  <w:style w:type="character" w:customStyle="1" w:styleId="StyleBold">
    <w:name w:val="Style Bold"/>
    <w:basedOn w:val="DefaultParagraphFont"/>
    <w:uiPriority w:val="9"/>
    <w:semiHidden/>
    <w:rsid w:val="00ED34FA"/>
    <w:rPr>
      <w:b/>
      <w:bCs/>
    </w:rPr>
  </w:style>
  <w:style w:type="paragraph" w:styleId="Header">
    <w:name w:val="header"/>
    <w:aliases w:val=" Char2,Header 1,Header Char Char Char Char,Header Char Char Char Char Char Char,Heading 1 Char Char Char Char Char Char Char,Header 1 Char Char,Header Char2,Header Char1 Char,Header Char Char Char,Header Char Char1,Header Char2 Char Char Char"/>
    <w:basedOn w:val="Normal"/>
    <w:link w:val="HeaderChar"/>
    <w:uiPriority w:val="99"/>
    <w:qFormat/>
    <w:rsid w:val="00ED34FA"/>
    <w:pPr>
      <w:tabs>
        <w:tab w:val="center" w:pos="4680"/>
        <w:tab w:val="right" w:pos="9360"/>
      </w:tabs>
    </w:pPr>
  </w:style>
  <w:style w:type="character" w:customStyle="1" w:styleId="HeaderChar">
    <w:name w:val="Header Char"/>
    <w:aliases w:val=" Char2 Char,Header 1 Char,Header Char Char Char Char Char,Header Char Char Char Char Char Char Char,Heading 1 Char Char Char Char Char Char Char Char,Header 1 Char Char Char,Header Char2 Char,Header Char1 Char Char,Header Char Char1 Char"/>
    <w:basedOn w:val="DefaultParagraphFont"/>
    <w:link w:val="Header"/>
    <w:uiPriority w:val="99"/>
    <w:qFormat/>
    <w:rsid w:val="00ED34FA"/>
    <w:rPr>
      <w:rFonts w:ascii="Calibri" w:hAnsi="Calibri" w:cs="Calibri"/>
      <w:sz w:val="22"/>
    </w:rPr>
  </w:style>
  <w:style w:type="paragraph" w:styleId="Footer">
    <w:name w:val="footer"/>
    <w:basedOn w:val="Normal"/>
    <w:link w:val="FooterChar"/>
    <w:uiPriority w:val="99"/>
    <w:rsid w:val="00ED34FA"/>
    <w:pPr>
      <w:tabs>
        <w:tab w:val="center" w:pos="4680"/>
        <w:tab w:val="right" w:pos="9360"/>
      </w:tabs>
    </w:pPr>
  </w:style>
  <w:style w:type="character" w:customStyle="1" w:styleId="FooterChar">
    <w:name w:val="Footer Char"/>
    <w:basedOn w:val="DefaultParagraphFont"/>
    <w:link w:val="Footer"/>
    <w:uiPriority w:val="99"/>
    <w:rsid w:val="00ED34FA"/>
    <w:rPr>
      <w:rFonts w:ascii="Calibri" w:hAnsi="Calibri" w:cs="Calibri"/>
      <w:sz w:val="22"/>
    </w:rPr>
  </w:style>
  <w:style w:type="character" w:customStyle="1" w:styleId="article-headermeta-info-label">
    <w:name w:val="article-header__meta-info-label"/>
    <w:basedOn w:val="DefaultParagraphFont"/>
    <w:rsid w:val="00ED34FA"/>
  </w:style>
  <w:style w:type="character" w:customStyle="1" w:styleId="article-headermeta-info-data">
    <w:name w:val="article-header__meta-info-data"/>
    <w:basedOn w:val="DefaultParagraphFont"/>
    <w:rsid w:val="00ED34FA"/>
  </w:style>
  <w:style w:type="character" w:customStyle="1" w:styleId="author">
    <w:name w:val="author"/>
    <w:basedOn w:val="DefaultParagraphFont"/>
    <w:rsid w:val="00ED34FA"/>
  </w:style>
  <w:style w:type="character" w:customStyle="1" w:styleId="authorname">
    <w:name w:val="authorname"/>
    <w:basedOn w:val="DefaultParagraphFont"/>
    <w:rsid w:val="00ED34FA"/>
  </w:style>
  <w:style w:type="character" w:customStyle="1" w:styleId="contacticon">
    <w:name w:val="contacticon"/>
    <w:basedOn w:val="DefaultParagraphFont"/>
    <w:rsid w:val="00ED34FA"/>
  </w:style>
  <w:style w:type="character" w:customStyle="1" w:styleId="affiliationnumber">
    <w:name w:val="affiliationnumber"/>
    <w:basedOn w:val="DefaultParagraphFont"/>
    <w:rsid w:val="00ED34FA"/>
  </w:style>
  <w:style w:type="character" w:customStyle="1" w:styleId="Author-Date">
    <w:name w:val="Author-Date"/>
    <w:qFormat/>
    <w:rsid w:val="00ED34FA"/>
    <w:rPr>
      <w:b/>
      <w:sz w:val="24"/>
    </w:rPr>
  </w:style>
  <w:style w:type="character" w:customStyle="1" w:styleId="DebateUnderline">
    <w:name w:val="Debate Underline"/>
    <w:qFormat/>
    <w:rsid w:val="00ED34FA"/>
    <w:rPr>
      <w:rFonts w:ascii="Times New Roman" w:hAnsi="Times New Roman"/>
      <w:sz w:val="20"/>
      <w:u w:val="thick"/>
    </w:rPr>
  </w:style>
  <w:style w:type="paragraph" w:customStyle="1" w:styleId="evidencetext">
    <w:name w:val="evidence text"/>
    <w:basedOn w:val="Normal"/>
    <w:link w:val="evidencetextChar1"/>
    <w:qFormat/>
    <w:rsid w:val="00ED34FA"/>
    <w:pPr>
      <w:ind w:left="432" w:right="432"/>
    </w:pPr>
    <w:rPr>
      <w:color w:val="000000"/>
    </w:rPr>
  </w:style>
  <w:style w:type="character" w:customStyle="1" w:styleId="evidencetextChar1">
    <w:name w:val="evidence text Char1"/>
    <w:link w:val="evidencetext"/>
    <w:rsid w:val="00ED34FA"/>
    <w:rPr>
      <w:rFonts w:ascii="Calibri" w:hAnsi="Calibri" w:cs="Calibri"/>
      <w:color w:val="000000"/>
      <w:sz w:val="22"/>
    </w:rPr>
  </w:style>
  <w:style w:type="character" w:customStyle="1" w:styleId="highlight2">
    <w:name w:val="highlight2"/>
    <w:rsid w:val="00ED34FA"/>
    <w:rPr>
      <w:rFonts w:ascii="Arial" w:hAnsi="Arial"/>
      <w:b/>
      <w:sz w:val="19"/>
      <w:u w:val="thick"/>
      <w:bdr w:val="none" w:sz="0" w:space="0" w:color="auto"/>
      <w:shd w:val="clear" w:color="auto" w:fill="auto"/>
    </w:rPr>
  </w:style>
  <w:style w:type="numbering" w:customStyle="1" w:styleId="NoList1">
    <w:name w:val="No List1"/>
    <w:next w:val="NoList"/>
    <w:semiHidden/>
    <w:unhideWhenUsed/>
    <w:rsid w:val="00ED34FA"/>
  </w:style>
  <w:style w:type="character" w:customStyle="1" w:styleId="apple-converted-space">
    <w:name w:val="apple-converted-space"/>
    <w:basedOn w:val="DefaultParagraphFont"/>
    <w:rsid w:val="00ED34FA"/>
  </w:style>
  <w:style w:type="character" w:customStyle="1" w:styleId="notranslate">
    <w:name w:val="notranslate"/>
    <w:basedOn w:val="DefaultParagraphFont"/>
    <w:rsid w:val="00ED34FA"/>
  </w:style>
  <w:style w:type="character" w:customStyle="1" w:styleId="ssl3">
    <w:name w:val="ss_l3"/>
    <w:basedOn w:val="DefaultParagraphFont"/>
    <w:rsid w:val="00ED34FA"/>
  </w:style>
  <w:style w:type="character" w:customStyle="1" w:styleId="verdana">
    <w:name w:val="verdana"/>
    <w:basedOn w:val="DefaultParagraphFont"/>
    <w:rsid w:val="00ED34FA"/>
  </w:style>
  <w:style w:type="paragraph" w:customStyle="1" w:styleId="loose">
    <w:name w:val="loose"/>
    <w:basedOn w:val="Normal"/>
    <w:qFormat/>
    <w:rsid w:val="00ED34FA"/>
    <w:pPr>
      <w:spacing w:before="100" w:beforeAutospacing="1" w:after="100" w:afterAutospacing="1"/>
    </w:pPr>
    <w:rPr>
      <w:rFonts w:ascii="Times New Roman" w:eastAsia="Times New Roman" w:hAnsi="Times New Roman" w:cs="Times New Roman"/>
      <w:sz w:val="24"/>
    </w:rPr>
  </w:style>
  <w:style w:type="character" w:customStyle="1" w:styleId="ssl4">
    <w:name w:val="ss_l4"/>
    <w:basedOn w:val="DefaultParagraphFont"/>
    <w:rsid w:val="00ED34FA"/>
  </w:style>
  <w:style w:type="character" w:customStyle="1" w:styleId="blue">
    <w:name w:val="blue"/>
    <w:basedOn w:val="DefaultParagraphFont"/>
    <w:rsid w:val="00ED34FA"/>
  </w:style>
  <w:style w:type="character" w:customStyle="1" w:styleId="hit">
    <w:name w:val="hit"/>
    <w:basedOn w:val="DefaultParagraphFont"/>
    <w:rsid w:val="00ED34FA"/>
  </w:style>
  <w:style w:type="character" w:customStyle="1" w:styleId="l3b">
    <w:name w:val="l3b"/>
    <w:basedOn w:val="DefaultParagraphFont"/>
    <w:rsid w:val="00ED34FA"/>
  </w:style>
  <w:style w:type="character" w:styleId="Strong">
    <w:name w:val="Strong"/>
    <w:aliases w:val="Cut,8 pt font,Citation Char Char1 Char Char Char Char Char,Small 1"/>
    <w:basedOn w:val="DefaultParagraphFont"/>
    <w:uiPriority w:val="22"/>
    <w:qFormat/>
    <w:rsid w:val="00ED34FA"/>
    <w:rPr>
      <w:b/>
      <w:bCs/>
    </w:rPr>
  </w:style>
  <w:style w:type="character" w:customStyle="1" w:styleId="l3d">
    <w:name w:val="l3d"/>
    <w:basedOn w:val="DefaultParagraphFont"/>
    <w:rsid w:val="00ED34FA"/>
  </w:style>
  <w:style w:type="character" w:customStyle="1" w:styleId="footerlink">
    <w:name w:val="footerlink"/>
    <w:basedOn w:val="DefaultParagraphFont"/>
    <w:rsid w:val="00ED34FA"/>
  </w:style>
  <w:style w:type="character" w:customStyle="1" w:styleId="copyright">
    <w:name w:val="copyright"/>
    <w:basedOn w:val="DefaultParagraphFont"/>
    <w:rsid w:val="00ED34FA"/>
  </w:style>
  <w:style w:type="character" w:customStyle="1" w:styleId="TagChar1">
    <w:name w:val="Tag Char1"/>
    <w:aliases w:val="Heading 4 Char1,Normal Tag Char1,Big card Char1,body Char1,small text Char1,heading 2 Char1,Heading 2 Char1 Char Char Char1,Ch Char1,No Spacing111111 Char1,no read Char1,No Spacing211 Char1,No Spacing12 Char1,Heading 4 Char2,Underlined Char2"/>
    <w:basedOn w:val="DefaultParagraphFont"/>
    <w:qFormat/>
    <w:locked/>
    <w:rsid w:val="00ED34FA"/>
    <w:rPr>
      <w:rFonts w:ascii="Arial" w:hAnsi="Arial"/>
      <w:b/>
      <w:sz w:val="22"/>
      <w:szCs w:val="24"/>
    </w:rPr>
  </w:style>
  <w:style w:type="paragraph" w:customStyle="1" w:styleId="boldcite">
    <w:name w:val="bold cite"/>
    <w:basedOn w:val="Normal"/>
    <w:link w:val="boldciteChar4"/>
    <w:qFormat/>
    <w:rsid w:val="00ED34FA"/>
    <w:rPr>
      <w:rFonts w:eastAsia="Times New Roman" w:cs="Times New Roman"/>
      <w:b/>
      <w:color w:val="000000"/>
      <w:u w:val="thick" w:color="000000"/>
    </w:rPr>
  </w:style>
  <w:style w:type="character" w:customStyle="1" w:styleId="boldciteChar4">
    <w:name w:val="bold cite Char4"/>
    <w:basedOn w:val="DefaultParagraphFont"/>
    <w:link w:val="boldcite"/>
    <w:locked/>
    <w:rsid w:val="00ED34FA"/>
    <w:rPr>
      <w:rFonts w:ascii="Calibri" w:eastAsia="Times New Roman" w:hAnsi="Calibri" w:cs="Times New Roman"/>
      <w:b/>
      <w:color w:val="000000"/>
      <w:sz w:val="22"/>
      <w:u w:val="thick" w:color="000000"/>
    </w:rPr>
  </w:style>
  <w:style w:type="character" w:customStyle="1" w:styleId="reduce2">
    <w:name w:val="reduce2"/>
    <w:basedOn w:val="DefaultParagraphFont"/>
    <w:rsid w:val="00ED34FA"/>
    <w:rPr>
      <w:rFonts w:ascii="Arial" w:hAnsi="Arial" w:cs="Arial"/>
      <w:color w:val="000000"/>
      <w:sz w:val="12"/>
      <w:szCs w:val="22"/>
    </w:rPr>
  </w:style>
  <w:style w:type="paragraph" w:customStyle="1" w:styleId="Cites">
    <w:name w:val="Cites"/>
    <w:basedOn w:val="Normal"/>
    <w:next w:val="Normal"/>
    <w:link w:val="CitesChar2"/>
    <w:qFormat/>
    <w:rsid w:val="00ED34FA"/>
    <w:pPr>
      <w:keepNext/>
    </w:pPr>
    <w:rPr>
      <w:rFonts w:ascii="Times New Roman" w:eastAsia="Times New Roman" w:hAnsi="Times New Roman"/>
      <w:b/>
      <w:bCs/>
      <w:iCs/>
      <w:sz w:val="24"/>
    </w:rPr>
  </w:style>
  <w:style w:type="character" w:customStyle="1" w:styleId="CitesChar2">
    <w:name w:val="Cites Char2"/>
    <w:basedOn w:val="DefaultParagraphFont"/>
    <w:link w:val="Cites"/>
    <w:rsid w:val="00ED34FA"/>
    <w:rPr>
      <w:rFonts w:ascii="Times New Roman" w:eastAsia="Times New Roman" w:hAnsi="Times New Roman" w:cs="Calibri"/>
      <w:b/>
      <w:bCs/>
      <w:iCs/>
    </w:rPr>
  </w:style>
  <w:style w:type="character" w:customStyle="1" w:styleId="Text">
    <w:name w:val="Text"/>
    <w:basedOn w:val="DefaultParagraphFont"/>
    <w:qFormat/>
    <w:rsid w:val="00ED34FA"/>
    <w:rPr>
      <w:rFonts w:ascii="Times New Roman" w:hAnsi="Times New Roman"/>
      <w:sz w:val="20"/>
    </w:rPr>
  </w:style>
  <w:style w:type="paragraph" w:customStyle="1" w:styleId="bloctitles">
    <w:name w:val="bloc titles"/>
    <w:basedOn w:val="Heading1"/>
    <w:next w:val="Normal"/>
    <w:link w:val="bloctitlesChar"/>
    <w:autoRedefine/>
    <w:qFormat/>
    <w:rsid w:val="00ED34FA"/>
    <w:pPr>
      <w:keepLines w:val="0"/>
      <w:pageBreakBefore w:val="0"/>
      <w:pBdr>
        <w:top w:val="none" w:sz="0" w:space="0" w:color="auto"/>
        <w:left w:val="none" w:sz="0" w:space="0" w:color="auto"/>
        <w:bottom w:val="none" w:sz="0" w:space="0" w:color="auto"/>
        <w:right w:val="none" w:sz="0" w:space="0" w:color="auto"/>
      </w:pBdr>
      <w:spacing w:before="0"/>
      <w:contextualSpacing/>
    </w:pPr>
    <w:rPr>
      <w:rFonts w:ascii="Times New Roman" w:eastAsia="Malgun Gothic" w:hAnsi="Times New Roman" w:cs="Arial"/>
      <w:bCs w:val="0"/>
      <w:kern w:val="32"/>
      <w:sz w:val="32"/>
      <w:u w:val="single"/>
      <w:lang w:eastAsia="ko-KR"/>
    </w:rPr>
  </w:style>
  <w:style w:type="paragraph" w:customStyle="1" w:styleId="cites0">
    <w:name w:val="cites"/>
    <w:next w:val="Normal"/>
    <w:link w:val="citesChar"/>
    <w:autoRedefine/>
    <w:qFormat/>
    <w:rsid w:val="00ED34FA"/>
    <w:pPr>
      <w:contextualSpacing/>
    </w:pPr>
    <w:rPr>
      <w:rFonts w:ascii="Times New Roman" w:eastAsia="Malgun Gothic" w:hAnsi="Times New Roman" w:cs="Times New Roman"/>
      <w:b/>
      <w:sz w:val="22"/>
      <w:u w:val="single"/>
    </w:rPr>
  </w:style>
  <w:style w:type="paragraph" w:customStyle="1" w:styleId="tiny">
    <w:name w:val="tiny"/>
    <w:next w:val="Normal"/>
    <w:link w:val="tinyChar"/>
    <w:autoRedefine/>
    <w:qFormat/>
    <w:rsid w:val="00ED34FA"/>
    <w:pPr>
      <w:contextualSpacing/>
    </w:pPr>
    <w:rPr>
      <w:rFonts w:ascii="Times New Roman" w:eastAsia="Malgun Gothic" w:hAnsi="Times New Roman" w:cs="Times New Roman"/>
      <w:sz w:val="12"/>
    </w:rPr>
  </w:style>
  <w:style w:type="paragraph" w:customStyle="1" w:styleId="underlined">
    <w:name w:val="underlined"/>
    <w:next w:val="Normal"/>
    <w:link w:val="underlinedChar"/>
    <w:autoRedefine/>
    <w:qFormat/>
    <w:rsid w:val="00ED34FA"/>
    <w:pPr>
      <w:contextualSpacing/>
    </w:pPr>
    <w:rPr>
      <w:rFonts w:ascii="Times New Roman" w:eastAsia="Malgun Gothic" w:hAnsi="Times New Roman" w:cs="Times New Roman"/>
      <w:sz w:val="21"/>
      <w:u w:val="single"/>
    </w:rPr>
  </w:style>
  <w:style w:type="character" w:customStyle="1" w:styleId="citesChar">
    <w:name w:val="cites Char"/>
    <w:aliases w:val="Heading 1 Char3,Heading 1 Char2 Char Char1,Heading 1 Char1 Char Char Char1,Heading 1 Char Char1 Char Char1,Heading 1 Char2 Char2,Heading 1 Char1 Char Char2,Heading 1 Char Char Char Char2"/>
    <w:basedOn w:val="DefaultParagraphFont"/>
    <w:link w:val="cites0"/>
    <w:rsid w:val="00ED34FA"/>
    <w:rPr>
      <w:rFonts w:ascii="Times New Roman" w:eastAsia="Malgun Gothic" w:hAnsi="Times New Roman" w:cs="Times New Roman"/>
      <w:b/>
      <w:sz w:val="22"/>
      <w:u w:val="single"/>
    </w:rPr>
  </w:style>
  <w:style w:type="character" w:customStyle="1" w:styleId="underlinedChar">
    <w:name w:val="underlined Char"/>
    <w:basedOn w:val="DefaultParagraphFont"/>
    <w:link w:val="underlined"/>
    <w:rsid w:val="00ED34FA"/>
    <w:rPr>
      <w:rFonts w:ascii="Times New Roman" w:eastAsia="Malgun Gothic" w:hAnsi="Times New Roman" w:cs="Times New Roman"/>
      <w:sz w:val="21"/>
      <w:u w:val="single"/>
    </w:rPr>
  </w:style>
  <w:style w:type="character" w:customStyle="1" w:styleId="tinyChar">
    <w:name w:val="tiny Char"/>
    <w:basedOn w:val="DefaultParagraphFont"/>
    <w:link w:val="tiny"/>
    <w:rsid w:val="00ED34FA"/>
    <w:rPr>
      <w:rFonts w:ascii="Times New Roman" w:eastAsia="Malgun Gothic" w:hAnsi="Times New Roman" w:cs="Times New Roman"/>
      <w:sz w:val="12"/>
    </w:rPr>
  </w:style>
  <w:style w:type="character" w:customStyle="1" w:styleId="tagsChar">
    <w:name w:val="tags Char"/>
    <w:aliases w:val="Card Char,CD - Cite Char,Dont use Char,Tag and Cite Char,Debate Text Char,No Spacing1 Char,No Spacing11 Char,Read stuff Char,No Spacing Char1,Tag Title Char,No Spacing111 Char,No Spacing2 Char,TAG Ch,Heading 5 Char1,Medium Grid 2 Char"/>
    <w:basedOn w:val="DefaultParagraphFont"/>
    <w:qFormat/>
    <w:rsid w:val="00ED34FA"/>
    <w:rPr>
      <w:rFonts w:ascii="Times New Roman" w:eastAsia="Malgun Gothic" w:hAnsi="Times New Roman" w:cs="Times New Roman"/>
      <w:b/>
      <w:szCs w:val="20"/>
    </w:rPr>
  </w:style>
  <w:style w:type="character" w:customStyle="1" w:styleId="MinimizeChar">
    <w:name w:val="Minimize Char"/>
    <w:link w:val="Minimize"/>
    <w:rsid w:val="00ED34FA"/>
    <w:rPr>
      <w:color w:val="000000"/>
      <w:sz w:val="12"/>
    </w:rPr>
  </w:style>
  <w:style w:type="paragraph" w:customStyle="1" w:styleId="Minimize">
    <w:name w:val="Minimize"/>
    <w:basedOn w:val="Normal"/>
    <w:next w:val="Normal"/>
    <w:link w:val="MinimizeChar"/>
    <w:qFormat/>
    <w:rsid w:val="00ED34FA"/>
    <w:pPr>
      <w:widowControl w:val="0"/>
      <w:autoSpaceDE w:val="0"/>
      <w:autoSpaceDN w:val="0"/>
      <w:adjustRightInd w:val="0"/>
      <w:ind w:left="288" w:right="288"/>
    </w:pPr>
    <w:rPr>
      <w:rFonts w:asciiTheme="minorHAnsi" w:hAnsiTheme="minorHAnsi" w:cstheme="minorBidi"/>
      <w:color w:val="000000"/>
      <w:sz w:val="12"/>
    </w:rPr>
  </w:style>
  <w:style w:type="paragraph" w:customStyle="1" w:styleId="Stylecard11pt">
    <w:name w:val="Style card + 11 pt"/>
    <w:basedOn w:val="Normal"/>
    <w:link w:val="Stylecard11ptChar"/>
    <w:qFormat/>
    <w:rsid w:val="00ED34FA"/>
    <w:pPr>
      <w:ind w:left="288" w:right="288"/>
    </w:pPr>
    <w:rPr>
      <w:rFonts w:ascii="Times New Roman" w:hAnsi="Times New Roman" w:cs="Times New Roman"/>
      <w:color w:val="000000"/>
      <w:sz w:val="20"/>
      <w:lang w:eastAsia="zh-CN"/>
    </w:rPr>
  </w:style>
  <w:style w:type="character" w:customStyle="1" w:styleId="Stylecard11ptChar">
    <w:name w:val="Style card + 11 pt Char"/>
    <w:basedOn w:val="DefaultParagraphFont"/>
    <w:link w:val="Stylecard11pt"/>
    <w:rsid w:val="00ED34FA"/>
    <w:rPr>
      <w:rFonts w:ascii="Times New Roman" w:hAnsi="Times New Roman" w:cs="Times New Roman"/>
      <w:color w:val="000000"/>
      <w:sz w:val="20"/>
      <w:lang w:eastAsia="zh-CN"/>
    </w:rPr>
  </w:style>
  <w:style w:type="character" w:customStyle="1" w:styleId="box">
    <w:name w:val="box"/>
    <w:basedOn w:val="DefaultParagraphFont"/>
    <w:rsid w:val="00ED34FA"/>
    <w:rPr>
      <w:rFonts w:ascii="Arial" w:hAnsi="Arial" w:cs="Arial"/>
      <w:b/>
      <w:color w:val="000000"/>
      <w:sz w:val="19"/>
      <w:szCs w:val="22"/>
      <w:u w:val="thick"/>
      <w:bdr w:val="single" w:sz="12" w:space="0" w:color="auto"/>
    </w:rPr>
  </w:style>
  <w:style w:type="character" w:customStyle="1" w:styleId="ReadUnderline">
    <w:name w:val="Read Underline"/>
    <w:rsid w:val="00ED34FA"/>
    <w:rPr>
      <w:rFonts w:ascii="Arial" w:hAnsi="Arial" w:cs="Arial" w:hint="default"/>
      <w:b/>
      <w:bCs w:val="0"/>
      <w:sz w:val="20"/>
      <w:u w:val="thick"/>
    </w:rPr>
  </w:style>
  <w:style w:type="paragraph" w:customStyle="1" w:styleId="Style4">
    <w:name w:val="Style4"/>
    <w:basedOn w:val="Normal"/>
    <w:link w:val="Style4Char"/>
    <w:qFormat/>
    <w:rsid w:val="00ED34FA"/>
    <w:rPr>
      <w:rFonts w:ascii="Arial Narrow" w:eastAsia="Times New Roman" w:hAnsi="Arial Narrow"/>
      <w:sz w:val="20"/>
      <w:u w:val="single"/>
    </w:rPr>
  </w:style>
  <w:style w:type="character" w:customStyle="1" w:styleId="Style4Char">
    <w:name w:val="Style4 Char"/>
    <w:link w:val="Style4"/>
    <w:rsid w:val="00ED34FA"/>
    <w:rPr>
      <w:rFonts w:ascii="Arial Narrow" w:eastAsia="Times New Roman" w:hAnsi="Arial Narrow" w:cs="Calibri"/>
      <w:sz w:val="20"/>
      <w:u w:val="single"/>
    </w:rPr>
  </w:style>
  <w:style w:type="character" w:customStyle="1" w:styleId="ssl0">
    <w:name w:val="ss_l0"/>
    <w:basedOn w:val="DefaultParagraphFont"/>
    <w:rsid w:val="00ED34FA"/>
  </w:style>
  <w:style w:type="paragraph" w:styleId="BalloonText">
    <w:name w:val="Balloon Text"/>
    <w:basedOn w:val="Normal"/>
    <w:link w:val="BalloonTextChar"/>
    <w:uiPriority w:val="99"/>
    <w:unhideWhenUsed/>
    <w:rsid w:val="00ED34FA"/>
    <w:rPr>
      <w:rFonts w:ascii="Tahoma" w:hAnsi="Tahoma" w:cs="Tahoma"/>
      <w:szCs w:val="16"/>
    </w:rPr>
  </w:style>
  <w:style w:type="character" w:customStyle="1" w:styleId="BalloonTextChar">
    <w:name w:val="Balloon Text Char"/>
    <w:basedOn w:val="DefaultParagraphFont"/>
    <w:link w:val="BalloonText"/>
    <w:uiPriority w:val="99"/>
    <w:rsid w:val="00ED34FA"/>
    <w:rPr>
      <w:rFonts w:ascii="Tahoma" w:hAnsi="Tahoma" w:cs="Tahoma"/>
      <w:sz w:val="22"/>
      <w:szCs w:val="16"/>
    </w:rPr>
  </w:style>
  <w:style w:type="paragraph" w:styleId="NormalWeb">
    <w:name w:val="Normal (Web)"/>
    <w:aliases w:val="Char Char Char Char,Char Char Char Char Char,Normal (Web) Char1 Char,Normal (Web) Char Char Char,Normal (Web) Char1 Char Char Char,Normal (Web) Char Char1 Char Char Char,Normal (Web) Char2 Char Char Char Char Char"/>
    <w:basedOn w:val="Normal"/>
    <w:link w:val="NormalWebChar"/>
    <w:uiPriority w:val="99"/>
    <w:unhideWhenUsed/>
    <w:qFormat/>
    <w:rsid w:val="00ED34FA"/>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Char Char Char Char Char1,Char Char Char Char Char Char,Normal (Web) Char1 Char Char,Normal (Web) Char Char Char Char,Normal (Web) Char1 Char Char Char Char,Normal (Web) Char Char1 Char Char Char Char"/>
    <w:link w:val="NormalWeb"/>
    <w:uiPriority w:val="99"/>
    <w:qFormat/>
    <w:rsid w:val="00ED34FA"/>
    <w:rPr>
      <w:rFonts w:ascii="Times New Roman" w:eastAsia="Times New Roman" w:hAnsi="Times New Roman" w:cs="Times New Roman"/>
    </w:rPr>
  </w:style>
  <w:style w:type="character" w:customStyle="1" w:styleId="UnderlineBold">
    <w:name w:val="Underline + Bold"/>
    <w:uiPriority w:val="1"/>
    <w:qFormat/>
    <w:rsid w:val="00ED34FA"/>
    <w:rPr>
      <w:b/>
      <w:sz w:val="20"/>
      <w:u w:val="single"/>
    </w:rPr>
  </w:style>
  <w:style w:type="character" w:customStyle="1" w:styleId="Style11pt">
    <w:name w:val="Style 11 pt"/>
    <w:basedOn w:val="DefaultParagraphFont"/>
    <w:rsid w:val="00ED34FA"/>
    <w:rPr>
      <w:sz w:val="20"/>
    </w:rPr>
  </w:style>
  <w:style w:type="character" w:customStyle="1" w:styleId="DebateHighlighted">
    <w:name w:val="Debate Highlighted"/>
    <w:qFormat/>
    <w:rsid w:val="00ED34FA"/>
    <w:rPr>
      <w:rFonts w:ascii="Georgia" w:eastAsia="ヒラギノ角ゴ Pro W3" w:hAnsi="Georgia"/>
      <w:b w:val="0"/>
      <w:i w:val="0"/>
      <w:color w:val="000000"/>
      <w:sz w:val="20"/>
      <w:u w:val="single"/>
      <w:shd w:val="clear" w:color="auto" w:fill="00FFFF"/>
    </w:rPr>
  </w:style>
  <w:style w:type="paragraph" w:customStyle="1" w:styleId="Shrink">
    <w:name w:val="Shrink"/>
    <w:qFormat/>
    <w:rsid w:val="00ED34FA"/>
    <w:pPr>
      <w:ind w:left="288" w:right="288"/>
    </w:pPr>
    <w:rPr>
      <w:rFonts w:ascii="Garamond" w:eastAsia="Times New Roman" w:hAnsi="Garamond" w:cs="Times New Roman"/>
      <w:sz w:val="12"/>
      <w:szCs w:val="20"/>
    </w:rPr>
  </w:style>
  <w:style w:type="character" w:customStyle="1" w:styleId="Emphasis2">
    <w:name w:val="Emphasis2"/>
    <w:rsid w:val="00ED34FA"/>
    <w:rPr>
      <w:rFonts w:ascii="Times New Roman" w:hAnsi="Times New Roman"/>
      <w:b/>
      <w:iCs/>
      <w:sz w:val="24"/>
      <w:u w:val="single"/>
    </w:rPr>
  </w:style>
  <w:style w:type="character" w:customStyle="1" w:styleId="apple-style-span">
    <w:name w:val="apple-style-span"/>
    <w:basedOn w:val="DefaultParagraphFont"/>
    <w:rsid w:val="00ED34FA"/>
  </w:style>
  <w:style w:type="character" w:styleId="CommentReference">
    <w:name w:val="annotation reference"/>
    <w:basedOn w:val="DefaultParagraphFont"/>
    <w:uiPriority w:val="99"/>
    <w:unhideWhenUsed/>
    <w:rsid w:val="00ED34FA"/>
    <w:rPr>
      <w:sz w:val="16"/>
      <w:szCs w:val="16"/>
    </w:rPr>
  </w:style>
  <w:style w:type="paragraph" w:styleId="CommentText">
    <w:name w:val="annotation text"/>
    <w:basedOn w:val="Normal"/>
    <w:link w:val="CommentTextChar"/>
    <w:uiPriority w:val="99"/>
    <w:unhideWhenUsed/>
    <w:rsid w:val="00ED34FA"/>
    <w:rPr>
      <w:sz w:val="20"/>
      <w:szCs w:val="20"/>
    </w:rPr>
  </w:style>
  <w:style w:type="character" w:customStyle="1" w:styleId="CommentTextChar">
    <w:name w:val="Comment Text Char"/>
    <w:basedOn w:val="DefaultParagraphFont"/>
    <w:link w:val="CommentText"/>
    <w:uiPriority w:val="99"/>
    <w:rsid w:val="00ED34FA"/>
    <w:rPr>
      <w:rFonts w:ascii="Calibri" w:hAnsi="Calibri" w:cs="Calibri"/>
      <w:sz w:val="20"/>
      <w:szCs w:val="20"/>
    </w:rPr>
  </w:style>
  <w:style w:type="paragraph" w:styleId="CommentSubject">
    <w:name w:val="annotation subject"/>
    <w:basedOn w:val="CommentText"/>
    <w:next w:val="CommentText"/>
    <w:link w:val="CommentSubjectChar"/>
    <w:unhideWhenUsed/>
    <w:rsid w:val="00ED34FA"/>
    <w:rPr>
      <w:b/>
      <w:bCs/>
    </w:rPr>
  </w:style>
  <w:style w:type="character" w:customStyle="1" w:styleId="CommentSubjectChar">
    <w:name w:val="Comment Subject Char"/>
    <w:basedOn w:val="CommentTextChar"/>
    <w:link w:val="CommentSubject"/>
    <w:rsid w:val="00ED34FA"/>
    <w:rPr>
      <w:rFonts w:ascii="Calibri" w:hAnsi="Calibri" w:cs="Calibri"/>
      <w:b/>
      <w:bCs/>
      <w:sz w:val="20"/>
      <w:szCs w:val="20"/>
    </w:rPr>
  </w:style>
  <w:style w:type="character" w:customStyle="1" w:styleId="Cite">
    <w:name w:val="*Cite*"/>
    <w:rsid w:val="00ED34FA"/>
    <w:rPr>
      <w:rFonts w:ascii="Times New Roman" w:hAnsi="Times New Roman"/>
      <w:b/>
      <w:caps/>
      <w:sz w:val="24"/>
    </w:rPr>
  </w:style>
  <w:style w:type="character" w:customStyle="1" w:styleId="Underline0">
    <w:name w:val="*Underline*"/>
    <w:rsid w:val="00ED34FA"/>
    <w:rPr>
      <w:rFonts w:ascii="Times New Roman" w:hAnsi="Times New Roman"/>
      <w:b/>
      <w:sz w:val="24"/>
      <w:u w:val="single"/>
    </w:rPr>
  </w:style>
  <w:style w:type="character" w:customStyle="1" w:styleId="Tag">
    <w:name w:val="*Tag*"/>
    <w:rsid w:val="00ED34FA"/>
    <w:rPr>
      <w:rFonts w:ascii="Times New Roman" w:hAnsi="Times New Roman"/>
      <w:b/>
      <w:caps/>
      <w:sz w:val="24"/>
    </w:rPr>
  </w:style>
  <w:style w:type="character" w:customStyle="1" w:styleId="CardText">
    <w:name w:val="*Card Text*"/>
    <w:rsid w:val="00ED34FA"/>
    <w:rPr>
      <w:rFonts w:ascii="Times New Roman" w:hAnsi="Times New Roman"/>
      <w:sz w:val="22"/>
    </w:rPr>
  </w:style>
  <w:style w:type="paragraph" w:customStyle="1" w:styleId="Standard">
    <w:name w:val="Standard"/>
    <w:qFormat/>
    <w:rsid w:val="00ED34FA"/>
    <w:pPr>
      <w:widowControl w:val="0"/>
      <w:suppressAutoHyphens/>
      <w:autoSpaceDN w:val="0"/>
      <w:textAlignment w:val="baseline"/>
    </w:pPr>
    <w:rPr>
      <w:rFonts w:ascii="Times New Roman" w:eastAsia="Lucida Sans Unicode" w:hAnsi="Times New Roman" w:cs="Tahoma"/>
      <w:kern w:val="3"/>
      <w:lang w:eastAsia="zh-CN" w:bidi="hi-IN"/>
    </w:rPr>
  </w:style>
  <w:style w:type="paragraph" w:customStyle="1" w:styleId="Textbody">
    <w:name w:val="Text body"/>
    <w:basedOn w:val="Standard"/>
    <w:uiPriority w:val="99"/>
    <w:qFormat/>
    <w:rsid w:val="00ED34FA"/>
    <w:pPr>
      <w:spacing w:after="120"/>
    </w:pPr>
  </w:style>
  <w:style w:type="paragraph" w:customStyle="1" w:styleId="Header0">
    <w:name w:val="*Header*"/>
    <w:basedOn w:val="Normal"/>
    <w:uiPriority w:val="99"/>
    <w:qFormat/>
    <w:rsid w:val="00ED34FA"/>
    <w:pPr>
      <w:jc w:val="center"/>
    </w:pPr>
    <w:rPr>
      <w:rFonts w:ascii="Times New Roman" w:eastAsia="Cambria" w:hAnsi="Times New Roman"/>
      <w:b/>
      <w:caps/>
    </w:rPr>
  </w:style>
  <w:style w:type="paragraph" w:customStyle="1" w:styleId="TxBr33p1">
    <w:name w:val="TxBr_33p1"/>
    <w:basedOn w:val="Normal"/>
    <w:uiPriority w:val="99"/>
    <w:qFormat/>
    <w:rsid w:val="00ED34FA"/>
    <w:pPr>
      <w:tabs>
        <w:tab w:val="left" w:pos="204"/>
      </w:tabs>
      <w:autoSpaceDE w:val="0"/>
      <w:autoSpaceDN w:val="0"/>
      <w:adjustRightInd w:val="0"/>
      <w:spacing w:line="260" w:lineRule="atLeast"/>
      <w:jc w:val="both"/>
    </w:pPr>
    <w:rPr>
      <w:rFonts w:ascii="Times New Roman" w:eastAsia="Times New Roman" w:hAnsi="Times New Roman"/>
      <w:sz w:val="20"/>
    </w:rPr>
  </w:style>
  <w:style w:type="paragraph" w:customStyle="1" w:styleId="Nothing">
    <w:name w:val="Nothing"/>
    <w:link w:val="NothingChar"/>
    <w:qFormat/>
    <w:rsid w:val="00ED34FA"/>
    <w:pPr>
      <w:jc w:val="both"/>
    </w:pPr>
    <w:rPr>
      <w:rFonts w:ascii="Times New Roman" w:eastAsia="Times New Roman" w:hAnsi="Times New Roman" w:cs="Times New Roman"/>
      <w:sz w:val="20"/>
      <w:lang w:eastAsia="zh-CN" w:bidi="mn-Mong-CN"/>
    </w:rPr>
  </w:style>
  <w:style w:type="character" w:customStyle="1" w:styleId="NothingChar">
    <w:name w:val="Nothing Char"/>
    <w:link w:val="Nothing"/>
    <w:rsid w:val="00ED34FA"/>
    <w:rPr>
      <w:rFonts w:ascii="Times New Roman" w:eastAsia="Times New Roman" w:hAnsi="Times New Roman" w:cs="Times New Roman"/>
      <w:sz w:val="20"/>
      <w:lang w:eastAsia="zh-CN" w:bidi="mn-Mong-CN"/>
    </w:rPr>
  </w:style>
  <w:style w:type="paragraph" w:customStyle="1" w:styleId="Citation">
    <w:name w:val="Citation"/>
    <w:aliases w:val="heading 3,Citation Char Char Char Char,Citation Char1 Char Char,Text 7"/>
    <w:basedOn w:val="Normal"/>
    <w:next w:val="Normal"/>
    <w:qFormat/>
    <w:rsid w:val="00ED34FA"/>
    <w:pPr>
      <w:tabs>
        <w:tab w:val="left" w:pos="1440"/>
      </w:tabs>
    </w:pPr>
    <w:rPr>
      <w:rFonts w:ascii="Times New Roman" w:hAnsi="Times New Roman" w:cstheme="minorBidi"/>
      <w:szCs w:val="16"/>
    </w:rPr>
  </w:style>
  <w:style w:type="paragraph" w:customStyle="1" w:styleId="HotRoute">
    <w:name w:val="Hot Route!"/>
    <w:basedOn w:val="Normal"/>
    <w:link w:val="HotRouteChar"/>
    <w:qFormat/>
    <w:rsid w:val="00ED34FA"/>
    <w:pPr>
      <w:ind w:left="144"/>
    </w:pPr>
    <w:rPr>
      <w:rFonts w:ascii="Times New Roman" w:eastAsia="Times New Roman" w:hAnsi="Times New Roman" w:cs="Times New Roman"/>
      <w:sz w:val="20"/>
    </w:rPr>
  </w:style>
  <w:style w:type="character" w:customStyle="1" w:styleId="HotRouteChar">
    <w:name w:val="Hot Route! Char"/>
    <w:link w:val="HotRoute"/>
    <w:rsid w:val="00ED34FA"/>
    <w:rPr>
      <w:rFonts w:ascii="Times New Roman" w:eastAsia="Times New Roman" w:hAnsi="Times New Roman" w:cs="Times New Roman"/>
      <w:sz w:val="20"/>
    </w:rPr>
  </w:style>
  <w:style w:type="character" w:customStyle="1" w:styleId="HighlightedUnderline">
    <w:name w:val="Highlighted Underline"/>
    <w:uiPriority w:val="1"/>
    <w:qFormat/>
    <w:rsid w:val="00ED34FA"/>
    <w:rPr>
      <w:rFonts w:ascii="Calibri" w:hAnsi="Calibri"/>
      <w:b/>
      <w:bCs/>
      <w:sz w:val="24"/>
      <w:u w:val="single"/>
      <w:bdr w:val="none" w:sz="0" w:space="0" w:color="auto"/>
      <w:shd w:val="clear" w:color="auto" w:fill="B3423F"/>
    </w:rPr>
  </w:style>
  <w:style w:type="character" w:customStyle="1" w:styleId="Style12ptBoldUnderline">
    <w:name w:val="Style 12 pt Bold Underline"/>
    <w:basedOn w:val="DefaultParagraphFont"/>
    <w:rsid w:val="00ED34FA"/>
    <w:rPr>
      <w:b/>
      <w:bCs/>
      <w:sz w:val="24"/>
      <w:u w:val="single"/>
    </w:rPr>
  </w:style>
  <w:style w:type="character" w:styleId="IntenseEmphasis">
    <w:name w:val="Intense Emphasis"/>
    <w:aliases w:val="Title Char2,cites Char Ch,Intense Emphasis5,Intense Emphasis6,Citation Char Char Char Char Char,Citation Char1 Char Char Char,Heading 3 Char Char1 Char,Intense Emphasis11111,9.5 pt,Minimized Char,Box Out,Intense Emphasis4"/>
    <w:uiPriority w:val="10"/>
    <w:qFormat/>
    <w:rsid w:val="00ED34FA"/>
    <w:rPr>
      <w:rFonts w:ascii="Garamond" w:hAnsi="Garamond"/>
      <w:b w:val="0"/>
      <w:bCs/>
      <w:i w:val="0"/>
      <w:iCs/>
      <w:color w:val="auto"/>
      <w:sz w:val="22"/>
      <w:u w:val="single"/>
      <w:bdr w:val="none" w:sz="0" w:space="0" w:color="auto"/>
      <w:shd w:val="clear" w:color="auto" w:fill="89FF94"/>
    </w:rPr>
  </w:style>
  <w:style w:type="paragraph" w:customStyle="1" w:styleId="HotRoute0">
    <w:name w:val="Hot Route"/>
    <w:basedOn w:val="Normal"/>
    <w:link w:val="HotRouteChar0"/>
    <w:qFormat/>
    <w:rsid w:val="00ED34FA"/>
    <w:pPr>
      <w:ind w:left="72"/>
    </w:pPr>
    <w:rPr>
      <w:rFonts w:ascii="Palatino Linotype" w:eastAsia="MS Mincho" w:hAnsi="Palatino Linotype"/>
      <w:iCs/>
      <w:color w:val="000000"/>
    </w:rPr>
  </w:style>
  <w:style w:type="character" w:customStyle="1" w:styleId="HotRouteChar0">
    <w:name w:val="Hot Route Char"/>
    <w:link w:val="HotRoute0"/>
    <w:rsid w:val="00ED34FA"/>
    <w:rPr>
      <w:rFonts w:ascii="Palatino Linotype" w:eastAsia="MS Mincho" w:hAnsi="Palatino Linotype" w:cs="Calibri"/>
      <w:iCs/>
      <w:color w:val="000000"/>
      <w:sz w:val="22"/>
    </w:rPr>
  </w:style>
  <w:style w:type="character" w:styleId="PageNumber">
    <w:name w:val="page number"/>
    <w:aliases w:val="card ununderlined"/>
    <w:basedOn w:val="DefaultParagraphFont"/>
    <w:uiPriority w:val="99"/>
    <w:unhideWhenUsed/>
    <w:rsid w:val="00ED34FA"/>
  </w:style>
  <w:style w:type="paragraph" w:customStyle="1" w:styleId="Cards">
    <w:name w:val="Cards"/>
    <w:next w:val="Normal"/>
    <w:link w:val="CardsChar"/>
    <w:qFormat/>
    <w:rsid w:val="00ED34FA"/>
    <w:pPr>
      <w:widowControl w:val="0"/>
      <w:ind w:left="432" w:right="432"/>
      <w:jc w:val="both"/>
    </w:pPr>
    <w:rPr>
      <w:rFonts w:ascii="Times New Roman" w:eastAsia="Times New Roman" w:hAnsi="Times New Roman" w:cs="Times New Roman"/>
      <w:sz w:val="20"/>
    </w:rPr>
  </w:style>
  <w:style w:type="character" w:customStyle="1" w:styleId="CardsChar">
    <w:name w:val="Cards Char"/>
    <w:link w:val="Cards"/>
    <w:rsid w:val="00ED34FA"/>
    <w:rPr>
      <w:rFonts w:ascii="Times New Roman" w:eastAsia="Times New Roman" w:hAnsi="Times New Roman" w:cs="Times New Roman"/>
      <w:sz w:val="20"/>
    </w:rPr>
  </w:style>
  <w:style w:type="paragraph" w:customStyle="1" w:styleId="cardtext0">
    <w:name w:val="card text"/>
    <w:basedOn w:val="Normal"/>
    <w:link w:val="cardtextChar"/>
    <w:uiPriority w:val="99"/>
    <w:qFormat/>
    <w:rsid w:val="00ED34FA"/>
    <w:pPr>
      <w:ind w:left="288" w:right="288"/>
    </w:pPr>
  </w:style>
  <w:style w:type="character" w:customStyle="1" w:styleId="cardtextChar">
    <w:name w:val="card text Char"/>
    <w:basedOn w:val="DefaultParagraphFont"/>
    <w:link w:val="cardtext0"/>
    <w:uiPriority w:val="99"/>
    <w:rsid w:val="00ED34FA"/>
    <w:rPr>
      <w:rFonts w:ascii="Calibri" w:hAnsi="Calibri" w:cs="Calibri"/>
      <w:sz w:val="22"/>
    </w:rPr>
  </w:style>
  <w:style w:type="character" w:customStyle="1" w:styleId="BoldUnderline">
    <w:name w:val="BoldUnderline"/>
    <w:uiPriority w:val="1"/>
    <w:qFormat/>
    <w:rsid w:val="00ED34FA"/>
    <w:rPr>
      <w:rFonts w:ascii="Arial" w:hAnsi="Arial"/>
      <w:b/>
      <w:sz w:val="20"/>
      <w:u w:val="single"/>
    </w:rPr>
  </w:style>
  <w:style w:type="character" w:customStyle="1" w:styleId="NoSpacingChar">
    <w:name w:val="No Spacing Char"/>
    <w:link w:val="NoSpacing"/>
    <w:uiPriority w:val="1"/>
    <w:qFormat/>
    <w:rsid w:val="00ED34FA"/>
  </w:style>
  <w:style w:type="paragraph" w:customStyle="1" w:styleId="Shrink8">
    <w:name w:val="Shrink8"/>
    <w:basedOn w:val="Normal"/>
    <w:qFormat/>
    <w:rsid w:val="00ED34FA"/>
    <w:rPr>
      <w:rFonts w:eastAsia="Times New Roman"/>
    </w:rPr>
  </w:style>
  <w:style w:type="paragraph" w:customStyle="1" w:styleId="NotUnderlined">
    <w:name w:val="Not Underlined"/>
    <w:basedOn w:val="Normal"/>
    <w:uiPriority w:val="99"/>
    <w:qFormat/>
    <w:rsid w:val="00ED34FA"/>
    <w:rPr>
      <w:rFonts w:eastAsia="Times New Roman"/>
      <w:szCs w:val="20"/>
    </w:rPr>
  </w:style>
  <w:style w:type="character" w:customStyle="1" w:styleId="TagsChar1">
    <w:name w:val="Tags Char1"/>
    <w:aliases w:val="Heading 2 Char3,Tag Char2,TAG Char3,Heading 2 Char1 Char2,TAG Char1 Char2,Heading 2 Char Char Char2,Heading 2 Char1 Char Char Char Char Char2,Tag&amp;Ci Char,Heading 2 Char Char Char Char Char2,Heading 2 Char Char2 Char1 Char1,Heading 2 Cha Char1"/>
    <w:qFormat/>
    <w:rsid w:val="00ED34FA"/>
    <w:rPr>
      <w:rFonts w:ascii="Georgia" w:eastAsia="Calibri" w:hAnsi="Georgia" w:cs="Times New Roman"/>
      <w:b/>
      <w:sz w:val="22"/>
      <w:szCs w:val="22"/>
    </w:rPr>
  </w:style>
  <w:style w:type="character" w:customStyle="1" w:styleId="CitesChar0">
    <w:name w:val="Cites Char"/>
    <w:rsid w:val="00ED34FA"/>
    <w:rPr>
      <w:rFonts w:ascii="Georgia" w:eastAsia="Calibri" w:hAnsi="Georgia" w:cs="Arial"/>
      <w:b/>
      <w:sz w:val="16"/>
    </w:rPr>
  </w:style>
  <w:style w:type="character" w:customStyle="1" w:styleId="CardUnderlinedChar">
    <w:name w:val="Card Underlined Char"/>
    <w:rsid w:val="00ED34FA"/>
    <w:rPr>
      <w:rFonts w:ascii="Arial Narrow" w:hAnsi="Arial Narrow"/>
      <w:sz w:val="22"/>
      <w:szCs w:val="24"/>
      <w:u w:val="single"/>
      <w:lang w:val="en-US" w:eastAsia="en-US" w:bidi="ar-SA"/>
    </w:rPr>
  </w:style>
  <w:style w:type="character" w:customStyle="1" w:styleId="CitesChar1">
    <w:name w:val="Cites Char1"/>
    <w:rsid w:val="00ED34FA"/>
    <w:rPr>
      <w:b/>
      <w:szCs w:val="24"/>
      <w:u w:val="single"/>
      <w:lang w:val="en-US" w:eastAsia="en-US" w:bidi="ar-SA"/>
    </w:rPr>
  </w:style>
  <w:style w:type="paragraph" w:customStyle="1" w:styleId="Tag12">
    <w:name w:val="Tag12"/>
    <w:basedOn w:val="Normal"/>
    <w:qFormat/>
    <w:rsid w:val="00ED34FA"/>
    <w:pPr>
      <w:contextualSpacing/>
    </w:pPr>
    <w:rPr>
      <w:rFonts w:eastAsia="Cambria"/>
      <w:b/>
      <w:sz w:val="24"/>
    </w:rPr>
  </w:style>
  <w:style w:type="character" w:customStyle="1" w:styleId="term1">
    <w:name w:val="term1"/>
    <w:basedOn w:val="DefaultParagraphFont"/>
    <w:rsid w:val="00ED34FA"/>
    <w:rPr>
      <w:b/>
      <w:bCs/>
    </w:rPr>
  </w:style>
  <w:style w:type="paragraph" w:customStyle="1" w:styleId="Reallyfuckingsmall">
    <w:name w:val="Really fucking small"/>
    <w:basedOn w:val="Normal"/>
    <w:link w:val="ReallyfuckingsmallChar"/>
    <w:qFormat/>
    <w:rsid w:val="00ED34FA"/>
    <w:rPr>
      <w:rFonts w:eastAsia="Times New Roman"/>
      <w:sz w:val="10"/>
    </w:rPr>
  </w:style>
  <w:style w:type="character" w:customStyle="1" w:styleId="ReallyfuckingsmallChar">
    <w:name w:val="Really fucking small Char"/>
    <w:basedOn w:val="DefaultParagraphFont"/>
    <w:link w:val="Reallyfuckingsmall"/>
    <w:rsid w:val="00ED34FA"/>
    <w:rPr>
      <w:rFonts w:ascii="Calibri" w:eastAsia="Times New Roman" w:hAnsi="Calibri" w:cs="Calibri"/>
      <w:sz w:val="10"/>
    </w:rPr>
  </w:style>
  <w:style w:type="character" w:customStyle="1" w:styleId="Hyperlink6">
    <w:name w:val="Hyperlink6"/>
    <w:basedOn w:val="DefaultParagraphFont"/>
    <w:rsid w:val="00ED34FA"/>
    <w:rPr>
      <w:color w:val="3300CC"/>
      <w:u w:val="single"/>
    </w:rPr>
  </w:style>
  <w:style w:type="character" w:customStyle="1" w:styleId="AuthorDate">
    <w:name w:val="Author Date"/>
    <w:rsid w:val="00ED34FA"/>
    <w:rPr>
      <w:b/>
      <w:bCs w:val="0"/>
      <w:sz w:val="24"/>
      <w:u w:val="thick"/>
    </w:rPr>
  </w:style>
  <w:style w:type="character" w:customStyle="1" w:styleId="UnderlinedChar1">
    <w:name w:val="Underlined Char1"/>
    <w:aliases w:val="No Spacing2111 Char1,Heading 2 Char2 Char Char1,No Spacing1 Char1"/>
    <w:basedOn w:val="DefaultParagraphFont"/>
    <w:qFormat/>
    <w:rsid w:val="00ED34FA"/>
    <w:rPr>
      <w:rFonts w:asciiTheme="majorHAnsi" w:eastAsia="Times New Roman" w:hAnsiTheme="majorHAnsi" w:cs="Times New Roman"/>
      <w:szCs w:val="20"/>
      <w:u w:val="thick"/>
    </w:rPr>
  </w:style>
  <w:style w:type="paragraph" w:customStyle="1" w:styleId="citenon-bold">
    <w:name w:val="cite non-bold"/>
    <w:basedOn w:val="Normal"/>
    <w:link w:val="citenon-boldChar"/>
    <w:qFormat/>
    <w:rsid w:val="00ED34FA"/>
    <w:rPr>
      <w:rFonts w:eastAsia="Times New Roman"/>
      <w:sz w:val="20"/>
      <w:szCs w:val="20"/>
    </w:rPr>
  </w:style>
  <w:style w:type="paragraph" w:customStyle="1" w:styleId="BlockTitle">
    <w:name w:val="Block Title"/>
    <w:basedOn w:val="Heading1"/>
    <w:next w:val="Normal"/>
    <w:link w:val="BlockTitleChar"/>
    <w:qFormat/>
    <w:rsid w:val="00ED34FA"/>
    <w:pPr>
      <w:keepLines w:val="0"/>
      <w:pageBreakBefore w:val="0"/>
      <w:pBdr>
        <w:top w:val="none" w:sz="0" w:space="0" w:color="auto"/>
        <w:left w:val="none" w:sz="0" w:space="0" w:color="auto"/>
        <w:bottom w:val="none" w:sz="0" w:space="0" w:color="auto"/>
        <w:right w:val="none" w:sz="0" w:space="0" w:color="auto"/>
      </w:pBdr>
      <w:spacing w:before="0" w:after="240"/>
    </w:pPr>
    <w:rPr>
      <w:rFonts w:eastAsia="Times New Roman" w:cs="Arial"/>
      <w:kern w:val="32"/>
      <w:sz w:val="32"/>
      <w:u w:val="single"/>
    </w:rPr>
  </w:style>
  <w:style w:type="character" w:customStyle="1" w:styleId="A6">
    <w:name w:val="A6"/>
    <w:uiPriority w:val="99"/>
    <w:rsid w:val="00ED34FA"/>
    <w:rPr>
      <w:rFonts w:cs="Minion Pro Med"/>
      <w:color w:val="221E1F"/>
      <w:sz w:val="19"/>
      <w:szCs w:val="19"/>
    </w:rPr>
  </w:style>
  <w:style w:type="paragraph" w:customStyle="1" w:styleId="DebateNormal">
    <w:name w:val="DebateNormal"/>
    <w:basedOn w:val="Normal"/>
    <w:link w:val="DebateNormalChar"/>
    <w:qFormat/>
    <w:rsid w:val="00ED34FA"/>
    <w:rPr>
      <w:rFonts w:eastAsia="Calibri"/>
      <w:szCs w:val="20"/>
    </w:rPr>
  </w:style>
  <w:style w:type="character" w:customStyle="1" w:styleId="DebateNormalChar">
    <w:name w:val="DebateNormal Char"/>
    <w:basedOn w:val="DefaultParagraphFont"/>
    <w:link w:val="DebateNormal"/>
    <w:rsid w:val="00ED34FA"/>
    <w:rPr>
      <w:rFonts w:ascii="Calibri" w:eastAsia="Calibri" w:hAnsi="Calibri" w:cs="Calibri"/>
      <w:sz w:val="22"/>
      <w:szCs w:val="20"/>
    </w:rPr>
  </w:style>
  <w:style w:type="paragraph" w:customStyle="1" w:styleId="DebateEmphasis">
    <w:name w:val="DebateEmphasis"/>
    <w:basedOn w:val="Normal"/>
    <w:link w:val="DebateEmphasisChar"/>
    <w:qFormat/>
    <w:rsid w:val="00ED34FA"/>
    <w:pPr>
      <w:spacing w:line="276" w:lineRule="auto"/>
    </w:pPr>
    <w:rPr>
      <w:rFonts w:eastAsia="Calibri"/>
      <w:b/>
      <w:sz w:val="24"/>
      <w:u w:val="single"/>
    </w:rPr>
  </w:style>
  <w:style w:type="character" w:customStyle="1" w:styleId="DebateEmphasisChar">
    <w:name w:val="DebateEmphasis Char"/>
    <w:basedOn w:val="DefaultParagraphFont"/>
    <w:link w:val="DebateEmphasis"/>
    <w:rsid w:val="00ED34FA"/>
    <w:rPr>
      <w:rFonts w:ascii="Calibri" w:eastAsia="Calibri" w:hAnsi="Calibri" w:cs="Calibri"/>
      <w:b/>
      <w:u w:val="single"/>
    </w:rPr>
  </w:style>
  <w:style w:type="paragraph" w:customStyle="1" w:styleId="DebateLanguage">
    <w:name w:val="DebateLanguage"/>
    <w:basedOn w:val="Normal"/>
    <w:link w:val="DebateLanguageChar"/>
    <w:qFormat/>
    <w:rsid w:val="00ED34FA"/>
    <w:pPr>
      <w:spacing w:line="276" w:lineRule="auto"/>
    </w:pPr>
    <w:rPr>
      <w:rFonts w:eastAsia="Calibri"/>
      <w:strike/>
      <w:sz w:val="24"/>
      <w:u w:val="single"/>
    </w:rPr>
  </w:style>
  <w:style w:type="character" w:customStyle="1" w:styleId="DebateLanguageChar">
    <w:name w:val="DebateLanguage Char"/>
    <w:basedOn w:val="DefaultParagraphFont"/>
    <w:link w:val="DebateLanguage"/>
    <w:rsid w:val="00ED34FA"/>
    <w:rPr>
      <w:rFonts w:ascii="Calibri" w:eastAsia="Calibri" w:hAnsi="Calibri" w:cs="Calibri"/>
      <w:strike/>
      <w:u w:val="single"/>
    </w:rPr>
  </w:style>
  <w:style w:type="character" w:customStyle="1" w:styleId="message">
    <w:name w:val="message"/>
    <w:basedOn w:val="DefaultParagraphFont"/>
    <w:rsid w:val="00ED34FA"/>
  </w:style>
  <w:style w:type="character" w:customStyle="1" w:styleId="bodytext">
    <w:name w:val="bodytext"/>
    <w:basedOn w:val="DefaultParagraphFont"/>
    <w:rsid w:val="00ED34FA"/>
  </w:style>
  <w:style w:type="character" w:customStyle="1" w:styleId="Style8pt">
    <w:name w:val="Style 8 pt"/>
    <w:basedOn w:val="DefaultParagraphFont"/>
    <w:rsid w:val="00ED34FA"/>
    <w:rPr>
      <w:sz w:val="16"/>
    </w:rPr>
  </w:style>
  <w:style w:type="paragraph" w:customStyle="1" w:styleId="DebateUnderline0">
    <w:name w:val="DebateUnderline"/>
    <w:basedOn w:val="Normal"/>
    <w:link w:val="DebateUnderlineChar"/>
    <w:qFormat/>
    <w:rsid w:val="00ED34FA"/>
    <w:pPr>
      <w:spacing w:line="276" w:lineRule="auto"/>
    </w:pPr>
    <w:rPr>
      <w:rFonts w:eastAsia="Calibri"/>
      <w:sz w:val="24"/>
      <w:u w:val="single"/>
    </w:rPr>
  </w:style>
  <w:style w:type="character" w:customStyle="1" w:styleId="DebateUnderlineChar">
    <w:name w:val="DebateUnderline Char"/>
    <w:basedOn w:val="DefaultParagraphFont"/>
    <w:link w:val="DebateUnderline0"/>
    <w:rsid w:val="00ED34FA"/>
    <w:rPr>
      <w:rFonts w:ascii="Calibri" w:eastAsia="Calibri" w:hAnsi="Calibri" w:cs="Calibri"/>
      <w:u w:val="single"/>
    </w:rPr>
  </w:style>
  <w:style w:type="character" w:customStyle="1" w:styleId="UnderlineCharChar">
    <w:name w:val="Underline Char Char"/>
    <w:aliases w:val="Char Char Char2"/>
    <w:basedOn w:val="DefaultParagraphFont"/>
    <w:rsid w:val="00ED34FA"/>
    <w:rPr>
      <w:rFonts w:ascii="Arial Narrow" w:hAnsi="Arial Narrow"/>
      <w:szCs w:val="24"/>
      <w:u w:val="single"/>
      <w:lang w:val="en-US" w:eastAsia="en-US" w:bidi="ar-SA"/>
    </w:rPr>
  </w:style>
  <w:style w:type="character" w:customStyle="1" w:styleId="hidden">
    <w:name w:val="hidden"/>
    <w:basedOn w:val="DefaultParagraphFont"/>
    <w:rsid w:val="00ED34FA"/>
  </w:style>
  <w:style w:type="character" w:customStyle="1" w:styleId="dateline">
    <w:name w:val="dateline"/>
    <w:basedOn w:val="DefaultParagraphFont"/>
    <w:rsid w:val="00ED34FA"/>
  </w:style>
  <w:style w:type="character" w:customStyle="1" w:styleId="A4">
    <w:name w:val="A4"/>
    <w:uiPriority w:val="99"/>
    <w:rsid w:val="00ED34FA"/>
    <w:rPr>
      <w:rFonts w:cs="Frutiger LT Std 45 Light"/>
      <w:color w:val="000000"/>
      <w:sz w:val="17"/>
      <w:szCs w:val="17"/>
    </w:rPr>
  </w:style>
  <w:style w:type="paragraph" w:customStyle="1" w:styleId="BlockTitle2">
    <w:name w:val="Block Title2"/>
    <w:basedOn w:val="Normal"/>
    <w:next w:val="Normal"/>
    <w:qFormat/>
    <w:rsid w:val="00ED34FA"/>
    <w:pPr>
      <w:spacing w:after="240"/>
      <w:jc w:val="center"/>
    </w:pPr>
    <w:rPr>
      <w:rFonts w:eastAsia="Times New Roman"/>
      <w:b/>
      <w:sz w:val="32"/>
      <w:u w:val="single"/>
    </w:rPr>
  </w:style>
  <w:style w:type="paragraph" w:styleId="TOC1">
    <w:name w:val="toc 1"/>
    <w:aliases w:val="Index Basic"/>
    <w:basedOn w:val="Normal"/>
    <w:next w:val="Normal"/>
    <w:autoRedefine/>
    <w:uiPriority w:val="39"/>
    <w:qFormat/>
    <w:rsid w:val="00ED34FA"/>
    <w:rPr>
      <w:rFonts w:eastAsia="Times New Roman"/>
      <w:sz w:val="24"/>
    </w:rPr>
  </w:style>
  <w:style w:type="paragraph" w:styleId="TOC2">
    <w:name w:val="toc 2"/>
    <w:basedOn w:val="Normal"/>
    <w:next w:val="Normal"/>
    <w:autoRedefine/>
    <w:uiPriority w:val="39"/>
    <w:rsid w:val="00ED34FA"/>
    <w:pPr>
      <w:ind w:left="200"/>
    </w:pPr>
    <w:rPr>
      <w:rFonts w:eastAsia="Times New Roman"/>
    </w:rPr>
  </w:style>
  <w:style w:type="paragraph" w:customStyle="1" w:styleId="TxBrp1">
    <w:name w:val="TxBr_p1"/>
    <w:basedOn w:val="Normal"/>
    <w:qFormat/>
    <w:rsid w:val="00ED34FA"/>
    <w:pPr>
      <w:tabs>
        <w:tab w:val="left" w:pos="204"/>
      </w:tabs>
      <w:autoSpaceDE w:val="0"/>
      <w:autoSpaceDN w:val="0"/>
      <w:adjustRightInd w:val="0"/>
      <w:spacing w:line="272" w:lineRule="atLeast"/>
      <w:jc w:val="both"/>
    </w:pPr>
    <w:rPr>
      <w:rFonts w:eastAsia="Times New Roman"/>
      <w:sz w:val="24"/>
    </w:rPr>
  </w:style>
  <w:style w:type="paragraph" w:customStyle="1" w:styleId="fullstory">
    <w:name w:val="fullstory"/>
    <w:basedOn w:val="Normal"/>
    <w:qFormat/>
    <w:rsid w:val="00ED34FA"/>
    <w:pPr>
      <w:spacing w:before="100" w:beforeAutospacing="1" w:after="100" w:afterAutospacing="1"/>
    </w:pPr>
    <w:rPr>
      <w:rFonts w:eastAsia="Times New Roman"/>
      <w:sz w:val="24"/>
    </w:rPr>
  </w:style>
  <w:style w:type="character" w:customStyle="1" w:styleId="standardcontent">
    <w:name w:val="standardcontent"/>
    <w:basedOn w:val="DefaultParagraphFont"/>
    <w:rsid w:val="00ED34FA"/>
  </w:style>
  <w:style w:type="paragraph" w:customStyle="1" w:styleId="hat">
    <w:name w:val="hat"/>
    <w:basedOn w:val="Normal"/>
    <w:next w:val="Normal"/>
    <w:link w:val="hatChar"/>
    <w:qFormat/>
    <w:rsid w:val="00ED34FA"/>
    <w:pPr>
      <w:spacing w:before="240" w:after="240"/>
      <w:jc w:val="center"/>
      <w:outlineLvl w:val="0"/>
    </w:pPr>
    <w:rPr>
      <w:rFonts w:eastAsia="Times New Roman"/>
      <w:b/>
      <w:bCs/>
      <w:sz w:val="32"/>
      <w:u w:val="single"/>
    </w:rPr>
  </w:style>
  <w:style w:type="character" w:customStyle="1" w:styleId="storyby">
    <w:name w:val="storyby"/>
    <w:basedOn w:val="DefaultParagraphFont"/>
    <w:rsid w:val="00ED34FA"/>
  </w:style>
  <w:style w:type="paragraph" w:customStyle="1" w:styleId="Heading">
    <w:name w:val="Heading"/>
    <w:basedOn w:val="Heading1"/>
    <w:uiPriority w:val="99"/>
    <w:qFormat/>
    <w:rsid w:val="00ED34FA"/>
    <w:pPr>
      <w:keepLines w:val="0"/>
      <w:pageBreakBefore w:val="0"/>
      <w:pBdr>
        <w:top w:val="none" w:sz="0" w:space="0" w:color="auto"/>
        <w:left w:val="none" w:sz="0" w:space="0" w:color="auto"/>
        <w:bottom w:val="none" w:sz="0" w:space="0" w:color="auto"/>
        <w:right w:val="none" w:sz="0" w:space="0" w:color="auto"/>
      </w:pBdr>
      <w:spacing w:before="0"/>
    </w:pPr>
    <w:rPr>
      <w:rFonts w:ascii="Century" w:eastAsia="Times New Roman" w:hAnsi="Century" w:cs="Times New Roman"/>
      <w:b w:val="0"/>
      <w:bCs w:val="0"/>
      <w:kern w:val="32"/>
      <w:sz w:val="48"/>
      <w:u w:val="single"/>
    </w:rPr>
  </w:style>
  <w:style w:type="paragraph" w:customStyle="1" w:styleId="DebateTag">
    <w:name w:val="DebateTag"/>
    <w:basedOn w:val="Normal"/>
    <w:link w:val="DebateTagChar"/>
    <w:qFormat/>
    <w:rsid w:val="00ED34FA"/>
    <w:rPr>
      <w:rFonts w:eastAsia="Calibri"/>
      <w:b/>
    </w:rPr>
  </w:style>
  <w:style w:type="character" w:customStyle="1" w:styleId="DebateTagChar">
    <w:name w:val="DebateTag Char"/>
    <w:basedOn w:val="DefaultParagraphFont"/>
    <w:link w:val="DebateTag"/>
    <w:rsid w:val="00ED34FA"/>
    <w:rPr>
      <w:rFonts w:ascii="Calibri" w:eastAsia="Calibri" w:hAnsi="Calibri" w:cs="Calibri"/>
      <w:b/>
      <w:sz w:val="22"/>
    </w:rPr>
  </w:style>
  <w:style w:type="character" w:customStyle="1" w:styleId="citation0">
    <w:name w:val="citation"/>
    <w:basedOn w:val="DefaultParagraphFont"/>
    <w:rsid w:val="00ED34FA"/>
  </w:style>
  <w:style w:type="character" w:customStyle="1" w:styleId="UnderlinedChar0">
    <w:name w:val="Underlined Char"/>
    <w:basedOn w:val="DefaultParagraphFont"/>
    <w:rsid w:val="00ED34FA"/>
    <w:rPr>
      <w:rFonts w:ascii="Century Gothic" w:hAnsi="Century Gothic"/>
      <w:sz w:val="24"/>
      <w:u w:val="thick"/>
      <w:lang w:val="en-US" w:eastAsia="en-US" w:bidi="ar-SA"/>
    </w:rPr>
  </w:style>
  <w:style w:type="paragraph" w:customStyle="1" w:styleId="genderedlan">
    <w:name w:val="gendered lan"/>
    <w:basedOn w:val="Normal"/>
    <w:uiPriority w:val="99"/>
    <w:qFormat/>
    <w:rsid w:val="00ED34FA"/>
    <w:rPr>
      <w:rFonts w:ascii="Century Gothic" w:eastAsia="Times New Roman" w:hAnsi="Century Gothic"/>
      <w:strike/>
    </w:rPr>
  </w:style>
  <w:style w:type="paragraph" w:styleId="BodyText0">
    <w:name w:val="Body Text"/>
    <w:aliases w:val="BT"/>
    <w:basedOn w:val="Normal"/>
    <w:link w:val="BodyTextChar"/>
    <w:qFormat/>
    <w:rsid w:val="00ED34FA"/>
    <w:rPr>
      <w:rFonts w:eastAsia="Times New Roman"/>
      <w:sz w:val="20"/>
    </w:rPr>
  </w:style>
  <w:style w:type="character" w:customStyle="1" w:styleId="BodyTextChar">
    <w:name w:val="Body Text Char"/>
    <w:aliases w:val="BT Char"/>
    <w:basedOn w:val="DefaultParagraphFont"/>
    <w:link w:val="BodyText0"/>
    <w:rsid w:val="00ED34FA"/>
    <w:rPr>
      <w:rFonts w:ascii="Calibri" w:eastAsia="Times New Roman" w:hAnsi="Calibri" w:cs="Calibri"/>
      <w:sz w:val="20"/>
    </w:rPr>
  </w:style>
  <w:style w:type="paragraph" w:customStyle="1" w:styleId="Underlining">
    <w:name w:val="Underlining"/>
    <w:basedOn w:val="Normal"/>
    <w:next w:val="Normal"/>
    <w:link w:val="UnderliningChar"/>
    <w:qFormat/>
    <w:rsid w:val="00ED34FA"/>
    <w:rPr>
      <w:rFonts w:ascii="Arial Narrow" w:eastAsia="Times New Roman" w:hAnsi="Arial Narrow"/>
      <w:sz w:val="20"/>
      <w:u w:val="single"/>
    </w:rPr>
  </w:style>
  <w:style w:type="character" w:customStyle="1" w:styleId="Style10ptUnderline">
    <w:name w:val="Style 10 pt Underline"/>
    <w:basedOn w:val="DefaultParagraphFont"/>
    <w:rsid w:val="00ED34FA"/>
    <w:rPr>
      <w:rFonts w:ascii="Times New Roman" w:hAnsi="Times New Roman"/>
      <w:sz w:val="20"/>
      <w:u w:val="single"/>
    </w:rPr>
  </w:style>
  <w:style w:type="character" w:customStyle="1" w:styleId="citebold">
    <w:name w:val="cite bold"/>
    <w:basedOn w:val="DefaultParagraphFont"/>
    <w:rsid w:val="00ED34FA"/>
    <w:rPr>
      <w:rFonts w:ascii="Times New Roman" w:hAnsi="Times New Roman"/>
      <w:b/>
      <w:sz w:val="24"/>
      <w:szCs w:val="24"/>
      <w:u w:val="single"/>
    </w:rPr>
  </w:style>
  <w:style w:type="paragraph" w:customStyle="1" w:styleId="DebateHeaderFinal">
    <w:name w:val="DebateHeaderFinal"/>
    <w:basedOn w:val="Heading1"/>
    <w:link w:val="DebateHeaderFinalChar"/>
    <w:qFormat/>
    <w:rsid w:val="00ED34FA"/>
    <w:pPr>
      <w:pageBreakBefore w:val="0"/>
      <w:pBdr>
        <w:top w:val="none" w:sz="0" w:space="0" w:color="auto"/>
        <w:left w:val="none" w:sz="0" w:space="0" w:color="auto"/>
        <w:bottom w:val="none" w:sz="0" w:space="0" w:color="auto"/>
        <w:right w:val="none" w:sz="0" w:space="0" w:color="auto"/>
      </w:pBdr>
      <w:spacing w:before="0" w:line="276" w:lineRule="auto"/>
      <w:jc w:val="left"/>
    </w:pPr>
    <w:rPr>
      <w:rFonts w:eastAsia="Times New Roman"/>
      <w:sz w:val="36"/>
      <w:szCs w:val="36"/>
      <w:u w:val="single"/>
    </w:rPr>
  </w:style>
  <w:style w:type="character" w:customStyle="1" w:styleId="DebateHeaderFinalChar">
    <w:name w:val="DebateHeaderFinal Char"/>
    <w:basedOn w:val="DefaultParagraphFont"/>
    <w:link w:val="DebateHeaderFinal"/>
    <w:rsid w:val="00ED34FA"/>
    <w:rPr>
      <w:rFonts w:ascii="Calibri" w:eastAsia="Times New Roman" w:hAnsi="Calibri" w:cstheme="majorBidi"/>
      <w:b/>
      <w:bCs/>
      <w:sz w:val="36"/>
      <w:szCs w:val="36"/>
      <w:u w:val="single"/>
    </w:rPr>
  </w:style>
  <w:style w:type="character" w:customStyle="1" w:styleId="wikiexternallink">
    <w:name w:val="wikiexternallink"/>
    <w:basedOn w:val="DefaultParagraphFont"/>
    <w:rsid w:val="00ED34FA"/>
  </w:style>
  <w:style w:type="character" w:customStyle="1" w:styleId="wikigeneratedlinkcontent">
    <w:name w:val="wikigeneratedlinkcontent"/>
    <w:basedOn w:val="DefaultParagraphFont"/>
    <w:rsid w:val="00ED34FA"/>
  </w:style>
  <w:style w:type="character" w:customStyle="1" w:styleId="underline2">
    <w:name w:val="underline2"/>
    <w:basedOn w:val="DefaultParagraphFont"/>
    <w:rsid w:val="00ED34FA"/>
    <w:rPr>
      <w:u w:val="single"/>
    </w:rPr>
  </w:style>
  <w:style w:type="character" w:customStyle="1" w:styleId="definition">
    <w:name w:val="definition"/>
    <w:basedOn w:val="DefaultParagraphFont"/>
    <w:rsid w:val="00ED34FA"/>
  </w:style>
  <w:style w:type="paragraph" w:customStyle="1" w:styleId="bigcite">
    <w:name w:val="big cite"/>
    <w:basedOn w:val="Heading5"/>
    <w:autoRedefine/>
    <w:uiPriority w:val="99"/>
    <w:qFormat/>
    <w:rsid w:val="00ED34FA"/>
    <w:pPr>
      <w:keepNext w:val="0"/>
      <w:keepLines w:val="0"/>
      <w:spacing w:before="0"/>
    </w:pPr>
    <w:rPr>
      <w:rFonts w:ascii="Times New Roman" w:eastAsia="Times New Roman" w:hAnsi="Times New Roman" w:cs="Times New Roman"/>
      <w:b/>
      <w:bCs/>
      <w:iCs/>
      <w:caps/>
      <w:color w:val="auto"/>
    </w:rPr>
  </w:style>
  <w:style w:type="character" w:customStyle="1" w:styleId="newscontent">
    <w:name w:val="newscontent"/>
    <w:basedOn w:val="DefaultParagraphFont"/>
    <w:rsid w:val="00ED34FA"/>
  </w:style>
  <w:style w:type="character" w:customStyle="1" w:styleId="CardsFont12pt0">
    <w:name w:val="Cards + Font 12pt"/>
    <w:basedOn w:val="CardsChar"/>
    <w:rsid w:val="00ED34FA"/>
    <w:rPr>
      <w:rFonts w:ascii="Times New Roman" w:eastAsia="Times New Roman" w:hAnsi="Times New Roman" w:cs="Times New Roman"/>
      <w:sz w:val="20"/>
    </w:rPr>
  </w:style>
  <w:style w:type="character" w:customStyle="1" w:styleId="floatleft">
    <w:name w:val="floatleft"/>
    <w:basedOn w:val="DefaultParagraphFont"/>
    <w:rsid w:val="00ED34FA"/>
  </w:style>
  <w:style w:type="character" w:customStyle="1" w:styleId="floatright">
    <w:name w:val="floatright"/>
    <w:basedOn w:val="DefaultParagraphFont"/>
    <w:rsid w:val="00ED34FA"/>
  </w:style>
  <w:style w:type="character" w:customStyle="1" w:styleId="Boxed">
    <w:name w:val="Boxed"/>
    <w:qFormat/>
    <w:rsid w:val="00ED34FA"/>
    <w:rPr>
      <w:rFonts w:ascii="Garamond" w:hAnsi="Garamond"/>
      <w:sz w:val="20"/>
      <w:bdr w:val="single" w:sz="6" w:space="0" w:color="auto"/>
    </w:rPr>
  </w:style>
  <w:style w:type="character" w:customStyle="1" w:styleId="CardTextChar0">
    <w:name w:val="Card Text Char"/>
    <w:rsid w:val="00ED34FA"/>
    <w:rPr>
      <w:rFonts w:ascii="Times New Roman" w:eastAsia="Times New Roman" w:hAnsi="Times New Roman" w:cs="Times New Roman"/>
      <w:sz w:val="22"/>
      <w:lang w:val="x-none" w:eastAsia="x-none"/>
    </w:rPr>
  </w:style>
  <w:style w:type="paragraph" w:customStyle="1" w:styleId="MinimizedText">
    <w:name w:val="Minimized Text"/>
    <w:link w:val="MinimizedTextChar"/>
    <w:qFormat/>
    <w:rsid w:val="00ED34FA"/>
    <w:rPr>
      <w:rFonts w:eastAsia="Times New Roman" w:cs="Times New Roman"/>
      <w:lang w:val="x-none" w:eastAsia="x-none"/>
    </w:rPr>
  </w:style>
  <w:style w:type="character" w:customStyle="1" w:styleId="MinimizedTextChar">
    <w:name w:val="Minimized Text Char"/>
    <w:link w:val="MinimizedText"/>
    <w:rsid w:val="00ED34FA"/>
    <w:rPr>
      <w:rFonts w:eastAsia="Times New Roman" w:cs="Times New Roman"/>
      <w:lang w:val="x-none" w:eastAsia="x-none"/>
    </w:rPr>
  </w:style>
  <w:style w:type="paragraph" w:customStyle="1" w:styleId="Circled">
    <w:name w:val="Circled"/>
    <w:link w:val="CircledChar"/>
    <w:qFormat/>
    <w:rsid w:val="00ED34FA"/>
    <w:rPr>
      <w:rFonts w:eastAsia="Times New Roman" w:cs="Times New Roman"/>
      <w:b/>
      <w:sz w:val="22"/>
      <w:u w:val="single"/>
      <w:lang w:val="x-none" w:eastAsia="x-none"/>
    </w:rPr>
  </w:style>
  <w:style w:type="character" w:customStyle="1" w:styleId="CircledChar">
    <w:name w:val="Circled Char"/>
    <w:link w:val="Circled"/>
    <w:rsid w:val="00ED34FA"/>
    <w:rPr>
      <w:rFonts w:eastAsia="Times New Roman" w:cs="Times New Roman"/>
      <w:b/>
      <w:sz w:val="22"/>
      <w:u w:val="single"/>
      <w:lang w:val="x-none" w:eastAsia="x-none"/>
    </w:rPr>
  </w:style>
  <w:style w:type="character" w:customStyle="1" w:styleId="date1">
    <w:name w:val="date1"/>
    <w:basedOn w:val="DefaultParagraphFont"/>
    <w:rsid w:val="00ED34FA"/>
  </w:style>
  <w:style w:type="paragraph" w:customStyle="1" w:styleId="hotroute1">
    <w:name w:val="hot route"/>
    <w:basedOn w:val="Normal"/>
    <w:uiPriority w:val="99"/>
    <w:qFormat/>
    <w:rsid w:val="00ED34FA"/>
    <w:pPr>
      <w:ind w:left="288"/>
    </w:pPr>
    <w:rPr>
      <w:rFonts w:eastAsia="Cambria"/>
      <w:sz w:val="18"/>
    </w:rPr>
  </w:style>
  <w:style w:type="character" w:customStyle="1" w:styleId="StyleDate">
    <w:name w:val="Style Date"/>
    <w:aliases w:val="Author"/>
    <w:basedOn w:val="DefaultParagraphFont"/>
    <w:qFormat/>
    <w:rsid w:val="00ED34FA"/>
    <w:rPr>
      <w:rFonts w:ascii="Georgia" w:hAnsi="Georgia"/>
      <w:b/>
      <w:sz w:val="24"/>
      <w:u w:val="single"/>
    </w:rPr>
  </w:style>
  <w:style w:type="character" w:customStyle="1" w:styleId="DottedUnderline">
    <w:name w:val="Dotted Underline"/>
    <w:rsid w:val="00ED34FA"/>
    <w:rPr>
      <w:rFonts w:ascii="Times New Roman" w:hAnsi="Times New Roman"/>
      <w:sz w:val="20"/>
      <w:u w:val="dottedHeavy"/>
    </w:rPr>
  </w:style>
  <w:style w:type="character" w:customStyle="1" w:styleId="StyleTimesNewRoman12ptBold">
    <w:name w:val="Style Times New Roman 12 pt Bold"/>
    <w:rsid w:val="00ED34FA"/>
    <w:rPr>
      <w:rFonts w:ascii="Times New Roman" w:hAnsi="Times New Roman"/>
      <w:b/>
      <w:bCs/>
      <w:sz w:val="24"/>
    </w:rPr>
  </w:style>
  <w:style w:type="character" w:customStyle="1" w:styleId="newstext">
    <w:name w:val="newstext"/>
    <w:basedOn w:val="DefaultParagraphFont"/>
    <w:rsid w:val="00ED34FA"/>
  </w:style>
  <w:style w:type="character" w:customStyle="1" w:styleId="meta-sep">
    <w:name w:val="meta-sep"/>
    <w:basedOn w:val="DefaultParagraphFont"/>
    <w:rsid w:val="00ED34FA"/>
  </w:style>
  <w:style w:type="character" w:customStyle="1" w:styleId="entry-date">
    <w:name w:val="entry-date"/>
    <w:basedOn w:val="DefaultParagraphFont"/>
    <w:rsid w:val="00ED34FA"/>
  </w:style>
  <w:style w:type="paragraph" w:styleId="Revision">
    <w:name w:val="Revision"/>
    <w:hidden/>
    <w:uiPriority w:val="99"/>
    <w:semiHidden/>
    <w:rsid w:val="00ED34FA"/>
    <w:rPr>
      <w:rFonts w:ascii="Times New Roman" w:hAnsi="Times New Roman"/>
      <w:sz w:val="16"/>
    </w:rPr>
  </w:style>
  <w:style w:type="table" w:styleId="TableGrid">
    <w:name w:val="Table Grid"/>
    <w:basedOn w:val="TableNormal"/>
    <w:rsid w:val="00ED34FA"/>
    <w:rPr>
      <w:rFonts w:ascii="Times New Roman"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Cite">
    <w:name w:val="HTML Cite"/>
    <w:basedOn w:val="DefaultParagraphFont"/>
    <w:uiPriority w:val="99"/>
    <w:unhideWhenUsed/>
    <w:rsid w:val="00ED34FA"/>
    <w:rPr>
      <w:i/>
      <w:iCs/>
    </w:rPr>
  </w:style>
  <w:style w:type="character" w:customStyle="1" w:styleId="BoldUnderlineChar">
    <w:name w:val="Bold Underline Char"/>
    <w:rsid w:val="00ED34FA"/>
    <w:rPr>
      <w:rFonts w:ascii="Arial Narrow" w:eastAsia="Calibri" w:hAnsi="Arial Narrow" w:cs="Times New Roman"/>
      <w:b/>
      <w:sz w:val="20"/>
      <w:szCs w:val="22"/>
      <w:u w:val="thick"/>
      <w:lang w:val="x-none" w:eastAsia="x-none"/>
    </w:rPr>
  </w:style>
  <w:style w:type="character" w:customStyle="1" w:styleId="UnderliningChar">
    <w:name w:val="Underlining Char"/>
    <w:link w:val="Underlining"/>
    <w:locked/>
    <w:rsid w:val="00ED34FA"/>
    <w:rPr>
      <w:rFonts w:ascii="Arial Narrow" w:eastAsia="Times New Roman" w:hAnsi="Arial Narrow" w:cs="Calibri"/>
      <w:sz w:val="20"/>
      <w:u w:val="single"/>
    </w:rPr>
  </w:style>
  <w:style w:type="character" w:customStyle="1" w:styleId="il">
    <w:name w:val="il"/>
    <w:basedOn w:val="DefaultParagraphFont"/>
    <w:rsid w:val="00ED34FA"/>
  </w:style>
  <w:style w:type="character" w:customStyle="1" w:styleId="timestamp">
    <w:name w:val="timestamp"/>
    <w:basedOn w:val="DefaultParagraphFont"/>
    <w:rsid w:val="00ED34FA"/>
  </w:style>
  <w:style w:type="character" w:customStyle="1" w:styleId="cardChar2">
    <w:name w:val="card Char2"/>
    <w:basedOn w:val="DefaultParagraphFont"/>
    <w:uiPriority w:val="6"/>
    <w:rsid w:val="00ED34FA"/>
  </w:style>
  <w:style w:type="paragraph" w:customStyle="1" w:styleId="PageHeaderLine1">
    <w:name w:val="PageHeaderLine1"/>
    <w:basedOn w:val="Normal"/>
    <w:qFormat/>
    <w:rsid w:val="00ED34FA"/>
    <w:pPr>
      <w:tabs>
        <w:tab w:val="right" w:pos="10800"/>
      </w:tabs>
    </w:pPr>
    <w:rPr>
      <w:rFonts w:ascii="Times" w:hAnsi="Times"/>
      <w:b/>
    </w:rPr>
  </w:style>
  <w:style w:type="paragraph" w:customStyle="1" w:styleId="PageHeaderLine2">
    <w:name w:val="PageHeaderLine2"/>
    <w:basedOn w:val="Normal"/>
    <w:next w:val="Normal"/>
    <w:link w:val="PageHeaderLine2Char"/>
    <w:qFormat/>
    <w:rsid w:val="00ED34FA"/>
    <w:pPr>
      <w:tabs>
        <w:tab w:val="right" w:pos="10800"/>
      </w:tabs>
      <w:spacing w:line="480" w:lineRule="auto"/>
    </w:pPr>
    <w:rPr>
      <w:rFonts w:ascii="Times" w:hAnsi="Times"/>
      <w:b/>
    </w:rPr>
  </w:style>
  <w:style w:type="character" w:customStyle="1" w:styleId="storytext">
    <w:name w:val="storytext"/>
    <w:basedOn w:val="DefaultParagraphFont"/>
    <w:rsid w:val="00ED34FA"/>
  </w:style>
  <w:style w:type="character" w:customStyle="1" w:styleId="tagchar">
    <w:name w:val="tagchar"/>
    <w:rsid w:val="00ED34FA"/>
  </w:style>
  <w:style w:type="character" w:customStyle="1" w:styleId="heading3char0">
    <w:name w:val="heading3char"/>
    <w:rsid w:val="00ED34FA"/>
  </w:style>
  <w:style w:type="character" w:customStyle="1" w:styleId="A7">
    <w:name w:val="A7"/>
    <w:uiPriority w:val="99"/>
    <w:rsid w:val="00ED34FA"/>
    <w:rPr>
      <w:rFonts w:cs="Minion Pro"/>
      <w:color w:val="000000"/>
      <w:sz w:val="12"/>
      <w:szCs w:val="12"/>
    </w:rPr>
  </w:style>
  <w:style w:type="character" w:customStyle="1" w:styleId="A3">
    <w:name w:val="A3"/>
    <w:uiPriority w:val="99"/>
    <w:rsid w:val="00ED34FA"/>
    <w:rPr>
      <w:rFonts w:cs="Interstate"/>
      <w:color w:val="000000"/>
      <w:sz w:val="20"/>
      <w:szCs w:val="20"/>
    </w:rPr>
  </w:style>
  <w:style w:type="character" w:customStyle="1" w:styleId="A1">
    <w:name w:val="A1"/>
    <w:uiPriority w:val="99"/>
    <w:rsid w:val="00ED34FA"/>
    <w:rPr>
      <w:rFonts w:cs="Fairfield LT Std Medium"/>
      <w:color w:val="000000"/>
      <w:sz w:val="48"/>
      <w:szCs w:val="48"/>
    </w:rPr>
  </w:style>
  <w:style w:type="character" w:customStyle="1" w:styleId="boldness1">
    <w:name w:val="boldness1"/>
    <w:rsid w:val="00ED34FA"/>
  </w:style>
  <w:style w:type="character" w:customStyle="1" w:styleId="CardsChar1">
    <w:name w:val="Cards Char1"/>
    <w:rsid w:val="00ED34FA"/>
    <w:rPr>
      <w:rFonts w:ascii="Times New Roman" w:eastAsia="Times New Roman" w:hAnsi="Times New Roman" w:cs="Times New Roman"/>
      <w:sz w:val="20"/>
      <w:szCs w:val="24"/>
    </w:rPr>
  </w:style>
  <w:style w:type="character" w:customStyle="1" w:styleId="klink">
    <w:name w:val="klink"/>
    <w:rsid w:val="00ED34FA"/>
  </w:style>
  <w:style w:type="paragraph" w:customStyle="1" w:styleId="cards0">
    <w:name w:val="cards"/>
    <w:basedOn w:val="Normal"/>
    <w:qFormat/>
    <w:rsid w:val="00ED34FA"/>
    <w:rPr>
      <w:sz w:val="20"/>
    </w:rPr>
  </w:style>
  <w:style w:type="character" w:customStyle="1" w:styleId="CardText1Char">
    <w:name w:val="Card Text 1 Char"/>
    <w:link w:val="CardText1"/>
    <w:rsid w:val="00ED34FA"/>
    <w:rPr>
      <w:rFonts w:ascii="Arial Narrow" w:hAnsi="Arial Narrow"/>
      <w:color w:val="000000"/>
      <w:u w:val="single"/>
    </w:rPr>
  </w:style>
  <w:style w:type="paragraph" w:customStyle="1" w:styleId="CardText1">
    <w:name w:val="Card Text 1"/>
    <w:basedOn w:val="Normal"/>
    <w:link w:val="CardText1Char"/>
    <w:autoRedefine/>
    <w:qFormat/>
    <w:rsid w:val="00ED34FA"/>
    <w:rPr>
      <w:rFonts w:ascii="Arial Narrow" w:hAnsi="Arial Narrow" w:cstheme="minorBidi"/>
      <w:color w:val="000000"/>
      <w:sz w:val="24"/>
      <w:u w:val="single"/>
    </w:rPr>
  </w:style>
  <w:style w:type="paragraph" w:customStyle="1" w:styleId="CardText2">
    <w:name w:val="Card Text 2"/>
    <w:basedOn w:val="CardText1"/>
    <w:link w:val="CardText2Char"/>
    <w:qFormat/>
    <w:rsid w:val="00ED34FA"/>
    <w:rPr>
      <w:b/>
    </w:rPr>
  </w:style>
  <w:style w:type="character" w:customStyle="1" w:styleId="CardText2Char">
    <w:name w:val="Card Text 2 Char"/>
    <w:link w:val="CardText2"/>
    <w:rsid w:val="00ED34FA"/>
    <w:rPr>
      <w:rFonts w:ascii="Arial Narrow" w:hAnsi="Arial Narrow"/>
      <w:b/>
      <w:color w:val="000000"/>
      <w:u w:val="single"/>
    </w:rPr>
  </w:style>
  <w:style w:type="character" w:customStyle="1" w:styleId="AuthorChar">
    <w:name w:val="Author Char"/>
    <w:rsid w:val="00ED34FA"/>
    <w:rPr>
      <w:rFonts w:ascii="Times New Roman" w:eastAsia="Times New Roman" w:hAnsi="Times New Roman" w:cs="Times New Roman"/>
      <w:b/>
      <w:sz w:val="20"/>
      <w:szCs w:val="20"/>
      <w:lang w:val="x-none" w:eastAsia="x-none"/>
    </w:rPr>
  </w:style>
  <w:style w:type="character" w:customStyle="1" w:styleId="commentstext">
    <w:name w:val="comments_text"/>
    <w:uiPriority w:val="99"/>
    <w:rsid w:val="00ED34FA"/>
    <w:rPr>
      <w:rFonts w:cs="Times New Roman"/>
    </w:rPr>
  </w:style>
  <w:style w:type="paragraph" w:customStyle="1" w:styleId="CM25">
    <w:name w:val="CM25"/>
    <w:basedOn w:val="Default"/>
    <w:next w:val="Default"/>
    <w:qFormat/>
    <w:rsid w:val="00ED34FA"/>
    <w:pPr>
      <w:widowControl w:val="0"/>
      <w:spacing w:after="233"/>
    </w:pPr>
    <w:rPr>
      <w:rFonts w:ascii="Arial Narrow" w:eastAsia="Times New Roman" w:hAnsi="Arial Narrow"/>
      <w:color w:val="auto"/>
      <w:szCs w:val="22"/>
    </w:rPr>
  </w:style>
  <w:style w:type="character" w:customStyle="1" w:styleId="BoldUnderlineChar0">
    <w:name w:val="BoldUnderline Char"/>
    <w:uiPriority w:val="99"/>
    <w:locked/>
    <w:rsid w:val="00ED34FA"/>
    <w:rPr>
      <w:b/>
      <w:u w:val="single"/>
    </w:rPr>
  </w:style>
  <w:style w:type="character" w:customStyle="1" w:styleId="a">
    <w:name w:val="a"/>
    <w:basedOn w:val="DefaultParagraphFont"/>
    <w:rsid w:val="00ED34FA"/>
  </w:style>
  <w:style w:type="character" w:customStyle="1" w:styleId="StyleBold1">
    <w:name w:val="Style Bold1"/>
    <w:rsid w:val="00ED34FA"/>
    <w:rPr>
      <w:rFonts w:ascii="Georgia" w:hAnsi="Georgia" w:hint="default"/>
      <w:b/>
      <w:bCs/>
      <w:sz w:val="22"/>
    </w:rPr>
  </w:style>
  <w:style w:type="paragraph" w:customStyle="1" w:styleId="indent">
    <w:name w:val="indent"/>
    <w:basedOn w:val="Normal"/>
    <w:qFormat/>
    <w:rsid w:val="00ED34FA"/>
    <w:pPr>
      <w:spacing w:before="100" w:beforeAutospacing="1" w:after="100" w:afterAutospacing="1"/>
    </w:pPr>
    <w:rPr>
      <w:rFonts w:eastAsia="Times New Roman"/>
      <w:sz w:val="24"/>
    </w:rPr>
  </w:style>
  <w:style w:type="paragraph" w:styleId="TOC4">
    <w:name w:val="toc 4"/>
    <w:basedOn w:val="Normal"/>
    <w:next w:val="Normal"/>
    <w:autoRedefine/>
    <w:unhideWhenUsed/>
    <w:rsid w:val="00ED34FA"/>
    <w:pPr>
      <w:spacing w:before="240"/>
    </w:pPr>
    <w:rPr>
      <w:rFonts w:ascii="Times" w:hAnsi="Times"/>
      <w:b/>
      <w:u w:val="single"/>
    </w:rPr>
  </w:style>
  <w:style w:type="character" w:customStyle="1" w:styleId="7TimesNewRoman">
    <w:name w:val="7 Times New Roman"/>
    <w:rsid w:val="00ED34FA"/>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MicroText">
    <w:name w:val="MicroText"/>
    <w:basedOn w:val="Normal"/>
    <w:next w:val="Normal"/>
    <w:link w:val="MicroTextChar"/>
    <w:qFormat/>
    <w:rsid w:val="00ED34FA"/>
    <w:rPr>
      <w:rFonts w:ascii="Arial Narrow" w:eastAsia="Times New Roman" w:hAnsi="Arial Narrow"/>
      <w:sz w:val="12"/>
      <w:lang w:val="x-none" w:eastAsia="x-none"/>
    </w:rPr>
  </w:style>
  <w:style w:type="character" w:customStyle="1" w:styleId="MicroTextChar">
    <w:name w:val="MicroText Char"/>
    <w:link w:val="MicroText"/>
    <w:rsid w:val="00ED34FA"/>
    <w:rPr>
      <w:rFonts w:ascii="Arial Narrow" w:eastAsia="Times New Roman" w:hAnsi="Arial Narrow" w:cs="Calibri"/>
      <w:sz w:val="12"/>
      <w:lang w:val="x-none" w:eastAsia="x-none"/>
    </w:rPr>
  </w:style>
  <w:style w:type="character" w:customStyle="1" w:styleId="entry-title">
    <w:name w:val="entry-title"/>
    <w:rsid w:val="00ED34FA"/>
  </w:style>
  <w:style w:type="character" w:customStyle="1" w:styleId="articlelocation">
    <w:name w:val="articlelocation"/>
    <w:rsid w:val="00ED34FA"/>
  </w:style>
  <w:style w:type="paragraph" w:customStyle="1" w:styleId="UnderlinedText">
    <w:name w:val="Underlined Text"/>
    <w:basedOn w:val="Normal"/>
    <w:autoRedefine/>
    <w:qFormat/>
    <w:rsid w:val="00ED34FA"/>
    <w:rPr>
      <w:rFonts w:eastAsia="Calibri"/>
      <w:b/>
      <w:sz w:val="24"/>
      <w:szCs w:val="20"/>
    </w:rPr>
  </w:style>
  <w:style w:type="paragraph" w:customStyle="1" w:styleId="BlockHeadings">
    <w:name w:val="Block Headings"/>
    <w:next w:val="Nothing"/>
    <w:qFormat/>
    <w:rsid w:val="00ED34FA"/>
    <w:pPr>
      <w:widowControl w:val="0"/>
      <w:jc w:val="center"/>
      <w:outlineLvl w:val="0"/>
    </w:pPr>
    <w:rPr>
      <w:rFonts w:ascii="Times New Roman" w:eastAsia="Times New Roman" w:hAnsi="Times New Roman" w:cs="Times New Roman"/>
      <w:b/>
      <w:sz w:val="28"/>
    </w:rPr>
  </w:style>
  <w:style w:type="paragraph" w:customStyle="1" w:styleId="Heading42">
    <w:name w:val="Heading 42"/>
    <w:basedOn w:val="Normal"/>
    <w:qFormat/>
    <w:rsid w:val="00ED34FA"/>
    <w:rPr>
      <w:rFonts w:eastAsia="Times New Roman"/>
      <w:szCs w:val="20"/>
    </w:rPr>
  </w:style>
  <w:style w:type="paragraph" w:styleId="TOC3">
    <w:name w:val="toc 3"/>
    <w:basedOn w:val="Normal"/>
    <w:next w:val="Normal"/>
    <w:autoRedefine/>
    <w:rsid w:val="00ED34FA"/>
    <w:pPr>
      <w:ind w:left="400"/>
    </w:pPr>
    <w:rPr>
      <w:rFonts w:eastAsia="Times New Roman"/>
      <w:szCs w:val="20"/>
    </w:rPr>
  </w:style>
  <w:style w:type="paragraph" w:styleId="TOC5">
    <w:name w:val="toc 5"/>
    <w:basedOn w:val="Normal"/>
    <w:next w:val="Normal"/>
    <w:autoRedefine/>
    <w:rsid w:val="00ED34FA"/>
    <w:pPr>
      <w:ind w:left="800"/>
    </w:pPr>
    <w:rPr>
      <w:rFonts w:eastAsia="Times New Roman"/>
      <w:szCs w:val="20"/>
    </w:rPr>
  </w:style>
  <w:style w:type="paragraph" w:styleId="TOC6">
    <w:name w:val="toc 6"/>
    <w:basedOn w:val="Normal"/>
    <w:next w:val="Normal"/>
    <w:autoRedefine/>
    <w:rsid w:val="00ED34FA"/>
    <w:pPr>
      <w:ind w:left="1000"/>
    </w:pPr>
    <w:rPr>
      <w:rFonts w:eastAsia="Times New Roman"/>
      <w:szCs w:val="20"/>
    </w:rPr>
  </w:style>
  <w:style w:type="paragraph" w:styleId="TOC7">
    <w:name w:val="toc 7"/>
    <w:basedOn w:val="Normal"/>
    <w:next w:val="Normal"/>
    <w:autoRedefine/>
    <w:rsid w:val="00ED34FA"/>
    <w:pPr>
      <w:ind w:left="1200"/>
    </w:pPr>
    <w:rPr>
      <w:rFonts w:eastAsia="Times New Roman"/>
      <w:szCs w:val="20"/>
    </w:rPr>
  </w:style>
  <w:style w:type="paragraph" w:styleId="TOC8">
    <w:name w:val="toc 8"/>
    <w:basedOn w:val="Normal"/>
    <w:next w:val="Normal"/>
    <w:autoRedefine/>
    <w:rsid w:val="00ED34FA"/>
    <w:pPr>
      <w:ind w:left="1400"/>
    </w:pPr>
    <w:rPr>
      <w:rFonts w:eastAsia="Times New Roman"/>
      <w:szCs w:val="20"/>
    </w:rPr>
  </w:style>
  <w:style w:type="paragraph" w:styleId="TOC9">
    <w:name w:val="toc 9"/>
    <w:basedOn w:val="Normal"/>
    <w:next w:val="Normal"/>
    <w:autoRedefine/>
    <w:rsid w:val="00ED34FA"/>
    <w:pPr>
      <w:ind w:left="1600"/>
    </w:pPr>
    <w:rPr>
      <w:rFonts w:eastAsia="Times New Roman"/>
      <w:szCs w:val="20"/>
    </w:rPr>
  </w:style>
  <w:style w:type="character" w:customStyle="1" w:styleId="8pointChar">
    <w:name w:val="8 point Char"/>
    <w:basedOn w:val="DefaultParagraphFont"/>
    <w:rsid w:val="00ED34FA"/>
    <w:rPr>
      <w:noProof w:val="0"/>
      <w:sz w:val="16"/>
      <w:szCs w:val="24"/>
      <w:lang w:val="en-US" w:eastAsia="en-US" w:bidi="ar-SA"/>
    </w:rPr>
  </w:style>
  <w:style w:type="paragraph" w:customStyle="1" w:styleId="Smalltext">
    <w:name w:val="Small text"/>
    <w:aliases w:val="Quote1,Quote11"/>
    <w:basedOn w:val="Normal"/>
    <w:link w:val="SmalltextChar"/>
    <w:qFormat/>
    <w:rsid w:val="00ED34FA"/>
    <w:rPr>
      <w:rFonts w:eastAsia="Times New Roman"/>
    </w:rPr>
  </w:style>
  <w:style w:type="character" w:customStyle="1" w:styleId="SmalltextChar">
    <w:name w:val="Small text Char"/>
    <w:aliases w:val="Quote1 Char1"/>
    <w:basedOn w:val="DefaultParagraphFont"/>
    <w:link w:val="Smalltext"/>
    <w:rsid w:val="00ED34FA"/>
    <w:rPr>
      <w:rFonts w:ascii="Calibri" w:eastAsia="Times New Roman" w:hAnsi="Calibri" w:cs="Calibri"/>
      <w:sz w:val="22"/>
    </w:rPr>
  </w:style>
  <w:style w:type="paragraph" w:customStyle="1" w:styleId="SmallFont">
    <w:name w:val="Small Font"/>
    <w:basedOn w:val="Normal"/>
    <w:link w:val="SmallFontChar"/>
    <w:qFormat/>
    <w:rsid w:val="00ED34FA"/>
    <w:pPr>
      <w:spacing w:after="200"/>
      <w:contextualSpacing/>
      <w:jc w:val="both"/>
    </w:pPr>
    <w:rPr>
      <w:rFonts w:eastAsia="Times New Roman"/>
      <w:sz w:val="14"/>
      <w:szCs w:val="18"/>
    </w:rPr>
  </w:style>
  <w:style w:type="character" w:customStyle="1" w:styleId="SmallFontChar">
    <w:name w:val="Small Font Char"/>
    <w:basedOn w:val="DefaultParagraphFont"/>
    <w:link w:val="SmallFont"/>
    <w:rsid w:val="00ED34FA"/>
    <w:rPr>
      <w:rFonts w:ascii="Calibri" w:eastAsia="Times New Roman" w:hAnsi="Calibri" w:cs="Calibri"/>
      <w:sz w:val="14"/>
      <w:szCs w:val="18"/>
    </w:rPr>
  </w:style>
  <w:style w:type="paragraph" w:customStyle="1" w:styleId="BlockWriting">
    <w:name w:val="Block Writing"/>
    <w:basedOn w:val="Normal"/>
    <w:uiPriority w:val="99"/>
    <w:qFormat/>
    <w:rsid w:val="00ED34FA"/>
    <w:pPr>
      <w:spacing w:after="240"/>
      <w:contextualSpacing/>
    </w:pPr>
    <w:rPr>
      <w:rFonts w:eastAsia="Times New Roman"/>
      <w:b/>
    </w:rPr>
  </w:style>
  <w:style w:type="character" w:customStyle="1" w:styleId="fullpost">
    <w:name w:val="fullpost"/>
    <w:basedOn w:val="DefaultParagraphFont"/>
    <w:rsid w:val="00ED34FA"/>
  </w:style>
  <w:style w:type="character" w:customStyle="1" w:styleId="bcktital">
    <w:name w:val="bcktital"/>
    <w:basedOn w:val="DefaultParagraphFont"/>
    <w:rsid w:val="00ED34FA"/>
  </w:style>
  <w:style w:type="character" w:customStyle="1" w:styleId="bcktital0">
    <w:name w:val="bckt_ital"/>
    <w:basedOn w:val="DefaultParagraphFont"/>
    <w:rsid w:val="00ED34FA"/>
  </w:style>
  <w:style w:type="paragraph" w:customStyle="1" w:styleId="tagCharChar">
    <w:name w:val="tag Char Char"/>
    <w:basedOn w:val="Normal"/>
    <w:uiPriority w:val="99"/>
    <w:qFormat/>
    <w:rsid w:val="00ED34FA"/>
    <w:rPr>
      <w:rFonts w:eastAsia="Times New Roman"/>
      <w:b/>
      <w:bCs/>
      <w:sz w:val="24"/>
    </w:rPr>
  </w:style>
  <w:style w:type="paragraph" w:customStyle="1" w:styleId="cardCharCharCharCharCharCharCharCharCharCharCharCharCharCharCharCharCharCharCharChar">
    <w:name w:val="card Char Char Char Char Char Char Char Char Char Char Char Char Char Char Char Char Char Char Char Char"/>
    <w:basedOn w:val="Normal"/>
    <w:uiPriority w:val="99"/>
    <w:qFormat/>
    <w:rsid w:val="00ED34FA"/>
    <w:pPr>
      <w:ind w:left="400"/>
    </w:pPr>
    <w:rPr>
      <w:rFonts w:eastAsia="Times New Roman"/>
    </w:rPr>
  </w:style>
  <w:style w:type="character" w:customStyle="1" w:styleId="UnderlinesCharChar1">
    <w:name w:val="Underlines Char Char1"/>
    <w:basedOn w:val="DefaultParagraphFont"/>
    <w:rsid w:val="00ED34FA"/>
    <w:rPr>
      <w:rFonts w:eastAsia="SimSun" w:cs="Arial"/>
      <w:b/>
      <w:bCs/>
      <w:sz w:val="22"/>
      <w:szCs w:val="26"/>
      <w:u w:val="single"/>
      <w:lang w:val="en-US" w:eastAsia="zh-CN" w:bidi="ar-SA"/>
    </w:rPr>
  </w:style>
  <w:style w:type="paragraph" w:customStyle="1" w:styleId="Tagtemplate">
    <w:name w:val="Tagtemplate"/>
    <w:basedOn w:val="Normal"/>
    <w:link w:val="TagtemplateChar"/>
    <w:autoRedefine/>
    <w:qFormat/>
    <w:rsid w:val="00ED34FA"/>
    <w:pPr>
      <w:keepNext/>
      <w:keepLines/>
    </w:pPr>
    <w:rPr>
      <w:rFonts w:eastAsia="Calibri"/>
      <w:b/>
      <w:sz w:val="24"/>
    </w:rPr>
  </w:style>
  <w:style w:type="character" w:customStyle="1" w:styleId="TagtemplateChar">
    <w:name w:val="Tagtemplate Char"/>
    <w:basedOn w:val="DefaultParagraphFont"/>
    <w:link w:val="Tagtemplate"/>
    <w:rsid w:val="00ED34FA"/>
    <w:rPr>
      <w:rFonts w:ascii="Calibri" w:eastAsia="Calibri" w:hAnsi="Calibri" w:cs="Calibri"/>
      <w:b/>
    </w:rPr>
  </w:style>
  <w:style w:type="paragraph" w:customStyle="1" w:styleId="CardIndented">
    <w:name w:val="Card (Indented)"/>
    <w:basedOn w:val="Normal"/>
    <w:link w:val="CardIndentedChar"/>
    <w:qFormat/>
    <w:rsid w:val="00ED34FA"/>
    <w:pPr>
      <w:ind w:left="288"/>
    </w:pPr>
    <w:rPr>
      <w:rFonts w:eastAsia="Calibri"/>
      <w:sz w:val="20"/>
    </w:rPr>
  </w:style>
  <w:style w:type="character" w:customStyle="1" w:styleId="CardIndentedChar">
    <w:name w:val="Card (Indented) Char"/>
    <w:link w:val="CardIndented"/>
    <w:locked/>
    <w:rsid w:val="00ED34FA"/>
    <w:rPr>
      <w:rFonts w:ascii="Calibri" w:eastAsia="Calibri" w:hAnsi="Calibri" w:cs="Calibri"/>
      <w:sz w:val="20"/>
    </w:rPr>
  </w:style>
  <w:style w:type="character" w:customStyle="1" w:styleId="genderedlanChar">
    <w:name w:val="gendered lan Char"/>
    <w:basedOn w:val="DefaultParagraphFont"/>
    <w:uiPriority w:val="99"/>
    <w:rsid w:val="00ED34FA"/>
    <w:rPr>
      <w:rFonts w:cs="Times New Roman"/>
      <w:strike/>
      <w:sz w:val="22"/>
    </w:rPr>
  </w:style>
  <w:style w:type="character" w:customStyle="1" w:styleId="goohl1">
    <w:name w:val="goohl1"/>
    <w:basedOn w:val="DefaultParagraphFont"/>
    <w:rsid w:val="00ED34FA"/>
    <w:rPr>
      <w:rFonts w:cs="Times New Roman"/>
    </w:rPr>
  </w:style>
  <w:style w:type="paragraph" w:styleId="BlockText">
    <w:name w:val="Block Text"/>
    <w:basedOn w:val="Normal"/>
    <w:rsid w:val="00ED34FA"/>
    <w:pPr>
      <w:spacing w:before="100" w:beforeAutospacing="1" w:after="100" w:afterAutospacing="1"/>
      <w:ind w:left="720" w:right="720"/>
    </w:pPr>
    <w:rPr>
      <w:rFonts w:eastAsia="Times New Roman"/>
    </w:rPr>
  </w:style>
  <w:style w:type="character" w:customStyle="1" w:styleId="doctitle">
    <w:name w:val="doctitle"/>
    <w:basedOn w:val="DefaultParagraphFont"/>
    <w:rsid w:val="00ED34FA"/>
    <w:rPr>
      <w:rFonts w:cs="Times New Roman"/>
    </w:rPr>
  </w:style>
  <w:style w:type="character" w:customStyle="1" w:styleId="iagsheaderlarge">
    <w:name w:val="iags_header_large"/>
    <w:basedOn w:val="DefaultParagraphFont"/>
    <w:rsid w:val="00ED34FA"/>
    <w:rPr>
      <w:rFonts w:cs="Times New Roman"/>
    </w:rPr>
  </w:style>
  <w:style w:type="character" w:customStyle="1" w:styleId="textnew">
    <w:name w:val="textnew"/>
    <w:basedOn w:val="DefaultParagraphFont"/>
    <w:uiPriority w:val="99"/>
    <w:rsid w:val="00ED34FA"/>
    <w:rPr>
      <w:rFonts w:cs="Times New Roman"/>
    </w:rPr>
  </w:style>
  <w:style w:type="paragraph" w:styleId="Date">
    <w:name w:val="Date"/>
    <w:aliases w:val="date"/>
    <w:basedOn w:val="Normal"/>
    <w:link w:val="DateChar"/>
    <w:uiPriority w:val="99"/>
    <w:qFormat/>
    <w:rsid w:val="00ED34FA"/>
    <w:pPr>
      <w:spacing w:before="100" w:beforeAutospacing="1" w:after="100" w:afterAutospacing="1"/>
    </w:pPr>
    <w:rPr>
      <w:rFonts w:eastAsia="Times New Roman"/>
      <w:sz w:val="24"/>
    </w:rPr>
  </w:style>
  <w:style w:type="character" w:customStyle="1" w:styleId="DateChar">
    <w:name w:val="Date Char"/>
    <w:aliases w:val="date Char"/>
    <w:basedOn w:val="DefaultParagraphFont"/>
    <w:link w:val="Date"/>
    <w:uiPriority w:val="99"/>
    <w:rsid w:val="00ED34FA"/>
    <w:rPr>
      <w:rFonts w:ascii="Calibri" w:eastAsia="Times New Roman" w:hAnsi="Calibri" w:cs="Calibri"/>
    </w:rPr>
  </w:style>
  <w:style w:type="paragraph" w:styleId="Index1">
    <w:name w:val="index 1"/>
    <w:basedOn w:val="Normal"/>
    <w:next w:val="Normal"/>
    <w:autoRedefine/>
    <w:rsid w:val="00ED34FA"/>
    <w:pPr>
      <w:ind w:left="200" w:hanging="200"/>
    </w:pPr>
    <w:rPr>
      <w:rFonts w:eastAsia="Times New Roman"/>
      <w:sz w:val="20"/>
    </w:rPr>
  </w:style>
  <w:style w:type="character" w:customStyle="1" w:styleId="underlineChar">
    <w:name w:val="underline Char"/>
    <w:basedOn w:val="DefaultParagraphFont"/>
    <w:rsid w:val="00ED34FA"/>
    <w:rPr>
      <w:rFonts w:cs="Times New Roman"/>
      <w:sz w:val="24"/>
      <w:u w:val="single"/>
      <w:lang w:val="en-US" w:eastAsia="en-US"/>
    </w:rPr>
  </w:style>
  <w:style w:type="paragraph" w:customStyle="1" w:styleId="noindent">
    <w:name w:val="noindent"/>
    <w:basedOn w:val="Normal"/>
    <w:uiPriority w:val="99"/>
    <w:qFormat/>
    <w:rsid w:val="00ED34FA"/>
    <w:pPr>
      <w:spacing w:before="100" w:beforeAutospacing="1" w:after="100" w:afterAutospacing="1"/>
    </w:pPr>
    <w:rPr>
      <w:rFonts w:eastAsia="Times New Roman"/>
      <w:sz w:val="24"/>
    </w:rPr>
  </w:style>
  <w:style w:type="character" w:customStyle="1" w:styleId="tooltip">
    <w:name w:val="tooltip"/>
    <w:basedOn w:val="DefaultParagraphFont"/>
    <w:uiPriority w:val="99"/>
    <w:rsid w:val="00ED34FA"/>
    <w:rPr>
      <w:rFonts w:cs="Times New Roman"/>
    </w:rPr>
  </w:style>
  <w:style w:type="character" w:customStyle="1" w:styleId="itemfirstlastodd">
    <w:name w:val="item first last odd"/>
    <w:basedOn w:val="DefaultParagraphFont"/>
    <w:uiPriority w:val="99"/>
    <w:rsid w:val="00ED34FA"/>
    <w:rPr>
      <w:rFonts w:cs="Times New Roman"/>
    </w:rPr>
  </w:style>
  <w:style w:type="paragraph" w:styleId="HTMLAddress">
    <w:name w:val="HTML Address"/>
    <w:basedOn w:val="Normal"/>
    <w:link w:val="HTMLAddressChar"/>
    <w:uiPriority w:val="99"/>
    <w:rsid w:val="00ED34FA"/>
    <w:rPr>
      <w:rFonts w:eastAsia="Times New Roman"/>
      <w:i/>
      <w:iCs/>
      <w:sz w:val="24"/>
    </w:rPr>
  </w:style>
  <w:style w:type="character" w:customStyle="1" w:styleId="HTMLAddressChar">
    <w:name w:val="HTML Address Char"/>
    <w:basedOn w:val="DefaultParagraphFont"/>
    <w:link w:val="HTMLAddress"/>
    <w:uiPriority w:val="99"/>
    <w:rsid w:val="00ED34FA"/>
    <w:rPr>
      <w:rFonts w:ascii="Calibri" w:eastAsia="Times New Roman" w:hAnsi="Calibri" w:cs="Calibri"/>
      <w:i/>
      <w:iCs/>
    </w:rPr>
  </w:style>
  <w:style w:type="character" w:customStyle="1" w:styleId="firstlast">
    <w:name w:val="first last"/>
    <w:basedOn w:val="DefaultParagraphFont"/>
    <w:uiPriority w:val="99"/>
    <w:rsid w:val="00ED34FA"/>
    <w:rPr>
      <w:rFonts w:cs="Times New Roman"/>
    </w:rPr>
  </w:style>
  <w:style w:type="paragraph" w:customStyle="1" w:styleId="firstlast1">
    <w:name w:val="first last1"/>
    <w:basedOn w:val="Normal"/>
    <w:uiPriority w:val="99"/>
    <w:qFormat/>
    <w:rsid w:val="00ED34FA"/>
    <w:pPr>
      <w:spacing w:before="100" w:beforeAutospacing="1" w:after="100" w:afterAutospacing="1"/>
    </w:pPr>
    <w:rPr>
      <w:rFonts w:eastAsia="Times New Roman"/>
      <w:sz w:val="24"/>
    </w:rPr>
  </w:style>
  <w:style w:type="character" w:customStyle="1" w:styleId="selectbg">
    <w:name w:val="select_bg"/>
    <w:basedOn w:val="DefaultParagraphFont"/>
    <w:uiPriority w:val="99"/>
    <w:rsid w:val="00ED34FA"/>
    <w:rPr>
      <w:rFonts w:cs="Times New Roman"/>
    </w:rPr>
  </w:style>
  <w:style w:type="paragraph" w:customStyle="1" w:styleId="last">
    <w:name w:val="last"/>
    <w:basedOn w:val="Normal"/>
    <w:uiPriority w:val="99"/>
    <w:qFormat/>
    <w:rsid w:val="00ED34FA"/>
    <w:pPr>
      <w:spacing w:before="100" w:beforeAutospacing="1" w:after="100" w:afterAutospacing="1"/>
    </w:pPr>
    <w:rPr>
      <w:rFonts w:eastAsia="Times New Roman"/>
      <w:sz w:val="24"/>
    </w:rPr>
  </w:style>
  <w:style w:type="paragraph" w:customStyle="1" w:styleId="issuedetails">
    <w:name w:val="issue_details"/>
    <w:basedOn w:val="Normal"/>
    <w:uiPriority w:val="99"/>
    <w:qFormat/>
    <w:rsid w:val="00ED34FA"/>
    <w:pPr>
      <w:spacing w:before="100" w:beforeAutospacing="1" w:after="100" w:afterAutospacing="1"/>
    </w:pPr>
    <w:rPr>
      <w:rFonts w:eastAsia="Times New Roman"/>
      <w:sz w:val="24"/>
    </w:rPr>
  </w:style>
  <w:style w:type="character" w:styleId="HTMLTypewriter">
    <w:name w:val="HTML Typewriter"/>
    <w:basedOn w:val="DefaultParagraphFont"/>
    <w:rsid w:val="00ED34FA"/>
    <w:rPr>
      <w:rFonts w:ascii="Courier New" w:hAnsi="Courier New" w:cs="Courier New"/>
      <w:sz w:val="20"/>
    </w:rPr>
  </w:style>
  <w:style w:type="paragraph" w:customStyle="1" w:styleId="articleparagraph">
    <w:name w:val="articleparagraph"/>
    <w:basedOn w:val="Normal"/>
    <w:uiPriority w:val="99"/>
    <w:qFormat/>
    <w:rsid w:val="00ED34FA"/>
    <w:pPr>
      <w:spacing w:before="100" w:beforeAutospacing="1" w:after="100" w:afterAutospacing="1"/>
    </w:pPr>
    <w:rPr>
      <w:rFonts w:ascii="Times" w:hAnsi="Times"/>
      <w:sz w:val="20"/>
      <w:szCs w:val="20"/>
    </w:rPr>
  </w:style>
  <w:style w:type="character" w:customStyle="1" w:styleId="CharacterStyle2">
    <w:name w:val="Character Style 2"/>
    <w:uiPriority w:val="99"/>
    <w:rsid w:val="00ED34FA"/>
    <w:rPr>
      <w:rFonts w:ascii="Garamond" w:hAnsi="Garamond"/>
      <w:sz w:val="22"/>
      <w:szCs w:val="22"/>
    </w:rPr>
  </w:style>
  <w:style w:type="character" w:customStyle="1" w:styleId="Style11ptUnderline">
    <w:name w:val="Style 11 pt Underline"/>
    <w:basedOn w:val="DefaultParagraphFont"/>
    <w:rsid w:val="00ED34FA"/>
    <w:rPr>
      <w:sz w:val="20"/>
      <w:u w:val="single"/>
    </w:rPr>
  </w:style>
  <w:style w:type="paragraph" w:customStyle="1" w:styleId="CardTagandCite">
    <w:name w:val="Card Tag and Cite"/>
    <w:next w:val="Normal"/>
    <w:link w:val="CardTagandCiteChar"/>
    <w:qFormat/>
    <w:rsid w:val="00ED34FA"/>
    <w:rPr>
      <w:rFonts w:ascii="Arial Narrow" w:eastAsia="Times New Roman" w:hAnsi="Arial Narrow" w:cs="Times New Roman"/>
      <w:b/>
      <w:sz w:val="26"/>
    </w:rPr>
  </w:style>
  <w:style w:type="character" w:customStyle="1" w:styleId="CardTagandCiteChar">
    <w:name w:val="Card Tag and Cite Char"/>
    <w:link w:val="CardTagandCite"/>
    <w:rsid w:val="00ED34FA"/>
    <w:rPr>
      <w:rFonts w:ascii="Arial Narrow" w:eastAsia="Times New Roman" w:hAnsi="Arial Narrow" w:cs="Times New Roman"/>
      <w:b/>
      <w:sz w:val="26"/>
    </w:rPr>
  </w:style>
  <w:style w:type="paragraph" w:customStyle="1" w:styleId="Language">
    <w:name w:val="Language"/>
    <w:basedOn w:val="Normal"/>
    <w:link w:val="LanguageChar"/>
    <w:qFormat/>
    <w:rsid w:val="00ED34FA"/>
    <w:rPr>
      <w:rFonts w:eastAsia="Times New Roman"/>
      <w:strike/>
      <w:sz w:val="20"/>
      <w:szCs w:val="20"/>
    </w:rPr>
  </w:style>
  <w:style w:type="character" w:customStyle="1" w:styleId="LanguageChar">
    <w:name w:val="Language Char"/>
    <w:link w:val="Language"/>
    <w:rsid w:val="00ED34FA"/>
    <w:rPr>
      <w:rFonts w:ascii="Calibri" w:eastAsia="Times New Roman" w:hAnsi="Calibri" w:cs="Calibri"/>
      <w:strike/>
      <w:sz w:val="20"/>
      <w:szCs w:val="20"/>
    </w:rPr>
  </w:style>
  <w:style w:type="paragraph" w:customStyle="1" w:styleId="articlebodynormaltext">
    <w:name w:val="articlebody_normaltext"/>
    <w:basedOn w:val="Normal"/>
    <w:uiPriority w:val="99"/>
    <w:qFormat/>
    <w:rsid w:val="00ED34FA"/>
    <w:pPr>
      <w:spacing w:before="100" w:beforeAutospacing="1" w:after="100" w:afterAutospacing="1"/>
    </w:pPr>
    <w:rPr>
      <w:rFonts w:ascii="Georgia" w:eastAsia="Calibri" w:hAnsi="Georgia"/>
    </w:rPr>
  </w:style>
  <w:style w:type="character" w:customStyle="1" w:styleId="CardText-Underlined">
    <w:name w:val="Card Text - Underlined"/>
    <w:rsid w:val="00ED34FA"/>
    <w:rPr>
      <w:b/>
      <w:bCs w:val="0"/>
      <w:sz w:val="18"/>
      <w:u w:val="single"/>
    </w:rPr>
  </w:style>
  <w:style w:type="character" w:customStyle="1" w:styleId="Citation-AuthorDate">
    <w:name w:val="Citation - Author/Date"/>
    <w:rsid w:val="00ED34FA"/>
    <w:rPr>
      <w:b/>
      <w:bCs w:val="0"/>
      <w:smallCaps/>
      <w:sz w:val="24"/>
      <w:u w:val="single"/>
    </w:rPr>
  </w:style>
  <w:style w:type="paragraph" w:customStyle="1" w:styleId="Citation-Complete">
    <w:name w:val="Citation - Complete"/>
    <w:basedOn w:val="Normal"/>
    <w:next w:val="Normal"/>
    <w:link w:val="Citation-CompleteChar"/>
    <w:autoRedefine/>
    <w:qFormat/>
    <w:rsid w:val="00ED34FA"/>
    <w:pPr>
      <w:spacing w:after="120"/>
    </w:pPr>
    <w:rPr>
      <w:rFonts w:ascii="Arial Narrow" w:eastAsia="Calibri" w:hAnsi="Arial Narrow"/>
    </w:rPr>
  </w:style>
  <w:style w:type="paragraph" w:customStyle="1" w:styleId="Citation-FirstLine">
    <w:name w:val="Citation - First Line"/>
    <w:basedOn w:val="Normal"/>
    <w:next w:val="Citation-Complete"/>
    <w:autoRedefine/>
    <w:qFormat/>
    <w:rsid w:val="00ED34FA"/>
    <w:pPr>
      <w:spacing w:line="320" w:lineRule="atLeast"/>
    </w:pPr>
    <w:rPr>
      <w:rFonts w:ascii="Georgia" w:eastAsia="Calibri" w:hAnsi="Georgia"/>
    </w:rPr>
  </w:style>
  <w:style w:type="paragraph" w:customStyle="1" w:styleId="cardtext3">
    <w:name w:val="cardtext"/>
    <w:basedOn w:val="Normal"/>
    <w:link w:val="cardtextChar1"/>
    <w:qFormat/>
    <w:rsid w:val="00ED34FA"/>
    <w:pPr>
      <w:ind w:left="288" w:right="288"/>
    </w:pPr>
    <w:rPr>
      <w:szCs w:val="16"/>
    </w:rPr>
  </w:style>
  <w:style w:type="character" w:customStyle="1" w:styleId="cardtextChar1">
    <w:name w:val="cardtext Char"/>
    <w:basedOn w:val="DefaultParagraphFont"/>
    <w:link w:val="cardtext3"/>
    <w:rsid w:val="00ED34FA"/>
    <w:rPr>
      <w:rFonts w:ascii="Calibri" w:hAnsi="Calibri" w:cs="Calibri"/>
      <w:sz w:val="22"/>
      <w:szCs w:val="16"/>
    </w:rPr>
  </w:style>
  <w:style w:type="paragraph" w:customStyle="1" w:styleId="Normaltag">
    <w:name w:val="Normal tag"/>
    <w:basedOn w:val="Normal"/>
    <w:link w:val="NormaltagChar"/>
    <w:uiPriority w:val="99"/>
    <w:qFormat/>
    <w:rsid w:val="00ED34FA"/>
    <w:rPr>
      <w:rFonts w:eastAsia="Times New Roman"/>
      <w:b/>
      <w:sz w:val="24"/>
      <w:szCs w:val="20"/>
      <w:lang w:val="x-none" w:eastAsia="x-none"/>
    </w:rPr>
  </w:style>
  <w:style w:type="character" w:customStyle="1" w:styleId="NormaltagChar">
    <w:name w:val="Normal tag Char"/>
    <w:link w:val="Normaltag"/>
    <w:uiPriority w:val="99"/>
    <w:locked/>
    <w:rsid w:val="00ED34FA"/>
    <w:rPr>
      <w:rFonts w:ascii="Calibri" w:eastAsia="Times New Roman" w:hAnsi="Calibri" w:cs="Calibri"/>
      <w:b/>
      <w:szCs w:val="20"/>
      <w:lang w:val="x-none" w:eastAsia="x-none"/>
    </w:rPr>
  </w:style>
  <w:style w:type="character" w:customStyle="1" w:styleId="styleboldunderline">
    <w:name w:val="styleboldunderline"/>
    <w:rsid w:val="00ED34FA"/>
  </w:style>
  <w:style w:type="paragraph" w:customStyle="1" w:styleId="AuthorDate0">
    <w:name w:val="AuthorDate"/>
    <w:next w:val="Nothing"/>
    <w:link w:val="AuthorDateChar"/>
    <w:qFormat/>
    <w:rsid w:val="00ED34FA"/>
    <w:pPr>
      <w:widowControl w:val="0"/>
      <w:outlineLvl w:val="2"/>
    </w:pPr>
    <w:rPr>
      <w:rFonts w:ascii="Times New Roman" w:eastAsia="Calibri" w:hAnsi="Times New Roman" w:cs="Times New Roman"/>
      <w:b/>
      <w:szCs w:val="20"/>
      <w:u w:val="single"/>
    </w:rPr>
  </w:style>
  <w:style w:type="character" w:customStyle="1" w:styleId="AuthorDateChar">
    <w:name w:val="AuthorDate Char"/>
    <w:link w:val="AuthorDate0"/>
    <w:rsid w:val="00ED34FA"/>
    <w:rPr>
      <w:rFonts w:ascii="Times New Roman" w:eastAsia="Calibri" w:hAnsi="Times New Roman" w:cs="Times New Roman"/>
      <w:b/>
      <w:szCs w:val="20"/>
      <w:u w:val="single"/>
    </w:rPr>
  </w:style>
  <w:style w:type="character" w:customStyle="1" w:styleId="subhdb">
    <w:name w:val="subhd_b"/>
    <w:basedOn w:val="DefaultParagraphFont"/>
    <w:rsid w:val="00ED34FA"/>
  </w:style>
  <w:style w:type="character" w:customStyle="1" w:styleId="f9black">
    <w:name w:val="f9black"/>
    <w:basedOn w:val="DefaultParagraphFont"/>
    <w:rsid w:val="00ED34FA"/>
  </w:style>
  <w:style w:type="character" w:customStyle="1" w:styleId="crosslinkpopup">
    <w:name w:val="crosslinkpopup"/>
    <w:basedOn w:val="DefaultParagraphFont"/>
    <w:rsid w:val="00ED34FA"/>
  </w:style>
  <w:style w:type="character" w:customStyle="1" w:styleId="homecentertextnormal">
    <w:name w:val="homecentertextnormal"/>
    <w:basedOn w:val="DefaultParagraphFont"/>
    <w:rsid w:val="00ED34FA"/>
  </w:style>
  <w:style w:type="character" w:customStyle="1" w:styleId="CardsHighlight">
    <w:name w:val="Cards Highlight"/>
    <w:basedOn w:val="DefaultParagraphFont"/>
    <w:uiPriority w:val="1"/>
    <w:rsid w:val="00ED34FA"/>
    <w:rPr>
      <w:rFonts w:ascii="Times New Roman" w:hAnsi="Times New Roman"/>
      <w:sz w:val="24"/>
      <w:u w:val="single"/>
      <w:bdr w:val="none" w:sz="0" w:space="0" w:color="auto"/>
      <w:shd w:val="clear" w:color="auto" w:fill="00FFFF"/>
    </w:rPr>
  </w:style>
  <w:style w:type="character" w:customStyle="1" w:styleId="paperarticletitle">
    <w:name w:val="paperarticletitle"/>
    <w:rsid w:val="00ED34FA"/>
  </w:style>
  <w:style w:type="character" w:customStyle="1" w:styleId="MicroChar">
    <w:name w:val="Micro Char"/>
    <w:rsid w:val="00ED34FA"/>
    <w:rPr>
      <w:rFonts w:ascii="Arial" w:hAnsi="Arial"/>
      <w:sz w:val="12"/>
      <w:szCs w:val="24"/>
      <w:lang w:val="en-US" w:eastAsia="en-US" w:bidi="ar-SA"/>
    </w:rPr>
  </w:style>
  <w:style w:type="paragraph" w:customStyle="1" w:styleId="NormalText">
    <w:name w:val="Normal Text"/>
    <w:basedOn w:val="Normal"/>
    <w:link w:val="NormalTextChar"/>
    <w:autoRedefine/>
    <w:qFormat/>
    <w:rsid w:val="00ED34FA"/>
    <w:pPr>
      <w:jc w:val="both"/>
    </w:pPr>
    <w:rPr>
      <w:rFonts w:eastAsia="Times New Roman"/>
      <w:sz w:val="20"/>
      <w:szCs w:val="26"/>
    </w:rPr>
  </w:style>
  <w:style w:type="character" w:customStyle="1" w:styleId="evidencetextChar">
    <w:name w:val="evidence text Char"/>
    <w:rsid w:val="00ED34FA"/>
    <w:rPr>
      <w:rFonts w:ascii="Arial Narrow" w:eastAsia="Times New Roman" w:hAnsi="Arial Narrow" w:cs="Times New Roman"/>
      <w:szCs w:val="20"/>
      <w:u w:val="single"/>
      <w:lang w:val="x-none" w:eastAsia="x-none"/>
    </w:rPr>
  </w:style>
  <w:style w:type="paragraph" w:customStyle="1" w:styleId="StyleStyleArialNarrow9ptLeft-075ArialNarrow">
    <w:name w:val="Style Style Arial Narrow 9 pt Left:  -0.75&quot; + Arial Narrow"/>
    <w:basedOn w:val="Normal"/>
    <w:link w:val="StyleStyleArialNarrow9ptLeft-075ArialNarrowChar"/>
    <w:qFormat/>
    <w:rsid w:val="00ED34FA"/>
    <w:pPr>
      <w:ind w:left="-1080" w:right="1728"/>
    </w:pPr>
    <w:rPr>
      <w:rFonts w:ascii="Arial Narrow" w:eastAsia="Times New Roman" w:hAnsi="Arial Narrow"/>
      <w:sz w:val="18"/>
      <w:szCs w:val="20"/>
      <w:lang w:val="x-none" w:eastAsia="x-none"/>
    </w:rPr>
  </w:style>
  <w:style w:type="character" w:customStyle="1" w:styleId="StyleStyleArialNarrow9ptLeft-075ArialNarrowChar">
    <w:name w:val="Style Style Arial Narrow 9 pt Left:  -0.75&quot; + Arial Narrow Char"/>
    <w:link w:val="StyleStyleArialNarrow9ptLeft-075ArialNarrow"/>
    <w:rsid w:val="00ED34FA"/>
    <w:rPr>
      <w:rFonts w:ascii="Arial Narrow" w:eastAsia="Times New Roman" w:hAnsi="Arial Narrow" w:cs="Calibri"/>
      <w:sz w:val="18"/>
      <w:szCs w:val="20"/>
      <w:lang w:val="x-none" w:eastAsia="x-none"/>
    </w:rPr>
  </w:style>
  <w:style w:type="paragraph" w:customStyle="1" w:styleId="StyleStyleCardTextLeft-075Right0">
    <w:name w:val="Style Style Card Text + Left:  -0.75&quot; + Right:  0&quot;"/>
    <w:basedOn w:val="Normal"/>
    <w:link w:val="StyleStyleCardTextLeft-075Right0Char"/>
    <w:autoRedefine/>
    <w:qFormat/>
    <w:rsid w:val="00ED34FA"/>
    <w:pPr>
      <w:ind w:left="-1080"/>
    </w:pPr>
    <w:rPr>
      <w:rFonts w:ascii="Arial Narrow" w:eastAsia="Times New Roman" w:hAnsi="Arial Narrow"/>
      <w:szCs w:val="20"/>
      <w:lang w:val="x-none" w:eastAsia="x-none"/>
    </w:rPr>
  </w:style>
  <w:style w:type="character" w:customStyle="1" w:styleId="StyleStyleCardTextLeft-075Right0Char">
    <w:name w:val="Style Style Card Text + Left:  -0.75&quot; + Right:  0&quot; Char"/>
    <w:link w:val="StyleStyleCardTextLeft-075Right0"/>
    <w:rsid w:val="00ED34FA"/>
    <w:rPr>
      <w:rFonts w:ascii="Arial Narrow" w:eastAsia="Times New Roman" w:hAnsi="Arial Narrow" w:cs="Calibri"/>
      <w:sz w:val="22"/>
      <w:szCs w:val="20"/>
      <w:lang w:val="x-none" w:eastAsia="x-none"/>
    </w:rPr>
  </w:style>
  <w:style w:type="paragraph" w:customStyle="1" w:styleId="StyleArialNarrow12ptBoldLeft-075">
    <w:name w:val="Style Arial Narrow 12 pt Bold Left:  -0.75&quot;"/>
    <w:basedOn w:val="Normal"/>
    <w:link w:val="StyleArialNarrow12ptBoldLeft-075Char"/>
    <w:qFormat/>
    <w:rsid w:val="00ED34FA"/>
    <w:pPr>
      <w:ind w:left="-1080"/>
    </w:pPr>
    <w:rPr>
      <w:rFonts w:ascii="Arial Narrow" w:eastAsia="Times New Roman" w:hAnsi="Arial Narrow"/>
      <w:b/>
      <w:bCs/>
      <w:sz w:val="24"/>
      <w:szCs w:val="20"/>
      <w:lang w:val="x-none" w:eastAsia="x-none"/>
    </w:rPr>
  </w:style>
  <w:style w:type="character" w:customStyle="1" w:styleId="StyleArialNarrow12ptBoldLeft-075Char">
    <w:name w:val="Style Arial Narrow 12 pt Bold Left:  -0.75&quot; Char"/>
    <w:link w:val="StyleArialNarrow12ptBoldLeft-075"/>
    <w:rsid w:val="00ED34FA"/>
    <w:rPr>
      <w:rFonts w:ascii="Arial Narrow" w:eastAsia="Times New Roman" w:hAnsi="Arial Narrow" w:cs="Calibri"/>
      <w:b/>
      <w:bCs/>
      <w:szCs w:val="20"/>
      <w:lang w:val="x-none" w:eastAsia="x-none"/>
    </w:rPr>
  </w:style>
  <w:style w:type="paragraph" w:customStyle="1" w:styleId="StyleStyleevidencetextBorderSinglesolidlineAuto05">
    <w:name w:val="Style Style evidence text + Border: : (Single solid line Auto  0.5 ..."/>
    <w:basedOn w:val="Normal"/>
    <w:link w:val="StyleStyleevidencetextBorderSinglesolidlineAuto05Char"/>
    <w:qFormat/>
    <w:rsid w:val="00ED34FA"/>
    <w:pPr>
      <w:ind w:left="-1080" w:right="1728"/>
    </w:pPr>
    <w:rPr>
      <w:rFonts w:ascii="Arial Narrow" w:eastAsia="Times New Roman" w:hAnsi="Arial Narrow"/>
      <w:sz w:val="24"/>
      <w:szCs w:val="20"/>
      <w:u w:val="single"/>
      <w:bdr w:val="single" w:sz="4" w:space="0" w:color="auto"/>
      <w:lang w:val="x-none" w:eastAsia="x-none"/>
    </w:rPr>
  </w:style>
  <w:style w:type="character" w:customStyle="1" w:styleId="StyleStyleevidencetextBorderSinglesolidlineAuto05Char">
    <w:name w:val="Style Style evidence text + Border: : (Single solid line Auto  0.5 ... Char"/>
    <w:link w:val="StyleStyleevidencetextBorderSinglesolidlineAuto05"/>
    <w:rsid w:val="00ED34FA"/>
    <w:rPr>
      <w:rFonts w:ascii="Arial Narrow" w:eastAsia="Times New Roman" w:hAnsi="Arial Narrow" w:cs="Calibri"/>
      <w:szCs w:val="20"/>
      <w:u w:val="single"/>
      <w:bdr w:val="single" w:sz="4" w:space="0" w:color="auto"/>
      <w:lang w:val="x-none" w:eastAsia="x-none"/>
    </w:rPr>
  </w:style>
  <w:style w:type="character" w:customStyle="1" w:styleId="UnderlineEmphasisChar">
    <w:name w:val="Underline + Emphasis Char"/>
    <w:basedOn w:val="DefaultParagraphFont"/>
    <w:link w:val="UnderlineEmphasis"/>
    <w:locked/>
    <w:rsid w:val="00ED34FA"/>
    <w:rPr>
      <w:rFonts w:ascii="Times New Roman" w:hAnsi="Times New Roman" w:cs="Times New Roman"/>
      <w:b/>
      <w:color w:val="000000" w:themeColor="text1"/>
      <w:u w:val="single"/>
    </w:rPr>
  </w:style>
  <w:style w:type="paragraph" w:customStyle="1" w:styleId="UnderlineEmphasis">
    <w:name w:val="Underline + Emphasis"/>
    <w:basedOn w:val="Normal"/>
    <w:next w:val="Normal"/>
    <w:link w:val="UnderlineEmphasisChar"/>
    <w:autoRedefine/>
    <w:qFormat/>
    <w:rsid w:val="00ED34FA"/>
    <w:rPr>
      <w:rFonts w:ascii="Times New Roman" w:hAnsi="Times New Roman" w:cs="Times New Roman"/>
      <w:b/>
      <w:color w:val="000000" w:themeColor="text1"/>
      <w:sz w:val="24"/>
      <w:u w:val="single"/>
    </w:rPr>
  </w:style>
  <w:style w:type="character" w:customStyle="1" w:styleId="CardTextCharChar">
    <w:name w:val="CardText Char Char"/>
    <w:basedOn w:val="DefaultParagraphFont"/>
    <w:rsid w:val="00ED34FA"/>
    <w:rPr>
      <w:sz w:val="22"/>
      <w:szCs w:val="22"/>
      <w:u w:val="thick"/>
      <w:lang w:val="en-US" w:eastAsia="en-US" w:bidi="ar-SA"/>
    </w:rPr>
  </w:style>
  <w:style w:type="character" w:styleId="FootnoteReference">
    <w:name w:val="footnote reference"/>
    <w:unhideWhenUsed/>
    <w:rsid w:val="00ED34FA"/>
  </w:style>
  <w:style w:type="character" w:customStyle="1" w:styleId="postbody">
    <w:name w:val="postbody"/>
    <w:rsid w:val="00ED34FA"/>
  </w:style>
  <w:style w:type="paragraph" w:customStyle="1" w:styleId="Microtext0">
    <w:name w:val="Microtext"/>
    <w:basedOn w:val="Normal"/>
    <w:next w:val="Normal"/>
    <w:link w:val="MicrotextChar0"/>
    <w:qFormat/>
    <w:rsid w:val="00ED34FA"/>
    <w:rPr>
      <w:rFonts w:eastAsia="Times New Roman"/>
      <w:sz w:val="12"/>
    </w:rPr>
  </w:style>
  <w:style w:type="character" w:customStyle="1" w:styleId="MicrotextChar0">
    <w:name w:val="Microtext Char"/>
    <w:link w:val="Microtext0"/>
    <w:rsid w:val="00ED34FA"/>
    <w:rPr>
      <w:rFonts w:ascii="Calibri" w:eastAsia="Times New Roman" w:hAnsi="Calibri" w:cs="Calibri"/>
      <w:sz w:val="12"/>
    </w:rPr>
  </w:style>
  <w:style w:type="paragraph" w:customStyle="1" w:styleId="TagText">
    <w:name w:val="TagText"/>
    <w:basedOn w:val="Normal"/>
    <w:uiPriority w:val="99"/>
    <w:qFormat/>
    <w:rsid w:val="00ED34FA"/>
    <w:rPr>
      <w:rFonts w:eastAsia="Calibri"/>
      <w:b/>
      <w:sz w:val="24"/>
    </w:rPr>
  </w:style>
  <w:style w:type="character" w:customStyle="1" w:styleId="BoldUnderlining">
    <w:name w:val="Bold Underlining"/>
    <w:rsid w:val="00ED34FA"/>
    <w:rPr>
      <w:u w:val="single"/>
    </w:rPr>
  </w:style>
  <w:style w:type="paragraph" w:styleId="Quote">
    <w:name w:val="Quote"/>
    <w:basedOn w:val="Normal"/>
    <w:next w:val="Normal"/>
    <w:link w:val="QuoteChar"/>
    <w:uiPriority w:val="29"/>
    <w:qFormat/>
    <w:rsid w:val="00ED34FA"/>
    <w:pPr>
      <w:ind w:left="144"/>
    </w:pPr>
    <w:rPr>
      <w:rFonts w:ascii="Garamond" w:eastAsia="Calibri" w:hAnsi="Garamond"/>
      <w:iCs/>
      <w:sz w:val="20"/>
    </w:rPr>
  </w:style>
  <w:style w:type="character" w:customStyle="1" w:styleId="QuoteChar">
    <w:name w:val="Quote Char"/>
    <w:basedOn w:val="DefaultParagraphFont"/>
    <w:link w:val="Quote"/>
    <w:uiPriority w:val="29"/>
    <w:rsid w:val="00ED34FA"/>
    <w:rPr>
      <w:rFonts w:ascii="Garamond" w:eastAsia="Calibri" w:hAnsi="Garamond" w:cs="Calibri"/>
      <w:iCs/>
      <w:sz w:val="20"/>
    </w:rPr>
  </w:style>
  <w:style w:type="character" w:customStyle="1" w:styleId="Intemphasis">
    <w:name w:val="Intemphasis"/>
    <w:uiPriority w:val="1"/>
    <w:qFormat/>
    <w:rsid w:val="00ED34FA"/>
    <w:rPr>
      <w:rFonts w:ascii="Cambria" w:hAnsi="Cambria"/>
      <w:b/>
      <w:sz w:val="20"/>
      <w:u w:val="single"/>
      <w:bdr w:val="single" w:sz="4" w:space="0" w:color="auto"/>
      <w:shd w:val="pct25" w:color="auto" w:fill="auto"/>
    </w:rPr>
  </w:style>
  <w:style w:type="character" w:customStyle="1" w:styleId="BoldUnderlineChar1">
    <w:name w:val="BoldUnderline Char1"/>
    <w:rsid w:val="00ED34FA"/>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ED34FA"/>
    <w:pPr>
      <w:contextualSpacing/>
    </w:pPr>
    <w:rPr>
      <w:rFonts w:ascii="Arial Narrow" w:eastAsia="Times New Roman" w:hAnsi="Arial Narrow"/>
      <w:sz w:val="18"/>
      <w:u w:val="single"/>
    </w:rPr>
  </w:style>
  <w:style w:type="character" w:customStyle="1" w:styleId="UnderlinedCardTextChar">
    <w:name w:val="Underlined Card Text Char"/>
    <w:basedOn w:val="DefaultParagraphFont"/>
    <w:link w:val="UnderlinedCardText"/>
    <w:rsid w:val="00ED34FA"/>
    <w:rPr>
      <w:rFonts w:ascii="Arial Narrow" w:eastAsia="Times New Roman" w:hAnsi="Arial Narrow" w:cs="Calibri"/>
      <w:sz w:val="18"/>
      <w:u w:val="single"/>
    </w:rPr>
  </w:style>
  <w:style w:type="character" w:customStyle="1" w:styleId="slug-pub-date">
    <w:name w:val="slug-pub-date"/>
    <w:rsid w:val="00ED34FA"/>
  </w:style>
  <w:style w:type="character" w:customStyle="1" w:styleId="slug-vol">
    <w:name w:val="slug-vol"/>
    <w:rsid w:val="00ED34FA"/>
  </w:style>
  <w:style w:type="character" w:customStyle="1" w:styleId="slug-issue">
    <w:name w:val="slug-issue"/>
    <w:rsid w:val="00ED34FA"/>
  </w:style>
  <w:style w:type="character" w:customStyle="1" w:styleId="slug-pages">
    <w:name w:val="slug-pages"/>
    <w:rsid w:val="00ED34FA"/>
  </w:style>
  <w:style w:type="paragraph" w:customStyle="1" w:styleId="cardCharChar">
    <w:name w:val="card Char Char"/>
    <w:basedOn w:val="Normal"/>
    <w:qFormat/>
    <w:rsid w:val="00ED34FA"/>
    <w:pPr>
      <w:ind w:left="288" w:right="288"/>
    </w:pPr>
    <w:rPr>
      <w:rFonts w:eastAsia="Times New Roman"/>
      <w:sz w:val="20"/>
      <w:szCs w:val="20"/>
    </w:rPr>
  </w:style>
  <w:style w:type="character" w:customStyle="1" w:styleId="detailsbox">
    <w:name w:val="detailsbox"/>
    <w:basedOn w:val="DefaultParagraphFont"/>
    <w:rsid w:val="00ED34FA"/>
  </w:style>
  <w:style w:type="paragraph" w:customStyle="1" w:styleId="Tag2">
    <w:name w:val="Tag2"/>
    <w:basedOn w:val="Normal"/>
    <w:qFormat/>
    <w:rsid w:val="00ED34FA"/>
    <w:rPr>
      <w:b/>
      <w:sz w:val="20"/>
    </w:rPr>
  </w:style>
  <w:style w:type="character" w:customStyle="1" w:styleId="groupheading1">
    <w:name w:val="groupheading1"/>
    <w:basedOn w:val="DefaultParagraphFont"/>
    <w:rsid w:val="00ED34FA"/>
    <w:rPr>
      <w:rFonts w:ascii="Verdana" w:hAnsi="Verdana" w:hint="default"/>
      <w:b/>
      <w:bCs/>
      <w:sz w:val="19"/>
      <w:szCs w:val="19"/>
    </w:rPr>
  </w:style>
  <w:style w:type="character" w:customStyle="1" w:styleId="documentbody1">
    <w:name w:val="documentbody1"/>
    <w:basedOn w:val="DefaultParagraphFont"/>
    <w:rsid w:val="00ED34FA"/>
    <w:rPr>
      <w:rFonts w:ascii="Verdana" w:hAnsi="Verdana" w:hint="default"/>
      <w:sz w:val="19"/>
      <w:szCs w:val="19"/>
    </w:rPr>
  </w:style>
  <w:style w:type="character" w:customStyle="1" w:styleId="StyleCardtextChar10pt">
    <w:name w:val="Style Card text Char + 10 pt"/>
    <w:rsid w:val="00ED34FA"/>
    <w:rPr>
      <w:rFonts w:ascii="Georgia" w:hAnsi="Georgia"/>
      <w:sz w:val="20"/>
      <w:u w:val="single"/>
    </w:rPr>
  </w:style>
  <w:style w:type="character" w:customStyle="1" w:styleId="st">
    <w:name w:val="st"/>
    <w:rsid w:val="00ED34FA"/>
  </w:style>
  <w:style w:type="paragraph" w:customStyle="1" w:styleId="Small">
    <w:name w:val="Small"/>
    <w:basedOn w:val="Normal"/>
    <w:next w:val="Normal"/>
    <w:link w:val="SmallChar"/>
    <w:uiPriority w:val="99"/>
    <w:qFormat/>
    <w:rsid w:val="00ED34FA"/>
    <w:rPr>
      <w:rFonts w:ascii="Arial Narrow" w:eastAsia="Calibri" w:hAnsi="Arial Narrow"/>
      <w:color w:val="000000"/>
    </w:rPr>
  </w:style>
  <w:style w:type="character" w:customStyle="1" w:styleId="SmallChar">
    <w:name w:val="Small Char"/>
    <w:link w:val="Small"/>
    <w:uiPriority w:val="99"/>
    <w:qFormat/>
    <w:rsid w:val="00ED34FA"/>
    <w:rPr>
      <w:rFonts w:ascii="Arial Narrow" w:eastAsia="Calibri" w:hAnsi="Arial Narrow" w:cs="Calibri"/>
      <w:color w:val="000000"/>
      <w:sz w:val="22"/>
    </w:rPr>
  </w:style>
  <w:style w:type="paragraph" w:customStyle="1" w:styleId="Cite2">
    <w:name w:val="Cite 2"/>
    <w:basedOn w:val="Normal"/>
    <w:qFormat/>
    <w:rsid w:val="00ED34FA"/>
    <w:rPr>
      <w:rFonts w:eastAsia="MS Mincho"/>
      <w:b/>
      <w:sz w:val="24"/>
      <w:u w:val="single"/>
    </w:rPr>
  </w:style>
  <w:style w:type="character" w:customStyle="1" w:styleId="A5">
    <w:name w:val="A5"/>
    <w:uiPriority w:val="99"/>
    <w:rsid w:val="00ED34FA"/>
    <w:rPr>
      <w:rFonts w:ascii="Times New Roman" w:hAnsi="Times New Roman" w:cs="Times New Roman"/>
      <w:color w:val="000000"/>
      <w:sz w:val="13"/>
      <w:szCs w:val="13"/>
    </w:rPr>
  </w:style>
  <w:style w:type="paragraph" w:styleId="BodyText2">
    <w:name w:val="Body Text 2"/>
    <w:basedOn w:val="Normal"/>
    <w:link w:val="BodyText2Char"/>
    <w:rsid w:val="00ED34FA"/>
    <w:rPr>
      <w:rFonts w:eastAsia="Times New Roman"/>
      <w:sz w:val="18"/>
      <w:szCs w:val="20"/>
    </w:rPr>
  </w:style>
  <w:style w:type="character" w:customStyle="1" w:styleId="BodyText2Char">
    <w:name w:val="Body Text 2 Char"/>
    <w:basedOn w:val="DefaultParagraphFont"/>
    <w:link w:val="BodyText2"/>
    <w:rsid w:val="00ED34FA"/>
    <w:rPr>
      <w:rFonts w:ascii="Calibri" w:eastAsia="Times New Roman" w:hAnsi="Calibri" w:cs="Calibri"/>
      <w:sz w:val="18"/>
      <w:szCs w:val="20"/>
    </w:rPr>
  </w:style>
  <w:style w:type="paragraph" w:customStyle="1" w:styleId="Analytic">
    <w:name w:val="Analytic"/>
    <w:basedOn w:val="Normal"/>
    <w:link w:val="AnalyticChar"/>
    <w:uiPriority w:val="4"/>
    <w:qFormat/>
    <w:rsid w:val="00ED34FA"/>
    <w:rPr>
      <w:rFonts w:eastAsia="Calibri"/>
      <w:b/>
      <w:sz w:val="24"/>
    </w:rPr>
  </w:style>
  <w:style w:type="character" w:customStyle="1" w:styleId="AnalyticChar">
    <w:name w:val="Analytic Char"/>
    <w:basedOn w:val="DefaultParagraphFont"/>
    <w:link w:val="Analytic"/>
    <w:uiPriority w:val="4"/>
    <w:rsid w:val="00ED34FA"/>
    <w:rPr>
      <w:rFonts w:ascii="Calibri" w:eastAsia="Calibri" w:hAnsi="Calibri" w:cs="Calibri"/>
      <w:b/>
    </w:rPr>
  </w:style>
  <w:style w:type="character" w:customStyle="1" w:styleId="citenon-boldChar">
    <w:name w:val="cite non-bold Char"/>
    <w:basedOn w:val="DefaultParagraphFont"/>
    <w:link w:val="citenon-bold"/>
    <w:rsid w:val="00ED34FA"/>
    <w:rPr>
      <w:rFonts w:ascii="Calibri" w:eastAsia="Times New Roman" w:hAnsi="Calibri" w:cs="Calibri"/>
      <w:sz w:val="20"/>
      <w:szCs w:val="20"/>
    </w:rPr>
  </w:style>
  <w:style w:type="character" w:customStyle="1" w:styleId="texto1">
    <w:name w:val="texto1"/>
    <w:basedOn w:val="DefaultParagraphFont"/>
    <w:rsid w:val="00ED34FA"/>
  </w:style>
  <w:style w:type="character" w:customStyle="1" w:styleId="person-name">
    <w:name w:val="person-name"/>
    <w:basedOn w:val="DefaultParagraphFont"/>
    <w:rsid w:val="00ED34FA"/>
  </w:style>
  <w:style w:type="character" w:customStyle="1" w:styleId="-SmallText-">
    <w:name w:val="-Small Text-"/>
    <w:rsid w:val="00ED34FA"/>
    <w:rPr>
      <w:rFonts w:ascii="Garamond" w:hAnsi="Garamond" w:cs="Times New Roman"/>
      <w:sz w:val="16"/>
    </w:rPr>
  </w:style>
  <w:style w:type="character" w:customStyle="1" w:styleId="pmterms1">
    <w:name w:val="pmterms1"/>
    <w:basedOn w:val="DefaultParagraphFont"/>
    <w:rsid w:val="00ED34FA"/>
  </w:style>
  <w:style w:type="character" w:customStyle="1" w:styleId="articoloinside">
    <w:name w:val="articolo_inside"/>
    <w:rsid w:val="00ED34FA"/>
  </w:style>
  <w:style w:type="character" w:customStyle="1" w:styleId="TagsChar2">
    <w:name w:val="Tags Char2"/>
    <w:rsid w:val="00ED34FA"/>
    <w:rPr>
      <w:rFonts w:ascii="Times New Roman" w:eastAsia="Times New Roman" w:hAnsi="Times New Roman" w:cs="Times New Roman"/>
      <w:b/>
      <w:sz w:val="24"/>
      <w:szCs w:val="24"/>
    </w:rPr>
  </w:style>
  <w:style w:type="paragraph" w:styleId="HTMLPreformatted">
    <w:name w:val="HTML Preformatted"/>
    <w:basedOn w:val="Normal"/>
    <w:link w:val="HTMLPreformattedChar"/>
    <w:unhideWhenUsed/>
    <w:rsid w:val="00ED3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ED34FA"/>
    <w:rPr>
      <w:rFonts w:ascii="Courier New" w:eastAsia="Times New Roman" w:hAnsi="Courier New" w:cs="Courier New"/>
      <w:sz w:val="22"/>
      <w:szCs w:val="20"/>
    </w:rPr>
  </w:style>
  <w:style w:type="paragraph" w:customStyle="1" w:styleId="StyleUnderlineChar11pt3">
    <w:name w:val="Style Underline Char + 11 pt3"/>
    <w:basedOn w:val="Normal"/>
    <w:link w:val="StyleUnderlineChar11pt3Char"/>
    <w:qFormat/>
    <w:rsid w:val="00ED34FA"/>
    <w:rPr>
      <w:rFonts w:eastAsia="Calibri"/>
      <w:u w:val="single"/>
    </w:rPr>
  </w:style>
  <w:style w:type="character" w:customStyle="1" w:styleId="StyleUnderlineChar11pt3Char">
    <w:name w:val="Style Underline Char + 11 pt3 Char"/>
    <w:link w:val="StyleUnderlineChar11pt3"/>
    <w:rsid w:val="00ED34FA"/>
    <w:rPr>
      <w:rFonts w:ascii="Calibri" w:eastAsia="Calibri" w:hAnsi="Calibri" w:cs="Calibri"/>
      <w:sz w:val="22"/>
      <w:u w:val="single"/>
    </w:rPr>
  </w:style>
  <w:style w:type="paragraph" w:customStyle="1" w:styleId="StyleUnderlineChar11ptBold3">
    <w:name w:val="Style Underline Char + 11 pt Bold3"/>
    <w:basedOn w:val="Normal"/>
    <w:link w:val="StyleUnderlineChar11ptBold3Char"/>
    <w:qFormat/>
    <w:rsid w:val="00ED34FA"/>
    <w:rPr>
      <w:rFonts w:eastAsia="Calibri"/>
      <w:b/>
      <w:bCs/>
      <w:u w:val="single"/>
    </w:rPr>
  </w:style>
  <w:style w:type="character" w:customStyle="1" w:styleId="StyleUnderlineChar11ptBold3Char">
    <w:name w:val="Style Underline Char + 11 pt Bold3 Char"/>
    <w:link w:val="StyleUnderlineChar11ptBold3"/>
    <w:rsid w:val="00ED34FA"/>
    <w:rPr>
      <w:rFonts w:ascii="Calibri" w:eastAsia="Calibri" w:hAnsi="Calibri" w:cs="Calibri"/>
      <w:b/>
      <w:bCs/>
      <w:sz w:val="22"/>
      <w:u w:val="single"/>
    </w:rPr>
  </w:style>
  <w:style w:type="paragraph" w:customStyle="1" w:styleId="pagetools">
    <w:name w:val="pagetools"/>
    <w:basedOn w:val="Normal"/>
    <w:qFormat/>
    <w:rsid w:val="00ED34FA"/>
    <w:pPr>
      <w:spacing w:before="100" w:beforeAutospacing="1" w:after="100" w:afterAutospacing="1"/>
    </w:pPr>
    <w:rPr>
      <w:rFonts w:eastAsia="Times New Roman"/>
      <w:sz w:val="24"/>
    </w:rPr>
  </w:style>
  <w:style w:type="character" w:customStyle="1" w:styleId="ShrinkChar">
    <w:name w:val="Shrink Char"/>
    <w:rsid w:val="00ED34FA"/>
    <w:rPr>
      <w:rFonts w:ascii="Times New Roman" w:eastAsia="SimSun" w:hAnsi="Times New Roman" w:cs="Times New Roman"/>
      <w:sz w:val="12"/>
      <w:szCs w:val="20"/>
    </w:rPr>
  </w:style>
  <w:style w:type="character" w:customStyle="1" w:styleId="itxtrst">
    <w:name w:val="itxtrst"/>
    <w:basedOn w:val="DefaultParagraphFont"/>
    <w:rsid w:val="00ED34FA"/>
  </w:style>
  <w:style w:type="character" w:customStyle="1" w:styleId="desc">
    <w:name w:val="desc"/>
    <w:basedOn w:val="DefaultParagraphFont"/>
    <w:rsid w:val="00ED34FA"/>
  </w:style>
  <w:style w:type="paragraph" w:customStyle="1" w:styleId="FullCite">
    <w:name w:val="Full Cite"/>
    <w:basedOn w:val="Normal"/>
    <w:next w:val="Normal"/>
    <w:link w:val="FullCiteChar"/>
    <w:qFormat/>
    <w:rsid w:val="00ED34FA"/>
    <w:rPr>
      <w:rFonts w:ascii="Garamond" w:eastAsia="Times New Roman" w:hAnsi="Garamond"/>
      <w:sz w:val="18"/>
      <w:szCs w:val="20"/>
    </w:rPr>
  </w:style>
  <w:style w:type="character" w:customStyle="1" w:styleId="FullCiteChar">
    <w:name w:val="Full Cite Char"/>
    <w:basedOn w:val="DefaultParagraphFont"/>
    <w:link w:val="FullCite"/>
    <w:rsid w:val="00ED34FA"/>
    <w:rPr>
      <w:rFonts w:ascii="Garamond" w:eastAsia="Times New Roman" w:hAnsi="Garamond" w:cs="Calibri"/>
      <w:sz w:val="18"/>
      <w:szCs w:val="20"/>
    </w:rPr>
  </w:style>
  <w:style w:type="character" w:customStyle="1" w:styleId="term">
    <w:name w:val="term"/>
    <w:basedOn w:val="DefaultParagraphFont"/>
    <w:rsid w:val="00ED34FA"/>
  </w:style>
  <w:style w:type="character" w:customStyle="1" w:styleId="job">
    <w:name w:val="job"/>
    <w:basedOn w:val="DefaultParagraphFont"/>
    <w:rsid w:val="00ED34FA"/>
  </w:style>
  <w:style w:type="character" w:customStyle="1" w:styleId="company">
    <w:name w:val="company"/>
    <w:basedOn w:val="DefaultParagraphFont"/>
    <w:rsid w:val="00ED34FA"/>
  </w:style>
  <w:style w:type="paragraph" w:customStyle="1" w:styleId="HeadingsBase">
    <w:name w:val="Headings Base"/>
    <w:basedOn w:val="Normal"/>
    <w:link w:val="HeadingsBaseChar"/>
    <w:qFormat/>
    <w:rsid w:val="00ED34FA"/>
    <w:pPr>
      <w:keepNext/>
      <w:keepLines/>
      <w:suppressAutoHyphens/>
      <w:spacing w:before="20" w:after="120"/>
      <w:jc w:val="center"/>
    </w:pPr>
    <w:rPr>
      <w:b/>
      <w:kern w:val="32"/>
      <w:sz w:val="32"/>
    </w:rPr>
  </w:style>
  <w:style w:type="character" w:customStyle="1" w:styleId="underline3">
    <w:name w:val="underline3"/>
    <w:basedOn w:val="underline2"/>
    <w:rsid w:val="00ED34FA"/>
    <w:rPr>
      <w:u w:val="single"/>
      <w:bdr w:val="none" w:sz="0" w:space="0" w:color="auto"/>
      <w:shd w:val="clear" w:color="auto" w:fill="FFFF00"/>
    </w:rPr>
  </w:style>
  <w:style w:type="paragraph" w:customStyle="1" w:styleId="HeadingFake">
    <w:name w:val="Heading Fake"/>
    <w:basedOn w:val="Heading3"/>
    <w:qFormat/>
    <w:rsid w:val="00ED34FA"/>
    <w:pPr>
      <w:suppressAutoHyphens/>
      <w:spacing w:before="20" w:after="120"/>
      <w:outlineLvl w:val="9"/>
    </w:pPr>
    <w:rPr>
      <w:rFonts w:eastAsia="Times New Roman" w:cs="Arial"/>
      <w:kern w:val="32"/>
      <w:szCs w:val="26"/>
    </w:rPr>
  </w:style>
  <w:style w:type="paragraph" w:customStyle="1" w:styleId="SchoolPaper">
    <w:name w:val="School Paper"/>
    <w:basedOn w:val="Normal"/>
    <w:qFormat/>
    <w:rsid w:val="00ED34FA"/>
    <w:pPr>
      <w:spacing w:line="480" w:lineRule="auto"/>
      <w:ind w:firstLine="720"/>
    </w:pPr>
    <w:rPr>
      <w:kern w:val="32"/>
    </w:rPr>
  </w:style>
  <w:style w:type="paragraph" w:customStyle="1" w:styleId="SchoolBlockQuote">
    <w:name w:val="School Block Quote"/>
    <w:basedOn w:val="SchoolPaper"/>
    <w:qFormat/>
    <w:rsid w:val="00ED34FA"/>
  </w:style>
  <w:style w:type="paragraph" w:customStyle="1" w:styleId="SchoolWorksCited">
    <w:name w:val="School Works Cited"/>
    <w:basedOn w:val="SchoolPaper"/>
    <w:qFormat/>
    <w:rsid w:val="00ED34FA"/>
  </w:style>
  <w:style w:type="paragraph" w:customStyle="1" w:styleId="BlockQuote">
    <w:name w:val="Block Quote"/>
    <w:basedOn w:val="Normal"/>
    <w:qFormat/>
    <w:rsid w:val="00ED34FA"/>
    <w:pPr>
      <w:ind w:left="720" w:right="720"/>
    </w:pPr>
    <w:rPr>
      <w:kern w:val="32"/>
      <w:sz w:val="24"/>
    </w:rPr>
  </w:style>
  <w:style w:type="character" w:customStyle="1" w:styleId="menu">
    <w:name w:val="menu"/>
    <w:basedOn w:val="DefaultParagraphFont"/>
    <w:rsid w:val="00ED34FA"/>
  </w:style>
  <w:style w:type="paragraph" w:customStyle="1" w:styleId="PaperBody">
    <w:name w:val="Paper Body"/>
    <w:basedOn w:val="Normal"/>
    <w:qFormat/>
    <w:rsid w:val="00ED34FA"/>
    <w:pPr>
      <w:spacing w:line="480" w:lineRule="auto"/>
      <w:ind w:firstLine="720"/>
    </w:pPr>
    <w:rPr>
      <w:kern w:val="32"/>
    </w:rPr>
  </w:style>
  <w:style w:type="paragraph" w:customStyle="1" w:styleId="PaperCitation">
    <w:name w:val="Paper Citation"/>
    <w:basedOn w:val="Normal"/>
    <w:qFormat/>
    <w:rsid w:val="00ED34FA"/>
    <w:pPr>
      <w:spacing w:line="480" w:lineRule="auto"/>
      <w:ind w:left="720" w:hanging="720"/>
    </w:pPr>
    <w:rPr>
      <w:kern w:val="32"/>
    </w:rPr>
  </w:style>
  <w:style w:type="character" w:customStyle="1" w:styleId="HeadingsBaseChar">
    <w:name w:val="Headings Base Char"/>
    <w:basedOn w:val="DefaultParagraphFont"/>
    <w:link w:val="HeadingsBase"/>
    <w:rsid w:val="00ED34FA"/>
    <w:rPr>
      <w:rFonts w:ascii="Calibri" w:hAnsi="Calibri" w:cs="Calibri"/>
      <w:b/>
      <w:kern w:val="32"/>
      <w:sz w:val="32"/>
    </w:rPr>
  </w:style>
  <w:style w:type="character" w:customStyle="1" w:styleId="hatChar">
    <w:name w:val="hat Char"/>
    <w:basedOn w:val="DefaultParagraphFont"/>
    <w:link w:val="hat"/>
    <w:rsid w:val="00ED34FA"/>
    <w:rPr>
      <w:rFonts w:ascii="Calibri" w:eastAsia="Times New Roman" w:hAnsi="Calibri" w:cs="Calibri"/>
      <w:b/>
      <w:bCs/>
      <w:sz w:val="32"/>
      <w:u w:val="single"/>
    </w:rPr>
  </w:style>
  <w:style w:type="paragraph" w:customStyle="1" w:styleId="TagCite">
    <w:name w:val="TagCite"/>
    <w:basedOn w:val="Heading1"/>
    <w:qFormat/>
    <w:rsid w:val="00ED34FA"/>
    <w:pPr>
      <w:keepNext w:val="0"/>
      <w:keepLines w:val="0"/>
      <w:pageBreakBefore w:val="0"/>
      <w:pBdr>
        <w:top w:val="none" w:sz="0" w:space="0" w:color="auto"/>
        <w:left w:val="none" w:sz="0" w:space="0" w:color="auto"/>
        <w:bottom w:val="none" w:sz="0" w:space="0" w:color="auto"/>
        <w:right w:val="none" w:sz="0" w:space="0" w:color="auto"/>
      </w:pBdr>
      <w:spacing w:before="0"/>
      <w:jc w:val="left"/>
      <w:outlineLvl w:val="9"/>
    </w:pPr>
    <w:rPr>
      <w:rFonts w:ascii="Garamond" w:eastAsiaTheme="minorHAnsi" w:hAnsi="Garamond" w:cs="Calibri"/>
      <w:bCs w:val="0"/>
      <w:sz w:val="24"/>
      <w:szCs w:val="24"/>
    </w:rPr>
  </w:style>
  <w:style w:type="character" w:customStyle="1" w:styleId="publisher">
    <w:name w:val="publisher"/>
    <w:basedOn w:val="DefaultParagraphFont"/>
    <w:rsid w:val="00ED34FA"/>
  </w:style>
  <w:style w:type="character" w:customStyle="1" w:styleId="pubyear">
    <w:name w:val="pubyear"/>
    <w:basedOn w:val="DefaultParagraphFont"/>
    <w:rsid w:val="00ED34FA"/>
  </w:style>
  <w:style w:type="character" w:customStyle="1" w:styleId="pubcity">
    <w:name w:val="pubcity"/>
    <w:basedOn w:val="DefaultParagraphFont"/>
    <w:rsid w:val="00ED34FA"/>
  </w:style>
  <w:style w:type="paragraph" w:customStyle="1" w:styleId="CardStyle">
    <w:name w:val="Card Style"/>
    <w:basedOn w:val="Normal"/>
    <w:link w:val="CardStyleChar"/>
    <w:qFormat/>
    <w:rsid w:val="00ED34FA"/>
  </w:style>
  <w:style w:type="character" w:customStyle="1" w:styleId="bodycontentlink">
    <w:name w:val="bodycontentlink"/>
    <w:basedOn w:val="DefaultParagraphFont"/>
    <w:rsid w:val="00ED34FA"/>
  </w:style>
  <w:style w:type="paragraph" w:customStyle="1" w:styleId="B-TagCite">
    <w:name w:val="B-TagCite"/>
    <w:qFormat/>
    <w:rsid w:val="00ED34FA"/>
    <w:pPr>
      <w:keepNext/>
      <w:tabs>
        <w:tab w:val="num" w:pos="360"/>
      </w:tabs>
      <w:ind w:left="360" w:hanging="360"/>
      <w:outlineLvl w:val="0"/>
    </w:pPr>
    <w:rPr>
      <w:rFonts w:ascii="Garamond" w:eastAsia="MS Gothic" w:hAnsi="Garamond" w:cs="Times New Roman"/>
      <w:b/>
      <w:lang w:eastAsia="zh-CN"/>
    </w:rPr>
  </w:style>
  <w:style w:type="paragraph" w:customStyle="1" w:styleId="C-Text">
    <w:name w:val="C-Text"/>
    <w:basedOn w:val="Normal"/>
    <w:qFormat/>
    <w:rsid w:val="00ED34FA"/>
    <w:pPr>
      <w:tabs>
        <w:tab w:val="num" w:pos="720"/>
      </w:tabs>
      <w:ind w:left="720" w:hanging="360"/>
    </w:pPr>
    <w:rPr>
      <w:rFonts w:ascii="Garamond" w:hAnsi="Garamond"/>
      <w:sz w:val="24"/>
    </w:rPr>
  </w:style>
  <w:style w:type="paragraph" w:customStyle="1" w:styleId="times">
    <w:name w:val="times"/>
    <w:basedOn w:val="Normal"/>
    <w:qFormat/>
    <w:rsid w:val="00ED34FA"/>
    <w:pPr>
      <w:spacing w:before="100" w:beforeAutospacing="1" w:after="100" w:afterAutospacing="1"/>
    </w:pPr>
    <w:rPr>
      <w:sz w:val="24"/>
    </w:rPr>
  </w:style>
  <w:style w:type="character" w:customStyle="1" w:styleId="ecdate">
    <w:name w:val="ec_date"/>
    <w:basedOn w:val="DefaultParagraphFont"/>
    <w:rsid w:val="00ED34FA"/>
    <w:rPr>
      <w:rFonts w:ascii="Verdana" w:hAnsi="Verdana" w:hint="default"/>
      <w:sz w:val="20"/>
      <w:szCs w:val="20"/>
      <w:shd w:val="clear" w:color="auto" w:fill="FFFFFF"/>
    </w:rPr>
  </w:style>
  <w:style w:type="paragraph" w:customStyle="1" w:styleId="ecmsonormal">
    <w:name w:val="ec_msonormal"/>
    <w:basedOn w:val="Normal"/>
    <w:qFormat/>
    <w:rsid w:val="00ED34FA"/>
    <w:pPr>
      <w:shd w:val="clear" w:color="auto" w:fill="FFFFFF"/>
      <w:spacing w:before="100" w:beforeAutospacing="1" w:after="100" w:afterAutospacing="1"/>
      <w:textAlignment w:val="top"/>
    </w:pPr>
    <w:rPr>
      <w:rFonts w:ascii="Verdana" w:hAnsi="Verdana"/>
    </w:rPr>
  </w:style>
  <w:style w:type="character" w:customStyle="1" w:styleId="articletext">
    <w:name w:val="article_text"/>
    <w:basedOn w:val="DefaultParagraphFont"/>
    <w:rsid w:val="00ED34FA"/>
  </w:style>
  <w:style w:type="character" w:customStyle="1" w:styleId="hittermhilite">
    <w:name w:val="hittermhilite"/>
    <w:basedOn w:val="DefaultParagraphFont"/>
    <w:rsid w:val="00ED34FA"/>
  </w:style>
  <w:style w:type="paragraph" w:customStyle="1" w:styleId="2ndOrderPara">
    <w:name w:val="2nd Order Para"/>
    <w:basedOn w:val="Normal"/>
    <w:next w:val="Normal"/>
    <w:qFormat/>
    <w:rsid w:val="00ED34FA"/>
    <w:pPr>
      <w:autoSpaceDE w:val="0"/>
      <w:autoSpaceDN w:val="0"/>
      <w:adjustRightInd w:val="0"/>
      <w:spacing w:before="120"/>
    </w:pPr>
    <w:rPr>
      <w:sz w:val="24"/>
    </w:rPr>
  </w:style>
  <w:style w:type="paragraph" w:customStyle="1" w:styleId="3rdOrderPara">
    <w:name w:val="3rd Order Para"/>
    <w:basedOn w:val="Normal"/>
    <w:next w:val="Normal"/>
    <w:qFormat/>
    <w:rsid w:val="00ED34FA"/>
    <w:pPr>
      <w:autoSpaceDE w:val="0"/>
      <w:autoSpaceDN w:val="0"/>
      <w:adjustRightInd w:val="0"/>
      <w:spacing w:before="120"/>
    </w:pPr>
    <w:rPr>
      <w:sz w:val="24"/>
    </w:rPr>
  </w:style>
  <w:style w:type="paragraph" w:customStyle="1" w:styleId="Normal-SIGN2">
    <w:name w:val="Normal-SIGN2"/>
    <w:basedOn w:val="Default"/>
    <w:next w:val="Default"/>
    <w:qFormat/>
    <w:rsid w:val="00ED34FA"/>
    <w:rPr>
      <w:rFonts w:ascii="Calibri" w:eastAsia="SimSun" w:hAnsi="Calibri"/>
      <w:color w:val="auto"/>
      <w:szCs w:val="22"/>
    </w:rPr>
  </w:style>
  <w:style w:type="paragraph" w:customStyle="1" w:styleId="Style2">
    <w:name w:val="Style2"/>
    <w:basedOn w:val="Normal"/>
    <w:qFormat/>
    <w:rsid w:val="00ED34FA"/>
  </w:style>
  <w:style w:type="character" w:customStyle="1" w:styleId="TagCiteChar0">
    <w:name w:val="Tag/Cite Char"/>
    <w:basedOn w:val="DefaultParagraphFont"/>
    <w:rsid w:val="00ED34FA"/>
    <w:rPr>
      <w:rFonts w:ascii="Palatino Linotype" w:eastAsia="SimSun" w:hAnsi="Palatino Linotype"/>
      <w:b/>
      <w:bCs/>
      <w:sz w:val="24"/>
      <w:szCs w:val="24"/>
      <w:lang w:val="en-US" w:eastAsia="en-US" w:bidi="ar-SA"/>
    </w:rPr>
  </w:style>
  <w:style w:type="character" w:customStyle="1" w:styleId="BoldChar">
    <w:name w:val="Bold Char"/>
    <w:basedOn w:val="DefaultParagraphFont"/>
    <w:rsid w:val="00ED34FA"/>
    <w:rPr>
      <w:b/>
      <w:lang w:val="en-US" w:eastAsia="en-US" w:bidi="ar-SA"/>
    </w:rPr>
  </w:style>
  <w:style w:type="character" w:customStyle="1" w:styleId="articleheadline">
    <w:name w:val="articleheadline"/>
    <w:basedOn w:val="DefaultParagraphFont"/>
    <w:rsid w:val="00ED34FA"/>
  </w:style>
  <w:style w:type="paragraph" w:customStyle="1" w:styleId="u-intro">
    <w:name w:val="u-intro"/>
    <w:basedOn w:val="Normal"/>
    <w:qFormat/>
    <w:rsid w:val="00ED34FA"/>
    <w:pPr>
      <w:spacing w:before="100" w:beforeAutospacing="1" w:after="100" w:afterAutospacing="1"/>
    </w:pPr>
    <w:rPr>
      <w:sz w:val="24"/>
    </w:rPr>
  </w:style>
  <w:style w:type="character" w:customStyle="1" w:styleId="u-byline">
    <w:name w:val="u-byline"/>
    <w:basedOn w:val="DefaultParagraphFont"/>
    <w:rsid w:val="00ED34FA"/>
  </w:style>
  <w:style w:type="character" w:customStyle="1" w:styleId="Normal1">
    <w:name w:val="Normal1"/>
    <w:basedOn w:val="DefaultParagraphFont"/>
    <w:rsid w:val="00ED34FA"/>
  </w:style>
  <w:style w:type="character" w:customStyle="1" w:styleId="Title1">
    <w:name w:val="Title1"/>
    <w:basedOn w:val="DefaultParagraphFont"/>
    <w:rsid w:val="00ED34FA"/>
  </w:style>
  <w:style w:type="paragraph" w:customStyle="1" w:styleId="CardsFont6pt">
    <w:name w:val="Cards + Font: 6 pt"/>
    <w:basedOn w:val="Normal"/>
    <w:autoRedefine/>
    <w:qFormat/>
    <w:rsid w:val="00ED34FA"/>
    <w:pPr>
      <w:autoSpaceDE w:val="0"/>
      <w:autoSpaceDN w:val="0"/>
      <w:adjustRightInd w:val="0"/>
      <w:ind w:left="432" w:right="432"/>
      <w:jc w:val="both"/>
    </w:pPr>
    <w:rPr>
      <w:sz w:val="12"/>
    </w:rPr>
  </w:style>
  <w:style w:type="character" w:customStyle="1" w:styleId="CardsFont6ptChar">
    <w:name w:val="Cards + Font: 6 pt Char"/>
    <w:basedOn w:val="DefaultParagraphFont"/>
    <w:rsid w:val="00ED34FA"/>
    <w:rPr>
      <w:sz w:val="12"/>
      <w:szCs w:val="24"/>
      <w:lang w:val="en-US" w:eastAsia="en-US" w:bidi="ar-SA"/>
    </w:rPr>
  </w:style>
  <w:style w:type="character" w:customStyle="1" w:styleId="story">
    <w:name w:val="story"/>
    <w:basedOn w:val="DefaultParagraphFont"/>
    <w:rsid w:val="00ED34FA"/>
  </w:style>
  <w:style w:type="character" w:customStyle="1" w:styleId="articlebya">
    <w:name w:val="articleby_a"/>
    <w:basedOn w:val="DefaultParagraphFont"/>
    <w:rsid w:val="00ED34FA"/>
  </w:style>
  <w:style w:type="character" w:customStyle="1" w:styleId="popupwinby">
    <w:name w:val="popupwinby"/>
    <w:basedOn w:val="DefaultParagraphFont"/>
    <w:rsid w:val="00ED34FA"/>
  </w:style>
  <w:style w:type="character" w:customStyle="1" w:styleId="articletitle">
    <w:name w:val="articletitle"/>
    <w:basedOn w:val="DefaultParagraphFont"/>
    <w:rsid w:val="00ED34FA"/>
  </w:style>
  <w:style w:type="character" w:customStyle="1" w:styleId="storyheader">
    <w:name w:val="storyheader"/>
    <w:basedOn w:val="DefaultParagraphFont"/>
    <w:rsid w:val="00ED34FA"/>
  </w:style>
  <w:style w:type="paragraph" w:customStyle="1" w:styleId="Style3">
    <w:name w:val="Style3"/>
    <w:basedOn w:val="Normal"/>
    <w:qFormat/>
    <w:rsid w:val="00ED34FA"/>
    <w:rPr>
      <w:rFonts w:ascii="Arial Narrow" w:hAnsi="Arial Narrow"/>
      <w:b/>
    </w:rPr>
  </w:style>
  <w:style w:type="character" w:customStyle="1" w:styleId="Style3Char">
    <w:name w:val="Style3 Char"/>
    <w:basedOn w:val="DefaultParagraphFont"/>
    <w:rsid w:val="00ED34FA"/>
    <w:rPr>
      <w:rFonts w:ascii="Arial Narrow" w:hAnsi="Arial Narrow"/>
      <w:b/>
      <w:sz w:val="22"/>
      <w:szCs w:val="24"/>
      <w:lang w:val="en-US" w:eastAsia="en-US" w:bidi="ar-SA"/>
    </w:rPr>
  </w:style>
  <w:style w:type="character" w:customStyle="1" w:styleId="marron">
    <w:name w:val="marron"/>
    <w:basedOn w:val="DefaultParagraphFont"/>
    <w:rsid w:val="00ED34FA"/>
  </w:style>
  <w:style w:type="character" w:customStyle="1" w:styleId="UnderlineChar4Char">
    <w:name w:val="Underline Char4 Char"/>
    <w:basedOn w:val="DefaultParagraphFont"/>
    <w:link w:val="UnderlineChar4"/>
    <w:rsid w:val="00ED34FA"/>
    <w:rPr>
      <w:u w:val="single"/>
    </w:rPr>
  </w:style>
  <w:style w:type="character" w:customStyle="1" w:styleId="BoldandUnderlineChar3Char2">
    <w:name w:val="Bold and Underline Char3 Char2"/>
    <w:basedOn w:val="DefaultParagraphFont"/>
    <w:link w:val="BoldandUnderlineChar3"/>
    <w:rsid w:val="00ED34FA"/>
    <w:rPr>
      <w:b/>
      <w:u w:val="single"/>
    </w:rPr>
  </w:style>
  <w:style w:type="character" w:customStyle="1" w:styleId="BoldUnderliningChar">
    <w:name w:val="Bold Underlining Char"/>
    <w:basedOn w:val="UnderliningChar"/>
    <w:rsid w:val="00ED34FA"/>
    <w:rPr>
      <w:rFonts w:ascii="Arial Narrow" w:eastAsia="Times New Roman" w:hAnsi="Arial Narrow" w:cs="Calibri"/>
      <w:b/>
      <w:sz w:val="20"/>
      <w:u w:val="single"/>
      <w:lang w:val="en-GB" w:eastAsia="en-US" w:bidi="ar-SA"/>
    </w:rPr>
  </w:style>
  <w:style w:type="character" w:customStyle="1" w:styleId="BoldText12pt">
    <w:name w:val="Bold Text 12 pt"/>
    <w:autoRedefine/>
    <w:rsid w:val="00ED34FA"/>
    <w:rPr>
      <w:rFonts w:ascii="Times New Roman" w:eastAsia="Times New Roman" w:hAnsi="Times New Roman"/>
      <w:b/>
      <w:i w:val="0"/>
      <w:strike w:val="0"/>
      <w:dstrike w:val="0"/>
      <w:color w:val="000000"/>
      <w:spacing w:val="0"/>
      <w:position w:val="0"/>
      <w:sz w:val="24"/>
      <w:u w:val="none" w:color="000000"/>
      <w:vertAlign w:val="baseline"/>
      <w:lang w:val="en-US"/>
    </w:rPr>
  </w:style>
  <w:style w:type="character" w:customStyle="1" w:styleId="Style1Char">
    <w:name w:val="Style1 Char"/>
    <w:basedOn w:val="DefaultParagraphFont"/>
    <w:rsid w:val="00ED34FA"/>
    <w:rPr>
      <w:color w:val="000000"/>
      <w:u w:val="single"/>
      <w:lang w:val="en-US" w:eastAsia="en-US" w:bidi="ar-SA"/>
    </w:rPr>
  </w:style>
  <w:style w:type="paragraph" w:customStyle="1" w:styleId="StyleNormalWeb10pt">
    <w:name w:val="Style Normal (Web) + 10 pt"/>
    <w:basedOn w:val="NormalWeb"/>
    <w:next w:val="Normal"/>
    <w:qFormat/>
    <w:rsid w:val="00ED34FA"/>
    <w:rPr>
      <w:rFonts w:ascii="Georgia" w:eastAsiaTheme="minorHAnsi" w:hAnsi="Georgia" w:cs="Calibri"/>
      <w:sz w:val="20"/>
    </w:rPr>
  </w:style>
  <w:style w:type="character" w:customStyle="1" w:styleId="StyleNormalWeb10ptChar">
    <w:name w:val="Style Normal (Web) + 10 pt Char"/>
    <w:basedOn w:val="DefaultParagraphFont"/>
    <w:rsid w:val="00ED34FA"/>
    <w:rPr>
      <w:szCs w:val="24"/>
      <w:lang w:val="en-US" w:eastAsia="en-US" w:bidi="ar-SA"/>
    </w:rPr>
  </w:style>
  <w:style w:type="character" w:styleId="EndnoteReference">
    <w:name w:val="endnote reference"/>
    <w:rsid w:val="00ED34FA"/>
    <w:rPr>
      <w:rFonts w:cs="Bookman Old Style"/>
      <w:color w:val="000000"/>
    </w:rPr>
  </w:style>
  <w:style w:type="paragraph" w:customStyle="1" w:styleId="TagCiteShells">
    <w:name w:val="Tag/Cite/Shells"/>
    <w:basedOn w:val="Normal"/>
    <w:qFormat/>
    <w:rsid w:val="00ED34FA"/>
    <w:rPr>
      <w:b/>
    </w:rPr>
  </w:style>
  <w:style w:type="paragraph" w:customStyle="1" w:styleId="DefinitionTerm">
    <w:name w:val="Definition Term"/>
    <w:basedOn w:val="Normal"/>
    <w:next w:val="Normal"/>
    <w:qFormat/>
    <w:rsid w:val="00ED34FA"/>
    <w:rPr>
      <w:snapToGrid w:val="0"/>
      <w:sz w:val="24"/>
    </w:rPr>
  </w:style>
  <w:style w:type="paragraph" w:customStyle="1" w:styleId="BriefTitle">
    <w:name w:val="Brief Title"/>
    <w:basedOn w:val="Normal"/>
    <w:qFormat/>
    <w:rsid w:val="00ED34FA"/>
    <w:pPr>
      <w:jc w:val="center"/>
      <w:outlineLvl w:val="0"/>
    </w:pPr>
    <w:rPr>
      <w:b/>
      <w:sz w:val="28"/>
      <w:u w:val="single"/>
    </w:rPr>
  </w:style>
  <w:style w:type="paragraph" w:customStyle="1" w:styleId="Paste">
    <w:name w:val="Paste"/>
    <w:basedOn w:val="Normal"/>
    <w:qFormat/>
    <w:rsid w:val="00ED34FA"/>
    <w:rPr>
      <w:rFonts w:ascii="Arial Narrow" w:hAnsi="Arial Narrow"/>
    </w:rPr>
  </w:style>
  <w:style w:type="paragraph" w:customStyle="1" w:styleId="DebateCiteCharChar">
    <w:name w:val="Debate Cite Char Char"/>
    <w:basedOn w:val="Normal"/>
    <w:autoRedefine/>
    <w:qFormat/>
    <w:rsid w:val="00ED34FA"/>
    <w:pPr>
      <w:pBdr>
        <w:top w:val="single" w:sz="12" w:space="8" w:color="auto"/>
        <w:left w:val="single" w:sz="12" w:space="4" w:color="auto"/>
        <w:bottom w:val="single" w:sz="12" w:space="8" w:color="auto"/>
        <w:right w:val="single" w:sz="12" w:space="4" w:color="auto"/>
      </w:pBdr>
      <w:ind w:right="360"/>
      <w:jc w:val="center"/>
      <w:outlineLvl w:val="0"/>
    </w:pPr>
    <w:rPr>
      <w:b/>
      <w:sz w:val="32"/>
      <w:szCs w:val="26"/>
    </w:rPr>
  </w:style>
  <w:style w:type="paragraph" w:customStyle="1" w:styleId="Style6">
    <w:name w:val="Style6"/>
    <w:basedOn w:val="Normal"/>
    <w:qFormat/>
    <w:rsid w:val="00ED34FA"/>
    <w:rPr>
      <w:color w:val="000000"/>
    </w:rPr>
  </w:style>
  <w:style w:type="character" w:customStyle="1" w:styleId="Style3CharChar">
    <w:name w:val="Style3 Char Char"/>
    <w:basedOn w:val="DefaultParagraphFont"/>
    <w:rsid w:val="00ED34FA"/>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ED34FA"/>
    <w:pPr>
      <w:spacing w:after="60"/>
    </w:pPr>
    <w:rPr>
      <w:rFonts w:eastAsia="SimSun" w:cs="Times New Roman"/>
      <w:caps/>
      <w:sz w:val="20"/>
      <w:szCs w:val="28"/>
      <w:lang w:eastAsia="zh-CN"/>
    </w:rPr>
  </w:style>
  <w:style w:type="character" w:customStyle="1" w:styleId="NormalChar">
    <w:name w:val="Normal Char"/>
    <w:basedOn w:val="DefaultParagraphFont"/>
    <w:rsid w:val="00ED34FA"/>
    <w:rPr>
      <w:lang w:eastAsia="en-US"/>
    </w:rPr>
  </w:style>
  <w:style w:type="character" w:customStyle="1" w:styleId="BoldUnderlineChar2">
    <w:name w:val="Bold + Underline Char"/>
    <w:basedOn w:val="DefaultParagraphFont"/>
    <w:rsid w:val="00ED34FA"/>
    <w:rPr>
      <w:rFonts w:ascii="Georgia" w:eastAsiaTheme="majorEastAsia" w:hAnsi="Georgia" w:cs="Arial"/>
      <w:b/>
      <w:bCs w:val="0"/>
      <w:sz w:val="28"/>
      <w:szCs w:val="36"/>
      <w:u w:val="single"/>
      <w:lang w:val="en-US" w:eastAsia="en-US" w:bidi="ar-SA"/>
    </w:rPr>
  </w:style>
  <w:style w:type="paragraph" w:styleId="EndnoteText">
    <w:name w:val="endnote text"/>
    <w:basedOn w:val="Normal"/>
    <w:link w:val="EndnoteTextChar"/>
    <w:rsid w:val="00ED34FA"/>
    <w:pPr>
      <w:spacing w:after="200" w:line="276" w:lineRule="auto"/>
    </w:pPr>
    <w:rPr>
      <w:rFonts w:cs="Courier New"/>
      <w:lang w:bidi="en-US"/>
    </w:rPr>
  </w:style>
  <w:style w:type="character" w:customStyle="1" w:styleId="EndnoteTextChar">
    <w:name w:val="Endnote Text Char"/>
    <w:basedOn w:val="DefaultParagraphFont"/>
    <w:link w:val="EndnoteText"/>
    <w:rsid w:val="00ED34FA"/>
    <w:rPr>
      <w:rFonts w:ascii="Calibri" w:hAnsi="Calibri" w:cs="Courier New"/>
      <w:sz w:val="22"/>
      <w:lang w:bidi="en-US"/>
    </w:rPr>
  </w:style>
  <w:style w:type="paragraph" w:styleId="Subtitle">
    <w:name w:val="Subtitle"/>
    <w:aliases w:val="Underlined card text"/>
    <w:basedOn w:val="Normal"/>
    <w:next w:val="Normal"/>
    <w:link w:val="SubtitleChar"/>
    <w:uiPriority w:val="99"/>
    <w:qFormat/>
    <w:rsid w:val="00ED34FA"/>
    <w:pPr>
      <w:numPr>
        <w:ilvl w:val="1"/>
      </w:numPr>
      <w:spacing w:after="200" w:line="276" w:lineRule="auto"/>
    </w:pPr>
    <w:rPr>
      <w:rFonts w:ascii="Cambria" w:hAnsi="Cambria"/>
      <w:i/>
      <w:iCs/>
      <w:color w:val="4F81BD"/>
      <w:spacing w:val="15"/>
      <w:sz w:val="24"/>
      <w:lang w:bidi="en-US"/>
    </w:rPr>
  </w:style>
  <w:style w:type="character" w:customStyle="1" w:styleId="SubtitleChar">
    <w:name w:val="Subtitle Char"/>
    <w:aliases w:val="Underlined card text Char"/>
    <w:basedOn w:val="DefaultParagraphFont"/>
    <w:link w:val="Subtitle"/>
    <w:uiPriority w:val="99"/>
    <w:rsid w:val="00ED34FA"/>
    <w:rPr>
      <w:rFonts w:ascii="Cambria" w:hAnsi="Cambria" w:cs="Calibri"/>
      <w:i/>
      <w:iCs/>
      <w:color w:val="4F81BD"/>
      <w:spacing w:val="15"/>
      <w:lang w:bidi="en-US"/>
    </w:rPr>
  </w:style>
  <w:style w:type="paragraph" w:customStyle="1" w:styleId="CardsFont12ptCharCharCharCharCharCharCharCharChar">
    <w:name w:val="Cards + Font: 12 pt Char Char Char Char Char Char Char Char Char"/>
    <w:basedOn w:val="Normal"/>
    <w:qFormat/>
    <w:rsid w:val="00ED34FA"/>
    <w:pPr>
      <w:autoSpaceDE w:val="0"/>
      <w:autoSpaceDN w:val="0"/>
      <w:adjustRightInd w:val="0"/>
      <w:ind w:left="432" w:right="432"/>
      <w:jc w:val="both"/>
    </w:pPr>
    <w:rPr>
      <w:sz w:val="24"/>
      <w:u w:val="thick"/>
    </w:rPr>
  </w:style>
  <w:style w:type="character" w:customStyle="1" w:styleId="UnderlinedCardChar">
    <w:name w:val="Underlined Card Char"/>
    <w:basedOn w:val="DefaultParagraphFont"/>
    <w:rsid w:val="00ED34FA"/>
    <w:rPr>
      <w:rFonts w:ascii="Palatino Linotype" w:hAnsi="Palatino Linotype"/>
      <w:u w:val="single"/>
      <w:lang w:val="en-US" w:eastAsia="en-US" w:bidi="ar-SA"/>
    </w:rPr>
  </w:style>
  <w:style w:type="character" w:customStyle="1" w:styleId="cardtextemphasisChar">
    <w:name w:val="card text emphasis Char"/>
    <w:basedOn w:val="UnderlinedCardTextChar"/>
    <w:rsid w:val="00ED34FA"/>
    <w:rPr>
      <w:rFonts w:ascii="Arial Narrow" w:eastAsia="Calibri" w:hAnsi="Arial Narrow" w:cs="Calibri"/>
      <w:b/>
      <w:sz w:val="18"/>
      <w:u w:val="single"/>
    </w:rPr>
  </w:style>
  <w:style w:type="character" w:customStyle="1" w:styleId="citationiacgale">
    <w:name w:val="citation iac gale"/>
    <w:basedOn w:val="DefaultParagraphFont"/>
    <w:rsid w:val="00ED34FA"/>
  </w:style>
  <w:style w:type="character" w:customStyle="1" w:styleId="CharacterStyle7">
    <w:name w:val="Character Style 7"/>
    <w:rsid w:val="00ED34FA"/>
    <w:rPr>
      <w:rFonts w:ascii="Arial Narrow" w:hAnsi="Arial Narrow" w:cs="Arial Narrow"/>
      <w:sz w:val="20"/>
      <w:szCs w:val="20"/>
      <w:u w:val="single"/>
    </w:rPr>
  </w:style>
  <w:style w:type="character" w:customStyle="1" w:styleId="StyleStyle4Char">
    <w:name w:val="Style Style4 + Char"/>
    <w:basedOn w:val="DefaultParagraphFont"/>
    <w:rsid w:val="00ED34FA"/>
    <w:rPr>
      <w:rFonts w:ascii="Arial" w:hAnsi="Arial"/>
      <w:b/>
      <w:noProof w:val="0"/>
      <w:sz w:val="22"/>
      <w:szCs w:val="24"/>
      <w:u w:val="single"/>
      <w:lang w:val="en-US" w:eastAsia="en-US" w:bidi="ar-SA"/>
    </w:rPr>
  </w:style>
  <w:style w:type="paragraph" w:customStyle="1" w:styleId="Brief-SecondarySource">
    <w:name w:val="Brief - Secondary Source"/>
    <w:basedOn w:val="Normal"/>
    <w:qFormat/>
    <w:rsid w:val="00ED34FA"/>
    <w:rPr>
      <w:sz w:val="14"/>
    </w:rPr>
  </w:style>
  <w:style w:type="character" w:customStyle="1" w:styleId="StyleStyle4BlackChar">
    <w:name w:val="Style Style4 + Black Char"/>
    <w:basedOn w:val="DefaultParagraphFont"/>
    <w:rsid w:val="00ED34FA"/>
    <w:rPr>
      <w:rFonts w:ascii="Arial" w:hAnsi="Arial"/>
      <w:b/>
      <w:noProof w:val="0"/>
      <w:color w:val="000000"/>
      <w:sz w:val="22"/>
      <w:szCs w:val="24"/>
      <w:u w:val="single"/>
      <w:lang w:val="en-US" w:eastAsia="en-US" w:bidi="ar-SA"/>
    </w:rPr>
  </w:style>
  <w:style w:type="character" w:customStyle="1" w:styleId="title10">
    <w:name w:val="title1"/>
    <w:basedOn w:val="DefaultParagraphFont"/>
    <w:rsid w:val="00ED34FA"/>
    <w:rPr>
      <w:rFonts w:ascii="Verdana" w:hAnsi="Verdana" w:hint="default"/>
      <w:b/>
      <w:bCs/>
      <w:color w:val="000000"/>
      <w:sz w:val="28"/>
      <w:szCs w:val="28"/>
    </w:rPr>
  </w:style>
  <w:style w:type="paragraph" w:customStyle="1" w:styleId="UnderlinedEvidence">
    <w:name w:val="Underlined Evidence"/>
    <w:basedOn w:val="Normal"/>
    <w:autoRedefine/>
    <w:qFormat/>
    <w:rsid w:val="00ED34FA"/>
    <w:rPr>
      <w:rFonts w:ascii="Verdana" w:hAnsi="Verdana"/>
      <w:sz w:val="21"/>
      <w:szCs w:val="21"/>
      <w:u w:val="thick"/>
    </w:rPr>
  </w:style>
  <w:style w:type="character" w:customStyle="1" w:styleId="UnderlinedEvidenceCharChar">
    <w:name w:val="Underlined Evidence Char Char"/>
    <w:basedOn w:val="DefaultParagraphFont"/>
    <w:rsid w:val="00ED34FA"/>
    <w:rPr>
      <w:rFonts w:ascii="Verdana" w:hAnsi="Verdana"/>
      <w:sz w:val="21"/>
      <w:szCs w:val="21"/>
      <w:u w:val="thick"/>
      <w:lang w:val="en-US" w:eastAsia="en-US" w:bidi="ar-SA"/>
    </w:rPr>
  </w:style>
  <w:style w:type="character" w:styleId="PlaceholderText">
    <w:name w:val="Placeholder Text"/>
    <w:basedOn w:val="DefaultParagraphFont"/>
    <w:uiPriority w:val="99"/>
    <w:rsid w:val="00ED34FA"/>
    <w:rPr>
      <w:color w:val="808080"/>
    </w:rPr>
  </w:style>
  <w:style w:type="paragraph" w:customStyle="1" w:styleId="CiteReal">
    <w:name w:val="Cite Real"/>
    <w:basedOn w:val="Normal"/>
    <w:next w:val="Normal"/>
    <w:qFormat/>
    <w:rsid w:val="00ED34FA"/>
    <w:rPr>
      <w:rFonts w:eastAsia="MS Mincho"/>
      <w:b/>
      <w:sz w:val="24"/>
      <w:u w:val="single"/>
    </w:rPr>
  </w:style>
  <w:style w:type="character" w:customStyle="1" w:styleId="smallChar0">
    <w:name w:val="small Char"/>
    <w:rsid w:val="00ED34FA"/>
    <w:rPr>
      <w:rFonts w:eastAsia="Calibri"/>
      <w:sz w:val="16"/>
      <w:szCs w:val="22"/>
      <w:lang w:val="en-US" w:eastAsia="en-US" w:bidi="ar-SA"/>
    </w:rPr>
  </w:style>
  <w:style w:type="character" w:customStyle="1" w:styleId="StyleUnderlineBold">
    <w:name w:val="Style Underline + Bold"/>
    <w:rsid w:val="00ED34FA"/>
    <w:rPr>
      <w:b/>
      <w:bCs/>
      <w:u w:val="single"/>
    </w:rPr>
  </w:style>
  <w:style w:type="character" w:customStyle="1" w:styleId="Underline-Highlighted">
    <w:name w:val="Underline-Highlighted"/>
    <w:uiPriority w:val="1"/>
    <w:qFormat/>
    <w:rsid w:val="00ED34FA"/>
    <w:rPr>
      <w:rFonts w:ascii="Cambria" w:hAnsi="Cambria"/>
      <w:sz w:val="24"/>
      <w:u w:val="single"/>
      <w:bdr w:val="none" w:sz="0" w:space="0" w:color="auto"/>
      <w:shd w:val="clear" w:color="auto" w:fill="99FF66"/>
    </w:rPr>
  </w:style>
  <w:style w:type="character" w:customStyle="1" w:styleId="SmallText0">
    <w:name w:val="SmallText"/>
    <w:rsid w:val="00ED34FA"/>
    <w:rPr>
      <w:color w:val="000000"/>
    </w:rPr>
  </w:style>
  <w:style w:type="paragraph" w:customStyle="1" w:styleId="WW-Default">
    <w:name w:val="WW-Default"/>
    <w:qFormat/>
    <w:rsid w:val="00ED34FA"/>
    <w:pPr>
      <w:suppressAutoHyphens/>
    </w:pPr>
    <w:rPr>
      <w:rFonts w:ascii="Georgia" w:eastAsia="Calibri" w:hAnsi="Georgia" w:cs="Calibri"/>
      <w:sz w:val="22"/>
      <w:szCs w:val="22"/>
      <w:lang w:eastAsia="ar-SA"/>
    </w:rPr>
  </w:style>
  <w:style w:type="paragraph" w:styleId="TOCHeading">
    <w:name w:val="TOC Heading"/>
    <w:basedOn w:val="Heading1"/>
    <w:next w:val="Normal"/>
    <w:uiPriority w:val="39"/>
    <w:unhideWhenUsed/>
    <w:qFormat/>
    <w:rsid w:val="00ED34FA"/>
    <w:pPr>
      <w:spacing w:line="276" w:lineRule="auto"/>
      <w:jc w:val="left"/>
      <w:outlineLvl w:val="9"/>
    </w:pPr>
    <w:rPr>
      <w:rFonts w:ascii="Cambria" w:eastAsia="Times New Roman" w:hAnsi="Cambria" w:cs="Times New Roman"/>
      <w:color w:val="365F91"/>
      <w:kern w:val="32"/>
      <w:sz w:val="28"/>
      <w:szCs w:val="28"/>
    </w:rPr>
  </w:style>
  <w:style w:type="character" w:customStyle="1" w:styleId="HeaderChar1">
    <w:name w:val="Header Char1"/>
    <w:aliases w:val="Char2 Char1,Header 1 Char1,Text Char1,Header Char Char Char Char Char1,Heading 1 Char Char Char Char Char Char1,Header Char Char Char Char Char Char Char1,Heading 1 Char Char Char Char Char Char Char Char1,Header 1 Char Char Char1"/>
    <w:basedOn w:val="DefaultParagraphFont"/>
    <w:uiPriority w:val="99"/>
    <w:qFormat/>
    <w:rsid w:val="00ED34FA"/>
    <w:rPr>
      <w:kern w:val="32"/>
      <w:sz w:val="24"/>
    </w:rPr>
  </w:style>
  <w:style w:type="character" w:customStyle="1" w:styleId="A-Underlining">
    <w:name w:val="A-Underlining"/>
    <w:basedOn w:val="DefaultParagraphFont"/>
    <w:rsid w:val="00ED34FA"/>
    <w:rPr>
      <w:rFonts w:ascii="Garamond" w:hAnsi="Garamond"/>
      <w:color w:val="auto"/>
      <w:sz w:val="24"/>
      <w:u w:val="single"/>
    </w:rPr>
  </w:style>
  <w:style w:type="character" w:customStyle="1" w:styleId="fn">
    <w:name w:val="fn"/>
    <w:basedOn w:val="DefaultParagraphFont"/>
    <w:rsid w:val="00ED34FA"/>
  </w:style>
  <w:style w:type="character" w:customStyle="1" w:styleId="newsmain">
    <w:name w:val="news_main"/>
    <w:basedOn w:val="DefaultParagraphFont"/>
    <w:rsid w:val="00ED34FA"/>
  </w:style>
  <w:style w:type="character" w:customStyle="1" w:styleId="vitstoryheadline">
    <w:name w:val="vitstoryheadline"/>
    <w:rsid w:val="00ED34FA"/>
  </w:style>
  <w:style w:type="character" w:customStyle="1" w:styleId="NormalTextChar">
    <w:name w:val="Normal Text Char"/>
    <w:link w:val="NormalText"/>
    <w:rsid w:val="00ED34FA"/>
    <w:rPr>
      <w:rFonts w:ascii="Calibri" w:eastAsia="Times New Roman" w:hAnsi="Calibri" w:cs="Calibri"/>
      <w:sz w:val="20"/>
      <w:szCs w:val="26"/>
    </w:rPr>
  </w:style>
  <w:style w:type="character" w:customStyle="1" w:styleId="UnderlinedTextCharChar">
    <w:name w:val="Underlined Text Char Char"/>
    <w:basedOn w:val="DefaultParagraphFont"/>
    <w:rsid w:val="00ED34FA"/>
    <w:rPr>
      <w:rFonts w:cs="Arial"/>
      <w:bCs/>
      <w:noProof w:val="0"/>
      <w:szCs w:val="26"/>
      <w:u w:val="single"/>
      <w:lang w:val="en-US" w:eastAsia="en-US" w:bidi="ar-SA"/>
    </w:rPr>
  </w:style>
  <w:style w:type="character" w:customStyle="1" w:styleId="pnumber">
    <w:name w:val="pnumber"/>
    <w:rsid w:val="00ED34FA"/>
  </w:style>
  <w:style w:type="character" w:customStyle="1" w:styleId="ital">
    <w:name w:val="ital"/>
    <w:rsid w:val="00ED34FA"/>
  </w:style>
  <w:style w:type="character" w:customStyle="1" w:styleId="orgdiv">
    <w:name w:val="orgdiv"/>
    <w:rsid w:val="00ED34FA"/>
  </w:style>
  <w:style w:type="character" w:customStyle="1" w:styleId="orgname">
    <w:name w:val="orgname"/>
    <w:rsid w:val="00ED34FA"/>
  </w:style>
  <w:style w:type="character" w:customStyle="1" w:styleId="city">
    <w:name w:val="city"/>
    <w:rsid w:val="00ED34FA"/>
  </w:style>
  <w:style w:type="character" w:customStyle="1" w:styleId="state">
    <w:name w:val="state"/>
    <w:rsid w:val="00ED34FA"/>
  </w:style>
  <w:style w:type="character" w:customStyle="1" w:styleId="country">
    <w:name w:val="country"/>
    <w:rsid w:val="00ED34FA"/>
  </w:style>
  <w:style w:type="character" w:customStyle="1" w:styleId="DocumentMapChar1">
    <w:name w:val="Document Map Char1"/>
    <w:basedOn w:val="DefaultParagraphFont"/>
    <w:uiPriority w:val="99"/>
    <w:rsid w:val="00ED34FA"/>
    <w:rPr>
      <w:rFonts w:ascii="Tahoma" w:hAnsi="Tahoma" w:cs="Tahoma"/>
      <w:sz w:val="16"/>
      <w:szCs w:val="16"/>
    </w:rPr>
  </w:style>
  <w:style w:type="character" w:customStyle="1" w:styleId="6pointChar">
    <w:name w:val="6 point Char"/>
    <w:rsid w:val="00ED34FA"/>
    <w:rPr>
      <w:rFonts w:cs="Times New Roman"/>
      <w:sz w:val="12"/>
      <w:lang w:val="en-US" w:eastAsia="en-US"/>
    </w:rPr>
  </w:style>
  <w:style w:type="character" w:customStyle="1" w:styleId="StyleThickunderline">
    <w:name w:val="Style Thick underline"/>
    <w:qFormat/>
    <w:rsid w:val="00ED34FA"/>
    <w:rPr>
      <w:u w:val="thick"/>
    </w:rPr>
  </w:style>
  <w:style w:type="character" w:customStyle="1" w:styleId="UnderlineTextChar">
    <w:name w:val="Underline Text Char"/>
    <w:link w:val="UnderlineText"/>
    <w:rsid w:val="00ED34FA"/>
    <w:rPr>
      <w:u w:val="single"/>
    </w:rPr>
  </w:style>
  <w:style w:type="numbering" w:customStyle="1" w:styleId="NoList2">
    <w:name w:val="No List2"/>
    <w:next w:val="NoList"/>
    <w:uiPriority w:val="99"/>
    <w:semiHidden/>
    <w:rsid w:val="00ED34FA"/>
  </w:style>
  <w:style w:type="character" w:customStyle="1" w:styleId="Box0">
    <w:name w:val="Box!"/>
    <w:rsid w:val="00ED34FA"/>
    <w:rPr>
      <w:rFonts w:ascii="Garamond" w:hAnsi="Garamond"/>
      <w:sz w:val="24"/>
      <w:u w:val="single"/>
      <w:bdr w:val="single" w:sz="4" w:space="0" w:color="auto"/>
    </w:rPr>
  </w:style>
  <w:style w:type="character" w:customStyle="1" w:styleId="citechar">
    <w:name w:val="citechar"/>
    <w:basedOn w:val="DefaultParagraphFont"/>
    <w:rsid w:val="00ED34FA"/>
  </w:style>
  <w:style w:type="character" w:customStyle="1" w:styleId="underlinechar0">
    <w:name w:val="underlinechar"/>
    <w:basedOn w:val="DefaultParagraphFont"/>
    <w:rsid w:val="00ED34FA"/>
  </w:style>
  <w:style w:type="character" w:customStyle="1" w:styleId="CardUnderlineChar">
    <w:name w:val="Card Underline Char"/>
    <w:rsid w:val="00ED34FA"/>
    <w:rPr>
      <w:szCs w:val="24"/>
      <w:u w:val="single"/>
      <w:lang w:val="en-US" w:eastAsia="en-US" w:bidi="ar-SA"/>
    </w:rPr>
  </w:style>
  <w:style w:type="character" w:customStyle="1" w:styleId="tagciteChar1">
    <w:name w:val="tag/cite Char"/>
    <w:basedOn w:val="DefaultParagraphFont"/>
    <w:rsid w:val="00ED34FA"/>
    <w:rPr>
      <w:b/>
      <w:sz w:val="24"/>
      <w:lang w:val="en-US" w:eastAsia="en-US" w:bidi="ar-SA"/>
    </w:rPr>
  </w:style>
  <w:style w:type="character" w:customStyle="1" w:styleId="addmd">
    <w:name w:val="addmd"/>
    <w:rsid w:val="00ED34FA"/>
  </w:style>
  <w:style w:type="character" w:customStyle="1" w:styleId="CardtextChar2">
    <w:name w:val="Card text Char"/>
    <w:rsid w:val="00ED34FA"/>
    <w:rPr>
      <w:rFonts w:ascii="Garamond" w:hAnsi="Garamond" w:hint="default"/>
      <w:sz w:val="22"/>
      <w:u w:val="single"/>
      <w:lang w:val="en-US" w:eastAsia="en-US" w:bidi="ar-SA"/>
    </w:rPr>
  </w:style>
  <w:style w:type="paragraph" w:customStyle="1" w:styleId="TxBr41p1">
    <w:name w:val="TxBr_41p1"/>
    <w:basedOn w:val="Normal"/>
    <w:qFormat/>
    <w:rsid w:val="00ED34FA"/>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ED34FA"/>
    <w:rPr>
      <w:rFonts w:ascii="Georgia" w:eastAsia="Times New Roman" w:hAnsi="Georgia" w:cs="Arial" w:hint="default"/>
      <w:b/>
      <w:bCs/>
      <w:kern w:val="32"/>
      <w:sz w:val="28"/>
      <w:szCs w:val="32"/>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ED34FA"/>
    <w:rPr>
      <w:b/>
      <w:bCs/>
      <w:strike w:val="0"/>
      <w:dstrike w:val="0"/>
      <w:sz w:val="24"/>
      <w:u w:val="none"/>
      <w:effect w:val="none"/>
    </w:rPr>
  </w:style>
  <w:style w:type="paragraph" w:customStyle="1" w:styleId="Cite8">
    <w:name w:val="Cite8"/>
    <w:basedOn w:val="Normal"/>
    <w:autoRedefine/>
    <w:qFormat/>
    <w:rsid w:val="00ED34FA"/>
    <w:rPr>
      <w:rFonts w:ascii="Arial Narrow" w:eastAsia="Calibri" w:hAnsi="Arial Narrow"/>
    </w:rPr>
  </w:style>
  <w:style w:type="paragraph" w:customStyle="1" w:styleId="8font">
    <w:name w:val="8font"/>
    <w:basedOn w:val="Normal"/>
    <w:next w:val="Normal"/>
    <w:autoRedefine/>
    <w:qFormat/>
    <w:rsid w:val="00ED34FA"/>
    <w:rPr>
      <w:rFonts w:eastAsia="Cambria"/>
      <w:szCs w:val="16"/>
    </w:rPr>
  </w:style>
  <w:style w:type="character" w:customStyle="1" w:styleId="CardTextChar3">
    <w:name w:val="CardText Char"/>
    <w:basedOn w:val="DefaultParagraphFont"/>
    <w:link w:val="CardText4"/>
    <w:locked/>
    <w:rsid w:val="00ED34FA"/>
    <w:rPr>
      <w:rFonts w:ascii="Calibri" w:hAnsi="Calibri" w:cs="Calibri"/>
    </w:rPr>
  </w:style>
  <w:style w:type="paragraph" w:customStyle="1" w:styleId="CardText4">
    <w:name w:val="CardText"/>
    <w:basedOn w:val="Normal"/>
    <w:link w:val="CardTextChar3"/>
    <w:qFormat/>
    <w:rsid w:val="00ED34FA"/>
    <w:pPr>
      <w:ind w:left="288"/>
    </w:pPr>
    <w:rPr>
      <w:sz w:val="24"/>
    </w:rPr>
  </w:style>
  <w:style w:type="paragraph" w:styleId="FootnoteText">
    <w:name w:val="footnote text"/>
    <w:basedOn w:val="Normal"/>
    <w:link w:val="FootnoteTextChar"/>
    <w:unhideWhenUsed/>
    <w:rsid w:val="00ED34FA"/>
    <w:rPr>
      <w:sz w:val="20"/>
      <w:szCs w:val="20"/>
    </w:rPr>
  </w:style>
  <w:style w:type="character" w:customStyle="1" w:styleId="FootnoteTextChar">
    <w:name w:val="Footnote Text Char"/>
    <w:basedOn w:val="DefaultParagraphFont"/>
    <w:link w:val="FootnoteText"/>
    <w:rsid w:val="00ED34FA"/>
    <w:rPr>
      <w:rFonts w:ascii="Calibri" w:hAnsi="Calibri" w:cs="Calibri"/>
      <w:sz w:val="20"/>
      <w:szCs w:val="20"/>
    </w:rPr>
  </w:style>
  <w:style w:type="character" w:customStyle="1" w:styleId="AuthorYear">
    <w:name w:val="AuthorYear"/>
    <w:uiPriority w:val="1"/>
    <w:qFormat/>
    <w:rsid w:val="00ED34FA"/>
    <w:rPr>
      <w:rFonts w:ascii="Georgia" w:hAnsi="Georgia"/>
      <w:b/>
      <w:sz w:val="24"/>
    </w:rPr>
  </w:style>
  <w:style w:type="character" w:customStyle="1" w:styleId="UnderlineCard">
    <w:name w:val="Underline Card"/>
    <w:uiPriority w:val="6"/>
    <w:qFormat/>
    <w:rsid w:val="00ED34FA"/>
    <w:rPr>
      <w:rFonts w:ascii="Arial" w:hAnsi="Arial"/>
      <w:b w:val="0"/>
      <w:bCs/>
      <w:sz w:val="20"/>
      <w:u w:val="single"/>
    </w:rPr>
  </w:style>
  <w:style w:type="paragraph" w:customStyle="1" w:styleId="Normal20pt">
    <w:name w:val="Normal  + 20 pt"/>
    <w:basedOn w:val="Normal"/>
    <w:uiPriority w:val="6"/>
    <w:qFormat/>
    <w:rsid w:val="00ED34FA"/>
    <w:rPr>
      <w:rFonts w:asciiTheme="minorHAnsi" w:hAnsiTheme="minorHAnsi"/>
      <w:u w:val="single"/>
    </w:rPr>
  </w:style>
  <w:style w:type="character" w:customStyle="1" w:styleId="CardsFont6ptCharChar">
    <w:name w:val="Cards + Font: 6 pt Char Char"/>
    <w:rsid w:val="00ED34FA"/>
    <w:rPr>
      <w:rFonts w:ascii="Times New Roman" w:eastAsia="Times New Roman" w:hAnsi="Times New Roman" w:cs="Times New Roman"/>
      <w:sz w:val="12"/>
      <w:szCs w:val="24"/>
    </w:rPr>
  </w:style>
  <w:style w:type="paragraph" w:customStyle="1" w:styleId="StyleStyle49pt">
    <w:name w:val="Style Style4 + 9 pt"/>
    <w:basedOn w:val="Normal"/>
    <w:link w:val="StyleStyle49ptChar"/>
    <w:qFormat/>
    <w:rsid w:val="00ED34FA"/>
    <w:rPr>
      <w:rFonts w:ascii="Times New Roman" w:eastAsia="Times New Roman" w:hAnsi="Times New Roman" w:cs="Times New Roman"/>
      <w:u w:val="single"/>
    </w:rPr>
  </w:style>
  <w:style w:type="character" w:customStyle="1" w:styleId="StyleStyle49ptChar">
    <w:name w:val="Style Style4 + 9 pt Char"/>
    <w:basedOn w:val="DefaultParagraphFont"/>
    <w:link w:val="StyleStyle49pt"/>
    <w:rsid w:val="00ED34FA"/>
    <w:rPr>
      <w:rFonts w:ascii="Times New Roman" w:eastAsia="Times New Roman" w:hAnsi="Times New Roman" w:cs="Times New Roman"/>
      <w:sz w:val="22"/>
      <w:u w:val="single"/>
    </w:rPr>
  </w:style>
  <w:style w:type="paragraph" w:customStyle="1" w:styleId="StyleStyle49ptBold">
    <w:name w:val="Style Style4 + 9 pt Bold"/>
    <w:basedOn w:val="Normal"/>
    <w:link w:val="StyleStyle49ptBoldChar"/>
    <w:qFormat/>
    <w:rsid w:val="00ED34FA"/>
    <w:rPr>
      <w:rFonts w:ascii="Times New Roman" w:eastAsia="Times New Roman" w:hAnsi="Times New Roman" w:cs="Times New Roman"/>
      <w:b/>
      <w:bCs/>
      <w:u w:val="single"/>
    </w:rPr>
  </w:style>
  <w:style w:type="character" w:customStyle="1" w:styleId="StyleStyle49ptBoldChar">
    <w:name w:val="Style Style4 + 9 pt Bold Char"/>
    <w:basedOn w:val="DefaultParagraphFont"/>
    <w:link w:val="StyleStyle49ptBold"/>
    <w:rsid w:val="00ED34FA"/>
    <w:rPr>
      <w:rFonts w:ascii="Times New Roman" w:eastAsia="Times New Roman" w:hAnsi="Times New Roman" w:cs="Times New Roman"/>
      <w:b/>
      <w:bCs/>
      <w:sz w:val="22"/>
      <w:u w:val="single"/>
    </w:rPr>
  </w:style>
  <w:style w:type="paragraph" w:customStyle="1" w:styleId="StyleStyle49ptBoldItalic">
    <w:name w:val="Style Style4 + 9 pt Bold Italic"/>
    <w:basedOn w:val="Normal"/>
    <w:link w:val="StyleStyle49ptBoldItalicChar"/>
    <w:qFormat/>
    <w:rsid w:val="00ED34FA"/>
    <w:rPr>
      <w:rFonts w:ascii="Times New Roman" w:eastAsia="Times New Roman" w:hAnsi="Times New Roman" w:cs="Times New Roman"/>
      <w:b/>
      <w:bCs/>
      <w:i/>
      <w:iCs/>
      <w:u w:val="single"/>
    </w:rPr>
  </w:style>
  <w:style w:type="character" w:customStyle="1" w:styleId="StyleStyle49ptBoldItalicChar">
    <w:name w:val="Style Style4 + 9 pt Bold Italic Char"/>
    <w:basedOn w:val="DefaultParagraphFont"/>
    <w:link w:val="StyleStyle49ptBoldItalic"/>
    <w:rsid w:val="00ED34FA"/>
    <w:rPr>
      <w:rFonts w:ascii="Times New Roman" w:eastAsia="Times New Roman" w:hAnsi="Times New Roman" w:cs="Times New Roman"/>
      <w:b/>
      <w:bCs/>
      <w:i/>
      <w:iCs/>
      <w:sz w:val="22"/>
      <w:u w:val="single"/>
    </w:rPr>
  </w:style>
  <w:style w:type="character" w:customStyle="1" w:styleId="FooterChar1">
    <w:name w:val="Footer Char1"/>
    <w:basedOn w:val="DefaultParagraphFont"/>
    <w:uiPriority w:val="99"/>
    <w:semiHidden/>
    <w:rsid w:val="00ED34FA"/>
    <w:rPr>
      <w:rFonts w:ascii="Arial" w:hAnsi="Arial" w:cs="Arial"/>
      <w:sz w:val="16"/>
    </w:rPr>
  </w:style>
  <w:style w:type="character" w:customStyle="1" w:styleId="CiteReal0">
    <w:name w:val="CiteReal"/>
    <w:uiPriority w:val="1"/>
    <w:qFormat/>
    <w:rsid w:val="00ED34FA"/>
    <w:rPr>
      <w:rFonts w:ascii="Arial" w:hAnsi="Arial"/>
      <w:b/>
      <w:sz w:val="24"/>
      <w:u w:val="single"/>
    </w:rPr>
  </w:style>
  <w:style w:type="character" w:customStyle="1" w:styleId="authortitle">
    <w:name w:val="author_title"/>
    <w:basedOn w:val="DefaultParagraphFont"/>
    <w:rsid w:val="00ED34FA"/>
  </w:style>
  <w:style w:type="character" w:customStyle="1" w:styleId="searchlite">
    <w:name w:val="searchlite"/>
    <w:basedOn w:val="DefaultParagraphFont"/>
    <w:rsid w:val="00ED34FA"/>
  </w:style>
  <w:style w:type="paragraph" w:customStyle="1" w:styleId="UnderlineText">
    <w:name w:val="Underline Text"/>
    <w:basedOn w:val="Normal"/>
    <w:link w:val="UnderlineTextChar"/>
    <w:qFormat/>
    <w:rsid w:val="00ED34FA"/>
    <w:pPr>
      <w:ind w:left="288"/>
    </w:pPr>
    <w:rPr>
      <w:rFonts w:asciiTheme="minorHAnsi" w:hAnsiTheme="minorHAnsi" w:cstheme="minorBidi"/>
      <w:sz w:val="24"/>
      <w:u w:val="single"/>
    </w:rPr>
  </w:style>
  <w:style w:type="character" w:customStyle="1" w:styleId="field">
    <w:name w:val="field"/>
    <w:basedOn w:val="DefaultParagraphFont"/>
    <w:rsid w:val="00ED34FA"/>
  </w:style>
  <w:style w:type="paragraph" w:customStyle="1" w:styleId="Header1">
    <w:name w:val="Header1"/>
    <w:aliases w:val="Header Char Char,Header Char Char Char Char Char Char Char Cha,Char Char Char Cha"/>
    <w:basedOn w:val="Normal"/>
    <w:qFormat/>
    <w:rsid w:val="00ED34FA"/>
    <w:pPr>
      <w:spacing w:before="100" w:beforeAutospacing="1" w:after="100" w:afterAutospacing="1"/>
    </w:pPr>
    <w:rPr>
      <w:rFonts w:eastAsia="Times New Roman"/>
      <w:sz w:val="24"/>
    </w:rPr>
  </w:style>
  <w:style w:type="character" w:customStyle="1" w:styleId="Date10">
    <w:name w:val="Date1"/>
    <w:basedOn w:val="DefaultParagraphFont"/>
    <w:rsid w:val="00ED34FA"/>
  </w:style>
  <w:style w:type="character" w:customStyle="1" w:styleId="EmphasisA">
    <w:name w:val="Emphasis A"/>
    <w:rsid w:val="00ED34FA"/>
    <w:rPr>
      <w:rFonts w:ascii="Lucida Grande" w:eastAsia="ヒラギノ角ゴ Pro W3" w:hAnsi="Lucida Grande"/>
      <w:b/>
      <w:i w:val="0"/>
      <w:color w:val="000000"/>
      <w:sz w:val="22"/>
      <w:u w:val="single"/>
    </w:rPr>
  </w:style>
  <w:style w:type="paragraph" w:styleId="Caption">
    <w:name w:val="caption"/>
    <w:aliases w:val="caption"/>
    <w:basedOn w:val="Normal"/>
    <w:unhideWhenUsed/>
    <w:qFormat/>
    <w:rsid w:val="00ED34FA"/>
    <w:pPr>
      <w:suppressLineNumbers/>
      <w:suppressAutoHyphens/>
      <w:spacing w:before="120" w:after="120"/>
    </w:pPr>
    <w:rPr>
      <w:rFonts w:eastAsia="Times New Roman"/>
      <w:i/>
      <w:iCs/>
      <w:sz w:val="24"/>
      <w:lang w:eastAsia="zh-CN"/>
    </w:rPr>
  </w:style>
  <w:style w:type="paragraph" w:styleId="List">
    <w:name w:val="List"/>
    <w:basedOn w:val="BodyText0"/>
    <w:uiPriority w:val="99"/>
    <w:unhideWhenUsed/>
    <w:rsid w:val="00ED34FA"/>
    <w:pPr>
      <w:suppressAutoHyphens/>
      <w:spacing w:line="480" w:lineRule="auto"/>
    </w:pPr>
    <w:rPr>
      <w:sz w:val="24"/>
      <w:szCs w:val="20"/>
      <w:lang w:eastAsia="zh-CN"/>
    </w:rPr>
  </w:style>
  <w:style w:type="paragraph" w:styleId="BodyTextIndent">
    <w:name w:val="Body Text Indent"/>
    <w:basedOn w:val="Normal"/>
    <w:link w:val="BodyTextIndentChar"/>
    <w:uiPriority w:val="99"/>
    <w:unhideWhenUsed/>
    <w:rsid w:val="00ED34FA"/>
    <w:pPr>
      <w:suppressAutoHyphens/>
      <w:spacing w:line="480" w:lineRule="auto"/>
      <w:ind w:firstLine="720"/>
      <w:jc w:val="both"/>
    </w:pPr>
    <w:rPr>
      <w:rFonts w:ascii="Garamond" w:eastAsia="Times New Roman" w:hAnsi="Garamond" w:cs="Garamond"/>
      <w:sz w:val="24"/>
      <w:lang w:eastAsia="zh-CN"/>
    </w:rPr>
  </w:style>
  <w:style w:type="character" w:customStyle="1" w:styleId="BodyTextIndentChar">
    <w:name w:val="Body Text Indent Char"/>
    <w:basedOn w:val="DefaultParagraphFont"/>
    <w:link w:val="BodyTextIndent"/>
    <w:uiPriority w:val="99"/>
    <w:rsid w:val="00ED34FA"/>
    <w:rPr>
      <w:rFonts w:ascii="Garamond" w:eastAsia="Times New Roman" w:hAnsi="Garamond" w:cs="Garamond"/>
      <w:lang w:eastAsia="zh-CN"/>
    </w:rPr>
  </w:style>
  <w:style w:type="paragraph" w:styleId="BodyText3">
    <w:name w:val="Body Text 3"/>
    <w:basedOn w:val="Normal"/>
    <w:link w:val="BodyText3Char"/>
    <w:unhideWhenUsed/>
    <w:rsid w:val="00ED34FA"/>
    <w:pPr>
      <w:suppressAutoHyphens/>
      <w:spacing w:after="120"/>
    </w:pPr>
    <w:rPr>
      <w:rFonts w:eastAsia="Times New Roman"/>
      <w:szCs w:val="20"/>
      <w:lang w:eastAsia="zh-CN"/>
    </w:rPr>
  </w:style>
  <w:style w:type="character" w:customStyle="1" w:styleId="BodyText3Char">
    <w:name w:val="Body Text 3 Char"/>
    <w:basedOn w:val="DefaultParagraphFont"/>
    <w:link w:val="BodyText3"/>
    <w:rsid w:val="00ED34FA"/>
    <w:rPr>
      <w:rFonts w:ascii="Calibri" w:eastAsia="Times New Roman" w:hAnsi="Calibri" w:cs="Calibri"/>
      <w:sz w:val="22"/>
      <w:szCs w:val="20"/>
      <w:lang w:eastAsia="zh-CN"/>
    </w:rPr>
  </w:style>
  <w:style w:type="paragraph" w:styleId="BodyTextIndent2">
    <w:name w:val="Body Text Indent 2"/>
    <w:basedOn w:val="Normal"/>
    <w:link w:val="BodyTextIndent2Char"/>
    <w:unhideWhenUsed/>
    <w:rsid w:val="00ED34FA"/>
    <w:pPr>
      <w:suppressAutoHyphens/>
      <w:spacing w:line="480" w:lineRule="auto"/>
      <w:ind w:left="1440"/>
      <w:jc w:val="both"/>
    </w:pPr>
    <w:rPr>
      <w:rFonts w:ascii="Garamond" w:eastAsia="Times New Roman" w:hAnsi="Garamond" w:cs="Garamond"/>
      <w:sz w:val="24"/>
      <w:lang w:eastAsia="zh-CN"/>
    </w:rPr>
  </w:style>
  <w:style w:type="character" w:customStyle="1" w:styleId="BodyTextIndent2Char">
    <w:name w:val="Body Text Indent 2 Char"/>
    <w:basedOn w:val="DefaultParagraphFont"/>
    <w:link w:val="BodyTextIndent2"/>
    <w:rsid w:val="00ED34FA"/>
    <w:rPr>
      <w:rFonts w:ascii="Garamond" w:eastAsia="Times New Roman" w:hAnsi="Garamond" w:cs="Garamond"/>
      <w:lang w:eastAsia="zh-CN"/>
    </w:rPr>
  </w:style>
  <w:style w:type="paragraph" w:styleId="BodyTextIndent3">
    <w:name w:val="Body Text Indent 3"/>
    <w:basedOn w:val="Normal"/>
    <w:link w:val="BodyTextIndent3Char"/>
    <w:uiPriority w:val="99"/>
    <w:unhideWhenUsed/>
    <w:rsid w:val="00ED34FA"/>
    <w:pPr>
      <w:suppressAutoHyphens/>
      <w:ind w:left="1440"/>
    </w:pPr>
    <w:rPr>
      <w:rFonts w:eastAsia="Times New Roman"/>
      <w:sz w:val="24"/>
      <w:szCs w:val="20"/>
      <w:lang w:eastAsia="zh-CN"/>
    </w:rPr>
  </w:style>
  <w:style w:type="character" w:customStyle="1" w:styleId="BodyTextIndent3Char">
    <w:name w:val="Body Text Indent 3 Char"/>
    <w:basedOn w:val="DefaultParagraphFont"/>
    <w:link w:val="BodyTextIndent3"/>
    <w:uiPriority w:val="99"/>
    <w:rsid w:val="00ED34FA"/>
    <w:rPr>
      <w:rFonts w:ascii="Calibri" w:eastAsia="Times New Roman" w:hAnsi="Calibri" w:cs="Calibri"/>
      <w:szCs w:val="20"/>
      <w:lang w:eastAsia="zh-CN"/>
    </w:rPr>
  </w:style>
  <w:style w:type="paragraph" w:customStyle="1" w:styleId="Index">
    <w:name w:val="Index"/>
    <w:basedOn w:val="Normal"/>
    <w:uiPriority w:val="99"/>
    <w:qFormat/>
    <w:rsid w:val="00ED34FA"/>
    <w:pPr>
      <w:suppressLineNumbers/>
      <w:suppressAutoHyphens/>
    </w:pPr>
    <w:rPr>
      <w:rFonts w:eastAsia="Times New Roman"/>
      <w:sz w:val="24"/>
      <w:lang w:eastAsia="zh-CN"/>
    </w:rPr>
  </w:style>
  <w:style w:type="paragraph" w:customStyle="1" w:styleId="HTMLBody">
    <w:name w:val="HTML Body"/>
    <w:uiPriority w:val="99"/>
    <w:qFormat/>
    <w:rsid w:val="00ED34FA"/>
    <w:pPr>
      <w:suppressAutoHyphens/>
    </w:pPr>
    <w:rPr>
      <w:rFonts w:ascii="Arial" w:eastAsia="Arial" w:hAnsi="Arial" w:cs="Times New Roman"/>
      <w:sz w:val="20"/>
      <w:szCs w:val="20"/>
      <w:lang w:eastAsia="zh-CN"/>
    </w:rPr>
  </w:style>
  <w:style w:type="paragraph" w:customStyle="1" w:styleId="Framecontents">
    <w:name w:val="Frame contents"/>
    <w:basedOn w:val="BodyText0"/>
    <w:uiPriority w:val="99"/>
    <w:qFormat/>
    <w:rsid w:val="00ED34FA"/>
    <w:pPr>
      <w:suppressAutoHyphens/>
      <w:spacing w:line="480" w:lineRule="auto"/>
    </w:pPr>
    <w:rPr>
      <w:sz w:val="24"/>
      <w:szCs w:val="20"/>
      <w:lang w:eastAsia="zh-CN"/>
    </w:rPr>
  </w:style>
  <w:style w:type="character" w:customStyle="1" w:styleId="Absatz-Standardschriftart">
    <w:name w:val="Absatz-Standardschriftart"/>
    <w:rsid w:val="00ED34FA"/>
  </w:style>
  <w:style w:type="character" w:customStyle="1" w:styleId="WW-Absatz-Standardschriftart">
    <w:name w:val="WW-Absatz-Standardschriftart"/>
    <w:rsid w:val="00ED34FA"/>
  </w:style>
  <w:style w:type="character" w:customStyle="1" w:styleId="WW-Absatz-Standardschriftart1">
    <w:name w:val="WW-Absatz-Standardschriftart1"/>
    <w:rsid w:val="00ED34FA"/>
  </w:style>
  <w:style w:type="character" w:customStyle="1" w:styleId="WW8Num4z0">
    <w:name w:val="WW8Num4z0"/>
    <w:rsid w:val="00ED34FA"/>
    <w:rPr>
      <w:i w:val="0"/>
      <w:iCs w:val="0"/>
    </w:rPr>
  </w:style>
  <w:style w:type="character" w:customStyle="1" w:styleId="WW8Num6z0">
    <w:name w:val="WW8Num6z0"/>
    <w:rsid w:val="00ED34FA"/>
    <w:rPr>
      <w:rFonts w:ascii="Times New Roman" w:eastAsia="Times New Roman" w:hAnsi="Times New Roman" w:cs="Times New Roman" w:hint="default"/>
    </w:rPr>
  </w:style>
  <w:style w:type="character" w:customStyle="1" w:styleId="WW8Num6z1">
    <w:name w:val="WW8Num6z1"/>
    <w:rsid w:val="00ED34FA"/>
    <w:rPr>
      <w:rFonts w:ascii="Courier New" w:hAnsi="Courier New" w:cs="Courier New" w:hint="default"/>
    </w:rPr>
  </w:style>
  <w:style w:type="character" w:customStyle="1" w:styleId="WW8Num6z2">
    <w:name w:val="WW8Num6z2"/>
    <w:rsid w:val="00ED34FA"/>
    <w:rPr>
      <w:rFonts w:ascii="Wingdings" w:hAnsi="Wingdings" w:cs="Wingdings" w:hint="default"/>
    </w:rPr>
  </w:style>
  <w:style w:type="character" w:customStyle="1" w:styleId="WW8Num6z3">
    <w:name w:val="WW8Num6z3"/>
    <w:rsid w:val="00ED34FA"/>
    <w:rPr>
      <w:rFonts w:ascii="Symbol" w:hAnsi="Symbol" w:cs="Symbol" w:hint="default"/>
    </w:rPr>
  </w:style>
  <w:style w:type="character" w:customStyle="1" w:styleId="EndnoteCharacters">
    <w:name w:val="Endnote Characters"/>
    <w:rsid w:val="00ED34FA"/>
    <w:rPr>
      <w:vertAlign w:val="superscript"/>
    </w:rPr>
  </w:style>
  <w:style w:type="character" w:customStyle="1" w:styleId="FootnoteCharacters">
    <w:name w:val="Footnote Characters"/>
    <w:rsid w:val="00ED34FA"/>
    <w:rPr>
      <w:vertAlign w:val="superscript"/>
    </w:rPr>
  </w:style>
  <w:style w:type="paragraph" w:customStyle="1" w:styleId="norm">
    <w:name w:val="norm"/>
    <w:basedOn w:val="Normal"/>
    <w:uiPriority w:val="99"/>
    <w:qFormat/>
    <w:rsid w:val="00ED34FA"/>
    <w:pPr>
      <w:spacing w:before="100" w:beforeAutospacing="1" w:after="100" w:afterAutospacing="1"/>
    </w:pPr>
    <w:rPr>
      <w:rFonts w:eastAsia="Times New Roman"/>
      <w:sz w:val="24"/>
    </w:rPr>
  </w:style>
  <w:style w:type="character" w:customStyle="1" w:styleId="btx1">
    <w:name w:val="btx1"/>
    <w:rsid w:val="00ED34FA"/>
    <w:rPr>
      <w:rFonts w:ascii="Verdana" w:hAnsi="Verdana" w:cs="Arial" w:hint="default"/>
      <w:sz w:val="24"/>
      <w:szCs w:val="24"/>
    </w:rPr>
  </w:style>
  <w:style w:type="character" w:customStyle="1" w:styleId="strong-blue">
    <w:name w:val="strong-blue"/>
    <w:rsid w:val="00ED34FA"/>
    <w:rPr>
      <w:b/>
      <w:bCs/>
      <w:color w:val="1181C9"/>
    </w:rPr>
  </w:style>
  <w:style w:type="character" w:customStyle="1" w:styleId="StyleUnderlineChar">
    <w:name w:val="Style Underline Char"/>
    <w:rsid w:val="00ED34FA"/>
    <w:rPr>
      <w:u w:val="single"/>
    </w:rPr>
  </w:style>
  <w:style w:type="character" w:customStyle="1" w:styleId="PlainTextChar">
    <w:name w:val="Plain Text Char"/>
    <w:link w:val="PlainText"/>
    <w:rsid w:val="00ED34FA"/>
    <w:rPr>
      <w:rFonts w:ascii="Courier New" w:hAnsi="Courier New" w:cs="Courier New"/>
    </w:rPr>
  </w:style>
  <w:style w:type="paragraph" w:styleId="PlainText">
    <w:name w:val="Plain Text"/>
    <w:basedOn w:val="Normal"/>
    <w:link w:val="PlainTextChar"/>
    <w:rsid w:val="00ED34FA"/>
    <w:rPr>
      <w:rFonts w:ascii="Courier New" w:hAnsi="Courier New" w:cs="Courier New"/>
      <w:sz w:val="24"/>
    </w:rPr>
  </w:style>
  <w:style w:type="character" w:customStyle="1" w:styleId="PlainTextChar1">
    <w:name w:val="Plain Text Char1"/>
    <w:basedOn w:val="DefaultParagraphFont"/>
    <w:rsid w:val="00ED34FA"/>
    <w:rPr>
      <w:rFonts w:ascii="Consolas" w:hAnsi="Consolas" w:cs="Consolas"/>
      <w:sz w:val="21"/>
      <w:szCs w:val="21"/>
    </w:rPr>
  </w:style>
  <w:style w:type="paragraph" w:customStyle="1" w:styleId="1AChushush">
    <w:name w:val="1AChushush"/>
    <w:basedOn w:val="Normal"/>
    <w:link w:val="1AChushushChar"/>
    <w:autoRedefine/>
    <w:qFormat/>
    <w:rsid w:val="00ED34FA"/>
    <w:pPr>
      <w:ind w:right="-14"/>
      <w:contextualSpacing/>
    </w:pPr>
  </w:style>
  <w:style w:type="character" w:customStyle="1" w:styleId="1AChushushChar">
    <w:name w:val="1AChushush Char"/>
    <w:link w:val="1AChushush"/>
    <w:rsid w:val="00ED34FA"/>
    <w:rPr>
      <w:rFonts w:ascii="Calibri" w:hAnsi="Calibri" w:cs="Calibri"/>
      <w:sz w:val="22"/>
    </w:rPr>
  </w:style>
  <w:style w:type="character" w:customStyle="1" w:styleId="StyleunderlineVerdana">
    <w:name w:val="Style underline + Verdana"/>
    <w:rsid w:val="00ED34FA"/>
    <w:rPr>
      <w:rFonts w:ascii="Verdana" w:hAnsi="Verdana"/>
      <w:b/>
      <w:bCs/>
      <w:sz w:val="20"/>
      <w:u w:val="single"/>
    </w:rPr>
  </w:style>
  <w:style w:type="character" w:customStyle="1" w:styleId="nw">
    <w:name w:val="nw"/>
    <w:rsid w:val="00ED34FA"/>
  </w:style>
  <w:style w:type="character" w:customStyle="1" w:styleId="EmphasizeThis">
    <w:name w:val="EmphasizeThis"/>
    <w:rsid w:val="00ED34FA"/>
    <w:rPr>
      <w:rFonts w:ascii="Georgia" w:hAnsi="Georgia"/>
      <w:b/>
      <w:iCs/>
      <w:sz w:val="24"/>
      <w:u w:val="thick"/>
    </w:rPr>
  </w:style>
  <w:style w:type="paragraph" w:customStyle="1" w:styleId="Tag0">
    <w:name w:val="Tag!!"/>
    <w:basedOn w:val="Normal"/>
    <w:link w:val="TagChar0"/>
    <w:qFormat/>
    <w:rsid w:val="00ED34FA"/>
    <w:pPr>
      <w:ind w:right="288"/>
    </w:pPr>
    <w:rPr>
      <w:rFonts w:eastAsia="Times New Roman"/>
      <w:b/>
      <w:sz w:val="24"/>
    </w:rPr>
  </w:style>
  <w:style w:type="character" w:customStyle="1" w:styleId="TagChar0">
    <w:name w:val="Tag!! Char"/>
    <w:basedOn w:val="DefaultParagraphFont"/>
    <w:link w:val="Tag0"/>
    <w:rsid w:val="00ED34FA"/>
    <w:rPr>
      <w:rFonts w:ascii="Calibri" w:eastAsia="Times New Roman" w:hAnsi="Calibri" w:cs="Calibri"/>
      <w:b/>
    </w:rPr>
  </w:style>
  <w:style w:type="character" w:customStyle="1" w:styleId="NewTag">
    <w:name w:val="NewTag"/>
    <w:uiPriority w:val="1"/>
    <w:qFormat/>
    <w:rsid w:val="00ED34FA"/>
    <w:rPr>
      <w:rFonts w:ascii="Georgia" w:hAnsi="Georgia"/>
      <w:b/>
      <w:sz w:val="24"/>
    </w:rPr>
  </w:style>
  <w:style w:type="numbering" w:customStyle="1" w:styleId="NoList11">
    <w:name w:val="No List11"/>
    <w:next w:val="NoList"/>
    <w:uiPriority w:val="99"/>
    <w:semiHidden/>
    <w:unhideWhenUsed/>
    <w:rsid w:val="00ED34FA"/>
  </w:style>
  <w:style w:type="paragraph" w:customStyle="1" w:styleId="Textbodyindent">
    <w:name w:val="Text body indent"/>
    <w:basedOn w:val="Textbody"/>
    <w:uiPriority w:val="99"/>
    <w:qFormat/>
    <w:rsid w:val="00ED34FA"/>
    <w:pPr>
      <w:spacing w:after="29" w:line="259" w:lineRule="auto"/>
    </w:pPr>
    <w:rPr>
      <w:rFonts w:eastAsia="Droid Sans Fallback" w:cs="Lohit Hindi"/>
      <w:sz w:val="21"/>
    </w:rPr>
  </w:style>
  <w:style w:type="character" w:customStyle="1" w:styleId="blue1">
    <w:name w:val="blue1"/>
    <w:basedOn w:val="DefaultParagraphFont"/>
    <w:rsid w:val="00ED34FA"/>
    <w:rPr>
      <w:color w:val="0000FF"/>
    </w:rPr>
  </w:style>
  <w:style w:type="character" w:customStyle="1" w:styleId="hit1">
    <w:name w:val="hit1"/>
    <w:basedOn w:val="DefaultParagraphFont"/>
    <w:rsid w:val="00ED34FA"/>
    <w:rPr>
      <w:b/>
      <w:bCs/>
      <w:color w:val="CC0033"/>
    </w:rPr>
  </w:style>
  <w:style w:type="character" w:customStyle="1" w:styleId="ColorfulGrid-Accent1Char">
    <w:name w:val="Colorful Grid - Accent 1 Char"/>
    <w:aliases w:val="quote Char"/>
    <w:link w:val="ColorfulGrid-Accent11"/>
    <w:uiPriority w:val="29"/>
    <w:locked/>
    <w:rsid w:val="00ED34FA"/>
    <w:rPr>
      <w:rFonts w:ascii="Calibri" w:eastAsia="MS Mincho" w:hAnsi="Calibri" w:cs="Calibri"/>
      <w:iCs/>
      <w:color w:val="000000"/>
      <w:sz w:val="16"/>
    </w:rPr>
  </w:style>
  <w:style w:type="paragraph" w:customStyle="1" w:styleId="ColorfulGrid-Accent11">
    <w:name w:val="Colorful Grid - Accent 11"/>
    <w:basedOn w:val="Normal"/>
    <w:next w:val="Normal"/>
    <w:link w:val="ColorfulGrid-Accent1Char"/>
    <w:uiPriority w:val="29"/>
    <w:qFormat/>
    <w:rsid w:val="00ED34FA"/>
    <w:pPr>
      <w:ind w:left="288"/>
    </w:pPr>
    <w:rPr>
      <w:rFonts w:eastAsia="MS Mincho"/>
      <w:iCs/>
      <w:color w:val="000000"/>
      <w:sz w:val="16"/>
    </w:rPr>
  </w:style>
  <w:style w:type="character" w:customStyle="1" w:styleId="Boxout">
    <w:name w:val="Box out"/>
    <w:uiPriority w:val="1"/>
    <w:qFormat/>
    <w:rsid w:val="00ED34FA"/>
    <w:rPr>
      <w:rFonts w:ascii="Calibri" w:hAnsi="Calibri"/>
      <w:b/>
      <w:sz w:val="22"/>
      <w:u w:val="single"/>
      <w:bdr w:val="single" w:sz="4" w:space="0" w:color="auto"/>
      <w:shd w:val="clear" w:color="auto" w:fill="89FF94"/>
    </w:rPr>
  </w:style>
  <w:style w:type="character" w:customStyle="1" w:styleId="Highlightedunderline0">
    <w:name w:val="Highlighted underline"/>
    <w:qFormat/>
    <w:rsid w:val="00ED34FA"/>
    <w:rPr>
      <w:rFonts w:ascii="Times New Roman" w:hAnsi="Times New Roman"/>
      <w:sz w:val="20"/>
      <w:u w:val="single"/>
      <w:bdr w:val="none" w:sz="0" w:space="0" w:color="auto"/>
      <w:shd w:val="clear" w:color="auto" w:fill="C0C0C0"/>
    </w:rPr>
  </w:style>
  <w:style w:type="character" w:customStyle="1" w:styleId="StyleArial12ptBoldItalic">
    <w:name w:val="Style Arial 12 pt Bold Italic"/>
    <w:basedOn w:val="DefaultParagraphFont"/>
    <w:rsid w:val="00ED34FA"/>
    <w:rPr>
      <w:rFonts w:ascii="Arial" w:hAnsi="Arial"/>
      <w:b/>
      <w:bCs/>
      <w:i/>
      <w:iCs/>
      <w:sz w:val="24"/>
    </w:rPr>
  </w:style>
  <w:style w:type="character" w:customStyle="1" w:styleId="abodyblack3">
    <w:name w:val="abodyblack3"/>
    <w:basedOn w:val="DefaultParagraphFont"/>
    <w:rsid w:val="00ED34FA"/>
  </w:style>
  <w:style w:type="paragraph" w:customStyle="1" w:styleId="CARD0">
    <w:name w:val="CARD"/>
    <w:basedOn w:val="Normal"/>
    <w:link w:val="CARDChar0"/>
    <w:qFormat/>
    <w:rsid w:val="00ED34FA"/>
    <w:pPr>
      <w:tabs>
        <w:tab w:val="decimal" w:pos="360"/>
      </w:tabs>
      <w:ind w:left="360"/>
      <w:jc w:val="both"/>
    </w:pPr>
    <w:rPr>
      <w:rFonts w:ascii="Times New Roman" w:eastAsia="Times New Roman" w:hAnsi="Times New Roman" w:cs="Times New Roman"/>
      <w:color w:val="000000"/>
      <w:sz w:val="24"/>
    </w:rPr>
  </w:style>
  <w:style w:type="character" w:customStyle="1" w:styleId="CARDChar0">
    <w:name w:val="CARD Char"/>
    <w:basedOn w:val="DefaultParagraphFont"/>
    <w:link w:val="CARD0"/>
    <w:rsid w:val="00ED34FA"/>
    <w:rPr>
      <w:rFonts w:ascii="Times New Roman" w:eastAsia="Times New Roman" w:hAnsi="Times New Roman" w:cs="Times New Roman"/>
      <w:color w:val="000000"/>
    </w:rPr>
  </w:style>
  <w:style w:type="character" w:customStyle="1" w:styleId="Footnote">
    <w:name w:val="Footnote_"/>
    <w:basedOn w:val="DefaultParagraphFont"/>
    <w:link w:val="Footnote0"/>
    <w:rsid w:val="00ED34FA"/>
    <w:rPr>
      <w:rFonts w:ascii="Times New Roman" w:eastAsia="Times New Roman" w:hAnsi="Times New Roman" w:cs="Times New Roman"/>
      <w:sz w:val="19"/>
      <w:szCs w:val="19"/>
      <w:shd w:val="clear" w:color="auto" w:fill="FFFFFF"/>
    </w:rPr>
  </w:style>
  <w:style w:type="character" w:customStyle="1" w:styleId="FootnoteBold">
    <w:name w:val="Footnote + Bold"/>
    <w:basedOn w:val="Footnote"/>
    <w:rsid w:val="00ED34FA"/>
    <w:rPr>
      <w:rFonts w:ascii="Times New Roman" w:eastAsia="Times New Roman" w:hAnsi="Times New Roman" w:cs="Times New Roman"/>
      <w:b/>
      <w:bCs/>
      <w:color w:val="000000"/>
      <w:spacing w:val="0"/>
      <w:w w:val="100"/>
      <w:position w:val="0"/>
      <w:sz w:val="19"/>
      <w:szCs w:val="19"/>
      <w:shd w:val="clear" w:color="auto" w:fill="FFFFFF"/>
      <w:lang w:val="en-US" w:eastAsia="en-US" w:bidi="en-US"/>
    </w:rPr>
  </w:style>
  <w:style w:type="paragraph" w:customStyle="1" w:styleId="Footnote0">
    <w:name w:val="Footnote"/>
    <w:basedOn w:val="Normal"/>
    <w:link w:val="Footnote"/>
    <w:qFormat/>
    <w:rsid w:val="00ED34FA"/>
    <w:pPr>
      <w:widowControl w:val="0"/>
      <w:shd w:val="clear" w:color="auto" w:fill="FFFFFF"/>
      <w:spacing w:line="226" w:lineRule="exact"/>
      <w:ind w:hanging="378"/>
      <w:jc w:val="both"/>
    </w:pPr>
    <w:rPr>
      <w:rFonts w:ascii="Times New Roman" w:eastAsia="Times New Roman" w:hAnsi="Times New Roman" w:cs="Times New Roman"/>
      <w:sz w:val="19"/>
      <w:szCs w:val="19"/>
    </w:rPr>
  </w:style>
  <w:style w:type="character" w:customStyle="1" w:styleId="Heading40">
    <w:name w:val="Heading #4_"/>
    <w:basedOn w:val="DefaultParagraphFont"/>
    <w:link w:val="Heading41"/>
    <w:rsid w:val="00ED34FA"/>
    <w:rPr>
      <w:rFonts w:ascii="Arial" w:eastAsia="Arial" w:hAnsi="Arial" w:cs="Arial"/>
      <w:b/>
      <w:bCs/>
      <w:sz w:val="20"/>
      <w:szCs w:val="20"/>
      <w:shd w:val="clear" w:color="auto" w:fill="FFFFFF"/>
    </w:rPr>
  </w:style>
  <w:style w:type="character" w:customStyle="1" w:styleId="Bodytext20">
    <w:name w:val="Body text (2)_"/>
    <w:basedOn w:val="DefaultParagraphFont"/>
    <w:link w:val="Bodytext21"/>
    <w:rsid w:val="00ED34FA"/>
    <w:rPr>
      <w:rFonts w:ascii="AppleMyungjo" w:eastAsia="AppleMyungjo" w:hAnsi="AppleMyungjo" w:cs="AppleMyungjo"/>
      <w:sz w:val="20"/>
      <w:szCs w:val="20"/>
      <w:shd w:val="clear" w:color="auto" w:fill="FFFFFF"/>
    </w:rPr>
  </w:style>
  <w:style w:type="character" w:customStyle="1" w:styleId="Bodytext2Spacing-1pt">
    <w:name w:val="Body text (2) + Spacing -1 pt"/>
    <w:basedOn w:val="Bodytext20"/>
    <w:rsid w:val="00ED34FA"/>
    <w:rPr>
      <w:rFonts w:ascii="AppleMyungjo" w:eastAsia="AppleMyungjo" w:hAnsi="AppleMyungjo" w:cs="AppleMyungjo"/>
      <w:color w:val="000000"/>
      <w:spacing w:val="-20"/>
      <w:w w:val="100"/>
      <w:position w:val="0"/>
      <w:sz w:val="20"/>
      <w:szCs w:val="20"/>
      <w:shd w:val="clear" w:color="auto" w:fill="FFFFFF"/>
      <w:lang w:val="en-US" w:eastAsia="en-US" w:bidi="en-US"/>
    </w:rPr>
  </w:style>
  <w:style w:type="paragraph" w:customStyle="1" w:styleId="Heading41">
    <w:name w:val="Heading #4"/>
    <w:basedOn w:val="Normal"/>
    <w:link w:val="Heading40"/>
    <w:qFormat/>
    <w:rsid w:val="00ED34FA"/>
    <w:pPr>
      <w:widowControl w:val="0"/>
      <w:shd w:val="clear" w:color="auto" w:fill="FFFFFF"/>
      <w:spacing w:before="780" w:line="490" w:lineRule="exact"/>
      <w:ind w:hanging="7"/>
      <w:jc w:val="both"/>
      <w:outlineLvl w:val="3"/>
    </w:pPr>
    <w:rPr>
      <w:rFonts w:ascii="Arial" w:eastAsia="Arial" w:hAnsi="Arial" w:cs="Arial"/>
      <w:b/>
      <w:bCs/>
      <w:sz w:val="20"/>
      <w:szCs w:val="20"/>
    </w:rPr>
  </w:style>
  <w:style w:type="paragraph" w:customStyle="1" w:styleId="Bodytext21">
    <w:name w:val="Body text (2)"/>
    <w:basedOn w:val="Normal"/>
    <w:link w:val="Bodytext20"/>
    <w:qFormat/>
    <w:rsid w:val="00ED34FA"/>
    <w:pPr>
      <w:widowControl w:val="0"/>
      <w:shd w:val="clear" w:color="auto" w:fill="FFFFFF"/>
      <w:spacing w:before="360" w:line="278" w:lineRule="exact"/>
      <w:ind w:hanging="198"/>
      <w:jc w:val="both"/>
    </w:pPr>
    <w:rPr>
      <w:rFonts w:ascii="AppleMyungjo" w:eastAsia="AppleMyungjo" w:hAnsi="AppleMyungjo" w:cs="AppleMyungjo"/>
      <w:sz w:val="20"/>
      <w:szCs w:val="20"/>
    </w:rPr>
  </w:style>
  <w:style w:type="paragraph" w:customStyle="1" w:styleId="p2">
    <w:name w:val="p2"/>
    <w:basedOn w:val="Normal"/>
    <w:uiPriority w:val="99"/>
    <w:qFormat/>
    <w:rsid w:val="00ED34FA"/>
    <w:pPr>
      <w:widowControl w:val="0"/>
      <w:tabs>
        <w:tab w:val="left" w:pos="226"/>
      </w:tabs>
      <w:autoSpaceDE w:val="0"/>
      <w:autoSpaceDN w:val="0"/>
      <w:adjustRightInd w:val="0"/>
      <w:spacing w:line="232" w:lineRule="atLeast"/>
      <w:ind w:firstLine="227"/>
      <w:jc w:val="both"/>
    </w:pPr>
    <w:rPr>
      <w:rFonts w:cs="Times New Roman"/>
    </w:rPr>
  </w:style>
  <w:style w:type="paragraph" w:customStyle="1" w:styleId="CiteSpacing">
    <w:name w:val="Cite Spacing"/>
    <w:uiPriority w:val="4"/>
    <w:qFormat/>
    <w:rsid w:val="00ED34FA"/>
    <w:pPr>
      <w:spacing w:after="160" w:line="259" w:lineRule="auto"/>
    </w:pPr>
    <w:rPr>
      <w:rFonts w:eastAsiaTheme="minorHAnsi"/>
      <w:sz w:val="22"/>
      <w:szCs w:val="22"/>
    </w:rPr>
  </w:style>
  <w:style w:type="character" w:customStyle="1" w:styleId="EndnoteTextChar1">
    <w:name w:val="Endnote Text Char1"/>
    <w:basedOn w:val="DefaultParagraphFont"/>
    <w:rsid w:val="00ED34FA"/>
    <w:rPr>
      <w:rFonts w:ascii="Calibri" w:hAnsi="Calibri"/>
      <w:sz w:val="20"/>
      <w:szCs w:val="20"/>
    </w:rPr>
  </w:style>
  <w:style w:type="paragraph" w:customStyle="1" w:styleId="2909F619802848F09E01365C32F34654">
    <w:name w:val="2909F619802848F09E01365C32F34654"/>
    <w:uiPriority w:val="99"/>
    <w:qFormat/>
    <w:rsid w:val="00ED34FA"/>
    <w:pPr>
      <w:spacing w:after="160" w:line="259" w:lineRule="auto"/>
    </w:pPr>
    <w:rPr>
      <w:rFonts w:eastAsiaTheme="minorHAnsi"/>
      <w:sz w:val="22"/>
      <w:szCs w:val="22"/>
    </w:rPr>
  </w:style>
  <w:style w:type="paragraph" w:customStyle="1" w:styleId="D345FF3D873148C5AE3FBF3267827368">
    <w:name w:val="D345FF3D873148C5AE3FBF3267827368"/>
    <w:uiPriority w:val="99"/>
    <w:qFormat/>
    <w:rsid w:val="00ED34FA"/>
    <w:pPr>
      <w:spacing w:after="160" w:line="259" w:lineRule="auto"/>
    </w:pPr>
    <w:rPr>
      <w:rFonts w:eastAsiaTheme="minorHAnsi"/>
      <w:sz w:val="22"/>
      <w:szCs w:val="22"/>
    </w:rPr>
  </w:style>
  <w:style w:type="character" w:customStyle="1" w:styleId="BalloonTextChar1">
    <w:name w:val="Balloon Text Char1"/>
    <w:basedOn w:val="DefaultParagraphFont"/>
    <w:uiPriority w:val="99"/>
    <w:rsid w:val="00ED34FA"/>
    <w:rPr>
      <w:rFonts w:ascii="Segoe UI" w:hAnsi="Segoe UI" w:cs="Segoe UI"/>
      <w:sz w:val="18"/>
      <w:szCs w:val="18"/>
    </w:rPr>
  </w:style>
  <w:style w:type="paragraph" w:customStyle="1" w:styleId="Normaltext0">
    <w:name w:val="Normal text"/>
    <w:basedOn w:val="Normal"/>
    <w:autoRedefine/>
    <w:qFormat/>
    <w:rsid w:val="00ED34FA"/>
  </w:style>
  <w:style w:type="character" w:customStyle="1" w:styleId="NormaltextCharChar">
    <w:name w:val="Normal text Char Char"/>
    <w:rsid w:val="00ED34FA"/>
  </w:style>
  <w:style w:type="paragraph" w:customStyle="1" w:styleId="TagofCard">
    <w:name w:val="Tag of Card"/>
    <w:basedOn w:val="Normal"/>
    <w:autoRedefine/>
    <w:qFormat/>
    <w:rsid w:val="00ED34FA"/>
  </w:style>
  <w:style w:type="character" w:customStyle="1" w:styleId="TagofCardChar">
    <w:name w:val="Tag of Card Char"/>
    <w:rsid w:val="00ED34FA"/>
  </w:style>
  <w:style w:type="paragraph" w:customStyle="1" w:styleId="Sourcename">
    <w:name w:val="Source name"/>
    <w:basedOn w:val="Normal"/>
    <w:autoRedefine/>
    <w:qFormat/>
    <w:rsid w:val="00ED34FA"/>
  </w:style>
  <w:style w:type="character" w:customStyle="1" w:styleId="SourcenameChar">
    <w:name w:val="Source name Char"/>
    <w:rsid w:val="00ED34FA"/>
  </w:style>
  <w:style w:type="paragraph" w:customStyle="1" w:styleId="underlinedcard">
    <w:name w:val="underlined card"/>
    <w:basedOn w:val="Normal"/>
    <w:autoRedefine/>
    <w:qFormat/>
    <w:rsid w:val="00ED34FA"/>
  </w:style>
  <w:style w:type="character" w:customStyle="1" w:styleId="underlinedcardChar0">
    <w:name w:val="underlined card Char"/>
    <w:rsid w:val="00ED34FA"/>
  </w:style>
  <w:style w:type="paragraph" w:customStyle="1" w:styleId="FullText">
    <w:name w:val="Full Text"/>
    <w:basedOn w:val="Normal"/>
    <w:next w:val="underlinedcard"/>
    <w:uiPriority w:val="99"/>
    <w:qFormat/>
    <w:rsid w:val="00ED34FA"/>
  </w:style>
  <w:style w:type="character" w:customStyle="1" w:styleId="SourceBold">
    <w:name w:val="Source Bold"/>
    <w:rsid w:val="00ED34FA"/>
  </w:style>
  <w:style w:type="paragraph" w:customStyle="1" w:styleId="TextUnderline">
    <w:name w:val="Text Underline"/>
    <w:basedOn w:val="Normal"/>
    <w:next w:val="FullText"/>
    <w:qFormat/>
    <w:rsid w:val="00ED34FA"/>
  </w:style>
  <w:style w:type="character" w:customStyle="1" w:styleId="TextUnderlineChar">
    <w:name w:val="Text Underline Char"/>
    <w:rsid w:val="00ED34FA"/>
  </w:style>
  <w:style w:type="character" w:customStyle="1" w:styleId="SmallTextChar0">
    <w:name w:val="Small Text Char"/>
    <w:qFormat/>
    <w:rsid w:val="00ED34FA"/>
  </w:style>
  <w:style w:type="character" w:customStyle="1" w:styleId="2xBoldUnderline">
    <w:name w:val="2x_Bold_Underline"/>
    <w:rsid w:val="00ED34FA"/>
  </w:style>
  <w:style w:type="character" w:customStyle="1" w:styleId="Dottedunderline0">
    <w:name w:val="Dotted underline"/>
    <w:rsid w:val="00ED34FA"/>
  </w:style>
  <w:style w:type="paragraph" w:customStyle="1" w:styleId="citeunread">
    <w:name w:val="cite unread"/>
    <w:basedOn w:val="Normal"/>
    <w:qFormat/>
    <w:rsid w:val="00ED34FA"/>
  </w:style>
  <w:style w:type="character" w:customStyle="1" w:styleId="citeunreadChar">
    <w:name w:val="cite unread Char"/>
    <w:rsid w:val="00ED34FA"/>
  </w:style>
  <w:style w:type="paragraph" w:customStyle="1" w:styleId="read">
    <w:name w:val="read"/>
    <w:basedOn w:val="Normal"/>
    <w:next w:val="Normal"/>
    <w:qFormat/>
    <w:rsid w:val="00ED34FA"/>
  </w:style>
  <w:style w:type="character" w:customStyle="1" w:styleId="readCharChar">
    <w:name w:val="read Char Char"/>
    <w:locked/>
    <w:rsid w:val="00ED34FA"/>
  </w:style>
  <w:style w:type="paragraph" w:customStyle="1" w:styleId="2ndLevel-TAG">
    <w:name w:val="2nd Level - TAG"/>
    <w:basedOn w:val="Normal"/>
    <w:next w:val="Normal"/>
    <w:uiPriority w:val="99"/>
    <w:qFormat/>
    <w:rsid w:val="00ED34FA"/>
  </w:style>
  <w:style w:type="character" w:customStyle="1" w:styleId="readChar">
    <w:name w:val="read Char"/>
    <w:rsid w:val="00ED34FA"/>
  </w:style>
  <w:style w:type="character" w:customStyle="1" w:styleId="underlining0">
    <w:name w:val="underlining"/>
    <w:rsid w:val="00ED34FA"/>
  </w:style>
  <w:style w:type="paragraph" w:customStyle="1" w:styleId="CiteCard">
    <w:name w:val="Cite_Card"/>
    <w:next w:val="Underlining"/>
    <w:qFormat/>
    <w:rsid w:val="00ED34FA"/>
    <w:pPr>
      <w:spacing w:after="160" w:line="259" w:lineRule="auto"/>
    </w:pPr>
    <w:rPr>
      <w:rFonts w:eastAsiaTheme="minorHAnsi"/>
      <w:sz w:val="22"/>
      <w:szCs w:val="22"/>
    </w:rPr>
  </w:style>
  <w:style w:type="character" w:customStyle="1" w:styleId="CiteCardChar">
    <w:name w:val="Cite_Card Char"/>
    <w:rsid w:val="00ED34FA"/>
  </w:style>
  <w:style w:type="character" w:customStyle="1" w:styleId="btitle">
    <w:name w:val="btitle"/>
    <w:rsid w:val="00ED34FA"/>
  </w:style>
  <w:style w:type="character" w:customStyle="1" w:styleId="green">
    <w:name w:val="green"/>
    <w:rsid w:val="00ED34FA"/>
  </w:style>
  <w:style w:type="paragraph" w:customStyle="1" w:styleId="CM5">
    <w:name w:val="CM5"/>
    <w:basedOn w:val="Normal"/>
    <w:qFormat/>
    <w:rsid w:val="00ED34FA"/>
  </w:style>
  <w:style w:type="paragraph" w:customStyle="1" w:styleId="CM14">
    <w:name w:val="CM14"/>
    <w:basedOn w:val="Normal"/>
    <w:uiPriority w:val="99"/>
    <w:qFormat/>
    <w:rsid w:val="00ED34FA"/>
  </w:style>
  <w:style w:type="character" w:customStyle="1" w:styleId="BodyText1">
    <w:name w:val="Body Text1"/>
    <w:rsid w:val="00ED34FA"/>
  </w:style>
  <w:style w:type="character" w:customStyle="1" w:styleId="BodyText22">
    <w:name w:val="Body Text2"/>
    <w:rsid w:val="00ED34FA"/>
  </w:style>
  <w:style w:type="character" w:customStyle="1" w:styleId="BodytextItalic">
    <w:name w:val="Body text + Italic"/>
    <w:aliases w:val="Spacing 0 pt,Body text + CordiaUPC,12 pt,Italic,Body text + 9 pt,Body text (115) + Arial,9 pt,Body text (141) + Arial,Spacing 2 pt,Body text (10) + 10 pt,Picture caption (42) + FrankRuehl,Body text (154) + Arial,6 pt,10 pt"/>
    <w:uiPriority w:val="99"/>
    <w:rsid w:val="00ED34FA"/>
  </w:style>
  <w:style w:type="character" w:customStyle="1" w:styleId="BodyText30">
    <w:name w:val="Body Text3"/>
    <w:rsid w:val="00ED34FA"/>
  </w:style>
  <w:style w:type="character" w:customStyle="1" w:styleId="BodytextBold">
    <w:name w:val="Body text + Bold"/>
    <w:rsid w:val="00ED34FA"/>
  </w:style>
  <w:style w:type="character" w:customStyle="1" w:styleId="Bodytext6pt">
    <w:name w:val="Body text + 6 pt"/>
    <w:rsid w:val="00ED34FA"/>
  </w:style>
  <w:style w:type="character" w:customStyle="1" w:styleId="BodyText4">
    <w:name w:val="Body Text4"/>
    <w:rsid w:val="00ED34FA"/>
  </w:style>
  <w:style w:type="paragraph" w:customStyle="1" w:styleId="StyleLeft02">
    <w:name w:val="Style Left:  0.2&quot;"/>
    <w:basedOn w:val="Normal"/>
    <w:uiPriority w:val="99"/>
    <w:qFormat/>
    <w:rsid w:val="00ED34FA"/>
  </w:style>
  <w:style w:type="character" w:customStyle="1" w:styleId="HTMLPreformattedChar1">
    <w:name w:val="HTML Preformatted Char1"/>
    <w:basedOn w:val="DefaultParagraphFont"/>
    <w:uiPriority w:val="99"/>
    <w:rsid w:val="00ED34FA"/>
    <w:rPr>
      <w:rFonts w:ascii="Consolas" w:hAnsi="Consolas" w:cs="Consolas"/>
      <w:sz w:val="20"/>
      <w:szCs w:val="20"/>
    </w:rPr>
  </w:style>
  <w:style w:type="paragraph" w:customStyle="1" w:styleId="DebateBlocking">
    <w:name w:val="DebateBlocking"/>
    <w:basedOn w:val="Normal"/>
    <w:next w:val="Nothing"/>
    <w:uiPriority w:val="99"/>
    <w:qFormat/>
    <w:rsid w:val="00ED34FA"/>
  </w:style>
  <w:style w:type="paragraph" w:customStyle="1" w:styleId="Stylecardtext5pt">
    <w:name w:val="Style card text + 5 pt"/>
    <w:basedOn w:val="Normal"/>
    <w:uiPriority w:val="99"/>
    <w:qFormat/>
    <w:rsid w:val="00ED34FA"/>
  </w:style>
  <w:style w:type="paragraph" w:customStyle="1" w:styleId="Debate">
    <w:name w:val="Debate"/>
    <w:basedOn w:val="Normal"/>
    <w:uiPriority w:val="99"/>
    <w:qFormat/>
    <w:rsid w:val="00ED34FA"/>
  </w:style>
  <w:style w:type="paragraph" w:customStyle="1" w:styleId="StyleJustified">
    <w:name w:val="Style Justified"/>
    <w:basedOn w:val="Normal"/>
    <w:uiPriority w:val="99"/>
    <w:qFormat/>
    <w:rsid w:val="00ED34FA"/>
  </w:style>
  <w:style w:type="paragraph" w:customStyle="1" w:styleId="StyleHeading4TagsmalltextBigcardbodyNormalTagNotBold">
    <w:name w:val="Style Heading 4Tagsmall textBig cardbodyNormal Tag + Not Bold"/>
    <w:basedOn w:val="Heading4"/>
    <w:uiPriority w:val="99"/>
    <w:qFormat/>
    <w:rsid w:val="00ED34FA"/>
  </w:style>
  <w:style w:type="character" w:customStyle="1" w:styleId="BodyTextChar1">
    <w:name w:val="Body Text Char1"/>
    <w:aliases w:val="Very Small Text Char1"/>
    <w:basedOn w:val="DefaultParagraphFont"/>
    <w:uiPriority w:val="99"/>
    <w:rsid w:val="00ED34FA"/>
  </w:style>
  <w:style w:type="character" w:customStyle="1" w:styleId="BodyTextFirstIndentChar">
    <w:name w:val="Body Text First Indent Char"/>
    <w:basedOn w:val="SourcenameChar"/>
    <w:locked/>
    <w:rsid w:val="00ED34FA"/>
  </w:style>
  <w:style w:type="character" w:customStyle="1" w:styleId="CommentTextChar1">
    <w:name w:val="Comment Text Char1"/>
    <w:basedOn w:val="DefaultParagraphFont"/>
    <w:uiPriority w:val="99"/>
    <w:rsid w:val="00ED34FA"/>
    <w:rPr>
      <w:rFonts w:ascii="Calibri" w:hAnsi="Calibri"/>
      <w:sz w:val="20"/>
      <w:szCs w:val="20"/>
    </w:rPr>
  </w:style>
  <w:style w:type="character" w:customStyle="1" w:styleId="CardChar1">
    <w:name w:val="Card Char1"/>
    <w:locked/>
    <w:rsid w:val="00ED34FA"/>
  </w:style>
  <w:style w:type="character" w:customStyle="1" w:styleId="BlockHeadingsCharCharChar">
    <w:name w:val="Block Headings Char Char Char"/>
    <w:locked/>
    <w:rsid w:val="00ED34FA"/>
  </w:style>
  <w:style w:type="paragraph" w:customStyle="1" w:styleId="BlockHeadingsCharChar">
    <w:name w:val="Block Headings Char Char"/>
    <w:basedOn w:val="Normal"/>
    <w:next w:val="TagsChar1Char"/>
    <w:uiPriority w:val="99"/>
    <w:qFormat/>
    <w:rsid w:val="00ED34FA"/>
  </w:style>
  <w:style w:type="character" w:customStyle="1" w:styleId="CitesCharCharCharChar">
    <w:name w:val="Cites Char Char Char Char"/>
    <w:locked/>
    <w:rsid w:val="00ED34FA"/>
  </w:style>
  <w:style w:type="paragraph" w:customStyle="1" w:styleId="CitesCharCharChar">
    <w:name w:val="Cites Char Char Char"/>
    <w:basedOn w:val="Normal"/>
    <w:next w:val="CardsFont12ptCharChar1Char"/>
    <w:uiPriority w:val="99"/>
    <w:qFormat/>
    <w:rsid w:val="00ED34FA"/>
  </w:style>
  <w:style w:type="character" w:customStyle="1" w:styleId="TagsChar1CharChar">
    <w:name w:val="Tags Char1 Char Char"/>
    <w:locked/>
    <w:rsid w:val="00ED34FA"/>
  </w:style>
  <w:style w:type="paragraph" w:customStyle="1" w:styleId="TagsChar1Char">
    <w:name w:val="Tags Char1 Char"/>
    <w:basedOn w:val="Normal"/>
    <w:uiPriority w:val="99"/>
    <w:qFormat/>
    <w:rsid w:val="00ED34FA"/>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ED34FA"/>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uiPriority w:val="99"/>
    <w:qFormat/>
    <w:rsid w:val="00ED34FA"/>
  </w:style>
  <w:style w:type="character" w:customStyle="1" w:styleId="CardsFont6ptCharCharChar">
    <w:name w:val="Cards + Font: 6 pt Char Char Char"/>
    <w:locked/>
    <w:rsid w:val="00ED34FA"/>
  </w:style>
  <w:style w:type="character" w:customStyle="1" w:styleId="blocktitleChar0">
    <w:name w:val="block title Char"/>
    <w:locked/>
    <w:rsid w:val="00ED34FA"/>
  </w:style>
  <w:style w:type="paragraph" w:customStyle="1" w:styleId="blocktitle0">
    <w:name w:val="block title"/>
    <w:basedOn w:val="Normal"/>
    <w:qFormat/>
    <w:rsid w:val="00ED34FA"/>
  </w:style>
  <w:style w:type="character" w:customStyle="1" w:styleId="Cards1Char">
    <w:name w:val="Cards1 Char"/>
    <w:locked/>
    <w:rsid w:val="00ED34FA"/>
  </w:style>
  <w:style w:type="paragraph" w:customStyle="1" w:styleId="Cards1">
    <w:name w:val="Cards1"/>
    <w:basedOn w:val="Normal"/>
    <w:next w:val="Reference"/>
    <w:qFormat/>
    <w:rsid w:val="00ED34FA"/>
  </w:style>
  <w:style w:type="character" w:customStyle="1" w:styleId="CardsUnderlineChar">
    <w:name w:val="Cards + Underline Char"/>
    <w:locked/>
    <w:rsid w:val="00ED34FA"/>
  </w:style>
  <w:style w:type="paragraph" w:customStyle="1" w:styleId="CardsUnderline">
    <w:name w:val="Cards + Underline"/>
    <w:basedOn w:val="Normal"/>
    <w:next w:val="Debate-CardSmalltextF2"/>
    <w:uiPriority w:val="99"/>
    <w:qFormat/>
    <w:rsid w:val="00ED34FA"/>
  </w:style>
  <w:style w:type="paragraph" w:customStyle="1" w:styleId="StyleNormalWebNormalWebChar1CharNormalWebCharCharC">
    <w:name w:val="Style Normal (Web)Normal (Web) Char1 CharNormal (Web) Char Char C..."/>
    <w:basedOn w:val="Normal"/>
    <w:uiPriority w:val="99"/>
    <w:qFormat/>
    <w:rsid w:val="00ED34FA"/>
  </w:style>
  <w:style w:type="paragraph" w:customStyle="1" w:styleId="Reference">
    <w:name w:val="Reference"/>
    <w:uiPriority w:val="99"/>
    <w:qFormat/>
    <w:rsid w:val="00ED34FA"/>
    <w:pPr>
      <w:spacing w:after="160" w:line="259" w:lineRule="auto"/>
    </w:pPr>
    <w:rPr>
      <w:rFonts w:eastAsiaTheme="minorHAnsi"/>
      <w:sz w:val="22"/>
      <w:szCs w:val="22"/>
    </w:rPr>
  </w:style>
  <w:style w:type="character" w:customStyle="1" w:styleId="Debate-CardSmalltextF2Char">
    <w:name w:val="Debate- Card Small text F2 Char"/>
    <w:locked/>
    <w:rsid w:val="00ED34FA"/>
  </w:style>
  <w:style w:type="paragraph" w:customStyle="1" w:styleId="Debate-CardSmalltextF2">
    <w:name w:val="Debate- Card Small text F2"/>
    <w:basedOn w:val="Normal"/>
    <w:next w:val="Normal"/>
    <w:qFormat/>
    <w:rsid w:val="00ED34FA"/>
  </w:style>
  <w:style w:type="character" w:customStyle="1" w:styleId="Debate-EmphasizedText-F5Char">
    <w:name w:val="Debate- Emphasized Text- F5 Char"/>
    <w:locked/>
    <w:rsid w:val="00ED34FA"/>
  </w:style>
  <w:style w:type="paragraph" w:customStyle="1" w:styleId="Debate-EmphasizedText-F5">
    <w:name w:val="Debate- Emphasized Text- F5"/>
    <w:basedOn w:val="Normal"/>
    <w:next w:val="StyleHeading2Heading2Char2CharHeading2Char1CharCharHead"/>
    <w:qFormat/>
    <w:rsid w:val="00ED34FA"/>
  </w:style>
  <w:style w:type="character" w:customStyle="1" w:styleId="Debate-CardTextUnderlined-F3Char">
    <w:name w:val="Debate- Card Text Underlined- F3 Char"/>
    <w:locked/>
    <w:rsid w:val="00ED34FA"/>
  </w:style>
  <w:style w:type="paragraph" w:customStyle="1" w:styleId="Debate-CardTextUnderlined-F3">
    <w:name w:val="Debate- Card Text Underlined- F3"/>
    <w:basedOn w:val="Normal"/>
    <w:qFormat/>
    <w:rsid w:val="00ED34FA"/>
  </w:style>
  <w:style w:type="paragraph" w:customStyle="1" w:styleId="Cardtext5">
    <w:name w:val="Card text"/>
    <w:next w:val="MicroText"/>
    <w:qFormat/>
    <w:rsid w:val="00ED34FA"/>
    <w:pPr>
      <w:spacing w:after="160" w:line="259" w:lineRule="auto"/>
    </w:pPr>
    <w:rPr>
      <w:rFonts w:eastAsiaTheme="minorHAnsi"/>
      <w:sz w:val="22"/>
      <w:szCs w:val="22"/>
    </w:rPr>
  </w:style>
  <w:style w:type="paragraph" w:customStyle="1" w:styleId="StyleHeading2Heading2Char2CharHeading2Char1CharCharHead">
    <w:name w:val="Style Heading 2Heading 2 Char2 CharHeading 2 Char1 Char CharHead..."/>
    <w:basedOn w:val="Heading2"/>
    <w:next w:val="BlockHeading1"/>
    <w:uiPriority w:val="99"/>
    <w:qFormat/>
    <w:rsid w:val="00ED34FA"/>
  </w:style>
  <w:style w:type="paragraph" w:customStyle="1" w:styleId="Blocktitle1">
    <w:name w:val="Block title"/>
    <w:basedOn w:val="Heading1"/>
    <w:next w:val="RepeatBlockHeading"/>
    <w:autoRedefine/>
    <w:uiPriority w:val="99"/>
    <w:qFormat/>
    <w:rsid w:val="00ED34FA"/>
  </w:style>
  <w:style w:type="paragraph" w:customStyle="1" w:styleId="CardUnderlined">
    <w:name w:val="Card Underlined"/>
    <w:basedOn w:val="Normal"/>
    <w:autoRedefine/>
    <w:uiPriority w:val="99"/>
    <w:qFormat/>
    <w:rsid w:val="00ED34FA"/>
  </w:style>
  <w:style w:type="paragraph" w:customStyle="1" w:styleId="CardNotUnderlined">
    <w:name w:val="Card Not Underlined"/>
    <w:basedOn w:val="Normal"/>
    <w:next w:val="CardTag"/>
    <w:autoRedefine/>
    <w:qFormat/>
    <w:rsid w:val="00ED34FA"/>
  </w:style>
  <w:style w:type="paragraph" w:customStyle="1" w:styleId="BlockHeading1">
    <w:name w:val="Block Heading 1"/>
    <w:basedOn w:val="Normal"/>
    <w:next w:val="Paste"/>
    <w:uiPriority w:val="99"/>
    <w:qFormat/>
    <w:rsid w:val="00ED34FA"/>
  </w:style>
  <w:style w:type="paragraph" w:customStyle="1" w:styleId="RepeatBlockHeading">
    <w:name w:val="Repeat Block Heading"/>
    <w:basedOn w:val="Paste"/>
    <w:next w:val="textsmall"/>
    <w:uiPriority w:val="99"/>
    <w:qFormat/>
    <w:rsid w:val="00ED34FA"/>
    <w:rPr>
      <w:rFonts w:ascii="Arial" w:hAnsi="Arial"/>
    </w:rPr>
  </w:style>
  <w:style w:type="character" w:customStyle="1" w:styleId="CardTagChar">
    <w:name w:val="Card Tag Char"/>
    <w:locked/>
    <w:rsid w:val="00ED34FA"/>
  </w:style>
  <w:style w:type="paragraph" w:customStyle="1" w:styleId="CardTag">
    <w:name w:val="Card Tag"/>
    <w:next w:val="inside-copy"/>
    <w:qFormat/>
    <w:rsid w:val="00ED34FA"/>
    <w:pPr>
      <w:spacing w:after="160" w:line="259" w:lineRule="auto"/>
    </w:pPr>
    <w:rPr>
      <w:rFonts w:eastAsiaTheme="minorHAnsi"/>
      <w:sz w:val="22"/>
      <w:szCs w:val="22"/>
    </w:rPr>
  </w:style>
  <w:style w:type="paragraph" w:customStyle="1" w:styleId="textsmall">
    <w:name w:val="textsmall"/>
    <w:basedOn w:val="Normal"/>
    <w:next w:val="endtext"/>
    <w:qFormat/>
    <w:rsid w:val="00ED34FA"/>
  </w:style>
  <w:style w:type="paragraph" w:customStyle="1" w:styleId="SmallCite">
    <w:name w:val="Small Cite"/>
    <w:basedOn w:val="Normal"/>
    <w:uiPriority w:val="99"/>
    <w:qFormat/>
    <w:rsid w:val="00ED34FA"/>
  </w:style>
  <w:style w:type="paragraph" w:customStyle="1" w:styleId="inside-copy">
    <w:name w:val="inside-copy"/>
    <w:basedOn w:val="Normal"/>
    <w:next w:val="g"/>
    <w:uiPriority w:val="99"/>
    <w:qFormat/>
    <w:rsid w:val="00ED34FA"/>
  </w:style>
  <w:style w:type="paragraph" w:customStyle="1" w:styleId="links1">
    <w:name w:val="links1"/>
    <w:basedOn w:val="Normal"/>
    <w:next w:val="text0"/>
    <w:uiPriority w:val="99"/>
    <w:qFormat/>
    <w:rsid w:val="00ED34FA"/>
  </w:style>
  <w:style w:type="paragraph" w:customStyle="1" w:styleId="endtext">
    <w:name w:val="endtext"/>
    <w:basedOn w:val="Normal"/>
    <w:uiPriority w:val="99"/>
    <w:qFormat/>
    <w:rsid w:val="00ED34FA"/>
  </w:style>
  <w:style w:type="paragraph" w:customStyle="1" w:styleId="g">
    <w:name w:val="g"/>
    <w:basedOn w:val="Normal"/>
    <w:next w:val="StyleCardNotUnderlined8pt"/>
    <w:uiPriority w:val="99"/>
    <w:qFormat/>
    <w:rsid w:val="00ED34FA"/>
  </w:style>
  <w:style w:type="paragraph" w:customStyle="1" w:styleId="text0">
    <w:name w:val="text"/>
    <w:basedOn w:val="Normal"/>
    <w:next w:val="CardNotUnderlined3"/>
    <w:uiPriority w:val="99"/>
    <w:qFormat/>
    <w:rsid w:val="00ED34FA"/>
  </w:style>
  <w:style w:type="paragraph" w:customStyle="1" w:styleId="Repeatheader">
    <w:name w:val="Repeat header"/>
    <w:basedOn w:val="Normal"/>
    <w:next w:val="Un-IndexedHeading"/>
    <w:autoRedefine/>
    <w:uiPriority w:val="99"/>
    <w:qFormat/>
    <w:rsid w:val="00ED34FA"/>
  </w:style>
  <w:style w:type="paragraph" w:customStyle="1" w:styleId="StyleCardNotUnderlined8pt">
    <w:name w:val="Style Card Not Underlined + 8 pt"/>
    <w:basedOn w:val="CardTag"/>
    <w:next w:val="SmallFont"/>
    <w:uiPriority w:val="99"/>
    <w:qFormat/>
    <w:rsid w:val="00ED34FA"/>
  </w:style>
  <w:style w:type="paragraph" w:customStyle="1" w:styleId="CardNotUnderlined3">
    <w:name w:val="Card Not Underlined 3"/>
    <w:basedOn w:val="CardTag"/>
    <w:next w:val="Circle"/>
    <w:uiPriority w:val="99"/>
    <w:qFormat/>
    <w:rsid w:val="00ED34FA"/>
  </w:style>
  <w:style w:type="paragraph" w:customStyle="1" w:styleId="CardNotUnderlinedFinal">
    <w:name w:val="Card Not Underlined Final"/>
    <w:basedOn w:val="Circle"/>
    <w:next w:val="PageHeader"/>
    <w:uiPriority w:val="99"/>
    <w:qFormat/>
    <w:rsid w:val="00ED34FA"/>
  </w:style>
  <w:style w:type="paragraph" w:customStyle="1" w:styleId="Numbering">
    <w:name w:val="Numbering"/>
    <w:basedOn w:val="Normal"/>
    <w:next w:val="Normal"/>
    <w:uiPriority w:val="99"/>
    <w:qFormat/>
    <w:rsid w:val="00ED34FA"/>
  </w:style>
  <w:style w:type="paragraph" w:customStyle="1" w:styleId="Un-IndexedHeading">
    <w:name w:val="Un-Indexed Heading"/>
    <w:basedOn w:val="Heading1"/>
    <w:next w:val="Normal"/>
    <w:uiPriority w:val="99"/>
    <w:qFormat/>
    <w:rsid w:val="00ED34FA"/>
  </w:style>
  <w:style w:type="paragraph" w:customStyle="1" w:styleId="Circle">
    <w:name w:val="Circle"/>
    <w:basedOn w:val="Normal"/>
    <w:next w:val="Normal"/>
    <w:uiPriority w:val="99"/>
    <w:qFormat/>
    <w:rsid w:val="00ED34FA"/>
  </w:style>
  <w:style w:type="paragraph" w:customStyle="1" w:styleId="PageHeader">
    <w:name w:val="Page Header"/>
    <w:basedOn w:val="Normal"/>
    <w:next w:val="IndentedNumbering"/>
    <w:link w:val="PageHeaderChar"/>
    <w:uiPriority w:val="99"/>
    <w:qFormat/>
    <w:rsid w:val="00ED34FA"/>
  </w:style>
  <w:style w:type="paragraph" w:customStyle="1" w:styleId="IndentedLettering">
    <w:name w:val="Indented Lettering"/>
    <w:next w:val="Normal"/>
    <w:uiPriority w:val="99"/>
    <w:qFormat/>
    <w:rsid w:val="00ED34FA"/>
    <w:pPr>
      <w:numPr>
        <w:numId w:val="14"/>
      </w:numPr>
      <w:tabs>
        <w:tab w:val="clear" w:pos="360"/>
      </w:tabs>
      <w:spacing w:after="160" w:line="259" w:lineRule="auto"/>
      <w:ind w:left="0" w:firstLine="0"/>
    </w:pPr>
    <w:rPr>
      <w:rFonts w:eastAsiaTheme="minorHAnsi"/>
      <w:sz w:val="22"/>
      <w:szCs w:val="22"/>
    </w:rPr>
  </w:style>
  <w:style w:type="paragraph" w:customStyle="1" w:styleId="Lettering">
    <w:name w:val="Lettering"/>
    <w:basedOn w:val="IndentedLettering"/>
    <w:next w:val="Normal"/>
    <w:uiPriority w:val="99"/>
    <w:qFormat/>
    <w:rsid w:val="00ED34FA"/>
  </w:style>
  <w:style w:type="paragraph" w:customStyle="1" w:styleId="FileName">
    <w:name w:val="File Name"/>
    <w:basedOn w:val="Normal"/>
    <w:next w:val="Normal"/>
    <w:uiPriority w:val="99"/>
    <w:qFormat/>
    <w:rsid w:val="00ED34FA"/>
  </w:style>
  <w:style w:type="paragraph" w:customStyle="1" w:styleId="Pagination">
    <w:name w:val="Pagination"/>
    <w:basedOn w:val="Normal"/>
    <w:next w:val="Normal"/>
    <w:uiPriority w:val="99"/>
    <w:qFormat/>
    <w:rsid w:val="00ED34FA"/>
  </w:style>
  <w:style w:type="paragraph" w:customStyle="1" w:styleId="IndentedNumbering">
    <w:name w:val="Indented Numbering"/>
    <w:basedOn w:val="CardContinued1"/>
    <w:next w:val="Normal"/>
    <w:qFormat/>
    <w:rsid w:val="00ED34FA"/>
  </w:style>
  <w:style w:type="paragraph" w:customStyle="1" w:styleId="CardContinued1">
    <w:name w:val="Card Continued 1"/>
    <w:basedOn w:val="Normal"/>
    <w:next w:val="Normal"/>
    <w:uiPriority w:val="99"/>
    <w:qFormat/>
    <w:rsid w:val="00ED34FA"/>
    <w:pPr>
      <w:numPr>
        <w:numId w:val="15"/>
      </w:numPr>
      <w:tabs>
        <w:tab w:val="clear" w:pos="1080"/>
      </w:tabs>
      <w:ind w:left="0" w:firstLine="0"/>
    </w:pPr>
  </w:style>
  <w:style w:type="paragraph" w:customStyle="1" w:styleId="CardContinued2">
    <w:name w:val="Card Continued 2"/>
    <w:basedOn w:val="BlockTitle2"/>
    <w:next w:val="Normal"/>
    <w:uiPriority w:val="99"/>
    <w:qFormat/>
    <w:rsid w:val="00ED34FA"/>
    <w:pPr>
      <w:spacing w:after="0"/>
      <w:jc w:val="left"/>
    </w:pPr>
    <w:rPr>
      <w:rFonts w:eastAsiaTheme="minorHAnsi"/>
      <w:b w:val="0"/>
      <w:sz w:val="16"/>
      <w:u w:val="none"/>
    </w:rPr>
  </w:style>
  <w:style w:type="paragraph" w:customStyle="1" w:styleId="Clearformatting">
    <w:name w:val="Clear formatting"/>
    <w:basedOn w:val="Normal"/>
    <w:next w:val="TxBrp1"/>
    <w:uiPriority w:val="99"/>
    <w:qFormat/>
    <w:rsid w:val="00ED34FA"/>
  </w:style>
  <w:style w:type="paragraph" w:customStyle="1" w:styleId="SmallCardText">
    <w:name w:val="Small Card Text"/>
    <w:uiPriority w:val="99"/>
    <w:qFormat/>
    <w:rsid w:val="00ED34FA"/>
    <w:pPr>
      <w:spacing w:after="160" w:line="259" w:lineRule="auto"/>
    </w:pPr>
    <w:rPr>
      <w:rFonts w:eastAsiaTheme="minorHAnsi"/>
      <w:sz w:val="22"/>
      <w:szCs w:val="22"/>
    </w:rPr>
  </w:style>
  <w:style w:type="paragraph" w:customStyle="1" w:styleId="TAGFONT">
    <w:name w:val="TAG FONT"/>
    <w:basedOn w:val="Normal"/>
    <w:next w:val="LanguageStrike"/>
    <w:autoRedefine/>
    <w:uiPriority w:val="99"/>
    <w:qFormat/>
    <w:rsid w:val="00ED34FA"/>
  </w:style>
  <w:style w:type="character" w:customStyle="1" w:styleId="LanguageStrikeChar">
    <w:name w:val="Language Strike Char"/>
    <w:locked/>
    <w:rsid w:val="00ED34FA"/>
  </w:style>
  <w:style w:type="paragraph" w:customStyle="1" w:styleId="LanguageStrike">
    <w:name w:val="Language Strike"/>
    <w:basedOn w:val="Normal"/>
    <w:next w:val="Normal"/>
    <w:uiPriority w:val="99"/>
    <w:qFormat/>
    <w:rsid w:val="00ED34FA"/>
  </w:style>
  <w:style w:type="paragraph" w:customStyle="1" w:styleId="medium-normal">
    <w:name w:val="medium-normal"/>
    <w:basedOn w:val="Normal"/>
    <w:next w:val="Style1"/>
    <w:uiPriority w:val="99"/>
    <w:qFormat/>
    <w:rsid w:val="00ED34FA"/>
  </w:style>
  <w:style w:type="paragraph" w:customStyle="1" w:styleId="8point">
    <w:name w:val="8 point"/>
    <w:basedOn w:val="Normal"/>
    <w:next w:val="UnderlinedText"/>
    <w:uiPriority w:val="99"/>
    <w:qFormat/>
    <w:rsid w:val="00ED34FA"/>
  </w:style>
  <w:style w:type="character" w:customStyle="1" w:styleId="citationunderlineChar">
    <w:name w:val="citation/underline Char"/>
    <w:locked/>
    <w:rsid w:val="00ED34FA"/>
  </w:style>
  <w:style w:type="paragraph" w:customStyle="1" w:styleId="citationunderline">
    <w:name w:val="citation/underline"/>
    <w:next w:val="Citation-FirstLine"/>
    <w:autoRedefine/>
    <w:uiPriority w:val="99"/>
    <w:qFormat/>
    <w:rsid w:val="00ED34FA"/>
    <w:pPr>
      <w:spacing w:after="160" w:line="259" w:lineRule="auto"/>
    </w:pPr>
    <w:rPr>
      <w:rFonts w:eastAsiaTheme="minorHAnsi"/>
      <w:sz w:val="22"/>
      <w:szCs w:val="22"/>
    </w:rPr>
  </w:style>
  <w:style w:type="paragraph" w:customStyle="1" w:styleId="Style1">
    <w:name w:val="Style 1"/>
    <w:uiPriority w:val="99"/>
    <w:qFormat/>
    <w:rsid w:val="00ED34FA"/>
    <w:pPr>
      <w:spacing w:after="160" w:line="259" w:lineRule="auto"/>
    </w:pPr>
    <w:rPr>
      <w:rFonts w:eastAsiaTheme="minorHAnsi"/>
      <w:sz w:val="22"/>
      <w:szCs w:val="22"/>
    </w:rPr>
  </w:style>
  <w:style w:type="paragraph" w:customStyle="1" w:styleId="Style60">
    <w:name w:val="Style 6"/>
    <w:next w:val="Style6"/>
    <w:uiPriority w:val="99"/>
    <w:qFormat/>
    <w:rsid w:val="00ED34FA"/>
    <w:pPr>
      <w:spacing w:after="160" w:line="259" w:lineRule="auto"/>
    </w:pPr>
    <w:rPr>
      <w:rFonts w:eastAsiaTheme="minorHAnsi"/>
      <w:sz w:val="22"/>
      <w:szCs w:val="22"/>
    </w:rPr>
  </w:style>
  <w:style w:type="character" w:customStyle="1" w:styleId="Style6Char">
    <w:name w:val="Style6 Char"/>
    <w:locked/>
    <w:rsid w:val="00ED34FA"/>
  </w:style>
  <w:style w:type="character" w:customStyle="1" w:styleId="DateCitesAuthorCharChar">
    <w:name w:val="DateCitesAuthor Char Char"/>
    <w:locked/>
    <w:rsid w:val="00ED34FA"/>
  </w:style>
  <w:style w:type="paragraph" w:customStyle="1" w:styleId="DateCitesAuthorChar">
    <w:name w:val="DateCitesAuthor Char"/>
    <w:basedOn w:val="Normal"/>
    <w:uiPriority w:val="99"/>
    <w:qFormat/>
    <w:rsid w:val="00ED34FA"/>
  </w:style>
  <w:style w:type="paragraph" w:customStyle="1" w:styleId="western">
    <w:name w:val="western"/>
    <w:basedOn w:val="Normal"/>
    <w:uiPriority w:val="99"/>
    <w:qFormat/>
    <w:rsid w:val="00ED34FA"/>
  </w:style>
  <w:style w:type="paragraph" w:customStyle="1" w:styleId="targetcaption">
    <w:name w:val="targetcaption"/>
    <w:basedOn w:val="Normal"/>
    <w:next w:val="Smalltext"/>
    <w:uiPriority w:val="99"/>
    <w:qFormat/>
    <w:rsid w:val="00ED34FA"/>
  </w:style>
  <w:style w:type="character" w:customStyle="1" w:styleId="StyleStyle411ptBoldChar">
    <w:name w:val="Style Style4 + 11 pt Bold Char"/>
    <w:locked/>
    <w:rsid w:val="00ED34FA"/>
  </w:style>
  <w:style w:type="paragraph" w:customStyle="1" w:styleId="StyleStyle411ptBold">
    <w:name w:val="Style Style4 + 11 pt Bold"/>
    <w:basedOn w:val="Normal"/>
    <w:next w:val="SchoolPaper"/>
    <w:qFormat/>
    <w:rsid w:val="00ED34FA"/>
  </w:style>
  <w:style w:type="character" w:customStyle="1" w:styleId="StyleStyle411pt1Char">
    <w:name w:val="Style Style4 + 11 pt1 Char"/>
    <w:locked/>
    <w:rsid w:val="00ED34FA"/>
  </w:style>
  <w:style w:type="paragraph" w:customStyle="1" w:styleId="StyleStyle411pt1">
    <w:name w:val="Style Style4 + 11 pt1"/>
    <w:basedOn w:val="Normal"/>
    <w:next w:val="SchoolWorksCited"/>
    <w:qFormat/>
    <w:rsid w:val="00ED34FA"/>
  </w:style>
  <w:style w:type="paragraph" w:customStyle="1" w:styleId="CM9">
    <w:name w:val="CM9"/>
    <w:basedOn w:val="Normal"/>
    <w:uiPriority w:val="99"/>
    <w:qFormat/>
    <w:rsid w:val="00ED34FA"/>
  </w:style>
  <w:style w:type="paragraph" w:customStyle="1" w:styleId="CM6">
    <w:name w:val="CM6"/>
    <w:basedOn w:val="Normal"/>
    <w:uiPriority w:val="99"/>
    <w:qFormat/>
    <w:rsid w:val="00ED34FA"/>
  </w:style>
  <w:style w:type="paragraph" w:customStyle="1" w:styleId="boldness">
    <w:name w:val="boldness"/>
    <w:basedOn w:val="Normal"/>
    <w:next w:val="CM22"/>
    <w:uiPriority w:val="99"/>
    <w:qFormat/>
    <w:rsid w:val="00ED34FA"/>
  </w:style>
  <w:style w:type="paragraph" w:customStyle="1" w:styleId="byline">
    <w:name w:val="byline"/>
    <w:basedOn w:val="Normal"/>
    <w:next w:val="CM4"/>
    <w:uiPriority w:val="99"/>
    <w:qFormat/>
    <w:rsid w:val="00ED34FA"/>
  </w:style>
  <w:style w:type="character" w:customStyle="1" w:styleId="UnderlineCardChar">
    <w:name w:val="UnderlineCard Char"/>
    <w:locked/>
    <w:rsid w:val="00ED34FA"/>
  </w:style>
  <w:style w:type="paragraph" w:customStyle="1" w:styleId="UnderlineCard0">
    <w:name w:val="UnderlineCard"/>
    <w:basedOn w:val="Heading4"/>
    <w:next w:val="Pa31"/>
    <w:qFormat/>
    <w:rsid w:val="00ED34FA"/>
  </w:style>
  <w:style w:type="paragraph" w:customStyle="1" w:styleId="CM21">
    <w:name w:val="CM21"/>
    <w:basedOn w:val="Normal"/>
    <w:uiPriority w:val="99"/>
    <w:qFormat/>
    <w:rsid w:val="00ED34FA"/>
  </w:style>
  <w:style w:type="paragraph" w:customStyle="1" w:styleId="CM22">
    <w:name w:val="CM22"/>
    <w:basedOn w:val="Normal"/>
    <w:uiPriority w:val="99"/>
    <w:qFormat/>
    <w:rsid w:val="00ED34FA"/>
  </w:style>
  <w:style w:type="paragraph" w:customStyle="1" w:styleId="CM4">
    <w:name w:val="CM4"/>
    <w:basedOn w:val="Normal"/>
    <w:uiPriority w:val="99"/>
    <w:qFormat/>
    <w:rsid w:val="00ED34FA"/>
  </w:style>
  <w:style w:type="paragraph" w:customStyle="1" w:styleId="Pa10">
    <w:name w:val="Pa10"/>
    <w:basedOn w:val="Normal"/>
    <w:uiPriority w:val="99"/>
    <w:qFormat/>
    <w:rsid w:val="00ED34FA"/>
  </w:style>
  <w:style w:type="paragraph" w:customStyle="1" w:styleId="Pa31">
    <w:name w:val="Pa3+1"/>
    <w:basedOn w:val="Normal"/>
    <w:uiPriority w:val="99"/>
    <w:qFormat/>
    <w:rsid w:val="00ED34FA"/>
  </w:style>
  <w:style w:type="paragraph" w:customStyle="1" w:styleId="Pa1">
    <w:name w:val="Pa1"/>
    <w:basedOn w:val="Normal"/>
    <w:uiPriority w:val="99"/>
    <w:qFormat/>
    <w:rsid w:val="00ED34FA"/>
  </w:style>
  <w:style w:type="paragraph" w:customStyle="1" w:styleId="Pa2">
    <w:name w:val="Pa2"/>
    <w:basedOn w:val="Normal"/>
    <w:uiPriority w:val="99"/>
    <w:qFormat/>
    <w:rsid w:val="00ED34FA"/>
  </w:style>
  <w:style w:type="paragraph" w:customStyle="1" w:styleId="FreeFormA">
    <w:name w:val="Free Form A"/>
    <w:next w:val="CiteCardUpSize-Heavy"/>
    <w:uiPriority w:val="99"/>
    <w:qFormat/>
    <w:rsid w:val="00ED34FA"/>
    <w:pPr>
      <w:spacing w:after="160" w:line="259" w:lineRule="auto"/>
    </w:pPr>
    <w:rPr>
      <w:rFonts w:eastAsiaTheme="minorHAnsi"/>
      <w:sz w:val="22"/>
      <w:szCs w:val="22"/>
    </w:rPr>
  </w:style>
  <w:style w:type="paragraph" w:customStyle="1" w:styleId="H4Tag">
    <w:name w:val="H4 (Tag)"/>
    <w:basedOn w:val="Normal"/>
    <w:qFormat/>
    <w:rsid w:val="00ED34FA"/>
  </w:style>
  <w:style w:type="character" w:customStyle="1" w:styleId="CardUpSize-LightChar">
    <w:name w:val="CardUpSize - Light Char"/>
    <w:basedOn w:val="DefaultParagraphFont"/>
    <w:locked/>
    <w:rsid w:val="00ED34FA"/>
  </w:style>
  <w:style w:type="paragraph" w:customStyle="1" w:styleId="CardUpSize-Light">
    <w:name w:val="CardUpSize - Light"/>
    <w:basedOn w:val="Normal"/>
    <w:uiPriority w:val="99"/>
    <w:qFormat/>
    <w:rsid w:val="00ED34FA"/>
  </w:style>
  <w:style w:type="character" w:customStyle="1" w:styleId="CiteCardUpSize-HeavyChar">
    <w:name w:val="Cite // CardUpSize - Heavy Char"/>
    <w:basedOn w:val="DefaultParagraphFont"/>
    <w:locked/>
    <w:rsid w:val="00ED34FA"/>
  </w:style>
  <w:style w:type="paragraph" w:customStyle="1" w:styleId="CiteCardUpSize-Heavy">
    <w:name w:val="Cite // CardUpSize - Heavy"/>
    <w:basedOn w:val="Normal"/>
    <w:uiPriority w:val="99"/>
    <w:qFormat/>
    <w:rsid w:val="00ED34FA"/>
  </w:style>
  <w:style w:type="character" w:customStyle="1" w:styleId="HotRouteCharCharCharCharCharChar">
    <w:name w:val="Hot Route! Char Char Char Char Char Char"/>
    <w:locked/>
    <w:rsid w:val="00ED34FA"/>
  </w:style>
  <w:style w:type="paragraph" w:customStyle="1" w:styleId="HotRouteCharCharCharCharChar">
    <w:name w:val="Hot Route! Char Char Char Char Char"/>
    <w:basedOn w:val="Normal"/>
    <w:qFormat/>
    <w:rsid w:val="00ED34FA"/>
  </w:style>
  <w:style w:type="character" w:customStyle="1" w:styleId="SmallTextCharCharCharChar">
    <w:name w:val="Small Text Char Char Char Char"/>
    <w:locked/>
    <w:rsid w:val="00ED34FA"/>
  </w:style>
  <w:style w:type="paragraph" w:customStyle="1" w:styleId="SmallTextCharCharChar">
    <w:name w:val="Small Text Char Char Char"/>
    <w:basedOn w:val="Normal"/>
    <w:next w:val="WW-Default"/>
    <w:qFormat/>
    <w:rsid w:val="00ED34FA"/>
  </w:style>
  <w:style w:type="character" w:customStyle="1" w:styleId="UnderlineCharCharCharCharCharCharCharChar">
    <w:name w:val="Underline Char Char Char Char Char Char Char Char"/>
    <w:basedOn w:val="DefaultParagraphFont"/>
    <w:locked/>
    <w:rsid w:val="00ED34FA"/>
  </w:style>
  <w:style w:type="paragraph" w:customStyle="1" w:styleId="UnderlineCharCharCharCharCharCharChar">
    <w:name w:val="Underline Char Char Char Char Char Char Char"/>
    <w:basedOn w:val="Normal"/>
    <w:next w:val="Tagandcite"/>
    <w:qFormat/>
    <w:rsid w:val="00ED34FA"/>
  </w:style>
  <w:style w:type="character" w:customStyle="1" w:styleId="SmalltextCharCharCharChar0">
    <w:name w:val="Small text Char Char Char Char"/>
    <w:basedOn w:val="DefaultParagraphFont"/>
    <w:locked/>
    <w:rsid w:val="00ED34FA"/>
  </w:style>
  <w:style w:type="paragraph" w:customStyle="1" w:styleId="SmalltextCharCharChar0">
    <w:name w:val="Small text Char Char Char"/>
    <w:basedOn w:val="Normal"/>
    <w:next w:val="Textbody"/>
    <w:uiPriority w:val="99"/>
    <w:qFormat/>
    <w:rsid w:val="00ED34FA"/>
  </w:style>
  <w:style w:type="paragraph" w:customStyle="1" w:styleId="Tagandcite">
    <w:name w:val="Tag and cite"/>
    <w:basedOn w:val="Normal"/>
    <w:next w:val="Default1"/>
    <w:uiPriority w:val="99"/>
    <w:qFormat/>
    <w:rsid w:val="00ED34FA"/>
  </w:style>
  <w:style w:type="paragraph" w:customStyle="1" w:styleId="comments">
    <w:name w:val="comments"/>
    <w:basedOn w:val="Normal"/>
    <w:uiPriority w:val="99"/>
    <w:qFormat/>
    <w:rsid w:val="00ED34FA"/>
  </w:style>
  <w:style w:type="paragraph" w:customStyle="1" w:styleId="Default1">
    <w:name w:val="Default1"/>
    <w:basedOn w:val="Normal"/>
    <w:uiPriority w:val="99"/>
    <w:qFormat/>
    <w:rsid w:val="00ED34FA"/>
  </w:style>
  <w:style w:type="paragraph" w:customStyle="1" w:styleId="NFAPWPheader">
    <w:name w:val="NFAP WP header"/>
    <w:basedOn w:val="Normal"/>
    <w:uiPriority w:val="99"/>
    <w:qFormat/>
    <w:rsid w:val="00ED34FA"/>
  </w:style>
  <w:style w:type="paragraph" w:customStyle="1" w:styleId="cardtextemphasis">
    <w:name w:val="card text emphasis"/>
    <w:basedOn w:val="Normal"/>
    <w:qFormat/>
    <w:rsid w:val="00ED34FA"/>
  </w:style>
  <w:style w:type="character" w:customStyle="1" w:styleId="CiteCharCharChar">
    <w:name w:val="Cite Char Char Char"/>
    <w:locked/>
    <w:rsid w:val="00ED34FA"/>
  </w:style>
  <w:style w:type="paragraph" w:customStyle="1" w:styleId="CiteCharChar">
    <w:name w:val="Cite Char Char"/>
    <w:basedOn w:val="Normal"/>
    <w:next w:val="Normal"/>
    <w:uiPriority w:val="99"/>
    <w:qFormat/>
    <w:rsid w:val="00ED34FA"/>
  </w:style>
  <w:style w:type="character" w:customStyle="1" w:styleId="UnreadTextChar">
    <w:name w:val="Unread Text Char"/>
    <w:locked/>
    <w:rsid w:val="00ED34FA"/>
  </w:style>
  <w:style w:type="paragraph" w:customStyle="1" w:styleId="UnreadText">
    <w:name w:val="Unread Text"/>
    <w:basedOn w:val="Normal"/>
    <w:next w:val="Normal"/>
    <w:autoRedefine/>
    <w:qFormat/>
    <w:rsid w:val="00ED34FA"/>
  </w:style>
  <w:style w:type="character" w:customStyle="1" w:styleId="BoldandUnderlineCharChar2">
    <w:name w:val="Bold and Underline Char Char2"/>
    <w:locked/>
    <w:rsid w:val="00ED34FA"/>
  </w:style>
  <w:style w:type="paragraph" w:customStyle="1" w:styleId="BoldandUnderlineChar">
    <w:name w:val="Bold and Underline Char"/>
    <w:basedOn w:val="Normal"/>
    <w:uiPriority w:val="99"/>
    <w:qFormat/>
    <w:rsid w:val="00ED34FA"/>
  </w:style>
  <w:style w:type="paragraph" w:customStyle="1" w:styleId="CiteCardCharChar">
    <w:name w:val="Cite_Card Char Char"/>
    <w:next w:val="Little"/>
    <w:autoRedefine/>
    <w:uiPriority w:val="99"/>
    <w:qFormat/>
    <w:rsid w:val="00ED34FA"/>
    <w:pPr>
      <w:spacing w:after="160" w:line="259" w:lineRule="auto"/>
    </w:pPr>
    <w:rPr>
      <w:rFonts w:eastAsiaTheme="minorHAnsi"/>
      <w:sz w:val="22"/>
      <w:szCs w:val="22"/>
    </w:rPr>
  </w:style>
  <w:style w:type="character" w:customStyle="1" w:styleId="CiteCardCharCharCharChar">
    <w:name w:val="Cite_Card Char Char Char Char"/>
    <w:locked/>
    <w:rsid w:val="00ED34FA"/>
  </w:style>
  <w:style w:type="paragraph" w:customStyle="1" w:styleId="CiteCardCharCharChar">
    <w:name w:val="Cite_Card Char Char Char"/>
    <w:next w:val="DebateHeader"/>
    <w:uiPriority w:val="99"/>
    <w:qFormat/>
    <w:rsid w:val="00ED34FA"/>
    <w:pPr>
      <w:spacing w:after="160" w:line="259" w:lineRule="auto"/>
    </w:pPr>
    <w:rPr>
      <w:rFonts w:eastAsiaTheme="minorHAnsi"/>
      <w:sz w:val="22"/>
      <w:szCs w:val="22"/>
    </w:rPr>
  </w:style>
  <w:style w:type="paragraph" w:customStyle="1" w:styleId="heading0">
    <w:name w:val="heading"/>
    <w:basedOn w:val="Normal"/>
    <w:next w:val="articletitle0"/>
    <w:qFormat/>
    <w:rsid w:val="00ED34FA"/>
  </w:style>
  <w:style w:type="character" w:customStyle="1" w:styleId="LittleChar">
    <w:name w:val="Little Char"/>
    <w:locked/>
    <w:rsid w:val="00ED34FA"/>
  </w:style>
  <w:style w:type="paragraph" w:customStyle="1" w:styleId="Little">
    <w:name w:val="Little"/>
    <w:basedOn w:val="Normal"/>
    <w:next w:val="TagCite0"/>
    <w:qFormat/>
    <w:rsid w:val="00ED34FA"/>
  </w:style>
  <w:style w:type="character" w:customStyle="1" w:styleId="DebateHeaderChar">
    <w:name w:val="Debate Header Char"/>
    <w:locked/>
    <w:rsid w:val="00ED34FA"/>
  </w:style>
  <w:style w:type="paragraph" w:customStyle="1" w:styleId="DebateHeader">
    <w:name w:val="Debate Header"/>
    <w:basedOn w:val="Normal"/>
    <w:next w:val="Normal"/>
    <w:autoRedefine/>
    <w:uiPriority w:val="99"/>
    <w:qFormat/>
    <w:rsid w:val="00ED34FA"/>
  </w:style>
  <w:style w:type="paragraph" w:customStyle="1" w:styleId="articletitle0">
    <w:name w:val="article_title"/>
    <w:basedOn w:val="Normal"/>
    <w:uiPriority w:val="99"/>
    <w:qFormat/>
    <w:rsid w:val="00ED34FA"/>
  </w:style>
  <w:style w:type="character" w:customStyle="1" w:styleId="TagCiteChar2">
    <w:name w:val="Tag &amp; Cite Char"/>
    <w:locked/>
    <w:rsid w:val="00ED34FA"/>
  </w:style>
  <w:style w:type="paragraph" w:customStyle="1" w:styleId="TagCite0">
    <w:name w:val="Tag &amp; Cite"/>
    <w:basedOn w:val="Normal"/>
    <w:next w:val="Caption1"/>
    <w:uiPriority w:val="99"/>
    <w:qFormat/>
    <w:rsid w:val="00ED34FA"/>
  </w:style>
  <w:style w:type="character" w:customStyle="1" w:styleId="HighlightedTextChar">
    <w:name w:val="Highlighted Text Char"/>
    <w:locked/>
    <w:rsid w:val="00ED34FA"/>
  </w:style>
  <w:style w:type="paragraph" w:customStyle="1" w:styleId="HighlightedText">
    <w:name w:val="Highlighted Text"/>
    <w:basedOn w:val="Normal"/>
    <w:uiPriority w:val="99"/>
    <w:qFormat/>
    <w:rsid w:val="00ED34FA"/>
  </w:style>
  <w:style w:type="character" w:customStyle="1" w:styleId="UnhighlightedChar">
    <w:name w:val="Unhighlighted Char"/>
    <w:locked/>
    <w:rsid w:val="00ED34FA"/>
  </w:style>
  <w:style w:type="paragraph" w:customStyle="1" w:styleId="Unhighlighted">
    <w:name w:val="Unhighlighted"/>
    <w:basedOn w:val="Normal"/>
    <w:next w:val="TagF3"/>
    <w:autoRedefine/>
    <w:uiPriority w:val="99"/>
    <w:qFormat/>
    <w:rsid w:val="00ED34FA"/>
  </w:style>
  <w:style w:type="paragraph" w:customStyle="1" w:styleId="Caption1">
    <w:name w:val="Caption1"/>
    <w:basedOn w:val="Normal"/>
    <w:next w:val="cites0"/>
    <w:uiPriority w:val="99"/>
    <w:qFormat/>
    <w:rsid w:val="00ED34FA"/>
  </w:style>
  <w:style w:type="paragraph" w:customStyle="1" w:styleId="articleauthor">
    <w:name w:val="articleauthor"/>
    <w:basedOn w:val="Normal"/>
    <w:uiPriority w:val="99"/>
    <w:qFormat/>
    <w:rsid w:val="00ED34FA"/>
  </w:style>
  <w:style w:type="character" w:customStyle="1" w:styleId="StylecardUnderlineChar">
    <w:name w:val="Style card + Underline Char"/>
    <w:locked/>
    <w:rsid w:val="00ED34FA"/>
  </w:style>
  <w:style w:type="paragraph" w:customStyle="1" w:styleId="StylecardUnderline">
    <w:name w:val="Style card + Underline"/>
    <w:basedOn w:val="List"/>
    <w:next w:val="i1"/>
    <w:uiPriority w:val="99"/>
    <w:qFormat/>
    <w:rsid w:val="00ED34FA"/>
    <w:pPr>
      <w:suppressAutoHyphens w:val="0"/>
      <w:spacing w:line="259" w:lineRule="auto"/>
      <w:ind w:left="360" w:hanging="360"/>
      <w:contextualSpacing/>
    </w:pPr>
    <w:rPr>
      <w:rFonts w:eastAsiaTheme="minorHAnsi"/>
      <w:sz w:val="16"/>
      <w:szCs w:val="22"/>
      <w:lang w:eastAsia="en-US"/>
    </w:rPr>
  </w:style>
  <w:style w:type="paragraph" w:customStyle="1" w:styleId="TagF3">
    <w:name w:val="Tag (F3)"/>
    <w:next w:val="style14"/>
    <w:uiPriority w:val="99"/>
    <w:qFormat/>
    <w:rsid w:val="00ED34FA"/>
    <w:pPr>
      <w:spacing w:after="160" w:line="259" w:lineRule="auto"/>
    </w:pPr>
    <w:rPr>
      <w:rFonts w:eastAsiaTheme="minorHAnsi"/>
      <w:sz w:val="22"/>
      <w:szCs w:val="22"/>
    </w:rPr>
  </w:style>
  <w:style w:type="paragraph" w:customStyle="1" w:styleId="i1">
    <w:name w:val="i1"/>
    <w:basedOn w:val="Normal"/>
    <w:uiPriority w:val="99"/>
    <w:qFormat/>
    <w:rsid w:val="00ED34FA"/>
  </w:style>
  <w:style w:type="paragraph" w:customStyle="1" w:styleId="style14">
    <w:name w:val="style14"/>
    <w:basedOn w:val="Normal"/>
    <w:next w:val="CiteCardCharCharCharCharCharCharChar"/>
    <w:uiPriority w:val="99"/>
    <w:qFormat/>
    <w:rsid w:val="00ED34FA"/>
  </w:style>
  <w:style w:type="paragraph" w:customStyle="1" w:styleId="CardTagCite1Char">
    <w:name w:val="Card Tag + Cite #1 Char"/>
    <w:basedOn w:val="Normal"/>
    <w:next w:val="foldie"/>
    <w:uiPriority w:val="99"/>
    <w:qFormat/>
    <w:rsid w:val="00ED34FA"/>
  </w:style>
  <w:style w:type="paragraph" w:customStyle="1" w:styleId="articlebody">
    <w:name w:val="articlebody"/>
    <w:basedOn w:val="Normal"/>
    <w:next w:val="wp-caption-text"/>
    <w:uiPriority w:val="99"/>
    <w:qFormat/>
    <w:rsid w:val="00ED34FA"/>
  </w:style>
  <w:style w:type="character" w:customStyle="1" w:styleId="CiteCardCharCharCharCharCharCharCharChar">
    <w:name w:val="Cite_Card Char Char Char Char Char Char Char Char"/>
    <w:locked/>
    <w:rsid w:val="00ED34FA"/>
  </w:style>
  <w:style w:type="paragraph" w:customStyle="1" w:styleId="CiteCardCharCharCharCharCharCharChar">
    <w:name w:val="Cite_Card Char Char Char Char Char Char Char"/>
    <w:next w:val="CiteNormal"/>
    <w:autoRedefine/>
    <w:uiPriority w:val="99"/>
    <w:qFormat/>
    <w:rsid w:val="00ED34FA"/>
    <w:pPr>
      <w:spacing w:after="160" w:line="259" w:lineRule="auto"/>
    </w:pPr>
    <w:rPr>
      <w:rFonts w:eastAsiaTheme="minorHAnsi"/>
      <w:sz w:val="22"/>
      <w:szCs w:val="22"/>
    </w:rPr>
  </w:style>
  <w:style w:type="paragraph" w:customStyle="1" w:styleId="foldie">
    <w:name w:val="foldie"/>
    <w:basedOn w:val="articletitle0"/>
    <w:next w:val="Pa3"/>
    <w:uiPriority w:val="99"/>
    <w:qFormat/>
    <w:rsid w:val="00ED34FA"/>
  </w:style>
  <w:style w:type="paragraph" w:customStyle="1" w:styleId="billtextsection">
    <w:name w:val="bill_text_section"/>
    <w:basedOn w:val="Normal"/>
    <w:uiPriority w:val="99"/>
    <w:qFormat/>
    <w:rsid w:val="00ED34FA"/>
  </w:style>
  <w:style w:type="paragraph" w:customStyle="1" w:styleId="wp-caption-text">
    <w:name w:val="wp-caption-text"/>
    <w:basedOn w:val="Normal"/>
    <w:next w:val="Debate-CardTagandCite-F6"/>
    <w:qFormat/>
    <w:rsid w:val="00ED34FA"/>
  </w:style>
  <w:style w:type="character" w:customStyle="1" w:styleId="CiteNormalChar">
    <w:name w:val="Cite Normal Char"/>
    <w:locked/>
    <w:rsid w:val="00ED34FA"/>
  </w:style>
  <w:style w:type="paragraph" w:customStyle="1" w:styleId="CiteNormal">
    <w:name w:val="Cite Normal"/>
    <w:basedOn w:val="Normal"/>
    <w:autoRedefine/>
    <w:uiPriority w:val="99"/>
    <w:qFormat/>
    <w:rsid w:val="00ED34FA"/>
  </w:style>
  <w:style w:type="paragraph" w:customStyle="1" w:styleId="Pa3">
    <w:name w:val="Pa3"/>
    <w:basedOn w:val="Normal"/>
    <w:uiPriority w:val="99"/>
    <w:qFormat/>
    <w:rsid w:val="00ED34FA"/>
  </w:style>
  <w:style w:type="character" w:customStyle="1" w:styleId="Debate-CardTagandCite-F6Char">
    <w:name w:val="Debate- Card Tag and Cite- F6 Char"/>
    <w:locked/>
    <w:rsid w:val="00ED34FA"/>
  </w:style>
  <w:style w:type="paragraph" w:customStyle="1" w:styleId="Debate-CardTagandCite-F6">
    <w:name w:val="Debate- Card Tag and Cite- F6"/>
    <w:basedOn w:val="Normal"/>
    <w:next w:val="StyleStyle411ptBoldBorderSinglesolidlineAuto0"/>
    <w:qFormat/>
    <w:rsid w:val="00ED34FA"/>
  </w:style>
  <w:style w:type="character" w:customStyle="1" w:styleId="StyleStyle411ptChar">
    <w:name w:val="Style Style4 + 11 pt Char"/>
    <w:locked/>
    <w:rsid w:val="00ED34FA"/>
  </w:style>
  <w:style w:type="paragraph" w:customStyle="1" w:styleId="StyleStyle411pt">
    <w:name w:val="Style Style4 + 11 pt"/>
    <w:basedOn w:val="Normal"/>
    <w:qFormat/>
    <w:rsid w:val="00ED34FA"/>
  </w:style>
  <w:style w:type="character" w:customStyle="1" w:styleId="StyleStyle411ptBoldBorderSinglesolidlineAuto0Char">
    <w:name w:val="Style Style4 + 11 pt Bold Border: : (Single solid line Auto  0.... Char"/>
    <w:locked/>
    <w:rsid w:val="00ED34FA"/>
  </w:style>
  <w:style w:type="paragraph" w:customStyle="1" w:styleId="StyleStyle411ptBoldBorderSinglesolidlineAuto0">
    <w:name w:val="Style Style4 + 11 pt Bold Border: : (Single solid line Auto  0...."/>
    <w:basedOn w:val="Normal"/>
    <w:next w:val="BLOCKTITLE3"/>
    <w:qFormat/>
    <w:rsid w:val="00ED34FA"/>
  </w:style>
  <w:style w:type="character" w:customStyle="1" w:styleId="BoldunderlineChar3">
    <w:name w:val="Bold underline Char"/>
    <w:locked/>
    <w:rsid w:val="00ED34FA"/>
  </w:style>
  <w:style w:type="paragraph" w:customStyle="1" w:styleId="Boldunderline0">
    <w:name w:val="Bold underline"/>
    <w:basedOn w:val="Normal"/>
    <w:next w:val="BlockHeadings"/>
    <w:uiPriority w:val="99"/>
    <w:qFormat/>
    <w:rsid w:val="00ED34FA"/>
  </w:style>
  <w:style w:type="character" w:customStyle="1" w:styleId="Style2Char">
    <w:name w:val="Style2 Char"/>
    <w:locked/>
    <w:rsid w:val="00ED34FA"/>
  </w:style>
  <w:style w:type="paragraph" w:customStyle="1" w:styleId="BLOCKTITLE3">
    <w:name w:val="BLOCK TITLE"/>
    <w:basedOn w:val="Normal"/>
    <w:next w:val="SmallNormal"/>
    <w:uiPriority w:val="99"/>
    <w:qFormat/>
    <w:rsid w:val="00ED34FA"/>
  </w:style>
  <w:style w:type="character" w:customStyle="1" w:styleId="cardChar3">
    <w:name w:val="%card Char"/>
    <w:locked/>
    <w:rsid w:val="00ED34FA"/>
  </w:style>
  <w:style w:type="paragraph" w:customStyle="1" w:styleId="card1">
    <w:name w:val="%card"/>
    <w:basedOn w:val="Normal"/>
    <w:next w:val="Normal"/>
    <w:uiPriority w:val="99"/>
    <w:qFormat/>
    <w:rsid w:val="00ED34FA"/>
  </w:style>
  <w:style w:type="paragraph" w:customStyle="1" w:styleId="SmallNormal">
    <w:name w:val="Small Normal"/>
    <w:basedOn w:val="Normal"/>
    <w:uiPriority w:val="99"/>
    <w:qFormat/>
    <w:rsid w:val="00ED34FA"/>
  </w:style>
  <w:style w:type="paragraph" w:customStyle="1" w:styleId="p1">
    <w:name w:val="p1"/>
    <w:basedOn w:val="Normal"/>
    <w:next w:val="Regular"/>
    <w:uiPriority w:val="99"/>
    <w:qFormat/>
    <w:rsid w:val="00ED34FA"/>
  </w:style>
  <w:style w:type="character" w:customStyle="1" w:styleId="UnunderlinedTextChar">
    <w:name w:val="Ununderlined Text Char"/>
    <w:locked/>
    <w:rsid w:val="00ED34FA"/>
  </w:style>
  <w:style w:type="paragraph" w:customStyle="1" w:styleId="UnunderlinedText">
    <w:name w:val="Ununderlined Text"/>
    <w:basedOn w:val="Normal"/>
    <w:next w:val="ReallyfuckingsmallCharCharChar"/>
    <w:autoRedefine/>
    <w:uiPriority w:val="99"/>
    <w:qFormat/>
    <w:rsid w:val="00ED34FA"/>
  </w:style>
  <w:style w:type="character" w:customStyle="1" w:styleId="RegularChar">
    <w:name w:val="Regular Char"/>
    <w:locked/>
    <w:rsid w:val="00ED34FA"/>
  </w:style>
  <w:style w:type="paragraph" w:customStyle="1" w:styleId="Regular">
    <w:name w:val="Regular"/>
    <w:next w:val="CardDownx15"/>
    <w:uiPriority w:val="99"/>
    <w:qFormat/>
    <w:rsid w:val="00ED34FA"/>
    <w:pPr>
      <w:spacing w:after="160" w:line="259" w:lineRule="auto"/>
    </w:pPr>
    <w:rPr>
      <w:rFonts w:eastAsiaTheme="minorHAnsi"/>
      <w:sz w:val="22"/>
      <w:szCs w:val="22"/>
    </w:rPr>
  </w:style>
  <w:style w:type="character" w:customStyle="1" w:styleId="ReallyfuckingsmallCharCharCharChar">
    <w:name w:val="Really fucking small Char Char Char Char"/>
    <w:locked/>
    <w:rsid w:val="00ED34FA"/>
  </w:style>
  <w:style w:type="paragraph" w:customStyle="1" w:styleId="ReallyfuckingsmallCharCharChar">
    <w:name w:val="Really fucking small Char Char Char"/>
    <w:basedOn w:val="Normal"/>
    <w:next w:val="Reallyfuckingsmall"/>
    <w:uiPriority w:val="99"/>
    <w:qFormat/>
    <w:rsid w:val="00ED34FA"/>
  </w:style>
  <w:style w:type="character" w:customStyle="1" w:styleId="CardDownx1Char">
    <w:name w:val="CardDown x1 Char"/>
    <w:locked/>
    <w:rsid w:val="00ED34FA"/>
  </w:style>
  <w:style w:type="paragraph" w:customStyle="1" w:styleId="CardDownx1">
    <w:name w:val="CardDown x1"/>
    <w:basedOn w:val="Normal"/>
    <w:next w:val="FullCite"/>
    <w:uiPriority w:val="99"/>
    <w:qFormat/>
    <w:rsid w:val="00ED34FA"/>
  </w:style>
  <w:style w:type="paragraph" w:customStyle="1" w:styleId="CardDownx15">
    <w:name w:val="CardDown x1.5"/>
    <w:basedOn w:val="Normal"/>
    <w:next w:val="CiteTag"/>
    <w:uiPriority w:val="99"/>
    <w:qFormat/>
    <w:rsid w:val="00ED34FA"/>
  </w:style>
  <w:style w:type="paragraph" w:customStyle="1" w:styleId="CiteTag">
    <w:name w:val="Cite/Tag"/>
    <w:basedOn w:val="Normal"/>
    <w:next w:val="StyleStyleArialNarrow9ptLeft-075ArialNarrow"/>
    <w:uiPriority w:val="99"/>
    <w:qFormat/>
    <w:rsid w:val="00ED34FA"/>
  </w:style>
  <w:style w:type="paragraph" w:customStyle="1" w:styleId="Heading5SizeDown">
    <w:name w:val="Heading 5 Size Down"/>
    <w:basedOn w:val="Normal"/>
    <w:next w:val="StyleStyleCardTextLeft-075Right0"/>
    <w:autoRedefine/>
    <w:uiPriority w:val="99"/>
    <w:qFormat/>
    <w:rsid w:val="00ED34FA"/>
  </w:style>
  <w:style w:type="paragraph" w:customStyle="1" w:styleId="ecxmsonormal">
    <w:name w:val="ecxmsonormal"/>
    <w:basedOn w:val="Normal"/>
    <w:uiPriority w:val="99"/>
    <w:qFormat/>
    <w:rsid w:val="00ED34FA"/>
  </w:style>
  <w:style w:type="character" w:customStyle="1" w:styleId="DebateUnderlineBoldChar">
    <w:name w:val="Debate Underline Bold Char"/>
    <w:locked/>
    <w:rsid w:val="00ED34FA"/>
  </w:style>
  <w:style w:type="paragraph" w:customStyle="1" w:styleId="DebateUnderlineBold">
    <w:name w:val="Debate Underline Bold"/>
    <w:basedOn w:val="Normal"/>
    <w:uiPriority w:val="99"/>
    <w:qFormat/>
    <w:rsid w:val="00ED34FA"/>
  </w:style>
  <w:style w:type="character" w:customStyle="1" w:styleId="StyleevidencetextBorderSinglesolidlineAuto05ptLChar">
    <w:name w:val="Style evidence text + Border: : (Single solid line Auto  0.5 pt L... Char"/>
    <w:locked/>
    <w:rsid w:val="00ED34FA"/>
  </w:style>
  <w:style w:type="paragraph" w:customStyle="1" w:styleId="StyleevidencetextBorderSinglesolidlineAuto05ptL">
    <w:name w:val="Style evidence text + Border: : (Single solid line Auto  0.5 pt L..."/>
    <w:basedOn w:val="HTMLPreformatted"/>
    <w:next w:val="UnderliningCharChar1CharChar"/>
    <w:qFormat/>
    <w:rsid w:val="00ED34FA"/>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pPr>
    <w:rPr>
      <w:rFonts w:ascii="Consolas" w:eastAsiaTheme="minorHAnsi" w:hAnsi="Consolas" w:cs="Consolas"/>
      <w:sz w:val="20"/>
    </w:rPr>
  </w:style>
  <w:style w:type="character" w:customStyle="1" w:styleId="HighlightingChar">
    <w:name w:val="Highlighting Char"/>
    <w:locked/>
    <w:rsid w:val="00ED34FA"/>
  </w:style>
  <w:style w:type="paragraph" w:customStyle="1" w:styleId="Highlighting">
    <w:name w:val="Highlighting"/>
    <w:basedOn w:val="Normal"/>
    <w:next w:val="CiteCharCharCharCharChar"/>
    <w:autoRedefine/>
    <w:qFormat/>
    <w:rsid w:val="00ED34FA"/>
  </w:style>
  <w:style w:type="paragraph" w:customStyle="1" w:styleId="CiteCharCharCharChar">
    <w:name w:val="Cite Char Char Char Char"/>
    <w:basedOn w:val="Normal"/>
    <w:next w:val="Normal"/>
    <w:uiPriority w:val="99"/>
    <w:qFormat/>
    <w:rsid w:val="00ED34FA"/>
  </w:style>
  <w:style w:type="character" w:customStyle="1" w:styleId="UnderliningCharChar1CharCharChar">
    <w:name w:val="Underlining Char Char1 Char Char Char"/>
    <w:locked/>
    <w:rsid w:val="00ED34FA"/>
  </w:style>
  <w:style w:type="paragraph" w:customStyle="1" w:styleId="UnderliningCharChar1CharChar">
    <w:name w:val="Underlining Char Char1 Char Char"/>
    <w:basedOn w:val="Normal"/>
    <w:next w:val="Normal"/>
    <w:uiPriority w:val="99"/>
    <w:qFormat/>
    <w:rsid w:val="00ED34FA"/>
  </w:style>
  <w:style w:type="character" w:customStyle="1" w:styleId="CiteCharCharCharCharCharChar">
    <w:name w:val="Cite Char Char Char Char Char Char"/>
    <w:locked/>
    <w:rsid w:val="00ED34FA"/>
  </w:style>
  <w:style w:type="paragraph" w:customStyle="1" w:styleId="CiteCharCharCharCharChar">
    <w:name w:val="Cite Char Char Char Char Char"/>
    <w:basedOn w:val="Normal"/>
    <w:next w:val="Normal"/>
    <w:uiPriority w:val="99"/>
    <w:qFormat/>
    <w:rsid w:val="00ED34FA"/>
  </w:style>
  <w:style w:type="character" w:customStyle="1" w:styleId="UnderliningCharCharChar">
    <w:name w:val="Underlining Char Char Char"/>
    <w:locked/>
    <w:rsid w:val="00ED34FA"/>
  </w:style>
  <w:style w:type="paragraph" w:customStyle="1" w:styleId="UnderliningCharChar">
    <w:name w:val="Underlining Char Char"/>
    <w:basedOn w:val="Normal"/>
    <w:next w:val="Normal"/>
    <w:uiPriority w:val="99"/>
    <w:qFormat/>
    <w:rsid w:val="00ED34FA"/>
  </w:style>
  <w:style w:type="paragraph" w:customStyle="1" w:styleId="Style12">
    <w:name w:val="Style 12"/>
    <w:next w:val="SmallCard"/>
    <w:uiPriority w:val="99"/>
    <w:qFormat/>
    <w:rsid w:val="00ED34FA"/>
    <w:pPr>
      <w:spacing w:after="160" w:line="259" w:lineRule="auto"/>
    </w:pPr>
    <w:rPr>
      <w:rFonts w:eastAsiaTheme="minorHAnsi"/>
      <w:sz w:val="22"/>
      <w:szCs w:val="22"/>
    </w:rPr>
  </w:style>
  <w:style w:type="paragraph" w:customStyle="1" w:styleId="Style7">
    <w:name w:val="Style 7"/>
    <w:next w:val="BreifTitle"/>
    <w:uiPriority w:val="99"/>
    <w:qFormat/>
    <w:rsid w:val="00ED34FA"/>
    <w:pPr>
      <w:spacing w:after="160" w:line="259" w:lineRule="auto"/>
    </w:pPr>
    <w:rPr>
      <w:rFonts w:eastAsiaTheme="minorHAnsi"/>
      <w:sz w:val="22"/>
      <w:szCs w:val="22"/>
    </w:rPr>
  </w:style>
  <w:style w:type="paragraph" w:customStyle="1" w:styleId="Style9">
    <w:name w:val="Style 9"/>
    <w:next w:val="Normal10pt"/>
    <w:uiPriority w:val="99"/>
    <w:qFormat/>
    <w:rsid w:val="00ED34FA"/>
    <w:pPr>
      <w:spacing w:after="160" w:line="259" w:lineRule="auto"/>
    </w:pPr>
    <w:rPr>
      <w:rFonts w:eastAsiaTheme="minorHAnsi"/>
      <w:sz w:val="22"/>
      <w:szCs w:val="22"/>
    </w:rPr>
  </w:style>
  <w:style w:type="paragraph" w:customStyle="1" w:styleId="Emphasis3">
    <w:name w:val="Emphasis3"/>
    <w:next w:val="formfldssel"/>
    <w:uiPriority w:val="99"/>
    <w:qFormat/>
    <w:rsid w:val="00ED34FA"/>
    <w:pPr>
      <w:spacing w:after="160" w:line="259" w:lineRule="auto"/>
    </w:pPr>
    <w:rPr>
      <w:rFonts w:eastAsiaTheme="minorHAnsi"/>
      <w:sz w:val="22"/>
      <w:szCs w:val="22"/>
    </w:rPr>
  </w:style>
  <w:style w:type="paragraph" w:customStyle="1" w:styleId="UnderlinedCard0">
    <w:name w:val="Underlined Card"/>
    <w:basedOn w:val="Normal"/>
    <w:next w:val="hpleftlk"/>
    <w:uiPriority w:val="99"/>
    <w:qFormat/>
    <w:rsid w:val="00ED34FA"/>
  </w:style>
  <w:style w:type="paragraph" w:customStyle="1" w:styleId="SmallCard">
    <w:name w:val="Small Card"/>
    <w:basedOn w:val="Normal"/>
    <w:next w:val="lblu"/>
    <w:uiPriority w:val="99"/>
    <w:qFormat/>
    <w:rsid w:val="00ED34FA"/>
  </w:style>
  <w:style w:type="paragraph" w:customStyle="1" w:styleId="BreifTitle">
    <w:name w:val="Breif Title"/>
    <w:basedOn w:val="Normal"/>
    <w:next w:val="Underlinestyle"/>
    <w:autoRedefine/>
    <w:uiPriority w:val="99"/>
    <w:qFormat/>
    <w:rsid w:val="00ED34FA"/>
  </w:style>
  <w:style w:type="paragraph" w:customStyle="1" w:styleId="Normal10pt">
    <w:name w:val="Normal + 10 pt"/>
    <w:basedOn w:val="Normal"/>
    <w:next w:val="DebateCiteCharChar"/>
    <w:uiPriority w:val="99"/>
    <w:qFormat/>
    <w:rsid w:val="00ED34FA"/>
  </w:style>
  <w:style w:type="paragraph" w:customStyle="1" w:styleId="formfldssel">
    <w:name w:val="formfldssel"/>
    <w:basedOn w:val="Normal"/>
    <w:next w:val="StyleTagandCiteFranklinGothicDemi"/>
    <w:uiPriority w:val="99"/>
    <w:qFormat/>
    <w:rsid w:val="00ED34FA"/>
  </w:style>
  <w:style w:type="paragraph" w:customStyle="1" w:styleId="hpleftlk">
    <w:name w:val="hpleftlk"/>
    <w:basedOn w:val="Normal"/>
    <w:next w:val="StyleStyleTagandCiteFranklinGothicDemi11pt"/>
    <w:uiPriority w:val="99"/>
    <w:qFormat/>
    <w:rsid w:val="00ED34FA"/>
  </w:style>
  <w:style w:type="paragraph" w:customStyle="1" w:styleId="lblu">
    <w:name w:val="lblu"/>
    <w:basedOn w:val="Normal"/>
    <w:next w:val="TagCite1"/>
    <w:uiPriority w:val="99"/>
    <w:qFormat/>
    <w:rsid w:val="00ED34FA"/>
  </w:style>
  <w:style w:type="paragraph" w:customStyle="1" w:styleId="Underlinestyle">
    <w:name w:val="Underlinestyle"/>
    <w:basedOn w:val="Normal"/>
    <w:next w:val="CiteCard0"/>
    <w:uiPriority w:val="99"/>
    <w:qFormat/>
    <w:rsid w:val="00ED34FA"/>
  </w:style>
  <w:style w:type="paragraph" w:customStyle="1" w:styleId="StyleTagandCiteFranklinGothicDemi">
    <w:name w:val="Style Tag and Cite + Franklin Gothic Demi"/>
    <w:basedOn w:val="StyleStyle411pt1"/>
    <w:next w:val="title-bold-medium"/>
    <w:autoRedefine/>
    <w:uiPriority w:val="99"/>
    <w:qFormat/>
    <w:rsid w:val="00ED34FA"/>
  </w:style>
  <w:style w:type="paragraph" w:customStyle="1" w:styleId="StyleStyleTagandCiteFranklinGothicDemi11pt">
    <w:name w:val="Style Style Tag and Cite + Franklin Gothic Demi + 11 pt"/>
    <w:basedOn w:val="title-bold-medium"/>
    <w:next w:val="lact"/>
    <w:autoRedefine/>
    <w:uiPriority w:val="99"/>
    <w:qFormat/>
    <w:rsid w:val="00ED34FA"/>
  </w:style>
  <w:style w:type="paragraph" w:customStyle="1" w:styleId="TagCite1">
    <w:name w:val="Tag/Cite"/>
    <w:basedOn w:val="Normal"/>
    <w:next w:val="shellscontentions"/>
    <w:qFormat/>
    <w:rsid w:val="00ED34FA"/>
  </w:style>
  <w:style w:type="paragraph" w:customStyle="1" w:styleId="CiteCard0">
    <w:name w:val="Cite/Card"/>
    <w:basedOn w:val="Normal"/>
    <w:next w:val="BriefTitle1"/>
    <w:qFormat/>
    <w:rsid w:val="00ED34FA"/>
  </w:style>
  <w:style w:type="paragraph" w:customStyle="1" w:styleId="tagCharCharCharCharCharCharChar">
    <w:name w:val="tag Char Char Char Char Char Char Char"/>
    <w:basedOn w:val="Normal"/>
    <w:uiPriority w:val="99"/>
    <w:qFormat/>
    <w:rsid w:val="00ED34FA"/>
  </w:style>
  <w:style w:type="paragraph" w:customStyle="1" w:styleId="title-bold-medium">
    <w:name w:val="title-bold-medium"/>
    <w:basedOn w:val="Normal"/>
    <w:next w:val="ShellTitles"/>
    <w:uiPriority w:val="99"/>
    <w:qFormat/>
    <w:rsid w:val="00ED34FA"/>
  </w:style>
  <w:style w:type="paragraph" w:customStyle="1" w:styleId="lact">
    <w:name w:val="lact"/>
    <w:basedOn w:val="Normal"/>
    <w:next w:val="maintext"/>
    <w:uiPriority w:val="99"/>
    <w:qFormat/>
    <w:rsid w:val="00ED34FA"/>
  </w:style>
  <w:style w:type="paragraph" w:customStyle="1" w:styleId="shellscontentions">
    <w:name w:val="shells/contentions"/>
    <w:next w:val="ToRead"/>
    <w:uiPriority w:val="99"/>
    <w:qFormat/>
    <w:rsid w:val="00ED34FA"/>
    <w:pPr>
      <w:spacing w:after="160" w:line="259" w:lineRule="auto"/>
    </w:pPr>
    <w:rPr>
      <w:rFonts w:eastAsiaTheme="minorHAnsi"/>
      <w:sz w:val="22"/>
      <w:szCs w:val="22"/>
    </w:rPr>
  </w:style>
  <w:style w:type="paragraph" w:customStyle="1" w:styleId="BriefTitle1">
    <w:name w:val="Brief Title 1"/>
    <w:basedOn w:val="Normal"/>
    <w:next w:val="Style20"/>
    <w:uiPriority w:val="99"/>
    <w:qFormat/>
    <w:rsid w:val="00ED34FA"/>
  </w:style>
  <w:style w:type="paragraph" w:customStyle="1" w:styleId="ShellTitles">
    <w:name w:val="ShellTitles"/>
    <w:basedOn w:val="Normal"/>
    <w:next w:val="CM10"/>
    <w:uiPriority w:val="99"/>
    <w:qFormat/>
    <w:rsid w:val="00ED34FA"/>
  </w:style>
  <w:style w:type="paragraph" w:customStyle="1" w:styleId="maintext">
    <w:name w:val="maintext"/>
    <w:basedOn w:val="Normal"/>
    <w:next w:val="OffensiveLanguage"/>
    <w:uiPriority w:val="99"/>
    <w:qFormat/>
    <w:rsid w:val="00ED34FA"/>
  </w:style>
  <w:style w:type="paragraph" w:customStyle="1" w:styleId="ToRead">
    <w:name w:val="To Read"/>
    <w:basedOn w:val="Normal"/>
    <w:next w:val="clearformatting0"/>
    <w:uiPriority w:val="99"/>
    <w:qFormat/>
    <w:rsid w:val="00ED34FA"/>
  </w:style>
  <w:style w:type="paragraph" w:customStyle="1" w:styleId="Style20">
    <w:name w:val="Style 2"/>
    <w:basedOn w:val="Normal"/>
    <w:next w:val="Style18"/>
    <w:uiPriority w:val="99"/>
    <w:qFormat/>
    <w:rsid w:val="00ED34FA"/>
  </w:style>
  <w:style w:type="paragraph" w:customStyle="1" w:styleId="Style40">
    <w:name w:val="Style 4"/>
    <w:basedOn w:val="Normal"/>
    <w:next w:val="formfld"/>
    <w:uiPriority w:val="99"/>
    <w:qFormat/>
    <w:rsid w:val="00ED34FA"/>
  </w:style>
  <w:style w:type="paragraph" w:customStyle="1" w:styleId="CM10">
    <w:name w:val="CM10"/>
    <w:basedOn w:val="Normal"/>
    <w:uiPriority w:val="99"/>
    <w:qFormat/>
    <w:rsid w:val="00ED34FA"/>
  </w:style>
  <w:style w:type="paragraph" w:customStyle="1" w:styleId="OffensiveLanguage">
    <w:name w:val="Offensive Language"/>
    <w:basedOn w:val="Normal"/>
    <w:next w:val="Normal"/>
    <w:uiPriority w:val="99"/>
    <w:qFormat/>
    <w:rsid w:val="00ED34FA"/>
  </w:style>
  <w:style w:type="paragraph" w:customStyle="1" w:styleId="clearformatting0">
    <w:name w:val="clear formatting"/>
    <w:basedOn w:val="Normal"/>
    <w:uiPriority w:val="99"/>
    <w:qFormat/>
    <w:rsid w:val="00ED34FA"/>
  </w:style>
  <w:style w:type="paragraph" w:customStyle="1" w:styleId="Style18">
    <w:name w:val="Style 18"/>
    <w:uiPriority w:val="99"/>
    <w:qFormat/>
    <w:rsid w:val="00ED34FA"/>
    <w:pPr>
      <w:spacing w:after="160" w:line="259" w:lineRule="auto"/>
    </w:pPr>
    <w:rPr>
      <w:rFonts w:eastAsiaTheme="minorHAnsi"/>
      <w:sz w:val="22"/>
      <w:szCs w:val="22"/>
    </w:rPr>
  </w:style>
  <w:style w:type="paragraph" w:customStyle="1" w:styleId="formfld">
    <w:name w:val="formfld"/>
    <w:basedOn w:val="Normal"/>
    <w:uiPriority w:val="99"/>
    <w:qFormat/>
    <w:rsid w:val="00ED34FA"/>
  </w:style>
  <w:style w:type="paragraph" w:customStyle="1" w:styleId="Caption3">
    <w:name w:val="Caption3"/>
    <w:basedOn w:val="Normal"/>
    <w:uiPriority w:val="99"/>
    <w:qFormat/>
    <w:rsid w:val="00ED34FA"/>
  </w:style>
  <w:style w:type="paragraph" w:customStyle="1" w:styleId="teaserpermalink">
    <w:name w:val="teaser_permalink"/>
    <w:basedOn w:val="Normal"/>
    <w:uiPriority w:val="99"/>
    <w:qFormat/>
    <w:rsid w:val="00ED34FA"/>
  </w:style>
  <w:style w:type="character" w:styleId="BookTitle">
    <w:name w:val="Book Title"/>
    <w:basedOn w:val="DefaultParagraphFont"/>
    <w:unhideWhenUsed/>
    <w:qFormat/>
    <w:rsid w:val="00ED34FA"/>
    <w:rPr>
      <w:b/>
      <w:bCs/>
      <w:i/>
      <w:iCs/>
      <w:spacing w:val="5"/>
    </w:rPr>
  </w:style>
  <w:style w:type="character" w:customStyle="1" w:styleId="Heading7Char1">
    <w:name w:val="Heading 7 Char1"/>
    <w:basedOn w:val="DefaultParagraphFont"/>
    <w:semiHidden/>
    <w:rsid w:val="00ED34FA"/>
  </w:style>
  <w:style w:type="character" w:customStyle="1" w:styleId="Heading8Char1">
    <w:name w:val="Heading 8 Char1"/>
    <w:basedOn w:val="DefaultParagraphFont"/>
    <w:semiHidden/>
    <w:rsid w:val="00ED34FA"/>
  </w:style>
  <w:style w:type="character" w:customStyle="1" w:styleId="Heading9Char1">
    <w:name w:val="Heading 9 Char1"/>
    <w:basedOn w:val="DefaultParagraphFont"/>
    <w:semiHidden/>
    <w:rsid w:val="00ED34FA"/>
  </w:style>
  <w:style w:type="character" w:customStyle="1" w:styleId="sup1">
    <w:name w:val="sup1"/>
    <w:rsid w:val="00ED34FA"/>
  </w:style>
  <w:style w:type="character" w:customStyle="1" w:styleId="pgnum1">
    <w:name w:val="pgnum1"/>
    <w:rsid w:val="00ED34FA"/>
  </w:style>
  <w:style w:type="character" w:customStyle="1" w:styleId="caps">
    <w:name w:val="caps"/>
    <w:rsid w:val="00ED34FA"/>
  </w:style>
  <w:style w:type="character" w:customStyle="1" w:styleId="apple">
    <w:name w:val="apple"/>
    <w:rsid w:val="00ED34FA"/>
  </w:style>
  <w:style w:type="character" w:customStyle="1" w:styleId="CardsFont12ptCharCharCharCharCharCharCharCharCharCharChar">
    <w:name w:val="Cards + Font: 12 pt Char Char Char Char Char Char Char Char Char Char Char"/>
    <w:rsid w:val="00ED34FA"/>
  </w:style>
  <w:style w:type="character" w:customStyle="1" w:styleId="inhoud">
    <w:name w:val="inhoud"/>
    <w:rsid w:val="00ED34FA"/>
  </w:style>
  <w:style w:type="character" w:customStyle="1" w:styleId="CardsUnderlined">
    <w:name w:val="Cards Underlined"/>
    <w:qFormat/>
    <w:rsid w:val="00ED34FA"/>
  </w:style>
  <w:style w:type="character" w:customStyle="1" w:styleId="Cites-AuthorDate">
    <w:name w:val="Cites-Author/Date"/>
    <w:qFormat/>
    <w:rsid w:val="00ED34FA"/>
  </w:style>
  <w:style w:type="character" w:customStyle="1" w:styleId="Highlight">
    <w:name w:val="Highlight"/>
    <w:qFormat/>
    <w:rsid w:val="00ED34FA"/>
  </w:style>
  <w:style w:type="character" w:customStyle="1" w:styleId="UnderliningChar2">
    <w:name w:val="Underlining Char2"/>
    <w:rsid w:val="00ED34FA"/>
  </w:style>
  <w:style w:type="character" w:customStyle="1" w:styleId="UnderliningChar1">
    <w:name w:val="Underlining Char1"/>
    <w:rsid w:val="00ED34FA"/>
  </w:style>
  <w:style w:type="character" w:customStyle="1" w:styleId="smcaps">
    <w:name w:val="smcaps"/>
    <w:rsid w:val="00ED34FA"/>
  </w:style>
  <w:style w:type="character" w:customStyle="1" w:styleId="Style1Char2">
    <w:name w:val="Style1 Char2"/>
    <w:rsid w:val="00ED34FA"/>
  </w:style>
  <w:style w:type="character" w:customStyle="1" w:styleId="inside-head1">
    <w:name w:val="inside-head1"/>
    <w:rsid w:val="00ED34FA"/>
  </w:style>
  <w:style w:type="character" w:customStyle="1" w:styleId="datestamp1">
    <w:name w:val="datestamp1"/>
    <w:rsid w:val="00ED34FA"/>
  </w:style>
  <w:style w:type="character" w:customStyle="1" w:styleId="pagetools1">
    <w:name w:val="pagetools1"/>
    <w:rsid w:val="00ED34FA"/>
  </w:style>
  <w:style w:type="character" w:customStyle="1" w:styleId="smallredtext">
    <w:name w:val="smallredtext"/>
    <w:rsid w:val="00ED34FA"/>
  </w:style>
  <w:style w:type="character" w:customStyle="1" w:styleId="storyheading31">
    <w:name w:val="storyheading31"/>
    <w:rsid w:val="00ED34FA"/>
  </w:style>
  <w:style w:type="character" w:customStyle="1" w:styleId="storydeck31">
    <w:name w:val="storydeck31"/>
    <w:rsid w:val="00ED34FA"/>
  </w:style>
  <w:style w:type="character" w:customStyle="1" w:styleId="subtitle1">
    <w:name w:val="subtitle1"/>
    <w:rsid w:val="00ED34FA"/>
  </w:style>
  <w:style w:type="character" w:customStyle="1" w:styleId="clsbiolink">
    <w:name w:val="clsbiolink"/>
    <w:rsid w:val="00ED34FA"/>
  </w:style>
  <w:style w:type="character" w:customStyle="1" w:styleId="clssmaller">
    <w:name w:val="clssmaller"/>
    <w:rsid w:val="00ED34FA"/>
  </w:style>
  <w:style w:type="character" w:customStyle="1" w:styleId="sm1">
    <w:name w:val="sm1"/>
    <w:rsid w:val="00ED34FA"/>
  </w:style>
  <w:style w:type="character" w:customStyle="1" w:styleId="Style1Char1">
    <w:name w:val="Style1 Char1"/>
    <w:rsid w:val="00ED34FA"/>
  </w:style>
  <w:style w:type="character" w:customStyle="1" w:styleId="noindentChar">
    <w:name w:val="noindent Char"/>
    <w:rsid w:val="00ED34FA"/>
  </w:style>
  <w:style w:type="character" w:customStyle="1" w:styleId="SmallChar1">
    <w:name w:val="Small Char1"/>
    <w:rsid w:val="00ED34FA"/>
  </w:style>
  <w:style w:type="character" w:customStyle="1" w:styleId="fullcite0">
    <w:name w:val="fullcite"/>
    <w:rsid w:val="00ED34FA"/>
  </w:style>
  <w:style w:type="character" w:customStyle="1" w:styleId="Style9ptThickunderline">
    <w:name w:val="Style 9 pt Thick underline"/>
    <w:rsid w:val="00ED34FA"/>
  </w:style>
  <w:style w:type="character" w:customStyle="1" w:styleId="UnderlineChar1">
    <w:name w:val="Underline Char1"/>
    <w:rsid w:val="00ED34FA"/>
  </w:style>
  <w:style w:type="character" w:customStyle="1" w:styleId="CardNotUnderlinedChar">
    <w:name w:val="Card Not Underlined Char"/>
    <w:rsid w:val="00ED34FA"/>
  </w:style>
  <w:style w:type="character" w:customStyle="1" w:styleId="CardNotUnderlinedChar1">
    <w:name w:val="Card Not Underlined Char1"/>
    <w:rsid w:val="00ED34FA"/>
  </w:style>
  <w:style w:type="character" w:customStyle="1" w:styleId="IndexHeadersCharChar">
    <w:name w:val="Index Headers Char Char"/>
    <w:rsid w:val="00ED34FA"/>
  </w:style>
  <w:style w:type="character" w:customStyle="1" w:styleId="CircleChar1">
    <w:name w:val="Circle Char1"/>
    <w:rsid w:val="00ED34FA"/>
  </w:style>
  <w:style w:type="character" w:customStyle="1" w:styleId="textmedium">
    <w:name w:val="textmedium"/>
    <w:rsid w:val="00ED34FA"/>
  </w:style>
  <w:style w:type="character" w:customStyle="1" w:styleId="justify">
    <w:name w:val="justify"/>
    <w:rsid w:val="00ED34FA"/>
  </w:style>
  <w:style w:type="character" w:customStyle="1" w:styleId="SmallCardTextChar">
    <w:name w:val="Small Card Text Char"/>
    <w:rsid w:val="00ED34FA"/>
  </w:style>
  <w:style w:type="character" w:customStyle="1" w:styleId="BodyTextIndentChar1">
    <w:name w:val="Body Text Indent Char1"/>
    <w:basedOn w:val="DefaultParagraphFont"/>
    <w:uiPriority w:val="99"/>
    <w:rsid w:val="00ED34FA"/>
    <w:rPr>
      <w:rFonts w:ascii="Calibri" w:hAnsi="Calibri"/>
    </w:rPr>
  </w:style>
  <w:style w:type="character" w:customStyle="1" w:styleId="BodyText2Char1">
    <w:name w:val="Body Text 2 Char1"/>
    <w:basedOn w:val="DefaultParagraphFont"/>
    <w:rsid w:val="00ED34FA"/>
    <w:rPr>
      <w:rFonts w:ascii="Calibri" w:hAnsi="Calibri"/>
    </w:rPr>
  </w:style>
  <w:style w:type="character" w:customStyle="1" w:styleId="cardChar10">
    <w:name w:val="card Char1"/>
    <w:rsid w:val="00ED34FA"/>
  </w:style>
  <w:style w:type="character" w:customStyle="1" w:styleId="tagChar3">
    <w:name w:val="tag Char3"/>
    <w:rsid w:val="00ED34FA"/>
  </w:style>
  <w:style w:type="character" w:customStyle="1" w:styleId="medium-normal1">
    <w:name w:val="medium-normal1"/>
    <w:rsid w:val="00ED34FA"/>
  </w:style>
  <w:style w:type="character" w:customStyle="1" w:styleId="inside-head">
    <w:name w:val="inside-head"/>
    <w:rsid w:val="00ED34FA"/>
  </w:style>
  <w:style w:type="character" w:customStyle="1" w:styleId="awtw">
    <w:name w:val="awtw"/>
    <w:rsid w:val="00ED34FA"/>
  </w:style>
  <w:style w:type="character" w:customStyle="1" w:styleId="DateChar1">
    <w:name w:val="Date Char1"/>
    <w:aliases w:val="date Char1"/>
    <w:basedOn w:val="DefaultParagraphFont"/>
    <w:uiPriority w:val="99"/>
    <w:rsid w:val="00ED34FA"/>
    <w:rPr>
      <w:rFonts w:ascii="Calibri" w:hAnsi="Calibri"/>
    </w:rPr>
  </w:style>
  <w:style w:type="character" w:customStyle="1" w:styleId="CharacterStyle1">
    <w:name w:val="Character Style 1"/>
    <w:rsid w:val="00ED34FA"/>
  </w:style>
  <w:style w:type="character" w:customStyle="1" w:styleId="CardsCharChar">
    <w:name w:val="Cards Char Char"/>
    <w:rsid w:val="00ED34FA"/>
  </w:style>
  <w:style w:type="character" w:customStyle="1" w:styleId="CardsFont12ptCharChar">
    <w:name w:val="Cards + Font: 12 pt Char Char"/>
    <w:aliases w:val="Thick Underline Char Char,Cards + Font: 12 pt1,Thick Underline1"/>
    <w:rsid w:val="00ED34FA"/>
  </w:style>
  <w:style w:type="character" w:customStyle="1" w:styleId="CitesCharChar">
    <w:name w:val="Cites Char Char"/>
    <w:rsid w:val="00ED34FA"/>
  </w:style>
  <w:style w:type="character" w:customStyle="1" w:styleId="TagsCharChar">
    <w:name w:val="Tags Char Char"/>
    <w:rsid w:val="00ED34FA"/>
  </w:style>
  <w:style w:type="character" w:customStyle="1" w:styleId="ld3">
    <w:name w:val="ld3"/>
    <w:rsid w:val="00ED34FA"/>
  </w:style>
  <w:style w:type="character" w:customStyle="1" w:styleId="5Notunderlined">
    <w:name w:val="5 Not underlined"/>
    <w:rsid w:val="00ED34FA"/>
  </w:style>
  <w:style w:type="character" w:customStyle="1" w:styleId="italic">
    <w:name w:val="italic"/>
    <w:rsid w:val="00ED34FA"/>
  </w:style>
  <w:style w:type="character" w:customStyle="1" w:styleId="stylestylebold12pt">
    <w:name w:val="stylestylebold12pt"/>
    <w:rsid w:val="00ED34FA"/>
  </w:style>
  <w:style w:type="character" w:customStyle="1" w:styleId="QuoteChar1">
    <w:name w:val="Quote Char1"/>
    <w:basedOn w:val="DefaultParagraphFont"/>
    <w:uiPriority w:val="29"/>
    <w:rsid w:val="00ED34FA"/>
    <w:rPr>
      <w:rFonts w:ascii="Calibri" w:hAnsi="Calibri"/>
      <w:i/>
      <w:iCs/>
      <w:color w:val="404040" w:themeColor="text1" w:themeTint="BF"/>
    </w:rPr>
  </w:style>
  <w:style w:type="character" w:customStyle="1" w:styleId="externaledithide">
    <w:name w:val="external_edit_hide"/>
    <w:rsid w:val="00ED34FA"/>
  </w:style>
  <w:style w:type="character" w:customStyle="1" w:styleId="grey10">
    <w:name w:val="grey10"/>
    <w:rsid w:val="00ED34FA"/>
  </w:style>
  <w:style w:type="character" w:customStyle="1" w:styleId="CharacterStyle20">
    <w:name w:val="Character Style 20"/>
    <w:rsid w:val="00ED34FA"/>
  </w:style>
  <w:style w:type="character" w:customStyle="1" w:styleId="Style11ptUnderlineBorderSinglesolidlineAuto05pt">
    <w:name w:val="Style 11 pt Underline Border: : (Single solid line Auto  0.5 pt..."/>
    <w:rsid w:val="00ED34FA"/>
  </w:style>
  <w:style w:type="character" w:customStyle="1" w:styleId="Style11ptBoldUnderline">
    <w:name w:val="Style 11 pt Bold Underline"/>
    <w:rsid w:val="00ED34FA"/>
  </w:style>
  <w:style w:type="character" w:customStyle="1" w:styleId="A9">
    <w:name w:val="A9"/>
    <w:uiPriority w:val="99"/>
    <w:rsid w:val="00ED34FA"/>
  </w:style>
  <w:style w:type="character" w:customStyle="1" w:styleId="CharChar3">
    <w:name w:val="Char Char3"/>
    <w:rsid w:val="00ED34FA"/>
  </w:style>
  <w:style w:type="character" w:customStyle="1" w:styleId="underline1">
    <w:name w:val="underline1"/>
    <w:rsid w:val="00ED34FA"/>
  </w:style>
  <w:style w:type="character" w:customStyle="1" w:styleId="see">
    <w:name w:val="see"/>
    <w:rsid w:val="00ED34FA"/>
  </w:style>
  <w:style w:type="character" w:customStyle="1" w:styleId="lightblue">
    <w:name w:val="lightblue"/>
    <w:rsid w:val="00ED34FA"/>
  </w:style>
  <w:style w:type="character" w:customStyle="1" w:styleId="CharChar11">
    <w:name w:val="Char Char11"/>
    <w:rsid w:val="00ED34FA"/>
  </w:style>
  <w:style w:type="character" w:customStyle="1" w:styleId="CommentSubjectChar1">
    <w:name w:val="Comment Subject Char1"/>
    <w:basedOn w:val="CommentTextChar1"/>
    <w:uiPriority w:val="99"/>
    <w:rsid w:val="00ED34FA"/>
    <w:rPr>
      <w:rFonts w:ascii="Calibri" w:hAnsi="Calibri"/>
      <w:b/>
      <w:bCs/>
      <w:sz w:val="20"/>
      <w:szCs w:val="20"/>
    </w:rPr>
  </w:style>
  <w:style w:type="character" w:customStyle="1" w:styleId="centerheadlines">
    <w:name w:val="centerheadlines"/>
    <w:rsid w:val="00ED34FA"/>
  </w:style>
  <w:style w:type="character" w:customStyle="1" w:styleId="datetime">
    <w:name w:val="datetime"/>
    <w:rsid w:val="00ED34FA"/>
  </w:style>
  <w:style w:type="character" w:customStyle="1" w:styleId="info">
    <w:name w:val="info"/>
    <w:rsid w:val="00ED34FA"/>
  </w:style>
  <w:style w:type="character" w:customStyle="1" w:styleId="datestory">
    <w:name w:val="datestory"/>
    <w:rsid w:val="00ED34FA"/>
  </w:style>
  <w:style w:type="character" w:customStyle="1" w:styleId="A2">
    <w:name w:val="A2"/>
    <w:uiPriority w:val="99"/>
    <w:rsid w:val="00ED34FA"/>
  </w:style>
  <w:style w:type="character" w:customStyle="1" w:styleId="goohl2">
    <w:name w:val="goohl2"/>
    <w:rsid w:val="00ED34FA"/>
  </w:style>
  <w:style w:type="character" w:customStyle="1" w:styleId="goohl0">
    <w:name w:val="goohl0"/>
    <w:rsid w:val="00ED34FA"/>
  </w:style>
  <w:style w:type="character" w:customStyle="1" w:styleId="smallcaps">
    <w:name w:val="smallcaps"/>
    <w:rsid w:val="00ED34FA"/>
  </w:style>
  <w:style w:type="character" w:customStyle="1" w:styleId="StyleUnderlineBorderSinglesolidlineAuto05ptLinew">
    <w:name w:val="Style Underline Border: : (Single solid line Auto  0.5 pt Line w..."/>
    <w:basedOn w:val="DefaultParagraphFont"/>
    <w:rsid w:val="00ED34FA"/>
  </w:style>
  <w:style w:type="character" w:customStyle="1" w:styleId="citeschar10">
    <w:name w:val="citeschar1"/>
    <w:basedOn w:val="DefaultParagraphFont"/>
    <w:rsid w:val="00ED34FA"/>
  </w:style>
  <w:style w:type="character" w:customStyle="1" w:styleId="cardunderlinedchar0">
    <w:name w:val="cardunderlinedchar"/>
    <w:basedOn w:val="DefaultParagraphFont"/>
    <w:rsid w:val="00ED34FA"/>
  </w:style>
  <w:style w:type="paragraph" w:customStyle="1" w:styleId="Style1CharChar">
    <w:name w:val="Style1 Char Char"/>
    <w:basedOn w:val="Normal"/>
    <w:uiPriority w:val="99"/>
    <w:qFormat/>
    <w:rsid w:val="00ED34FA"/>
  </w:style>
  <w:style w:type="character" w:customStyle="1" w:styleId="Style1CharCharChar">
    <w:name w:val="Style1 Char Char Char"/>
    <w:locked/>
    <w:rsid w:val="00ED34FA"/>
  </w:style>
  <w:style w:type="character" w:customStyle="1" w:styleId="SubtitleChar1">
    <w:name w:val="Subtitle Char1"/>
    <w:aliases w:val="Underlined card text Char1"/>
    <w:basedOn w:val="DefaultParagraphFont"/>
    <w:rsid w:val="00ED34FA"/>
  </w:style>
  <w:style w:type="character" w:customStyle="1" w:styleId="FootnoteTextChar1">
    <w:name w:val="Footnote Text Char1"/>
    <w:basedOn w:val="DefaultParagraphFont"/>
    <w:rsid w:val="00ED34FA"/>
    <w:rPr>
      <w:rFonts w:ascii="Calibri" w:hAnsi="Calibri"/>
      <w:sz w:val="20"/>
      <w:szCs w:val="20"/>
    </w:rPr>
  </w:style>
  <w:style w:type="character" w:customStyle="1" w:styleId="submitted-date">
    <w:name w:val="submitted-date"/>
    <w:rsid w:val="00ED34FA"/>
  </w:style>
  <w:style w:type="character" w:customStyle="1" w:styleId="headline">
    <w:name w:val="headline"/>
    <w:rsid w:val="00ED34FA"/>
  </w:style>
  <w:style w:type="character" w:customStyle="1" w:styleId="provider">
    <w:name w:val="provider"/>
    <w:basedOn w:val="DefaultParagraphFont"/>
    <w:rsid w:val="00ED34FA"/>
  </w:style>
  <w:style w:type="character" w:customStyle="1" w:styleId="ilad">
    <w:name w:val="il_ad"/>
    <w:rsid w:val="00ED34FA"/>
  </w:style>
  <w:style w:type="character" w:customStyle="1" w:styleId="grame">
    <w:name w:val="grame"/>
    <w:rsid w:val="00ED34FA"/>
  </w:style>
  <w:style w:type="character" w:customStyle="1" w:styleId="spelle">
    <w:name w:val="spelle"/>
    <w:rsid w:val="00ED34FA"/>
  </w:style>
  <w:style w:type="character" w:customStyle="1" w:styleId="vitstorybyline">
    <w:name w:val="vitstorybyline"/>
    <w:rsid w:val="00ED34FA"/>
  </w:style>
  <w:style w:type="character" w:customStyle="1" w:styleId="yahoobuzzbadge-form">
    <w:name w:val="yahoobuzzbadge-form"/>
    <w:rsid w:val="00ED34FA"/>
  </w:style>
  <w:style w:type="character" w:customStyle="1" w:styleId="tickerlinx">
    <w:name w:val="tickerlinx"/>
    <w:rsid w:val="00ED34FA"/>
  </w:style>
  <w:style w:type="character" w:customStyle="1" w:styleId="post-author">
    <w:name w:val="post-author"/>
    <w:rsid w:val="00ED34FA"/>
  </w:style>
  <w:style w:type="character" w:customStyle="1" w:styleId="post-timestamp">
    <w:name w:val="post-timestamp"/>
    <w:rsid w:val="00ED34FA"/>
  </w:style>
  <w:style w:type="character" w:customStyle="1" w:styleId="mw-headline">
    <w:name w:val="mw-headline"/>
    <w:rsid w:val="00ED34FA"/>
  </w:style>
  <w:style w:type="character" w:customStyle="1" w:styleId="month">
    <w:name w:val="month"/>
    <w:rsid w:val="00ED34FA"/>
  </w:style>
  <w:style w:type="character" w:customStyle="1" w:styleId="texttitlebigred">
    <w:name w:val="texttitlebigred"/>
    <w:rsid w:val="00ED34FA"/>
  </w:style>
  <w:style w:type="character" w:customStyle="1" w:styleId="subtitles">
    <w:name w:val="subtitles"/>
    <w:rsid w:val="00ED34FA"/>
  </w:style>
  <w:style w:type="character" w:customStyle="1" w:styleId="UnderlineCharChar1">
    <w:name w:val="Underline Char Char1"/>
    <w:rsid w:val="00ED34FA"/>
  </w:style>
  <w:style w:type="character" w:customStyle="1" w:styleId="CiteCardChar1">
    <w:name w:val="Cite_Card Char1"/>
    <w:rsid w:val="00ED34FA"/>
  </w:style>
  <w:style w:type="character" w:customStyle="1" w:styleId="ptitleinside">
    <w:name w:val="p_title_inside"/>
    <w:rsid w:val="00ED34FA"/>
  </w:style>
  <w:style w:type="character" w:customStyle="1" w:styleId="paramv">
    <w:name w:val="paramv"/>
    <w:rsid w:val="00ED34FA"/>
  </w:style>
  <w:style w:type="character" w:customStyle="1" w:styleId="quotepeekbase">
    <w:name w:val="quotepeekbase"/>
    <w:rsid w:val="00ED34FA"/>
  </w:style>
  <w:style w:type="character" w:customStyle="1" w:styleId="symbol">
    <w:name w:val="symbol"/>
    <w:rsid w:val="00ED34FA"/>
  </w:style>
  <w:style w:type="character" w:customStyle="1" w:styleId="data">
    <w:name w:val="data"/>
    <w:rsid w:val="00ED34FA"/>
  </w:style>
  <w:style w:type="character" w:customStyle="1" w:styleId="cross-head">
    <w:name w:val="cross-head"/>
    <w:rsid w:val="00ED34FA"/>
  </w:style>
  <w:style w:type="character" w:customStyle="1" w:styleId="scaps">
    <w:name w:val="scaps"/>
    <w:rsid w:val="00ED34FA"/>
  </w:style>
  <w:style w:type="character" w:customStyle="1" w:styleId="pub-date">
    <w:name w:val="pub-date"/>
    <w:rsid w:val="00ED34FA"/>
  </w:style>
  <w:style w:type="character" w:customStyle="1" w:styleId="AuthorDateF4">
    <w:name w:val="Author Date (F4)"/>
    <w:rsid w:val="00ED34FA"/>
  </w:style>
  <w:style w:type="character" w:customStyle="1" w:styleId="BoldUnderlineF6">
    <w:name w:val="Bold Underline (F6)"/>
    <w:rsid w:val="00ED34FA"/>
  </w:style>
  <w:style w:type="character" w:customStyle="1" w:styleId="grouptext">
    <w:name w:val="group_text"/>
    <w:rsid w:val="00ED34FA"/>
  </w:style>
  <w:style w:type="character" w:customStyle="1" w:styleId="authors">
    <w:name w:val="authors"/>
    <w:rsid w:val="00ED34FA"/>
  </w:style>
  <w:style w:type="character" w:customStyle="1" w:styleId="date-display-single">
    <w:name w:val="date-display-single"/>
    <w:rsid w:val="00ED34FA"/>
  </w:style>
  <w:style w:type="character" w:customStyle="1" w:styleId="verdana12grey1">
    <w:name w:val="verdana12grey1"/>
    <w:rsid w:val="00ED34FA"/>
  </w:style>
  <w:style w:type="character" w:customStyle="1" w:styleId="verdana9grey1a">
    <w:name w:val="verdana9grey1a"/>
    <w:rsid w:val="00ED34FA"/>
  </w:style>
  <w:style w:type="character" w:customStyle="1" w:styleId="nn-twttr-share-btn">
    <w:name w:val="nn-twttr-share-btn"/>
    <w:rsid w:val="00ED34FA"/>
  </w:style>
  <w:style w:type="character" w:customStyle="1" w:styleId="count">
    <w:name w:val="count"/>
    <w:rsid w:val="00ED34FA"/>
  </w:style>
  <w:style w:type="character" w:customStyle="1" w:styleId="fbbuttontext">
    <w:name w:val="fb_button_text"/>
    <w:rsid w:val="00ED34FA"/>
  </w:style>
  <w:style w:type="character" w:customStyle="1" w:styleId="comment-count">
    <w:name w:val="comment-count"/>
    <w:rsid w:val="00ED34FA"/>
  </w:style>
  <w:style w:type="character" w:customStyle="1" w:styleId="comment-count-text">
    <w:name w:val="comment-count-text"/>
    <w:rsid w:val="00ED34FA"/>
  </w:style>
  <w:style w:type="character" w:customStyle="1" w:styleId="author-name">
    <w:name w:val="author-name"/>
    <w:rsid w:val="00ED34FA"/>
  </w:style>
  <w:style w:type="paragraph" w:styleId="z-TopofForm">
    <w:name w:val="HTML Top of Form"/>
    <w:basedOn w:val="Normal"/>
    <w:next w:val="Normal"/>
    <w:link w:val="z-TopofFormChar"/>
    <w:hidden/>
    <w:uiPriority w:val="99"/>
    <w:unhideWhenUsed/>
    <w:rsid w:val="00ED34FA"/>
    <w:pPr>
      <w:pBdr>
        <w:bottom w:val="single" w:sz="6" w:space="1" w:color="auto"/>
      </w:pBdr>
      <w:jc w:val="center"/>
    </w:pPr>
    <w:rPr>
      <w:vanish/>
      <w:szCs w:val="16"/>
    </w:rPr>
  </w:style>
  <w:style w:type="character" w:customStyle="1" w:styleId="z-TopofFormChar">
    <w:name w:val="z-Top of Form Char"/>
    <w:basedOn w:val="DefaultParagraphFont"/>
    <w:link w:val="z-TopofForm"/>
    <w:uiPriority w:val="99"/>
    <w:rsid w:val="00ED34FA"/>
    <w:rPr>
      <w:rFonts w:ascii="Calibri" w:hAnsi="Calibri" w:cs="Calibri"/>
      <w:vanish/>
      <w:sz w:val="22"/>
      <w:szCs w:val="16"/>
    </w:rPr>
  </w:style>
  <w:style w:type="character" w:customStyle="1" w:styleId="z-TopofFormChar1">
    <w:name w:val="z-Top of Form Char1"/>
    <w:basedOn w:val="DefaultParagraphFont"/>
    <w:uiPriority w:val="99"/>
    <w:rsid w:val="00ED34FA"/>
  </w:style>
  <w:style w:type="paragraph" w:styleId="z-BottomofForm">
    <w:name w:val="HTML Bottom of Form"/>
    <w:basedOn w:val="Normal"/>
    <w:next w:val="Normal"/>
    <w:link w:val="z-BottomofFormChar"/>
    <w:hidden/>
    <w:uiPriority w:val="99"/>
    <w:unhideWhenUsed/>
    <w:rsid w:val="00ED34FA"/>
    <w:pPr>
      <w:pBdr>
        <w:top w:val="single" w:sz="6" w:space="1" w:color="auto"/>
      </w:pBdr>
      <w:jc w:val="center"/>
    </w:pPr>
    <w:rPr>
      <w:vanish/>
      <w:szCs w:val="16"/>
    </w:rPr>
  </w:style>
  <w:style w:type="character" w:customStyle="1" w:styleId="z-BottomofFormChar">
    <w:name w:val="z-Bottom of Form Char"/>
    <w:basedOn w:val="DefaultParagraphFont"/>
    <w:link w:val="z-BottomofForm"/>
    <w:uiPriority w:val="99"/>
    <w:rsid w:val="00ED34FA"/>
    <w:rPr>
      <w:rFonts w:ascii="Calibri" w:hAnsi="Calibri" w:cs="Calibri"/>
      <w:vanish/>
      <w:sz w:val="22"/>
      <w:szCs w:val="16"/>
    </w:rPr>
  </w:style>
  <w:style w:type="character" w:customStyle="1" w:styleId="z-BottomofFormChar1">
    <w:name w:val="z-Bottom of Form Char1"/>
    <w:basedOn w:val="DefaultParagraphFont"/>
    <w:uiPriority w:val="99"/>
    <w:rsid w:val="00ED34FA"/>
  </w:style>
  <w:style w:type="character" w:customStyle="1" w:styleId="lightheader">
    <w:name w:val="lightheader"/>
    <w:rsid w:val="00ED34FA"/>
  </w:style>
  <w:style w:type="character" w:customStyle="1" w:styleId="CiteCardCharCharCharCharChar">
    <w:name w:val="Cite_Card Char Char Char Char Char"/>
    <w:rsid w:val="00ED34FA"/>
  </w:style>
  <w:style w:type="character" w:customStyle="1" w:styleId="CiteCardCharCharCharCharCharChar">
    <w:name w:val="Cite_Card Char Char Char Char Char Char"/>
    <w:rsid w:val="00ED34FA"/>
  </w:style>
  <w:style w:type="character" w:customStyle="1" w:styleId="yahoobuzzbadge">
    <w:name w:val="yahoobuzzbadge"/>
    <w:rsid w:val="00ED34FA"/>
  </w:style>
  <w:style w:type="character" w:customStyle="1" w:styleId="fbsharecountinner">
    <w:name w:val="fb_share_count_inner"/>
    <w:rsid w:val="00ED34FA"/>
  </w:style>
  <w:style w:type="character" w:customStyle="1" w:styleId="fbconnectbuttontext">
    <w:name w:val="fbconnectbutton_text"/>
    <w:rsid w:val="00ED34FA"/>
  </w:style>
  <w:style w:type="character" w:customStyle="1" w:styleId="StrongEmphasis">
    <w:name w:val="Strong Emphasis"/>
    <w:rsid w:val="00ED34FA"/>
  </w:style>
  <w:style w:type="character" w:customStyle="1" w:styleId="Caption2">
    <w:name w:val="Caption2"/>
    <w:rsid w:val="00ED34FA"/>
  </w:style>
  <w:style w:type="character" w:customStyle="1" w:styleId="Style11ptItalicUnderline">
    <w:name w:val="Style 11 pt Italic Underline"/>
    <w:rsid w:val="00ED34FA"/>
  </w:style>
  <w:style w:type="character" w:customStyle="1" w:styleId="Style11ptItalic">
    <w:name w:val="Style 11 pt Italic"/>
    <w:rsid w:val="00ED34FA"/>
  </w:style>
  <w:style w:type="character" w:customStyle="1" w:styleId="Style6pt">
    <w:name w:val="Style 6 pt"/>
    <w:qFormat/>
    <w:rsid w:val="00ED34FA"/>
  </w:style>
  <w:style w:type="character" w:customStyle="1" w:styleId="article-articlebody">
    <w:name w:val="article-articlebody"/>
    <w:basedOn w:val="DefaultParagraphFont"/>
    <w:rsid w:val="00ED34FA"/>
  </w:style>
  <w:style w:type="character" w:customStyle="1" w:styleId="pageheader0">
    <w:name w:val="pageheader"/>
    <w:basedOn w:val="DefaultParagraphFont"/>
    <w:rsid w:val="00ED34FA"/>
  </w:style>
  <w:style w:type="character" w:customStyle="1" w:styleId="AuthorCharChar">
    <w:name w:val="Author Char Char"/>
    <w:rsid w:val="00ED34FA"/>
  </w:style>
  <w:style w:type="character" w:customStyle="1" w:styleId="smallchar2">
    <w:name w:val="smallchar"/>
    <w:basedOn w:val="DefaultParagraphFont"/>
    <w:rsid w:val="00ED34FA"/>
  </w:style>
  <w:style w:type="character" w:customStyle="1" w:styleId="Shortcite">
    <w:name w:val="Shortcite"/>
    <w:rsid w:val="00ED34FA"/>
  </w:style>
  <w:style w:type="character" w:customStyle="1" w:styleId="Longcite">
    <w:name w:val="Longcite"/>
    <w:rsid w:val="00ED34FA"/>
  </w:style>
  <w:style w:type="character" w:customStyle="1" w:styleId="StyleStyle7pt8pt">
    <w:name w:val="Style Style 7 pt + 8 pt"/>
    <w:rsid w:val="00ED34FA"/>
  </w:style>
  <w:style w:type="character" w:customStyle="1" w:styleId="StyleStyleThickunderlineBold1">
    <w:name w:val="Style Style Thick underline + Bold1"/>
    <w:rsid w:val="00ED34FA"/>
  </w:style>
  <w:style w:type="character" w:customStyle="1" w:styleId="StyleUnderline2">
    <w:name w:val="Style Underline2"/>
    <w:rsid w:val="00ED34FA"/>
  </w:style>
  <w:style w:type="character" w:customStyle="1" w:styleId="address">
    <w:name w:val="address"/>
    <w:rsid w:val="00ED34FA"/>
  </w:style>
  <w:style w:type="character" w:customStyle="1" w:styleId="NormalizationChar">
    <w:name w:val="Normalization Char"/>
    <w:rsid w:val="00ED34FA"/>
  </w:style>
  <w:style w:type="character" w:customStyle="1" w:styleId="maintextbldleft">
    <w:name w:val="maintextbldleft"/>
    <w:basedOn w:val="DefaultParagraphFont"/>
    <w:rsid w:val="00ED34FA"/>
  </w:style>
  <w:style w:type="character" w:customStyle="1" w:styleId="maintextleft">
    <w:name w:val="maintextleft"/>
    <w:basedOn w:val="DefaultParagraphFont"/>
    <w:rsid w:val="00ED34FA"/>
  </w:style>
  <w:style w:type="character" w:customStyle="1" w:styleId="highlight0">
    <w:name w:val="highlight"/>
    <w:rsid w:val="00ED34FA"/>
  </w:style>
  <w:style w:type="character" w:customStyle="1" w:styleId="Shrinker">
    <w:name w:val="Shrinker"/>
    <w:rsid w:val="00ED34FA"/>
  </w:style>
  <w:style w:type="character" w:customStyle="1" w:styleId="heading2char0">
    <w:name w:val="heading2char"/>
    <w:basedOn w:val="DefaultParagraphFont"/>
    <w:rsid w:val="00ED34FA"/>
  </w:style>
  <w:style w:type="character" w:customStyle="1" w:styleId="heading3char1">
    <w:name w:val="heading3char1"/>
    <w:basedOn w:val="DefaultParagraphFont"/>
    <w:rsid w:val="00ED34FA"/>
  </w:style>
  <w:style w:type="character" w:customStyle="1" w:styleId="underlinea">
    <w:name w:val="underlinea"/>
    <w:basedOn w:val="DefaultParagraphFont"/>
    <w:rsid w:val="00ED34FA"/>
  </w:style>
  <w:style w:type="character" w:customStyle="1" w:styleId="StyleUnderlineChar9pt2">
    <w:name w:val="Style Underline Char + 9 pt2"/>
    <w:rsid w:val="00ED34FA"/>
  </w:style>
  <w:style w:type="character" w:customStyle="1" w:styleId="StyleUnderlineChar9ptBold1">
    <w:name w:val="Style Underline Char + 9 pt Bold1"/>
    <w:rsid w:val="00ED34FA"/>
  </w:style>
  <w:style w:type="character" w:customStyle="1" w:styleId="FontStyle329">
    <w:name w:val="Font Style329"/>
    <w:uiPriority w:val="99"/>
    <w:rsid w:val="00ED34FA"/>
  </w:style>
  <w:style w:type="character" w:customStyle="1" w:styleId="FontStyle291">
    <w:name w:val="Font Style291"/>
    <w:uiPriority w:val="99"/>
    <w:rsid w:val="00ED34FA"/>
  </w:style>
  <w:style w:type="character" w:customStyle="1" w:styleId="FontStyle232">
    <w:name w:val="Font Style232"/>
    <w:uiPriority w:val="99"/>
    <w:rsid w:val="00ED34FA"/>
  </w:style>
  <w:style w:type="character" w:customStyle="1" w:styleId="erasure">
    <w:name w:val="erasure"/>
    <w:rsid w:val="00ED34FA"/>
  </w:style>
  <w:style w:type="character" w:customStyle="1" w:styleId="MicroTextCharChar">
    <w:name w:val="MicroText Char Char"/>
    <w:rsid w:val="00ED34FA"/>
  </w:style>
  <w:style w:type="character" w:customStyle="1" w:styleId="pmterms11">
    <w:name w:val="pmterms11"/>
    <w:rsid w:val="00ED34FA"/>
  </w:style>
  <w:style w:type="character" w:customStyle="1" w:styleId="style61">
    <w:name w:val="style6"/>
    <w:rsid w:val="00ED34FA"/>
  </w:style>
  <w:style w:type="character" w:customStyle="1" w:styleId="Title2">
    <w:name w:val="Title2"/>
    <w:basedOn w:val="DefaultParagraphFont"/>
    <w:rsid w:val="00ED34FA"/>
  </w:style>
  <w:style w:type="character" w:customStyle="1" w:styleId="pmterms12">
    <w:name w:val="pmterms12"/>
    <w:basedOn w:val="DefaultParagraphFont"/>
    <w:rsid w:val="00ED34FA"/>
  </w:style>
  <w:style w:type="character" w:customStyle="1" w:styleId="BoldandUnderlineChar1Char2Char">
    <w:name w:val="Bold and Underline Char1 Char2 Char"/>
    <w:basedOn w:val="DefaultParagraphFont"/>
    <w:rsid w:val="00ED34FA"/>
  </w:style>
  <w:style w:type="character" w:customStyle="1" w:styleId="cardtextsmallCharCharCharCharCharCharCharCharCharCharCharChar">
    <w:name w:val="card text small Char Char Char Char Char Char Char Char Char Char Char Char"/>
    <w:basedOn w:val="DefaultParagraphFont"/>
    <w:rsid w:val="00ED34FA"/>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ED34FA"/>
  </w:style>
  <w:style w:type="character" w:customStyle="1" w:styleId="Heading2CharCharChar1CharChar">
    <w:name w:val="Heading 2 Char Char Char1 Char Char"/>
    <w:aliases w:val="Heading 2 Char Char2 Char Char,Heading 2 Char1 Char Char Char Char,Heading 2 Char1 Char1 Char Char Char,Heading 2 Char1 Char Char Char Char Char Char"/>
    <w:basedOn w:val="DefaultParagraphFont"/>
    <w:rsid w:val="00ED34FA"/>
  </w:style>
  <w:style w:type="character" w:customStyle="1" w:styleId="pmterms2">
    <w:name w:val="pmterms2"/>
    <w:basedOn w:val="DefaultParagraphFont"/>
    <w:rsid w:val="00ED34FA"/>
  </w:style>
  <w:style w:type="character" w:customStyle="1" w:styleId="BoldandUnderlineChar5CharCharCharCharCharCharCharChar">
    <w:name w:val="Bold and Underline Char5 Char Char Char Char Char Char Char Char"/>
    <w:basedOn w:val="DefaultParagraphFont"/>
    <w:rsid w:val="00ED34FA"/>
  </w:style>
  <w:style w:type="character" w:customStyle="1" w:styleId="StyleCardTextUnderline3Char">
    <w:name w:val="Style Card Text + Underline3 Char"/>
    <w:basedOn w:val="DefaultParagraphFont"/>
    <w:rsid w:val="00ED34FA"/>
  </w:style>
  <w:style w:type="character" w:customStyle="1" w:styleId="BoldandUnderlineChar1Char2CharChar">
    <w:name w:val="Bold and Underline Char1 Char2 Char Char"/>
    <w:basedOn w:val="DefaultParagraphFont"/>
    <w:rsid w:val="00ED34FA"/>
  </w:style>
  <w:style w:type="character" w:customStyle="1" w:styleId="UnderlineChar1Char1">
    <w:name w:val="Underline Char1 Char1"/>
    <w:basedOn w:val="DefaultParagraphFont"/>
    <w:rsid w:val="00ED34FA"/>
  </w:style>
  <w:style w:type="character" w:customStyle="1" w:styleId="UnderlineChar6CharCharCharCharCharCharCharChar">
    <w:name w:val="Underline Char6 Char Char Char Char Char Char Char Char"/>
    <w:basedOn w:val="DefaultParagraphFont"/>
    <w:rsid w:val="00ED34FA"/>
  </w:style>
  <w:style w:type="character" w:customStyle="1" w:styleId="BodyTextIndent2Char1">
    <w:name w:val="Body Text Indent 2 Char1"/>
    <w:basedOn w:val="DefaultParagraphFont"/>
    <w:rsid w:val="00ED34FA"/>
  </w:style>
  <w:style w:type="character" w:customStyle="1" w:styleId="Style2CharChar">
    <w:name w:val="Style2 Char Char"/>
    <w:basedOn w:val="DefaultParagraphFont"/>
    <w:rsid w:val="00ED34FA"/>
  </w:style>
  <w:style w:type="character" w:customStyle="1" w:styleId="DebateCiteCharCharChar">
    <w:name w:val="Debate Cite Char Char Char"/>
    <w:basedOn w:val="DefaultParagraphFont"/>
    <w:rsid w:val="00ED34FA"/>
  </w:style>
  <w:style w:type="paragraph" w:styleId="BodyTextFirstIndent">
    <w:name w:val="Body Text First Indent"/>
    <w:basedOn w:val="BodyText0"/>
    <w:link w:val="BodyTextFirstIndentChar1"/>
    <w:unhideWhenUsed/>
    <w:rsid w:val="00ED34FA"/>
    <w:pPr>
      <w:spacing w:after="120"/>
      <w:ind w:firstLine="360"/>
    </w:pPr>
    <w:rPr>
      <w:rFonts w:eastAsiaTheme="minorHAnsi"/>
      <w:sz w:val="16"/>
    </w:rPr>
  </w:style>
  <w:style w:type="character" w:customStyle="1" w:styleId="BodyTextFirstIndentChar1">
    <w:name w:val="Body Text First Indent Char1"/>
    <w:basedOn w:val="BodyTextChar"/>
    <w:link w:val="BodyTextFirstIndent"/>
    <w:rsid w:val="00ED34FA"/>
    <w:rPr>
      <w:rFonts w:ascii="Calibri" w:eastAsiaTheme="minorHAnsi" w:hAnsi="Calibri" w:cs="Calibri"/>
      <w:sz w:val="16"/>
    </w:rPr>
  </w:style>
  <w:style w:type="character" w:customStyle="1" w:styleId="BodyText3Char1">
    <w:name w:val="Body Text 3 Char1"/>
    <w:basedOn w:val="DefaultParagraphFont"/>
    <w:rsid w:val="00ED34FA"/>
    <w:rPr>
      <w:rFonts w:ascii="Calibri" w:hAnsi="Calibri"/>
      <w:sz w:val="16"/>
      <w:szCs w:val="16"/>
    </w:rPr>
  </w:style>
  <w:style w:type="character" w:customStyle="1" w:styleId="Style10ptBold">
    <w:name w:val="Style 10 pt Bold"/>
    <w:basedOn w:val="DefaultParagraphFont"/>
    <w:rsid w:val="00ED34FA"/>
  </w:style>
  <w:style w:type="character" w:customStyle="1" w:styleId="text9">
    <w:name w:val="text9"/>
    <w:basedOn w:val="DefaultParagraphFont"/>
    <w:rsid w:val="00ED34FA"/>
  </w:style>
  <w:style w:type="character" w:customStyle="1" w:styleId="text21">
    <w:name w:val="text21"/>
    <w:basedOn w:val="DefaultParagraphFont"/>
    <w:rsid w:val="00ED34FA"/>
  </w:style>
  <w:style w:type="character" w:customStyle="1" w:styleId="text19">
    <w:name w:val="text19"/>
    <w:basedOn w:val="DefaultParagraphFont"/>
    <w:rsid w:val="00ED34FA"/>
  </w:style>
  <w:style w:type="character" w:customStyle="1" w:styleId="TagChar30">
    <w:name w:val="Tag Char3"/>
    <w:basedOn w:val="DefaultParagraphFont"/>
    <w:rsid w:val="00ED34FA"/>
  </w:style>
  <w:style w:type="character" w:customStyle="1" w:styleId="term2">
    <w:name w:val="term2"/>
    <w:basedOn w:val="DefaultParagraphFont"/>
    <w:rsid w:val="00ED34FA"/>
  </w:style>
  <w:style w:type="character" w:customStyle="1" w:styleId="ToReadChar">
    <w:name w:val="To Read Char"/>
    <w:basedOn w:val="DefaultParagraphFont"/>
    <w:rsid w:val="00ED34FA"/>
  </w:style>
  <w:style w:type="character" w:customStyle="1" w:styleId="ToReadCharChar">
    <w:name w:val="To Read Char Char"/>
    <w:basedOn w:val="DefaultParagraphFont"/>
    <w:rsid w:val="00ED34FA"/>
  </w:style>
  <w:style w:type="character" w:customStyle="1" w:styleId="bio">
    <w:name w:val="bio"/>
    <w:basedOn w:val="DefaultParagraphFont"/>
    <w:rsid w:val="00ED34FA"/>
  </w:style>
  <w:style w:type="character" w:customStyle="1" w:styleId="storytextstyle">
    <w:name w:val="storytextstyle"/>
    <w:basedOn w:val="DefaultParagraphFont"/>
    <w:rsid w:val="00ED34FA"/>
  </w:style>
  <w:style w:type="character" w:customStyle="1" w:styleId="cardunderlinedCharChar">
    <w:name w:val="card underlined Char Char"/>
    <w:basedOn w:val="DefaultParagraphFont"/>
    <w:rsid w:val="00ED34FA"/>
  </w:style>
  <w:style w:type="character" w:customStyle="1" w:styleId="Style2Char1">
    <w:name w:val="Style2 Char1"/>
    <w:basedOn w:val="DefaultParagraphFont"/>
    <w:rsid w:val="00ED34FA"/>
  </w:style>
  <w:style w:type="character" w:customStyle="1" w:styleId="articlehead21">
    <w:name w:val="articlehead21"/>
    <w:basedOn w:val="DefaultParagraphFont"/>
    <w:rsid w:val="00ED34FA"/>
  </w:style>
  <w:style w:type="character" w:customStyle="1" w:styleId="BoldandUnderlineChar2Char1">
    <w:name w:val="Bold and Underline Char2 Char1"/>
    <w:basedOn w:val="DefaultParagraphFont"/>
    <w:rsid w:val="00ED34FA"/>
  </w:style>
  <w:style w:type="character" w:customStyle="1" w:styleId="TagCiteChar10">
    <w:name w:val="Tag/Cite Char1"/>
    <w:basedOn w:val="DefaultParagraphFont"/>
    <w:rsid w:val="00ED34FA"/>
  </w:style>
  <w:style w:type="character" w:customStyle="1" w:styleId="Normal2">
    <w:name w:val="Normal2"/>
    <w:basedOn w:val="DefaultParagraphFont"/>
    <w:rsid w:val="00ED34FA"/>
  </w:style>
  <w:style w:type="character" w:customStyle="1" w:styleId="CardCharChar0">
    <w:name w:val="Card Char Char"/>
    <w:basedOn w:val="DefaultParagraphFont"/>
    <w:rsid w:val="00ED34FA"/>
  </w:style>
  <w:style w:type="character" w:customStyle="1" w:styleId="BriefTitle1Char">
    <w:name w:val="Brief Title 1 Char"/>
    <w:basedOn w:val="DefaultParagraphFont"/>
    <w:rsid w:val="00ED34FA"/>
  </w:style>
  <w:style w:type="character" w:customStyle="1" w:styleId="TagCiteCharChar">
    <w:name w:val="Tag/Cite Char Char"/>
    <w:basedOn w:val="DefaultParagraphFont"/>
    <w:rsid w:val="00ED34FA"/>
  </w:style>
  <w:style w:type="character" w:customStyle="1" w:styleId="btx">
    <w:name w:val="btx"/>
    <w:basedOn w:val="DefaultParagraphFont"/>
    <w:rsid w:val="00ED34FA"/>
  </w:style>
  <w:style w:type="character" w:customStyle="1" w:styleId="prodgeneral1">
    <w:name w:val="prodgeneral1"/>
    <w:basedOn w:val="DefaultParagraphFont"/>
    <w:rsid w:val="00ED34FA"/>
  </w:style>
  <w:style w:type="character" w:customStyle="1" w:styleId="texto11">
    <w:name w:val="texto11"/>
    <w:basedOn w:val="DefaultParagraphFont"/>
    <w:rsid w:val="00ED34FA"/>
  </w:style>
  <w:style w:type="character" w:customStyle="1" w:styleId="summary1">
    <w:name w:val="summary1"/>
    <w:basedOn w:val="DefaultParagraphFont"/>
    <w:rsid w:val="00ED34FA"/>
  </w:style>
  <w:style w:type="character" w:customStyle="1" w:styleId="text3">
    <w:name w:val="text3"/>
    <w:basedOn w:val="DefaultParagraphFont"/>
    <w:rsid w:val="00ED34FA"/>
  </w:style>
  <w:style w:type="character" w:customStyle="1" w:styleId="featurecontentgray1">
    <w:name w:val="featurecontentgray1"/>
    <w:basedOn w:val="DefaultParagraphFont"/>
    <w:rsid w:val="00ED34FA"/>
  </w:style>
  <w:style w:type="character" w:customStyle="1" w:styleId="CardCharCharChar">
    <w:name w:val="Card Char Char Char"/>
    <w:basedOn w:val="DefaultParagraphFont"/>
    <w:rsid w:val="00ED34FA"/>
  </w:style>
  <w:style w:type="character" w:customStyle="1" w:styleId="big1">
    <w:name w:val="big1"/>
    <w:basedOn w:val="DefaultParagraphFont"/>
    <w:rsid w:val="00ED34FA"/>
  </w:style>
  <w:style w:type="character" w:customStyle="1" w:styleId="articletitle1">
    <w:name w:val="articletitle1"/>
    <w:basedOn w:val="DefaultParagraphFont"/>
    <w:rsid w:val="00ED34FA"/>
  </w:style>
  <w:style w:type="character" w:customStyle="1" w:styleId="prodgeneral">
    <w:name w:val="prodgeneral"/>
    <w:basedOn w:val="DefaultParagraphFont"/>
    <w:rsid w:val="00ED34FA"/>
  </w:style>
  <w:style w:type="character" w:customStyle="1" w:styleId="StyleUnderline1">
    <w:name w:val="Style Underline1"/>
    <w:basedOn w:val="DefaultParagraphFont"/>
    <w:rsid w:val="00ED34FA"/>
  </w:style>
  <w:style w:type="character" w:customStyle="1" w:styleId="Style10pt">
    <w:name w:val="Style 10 pt"/>
    <w:basedOn w:val="DefaultParagraphFont"/>
    <w:rsid w:val="00ED34FA"/>
  </w:style>
  <w:style w:type="character" w:customStyle="1" w:styleId="StyleUnderlineChar0">
    <w:name w:val="Style Underline + Char"/>
    <w:basedOn w:val="DefaultParagraphFont"/>
    <w:rsid w:val="00ED34FA"/>
  </w:style>
  <w:style w:type="character" w:customStyle="1" w:styleId="highlightChar">
    <w:name w:val="highlight Char"/>
    <w:basedOn w:val="DefaultParagraphFont"/>
    <w:rsid w:val="00ED34FA"/>
  </w:style>
  <w:style w:type="character" w:customStyle="1" w:styleId="citeChar0">
    <w:name w:val="cite Char"/>
    <w:basedOn w:val="DefaultParagraphFont"/>
    <w:rsid w:val="00ED34FA"/>
  </w:style>
  <w:style w:type="character" w:customStyle="1" w:styleId="OffensiveLanguageChar">
    <w:name w:val="Offensive Language Char"/>
    <w:rsid w:val="00ED34FA"/>
  </w:style>
  <w:style w:type="character" w:customStyle="1" w:styleId="highlightedsearchterm">
    <w:name w:val="highlightedsearchterm"/>
    <w:basedOn w:val="DefaultParagraphFont"/>
    <w:rsid w:val="00ED34FA"/>
  </w:style>
  <w:style w:type="character" w:customStyle="1" w:styleId="yellowfadeinnerspan">
    <w:name w:val="yellowfadeinnerspan"/>
    <w:rsid w:val="00ED34FA"/>
  </w:style>
  <w:style w:type="character" w:customStyle="1" w:styleId="BoldUnderlineCharChar">
    <w:name w:val="BoldUnderline Char Char"/>
    <w:rsid w:val="00ED34FA"/>
  </w:style>
  <w:style w:type="character" w:customStyle="1" w:styleId="ipa">
    <w:name w:val="ipa"/>
    <w:basedOn w:val="DefaultParagraphFont"/>
    <w:rsid w:val="00ED34FA"/>
  </w:style>
  <w:style w:type="table" w:customStyle="1" w:styleId="TableGrid1">
    <w:name w:val="Table Grid1"/>
    <w:basedOn w:val="TableNormal"/>
    <w:rsid w:val="00ED34FA"/>
    <w:pPr>
      <w:spacing w:after="160" w:line="259" w:lineRule="auto"/>
    </w:pPr>
    <w:rPr>
      <w:rFonts w:eastAsiaTheme="minorHAnsi"/>
      <w:sz w:val="22"/>
      <w:szCs w:val="22"/>
    </w:rPr>
    <w:tblPr/>
  </w:style>
  <w:style w:type="character" w:customStyle="1" w:styleId="StyleciteChar">
    <w:name w:val="Style cite + Char"/>
    <w:basedOn w:val="DefaultParagraphFont"/>
    <w:rsid w:val="00ED34FA"/>
  </w:style>
  <w:style w:type="paragraph" w:styleId="ListBullet">
    <w:name w:val="List Bullet"/>
    <w:basedOn w:val="Normal"/>
    <w:link w:val="ListBulletChar"/>
    <w:uiPriority w:val="99"/>
    <w:unhideWhenUsed/>
    <w:rsid w:val="00ED34FA"/>
    <w:pPr>
      <w:tabs>
        <w:tab w:val="num" w:pos="360"/>
      </w:tabs>
      <w:ind w:left="360" w:hanging="360"/>
      <w:contextualSpacing/>
    </w:pPr>
  </w:style>
  <w:style w:type="character" w:customStyle="1" w:styleId="H4TagChar1">
    <w:name w:val="H4 (Tag) Char1"/>
    <w:locked/>
    <w:rsid w:val="00ED34FA"/>
  </w:style>
  <w:style w:type="paragraph" w:customStyle="1" w:styleId="body-paragraph">
    <w:name w:val="body-paragraph"/>
    <w:basedOn w:val="Normal"/>
    <w:uiPriority w:val="99"/>
    <w:qFormat/>
    <w:rsid w:val="00ED34FA"/>
  </w:style>
  <w:style w:type="paragraph" w:customStyle="1" w:styleId="description">
    <w:name w:val="description"/>
    <w:basedOn w:val="Normal"/>
    <w:next w:val="BodyText5"/>
    <w:uiPriority w:val="99"/>
    <w:qFormat/>
    <w:rsid w:val="00ED34FA"/>
  </w:style>
  <w:style w:type="paragraph" w:customStyle="1" w:styleId="credit">
    <w:name w:val="credit"/>
    <w:basedOn w:val="Normal"/>
    <w:next w:val="user"/>
    <w:uiPriority w:val="99"/>
    <w:qFormat/>
    <w:rsid w:val="00ED34FA"/>
  </w:style>
  <w:style w:type="character" w:customStyle="1" w:styleId="DebateUnderlinedChar">
    <w:name w:val="Debate Underlined Char"/>
    <w:locked/>
    <w:rsid w:val="00ED34FA"/>
  </w:style>
  <w:style w:type="paragraph" w:customStyle="1" w:styleId="DebateUnderlined">
    <w:name w:val="Debate Underlined"/>
    <w:basedOn w:val="Normal"/>
    <w:next w:val="first"/>
    <w:uiPriority w:val="99"/>
    <w:qFormat/>
    <w:rsid w:val="00ED34FA"/>
  </w:style>
  <w:style w:type="character" w:customStyle="1" w:styleId="Card10f2Char">
    <w:name w:val="Card.10.f2 Char"/>
    <w:locked/>
    <w:rsid w:val="00ED34FA"/>
  </w:style>
  <w:style w:type="paragraph" w:customStyle="1" w:styleId="Card10f2">
    <w:name w:val="Card.10.f2"/>
    <w:basedOn w:val="Normal"/>
    <w:next w:val="thumbnail"/>
    <w:autoRedefine/>
    <w:uiPriority w:val="99"/>
    <w:qFormat/>
    <w:rsid w:val="00ED34FA"/>
  </w:style>
  <w:style w:type="character" w:customStyle="1" w:styleId="Bodytext6">
    <w:name w:val="Body text_"/>
    <w:basedOn w:val="DefaultParagraphFont"/>
    <w:locked/>
    <w:rsid w:val="00ED34FA"/>
  </w:style>
  <w:style w:type="paragraph" w:customStyle="1" w:styleId="BodyText5">
    <w:name w:val="Body Text5"/>
    <w:basedOn w:val="Normal"/>
    <w:next w:val="wallacepara"/>
    <w:uiPriority w:val="99"/>
    <w:qFormat/>
    <w:rsid w:val="00ED34FA"/>
  </w:style>
  <w:style w:type="paragraph" w:customStyle="1" w:styleId="user">
    <w:name w:val="user"/>
    <w:basedOn w:val="Normal"/>
    <w:next w:val="morelink"/>
    <w:uiPriority w:val="99"/>
    <w:qFormat/>
    <w:rsid w:val="00ED34FA"/>
  </w:style>
  <w:style w:type="paragraph" w:customStyle="1" w:styleId="about">
    <w:name w:val="about"/>
    <w:basedOn w:val="Normal"/>
    <w:next w:val="audiolink"/>
    <w:uiPriority w:val="99"/>
    <w:qFormat/>
    <w:rsid w:val="00ED34FA"/>
  </w:style>
  <w:style w:type="paragraph" w:customStyle="1" w:styleId="first">
    <w:name w:val="first"/>
    <w:basedOn w:val="Normal"/>
    <w:next w:val="titlestyle1"/>
    <w:uiPriority w:val="99"/>
    <w:qFormat/>
    <w:rsid w:val="00ED34FA"/>
  </w:style>
  <w:style w:type="paragraph" w:customStyle="1" w:styleId="t6">
    <w:name w:val="t6"/>
    <w:basedOn w:val="Normal"/>
    <w:next w:val="nav1"/>
    <w:uiPriority w:val="99"/>
    <w:qFormat/>
    <w:rsid w:val="00ED34FA"/>
  </w:style>
  <w:style w:type="paragraph" w:customStyle="1" w:styleId="thumbnail">
    <w:name w:val="thumbnail"/>
    <w:basedOn w:val="Normal"/>
    <w:next w:val="nav2"/>
    <w:uiPriority w:val="99"/>
    <w:qFormat/>
    <w:rsid w:val="00ED34FA"/>
  </w:style>
  <w:style w:type="paragraph" w:customStyle="1" w:styleId="stand-first-alone">
    <w:name w:val="stand-first-alone"/>
    <w:basedOn w:val="Normal"/>
    <w:next w:val="Pa0"/>
    <w:uiPriority w:val="99"/>
    <w:qFormat/>
    <w:rsid w:val="00ED34FA"/>
  </w:style>
  <w:style w:type="paragraph" w:customStyle="1" w:styleId="wallacepara">
    <w:name w:val="wallacepara"/>
    <w:basedOn w:val="Normal"/>
    <w:next w:val="CM45"/>
    <w:uiPriority w:val="99"/>
    <w:qFormat/>
    <w:rsid w:val="00ED34FA"/>
  </w:style>
  <w:style w:type="paragraph" w:customStyle="1" w:styleId="morelink">
    <w:name w:val="morelink"/>
    <w:basedOn w:val="Normal"/>
    <w:next w:val="CM46"/>
    <w:uiPriority w:val="99"/>
    <w:qFormat/>
    <w:rsid w:val="00ED34FA"/>
  </w:style>
  <w:style w:type="paragraph" w:customStyle="1" w:styleId="audiolink">
    <w:name w:val="audiolink"/>
    <w:basedOn w:val="Normal"/>
    <w:next w:val="F4-NormalText"/>
    <w:uiPriority w:val="99"/>
    <w:qFormat/>
    <w:rsid w:val="00ED34FA"/>
  </w:style>
  <w:style w:type="paragraph" w:customStyle="1" w:styleId="titlestyle1">
    <w:name w:val="titlestyle1"/>
    <w:basedOn w:val="Normal"/>
    <w:next w:val="TagLine"/>
    <w:uiPriority w:val="99"/>
    <w:qFormat/>
    <w:rsid w:val="00ED34FA"/>
  </w:style>
  <w:style w:type="paragraph" w:customStyle="1" w:styleId="nav1">
    <w:name w:val="nav1"/>
    <w:basedOn w:val="Normal"/>
    <w:uiPriority w:val="99"/>
    <w:qFormat/>
    <w:rsid w:val="00ED34FA"/>
  </w:style>
  <w:style w:type="paragraph" w:customStyle="1" w:styleId="nav2">
    <w:name w:val="nav2"/>
    <w:basedOn w:val="Normal"/>
    <w:next w:val="Heading18"/>
    <w:uiPriority w:val="99"/>
    <w:qFormat/>
    <w:rsid w:val="00ED34FA"/>
  </w:style>
  <w:style w:type="paragraph" w:customStyle="1" w:styleId="Pa0">
    <w:name w:val="Pa0"/>
    <w:basedOn w:val="Normal"/>
    <w:uiPriority w:val="99"/>
    <w:qFormat/>
    <w:rsid w:val="00ED34FA"/>
  </w:style>
  <w:style w:type="paragraph" w:customStyle="1" w:styleId="CM45">
    <w:name w:val="CM45"/>
    <w:basedOn w:val="Normal"/>
    <w:uiPriority w:val="99"/>
    <w:qFormat/>
    <w:rsid w:val="00ED34FA"/>
  </w:style>
  <w:style w:type="paragraph" w:customStyle="1" w:styleId="CM46">
    <w:name w:val="CM46"/>
    <w:basedOn w:val="Normal"/>
    <w:uiPriority w:val="99"/>
    <w:qFormat/>
    <w:rsid w:val="00ED34FA"/>
  </w:style>
  <w:style w:type="paragraph" w:customStyle="1" w:styleId="F4-NormalText">
    <w:name w:val="F4 - Normal Text"/>
    <w:basedOn w:val="Normal"/>
    <w:next w:val="Picturecaption"/>
    <w:uiPriority w:val="99"/>
    <w:qFormat/>
    <w:rsid w:val="00ED34FA"/>
  </w:style>
  <w:style w:type="paragraph" w:customStyle="1" w:styleId="TagLine">
    <w:name w:val="Tag Line"/>
    <w:basedOn w:val="Normal"/>
    <w:next w:val="underlinedcard"/>
    <w:uiPriority w:val="99"/>
    <w:qFormat/>
    <w:rsid w:val="00ED34FA"/>
  </w:style>
  <w:style w:type="character" w:customStyle="1" w:styleId="Heading180">
    <w:name w:val="Heading #18_"/>
    <w:basedOn w:val="DefaultParagraphFont"/>
    <w:locked/>
    <w:rsid w:val="00ED34FA"/>
  </w:style>
  <w:style w:type="paragraph" w:customStyle="1" w:styleId="Heading18">
    <w:name w:val="Heading #18"/>
    <w:basedOn w:val="Normal"/>
    <w:uiPriority w:val="99"/>
    <w:qFormat/>
    <w:rsid w:val="00ED34FA"/>
  </w:style>
  <w:style w:type="character" w:customStyle="1" w:styleId="Picturecaption2">
    <w:name w:val="Picture caption (2)_"/>
    <w:basedOn w:val="DefaultParagraphFont"/>
    <w:locked/>
    <w:rsid w:val="00ED34FA"/>
  </w:style>
  <w:style w:type="paragraph" w:customStyle="1" w:styleId="Picturecaption20">
    <w:name w:val="Picture caption (2)"/>
    <w:basedOn w:val="Normal"/>
    <w:uiPriority w:val="99"/>
    <w:qFormat/>
    <w:rsid w:val="00ED34FA"/>
  </w:style>
  <w:style w:type="character" w:customStyle="1" w:styleId="Picturecaption0">
    <w:name w:val="Picture caption_"/>
    <w:basedOn w:val="DefaultParagraphFont"/>
    <w:locked/>
    <w:rsid w:val="00ED34FA"/>
  </w:style>
  <w:style w:type="paragraph" w:customStyle="1" w:styleId="Picturecaption">
    <w:name w:val="Picture caption"/>
    <w:basedOn w:val="Normal"/>
    <w:uiPriority w:val="99"/>
    <w:qFormat/>
    <w:rsid w:val="00ED34FA"/>
  </w:style>
  <w:style w:type="character" w:customStyle="1" w:styleId="Bodytext31">
    <w:name w:val="Body text (31)_"/>
    <w:basedOn w:val="DefaultParagraphFont"/>
    <w:locked/>
    <w:rsid w:val="00ED34FA"/>
  </w:style>
  <w:style w:type="paragraph" w:customStyle="1" w:styleId="Bodytext310">
    <w:name w:val="Body text (31)"/>
    <w:basedOn w:val="Normal"/>
    <w:uiPriority w:val="99"/>
    <w:qFormat/>
    <w:rsid w:val="00ED34FA"/>
  </w:style>
  <w:style w:type="character" w:customStyle="1" w:styleId="Heading22">
    <w:name w:val="Heading #22_"/>
    <w:basedOn w:val="DefaultParagraphFont"/>
    <w:locked/>
    <w:rsid w:val="00ED34FA"/>
  </w:style>
  <w:style w:type="paragraph" w:customStyle="1" w:styleId="Heading220">
    <w:name w:val="Heading #22"/>
    <w:basedOn w:val="Normal"/>
    <w:uiPriority w:val="99"/>
    <w:qFormat/>
    <w:rsid w:val="00ED34FA"/>
  </w:style>
  <w:style w:type="character" w:customStyle="1" w:styleId="Bodytext131">
    <w:name w:val="Body text (131)_"/>
    <w:basedOn w:val="DefaultParagraphFont"/>
    <w:locked/>
    <w:rsid w:val="00ED34FA"/>
  </w:style>
  <w:style w:type="paragraph" w:customStyle="1" w:styleId="Bodytext1310">
    <w:name w:val="Body text (131)"/>
    <w:basedOn w:val="Normal"/>
    <w:uiPriority w:val="99"/>
    <w:qFormat/>
    <w:rsid w:val="00ED34FA"/>
  </w:style>
  <w:style w:type="character" w:customStyle="1" w:styleId="Bodytext140">
    <w:name w:val="Body text (140)_"/>
    <w:basedOn w:val="DefaultParagraphFont"/>
    <w:locked/>
    <w:rsid w:val="00ED34FA"/>
  </w:style>
  <w:style w:type="paragraph" w:customStyle="1" w:styleId="Bodytext1400">
    <w:name w:val="Body text (140)"/>
    <w:basedOn w:val="Normal"/>
    <w:uiPriority w:val="99"/>
    <w:qFormat/>
    <w:rsid w:val="00ED34FA"/>
  </w:style>
  <w:style w:type="character" w:customStyle="1" w:styleId="Bodytext141">
    <w:name w:val="Body text (141)_"/>
    <w:basedOn w:val="DefaultParagraphFont"/>
    <w:locked/>
    <w:rsid w:val="00ED34FA"/>
  </w:style>
  <w:style w:type="paragraph" w:customStyle="1" w:styleId="Bodytext1410">
    <w:name w:val="Body text (141)"/>
    <w:basedOn w:val="Normal"/>
    <w:uiPriority w:val="99"/>
    <w:qFormat/>
    <w:rsid w:val="00ED34FA"/>
  </w:style>
  <w:style w:type="character" w:customStyle="1" w:styleId="Tableofcontents20">
    <w:name w:val="Table of contents (20)_"/>
    <w:basedOn w:val="DefaultParagraphFont"/>
    <w:locked/>
    <w:rsid w:val="00ED34FA"/>
  </w:style>
  <w:style w:type="paragraph" w:customStyle="1" w:styleId="Tableofcontents200">
    <w:name w:val="Table of contents (20)"/>
    <w:basedOn w:val="Normal"/>
    <w:uiPriority w:val="99"/>
    <w:qFormat/>
    <w:rsid w:val="00ED34FA"/>
  </w:style>
  <w:style w:type="character" w:customStyle="1" w:styleId="Tableofcontents21">
    <w:name w:val="Table of contents (21)_"/>
    <w:basedOn w:val="DefaultParagraphFont"/>
    <w:locked/>
    <w:rsid w:val="00ED34FA"/>
  </w:style>
  <w:style w:type="paragraph" w:customStyle="1" w:styleId="Tableofcontents210">
    <w:name w:val="Table of contents (21)"/>
    <w:basedOn w:val="Normal"/>
    <w:uiPriority w:val="99"/>
    <w:qFormat/>
    <w:rsid w:val="00ED34FA"/>
  </w:style>
  <w:style w:type="character" w:customStyle="1" w:styleId="Tableofcontents22">
    <w:name w:val="Table of contents (22)_"/>
    <w:basedOn w:val="DefaultParagraphFont"/>
    <w:locked/>
    <w:rsid w:val="00ED34FA"/>
  </w:style>
  <w:style w:type="paragraph" w:customStyle="1" w:styleId="Tableofcontents220">
    <w:name w:val="Table of contents (22)"/>
    <w:basedOn w:val="Normal"/>
    <w:uiPriority w:val="99"/>
    <w:qFormat/>
    <w:rsid w:val="00ED34FA"/>
  </w:style>
  <w:style w:type="character" w:customStyle="1" w:styleId="Bodytext142">
    <w:name w:val="Body text (142)_"/>
    <w:basedOn w:val="DefaultParagraphFont"/>
    <w:locked/>
    <w:rsid w:val="00ED34FA"/>
  </w:style>
  <w:style w:type="paragraph" w:customStyle="1" w:styleId="Bodytext1420">
    <w:name w:val="Body text (142)"/>
    <w:basedOn w:val="Normal"/>
    <w:uiPriority w:val="99"/>
    <w:qFormat/>
    <w:rsid w:val="00ED34FA"/>
  </w:style>
  <w:style w:type="character" w:customStyle="1" w:styleId="Bodytext143">
    <w:name w:val="Body text (143)_"/>
    <w:basedOn w:val="DefaultParagraphFont"/>
    <w:locked/>
    <w:rsid w:val="00ED34FA"/>
  </w:style>
  <w:style w:type="paragraph" w:customStyle="1" w:styleId="Bodytext1430">
    <w:name w:val="Body text (143)"/>
    <w:basedOn w:val="Normal"/>
    <w:uiPriority w:val="99"/>
    <w:qFormat/>
    <w:rsid w:val="00ED34FA"/>
  </w:style>
  <w:style w:type="character" w:customStyle="1" w:styleId="Bodytext144Exact">
    <w:name w:val="Body text (144) Exact"/>
    <w:basedOn w:val="DefaultParagraphFont"/>
    <w:locked/>
    <w:rsid w:val="00ED34FA"/>
  </w:style>
  <w:style w:type="paragraph" w:customStyle="1" w:styleId="Bodytext144">
    <w:name w:val="Body text (144)"/>
    <w:basedOn w:val="Normal"/>
    <w:uiPriority w:val="99"/>
    <w:qFormat/>
    <w:rsid w:val="00ED34FA"/>
  </w:style>
  <w:style w:type="character" w:customStyle="1" w:styleId="Bodytext145Exact">
    <w:name w:val="Body text (145) Exact"/>
    <w:basedOn w:val="DefaultParagraphFont"/>
    <w:locked/>
    <w:rsid w:val="00ED34FA"/>
  </w:style>
  <w:style w:type="paragraph" w:customStyle="1" w:styleId="Bodytext145">
    <w:name w:val="Body text (145)"/>
    <w:basedOn w:val="Normal"/>
    <w:uiPriority w:val="99"/>
    <w:qFormat/>
    <w:rsid w:val="00ED34FA"/>
  </w:style>
  <w:style w:type="character" w:customStyle="1" w:styleId="Bodytext146">
    <w:name w:val="Body text (146)_"/>
    <w:basedOn w:val="DefaultParagraphFont"/>
    <w:locked/>
    <w:rsid w:val="00ED34FA"/>
  </w:style>
  <w:style w:type="paragraph" w:customStyle="1" w:styleId="Bodytext1460">
    <w:name w:val="Body text (146)"/>
    <w:basedOn w:val="Normal"/>
    <w:uiPriority w:val="99"/>
    <w:qFormat/>
    <w:rsid w:val="00ED34FA"/>
  </w:style>
  <w:style w:type="character" w:customStyle="1" w:styleId="Heading23">
    <w:name w:val="Heading #23_"/>
    <w:basedOn w:val="DefaultParagraphFont"/>
    <w:locked/>
    <w:rsid w:val="00ED34FA"/>
  </w:style>
  <w:style w:type="paragraph" w:customStyle="1" w:styleId="Heading230">
    <w:name w:val="Heading #23"/>
    <w:basedOn w:val="Normal"/>
    <w:uiPriority w:val="99"/>
    <w:qFormat/>
    <w:rsid w:val="00ED34FA"/>
  </w:style>
  <w:style w:type="character" w:customStyle="1" w:styleId="Picturecaption36">
    <w:name w:val="Picture caption (36)_"/>
    <w:basedOn w:val="DefaultParagraphFont"/>
    <w:locked/>
    <w:rsid w:val="00ED34FA"/>
  </w:style>
  <w:style w:type="paragraph" w:customStyle="1" w:styleId="Picturecaption360">
    <w:name w:val="Picture caption (36)"/>
    <w:basedOn w:val="Normal"/>
    <w:uiPriority w:val="99"/>
    <w:qFormat/>
    <w:rsid w:val="00ED34FA"/>
  </w:style>
  <w:style w:type="character" w:customStyle="1" w:styleId="Picturecaption42">
    <w:name w:val="Picture caption (42)_"/>
    <w:basedOn w:val="DefaultParagraphFont"/>
    <w:locked/>
    <w:rsid w:val="00ED34FA"/>
  </w:style>
  <w:style w:type="paragraph" w:customStyle="1" w:styleId="Picturecaption420">
    <w:name w:val="Picture caption (42)"/>
    <w:basedOn w:val="Normal"/>
    <w:uiPriority w:val="99"/>
    <w:qFormat/>
    <w:rsid w:val="00ED34FA"/>
  </w:style>
  <w:style w:type="character" w:customStyle="1" w:styleId="Bodytext154">
    <w:name w:val="Body text (154)_"/>
    <w:basedOn w:val="DefaultParagraphFont"/>
    <w:locked/>
    <w:rsid w:val="00ED34FA"/>
  </w:style>
  <w:style w:type="paragraph" w:customStyle="1" w:styleId="Bodytext1540">
    <w:name w:val="Body text (154)"/>
    <w:basedOn w:val="Normal"/>
    <w:uiPriority w:val="99"/>
    <w:qFormat/>
    <w:rsid w:val="00ED34FA"/>
  </w:style>
  <w:style w:type="character" w:customStyle="1" w:styleId="Bodytext155">
    <w:name w:val="Body text (155)_"/>
    <w:basedOn w:val="DefaultParagraphFont"/>
    <w:locked/>
    <w:rsid w:val="00ED34FA"/>
  </w:style>
  <w:style w:type="paragraph" w:customStyle="1" w:styleId="Bodytext1550">
    <w:name w:val="Body text (155)"/>
    <w:basedOn w:val="Normal"/>
    <w:uiPriority w:val="99"/>
    <w:qFormat/>
    <w:rsid w:val="00ED34FA"/>
  </w:style>
  <w:style w:type="character" w:customStyle="1" w:styleId="Bodytext156">
    <w:name w:val="Body text (156)_"/>
    <w:basedOn w:val="DefaultParagraphFont"/>
    <w:locked/>
    <w:rsid w:val="00ED34FA"/>
  </w:style>
  <w:style w:type="paragraph" w:customStyle="1" w:styleId="Bodytext1560">
    <w:name w:val="Body text (156)"/>
    <w:basedOn w:val="Normal"/>
    <w:uiPriority w:val="99"/>
    <w:qFormat/>
    <w:rsid w:val="00ED34FA"/>
  </w:style>
  <w:style w:type="character" w:customStyle="1" w:styleId="Bodytext60">
    <w:name w:val="Body text (60)_"/>
    <w:basedOn w:val="DefaultParagraphFont"/>
    <w:locked/>
    <w:rsid w:val="00ED34FA"/>
  </w:style>
  <w:style w:type="paragraph" w:customStyle="1" w:styleId="Bodytext600">
    <w:name w:val="Body text (60)"/>
    <w:basedOn w:val="Normal"/>
    <w:uiPriority w:val="99"/>
    <w:qFormat/>
    <w:rsid w:val="00ED34FA"/>
  </w:style>
  <w:style w:type="character" w:customStyle="1" w:styleId="Bodytext158">
    <w:name w:val="Body text (158)_"/>
    <w:basedOn w:val="DefaultParagraphFont"/>
    <w:locked/>
    <w:rsid w:val="00ED34FA"/>
  </w:style>
  <w:style w:type="paragraph" w:customStyle="1" w:styleId="Bodytext1580">
    <w:name w:val="Body text (158)"/>
    <w:basedOn w:val="Normal"/>
    <w:uiPriority w:val="99"/>
    <w:qFormat/>
    <w:rsid w:val="00ED34FA"/>
  </w:style>
  <w:style w:type="character" w:customStyle="1" w:styleId="Bodytext159">
    <w:name w:val="Body text (159)_"/>
    <w:basedOn w:val="DefaultParagraphFont"/>
    <w:locked/>
    <w:rsid w:val="00ED34FA"/>
  </w:style>
  <w:style w:type="paragraph" w:customStyle="1" w:styleId="Bodytext1590">
    <w:name w:val="Body text (159)"/>
    <w:basedOn w:val="Normal"/>
    <w:uiPriority w:val="99"/>
    <w:qFormat/>
    <w:rsid w:val="00ED34FA"/>
  </w:style>
  <w:style w:type="character" w:customStyle="1" w:styleId="Bodytext160">
    <w:name w:val="Body text (160)_"/>
    <w:basedOn w:val="DefaultParagraphFont"/>
    <w:locked/>
    <w:rsid w:val="00ED34FA"/>
  </w:style>
  <w:style w:type="paragraph" w:customStyle="1" w:styleId="Bodytext1600">
    <w:name w:val="Body text (160)"/>
    <w:basedOn w:val="Normal"/>
    <w:uiPriority w:val="99"/>
    <w:qFormat/>
    <w:rsid w:val="00ED34FA"/>
  </w:style>
  <w:style w:type="character" w:customStyle="1" w:styleId="Picturecaption4">
    <w:name w:val="Picture caption (4)_"/>
    <w:basedOn w:val="DefaultParagraphFont"/>
    <w:locked/>
    <w:rsid w:val="00ED34FA"/>
  </w:style>
  <w:style w:type="paragraph" w:customStyle="1" w:styleId="Picturecaption40">
    <w:name w:val="Picture caption (4)"/>
    <w:basedOn w:val="Normal"/>
    <w:uiPriority w:val="99"/>
    <w:qFormat/>
    <w:rsid w:val="00ED34FA"/>
  </w:style>
  <w:style w:type="character" w:customStyle="1" w:styleId="Heading10">
    <w:name w:val="Heading #10_"/>
    <w:basedOn w:val="DefaultParagraphFont"/>
    <w:locked/>
    <w:rsid w:val="00ED34FA"/>
  </w:style>
  <w:style w:type="paragraph" w:customStyle="1" w:styleId="Heading100">
    <w:name w:val="Heading #10"/>
    <w:basedOn w:val="Normal"/>
    <w:uiPriority w:val="99"/>
    <w:qFormat/>
    <w:rsid w:val="00ED34FA"/>
  </w:style>
  <w:style w:type="character" w:customStyle="1" w:styleId="Picturecaption3">
    <w:name w:val="Picture caption (3)_"/>
    <w:basedOn w:val="DefaultParagraphFont"/>
    <w:locked/>
    <w:rsid w:val="00ED34FA"/>
  </w:style>
  <w:style w:type="paragraph" w:customStyle="1" w:styleId="Picturecaption30">
    <w:name w:val="Picture caption (3)"/>
    <w:basedOn w:val="Normal"/>
    <w:uiPriority w:val="99"/>
    <w:qFormat/>
    <w:rsid w:val="00ED34FA"/>
  </w:style>
  <w:style w:type="character" w:customStyle="1" w:styleId="Heading13">
    <w:name w:val="Heading #13_"/>
    <w:basedOn w:val="DefaultParagraphFont"/>
    <w:locked/>
    <w:rsid w:val="00ED34FA"/>
  </w:style>
  <w:style w:type="paragraph" w:customStyle="1" w:styleId="Heading130">
    <w:name w:val="Heading #13"/>
    <w:basedOn w:val="Normal"/>
    <w:uiPriority w:val="99"/>
    <w:qFormat/>
    <w:rsid w:val="00ED34FA"/>
  </w:style>
  <w:style w:type="character" w:customStyle="1" w:styleId="Heading92">
    <w:name w:val="Heading #9 (2)_"/>
    <w:basedOn w:val="DefaultParagraphFont"/>
    <w:locked/>
    <w:rsid w:val="00ED34FA"/>
  </w:style>
  <w:style w:type="paragraph" w:customStyle="1" w:styleId="Heading920">
    <w:name w:val="Heading #9 (2)"/>
    <w:basedOn w:val="Normal"/>
    <w:uiPriority w:val="99"/>
    <w:qFormat/>
    <w:rsid w:val="00ED34FA"/>
  </w:style>
  <w:style w:type="character" w:customStyle="1" w:styleId="Heading15">
    <w:name w:val="Heading #15_"/>
    <w:basedOn w:val="DefaultParagraphFont"/>
    <w:locked/>
    <w:rsid w:val="00ED34FA"/>
  </w:style>
  <w:style w:type="paragraph" w:customStyle="1" w:styleId="Heading150">
    <w:name w:val="Heading #15"/>
    <w:basedOn w:val="Normal"/>
    <w:uiPriority w:val="99"/>
    <w:qFormat/>
    <w:rsid w:val="00ED34FA"/>
  </w:style>
  <w:style w:type="character" w:customStyle="1" w:styleId="Bodytext38">
    <w:name w:val="Body text (38)_"/>
    <w:basedOn w:val="DefaultParagraphFont"/>
    <w:locked/>
    <w:rsid w:val="00ED34FA"/>
  </w:style>
  <w:style w:type="paragraph" w:customStyle="1" w:styleId="Bodytext380">
    <w:name w:val="Body text (38)"/>
    <w:basedOn w:val="Normal"/>
    <w:uiPriority w:val="99"/>
    <w:qFormat/>
    <w:rsid w:val="00ED34FA"/>
  </w:style>
  <w:style w:type="character" w:customStyle="1" w:styleId="Heading17">
    <w:name w:val="Heading #17_"/>
    <w:basedOn w:val="DefaultParagraphFont"/>
    <w:locked/>
    <w:rsid w:val="00ED34FA"/>
  </w:style>
  <w:style w:type="paragraph" w:customStyle="1" w:styleId="Heading170">
    <w:name w:val="Heading #17"/>
    <w:basedOn w:val="Normal"/>
    <w:uiPriority w:val="99"/>
    <w:qFormat/>
    <w:rsid w:val="00ED34FA"/>
  </w:style>
  <w:style w:type="character" w:customStyle="1" w:styleId="Bodytext97Exact">
    <w:name w:val="Body text (97) Exact"/>
    <w:basedOn w:val="DefaultParagraphFont"/>
    <w:locked/>
    <w:rsid w:val="00ED34FA"/>
  </w:style>
  <w:style w:type="paragraph" w:customStyle="1" w:styleId="Bodytext97">
    <w:name w:val="Body text (97)"/>
    <w:basedOn w:val="Normal"/>
    <w:uiPriority w:val="99"/>
    <w:qFormat/>
    <w:rsid w:val="00ED34FA"/>
  </w:style>
  <w:style w:type="character" w:customStyle="1" w:styleId="Bodytext42">
    <w:name w:val="Body text (42)_"/>
    <w:basedOn w:val="DefaultParagraphFont"/>
    <w:locked/>
    <w:rsid w:val="00ED34FA"/>
  </w:style>
  <w:style w:type="paragraph" w:customStyle="1" w:styleId="Bodytext420">
    <w:name w:val="Body text (42)"/>
    <w:basedOn w:val="Normal"/>
    <w:uiPriority w:val="99"/>
    <w:qFormat/>
    <w:rsid w:val="00ED34FA"/>
  </w:style>
  <w:style w:type="character" w:customStyle="1" w:styleId="Picturecaption9">
    <w:name w:val="Picture caption (9)_"/>
    <w:basedOn w:val="DefaultParagraphFont"/>
    <w:locked/>
    <w:rsid w:val="00ED34FA"/>
  </w:style>
  <w:style w:type="paragraph" w:customStyle="1" w:styleId="Picturecaption90">
    <w:name w:val="Picture caption (9)"/>
    <w:basedOn w:val="Normal"/>
    <w:uiPriority w:val="99"/>
    <w:qFormat/>
    <w:rsid w:val="00ED34FA"/>
  </w:style>
  <w:style w:type="character" w:customStyle="1" w:styleId="Bodytext96Exact">
    <w:name w:val="Body text (96) Exact"/>
    <w:basedOn w:val="DefaultParagraphFont"/>
    <w:locked/>
    <w:rsid w:val="00ED34FA"/>
  </w:style>
  <w:style w:type="paragraph" w:customStyle="1" w:styleId="Bodytext96">
    <w:name w:val="Body text (96)"/>
    <w:basedOn w:val="Normal"/>
    <w:uiPriority w:val="99"/>
    <w:qFormat/>
    <w:rsid w:val="00ED34FA"/>
  </w:style>
  <w:style w:type="character" w:customStyle="1" w:styleId="Heading142">
    <w:name w:val="Heading #14 (2)_"/>
    <w:basedOn w:val="DefaultParagraphFont"/>
    <w:locked/>
    <w:rsid w:val="00ED34FA"/>
  </w:style>
  <w:style w:type="paragraph" w:customStyle="1" w:styleId="Heading1420">
    <w:name w:val="Heading #14 (2)"/>
    <w:basedOn w:val="Normal"/>
    <w:uiPriority w:val="99"/>
    <w:qFormat/>
    <w:rsid w:val="00ED34FA"/>
  </w:style>
  <w:style w:type="character" w:customStyle="1" w:styleId="Picturecaption31">
    <w:name w:val="Picture caption (31)_"/>
    <w:basedOn w:val="DefaultParagraphFont"/>
    <w:locked/>
    <w:rsid w:val="00ED34FA"/>
  </w:style>
  <w:style w:type="paragraph" w:customStyle="1" w:styleId="Picturecaption310">
    <w:name w:val="Picture caption (31)"/>
    <w:basedOn w:val="Normal"/>
    <w:uiPriority w:val="99"/>
    <w:qFormat/>
    <w:rsid w:val="00ED34FA"/>
  </w:style>
  <w:style w:type="character" w:customStyle="1" w:styleId="Picturecaption27">
    <w:name w:val="Picture caption (27)_"/>
    <w:basedOn w:val="DefaultParagraphFont"/>
    <w:locked/>
    <w:rsid w:val="00ED34FA"/>
  </w:style>
  <w:style w:type="paragraph" w:customStyle="1" w:styleId="Picturecaption270">
    <w:name w:val="Picture caption (27)"/>
    <w:basedOn w:val="Normal"/>
    <w:uiPriority w:val="99"/>
    <w:qFormat/>
    <w:rsid w:val="00ED34FA"/>
  </w:style>
  <w:style w:type="character" w:customStyle="1" w:styleId="Bodytext43Exact">
    <w:name w:val="Body text (43) Exact"/>
    <w:basedOn w:val="DefaultParagraphFont"/>
    <w:locked/>
    <w:rsid w:val="00ED34FA"/>
  </w:style>
  <w:style w:type="paragraph" w:customStyle="1" w:styleId="Bodytext43">
    <w:name w:val="Body text (43)"/>
    <w:basedOn w:val="Normal"/>
    <w:uiPriority w:val="99"/>
    <w:qFormat/>
    <w:rsid w:val="00ED34FA"/>
  </w:style>
  <w:style w:type="character" w:customStyle="1" w:styleId="Bodytext109">
    <w:name w:val="Body text (109)_"/>
    <w:basedOn w:val="DefaultParagraphFont"/>
    <w:locked/>
    <w:rsid w:val="00ED34FA"/>
  </w:style>
  <w:style w:type="paragraph" w:customStyle="1" w:styleId="Bodytext1090">
    <w:name w:val="Body text (109)"/>
    <w:basedOn w:val="Normal"/>
    <w:uiPriority w:val="99"/>
    <w:qFormat/>
    <w:rsid w:val="00ED34FA"/>
  </w:style>
  <w:style w:type="character" w:customStyle="1" w:styleId="Bodytext110">
    <w:name w:val="Body text (110)_"/>
    <w:basedOn w:val="DefaultParagraphFont"/>
    <w:locked/>
    <w:rsid w:val="00ED34FA"/>
  </w:style>
  <w:style w:type="paragraph" w:customStyle="1" w:styleId="Bodytext1100">
    <w:name w:val="Body text (110)"/>
    <w:basedOn w:val="Normal"/>
    <w:uiPriority w:val="99"/>
    <w:qFormat/>
    <w:rsid w:val="00ED34FA"/>
  </w:style>
  <w:style w:type="character" w:customStyle="1" w:styleId="Bodytext111">
    <w:name w:val="Body text (111)_"/>
    <w:basedOn w:val="DefaultParagraphFont"/>
    <w:locked/>
    <w:rsid w:val="00ED34FA"/>
  </w:style>
  <w:style w:type="paragraph" w:customStyle="1" w:styleId="Bodytext1110">
    <w:name w:val="Body text (111)"/>
    <w:basedOn w:val="Normal"/>
    <w:uiPriority w:val="99"/>
    <w:qFormat/>
    <w:rsid w:val="00ED34FA"/>
  </w:style>
  <w:style w:type="character" w:customStyle="1" w:styleId="Tablecaption7">
    <w:name w:val="Table caption (7)_"/>
    <w:basedOn w:val="DefaultParagraphFont"/>
    <w:locked/>
    <w:rsid w:val="00ED34FA"/>
  </w:style>
  <w:style w:type="paragraph" w:customStyle="1" w:styleId="Tablecaption70">
    <w:name w:val="Table caption (7)"/>
    <w:basedOn w:val="Normal"/>
    <w:uiPriority w:val="99"/>
    <w:qFormat/>
    <w:rsid w:val="00ED34FA"/>
  </w:style>
  <w:style w:type="character" w:customStyle="1" w:styleId="Bodytext112">
    <w:name w:val="Body text (112)_"/>
    <w:basedOn w:val="DefaultParagraphFont"/>
    <w:locked/>
    <w:rsid w:val="00ED34FA"/>
  </w:style>
  <w:style w:type="paragraph" w:customStyle="1" w:styleId="Bodytext1120">
    <w:name w:val="Body text (112)"/>
    <w:basedOn w:val="Normal"/>
    <w:uiPriority w:val="99"/>
    <w:qFormat/>
    <w:rsid w:val="00ED34FA"/>
  </w:style>
  <w:style w:type="character" w:customStyle="1" w:styleId="Bodytext113">
    <w:name w:val="Body text (113)_"/>
    <w:basedOn w:val="DefaultParagraphFont"/>
    <w:locked/>
    <w:rsid w:val="00ED34FA"/>
  </w:style>
  <w:style w:type="paragraph" w:customStyle="1" w:styleId="Bodytext1130">
    <w:name w:val="Body text (113)"/>
    <w:basedOn w:val="Normal"/>
    <w:uiPriority w:val="99"/>
    <w:qFormat/>
    <w:rsid w:val="00ED34FA"/>
  </w:style>
  <w:style w:type="character" w:customStyle="1" w:styleId="Tableofcontents10">
    <w:name w:val="Table of contents (10)_"/>
    <w:basedOn w:val="DefaultParagraphFont"/>
    <w:locked/>
    <w:rsid w:val="00ED34FA"/>
  </w:style>
  <w:style w:type="paragraph" w:customStyle="1" w:styleId="Tableofcontents100">
    <w:name w:val="Table of contents (10)"/>
    <w:basedOn w:val="Normal"/>
    <w:uiPriority w:val="99"/>
    <w:qFormat/>
    <w:rsid w:val="00ED34FA"/>
  </w:style>
  <w:style w:type="character" w:customStyle="1" w:styleId="Tableofcontents12">
    <w:name w:val="Table of contents (12)_"/>
    <w:basedOn w:val="DefaultParagraphFont"/>
    <w:locked/>
    <w:rsid w:val="00ED34FA"/>
  </w:style>
  <w:style w:type="paragraph" w:customStyle="1" w:styleId="Tableofcontents120">
    <w:name w:val="Table of contents (12)"/>
    <w:basedOn w:val="Normal"/>
    <w:uiPriority w:val="99"/>
    <w:qFormat/>
    <w:rsid w:val="00ED34FA"/>
  </w:style>
  <w:style w:type="character" w:customStyle="1" w:styleId="Tableofcontents14">
    <w:name w:val="Table of contents (14)_"/>
    <w:basedOn w:val="DefaultParagraphFont"/>
    <w:locked/>
    <w:rsid w:val="00ED34FA"/>
  </w:style>
  <w:style w:type="paragraph" w:customStyle="1" w:styleId="Tableofcontents140">
    <w:name w:val="Table of contents (14)"/>
    <w:basedOn w:val="Normal"/>
    <w:uiPriority w:val="99"/>
    <w:qFormat/>
    <w:rsid w:val="00ED34FA"/>
  </w:style>
  <w:style w:type="character" w:customStyle="1" w:styleId="Heading162">
    <w:name w:val="Heading #16 (2)_"/>
    <w:basedOn w:val="DefaultParagraphFont"/>
    <w:locked/>
    <w:rsid w:val="00ED34FA"/>
  </w:style>
  <w:style w:type="paragraph" w:customStyle="1" w:styleId="Heading1620">
    <w:name w:val="Heading #16 (2)"/>
    <w:basedOn w:val="Normal"/>
    <w:uiPriority w:val="99"/>
    <w:qFormat/>
    <w:rsid w:val="00ED34FA"/>
  </w:style>
  <w:style w:type="character" w:customStyle="1" w:styleId="StyleStyle4LatinTimesNewRomanAsianSimSunChar">
    <w:name w:val="Style Style4 + (Latin) Times New Roman (Asian) SimSun Char"/>
    <w:locked/>
    <w:rsid w:val="00ED34FA"/>
  </w:style>
  <w:style w:type="paragraph" w:customStyle="1" w:styleId="StyleStyle4LatinTimesNewRomanAsianSimSun">
    <w:name w:val="Style Style4 + (Latin) Times New Roman (Asian) SimSun"/>
    <w:basedOn w:val="CardText1"/>
    <w:qFormat/>
    <w:rsid w:val="00ED34FA"/>
    <w:rPr>
      <w:rFonts w:ascii="Arial" w:hAnsi="Arial" w:cs="Arial"/>
      <w:color w:val="auto"/>
      <w:sz w:val="16"/>
      <w:u w:val="none"/>
    </w:rPr>
  </w:style>
  <w:style w:type="character" w:customStyle="1" w:styleId="StyleUnderlineCharLatinTimesNewRomanAsianSimSunChar">
    <w:name w:val="Style Underline Char + (Latin) Times New Roman (Asian) SimSun Char"/>
    <w:locked/>
    <w:rsid w:val="00ED34FA"/>
  </w:style>
  <w:style w:type="paragraph" w:customStyle="1" w:styleId="StyleUnderlineCharLatinTimesNewRomanAsianSimSun">
    <w:name w:val="Style Underline Char + (Latin) Times New Roman (Asian) SimSun"/>
    <w:basedOn w:val="Normal"/>
    <w:qFormat/>
    <w:rsid w:val="00ED34FA"/>
  </w:style>
  <w:style w:type="character" w:customStyle="1" w:styleId="StyleUnderlineCharLatinTimesNewRomanAsianSimSunBoldChar">
    <w:name w:val="Style Underline Char + (Latin) Times New Roman (Asian) SimSun Bold Char"/>
    <w:locked/>
    <w:rsid w:val="00ED34FA"/>
  </w:style>
  <w:style w:type="paragraph" w:customStyle="1" w:styleId="StyleUnderlineCharLatinTimesNewRomanAsianSimSunBold">
    <w:name w:val="Style Underline Char + (Latin) Times New Roman (Asian) SimSun Bold"/>
    <w:basedOn w:val="Normal"/>
    <w:qFormat/>
    <w:rsid w:val="00ED34FA"/>
  </w:style>
  <w:style w:type="character" w:customStyle="1" w:styleId="StyleStyle1BoldChar">
    <w:name w:val="Style Style1 + Bold Char"/>
    <w:locked/>
    <w:rsid w:val="00ED34FA"/>
  </w:style>
  <w:style w:type="paragraph" w:customStyle="1" w:styleId="StyleStyle1Bold">
    <w:name w:val="Style Style1 + Bold"/>
    <w:basedOn w:val="Normal"/>
    <w:qFormat/>
    <w:rsid w:val="00ED34FA"/>
  </w:style>
  <w:style w:type="character" w:customStyle="1" w:styleId="StyleBoldandUnderlineChar11ptChar">
    <w:name w:val="Style Bold and Underline Char + 11 pt Char"/>
    <w:locked/>
    <w:rsid w:val="00ED34FA"/>
  </w:style>
  <w:style w:type="paragraph" w:customStyle="1" w:styleId="StyleBoldandUnderlineChar11pt">
    <w:name w:val="Style Bold and Underline Char + 11 pt"/>
    <w:basedOn w:val="Normal"/>
    <w:qFormat/>
    <w:rsid w:val="00ED34FA"/>
  </w:style>
  <w:style w:type="character" w:customStyle="1" w:styleId="StyleUnderlineChar11ptChar">
    <w:name w:val="Style Underline Char + 11 pt Char"/>
    <w:locked/>
    <w:rsid w:val="00ED34FA"/>
  </w:style>
  <w:style w:type="paragraph" w:customStyle="1" w:styleId="StyleUnderlineChar11pt">
    <w:name w:val="Style Underline Char + 11 pt"/>
    <w:basedOn w:val="Normal"/>
    <w:qFormat/>
    <w:rsid w:val="00ED34FA"/>
  </w:style>
  <w:style w:type="character" w:customStyle="1" w:styleId="StyleUnderlineChar11ptBoldChar">
    <w:name w:val="Style Underline Char + 11 pt Bold Char"/>
    <w:locked/>
    <w:rsid w:val="00ED34FA"/>
  </w:style>
  <w:style w:type="paragraph" w:customStyle="1" w:styleId="StyleUnderlineChar11ptBold">
    <w:name w:val="Style Underline Char + 11 pt Bold"/>
    <w:basedOn w:val="Normal"/>
    <w:qFormat/>
    <w:rsid w:val="00ED34FA"/>
  </w:style>
  <w:style w:type="character" w:customStyle="1" w:styleId="StyleStyleStyle4LatinTimesNewRomanAsianSimSunBoldChar">
    <w:name w:val="Style Style Style4 + (Latin) Times New Roman (Asian) SimSun Bold + Char"/>
    <w:locked/>
    <w:rsid w:val="00ED34FA"/>
  </w:style>
  <w:style w:type="paragraph" w:customStyle="1" w:styleId="StyleStyleStyle4LatinTimesNewRomanAsianSimSunBold">
    <w:name w:val="Style Style Style4 + (Latin) Times New Roman (Asian) SimSun Bold +"/>
    <w:basedOn w:val="Normal"/>
    <w:qFormat/>
    <w:rsid w:val="00ED34FA"/>
  </w:style>
  <w:style w:type="character" w:customStyle="1" w:styleId="StyleStyle4BoldChar">
    <w:name w:val="Style Style4 + Bold Char"/>
    <w:locked/>
    <w:rsid w:val="00ED34FA"/>
  </w:style>
  <w:style w:type="paragraph" w:customStyle="1" w:styleId="StyleStyle4Bold">
    <w:name w:val="Style Style4 + Bold"/>
    <w:basedOn w:val="CardText1"/>
    <w:qFormat/>
    <w:rsid w:val="00ED34FA"/>
    <w:rPr>
      <w:rFonts w:ascii="Arial" w:hAnsi="Arial" w:cs="Arial"/>
      <w:color w:val="auto"/>
      <w:sz w:val="16"/>
      <w:u w:val="none"/>
    </w:rPr>
  </w:style>
  <w:style w:type="character" w:customStyle="1" w:styleId="StyleStyle411ptBorderSinglesolidlineAuto05ptLChar">
    <w:name w:val="Style Style4 + 11 pt Border: : (Single solid line Auto  0.5 pt L... Char"/>
    <w:locked/>
    <w:rsid w:val="00ED34FA"/>
  </w:style>
  <w:style w:type="paragraph" w:customStyle="1" w:styleId="StyleStyle411ptBorderSinglesolidlineAuto05ptL">
    <w:name w:val="Style Style4 + 11 pt Border: : (Single solid line Auto  0.5 pt L..."/>
    <w:basedOn w:val="CardText1"/>
    <w:qFormat/>
    <w:rsid w:val="00ED34FA"/>
    <w:rPr>
      <w:rFonts w:ascii="Arial" w:hAnsi="Arial" w:cs="Arial"/>
      <w:color w:val="auto"/>
      <w:sz w:val="16"/>
      <w:u w:val="none"/>
    </w:rPr>
  </w:style>
  <w:style w:type="character" w:customStyle="1" w:styleId="StyleStyle49ptBoldBorderSinglesolidlineAuto05Char">
    <w:name w:val="Style Style4 + 9 pt Bold Border: : (Single solid line Auto  0.5... Char"/>
    <w:locked/>
    <w:rsid w:val="00ED34FA"/>
  </w:style>
  <w:style w:type="paragraph" w:customStyle="1" w:styleId="StyleStyle49ptBoldBorderSinglesolidlineAuto05">
    <w:name w:val="Style Style4 + 9 pt Bold Border: : (Single solid line Auto  0.5..."/>
    <w:basedOn w:val="CardText1"/>
    <w:qFormat/>
    <w:rsid w:val="00ED34FA"/>
    <w:rPr>
      <w:rFonts w:ascii="Arial" w:hAnsi="Arial" w:cs="Arial"/>
      <w:color w:val="auto"/>
      <w:sz w:val="16"/>
      <w:u w:val="none"/>
    </w:rPr>
  </w:style>
  <w:style w:type="character" w:customStyle="1" w:styleId="StyleStyle49ptBorderSinglesolidlineAuto05ptLiChar">
    <w:name w:val="Style Style4 + 9 pt Border: : (Single solid line Auto  0.5 pt Li... Char"/>
    <w:locked/>
    <w:rsid w:val="00ED34FA"/>
  </w:style>
  <w:style w:type="paragraph" w:customStyle="1" w:styleId="StyleStyle49ptBorderSinglesolidlineAuto05ptLi">
    <w:name w:val="Style Style4 + 9 pt Border: : (Single solid line Auto  0.5 pt Li..."/>
    <w:basedOn w:val="CardText1"/>
    <w:next w:val="hotroute2"/>
    <w:qFormat/>
    <w:rsid w:val="00ED34FA"/>
    <w:rPr>
      <w:rFonts w:ascii="Arial" w:hAnsi="Arial" w:cs="Arial"/>
      <w:color w:val="auto"/>
      <w:sz w:val="16"/>
      <w:u w:val="none"/>
    </w:rPr>
  </w:style>
  <w:style w:type="character" w:customStyle="1" w:styleId="cardCharCharChar0">
    <w:name w:val="card Char Char Char"/>
    <w:locked/>
    <w:rsid w:val="00ED34FA"/>
  </w:style>
  <w:style w:type="character" w:customStyle="1" w:styleId="UnderlineCharCharCharCharCharChar">
    <w:name w:val="Underline Char Char Char Char Char Char"/>
    <w:locked/>
    <w:rsid w:val="00ED34FA"/>
  </w:style>
  <w:style w:type="paragraph" w:customStyle="1" w:styleId="UnderlineCharCharCharCharChar">
    <w:name w:val="Underline Char Char Char Char Char"/>
    <w:basedOn w:val="Normal"/>
    <w:next w:val="BlockHeaderHidden"/>
    <w:uiPriority w:val="99"/>
    <w:qFormat/>
    <w:rsid w:val="00ED34FA"/>
  </w:style>
  <w:style w:type="character" w:customStyle="1" w:styleId="TextsmallChar">
    <w:name w:val="Textsmall Char"/>
    <w:locked/>
    <w:rsid w:val="00ED34FA"/>
  </w:style>
  <w:style w:type="paragraph" w:customStyle="1" w:styleId="Textsmall0">
    <w:name w:val="Textsmall"/>
    <w:basedOn w:val="Normal"/>
    <w:next w:val="Normal"/>
    <w:qFormat/>
    <w:rsid w:val="00ED34FA"/>
  </w:style>
  <w:style w:type="paragraph" w:customStyle="1" w:styleId="hotroute2">
    <w:name w:val="hot route!"/>
    <w:basedOn w:val="Normal"/>
    <w:next w:val="UnderlinePara"/>
    <w:qFormat/>
    <w:rsid w:val="00ED34FA"/>
  </w:style>
  <w:style w:type="character" w:customStyle="1" w:styleId="CardsHighlightedChar">
    <w:name w:val="Cards Highlighted Char"/>
    <w:basedOn w:val="DefaultParagraphFont"/>
    <w:locked/>
    <w:rsid w:val="00ED34FA"/>
  </w:style>
  <w:style w:type="paragraph" w:customStyle="1" w:styleId="CardsHighlighted">
    <w:name w:val="Cards Highlighted"/>
    <w:basedOn w:val="Normal"/>
    <w:next w:val="rtecenter"/>
    <w:autoRedefine/>
    <w:qFormat/>
    <w:rsid w:val="00ED34FA"/>
  </w:style>
  <w:style w:type="character" w:customStyle="1" w:styleId="BlockHeaderHiddenChar">
    <w:name w:val="Block Header Hidden Char"/>
    <w:basedOn w:val="DefaultParagraphFont"/>
    <w:locked/>
    <w:rsid w:val="00ED34FA"/>
  </w:style>
  <w:style w:type="paragraph" w:customStyle="1" w:styleId="BlockHeaderHidden">
    <w:name w:val="Block Header Hidden"/>
    <w:basedOn w:val="Normal"/>
    <w:next w:val="Stylecardtext8pt"/>
    <w:autoRedefine/>
    <w:qFormat/>
    <w:rsid w:val="00ED34FA"/>
  </w:style>
  <w:style w:type="character" w:customStyle="1" w:styleId="CardsFont6ptChar1">
    <w:name w:val="Cards + Font: 6 pt Char1"/>
    <w:basedOn w:val="DefaultParagraphFont"/>
    <w:locked/>
    <w:rsid w:val="00ED34FA"/>
  </w:style>
  <w:style w:type="paragraph" w:customStyle="1" w:styleId="UnderlinePara">
    <w:name w:val="Underline Para"/>
    <w:basedOn w:val="Normal"/>
    <w:uiPriority w:val="1"/>
    <w:qFormat/>
    <w:rsid w:val="00ED34FA"/>
  </w:style>
  <w:style w:type="paragraph" w:customStyle="1" w:styleId="txgreen">
    <w:name w:val="txgreen"/>
    <w:basedOn w:val="Normal"/>
    <w:uiPriority w:val="99"/>
    <w:qFormat/>
    <w:rsid w:val="00ED34FA"/>
  </w:style>
  <w:style w:type="paragraph" w:customStyle="1" w:styleId="rtecenter">
    <w:name w:val="rtecenter"/>
    <w:basedOn w:val="Normal"/>
    <w:uiPriority w:val="99"/>
    <w:qFormat/>
    <w:rsid w:val="00ED34FA"/>
  </w:style>
  <w:style w:type="paragraph" w:customStyle="1" w:styleId="StyleHeading4TagBigcardNotBold">
    <w:name w:val="Style Heading 4TagBig card + Not Bold"/>
    <w:basedOn w:val="Heading4"/>
    <w:uiPriority w:val="99"/>
    <w:qFormat/>
    <w:rsid w:val="00ED34FA"/>
  </w:style>
  <w:style w:type="paragraph" w:customStyle="1" w:styleId="Stylecardtext8pt">
    <w:name w:val="Style card text + 8 pt"/>
    <w:basedOn w:val="Normal"/>
    <w:uiPriority w:val="99"/>
    <w:qFormat/>
    <w:rsid w:val="00ED34FA"/>
  </w:style>
  <w:style w:type="character" w:customStyle="1" w:styleId="regtext">
    <w:name w:val="regtext"/>
    <w:uiPriority w:val="99"/>
    <w:rsid w:val="00ED34FA"/>
  </w:style>
  <w:style w:type="character" w:customStyle="1" w:styleId="FontStyle14">
    <w:name w:val="Font Style14"/>
    <w:uiPriority w:val="99"/>
    <w:rsid w:val="00ED34FA"/>
  </w:style>
  <w:style w:type="character" w:customStyle="1" w:styleId="F7-SmallFont">
    <w:name w:val="F7 - Small Font"/>
    <w:rsid w:val="00ED34FA"/>
  </w:style>
  <w:style w:type="character" w:customStyle="1" w:styleId="StyleLatinGaramond9ptUnderline">
    <w:name w:val="Style (Latin) Garamond 9 pt Underline"/>
    <w:rsid w:val="00ED34FA"/>
  </w:style>
  <w:style w:type="character" w:customStyle="1" w:styleId="tkrname">
    <w:name w:val="tkrname"/>
    <w:basedOn w:val="DefaultParagraphFont"/>
    <w:rsid w:val="00ED34FA"/>
  </w:style>
  <w:style w:type="character" w:customStyle="1" w:styleId="tkrchange">
    <w:name w:val="tkrchange"/>
    <w:basedOn w:val="DefaultParagraphFont"/>
    <w:rsid w:val="00ED34FA"/>
  </w:style>
  <w:style w:type="character" w:customStyle="1" w:styleId="l9">
    <w:name w:val="l9"/>
    <w:basedOn w:val="DefaultParagraphFont"/>
    <w:rsid w:val="00ED34FA"/>
  </w:style>
  <w:style w:type="character" w:customStyle="1" w:styleId="l8">
    <w:name w:val="l8"/>
    <w:basedOn w:val="DefaultParagraphFont"/>
    <w:rsid w:val="00ED34FA"/>
  </w:style>
  <w:style w:type="character" w:customStyle="1" w:styleId="l6">
    <w:name w:val="l6"/>
    <w:basedOn w:val="DefaultParagraphFont"/>
    <w:rsid w:val="00ED34FA"/>
  </w:style>
  <w:style w:type="character" w:customStyle="1" w:styleId="l7">
    <w:name w:val="l7"/>
    <w:basedOn w:val="DefaultParagraphFont"/>
    <w:rsid w:val="00ED34FA"/>
  </w:style>
  <w:style w:type="character" w:customStyle="1" w:styleId="ellipsistext">
    <w:name w:val="ellipsis_text"/>
    <w:basedOn w:val="DefaultParagraphFont"/>
    <w:rsid w:val="00ED34FA"/>
  </w:style>
  <w:style w:type="character" w:customStyle="1" w:styleId="referencediv">
    <w:name w:val="referencediv"/>
    <w:basedOn w:val="DefaultParagraphFont"/>
    <w:rsid w:val="00ED34FA"/>
  </w:style>
  <w:style w:type="character" w:customStyle="1" w:styleId="mb">
    <w:name w:val="mb"/>
    <w:basedOn w:val="DefaultParagraphFont"/>
    <w:rsid w:val="00ED34FA"/>
  </w:style>
  <w:style w:type="character" w:customStyle="1" w:styleId="submitted">
    <w:name w:val="submitted"/>
    <w:basedOn w:val="DefaultParagraphFont"/>
    <w:rsid w:val="00ED34FA"/>
  </w:style>
  <w:style w:type="character" w:customStyle="1" w:styleId="cite0">
    <w:name w:val="cite0"/>
    <w:rsid w:val="00ED34FA"/>
  </w:style>
  <w:style w:type="character" w:customStyle="1" w:styleId="hilite1">
    <w:name w:val="hilite1"/>
    <w:rsid w:val="00ED34FA"/>
  </w:style>
  <w:style w:type="character" w:customStyle="1" w:styleId="Style8pt1">
    <w:name w:val="Style 8 pt1"/>
    <w:basedOn w:val="DefaultParagraphFont"/>
    <w:rsid w:val="00ED34FA"/>
  </w:style>
  <w:style w:type="character" w:customStyle="1" w:styleId="qlabel">
    <w:name w:val="q_label"/>
    <w:rsid w:val="00ED34FA"/>
  </w:style>
  <w:style w:type="character" w:customStyle="1" w:styleId="alabel">
    <w:name w:val="a_label"/>
    <w:rsid w:val="00ED34FA"/>
  </w:style>
  <w:style w:type="character" w:customStyle="1" w:styleId="StyleStyle4CharTimesNewRoman11pt">
    <w:name w:val="Style Style4 Char + Times New Roman 11 pt"/>
    <w:rsid w:val="00ED34FA"/>
  </w:style>
  <w:style w:type="character" w:customStyle="1" w:styleId="Aunderline">
    <w:name w:val="Aunderline"/>
    <w:qFormat/>
    <w:rsid w:val="00ED34FA"/>
  </w:style>
  <w:style w:type="character" w:customStyle="1" w:styleId="style10">
    <w:name w:val="style1"/>
    <w:basedOn w:val="DefaultParagraphFont"/>
    <w:rsid w:val="00ED34FA"/>
  </w:style>
  <w:style w:type="character" w:customStyle="1" w:styleId="titleauthoretc">
    <w:name w:val="titleauthoretc"/>
    <w:rsid w:val="00ED34FA"/>
  </w:style>
  <w:style w:type="character" w:customStyle="1" w:styleId="n">
    <w:name w:val="n"/>
    <w:rsid w:val="00ED34FA"/>
  </w:style>
  <w:style w:type="character" w:customStyle="1" w:styleId="in-widget">
    <w:name w:val="in-widget"/>
    <w:rsid w:val="00ED34FA"/>
  </w:style>
  <w:style w:type="character" w:customStyle="1" w:styleId="in-top">
    <w:name w:val="in-top"/>
    <w:rsid w:val="00ED34FA"/>
  </w:style>
  <w:style w:type="character" w:customStyle="1" w:styleId="nukeled">
    <w:name w:val="nukeled"/>
    <w:rsid w:val="00ED34FA"/>
  </w:style>
  <w:style w:type="character" w:customStyle="1" w:styleId="contextlyrelated">
    <w:name w:val="contextly_related"/>
    <w:rsid w:val="00ED34FA"/>
  </w:style>
  <w:style w:type="character" w:customStyle="1" w:styleId="in-right">
    <w:name w:val="in-right"/>
    <w:rsid w:val="00ED34FA"/>
  </w:style>
  <w:style w:type="character" w:customStyle="1" w:styleId="adtext">
    <w:name w:val="ad_text"/>
    <w:rsid w:val="00ED34FA"/>
  </w:style>
  <w:style w:type="character" w:customStyle="1" w:styleId="linkrow">
    <w:name w:val="link_row"/>
    <w:rsid w:val="00ED34FA"/>
  </w:style>
  <w:style w:type="character" w:customStyle="1" w:styleId="revision-date">
    <w:name w:val="revision-date"/>
    <w:rsid w:val="00ED34FA"/>
  </w:style>
  <w:style w:type="character" w:customStyle="1" w:styleId="facebook-share">
    <w:name w:val="facebook-share"/>
    <w:rsid w:val="00ED34FA"/>
  </w:style>
  <w:style w:type="character" w:customStyle="1" w:styleId="facebook-share-label">
    <w:name w:val="facebook-share-label"/>
    <w:rsid w:val="00ED34FA"/>
  </w:style>
  <w:style w:type="character" w:customStyle="1" w:styleId="cap">
    <w:name w:val="cap"/>
    <w:rsid w:val="00ED34FA"/>
  </w:style>
  <w:style w:type="character" w:customStyle="1" w:styleId="UNDERLINECharChar0">
    <w:name w:val="UNDERLINE Char Char"/>
    <w:rsid w:val="00ED34FA"/>
  </w:style>
  <w:style w:type="character" w:customStyle="1" w:styleId="share">
    <w:name w:val="share"/>
    <w:rsid w:val="00ED34FA"/>
  </w:style>
  <w:style w:type="character" w:customStyle="1" w:styleId="ata11y">
    <w:name w:val="at_a11y"/>
    <w:rsid w:val="00ED34FA"/>
  </w:style>
  <w:style w:type="character" w:customStyle="1" w:styleId="tpk">
    <w:name w:val="tpk"/>
    <w:rsid w:val="00ED34FA"/>
  </w:style>
  <w:style w:type="character" w:customStyle="1" w:styleId="A24">
    <w:name w:val="A24"/>
    <w:uiPriority w:val="99"/>
    <w:rsid w:val="00ED34FA"/>
  </w:style>
  <w:style w:type="character" w:customStyle="1" w:styleId="A25">
    <w:name w:val="A25"/>
    <w:uiPriority w:val="99"/>
    <w:rsid w:val="00ED34FA"/>
  </w:style>
  <w:style w:type="character" w:customStyle="1" w:styleId="12TimesNewRoman">
    <w:name w:val="12 Times New Roman"/>
    <w:rsid w:val="00ED34FA"/>
  </w:style>
  <w:style w:type="character" w:customStyle="1" w:styleId="Headerorfooter">
    <w:name w:val="Header or footer_"/>
    <w:basedOn w:val="DefaultParagraphFont"/>
    <w:rsid w:val="00ED34FA"/>
  </w:style>
  <w:style w:type="character" w:customStyle="1" w:styleId="Headerorfooter0">
    <w:name w:val="Header or footer"/>
    <w:basedOn w:val="Bodytext32"/>
    <w:rsid w:val="00ED34FA"/>
  </w:style>
  <w:style w:type="character" w:customStyle="1" w:styleId="Bodytext33">
    <w:name w:val="Body text (3)_"/>
    <w:basedOn w:val="DefaultParagraphFont"/>
    <w:rsid w:val="00ED34FA"/>
  </w:style>
  <w:style w:type="character" w:customStyle="1" w:styleId="Bodytext31Exact">
    <w:name w:val="Body text (31) Exact"/>
    <w:basedOn w:val="DefaultParagraphFont"/>
    <w:rsid w:val="00ED34FA"/>
  </w:style>
  <w:style w:type="character" w:customStyle="1" w:styleId="Bodytext10">
    <w:name w:val="Body text (10)_"/>
    <w:basedOn w:val="DefaultParagraphFont"/>
    <w:rsid w:val="00ED34FA"/>
  </w:style>
  <w:style w:type="character" w:customStyle="1" w:styleId="Bodytext32">
    <w:name w:val="Body text (3)"/>
    <w:basedOn w:val="Bodytext3Spacing0ptExact"/>
    <w:rsid w:val="00ED34FA"/>
  </w:style>
  <w:style w:type="character" w:customStyle="1" w:styleId="Bodytext46">
    <w:name w:val="Body text (46)_"/>
    <w:basedOn w:val="DefaultParagraphFont"/>
    <w:rsid w:val="00ED34FA"/>
  </w:style>
  <w:style w:type="character" w:customStyle="1" w:styleId="Bodytext51">
    <w:name w:val="Body text (51)_"/>
    <w:basedOn w:val="DefaultParagraphFont"/>
    <w:rsid w:val="00ED34FA"/>
  </w:style>
  <w:style w:type="character" w:customStyle="1" w:styleId="Bodytext34">
    <w:name w:val="Body text (34)_"/>
    <w:basedOn w:val="DefaultParagraphFont"/>
    <w:rsid w:val="00ED34FA"/>
  </w:style>
  <w:style w:type="character" w:customStyle="1" w:styleId="Bodytext3Spacing0ptExact">
    <w:name w:val="Body text (3) + Spacing 0 pt Exact"/>
    <w:rsid w:val="00ED34FA"/>
  </w:style>
  <w:style w:type="character" w:customStyle="1" w:styleId="Bodytext82">
    <w:name w:val="Body text (82)_"/>
    <w:basedOn w:val="DefaultParagraphFont"/>
    <w:rsid w:val="00ED34FA"/>
  </w:style>
  <w:style w:type="character" w:customStyle="1" w:styleId="PicturecaptionSpacing0ptExact">
    <w:name w:val="Picture caption + Spacing 0 pt Exact"/>
    <w:basedOn w:val="DefaultParagraphFont"/>
    <w:rsid w:val="00ED34FA"/>
  </w:style>
  <w:style w:type="character" w:customStyle="1" w:styleId="Tableofcontents13">
    <w:name w:val="Table of contents (13)_"/>
    <w:basedOn w:val="DefaultParagraphFont"/>
    <w:rsid w:val="00ED34FA"/>
  </w:style>
  <w:style w:type="character" w:customStyle="1" w:styleId="Bodytext114">
    <w:name w:val="Body text (114)_"/>
    <w:basedOn w:val="DefaultParagraphFont"/>
    <w:rsid w:val="00ED34FA"/>
  </w:style>
  <w:style w:type="character" w:customStyle="1" w:styleId="Bodytext115">
    <w:name w:val="Body text (115)_"/>
    <w:basedOn w:val="DefaultParagraphFont"/>
    <w:rsid w:val="00ED34FA"/>
  </w:style>
  <w:style w:type="character" w:customStyle="1" w:styleId="Bodytext1150">
    <w:name w:val="Body text (115)"/>
    <w:basedOn w:val="Bodytext114Exact"/>
    <w:rsid w:val="00ED34FA"/>
  </w:style>
  <w:style w:type="character" w:customStyle="1" w:styleId="Bodytext820">
    <w:name w:val="Body text (82)"/>
    <w:basedOn w:val="Bodytext100"/>
    <w:rsid w:val="00ED34FA"/>
  </w:style>
  <w:style w:type="character" w:customStyle="1" w:styleId="Bodytext100">
    <w:name w:val="Body text (10)"/>
    <w:basedOn w:val="PicturecaptionSpacing0ptExact"/>
    <w:rsid w:val="00ED34FA"/>
  </w:style>
  <w:style w:type="character" w:customStyle="1" w:styleId="Bodytext82Spacing0ptExact">
    <w:name w:val="Body text (82) + Spacing 0 pt Exact"/>
    <w:basedOn w:val="Bodytext100"/>
    <w:rsid w:val="00ED34FA"/>
  </w:style>
  <w:style w:type="character" w:customStyle="1" w:styleId="Bodytext131Exact">
    <w:name w:val="Body text (131) Exact"/>
    <w:basedOn w:val="DefaultParagraphFont"/>
    <w:rsid w:val="00ED34FA"/>
  </w:style>
  <w:style w:type="character" w:customStyle="1" w:styleId="Picturecaption2Spacing0ptExact">
    <w:name w:val="Picture caption (2) + Spacing 0 pt Exact"/>
    <w:basedOn w:val="DefaultParagraphFont"/>
    <w:rsid w:val="00ED34FA"/>
  </w:style>
  <w:style w:type="character" w:customStyle="1" w:styleId="Bodytext114Exact">
    <w:name w:val="Body text (114) Exact"/>
    <w:basedOn w:val="Picturecaption2Spacing0ptExact"/>
    <w:rsid w:val="00ED34FA"/>
  </w:style>
  <w:style w:type="character" w:customStyle="1" w:styleId="Bodytext340">
    <w:name w:val="Body text (34)"/>
    <w:basedOn w:val="Bodytext1150"/>
    <w:rsid w:val="00ED34FA"/>
  </w:style>
  <w:style w:type="character" w:customStyle="1" w:styleId="Bodytext1409pt">
    <w:name w:val="Body text (140) + 9 pt"/>
    <w:aliases w:val="Not Italic,Table of contents (12) + FrankRuehl,11 pt"/>
    <w:basedOn w:val="DefaultParagraphFont"/>
    <w:rsid w:val="00ED34FA"/>
  </w:style>
  <w:style w:type="character" w:customStyle="1" w:styleId="Bodytext510">
    <w:name w:val="Body text (51)"/>
    <w:basedOn w:val="Bodytext115"/>
    <w:rsid w:val="00ED34FA"/>
  </w:style>
  <w:style w:type="character" w:customStyle="1" w:styleId="Bodytext1140">
    <w:name w:val="Body text (114)"/>
    <w:basedOn w:val="Picturecaption2Spacing0ptExact"/>
    <w:rsid w:val="00ED34FA"/>
  </w:style>
  <w:style w:type="character" w:customStyle="1" w:styleId="Tableofcontents130">
    <w:name w:val="Table of contents (13)"/>
    <w:basedOn w:val="Bodytext131Exact"/>
    <w:rsid w:val="00ED34FA"/>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ED34FA"/>
  </w:style>
  <w:style w:type="character" w:customStyle="1" w:styleId="Bodytext460">
    <w:name w:val="Body text (46)"/>
    <w:basedOn w:val="Bodytext114"/>
    <w:rsid w:val="00ED34FA"/>
  </w:style>
  <w:style w:type="character" w:customStyle="1" w:styleId="Bodytext46NotBold">
    <w:name w:val="Body text (46) + Not Bold"/>
    <w:basedOn w:val="Bodytext114"/>
    <w:rsid w:val="00ED34FA"/>
  </w:style>
  <w:style w:type="character" w:customStyle="1" w:styleId="Bodytext46SegoeUI">
    <w:name w:val="Body text (46) + Segoe UI"/>
    <w:basedOn w:val="Bodytext114"/>
    <w:rsid w:val="00ED34FA"/>
  </w:style>
  <w:style w:type="character" w:customStyle="1" w:styleId="Bodytext115Spacing0ptExact">
    <w:name w:val="Body text (115) + Spacing 0 pt Exact"/>
    <w:basedOn w:val="Bodytext114Exact"/>
    <w:rsid w:val="00ED34FA"/>
  </w:style>
  <w:style w:type="character" w:customStyle="1" w:styleId="Picturecaption42SmallCaps">
    <w:name w:val="Picture caption (42) + Small Caps"/>
    <w:basedOn w:val="DefaultParagraphFont"/>
    <w:rsid w:val="00ED34FA"/>
  </w:style>
  <w:style w:type="character" w:customStyle="1" w:styleId="Bodytext155Exact">
    <w:name w:val="Body text (155) Exact"/>
    <w:basedOn w:val="DefaultParagraphFont"/>
    <w:rsid w:val="00ED34FA"/>
  </w:style>
  <w:style w:type="character" w:customStyle="1" w:styleId="Bodytext157">
    <w:name w:val="Body text (157)_"/>
    <w:basedOn w:val="DefaultParagraphFont"/>
    <w:rsid w:val="00ED34FA"/>
  </w:style>
  <w:style w:type="character" w:customStyle="1" w:styleId="Bodytext157Spacing0pt">
    <w:name w:val="Body text (157) + Spacing 0 pt"/>
    <w:basedOn w:val="Bodytext39"/>
    <w:rsid w:val="00ED34FA"/>
  </w:style>
  <w:style w:type="character" w:customStyle="1" w:styleId="Bodytext1570">
    <w:name w:val="Body text (157)"/>
    <w:basedOn w:val="Bodytext39"/>
    <w:rsid w:val="00ED34FA"/>
  </w:style>
  <w:style w:type="character" w:customStyle="1" w:styleId="Heading2213pt">
    <w:name w:val="Heading #22 + 13 pt"/>
    <w:basedOn w:val="DefaultParagraphFont"/>
    <w:rsid w:val="00ED34FA"/>
  </w:style>
  <w:style w:type="character" w:customStyle="1" w:styleId="Heading22125pt">
    <w:name w:val="Heading #22 + 12.5 pt"/>
    <w:basedOn w:val="DefaultParagraphFont"/>
    <w:rsid w:val="00ED34FA"/>
  </w:style>
  <w:style w:type="character" w:customStyle="1" w:styleId="Bodytext300">
    <w:name w:val="Body text (30)_"/>
    <w:basedOn w:val="DefaultParagraphFont"/>
    <w:rsid w:val="00ED34FA"/>
  </w:style>
  <w:style w:type="character" w:customStyle="1" w:styleId="Bodytext301">
    <w:name w:val="Body text (30)"/>
    <w:basedOn w:val="Bodytext3TimesNewRoman"/>
    <w:rsid w:val="00ED34FA"/>
  </w:style>
  <w:style w:type="character" w:customStyle="1" w:styleId="Bodytext39">
    <w:name w:val="Body text (39)_"/>
    <w:basedOn w:val="DefaultParagraphFont"/>
    <w:rsid w:val="00ED34FA"/>
  </w:style>
  <w:style w:type="character" w:customStyle="1" w:styleId="Bodytext390">
    <w:name w:val="Body text (39)"/>
    <w:basedOn w:val="BodytextExact"/>
    <w:rsid w:val="00ED34FA"/>
  </w:style>
  <w:style w:type="character" w:customStyle="1" w:styleId="Bodytext159Exact">
    <w:name w:val="Body text (159) Exact"/>
    <w:basedOn w:val="DefaultParagraphFont"/>
    <w:rsid w:val="00ED34FA"/>
  </w:style>
  <w:style w:type="character" w:customStyle="1" w:styleId="Bodytext60Spacing0pt">
    <w:name w:val="Body text (60) + Spacing 0 pt"/>
    <w:basedOn w:val="DefaultParagraphFont"/>
    <w:rsid w:val="00ED34FA"/>
  </w:style>
  <w:style w:type="character" w:customStyle="1" w:styleId="Bodytext3Spacing-1pt">
    <w:name w:val="Body text (3) + Spacing -1 pt"/>
    <w:basedOn w:val="Bodytext3Spacing0ptExact"/>
    <w:rsid w:val="00ED34FA"/>
  </w:style>
  <w:style w:type="character" w:customStyle="1" w:styleId="Bodytext3TimesNewRoman">
    <w:name w:val="Body text (3) + Times New Roman"/>
    <w:aliases w:val="11.5 pt"/>
    <w:basedOn w:val="Bodytext3Spacing0ptExact"/>
    <w:rsid w:val="00ED34FA"/>
  </w:style>
  <w:style w:type="character" w:customStyle="1" w:styleId="Bodytext2NotBold">
    <w:name w:val="Body text (2) + Not Bold"/>
    <w:basedOn w:val="Bodytext46"/>
    <w:rsid w:val="00ED34FA"/>
  </w:style>
  <w:style w:type="character" w:customStyle="1" w:styleId="BodytextExact">
    <w:name w:val="Body text Exact"/>
    <w:basedOn w:val="DefaultParagraphFont"/>
    <w:rsid w:val="00ED34FA"/>
  </w:style>
  <w:style w:type="character" w:customStyle="1" w:styleId="Heading13Italic">
    <w:name w:val="Heading #13 + Italic"/>
    <w:basedOn w:val="DefaultParagraphFont"/>
    <w:rsid w:val="00ED34FA"/>
  </w:style>
  <w:style w:type="character" w:customStyle="1" w:styleId="Heading92Spacing2pt">
    <w:name w:val="Heading #9 (2) + Spacing 2 pt"/>
    <w:basedOn w:val="DefaultParagraphFont"/>
    <w:rsid w:val="00ED34FA"/>
  </w:style>
  <w:style w:type="character" w:customStyle="1" w:styleId="Bodytext38Spacing0pt">
    <w:name w:val="Body text (38) + Spacing 0 pt"/>
    <w:basedOn w:val="DefaultParagraphFont"/>
    <w:rsid w:val="00ED34FA"/>
  </w:style>
  <w:style w:type="character" w:customStyle="1" w:styleId="Bodytext42Spacing-1pt">
    <w:name w:val="Body text (42) + Spacing -1 pt"/>
    <w:basedOn w:val="DefaultParagraphFont"/>
    <w:rsid w:val="00ED34FA"/>
  </w:style>
  <w:style w:type="character" w:customStyle="1" w:styleId="Bodytext35">
    <w:name w:val="Body text (35)_"/>
    <w:basedOn w:val="DefaultParagraphFont"/>
    <w:rsid w:val="00ED34FA"/>
  </w:style>
  <w:style w:type="character" w:customStyle="1" w:styleId="Picturecaption19">
    <w:name w:val="Picture caption (19)_"/>
    <w:basedOn w:val="DefaultParagraphFont"/>
    <w:rsid w:val="00ED34FA"/>
  </w:style>
  <w:style w:type="character" w:customStyle="1" w:styleId="Picturecaption9Exact">
    <w:name w:val="Picture caption (9) Exact"/>
    <w:basedOn w:val="DefaultParagraphFont"/>
    <w:rsid w:val="00ED34FA"/>
  </w:style>
  <w:style w:type="character" w:customStyle="1" w:styleId="Bodytext87">
    <w:name w:val="Body text (87)_"/>
    <w:basedOn w:val="DefaultParagraphFont"/>
    <w:rsid w:val="00ED34FA"/>
  </w:style>
  <w:style w:type="character" w:customStyle="1" w:styleId="Bodytext61">
    <w:name w:val="Body text (6)_"/>
    <w:basedOn w:val="DefaultParagraphFont"/>
    <w:rsid w:val="00ED34FA"/>
  </w:style>
  <w:style w:type="character" w:customStyle="1" w:styleId="Heading142SmallCaps">
    <w:name w:val="Heading #14 (2) + Small Caps"/>
    <w:basedOn w:val="DefaultParagraphFont"/>
    <w:rsid w:val="00ED34FA"/>
  </w:style>
  <w:style w:type="character" w:customStyle="1" w:styleId="Bodytext350">
    <w:name w:val="Body text (35)"/>
    <w:basedOn w:val="Picturecaption190"/>
    <w:rsid w:val="00ED34FA"/>
  </w:style>
  <w:style w:type="character" w:customStyle="1" w:styleId="Picturecaption190">
    <w:name w:val="Picture caption (19)"/>
    <w:basedOn w:val="Picturecaption27Spacing0pt"/>
    <w:rsid w:val="00ED34FA"/>
  </w:style>
  <w:style w:type="character" w:customStyle="1" w:styleId="Picturecaption27Spacing0pt">
    <w:name w:val="Picture caption (27) + Spacing 0 pt"/>
    <w:basedOn w:val="DefaultParagraphFont"/>
    <w:rsid w:val="00ED34FA"/>
  </w:style>
  <w:style w:type="character" w:customStyle="1" w:styleId="Bodytext43Spacing0ptExact">
    <w:name w:val="Body text (43) + Spacing 0 pt Exact"/>
    <w:basedOn w:val="DefaultParagraphFont"/>
    <w:rsid w:val="00ED34FA"/>
  </w:style>
  <w:style w:type="character" w:customStyle="1" w:styleId="Bodytext62">
    <w:name w:val="Body text (6)"/>
    <w:basedOn w:val="Bodytext870"/>
    <w:rsid w:val="00ED34FA"/>
  </w:style>
  <w:style w:type="character" w:customStyle="1" w:styleId="Bodytext870">
    <w:name w:val="Body text (87)"/>
    <w:basedOn w:val="DefaultParagraphFont"/>
    <w:rsid w:val="00ED34FA"/>
  </w:style>
  <w:style w:type="character" w:customStyle="1" w:styleId="BodytextSegoeUI">
    <w:name w:val="Body text + Segoe UI"/>
    <w:aliases w:val="21.5 pt"/>
    <w:basedOn w:val="DefaultParagraphFont"/>
    <w:rsid w:val="00ED34FA"/>
  </w:style>
  <w:style w:type="character" w:customStyle="1" w:styleId="Bodytext68">
    <w:name w:val="Body text (68)_"/>
    <w:basedOn w:val="DefaultParagraphFont"/>
    <w:rsid w:val="00ED34FA"/>
  </w:style>
  <w:style w:type="character" w:customStyle="1" w:styleId="Bodytext112SmallCaps">
    <w:name w:val="Body text (112) + Small Caps"/>
    <w:basedOn w:val="DefaultParagraphFont"/>
    <w:rsid w:val="00ED34FA"/>
  </w:style>
  <w:style w:type="character" w:customStyle="1" w:styleId="Bodytext680">
    <w:name w:val="Body text (68)"/>
    <w:basedOn w:val="Heading162SmallCaps"/>
    <w:rsid w:val="00ED34FA"/>
  </w:style>
  <w:style w:type="character" w:customStyle="1" w:styleId="Tableofcontents11">
    <w:name w:val="Table of contents (11)_"/>
    <w:basedOn w:val="DefaultParagraphFont"/>
    <w:rsid w:val="00ED34FA"/>
  </w:style>
  <w:style w:type="character" w:customStyle="1" w:styleId="Tableofcontents110">
    <w:name w:val="Table of contents (11)"/>
    <w:basedOn w:val="article-quote-right"/>
    <w:rsid w:val="00ED34FA"/>
  </w:style>
  <w:style w:type="character" w:customStyle="1" w:styleId="Tableofcontents15">
    <w:name w:val="Table of contents (15)_"/>
    <w:basedOn w:val="DefaultParagraphFont"/>
    <w:rsid w:val="00ED34FA"/>
  </w:style>
  <w:style w:type="character" w:customStyle="1" w:styleId="Tableofcontents150">
    <w:name w:val="Table of contents (15)"/>
    <w:basedOn w:val="StyleBox12pt"/>
    <w:rsid w:val="00ED34FA"/>
  </w:style>
  <w:style w:type="character" w:customStyle="1" w:styleId="Heading162SmallCaps">
    <w:name w:val="Heading #16 (2) + Small Caps"/>
    <w:basedOn w:val="DefaultParagraphFont"/>
    <w:rsid w:val="00ED34FA"/>
  </w:style>
  <w:style w:type="character" w:customStyle="1" w:styleId="ft6">
    <w:name w:val="ft6"/>
    <w:basedOn w:val="DefaultParagraphFont"/>
    <w:rsid w:val="00ED34FA"/>
  </w:style>
  <w:style w:type="character" w:customStyle="1" w:styleId="amp">
    <w:name w:val="amp"/>
    <w:basedOn w:val="DefaultParagraphFont"/>
    <w:rsid w:val="00ED34FA"/>
  </w:style>
  <w:style w:type="character" w:customStyle="1" w:styleId="article-quote-right">
    <w:name w:val="article-quote-right"/>
    <w:basedOn w:val="DefaultParagraphFont"/>
    <w:rsid w:val="00ED34FA"/>
  </w:style>
  <w:style w:type="character" w:customStyle="1" w:styleId="StyleBox12ptBold">
    <w:name w:val="Style Box + 12 pt Bold"/>
    <w:basedOn w:val="DefaultParagraphFont"/>
    <w:rsid w:val="00ED34FA"/>
  </w:style>
  <w:style w:type="character" w:customStyle="1" w:styleId="StyleBox12pt">
    <w:name w:val="Style Box + 12 pt"/>
    <w:basedOn w:val="DefaultParagraphFont"/>
    <w:rsid w:val="00ED34FA"/>
  </w:style>
  <w:style w:type="character" w:customStyle="1" w:styleId="StyleEmphasisEvidenceMinimizedminimizedHighlightedtag2Size1">
    <w:name w:val="Style EmphasisEvidenceMinimizedminimizedHighlightedtag2Size 1..."/>
    <w:basedOn w:val="DefaultParagraphFont"/>
    <w:rsid w:val="00ED34FA"/>
  </w:style>
  <w:style w:type="character" w:customStyle="1" w:styleId="tagCharCharChar">
    <w:name w:val="tag Char Char Char"/>
    <w:locked/>
    <w:rsid w:val="00ED34FA"/>
  </w:style>
  <w:style w:type="character" w:customStyle="1" w:styleId="BoldandUnderlineCharCharCharChar">
    <w:name w:val="Bold and Underline Char Char Char Char"/>
    <w:rsid w:val="00ED34FA"/>
  </w:style>
  <w:style w:type="character" w:customStyle="1" w:styleId="BoldandUnderlineCharChar">
    <w:name w:val="Bold and Underline Char Char"/>
    <w:rsid w:val="00ED34FA"/>
  </w:style>
  <w:style w:type="character" w:customStyle="1" w:styleId="commentstext0">
    <w:name w:val="commentstext"/>
    <w:rsid w:val="00ED34FA"/>
  </w:style>
  <w:style w:type="character" w:customStyle="1" w:styleId="Style9ptUnderline">
    <w:name w:val="Style 9 pt Underline"/>
    <w:rsid w:val="00ED34FA"/>
  </w:style>
  <w:style w:type="character" w:customStyle="1" w:styleId="dd">
    <w:name w:val="dd"/>
    <w:rsid w:val="00ED34FA"/>
  </w:style>
  <w:style w:type="character" w:customStyle="1" w:styleId="underLight">
    <w:name w:val="underLight"/>
    <w:uiPriority w:val="1"/>
    <w:qFormat/>
    <w:rsid w:val="00ED34FA"/>
  </w:style>
  <w:style w:type="character" w:customStyle="1" w:styleId="author-rss">
    <w:name w:val="author-rss"/>
    <w:rsid w:val="00ED34FA"/>
  </w:style>
  <w:style w:type="character" w:customStyle="1" w:styleId="NothingChar1">
    <w:name w:val="Nothing Char1"/>
    <w:basedOn w:val="DefaultParagraphFont"/>
    <w:rsid w:val="00ED34FA"/>
  </w:style>
  <w:style w:type="character" w:customStyle="1" w:styleId="at">
    <w:name w:val="at"/>
    <w:basedOn w:val="DefaultParagraphFont"/>
    <w:rsid w:val="00ED34FA"/>
  </w:style>
  <w:style w:type="character" w:customStyle="1" w:styleId="source">
    <w:name w:val="source"/>
    <w:rsid w:val="00ED34FA"/>
  </w:style>
  <w:style w:type="character" w:customStyle="1" w:styleId="bioline">
    <w:name w:val="bioline"/>
    <w:rsid w:val="00ED34FA"/>
  </w:style>
  <w:style w:type="character" w:customStyle="1" w:styleId="wikicreatelink">
    <w:name w:val="wikicreatelink"/>
    <w:basedOn w:val="DefaultParagraphFont"/>
    <w:rsid w:val="00ED34FA"/>
  </w:style>
  <w:style w:type="character" w:customStyle="1" w:styleId="facebook-share-count">
    <w:name w:val="facebook-share-count"/>
    <w:basedOn w:val="DefaultParagraphFont"/>
    <w:rsid w:val="00ED34FA"/>
  </w:style>
  <w:style w:type="character" w:customStyle="1" w:styleId="tickerwrap">
    <w:name w:val="ticker_wrap"/>
    <w:basedOn w:val="DefaultParagraphFont"/>
    <w:rsid w:val="00ED34FA"/>
  </w:style>
  <w:style w:type="character" w:customStyle="1" w:styleId="smallcaps0">
    <w:name w:val="small_caps"/>
    <w:basedOn w:val="DefaultParagraphFont"/>
    <w:rsid w:val="00ED34FA"/>
  </w:style>
  <w:style w:type="character" w:customStyle="1" w:styleId="bodycopy">
    <w:name w:val="bodycopy"/>
    <w:basedOn w:val="DefaultParagraphFont"/>
    <w:rsid w:val="00ED34FA"/>
  </w:style>
  <w:style w:type="character" w:customStyle="1" w:styleId="StyleGaramondText1">
    <w:name w:val="Style Garamond Text 1"/>
    <w:basedOn w:val="DefaultParagraphFont"/>
    <w:rsid w:val="00ED34FA"/>
  </w:style>
  <w:style w:type="character" w:customStyle="1" w:styleId="StyleGaramondText1Underline">
    <w:name w:val="Style Garamond Text 1 Underline"/>
    <w:basedOn w:val="DefaultParagraphFont"/>
    <w:rsid w:val="00ED34FA"/>
  </w:style>
  <w:style w:type="character" w:customStyle="1" w:styleId="StyleBoldUnderlineBorderSinglesolidlineAuto05pt">
    <w:name w:val="Style Bold Underline Border: : (Single solid line Auto  0.5 pt ..."/>
    <w:basedOn w:val="DefaultParagraphFont"/>
    <w:rsid w:val="00ED34FA"/>
  </w:style>
  <w:style w:type="character" w:customStyle="1" w:styleId="StyleStyleBoldUnderlineUnderlineIntenseEmphasisIntenseEmpha">
    <w:name w:val="Style Style Bold UnderlineUnderlineIntense EmphasisIntense Empha..."/>
    <w:basedOn w:val="DefaultParagraphFont"/>
    <w:rsid w:val="00ED34FA"/>
  </w:style>
  <w:style w:type="character" w:customStyle="1" w:styleId="Style7ptBold">
    <w:name w:val="Style 7 pt Bold"/>
    <w:basedOn w:val="DefaultParagraphFont"/>
    <w:rsid w:val="00ED34FA"/>
  </w:style>
  <w:style w:type="character" w:styleId="HTMLAcronym">
    <w:name w:val="HTML Acronym"/>
    <w:basedOn w:val="DefaultParagraphFont"/>
    <w:uiPriority w:val="99"/>
    <w:unhideWhenUsed/>
    <w:rsid w:val="00ED34FA"/>
  </w:style>
  <w:style w:type="paragraph" w:styleId="NormalIndent">
    <w:name w:val="Normal Indent"/>
    <w:basedOn w:val="Normal"/>
    <w:unhideWhenUsed/>
    <w:rsid w:val="00ED34FA"/>
    <w:pPr>
      <w:ind w:left="720"/>
    </w:pPr>
  </w:style>
  <w:style w:type="paragraph" w:styleId="EnvelopeReturn">
    <w:name w:val="envelope return"/>
    <w:basedOn w:val="Normal"/>
    <w:unhideWhenUsed/>
    <w:rsid w:val="00ED34FA"/>
    <w:rPr>
      <w:rFonts w:asciiTheme="majorHAnsi" w:eastAsiaTheme="majorEastAsia" w:hAnsiTheme="majorHAnsi" w:cstheme="majorBidi"/>
      <w:sz w:val="20"/>
      <w:szCs w:val="20"/>
    </w:rPr>
  </w:style>
  <w:style w:type="paragraph" w:styleId="EnvelopeAddress">
    <w:name w:val="envelope address"/>
    <w:basedOn w:val="Normal"/>
    <w:unhideWhenUsed/>
    <w:rsid w:val="00ED34FA"/>
    <w:pPr>
      <w:framePr w:w="7920" w:h="1980" w:hRule="exact" w:hSpace="180" w:wrap="auto" w:hAnchor="page" w:xAlign="center" w:yAlign="bottom"/>
      <w:ind w:left="2880"/>
    </w:pPr>
    <w:rPr>
      <w:rFonts w:asciiTheme="majorHAnsi" w:eastAsiaTheme="majorEastAsia" w:hAnsiTheme="majorHAnsi" w:cstheme="majorBidi"/>
      <w:sz w:val="24"/>
    </w:rPr>
  </w:style>
  <w:style w:type="character" w:customStyle="1" w:styleId="cardunderlineChar0">
    <w:name w:val="card underline Char"/>
    <w:locked/>
    <w:rsid w:val="00ED34FA"/>
  </w:style>
  <w:style w:type="paragraph" w:customStyle="1" w:styleId="cardunderline">
    <w:name w:val="card underline"/>
    <w:basedOn w:val="Normal"/>
    <w:uiPriority w:val="99"/>
    <w:qFormat/>
    <w:rsid w:val="00ED34FA"/>
  </w:style>
  <w:style w:type="character" w:customStyle="1" w:styleId="StyleHeading4UnderlinedsmalltextGaramondChar">
    <w:name w:val="Style Heading 4Underlinedsmall text + Garamond Char"/>
    <w:locked/>
    <w:rsid w:val="00ED34FA"/>
  </w:style>
  <w:style w:type="paragraph" w:customStyle="1" w:styleId="StyleHeading4UnderlinedsmalltextGaramond">
    <w:name w:val="Style Heading 4Underlinedsmall text + Garamond"/>
    <w:basedOn w:val="Heading4"/>
    <w:qFormat/>
    <w:rsid w:val="00ED34FA"/>
  </w:style>
  <w:style w:type="paragraph" w:customStyle="1" w:styleId="Heading2-NotBold">
    <w:name w:val="Heading 2 - Not Bold"/>
    <w:basedOn w:val="Heading2"/>
    <w:autoRedefine/>
    <w:uiPriority w:val="99"/>
    <w:qFormat/>
    <w:rsid w:val="00ED34FA"/>
  </w:style>
  <w:style w:type="paragraph" w:customStyle="1" w:styleId="Heading2-Bold">
    <w:name w:val="Heading 2 - Bold"/>
    <w:basedOn w:val="Normal"/>
    <w:autoRedefine/>
    <w:uiPriority w:val="99"/>
    <w:qFormat/>
    <w:rsid w:val="00ED34FA"/>
  </w:style>
  <w:style w:type="paragraph" w:customStyle="1" w:styleId="tag1">
    <w:name w:val="%tag"/>
    <w:basedOn w:val="Normal"/>
    <w:next w:val="Normal"/>
    <w:link w:val="tagChar2"/>
    <w:uiPriority w:val="99"/>
    <w:qFormat/>
    <w:rsid w:val="00ED34FA"/>
  </w:style>
  <w:style w:type="character" w:customStyle="1" w:styleId="Style2Char0">
    <w:name w:val="Style 2 Char"/>
    <w:uiPriority w:val="99"/>
    <w:locked/>
    <w:rsid w:val="00ED34FA"/>
  </w:style>
  <w:style w:type="character" w:customStyle="1" w:styleId="GAUnderlineChar">
    <w:name w:val="GA Underline Char"/>
    <w:locked/>
    <w:rsid w:val="00ED34FA"/>
  </w:style>
  <w:style w:type="paragraph" w:customStyle="1" w:styleId="GAUnderline">
    <w:name w:val="GA Underline"/>
    <w:basedOn w:val="Normal"/>
    <w:qFormat/>
    <w:rsid w:val="00ED34FA"/>
  </w:style>
  <w:style w:type="character" w:customStyle="1" w:styleId="textsmallChar0">
    <w:name w:val="textsmall Char"/>
    <w:locked/>
    <w:rsid w:val="00ED34FA"/>
  </w:style>
  <w:style w:type="paragraph" w:customStyle="1" w:styleId="Micro">
    <w:name w:val="Micro"/>
    <w:basedOn w:val="Normal"/>
    <w:next w:val="Normal"/>
    <w:qFormat/>
    <w:rsid w:val="00ED34FA"/>
  </w:style>
  <w:style w:type="paragraph" w:customStyle="1" w:styleId="h-lead">
    <w:name w:val="h-lead"/>
    <w:basedOn w:val="Normal"/>
    <w:next w:val="Brief-Underline"/>
    <w:uiPriority w:val="99"/>
    <w:qFormat/>
    <w:rsid w:val="00ED34FA"/>
  </w:style>
  <w:style w:type="paragraph" w:customStyle="1" w:styleId="intro">
    <w:name w:val="intro"/>
    <w:basedOn w:val="Normal"/>
    <w:next w:val="Brief"/>
    <w:uiPriority w:val="99"/>
    <w:qFormat/>
    <w:rsid w:val="00ED34FA"/>
  </w:style>
  <w:style w:type="character" w:customStyle="1" w:styleId="StyleHeading2TagHEADING2TagCite11ptChar">
    <w:name w:val="Style Heading 2TagHEADING 2Tag&amp;Cite + 11 pt Char"/>
    <w:locked/>
    <w:rsid w:val="00ED34FA"/>
  </w:style>
  <w:style w:type="paragraph" w:customStyle="1" w:styleId="StyleHeading2TagHEADING2TagCite11pt">
    <w:name w:val="Style Heading 2TagHEADING 2Tag&amp;Cite + 11 pt"/>
    <w:basedOn w:val="Heading2"/>
    <w:next w:val="CM11"/>
    <w:qFormat/>
    <w:rsid w:val="00ED34FA"/>
  </w:style>
  <w:style w:type="paragraph" w:customStyle="1" w:styleId="F3-TagAuthor">
    <w:name w:val="F3 - Tag/Author"/>
    <w:basedOn w:val="Normal"/>
    <w:next w:val="CM16"/>
    <w:uiPriority w:val="99"/>
    <w:qFormat/>
    <w:rsid w:val="00ED34FA"/>
  </w:style>
  <w:style w:type="paragraph" w:customStyle="1" w:styleId="F5-UnderlineNormal">
    <w:name w:val="F5 - Underline Normal"/>
    <w:basedOn w:val="Normal"/>
    <w:next w:val="CM19"/>
    <w:uiPriority w:val="99"/>
    <w:qFormat/>
    <w:rsid w:val="00ED34FA"/>
  </w:style>
  <w:style w:type="paragraph" w:customStyle="1" w:styleId="Brief-PrimarySource">
    <w:name w:val="Brief - Primary Source"/>
    <w:basedOn w:val="Normal"/>
    <w:next w:val="CM34"/>
    <w:uiPriority w:val="99"/>
    <w:qFormat/>
    <w:rsid w:val="00ED34FA"/>
  </w:style>
  <w:style w:type="paragraph" w:customStyle="1" w:styleId="Brief-Underline">
    <w:name w:val="Brief - Underline"/>
    <w:basedOn w:val="Normal"/>
    <w:next w:val="CM56"/>
    <w:uiPriority w:val="99"/>
    <w:qFormat/>
    <w:rsid w:val="00ED34FA"/>
  </w:style>
  <w:style w:type="paragraph" w:customStyle="1" w:styleId="Brief">
    <w:name w:val="Brief"/>
    <w:basedOn w:val="CM34"/>
    <w:next w:val="CM58"/>
    <w:uiPriority w:val="99"/>
    <w:qFormat/>
    <w:rsid w:val="00ED34FA"/>
  </w:style>
  <w:style w:type="paragraph" w:customStyle="1" w:styleId="CM2">
    <w:name w:val="CM2"/>
    <w:basedOn w:val="Normal"/>
    <w:next w:val="Normal"/>
    <w:uiPriority w:val="99"/>
    <w:qFormat/>
    <w:rsid w:val="00ED34FA"/>
  </w:style>
  <w:style w:type="paragraph" w:customStyle="1" w:styleId="CM11">
    <w:name w:val="CM11"/>
    <w:basedOn w:val="Normal"/>
    <w:next w:val="Normal"/>
    <w:uiPriority w:val="99"/>
    <w:qFormat/>
    <w:rsid w:val="00ED34FA"/>
  </w:style>
  <w:style w:type="paragraph" w:customStyle="1" w:styleId="CM16">
    <w:name w:val="CM16"/>
    <w:basedOn w:val="Normal"/>
    <w:next w:val="Normal"/>
    <w:uiPriority w:val="99"/>
    <w:qFormat/>
    <w:rsid w:val="00ED34FA"/>
  </w:style>
  <w:style w:type="paragraph" w:customStyle="1" w:styleId="CM19">
    <w:name w:val="CM19"/>
    <w:basedOn w:val="Normal"/>
    <w:uiPriority w:val="99"/>
    <w:qFormat/>
    <w:rsid w:val="00ED34FA"/>
  </w:style>
  <w:style w:type="paragraph" w:customStyle="1" w:styleId="CM34">
    <w:name w:val="CM34"/>
    <w:basedOn w:val="Normal"/>
    <w:uiPriority w:val="99"/>
    <w:qFormat/>
    <w:rsid w:val="00ED34FA"/>
  </w:style>
  <w:style w:type="paragraph" w:customStyle="1" w:styleId="CM56">
    <w:name w:val="CM56"/>
    <w:basedOn w:val="Normal"/>
    <w:uiPriority w:val="99"/>
    <w:qFormat/>
    <w:rsid w:val="00ED34FA"/>
  </w:style>
  <w:style w:type="paragraph" w:customStyle="1" w:styleId="CM58">
    <w:name w:val="CM58"/>
    <w:basedOn w:val="Normal"/>
    <w:uiPriority w:val="99"/>
    <w:qFormat/>
    <w:rsid w:val="00ED34FA"/>
  </w:style>
  <w:style w:type="paragraph" w:customStyle="1" w:styleId="CM57">
    <w:name w:val="CM57"/>
    <w:basedOn w:val="Normal"/>
    <w:uiPriority w:val="99"/>
    <w:qFormat/>
    <w:rsid w:val="00ED34FA"/>
  </w:style>
  <w:style w:type="paragraph" w:customStyle="1" w:styleId="CM1">
    <w:name w:val="CM1"/>
    <w:basedOn w:val="Normal"/>
    <w:uiPriority w:val="99"/>
    <w:qFormat/>
    <w:rsid w:val="00ED34FA"/>
  </w:style>
  <w:style w:type="paragraph" w:customStyle="1" w:styleId="CM49">
    <w:name w:val="CM49"/>
    <w:basedOn w:val="Normal"/>
    <w:uiPriority w:val="99"/>
    <w:qFormat/>
    <w:rsid w:val="00ED34FA"/>
  </w:style>
  <w:style w:type="paragraph" w:customStyle="1" w:styleId="CM41">
    <w:name w:val="CM41"/>
    <w:basedOn w:val="Normal"/>
    <w:uiPriority w:val="99"/>
    <w:qFormat/>
    <w:rsid w:val="00ED34FA"/>
  </w:style>
  <w:style w:type="paragraph" w:customStyle="1" w:styleId="Normal-SIGN1">
    <w:name w:val="Normal-SIGN1"/>
    <w:basedOn w:val="Normal"/>
    <w:uiPriority w:val="99"/>
    <w:qFormat/>
    <w:rsid w:val="00ED34FA"/>
  </w:style>
  <w:style w:type="paragraph" w:customStyle="1" w:styleId="CM3">
    <w:name w:val="CM3"/>
    <w:basedOn w:val="Normal"/>
    <w:uiPriority w:val="99"/>
    <w:qFormat/>
    <w:rsid w:val="00ED34FA"/>
  </w:style>
  <w:style w:type="paragraph" w:customStyle="1" w:styleId="CM33">
    <w:name w:val="CM33"/>
    <w:basedOn w:val="Normal"/>
    <w:uiPriority w:val="99"/>
    <w:qFormat/>
    <w:rsid w:val="00ED34FA"/>
  </w:style>
  <w:style w:type="paragraph" w:customStyle="1" w:styleId="CM37">
    <w:name w:val="CM37"/>
    <w:basedOn w:val="Normal"/>
    <w:uiPriority w:val="99"/>
    <w:qFormat/>
    <w:rsid w:val="00ED34FA"/>
  </w:style>
  <w:style w:type="paragraph" w:customStyle="1" w:styleId="CM7">
    <w:name w:val="CM7"/>
    <w:basedOn w:val="Normal"/>
    <w:uiPriority w:val="99"/>
    <w:qFormat/>
    <w:rsid w:val="00ED34FA"/>
  </w:style>
  <w:style w:type="paragraph" w:customStyle="1" w:styleId="Brief-Card">
    <w:name w:val="Brief - Card"/>
    <w:basedOn w:val="Normal"/>
    <w:next w:val="ReportDate"/>
    <w:uiPriority w:val="99"/>
    <w:qFormat/>
    <w:rsid w:val="00ED34FA"/>
  </w:style>
  <w:style w:type="paragraph" w:customStyle="1" w:styleId="Normal3">
    <w:name w:val="Normal+3"/>
    <w:basedOn w:val="Normal"/>
    <w:next w:val="Normal"/>
    <w:uiPriority w:val="99"/>
    <w:qFormat/>
    <w:rsid w:val="00ED34FA"/>
  </w:style>
  <w:style w:type="paragraph" w:customStyle="1" w:styleId="Normal10">
    <w:name w:val="Normal+1"/>
    <w:basedOn w:val="Normal"/>
    <w:next w:val="Normal"/>
    <w:uiPriority w:val="99"/>
    <w:qFormat/>
    <w:rsid w:val="00ED34FA"/>
  </w:style>
  <w:style w:type="paragraph" w:customStyle="1" w:styleId="Heading231">
    <w:name w:val="Heading 2+3"/>
    <w:basedOn w:val="Normal"/>
    <w:next w:val="Normal"/>
    <w:uiPriority w:val="99"/>
    <w:qFormat/>
    <w:rsid w:val="00ED34FA"/>
  </w:style>
  <w:style w:type="paragraph" w:customStyle="1" w:styleId="Normal5">
    <w:name w:val="Normal+5"/>
    <w:basedOn w:val="Normal"/>
    <w:uiPriority w:val="99"/>
    <w:qFormat/>
    <w:rsid w:val="00ED34FA"/>
  </w:style>
  <w:style w:type="paragraph" w:customStyle="1" w:styleId="Cover1">
    <w:name w:val="Cover 1"/>
    <w:basedOn w:val="Normal"/>
    <w:next w:val="Normal"/>
    <w:uiPriority w:val="99"/>
    <w:qFormat/>
    <w:rsid w:val="00ED34FA"/>
  </w:style>
  <w:style w:type="paragraph" w:customStyle="1" w:styleId="Cover2">
    <w:name w:val="Cover 2"/>
    <w:basedOn w:val="Normal"/>
    <w:next w:val="Normal"/>
    <w:uiPriority w:val="99"/>
    <w:qFormat/>
    <w:rsid w:val="00ED34FA"/>
  </w:style>
  <w:style w:type="paragraph" w:customStyle="1" w:styleId="ReportDate">
    <w:name w:val="ReportDate"/>
    <w:basedOn w:val="Normal"/>
    <w:uiPriority w:val="99"/>
    <w:qFormat/>
    <w:rsid w:val="00ED34FA"/>
  </w:style>
  <w:style w:type="paragraph" w:customStyle="1" w:styleId="Pa11">
    <w:name w:val="Pa11"/>
    <w:basedOn w:val="Normal"/>
    <w:next w:val="Normal"/>
    <w:uiPriority w:val="99"/>
    <w:qFormat/>
    <w:rsid w:val="00ED34FA"/>
  </w:style>
  <w:style w:type="paragraph" w:customStyle="1" w:styleId="CM30">
    <w:name w:val="CM30"/>
    <w:basedOn w:val="Normal"/>
    <w:uiPriority w:val="99"/>
    <w:qFormat/>
    <w:rsid w:val="00ED34FA"/>
  </w:style>
  <w:style w:type="paragraph" w:customStyle="1" w:styleId="CM28">
    <w:name w:val="CM28"/>
    <w:basedOn w:val="Normal"/>
    <w:uiPriority w:val="99"/>
    <w:qFormat/>
    <w:rsid w:val="00ED34FA"/>
  </w:style>
  <w:style w:type="paragraph" w:customStyle="1" w:styleId="CM8">
    <w:name w:val="CM8"/>
    <w:basedOn w:val="Normal"/>
    <w:uiPriority w:val="99"/>
    <w:qFormat/>
    <w:rsid w:val="00ED34FA"/>
  </w:style>
  <w:style w:type="paragraph" w:customStyle="1" w:styleId="DoubleUnderlined">
    <w:name w:val="Double Underlined"/>
    <w:basedOn w:val="Heading2"/>
    <w:next w:val="StyleStyleHeading110pt10pt"/>
    <w:autoRedefine/>
    <w:uiPriority w:val="99"/>
    <w:qFormat/>
    <w:rsid w:val="00ED34FA"/>
  </w:style>
  <w:style w:type="paragraph" w:customStyle="1" w:styleId="IndexFixer">
    <w:name w:val="Index Fixer"/>
    <w:basedOn w:val="Heading1"/>
    <w:next w:val="StyleUnderliningTimesNewRomanBoldNounderlineKernat16"/>
    <w:uiPriority w:val="99"/>
    <w:qFormat/>
    <w:rsid w:val="00ED34FA"/>
  </w:style>
  <w:style w:type="paragraph" w:customStyle="1" w:styleId="StyleLeft025Right025TopSinglesolidlineAuto">
    <w:name w:val="Style Left:  0.25&quot; Right:  0.25&quot; Top: (Single solid line Auto  ..."/>
    <w:basedOn w:val="Normal"/>
    <w:next w:val="StyleUnderliningTimesNewRomanBoldNounderlineKernat161"/>
    <w:uiPriority w:val="99"/>
    <w:qFormat/>
    <w:rsid w:val="00ED34FA"/>
  </w:style>
  <w:style w:type="paragraph" w:customStyle="1" w:styleId="PageHeader-Underline18pt">
    <w:name w:val="Page Header - Underline 18 pt"/>
    <w:next w:val="StyleBoldUnderliningKernat16pt"/>
    <w:uiPriority w:val="99"/>
    <w:qFormat/>
    <w:rsid w:val="00ED34FA"/>
    <w:pPr>
      <w:spacing w:after="160" w:line="259" w:lineRule="auto"/>
    </w:pPr>
    <w:rPr>
      <w:rFonts w:eastAsiaTheme="minorHAnsi"/>
      <w:sz w:val="22"/>
      <w:szCs w:val="22"/>
    </w:rPr>
  </w:style>
  <w:style w:type="paragraph" w:customStyle="1" w:styleId="ArgumentTags">
    <w:name w:val="Argument Tags"/>
    <w:basedOn w:val="Heading2"/>
    <w:next w:val="boldy"/>
    <w:uiPriority w:val="99"/>
    <w:qFormat/>
    <w:rsid w:val="00ED34FA"/>
  </w:style>
  <w:style w:type="paragraph" w:customStyle="1" w:styleId="subhead">
    <w:name w:val="subhead"/>
    <w:basedOn w:val="Normal"/>
    <w:next w:val="TxBr6p1"/>
    <w:qFormat/>
    <w:rsid w:val="00ED34FA"/>
  </w:style>
  <w:style w:type="paragraph" w:customStyle="1" w:styleId="StyleHeading110pt">
    <w:name w:val="Style Heading 1 + 10 pt"/>
    <w:basedOn w:val="Heading1"/>
    <w:next w:val="cardCharCharCharCharCharCharCharCharCharCharCharCharCharCharChar"/>
    <w:uiPriority w:val="99"/>
    <w:qFormat/>
    <w:rsid w:val="00ED34FA"/>
  </w:style>
  <w:style w:type="paragraph" w:customStyle="1" w:styleId="StyleStyleHeading110pt10pt">
    <w:name w:val="Style Style Heading 1 + 10 pt + 10 pt"/>
    <w:basedOn w:val="cardCharCharCharCharCharCharCharCharCharCharCharCharCharCharChar"/>
    <w:uiPriority w:val="99"/>
    <w:qFormat/>
    <w:rsid w:val="00ED34FA"/>
  </w:style>
  <w:style w:type="paragraph" w:customStyle="1" w:styleId="StyleUnderliningTimesNewRomanBoldNounderlineKernat16">
    <w:name w:val="Style Underlining + Times New Roman Bold No underline Kern at 16..."/>
    <w:basedOn w:val="Normal"/>
    <w:next w:val="Normalization"/>
    <w:uiPriority w:val="99"/>
    <w:qFormat/>
    <w:rsid w:val="00ED34FA"/>
  </w:style>
  <w:style w:type="paragraph" w:customStyle="1" w:styleId="StyleUnderliningTimesNewRomanBoldNounderlineKernat161">
    <w:name w:val="Style Underlining + Times New Roman Bold No underline Kern at 16...1"/>
    <w:basedOn w:val="Normal"/>
    <w:next w:val="listlevel1"/>
    <w:uiPriority w:val="99"/>
    <w:qFormat/>
    <w:rsid w:val="00ED34FA"/>
  </w:style>
  <w:style w:type="paragraph" w:customStyle="1" w:styleId="StyleBoldUnderliningKernat16pt">
    <w:name w:val="Style Bold Underlining + Kern at 16 pt"/>
    <w:next w:val="listlevel2"/>
    <w:uiPriority w:val="99"/>
    <w:qFormat/>
    <w:rsid w:val="00ED34FA"/>
    <w:pPr>
      <w:spacing w:after="160" w:line="259" w:lineRule="auto"/>
    </w:pPr>
    <w:rPr>
      <w:rFonts w:eastAsiaTheme="minorHAnsi"/>
      <w:sz w:val="22"/>
      <w:szCs w:val="22"/>
    </w:rPr>
  </w:style>
  <w:style w:type="paragraph" w:customStyle="1" w:styleId="boldy">
    <w:name w:val="boldy"/>
    <w:basedOn w:val="Heading2"/>
    <w:next w:val="listlevel3"/>
    <w:uiPriority w:val="99"/>
    <w:qFormat/>
    <w:rsid w:val="00ED34FA"/>
  </w:style>
  <w:style w:type="paragraph" w:customStyle="1" w:styleId="TxBr6p1">
    <w:name w:val="TxBr_6p1"/>
    <w:basedOn w:val="Normal"/>
    <w:next w:val="PageNumber1"/>
    <w:uiPriority w:val="99"/>
    <w:qFormat/>
    <w:rsid w:val="00ED34FA"/>
  </w:style>
  <w:style w:type="paragraph" w:customStyle="1" w:styleId="cardCharCharCharCharCharCharCharCharCharCharCharCharCharCharChar">
    <w:name w:val="card Char Char Char Char Char Char Char Char Char Char Char Char Char Char Char"/>
    <w:basedOn w:val="Normal"/>
    <w:next w:val="Card10"/>
    <w:uiPriority w:val="99"/>
    <w:qFormat/>
    <w:rsid w:val="00ED34FA"/>
  </w:style>
  <w:style w:type="character" w:customStyle="1" w:styleId="UnderlineStyleChar">
    <w:name w:val="Underline Style Char"/>
    <w:link w:val="UnderlineStyle0"/>
    <w:locked/>
    <w:rsid w:val="00ED34FA"/>
  </w:style>
  <w:style w:type="paragraph" w:customStyle="1" w:styleId="Normalization">
    <w:name w:val="Normalization"/>
    <w:basedOn w:val="Normal"/>
    <w:next w:val="cardCharCharCharCharCharCharCharCharCharCharCharChar"/>
    <w:uiPriority w:val="99"/>
    <w:qFormat/>
    <w:rsid w:val="00ED34FA"/>
  </w:style>
  <w:style w:type="paragraph" w:customStyle="1" w:styleId="listlevel1">
    <w:name w:val="list level 1"/>
    <w:basedOn w:val="Normal"/>
    <w:next w:val="cite20"/>
    <w:uiPriority w:val="99"/>
    <w:qFormat/>
    <w:rsid w:val="00ED34FA"/>
  </w:style>
  <w:style w:type="paragraph" w:customStyle="1" w:styleId="listlevel2">
    <w:name w:val="list level 2"/>
    <w:basedOn w:val="Normal"/>
    <w:next w:val="articletext0"/>
    <w:uiPriority w:val="99"/>
    <w:qFormat/>
    <w:rsid w:val="00ED34FA"/>
  </w:style>
  <w:style w:type="paragraph" w:customStyle="1" w:styleId="listlevel3">
    <w:name w:val="list level 3"/>
    <w:basedOn w:val="articletext0"/>
    <w:next w:val="cardtextsmall"/>
    <w:uiPriority w:val="99"/>
    <w:qFormat/>
    <w:rsid w:val="00ED34FA"/>
  </w:style>
  <w:style w:type="paragraph" w:customStyle="1" w:styleId="PageNumber1">
    <w:name w:val="Page Number1"/>
    <w:basedOn w:val="Normal"/>
    <w:next w:val="Normal"/>
    <w:uiPriority w:val="99"/>
    <w:qFormat/>
    <w:rsid w:val="00ED34FA"/>
  </w:style>
  <w:style w:type="paragraph" w:customStyle="1" w:styleId="Card10">
    <w:name w:val="Card1"/>
    <w:next w:val="Body"/>
    <w:uiPriority w:val="99"/>
    <w:qFormat/>
    <w:rsid w:val="00ED34FA"/>
    <w:pPr>
      <w:spacing w:after="160" w:line="259" w:lineRule="auto"/>
    </w:pPr>
    <w:rPr>
      <w:rFonts w:eastAsiaTheme="minorHAnsi"/>
      <w:sz w:val="22"/>
      <w:szCs w:val="22"/>
    </w:rPr>
  </w:style>
  <w:style w:type="paragraph" w:customStyle="1" w:styleId="Cite21">
    <w:name w:val="Cite2"/>
    <w:next w:val="3text"/>
    <w:uiPriority w:val="99"/>
    <w:qFormat/>
    <w:rsid w:val="00ED34FA"/>
    <w:pPr>
      <w:spacing w:after="160" w:line="259" w:lineRule="auto"/>
    </w:pPr>
    <w:rPr>
      <w:rFonts w:eastAsiaTheme="minorHAnsi"/>
      <w:sz w:val="22"/>
      <w:szCs w:val="22"/>
    </w:rPr>
  </w:style>
  <w:style w:type="paragraph" w:customStyle="1" w:styleId="cardCharCharCharCharCharCharCharCharCharCharCharChar">
    <w:name w:val="card Char Char Char Char Char Char Char Char Char Char Char Char"/>
    <w:basedOn w:val="Normal"/>
    <w:next w:val="TimesNewRoman12"/>
    <w:qFormat/>
    <w:rsid w:val="00ED34FA"/>
  </w:style>
  <w:style w:type="paragraph" w:customStyle="1" w:styleId="cite20">
    <w:name w:val="cite2"/>
    <w:next w:val="htmlbody0"/>
    <w:uiPriority w:val="99"/>
    <w:qFormat/>
    <w:rsid w:val="00ED34FA"/>
    <w:pPr>
      <w:spacing w:after="160" w:line="259" w:lineRule="auto"/>
    </w:pPr>
    <w:rPr>
      <w:rFonts w:eastAsiaTheme="minorHAnsi"/>
      <w:sz w:val="22"/>
      <w:szCs w:val="22"/>
    </w:rPr>
  </w:style>
  <w:style w:type="paragraph" w:customStyle="1" w:styleId="articletext0">
    <w:name w:val="articletext"/>
    <w:basedOn w:val="Normal"/>
    <w:next w:val="textChar"/>
    <w:uiPriority w:val="99"/>
    <w:qFormat/>
    <w:rsid w:val="00ED34FA"/>
  </w:style>
  <w:style w:type="paragraph" w:customStyle="1" w:styleId="cardtextsmall">
    <w:name w:val="card text small"/>
    <w:basedOn w:val="Normal"/>
    <w:next w:val="text1"/>
    <w:qFormat/>
    <w:rsid w:val="00ED34FA"/>
  </w:style>
  <w:style w:type="paragraph" w:customStyle="1" w:styleId="CaseListNormal">
    <w:name w:val="Case List Normal"/>
    <w:basedOn w:val="Normal"/>
    <w:next w:val="story-headline"/>
    <w:uiPriority w:val="99"/>
    <w:qFormat/>
    <w:rsid w:val="00ED34FA"/>
  </w:style>
  <w:style w:type="paragraph" w:customStyle="1" w:styleId="Body">
    <w:name w:val="Body"/>
    <w:basedOn w:val="Normal"/>
    <w:next w:val="story-body"/>
    <w:uiPriority w:val="99"/>
    <w:qFormat/>
    <w:rsid w:val="00ED34FA"/>
  </w:style>
  <w:style w:type="paragraph" w:customStyle="1" w:styleId="3text">
    <w:name w:val="3text"/>
    <w:basedOn w:val="Normal"/>
    <w:next w:val="story-dateline"/>
    <w:uiPriority w:val="99"/>
    <w:qFormat/>
    <w:rsid w:val="00ED34FA"/>
  </w:style>
  <w:style w:type="paragraph" w:customStyle="1" w:styleId="TimesNewRoman12">
    <w:name w:val="TimesNewRoman12"/>
    <w:next w:val="TextofCards"/>
    <w:uiPriority w:val="99"/>
    <w:qFormat/>
    <w:rsid w:val="00ED34FA"/>
    <w:pPr>
      <w:spacing w:after="160" w:line="259" w:lineRule="auto"/>
    </w:pPr>
    <w:rPr>
      <w:rFonts w:eastAsiaTheme="minorHAnsi"/>
      <w:sz w:val="22"/>
      <w:szCs w:val="22"/>
    </w:rPr>
  </w:style>
  <w:style w:type="paragraph" w:customStyle="1" w:styleId="htmlbody0">
    <w:name w:val="htmlbody"/>
    <w:basedOn w:val="Normal"/>
    <w:next w:val="Corpotesto"/>
    <w:uiPriority w:val="99"/>
    <w:qFormat/>
    <w:rsid w:val="00ED34FA"/>
  </w:style>
  <w:style w:type="paragraph" w:customStyle="1" w:styleId="textChar">
    <w:name w:val="text Char"/>
    <w:basedOn w:val="Normal"/>
    <w:next w:val="tagCharChar1Char"/>
    <w:autoRedefine/>
    <w:uiPriority w:val="99"/>
    <w:qFormat/>
    <w:rsid w:val="00ED34FA"/>
  </w:style>
  <w:style w:type="paragraph" w:customStyle="1" w:styleId="text1">
    <w:name w:val="text1"/>
    <w:basedOn w:val="Normal"/>
    <w:next w:val="OmniPage1"/>
    <w:autoRedefine/>
    <w:uiPriority w:val="99"/>
    <w:qFormat/>
    <w:rsid w:val="00ED34FA"/>
  </w:style>
  <w:style w:type="paragraph" w:customStyle="1" w:styleId="story-headline">
    <w:name w:val="story-headline"/>
    <w:basedOn w:val="Normal"/>
    <w:next w:val="TitlePageCenter"/>
    <w:uiPriority w:val="99"/>
    <w:qFormat/>
    <w:rsid w:val="00ED34FA"/>
  </w:style>
  <w:style w:type="paragraph" w:customStyle="1" w:styleId="story-body">
    <w:name w:val="story-body"/>
    <w:basedOn w:val="Normal"/>
    <w:next w:val="TitlePageBy"/>
    <w:uiPriority w:val="99"/>
    <w:qFormat/>
    <w:rsid w:val="00ED34FA"/>
  </w:style>
  <w:style w:type="paragraph" w:customStyle="1" w:styleId="story-dateline">
    <w:name w:val="story-dateline"/>
    <w:basedOn w:val="Normal"/>
    <w:next w:val="ProjectTitleLine"/>
    <w:uiPriority w:val="99"/>
    <w:qFormat/>
    <w:rsid w:val="00ED34FA"/>
  </w:style>
  <w:style w:type="paragraph" w:customStyle="1" w:styleId="TextofCards">
    <w:name w:val="Text of Cards"/>
    <w:basedOn w:val="Normal"/>
    <w:next w:val="NormalVerdana"/>
    <w:uiPriority w:val="99"/>
    <w:qFormat/>
    <w:rsid w:val="00ED34FA"/>
  </w:style>
  <w:style w:type="paragraph" w:customStyle="1" w:styleId="Corpotesto">
    <w:name w:val="Corpo testo"/>
    <w:basedOn w:val="Normal"/>
    <w:next w:val="cardChar1Char"/>
    <w:uiPriority w:val="99"/>
    <w:qFormat/>
    <w:rsid w:val="00ED34FA"/>
  </w:style>
  <w:style w:type="paragraph" w:customStyle="1" w:styleId="tagCharChar1Char">
    <w:name w:val="tag Char Char1 Char"/>
    <w:next w:val="CM12"/>
    <w:uiPriority w:val="99"/>
    <w:qFormat/>
    <w:rsid w:val="00ED34FA"/>
    <w:pPr>
      <w:spacing w:after="160" w:line="259" w:lineRule="auto"/>
    </w:pPr>
    <w:rPr>
      <w:rFonts w:eastAsiaTheme="minorHAnsi"/>
      <w:sz w:val="22"/>
      <w:szCs w:val="22"/>
    </w:rPr>
  </w:style>
  <w:style w:type="paragraph" w:customStyle="1" w:styleId="OmniPage1">
    <w:name w:val="OmniPage #1"/>
    <w:basedOn w:val="Normal"/>
    <w:next w:val="CM44"/>
    <w:uiPriority w:val="99"/>
    <w:qFormat/>
    <w:rsid w:val="00ED34FA"/>
  </w:style>
  <w:style w:type="paragraph" w:customStyle="1" w:styleId="TitlePageCenter">
    <w:name w:val="Title Page Center"/>
    <w:basedOn w:val="Normal"/>
    <w:next w:val="bold"/>
    <w:autoRedefine/>
    <w:uiPriority w:val="99"/>
    <w:qFormat/>
    <w:rsid w:val="00ED34FA"/>
  </w:style>
  <w:style w:type="paragraph" w:customStyle="1" w:styleId="TitlePageBy">
    <w:name w:val="Title Page By"/>
    <w:basedOn w:val="bold"/>
    <w:next w:val="Normal"/>
    <w:autoRedefine/>
    <w:uiPriority w:val="99"/>
    <w:qFormat/>
    <w:rsid w:val="00ED34FA"/>
  </w:style>
  <w:style w:type="paragraph" w:customStyle="1" w:styleId="ProjectTitleLine">
    <w:name w:val="Project Title Line"/>
    <w:basedOn w:val="Normal"/>
    <w:next w:val="Normal"/>
    <w:autoRedefine/>
    <w:uiPriority w:val="99"/>
    <w:qFormat/>
    <w:rsid w:val="00ED34FA"/>
  </w:style>
  <w:style w:type="paragraph" w:customStyle="1" w:styleId="NormalVerdana">
    <w:name w:val="Normal + Verdana"/>
    <w:aliases w:val="White,Normal + Arial"/>
    <w:basedOn w:val="Normal"/>
    <w:next w:val="Title"/>
    <w:uiPriority w:val="99"/>
    <w:qFormat/>
    <w:rsid w:val="00ED34FA"/>
  </w:style>
  <w:style w:type="paragraph" w:customStyle="1" w:styleId="cardChar1Char">
    <w:name w:val="card Char1 Char"/>
    <w:basedOn w:val="Normal"/>
    <w:uiPriority w:val="99"/>
    <w:qFormat/>
    <w:rsid w:val="00ED34FA"/>
  </w:style>
  <w:style w:type="paragraph" w:customStyle="1" w:styleId="CM12">
    <w:name w:val="CM12"/>
    <w:basedOn w:val="Normal"/>
    <w:uiPriority w:val="99"/>
    <w:qFormat/>
    <w:rsid w:val="00ED34FA"/>
  </w:style>
  <w:style w:type="paragraph" w:customStyle="1" w:styleId="CM44">
    <w:name w:val="CM44"/>
    <w:basedOn w:val="Normal"/>
    <w:uiPriority w:val="99"/>
    <w:qFormat/>
    <w:rsid w:val="00ED34FA"/>
  </w:style>
  <w:style w:type="paragraph" w:customStyle="1" w:styleId="bold">
    <w:name w:val="bold"/>
    <w:basedOn w:val="Normal"/>
    <w:next w:val="Tag10"/>
    <w:uiPriority w:val="99"/>
    <w:qFormat/>
    <w:rsid w:val="00ED34FA"/>
  </w:style>
  <w:style w:type="paragraph" w:customStyle="1" w:styleId="StrikeThrough">
    <w:name w:val="Strike Through"/>
    <w:basedOn w:val="Normal"/>
    <w:next w:val="Normal"/>
    <w:uiPriority w:val="99"/>
    <w:qFormat/>
    <w:rsid w:val="00ED34FA"/>
  </w:style>
  <w:style w:type="paragraph" w:customStyle="1" w:styleId="textbodyblack">
    <w:name w:val="textbodyblack"/>
    <w:basedOn w:val="Normal"/>
    <w:next w:val="para"/>
    <w:uiPriority w:val="99"/>
    <w:qFormat/>
    <w:rsid w:val="00ED34FA"/>
  </w:style>
  <w:style w:type="character" w:customStyle="1" w:styleId="CiteCorrectedChar">
    <w:name w:val="Cite Corrected Char"/>
    <w:locked/>
    <w:rsid w:val="00ED34FA"/>
  </w:style>
  <w:style w:type="paragraph" w:customStyle="1" w:styleId="CiteCorrected">
    <w:name w:val="Cite Corrected"/>
    <w:basedOn w:val="Normal"/>
    <w:next w:val="noindent0"/>
    <w:qFormat/>
    <w:rsid w:val="00ED34FA"/>
  </w:style>
  <w:style w:type="paragraph" w:customStyle="1" w:styleId="Hat1">
    <w:name w:val="Hat1"/>
    <w:basedOn w:val="Normal"/>
    <w:next w:val="Normal"/>
    <w:uiPriority w:val="2"/>
    <w:qFormat/>
    <w:rsid w:val="00ED34FA"/>
  </w:style>
  <w:style w:type="paragraph" w:customStyle="1" w:styleId="Tag10">
    <w:name w:val="Tag1"/>
    <w:basedOn w:val="Normal"/>
    <w:next w:val="Normal"/>
    <w:uiPriority w:val="4"/>
    <w:qFormat/>
    <w:rsid w:val="00ED34FA"/>
  </w:style>
  <w:style w:type="paragraph" w:customStyle="1" w:styleId="post-subtitle">
    <w:name w:val="post-subtitle"/>
    <w:basedOn w:val="Normal"/>
    <w:next w:val="TOCHeading1"/>
    <w:uiPriority w:val="99"/>
    <w:qFormat/>
    <w:rsid w:val="00ED34FA"/>
  </w:style>
  <w:style w:type="paragraph" w:customStyle="1" w:styleId="para">
    <w:name w:val="para"/>
    <w:basedOn w:val="Normal"/>
    <w:next w:val="NoteLevel11"/>
    <w:uiPriority w:val="99"/>
    <w:qFormat/>
    <w:rsid w:val="00ED34FA"/>
  </w:style>
  <w:style w:type="paragraph" w:customStyle="1" w:styleId="Pa5">
    <w:name w:val="Pa5"/>
    <w:basedOn w:val="Normal"/>
    <w:uiPriority w:val="99"/>
    <w:qFormat/>
    <w:rsid w:val="00ED34FA"/>
  </w:style>
  <w:style w:type="paragraph" w:customStyle="1" w:styleId="Pa6">
    <w:name w:val="Pa6"/>
    <w:basedOn w:val="Normal"/>
    <w:uiPriority w:val="99"/>
    <w:qFormat/>
    <w:rsid w:val="00ED34FA"/>
  </w:style>
  <w:style w:type="paragraph" w:customStyle="1" w:styleId="noindent0">
    <w:name w:val="no_indent"/>
    <w:basedOn w:val="Normal"/>
    <w:next w:val="Card6pt"/>
    <w:qFormat/>
    <w:rsid w:val="00ED34FA"/>
  </w:style>
  <w:style w:type="paragraph" w:customStyle="1" w:styleId="tagline0">
    <w:name w:val="tagline"/>
    <w:basedOn w:val="Normal"/>
    <w:next w:val="CardCites"/>
    <w:uiPriority w:val="99"/>
    <w:qFormat/>
    <w:rsid w:val="00ED34FA"/>
  </w:style>
  <w:style w:type="paragraph" w:customStyle="1" w:styleId="Block1">
    <w:name w:val="Block1"/>
    <w:basedOn w:val="Normal"/>
    <w:next w:val="Normal"/>
    <w:uiPriority w:val="3"/>
    <w:qFormat/>
    <w:rsid w:val="00ED34FA"/>
  </w:style>
  <w:style w:type="paragraph" w:customStyle="1" w:styleId="TOCHeading1">
    <w:name w:val="TOC Heading1"/>
    <w:basedOn w:val="Heading1"/>
    <w:next w:val="Normal"/>
    <w:uiPriority w:val="39"/>
    <w:qFormat/>
    <w:rsid w:val="00ED34FA"/>
  </w:style>
  <w:style w:type="paragraph" w:customStyle="1" w:styleId="NoteLevel11">
    <w:name w:val="Note Level 11"/>
    <w:basedOn w:val="Normal"/>
    <w:next w:val="TagCiteChar"/>
    <w:uiPriority w:val="99"/>
    <w:qFormat/>
    <w:rsid w:val="00ED34FA"/>
  </w:style>
  <w:style w:type="character" w:customStyle="1" w:styleId="ReallySamllTextChar">
    <w:name w:val="ReallySamllText Char"/>
    <w:locked/>
    <w:rsid w:val="00ED34FA"/>
  </w:style>
  <w:style w:type="paragraph" w:customStyle="1" w:styleId="ReallySamllText">
    <w:name w:val="ReallySamllText"/>
    <w:basedOn w:val="Normal"/>
    <w:next w:val="HeaderFooter"/>
    <w:autoRedefine/>
    <w:uiPriority w:val="99"/>
    <w:qFormat/>
    <w:rsid w:val="00ED34FA"/>
  </w:style>
  <w:style w:type="paragraph" w:customStyle="1" w:styleId="Card6pt">
    <w:name w:val="Card 6pt"/>
    <w:basedOn w:val="Normal"/>
    <w:next w:val="CardTextSmall0"/>
    <w:uiPriority w:val="99"/>
    <w:qFormat/>
    <w:rsid w:val="00ED34FA"/>
  </w:style>
  <w:style w:type="paragraph" w:customStyle="1" w:styleId="CardCites">
    <w:name w:val="Card Cites"/>
    <w:basedOn w:val="Normal"/>
    <w:next w:val="Normal"/>
    <w:uiPriority w:val="99"/>
    <w:qFormat/>
    <w:rsid w:val="00ED34FA"/>
  </w:style>
  <w:style w:type="paragraph" w:customStyle="1" w:styleId="NormalWeb3">
    <w:name w:val="Normal (Web)3"/>
    <w:basedOn w:val="Normal"/>
    <w:next w:val="HeaderDebate"/>
    <w:uiPriority w:val="99"/>
    <w:qFormat/>
    <w:rsid w:val="00ED34FA"/>
  </w:style>
  <w:style w:type="paragraph" w:customStyle="1" w:styleId="cardCharCharCharCharChar">
    <w:name w:val="card Char Char Char Char Char"/>
    <w:basedOn w:val="Normal"/>
    <w:next w:val="NormalWeb1"/>
    <w:uiPriority w:val="99"/>
    <w:qFormat/>
    <w:rsid w:val="00ED34FA"/>
  </w:style>
  <w:style w:type="paragraph" w:customStyle="1" w:styleId="TagCiteChar">
    <w:name w:val="Tag / Cite Char"/>
    <w:basedOn w:val="Normal"/>
    <w:next w:val="CardTagCharChar"/>
    <w:uiPriority w:val="99"/>
    <w:qFormat/>
    <w:rsid w:val="00ED34FA"/>
    <w:pPr>
      <w:numPr>
        <w:numId w:val="17"/>
      </w:numPr>
      <w:tabs>
        <w:tab w:val="clear" w:pos="360"/>
      </w:tabs>
      <w:ind w:left="0" w:firstLine="0"/>
    </w:pPr>
  </w:style>
  <w:style w:type="paragraph" w:customStyle="1" w:styleId="PageNumber2">
    <w:name w:val="Page Number2"/>
    <w:basedOn w:val="Normal"/>
    <w:next w:val="Normal"/>
    <w:uiPriority w:val="99"/>
    <w:qFormat/>
    <w:rsid w:val="00ED34FA"/>
  </w:style>
  <w:style w:type="paragraph" w:customStyle="1" w:styleId="HeaderFooter">
    <w:name w:val="Header &amp; Footer"/>
    <w:next w:val="textonormal"/>
    <w:uiPriority w:val="99"/>
    <w:qFormat/>
    <w:rsid w:val="00ED34FA"/>
    <w:pPr>
      <w:spacing w:after="160" w:line="259" w:lineRule="auto"/>
    </w:pPr>
    <w:rPr>
      <w:rFonts w:eastAsiaTheme="minorHAnsi"/>
      <w:sz w:val="22"/>
      <w:szCs w:val="22"/>
    </w:rPr>
  </w:style>
  <w:style w:type="paragraph" w:customStyle="1" w:styleId="CardTextSmall0">
    <w:name w:val="Card Text Small"/>
    <w:basedOn w:val="Normal"/>
    <w:next w:val="Subtitle10"/>
    <w:uiPriority w:val="99"/>
    <w:qFormat/>
    <w:rsid w:val="00ED34FA"/>
  </w:style>
  <w:style w:type="paragraph" w:customStyle="1" w:styleId="CardTextUnderlined">
    <w:name w:val="Card Text Underlined"/>
    <w:basedOn w:val="Normal"/>
    <w:next w:val="ExecutiveSummarytext"/>
    <w:uiPriority w:val="99"/>
    <w:qFormat/>
    <w:rsid w:val="00ED34FA"/>
  </w:style>
  <w:style w:type="paragraph" w:customStyle="1" w:styleId="HeaderDebate">
    <w:name w:val="Header Debate"/>
    <w:basedOn w:val="Normal"/>
    <w:uiPriority w:val="99"/>
    <w:qFormat/>
    <w:rsid w:val="00ED34FA"/>
  </w:style>
  <w:style w:type="paragraph" w:customStyle="1" w:styleId="NormalWeb1">
    <w:name w:val="Normal (Web)1"/>
    <w:basedOn w:val="Normal"/>
    <w:next w:val="NormalUnderline"/>
    <w:uiPriority w:val="99"/>
    <w:qFormat/>
    <w:rsid w:val="00ED34FA"/>
  </w:style>
  <w:style w:type="paragraph" w:customStyle="1" w:styleId="CardTagCharChar">
    <w:name w:val="Card Tag Char Char"/>
    <w:basedOn w:val="Normal"/>
    <w:next w:val="byline1"/>
    <w:uiPriority w:val="99"/>
    <w:qFormat/>
    <w:rsid w:val="00ED34FA"/>
  </w:style>
  <w:style w:type="paragraph" w:customStyle="1" w:styleId="fixed">
    <w:name w:val="fixed"/>
    <w:basedOn w:val="Normal"/>
    <w:next w:val="PlaceholderText1"/>
    <w:uiPriority w:val="99"/>
    <w:qFormat/>
    <w:rsid w:val="00ED34FA"/>
  </w:style>
  <w:style w:type="paragraph" w:customStyle="1" w:styleId="textonormal">
    <w:name w:val="textonormal"/>
    <w:basedOn w:val="Normal"/>
    <w:next w:val="NoteLevel31"/>
    <w:uiPriority w:val="99"/>
    <w:qFormat/>
    <w:rsid w:val="00ED34FA"/>
  </w:style>
  <w:style w:type="paragraph" w:customStyle="1" w:styleId="Subtitle10">
    <w:name w:val="Subtitle1"/>
    <w:basedOn w:val="Normal"/>
    <w:next w:val="NoteLevel41"/>
    <w:uiPriority w:val="99"/>
    <w:qFormat/>
    <w:rsid w:val="00ED34FA"/>
  </w:style>
  <w:style w:type="paragraph" w:customStyle="1" w:styleId="ExecutiveSummarytext">
    <w:name w:val="Executive Summary text"/>
    <w:basedOn w:val="Normal"/>
    <w:next w:val="Normal"/>
    <w:uiPriority w:val="99"/>
    <w:qFormat/>
    <w:rsid w:val="00ED34FA"/>
  </w:style>
  <w:style w:type="character" w:customStyle="1" w:styleId="NormalUnderlineChar1">
    <w:name w:val="Normal Underline Char1"/>
    <w:locked/>
    <w:rsid w:val="00ED34FA"/>
  </w:style>
  <w:style w:type="paragraph" w:customStyle="1" w:styleId="NormalUnderline">
    <w:name w:val="Normal Underline"/>
    <w:basedOn w:val="Normal"/>
    <w:next w:val="NoteLevel71"/>
    <w:qFormat/>
    <w:rsid w:val="00ED34FA"/>
  </w:style>
  <w:style w:type="paragraph" w:customStyle="1" w:styleId="byline1">
    <w:name w:val="byline1"/>
    <w:basedOn w:val="Normal"/>
    <w:next w:val="NoteLevel81"/>
    <w:uiPriority w:val="99"/>
    <w:qFormat/>
    <w:rsid w:val="00ED34FA"/>
  </w:style>
  <w:style w:type="paragraph" w:customStyle="1" w:styleId="PlaceholderText1">
    <w:name w:val="Placeholder Text1"/>
    <w:basedOn w:val="Normal"/>
    <w:next w:val="NoteLevel91"/>
    <w:uiPriority w:val="99"/>
    <w:qFormat/>
    <w:rsid w:val="00ED34FA"/>
  </w:style>
  <w:style w:type="paragraph" w:customStyle="1" w:styleId="NoteLevel31">
    <w:name w:val="Note Level 31"/>
    <w:basedOn w:val="Normal"/>
    <w:uiPriority w:val="99"/>
    <w:qFormat/>
    <w:rsid w:val="00ED34FA"/>
  </w:style>
  <w:style w:type="paragraph" w:customStyle="1" w:styleId="NoteLevel41">
    <w:name w:val="Note Level 41"/>
    <w:basedOn w:val="Normal"/>
    <w:next w:val="ImportantText"/>
    <w:uiPriority w:val="99"/>
    <w:qFormat/>
    <w:rsid w:val="00ED34FA"/>
  </w:style>
  <w:style w:type="paragraph" w:customStyle="1" w:styleId="NoteLevel51">
    <w:name w:val="Note Level 51"/>
    <w:basedOn w:val="Normal"/>
    <w:uiPriority w:val="99"/>
    <w:qFormat/>
    <w:rsid w:val="00ED34FA"/>
  </w:style>
  <w:style w:type="paragraph" w:customStyle="1" w:styleId="NoteLevel61">
    <w:name w:val="Note Level 61"/>
    <w:basedOn w:val="Normal"/>
    <w:next w:val="StyleBodyText11ptBlackUnderline"/>
    <w:uiPriority w:val="99"/>
    <w:qFormat/>
    <w:rsid w:val="00ED34FA"/>
  </w:style>
  <w:style w:type="paragraph" w:customStyle="1" w:styleId="NoteLevel71">
    <w:name w:val="Note Level 71"/>
    <w:basedOn w:val="Normal"/>
    <w:uiPriority w:val="99"/>
    <w:qFormat/>
    <w:rsid w:val="00ED34FA"/>
  </w:style>
  <w:style w:type="paragraph" w:customStyle="1" w:styleId="NoteLevel81">
    <w:name w:val="Note Level 81"/>
    <w:basedOn w:val="Normal"/>
    <w:next w:val="StyleBodyText11ptBoldBlack"/>
    <w:uiPriority w:val="99"/>
    <w:qFormat/>
    <w:rsid w:val="00ED34FA"/>
  </w:style>
  <w:style w:type="paragraph" w:customStyle="1" w:styleId="NoteLevel91">
    <w:name w:val="Note Level 91"/>
    <w:basedOn w:val="Normal"/>
    <w:uiPriority w:val="99"/>
    <w:qFormat/>
    <w:rsid w:val="00ED34FA"/>
  </w:style>
  <w:style w:type="character" w:customStyle="1" w:styleId="ImportantTextChar">
    <w:name w:val="Important Text Char"/>
    <w:locked/>
    <w:rsid w:val="00ED34FA"/>
  </w:style>
  <w:style w:type="paragraph" w:customStyle="1" w:styleId="ImportantText">
    <w:name w:val="Important Text"/>
    <w:basedOn w:val="Normal"/>
    <w:next w:val="Normal"/>
    <w:uiPriority w:val="99"/>
    <w:qFormat/>
    <w:rsid w:val="00ED34FA"/>
  </w:style>
  <w:style w:type="character" w:customStyle="1" w:styleId="StyleBodyText11ptBlackUnderlineChar">
    <w:name w:val="Style Body Text + 11 pt Black Underline Char"/>
    <w:locked/>
    <w:rsid w:val="00ED34FA"/>
  </w:style>
  <w:style w:type="paragraph" w:customStyle="1" w:styleId="StyleBodyText11ptBlackUnderline">
    <w:name w:val="Style Body Text + 11 pt Black Underline"/>
    <w:basedOn w:val="Sourcename"/>
    <w:next w:val="Normal2Bold"/>
    <w:uiPriority w:val="99"/>
    <w:qFormat/>
    <w:rsid w:val="00ED34FA"/>
  </w:style>
  <w:style w:type="character" w:customStyle="1" w:styleId="StyleBodyText11ptBoldBlackChar">
    <w:name w:val="Style Body Text + 11 pt Bold Black Char"/>
    <w:locked/>
    <w:rsid w:val="00ED34FA"/>
  </w:style>
  <w:style w:type="paragraph" w:customStyle="1" w:styleId="StyleBodyText11ptBoldBlack">
    <w:name w:val="Style Body Text + 11 pt Bold Black"/>
    <w:basedOn w:val="Sourcename"/>
    <w:next w:val="ListContents"/>
    <w:uiPriority w:val="99"/>
    <w:qFormat/>
    <w:rsid w:val="00ED34FA"/>
  </w:style>
  <w:style w:type="character" w:customStyle="1" w:styleId="StyletinyBoldChar">
    <w:name w:val="Style tiny + Bold Char"/>
    <w:locked/>
    <w:rsid w:val="00ED34FA"/>
  </w:style>
  <w:style w:type="paragraph" w:customStyle="1" w:styleId="StyletinyBold">
    <w:name w:val="Style tiny + Bold"/>
    <w:basedOn w:val="articlebody"/>
    <w:next w:val="StyleListContents11ptCustomColorRGB353132Underline"/>
    <w:uiPriority w:val="99"/>
    <w:qFormat/>
    <w:rsid w:val="00ED34FA"/>
  </w:style>
  <w:style w:type="character" w:customStyle="1" w:styleId="Heading5SizeDownChar">
    <w:name w:val="Heading 5 Size Down Char"/>
    <w:locked/>
    <w:rsid w:val="00ED34FA"/>
  </w:style>
  <w:style w:type="character" w:customStyle="1" w:styleId="Normal2BoldChar">
    <w:name w:val="Normal2 + Bold Char"/>
    <w:locked/>
    <w:rsid w:val="00ED34FA"/>
  </w:style>
  <w:style w:type="paragraph" w:customStyle="1" w:styleId="Normal2Bold">
    <w:name w:val="Normal2 + Bold"/>
    <w:basedOn w:val="Normal"/>
    <w:next w:val="StyleCards12ptThickunderline"/>
    <w:uiPriority w:val="99"/>
    <w:qFormat/>
    <w:rsid w:val="00ED34FA"/>
  </w:style>
  <w:style w:type="character" w:customStyle="1" w:styleId="ListContentsChar">
    <w:name w:val="List Contents Char"/>
    <w:locked/>
    <w:rsid w:val="00ED34FA"/>
  </w:style>
  <w:style w:type="paragraph" w:customStyle="1" w:styleId="ListContents">
    <w:name w:val="List Contents"/>
    <w:basedOn w:val="Normal"/>
    <w:next w:val="Unimportant"/>
    <w:uiPriority w:val="99"/>
    <w:qFormat/>
    <w:rsid w:val="00ED34FA"/>
  </w:style>
  <w:style w:type="character" w:customStyle="1" w:styleId="StyleListContents11ptCustomColorRGB353132UnderlineChar">
    <w:name w:val="Style List Contents + 11 pt Custom Color(RGB(353132)) Underline Char"/>
    <w:locked/>
    <w:rsid w:val="00ED34FA"/>
  </w:style>
  <w:style w:type="paragraph" w:customStyle="1" w:styleId="StyleListContents11ptCustomColorRGB353132Underline">
    <w:name w:val="Style List Contents + 11 pt Custom Color(RGB(353132)) Underline"/>
    <w:basedOn w:val="Unimportant"/>
    <w:next w:val="Ununderlined"/>
    <w:uiPriority w:val="99"/>
    <w:qFormat/>
    <w:rsid w:val="00ED34FA"/>
  </w:style>
  <w:style w:type="character" w:customStyle="1" w:styleId="StyleCards12ptThickunderlineChar2">
    <w:name w:val="Style Cards + 12 pt Thick underline Char2"/>
    <w:locked/>
    <w:rsid w:val="00ED34FA"/>
  </w:style>
  <w:style w:type="paragraph" w:customStyle="1" w:styleId="StyleCards12ptThickunderline">
    <w:name w:val="Style Cards + 12 pt Thick underline"/>
    <w:basedOn w:val="Normal"/>
    <w:qFormat/>
    <w:rsid w:val="00ED34FA"/>
  </w:style>
  <w:style w:type="character" w:customStyle="1" w:styleId="UnimportantCharChar">
    <w:name w:val="Unimportant Char Char"/>
    <w:locked/>
    <w:rsid w:val="00ED34FA"/>
  </w:style>
  <w:style w:type="paragraph" w:customStyle="1" w:styleId="Unimportant">
    <w:name w:val="Unimportant"/>
    <w:basedOn w:val="Normal"/>
    <w:uiPriority w:val="99"/>
    <w:qFormat/>
    <w:rsid w:val="00ED34FA"/>
  </w:style>
  <w:style w:type="character" w:customStyle="1" w:styleId="UnunderlinedChar">
    <w:name w:val="Ununderlined Char"/>
    <w:locked/>
    <w:rsid w:val="00ED34FA"/>
  </w:style>
  <w:style w:type="paragraph" w:customStyle="1" w:styleId="Ununderlined">
    <w:name w:val="Ununderlined"/>
    <w:basedOn w:val="Normal"/>
    <w:next w:val="DebateCite"/>
    <w:qFormat/>
    <w:rsid w:val="00ED34FA"/>
  </w:style>
  <w:style w:type="paragraph" w:customStyle="1" w:styleId="StyleHeading1Justified">
    <w:name w:val="Style Heading 1 + Justified"/>
    <w:basedOn w:val="Normal"/>
    <w:next w:val="Normal"/>
    <w:uiPriority w:val="99"/>
    <w:qFormat/>
    <w:rsid w:val="00ED34FA"/>
  </w:style>
  <w:style w:type="character" w:customStyle="1" w:styleId="BlockHeadingsChar">
    <w:name w:val="Block Headings Char"/>
    <w:locked/>
    <w:rsid w:val="00ED34FA"/>
  </w:style>
  <w:style w:type="character" w:customStyle="1" w:styleId="textunderlineChar0">
    <w:name w:val="text underline Char"/>
    <w:locked/>
    <w:rsid w:val="00ED34FA"/>
  </w:style>
  <w:style w:type="paragraph" w:customStyle="1" w:styleId="textunderline0">
    <w:name w:val="text underline"/>
    <w:basedOn w:val="Normal"/>
    <w:next w:val="NoteLevel21"/>
    <w:autoRedefine/>
    <w:uiPriority w:val="99"/>
    <w:qFormat/>
    <w:rsid w:val="00ED34FA"/>
  </w:style>
  <w:style w:type="character" w:customStyle="1" w:styleId="DebateTagChar0">
    <w:name w:val="Debate Tag Char"/>
    <w:aliases w:val="Tagging Char Char"/>
    <w:locked/>
    <w:rsid w:val="00ED34FA"/>
  </w:style>
  <w:style w:type="paragraph" w:customStyle="1" w:styleId="DebateTag0">
    <w:name w:val="Debate Tag"/>
    <w:basedOn w:val="Normal"/>
    <w:next w:val="Heading4Cite"/>
    <w:autoRedefine/>
    <w:uiPriority w:val="99"/>
    <w:qFormat/>
    <w:rsid w:val="00ED34FA"/>
  </w:style>
  <w:style w:type="paragraph" w:customStyle="1" w:styleId="DebateCite">
    <w:name w:val="Debate Cite"/>
    <w:basedOn w:val="Normal"/>
    <w:next w:val="4"/>
    <w:autoRedefine/>
    <w:uiPriority w:val="99"/>
    <w:qFormat/>
    <w:rsid w:val="00ED34FA"/>
  </w:style>
  <w:style w:type="paragraph" w:customStyle="1" w:styleId="BlockTitle10">
    <w:name w:val="Block Title #1"/>
    <w:basedOn w:val="Heading1"/>
    <w:uiPriority w:val="99"/>
    <w:qFormat/>
    <w:rsid w:val="00ED34FA"/>
  </w:style>
  <w:style w:type="paragraph" w:customStyle="1" w:styleId="PreformattedText">
    <w:name w:val="Preformatted Text"/>
    <w:basedOn w:val="Normal"/>
    <w:next w:val="Normaltag"/>
    <w:uiPriority w:val="99"/>
    <w:qFormat/>
    <w:rsid w:val="00ED34FA"/>
  </w:style>
  <w:style w:type="paragraph" w:customStyle="1" w:styleId="MaggieTag">
    <w:name w:val="MaggieTag"/>
    <w:basedOn w:val="Heading2"/>
    <w:uiPriority w:val="99"/>
    <w:qFormat/>
    <w:rsid w:val="00ED34FA"/>
  </w:style>
  <w:style w:type="paragraph" w:customStyle="1" w:styleId="NoteLevel21">
    <w:name w:val="Note Level 21"/>
    <w:basedOn w:val="Normal"/>
    <w:next w:val="Cardnon-underlined"/>
    <w:uiPriority w:val="99"/>
    <w:qFormat/>
    <w:rsid w:val="00ED34FA"/>
  </w:style>
  <w:style w:type="character" w:customStyle="1" w:styleId="Heading4CiteChar">
    <w:name w:val="Heading 4 Cite Char"/>
    <w:locked/>
    <w:rsid w:val="00ED34FA"/>
  </w:style>
  <w:style w:type="paragraph" w:customStyle="1" w:styleId="Heading4Cite">
    <w:name w:val="Heading 4 Cite"/>
    <w:basedOn w:val="Normal"/>
    <w:next w:val="CARD0"/>
    <w:autoRedefine/>
    <w:uiPriority w:val="99"/>
    <w:qFormat/>
    <w:rsid w:val="00ED34FA"/>
  </w:style>
  <w:style w:type="paragraph" w:customStyle="1" w:styleId="4">
    <w:name w:val="4"/>
    <w:basedOn w:val="Normal"/>
    <w:next w:val="HiddenBlockHeader"/>
    <w:uiPriority w:val="99"/>
    <w:qFormat/>
    <w:rsid w:val="00ED34FA"/>
  </w:style>
  <w:style w:type="character" w:customStyle="1" w:styleId="Cardnon-underlinedChar">
    <w:name w:val="Card non-underlined Char"/>
    <w:uiPriority w:val="99"/>
    <w:locked/>
    <w:rsid w:val="00ED34FA"/>
  </w:style>
  <w:style w:type="paragraph" w:customStyle="1" w:styleId="Cardnon-underlined">
    <w:name w:val="Card non-underlined"/>
    <w:basedOn w:val="Normal"/>
    <w:autoRedefine/>
    <w:uiPriority w:val="99"/>
    <w:qFormat/>
    <w:rsid w:val="00ED34FA"/>
  </w:style>
  <w:style w:type="paragraph" w:customStyle="1" w:styleId="BlockTitle4">
    <w:name w:val="%Block Title"/>
    <w:basedOn w:val="Heading1"/>
    <w:next w:val="Card-Underline"/>
    <w:uiPriority w:val="99"/>
    <w:qFormat/>
    <w:rsid w:val="00ED34FA"/>
  </w:style>
  <w:style w:type="paragraph" w:customStyle="1" w:styleId="HiddenBlockHeader">
    <w:name w:val="Hidden Block Header"/>
    <w:basedOn w:val="Normal"/>
    <w:link w:val="HiddenBlockHeaderChar"/>
    <w:qFormat/>
    <w:rsid w:val="00ED34FA"/>
  </w:style>
  <w:style w:type="paragraph" w:customStyle="1" w:styleId="ThickUnderline">
    <w:name w:val="ThickUnderline"/>
    <w:next w:val="PageNumber5"/>
    <w:uiPriority w:val="99"/>
    <w:qFormat/>
    <w:rsid w:val="00ED34FA"/>
    <w:pPr>
      <w:spacing w:after="160" w:line="259" w:lineRule="auto"/>
    </w:pPr>
    <w:rPr>
      <w:rFonts w:eastAsiaTheme="minorHAnsi"/>
      <w:sz w:val="22"/>
      <w:szCs w:val="22"/>
    </w:rPr>
  </w:style>
  <w:style w:type="paragraph" w:customStyle="1" w:styleId="DottedUnderline1">
    <w:name w:val="DottedUnderline"/>
    <w:basedOn w:val="Normal"/>
    <w:next w:val="smalltext1"/>
    <w:uiPriority w:val="99"/>
    <w:qFormat/>
    <w:rsid w:val="00ED34FA"/>
  </w:style>
  <w:style w:type="paragraph" w:customStyle="1" w:styleId="AAAcard">
    <w:name w:val="AAAcard"/>
    <w:basedOn w:val="Normal"/>
    <w:link w:val="AAAcardChar"/>
    <w:uiPriority w:val="99"/>
    <w:qFormat/>
    <w:rsid w:val="00ED34FA"/>
  </w:style>
  <w:style w:type="character" w:customStyle="1" w:styleId="Card-UnderlineChar">
    <w:name w:val="Card-Underline Char"/>
    <w:locked/>
    <w:rsid w:val="00ED34FA"/>
  </w:style>
  <w:style w:type="paragraph" w:customStyle="1" w:styleId="Card-Underline">
    <w:name w:val="Card-Underline"/>
    <w:basedOn w:val="Normal"/>
    <w:next w:val="PageNumber6"/>
    <w:uiPriority w:val="99"/>
    <w:qFormat/>
    <w:rsid w:val="00ED34FA"/>
  </w:style>
  <w:style w:type="paragraph" w:customStyle="1" w:styleId="PageNumber3">
    <w:name w:val="Page Number3"/>
    <w:basedOn w:val="Normal"/>
    <w:next w:val="Normal"/>
    <w:uiPriority w:val="99"/>
    <w:qFormat/>
    <w:rsid w:val="00ED34FA"/>
  </w:style>
  <w:style w:type="paragraph" w:customStyle="1" w:styleId="PageNumber4">
    <w:name w:val="Page Number4"/>
    <w:basedOn w:val="Normal"/>
    <w:next w:val="Normal"/>
    <w:uiPriority w:val="99"/>
    <w:qFormat/>
    <w:rsid w:val="00ED34FA"/>
  </w:style>
  <w:style w:type="paragraph" w:customStyle="1" w:styleId="PageNumber5">
    <w:name w:val="Page Number5"/>
    <w:basedOn w:val="Normal"/>
    <w:next w:val="Normal"/>
    <w:uiPriority w:val="99"/>
    <w:qFormat/>
    <w:rsid w:val="00ED34FA"/>
  </w:style>
  <w:style w:type="paragraph" w:customStyle="1" w:styleId="smalltext1">
    <w:name w:val="small text1"/>
    <w:basedOn w:val="Normal"/>
    <w:next w:val="Normal"/>
    <w:uiPriority w:val="4"/>
    <w:qFormat/>
    <w:rsid w:val="00ED34FA"/>
  </w:style>
  <w:style w:type="character" w:customStyle="1" w:styleId="CircleChar">
    <w:name w:val="Circle Char"/>
    <w:locked/>
    <w:rsid w:val="00ED34FA"/>
  </w:style>
  <w:style w:type="paragraph" w:customStyle="1" w:styleId="PageNumber6">
    <w:name w:val="Page Number6"/>
    <w:basedOn w:val="Normal"/>
    <w:next w:val="Normal"/>
    <w:uiPriority w:val="99"/>
    <w:qFormat/>
    <w:rsid w:val="00ED34FA"/>
  </w:style>
  <w:style w:type="paragraph" w:customStyle="1" w:styleId="lastupdated">
    <w:name w:val="lastupdated"/>
    <w:basedOn w:val="Normal"/>
    <w:next w:val="OmniPage10"/>
    <w:uiPriority w:val="99"/>
    <w:qFormat/>
    <w:rsid w:val="00ED34FA"/>
  </w:style>
  <w:style w:type="paragraph" w:customStyle="1" w:styleId="hn-byline">
    <w:name w:val="hn-byline"/>
    <w:basedOn w:val="Normal"/>
    <w:next w:val="PageNumber8"/>
    <w:uiPriority w:val="99"/>
    <w:qFormat/>
    <w:rsid w:val="00ED34FA"/>
  </w:style>
  <w:style w:type="paragraph" w:customStyle="1" w:styleId="articleinfo">
    <w:name w:val="articleinfo"/>
    <w:basedOn w:val="Normal"/>
    <w:next w:val="Subtitle2"/>
    <w:uiPriority w:val="99"/>
    <w:qFormat/>
    <w:rsid w:val="00ED34FA"/>
  </w:style>
  <w:style w:type="character" w:customStyle="1" w:styleId="StyleStyle16ptChar">
    <w:name w:val="Style Style1 + 6 pt Char"/>
    <w:locked/>
    <w:rsid w:val="00ED34FA"/>
  </w:style>
  <w:style w:type="paragraph" w:customStyle="1" w:styleId="StyleStyle16pt">
    <w:name w:val="Style Style1 + 6 pt"/>
    <w:basedOn w:val="Normal"/>
    <w:next w:val="indent"/>
    <w:uiPriority w:val="99"/>
    <w:qFormat/>
    <w:rsid w:val="00ED34FA"/>
  </w:style>
  <w:style w:type="paragraph" w:customStyle="1" w:styleId="PageNumber7">
    <w:name w:val="Page Number7"/>
    <w:basedOn w:val="Normal"/>
    <w:next w:val="Normal"/>
    <w:uiPriority w:val="99"/>
    <w:qFormat/>
    <w:rsid w:val="00ED34FA"/>
  </w:style>
  <w:style w:type="paragraph" w:customStyle="1" w:styleId="OmniPage4">
    <w:name w:val="OmniPage #4"/>
    <w:basedOn w:val="Normal"/>
    <w:uiPriority w:val="99"/>
    <w:qFormat/>
    <w:rsid w:val="00ED34FA"/>
  </w:style>
  <w:style w:type="paragraph" w:customStyle="1" w:styleId="OmniPage10">
    <w:name w:val="OmniPage #10"/>
    <w:basedOn w:val="Normal"/>
    <w:uiPriority w:val="99"/>
    <w:qFormat/>
    <w:rsid w:val="00ED34FA"/>
  </w:style>
  <w:style w:type="paragraph" w:customStyle="1" w:styleId="PageNumber8">
    <w:name w:val="Page Number8"/>
    <w:basedOn w:val="Normal"/>
    <w:next w:val="Normal"/>
    <w:uiPriority w:val="99"/>
    <w:qFormat/>
    <w:rsid w:val="00ED34FA"/>
  </w:style>
  <w:style w:type="paragraph" w:customStyle="1" w:styleId="Subtitle2">
    <w:name w:val="Subtitle2"/>
    <w:basedOn w:val="Normal"/>
    <w:uiPriority w:val="99"/>
    <w:qFormat/>
    <w:rsid w:val="00ED34FA"/>
  </w:style>
  <w:style w:type="paragraph" w:customStyle="1" w:styleId="bodyintro">
    <w:name w:val="bodyintro"/>
    <w:basedOn w:val="Normal"/>
    <w:uiPriority w:val="99"/>
    <w:qFormat/>
    <w:rsid w:val="00ED34FA"/>
  </w:style>
  <w:style w:type="paragraph" w:customStyle="1" w:styleId="center">
    <w:name w:val="center"/>
    <w:basedOn w:val="Normal"/>
    <w:uiPriority w:val="99"/>
    <w:qFormat/>
    <w:rsid w:val="00ED34FA"/>
  </w:style>
  <w:style w:type="character" w:customStyle="1" w:styleId="tagChar20">
    <w:name w:val="tag Char2"/>
    <w:qFormat/>
    <w:rsid w:val="00ED34FA"/>
  </w:style>
  <w:style w:type="character" w:customStyle="1" w:styleId="cardchar00">
    <w:name w:val="cardchar0"/>
    <w:basedOn w:val="DefaultParagraphFont"/>
    <w:rsid w:val="00ED34FA"/>
  </w:style>
  <w:style w:type="character" w:customStyle="1" w:styleId="UnderlineNon-bold">
    <w:name w:val="Underline Non - bold"/>
    <w:rsid w:val="00ED34FA"/>
  </w:style>
  <w:style w:type="character" w:customStyle="1" w:styleId="UnderlineBold0">
    <w:name w:val="Underline Bold"/>
    <w:uiPriority w:val="6"/>
    <w:qFormat/>
    <w:rsid w:val="00ED34FA"/>
  </w:style>
  <w:style w:type="character" w:customStyle="1" w:styleId="Heading5Char2">
    <w:name w:val="Heading 5 Char2"/>
    <w:rsid w:val="00ED34FA"/>
  </w:style>
  <w:style w:type="character" w:customStyle="1" w:styleId="authordate1">
    <w:name w:val="authordate"/>
    <w:rsid w:val="00ED34FA"/>
  </w:style>
  <w:style w:type="character" w:customStyle="1" w:styleId="underline4">
    <w:name w:val="%underline"/>
    <w:qFormat/>
    <w:rsid w:val="00ED34FA"/>
  </w:style>
  <w:style w:type="character" w:customStyle="1" w:styleId="AUNDERLINE0">
    <w:name w:val="AUNDERLINE"/>
    <w:qFormat/>
    <w:rsid w:val="00ED34FA"/>
  </w:style>
  <w:style w:type="character" w:customStyle="1" w:styleId="UnderlinedCharChar">
    <w:name w:val="Underlined Char Char"/>
    <w:rsid w:val="00ED34FA"/>
  </w:style>
  <w:style w:type="character" w:customStyle="1" w:styleId="slug-doi">
    <w:name w:val="slug-doi"/>
    <w:basedOn w:val="DefaultParagraphFont"/>
    <w:rsid w:val="00ED34FA"/>
  </w:style>
  <w:style w:type="character" w:customStyle="1" w:styleId="af">
    <w:name w:val="af"/>
    <w:basedOn w:val="DefaultParagraphFont"/>
    <w:rsid w:val="00ED34FA"/>
  </w:style>
  <w:style w:type="character" w:customStyle="1" w:styleId="ab">
    <w:name w:val="ab"/>
    <w:basedOn w:val="DefaultParagraphFont"/>
    <w:rsid w:val="00ED34FA"/>
  </w:style>
  <w:style w:type="character" w:customStyle="1" w:styleId="em">
    <w:name w:val="em"/>
    <w:basedOn w:val="DefaultParagraphFont"/>
    <w:rsid w:val="00ED34FA"/>
  </w:style>
  <w:style w:type="character" w:customStyle="1" w:styleId="au">
    <w:name w:val="au"/>
    <w:basedOn w:val="DefaultParagraphFont"/>
    <w:rsid w:val="00ED34FA"/>
  </w:style>
  <w:style w:type="character" w:customStyle="1" w:styleId="ti">
    <w:name w:val="ti"/>
    <w:basedOn w:val="DefaultParagraphFont"/>
    <w:rsid w:val="00ED34FA"/>
  </w:style>
  <w:style w:type="character" w:customStyle="1" w:styleId="subheadblue">
    <w:name w:val="subhead_blue"/>
    <w:basedOn w:val="DefaultParagraphFont"/>
    <w:rsid w:val="00ED34FA"/>
  </w:style>
  <w:style w:type="character" w:customStyle="1" w:styleId="affiliation">
    <w:name w:val="affiliation"/>
    <w:basedOn w:val="DefaultParagraphFont"/>
    <w:rsid w:val="00ED34FA"/>
  </w:style>
  <w:style w:type="character" w:customStyle="1" w:styleId="slug-doi-wrapper">
    <w:name w:val="slug-doi-wrapper"/>
    <w:basedOn w:val="DefaultParagraphFont"/>
    <w:rsid w:val="00ED34FA"/>
  </w:style>
  <w:style w:type="character" w:customStyle="1" w:styleId="slug-metadata-noteahead-of-print">
    <w:name w:val="slug-metadata-note ahead-of-print"/>
    <w:basedOn w:val="DefaultParagraphFont"/>
    <w:rsid w:val="00ED34FA"/>
  </w:style>
  <w:style w:type="character" w:customStyle="1" w:styleId="slug-ahead-of-print-date">
    <w:name w:val="slug-ahead-of-print-date"/>
    <w:basedOn w:val="DefaultParagraphFont"/>
    <w:rsid w:val="00ED34FA"/>
  </w:style>
  <w:style w:type="character" w:customStyle="1" w:styleId="medium-bold">
    <w:name w:val="medium-bold"/>
    <w:basedOn w:val="DefaultParagraphFont"/>
    <w:rsid w:val="00ED34FA"/>
  </w:style>
  <w:style w:type="character" w:customStyle="1" w:styleId="updated-short-citation">
    <w:name w:val="updated-short-citation"/>
    <w:basedOn w:val="DefaultParagraphFont"/>
    <w:rsid w:val="00ED34FA"/>
  </w:style>
  <w:style w:type="character" w:customStyle="1" w:styleId="CharChar6">
    <w:name w:val="Char Char6"/>
    <w:rsid w:val="00ED34FA"/>
  </w:style>
  <w:style w:type="character" w:customStyle="1" w:styleId="TagCharChar1">
    <w:name w:val="Tag Char Char1"/>
    <w:rsid w:val="00ED34FA"/>
  </w:style>
  <w:style w:type="character" w:customStyle="1" w:styleId="berief">
    <w:name w:val="berief"/>
    <w:rsid w:val="00ED34FA"/>
  </w:style>
  <w:style w:type="character" w:customStyle="1" w:styleId="Brief-Smalltext">
    <w:name w:val="Brief - Small text"/>
    <w:rsid w:val="00ED34FA"/>
  </w:style>
  <w:style w:type="character" w:customStyle="1" w:styleId="F8-UnderlineBold">
    <w:name w:val="F8 - Underline/Bold"/>
    <w:rsid w:val="00ED34FA"/>
  </w:style>
  <w:style w:type="character" w:customStyle="1" w:styleId="Brief-Bold">
    <w:name w:val="Brief - Bold"/>
    <w:rsid w:val="00ED34FA"/>
  </w:style>
  <w:style w:type="character" w:customStyle="1" w:styleId="Card-Underline0">
    <w:name w:val="Card - Underline"/>
    <w:rsid w:val="00ED34FA"/>
  </w:style>
  <w:style w:type="character" w:customStyle="1" w:styleId="beriefunderline">
    <w:name w:val="berief = underline"/>
    <w:rsid w:val="00ED34FA"/>
  </w:style>
  <w:style w:type="character" w:customStyle="1" w:styleId="BoldText10pt">
    <w:name w:val="Bold Text 10 pt"/>
    <w:rsid w:val="00ED34FA"/>
  </w:style>
  <w:style w:type="character" w:customStyle="1" w:styleId="eoeaheader">
    <w:name w:val="eoea_header"/>
    <w:basedOn w:val="DefaultParagraphFont"/>
    <w:rsid w:val="00ED34FA"/>
  </w:style>
  <w:style w:type="character" w:customStyle="1" w:styleId="SC4208902">
    <w:name w:val="SC.4.208902"/>
    <w:rsid w:val="00ED34FA"/>
  </w:style>
  <w:style w:type="character" w:customStyle="1" w:styleId="SC4208915">
    <w:name w:val="SC.4.208915"/>
    <w:rsid w:val="00ED34FA"/>
  </w:style>
  <w:style w:type="character" w:customStyle="1" w:styleId="SC273764">
    <w:name w:val="SC.2.73764"/>
    <w:rsid w:val="00ED34FA"/>
  </w:style>
  <w:style w:type="character" w:customStyle="1" w:styleId="SC273779">
    <w:name w:val="SC.2.73779"/>
    <w:rsid w:val="00ED34FA"/>
  </w:style>
  <w:style w:type="character" w:customStyle="1" w:styleId="SC273763">
    <w:name w:val="SC.2.73763"/>
    <w:rsid w:val="00ED34FA"/>
  </w:style>
  <w:style w:type="character" w:customStyle="1" w:styleId="SC4208910">
    <w:name w:val="SC.4.208910"/>
    <w:rsid w:val="00ED34FA"/>
  </w:style>
  <w:style w:type="character" w:customStyle="1" w:styleId="SC4208911">
    <w:name w:val="SC.4.208911"/>
    <w:rsid w:val="00ED34FA"/>
  </w:style>
  <w:style w:type="character" w:customStyle="1" w:styleId="articlesubtitle">
    <w:name w:val="article_sub_title"/>
    <w:basedOn w:val="DefaultParagraphFont"/>
    <w:rsid w:val="00ED34FA"/>
  </w:style>
  <w:style w:type="character" w:customStyle="1" w:styleId="newsdate2">
    <w:name w:val="news_date2"/>
    <w:basedOn w:val="DefaultParagraphFont"/>
    <w:rsid w:val="00ED34FA"/>
  </w:style>
  <w:style w:type="character" w:customStyle="1" w:styleId="readarticleheader">
    <w:name w:val="readarticleheader"/>
    <w:basedOn w:val="DefaultParagraphFont"/>
    <w:rsid w:val="00ED34FA"/>
  </w:style>
  <w:style w:type="character" w:customStyle="1" w:styleId="UnderlineChar2">
    <w:name w:val="Underline Char2"/>
    <w:rsid w:val="00ED34FA"/>
  </w:style>
  <w:style w:type="character" w:customStyle="1" w:styleId="char">
    <w:name w:val="char"/>
    <w:basedOn w:val="DefaultParagraphFont"/>
    <w:rsid w:val="00ED34FA"/>
  </w:style>
  <w:style w:type="character" w:customStyle="1" w:styleId="hdr">
    <w:name w:val="hdr"/>
    <w:basedOn w:val="DefaultParagraphFont"/>
    <w:rsid w:val="00ED34FA"/>
  </w:style>
  <w:style w:type="character" w:customStyle="1" w:styleId="bolding1">
    <w:name w:val="bolding1"/>
    <w:rsid w:val="00ED34FA"/>
  </w:style>
  <w:style w:type="character" w:customStyle="1" w:styleId="bookoptions1">
    <w:name w:val="book_options1"/>
    <w:rsid w:val="00ED34FA"/>
  </w:style>
  <w:style w:type="character" w:customStyle="1" w:styleId="descriptionblock">
    <w:name w:val="description block"/>
    <w:basedOn w:val="DefaultParagraphFont"/>
    <w:rsid w:val="00ED34FA"/>
  </w:style>
  <w:style w:type="character" w:customStyle="1" w:styleId="detailsboxblock">
    <w:name w:val="detailsbox block"/>
    <w:basedOn w:val="DefaultParagraphFont"/>
    <w:rsid w:val="00ED34FA"/>
  </w:style>
  <w:style w:type="character" w:customStyle="1" w:styleId="Char3">
    <w:name w:val="Char3"/>
    <w:rsid w:val="00ED34FA"/>
  </w:style>
  <w:style w:type="character" w:customStyle="1" w:styleId="CardTextUnderlinedChar">
    <w:name w:val="Card Text Underlined Char"/>
    <w:rsid w:val="00ED34FA"/>
  </w:style>
  <w:style w:type="character" w:customStyle="1" w:styleId="cardtextsmallChar">
    <w:name w:val="card text small Char"/>
    <w:rsid w:val="00ED34FA"/>
  </w:style>
  <w:style w:type="character" w:customStyle="1" w:styleId="countrytitle1">
    <w:name w:val="countrytitle1"/>
    <w:rsid w:val="00ED34FA"/>
  </w:style>
  <w:style w:type="character" w:customStyle="1" w:styleId="storyheader1">
    <w:name w:val="storyheader1"/>
    <w:rsid w:val="00ED34FA"/>
  </w:style>
  <w:style w:type="character" w:customStyle="1" w:styleId="cardunderlinedChar1">
    <w:name w:val="card underlined Char"/>
    <w:rsid w:val="00ED34FA"/>
  </w:style>
  <w:style w:type="character" w:customStyle="1" w:styleId="article1">
    <w:name w:val="article1"/>
    <w:rsid w:val="00ED34FA"/>
  </w:style>
  <w:style w:type="character" w:customStyle="1" w:styleId="story-posted-date1">
    <w:name w:val="story-posted-date1"/>
    <w:rsid w:val="00ED34FA"/>
  </w:style>
  <w:style w:type="character" w:customStyle="1" w:styleId="Heading2CharCharCharCharCharCharCharCharCharCharCharCharCharChar">
    <w:name w:val="Heading 2 Char Char Char Char Char Char Char Char Char Char Char Char Char Char"/>
    <w:rsid w:val="00ED34FA"/>
  </w:style>
  <w:style w:type="character" w:customStyle="1" w:styleId="citation1">
    <w:name w:val="citation1"/>
    <w:rsid w:val="00ED34FA"/>
  </w:style>
  <w:style w:type="character" w:customStyle="1" w:styleId="hithighlite">
    <w:name w:val="hithighlite"/>
    <w:basedOn w:val="DefaultParagraphFont"/>
    <w:rsid w:val="00ED34FA"/>
  </w:style>
  <w:style w:type="character" w:customStyle="1" w:styleId="articlecontent">
    <w:name w:val="articlecontent"/>
    <w:basedOn w:val="DefaultParagraphFont"/>
    <w:rsid w:val="00ED34FA"/>
  </w:style>
  <w:style w:type="character" w:customStyle="1" w:styleId="fource1">
    <w:name w:val="fource1"/>
    <w:rsid w:val="00ED34FA"/>
  </w:style>
  <w:style w:type="character" w:customStyle="1" w:styleId="normal11">
    <w:name w:val="normal1"/>
    <w:basedOn w:val="DefaultParagraphFont"/>
    <w:rsid w:val="00ED34FA"/>
  </w:style>
  <w:style w:type="character" w:customStyle="1" w:styleId="ds">
    <w:name w:val="ds"/>
    <w:basedOn w:val="DefaultParagraphFont"/>
    <w:rsid w:val="00ED34FA"/>
  </w:style>
  <w:style w:type="character" w:customStyle="1" w:styleId="MicroTextChar1">
    <w:name w:val="MicroText Char1"/>
    <w:rsid w:val="00ED34FA"/>
  </w:style>
  <w:style w:type="character" w:customStyle="1" w:styleId="DefaultPara">
    <w:name w:val="Default Para"/>
    <w:rsid w:val="00ED34FA"/>
  </w:style>
  <w:style w:type="character" w:customStyle="1" w:styleId="SYSHYPERTEXT">
    <w:name w:val="SYS_HYPERTEXT"/>
    <w:rsid w:val="00ED34FA"/>
  </w:style>
  <w:style w:type="character" w:customStyle="1" w:styleId="Hyperlink1">
    <w:name w:val="Hyperlink1"/>
    <w:rsid w:val="00ED34FA"/>
  </w:style>
  <w:style w:type="character" w:customStyle="1" w:styleId="BlockHeading1Char">
    <w:name w:val="Block Heading 1 Char"/>
    <w:rsid w:val="00ED34FA"/>
  </w:style>
  <w:style w:type="character" w:customStyle="1" w:styleId="StyleTagTimesNewRomanChar">
    <w:name w:val="Style Tag + Times New Roman Char"/>
    <w:rsid w:val="00ED34FA"/>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ED34FA"/>
  </w:style>
  <w:style w:type="character" w:customStyle="1" w:styleId="StyleArialNarrow12ptBold">
    <w:name w:val="Style Arial Narrow 12 pt Bold"/>
    <w:rsid w:val="00ED34FA"/>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ED34FA"/>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ED34FA"/>
  </w:style>
  <w:style w:type="character" w:customStyle="1" w:styleId="UnderlinedCharChar1">
    <w:name w:val="Underlined Char Char1"/>
    <w:rsid w:val="00ED34FA"/>
  </w:style>
  <w:style w:type="character" w:customStyle="1" w:styleId="Heading2CharChar2">
    <w:name w:val="Heading 2 Char Char2"/>
    <w:rsid w:val="00ED34FA"/>
  </w:style>
  <w:style w:type="character" w:customStyle="1" w:styleId="cardtext-underlined0">
    <w:name w:val="card text- underlined"/>
    <w:rsid w:val="00ED34FA"/>
  </w:style>
  <w:style w:type="character" w:customStyle="1" w:styleId="Style8ptChar">
    <w:name w:val="Style 8 pt Char"/>
    <w:rsid w:val="00ED34FA"/>
  </w:style>
  <w:style w:type="character" w:customStyle="1" w:styleId="message-item">
    <w:name w:val="message-item"/>
    <w:rsid w:val="00ED34FA"/>
  </w:style>
  <w:style w:type="character" w:customStyle="1" w:styleId="A0">
    <w:name w:val="A0"/>
    <w:uiPriority w:val="99"/>
    <w:rsid w:val="00ED34FA"/>
  </w:style>
  <w:style w:type="character" w:customStyle="1" w:styleId="datestamp">
    <w:name w:val="datestamp"/>
    <w:rsid w:val="00ED34FA"/>
  </w:style>
  <w:style w:type="character" w:customStyle="1" w:styleId="i">
    <w:name w:val="i"/>
    <w:uiPriority w:val="99"/>
    <w:rsid w:val="00ED34FA"/>
  </w:style>
  <w:style w:type="character" w:customStyle="1" w:styleId="name">
    <w:name w:val="name"/>
    <w:rsid w:val="00ED34FA"/>
  </w:style>
  <w:style w:type="character" w:customStyle="1" w:styleId="forenames">
    <w:name w:val="forenames"/>
    <w:rsid w:val="00ED34FA"/>
  </w:style>
  <w:style w:type="character" w:customStyle="1" w:styleId="surname">
    <w:name w:val="surname"/>
    <w:rsid w:val="00ED34FA"/>
  </w:style>
  <w:style w:type="character" w:customStyle="1" w:styleId="sifr-alternate">
    <w:name w:val="sifr-alternate"/>
    <w:rsid w:val="00ED34FA"/>
  </w:style>
  <w:style w:type="character" w:customStyle="1" w:styleId="medium-font">
    <w:name w:val="medium-font"/>
    <w:rsid w:val="00ED34FA"/>
  </w:style>
  <w:style w:type="character" w:customStyle="1" w:styleId="title-link-wrapper">
    <w:name w:val="title-link-wrapper"/>
    <w:rsid w:val="00ED34FA"/>
  </w:style>
  <w:style w:type="character" w:customStyle="1" w:styleId="refpreview">
    <w:name w:val="refpreview"/>
    <w:rsid w:val="00ED34FA"/>
  </w:style>
  <w:style w:type="character" w:customStyle="1" w:styleId="loose1">
    <w:name w:val="loose1"/>
    <w:rsid w:val="00ED34FA"/>
  </w:style>
  <w:style w:type="character" w:customStyle="1" w:styleId="email">
    <w:name w:val="email"/>
    <w:rsid w:val="00ED34FA"/>
  </w:style>
  <w:style w:type="character" w:customStyle="1" w:styleId="gsa">
    <w:name w:val="gs_a"/>
    <w:rsid w:val="00ED34FA"/>
  </w:style>
  <w:style w:type="character" w:customStyle="1" w:styleId="mainarttitle">
    <w:name w:val="mainarttitle"/>
    <w:rsid w:val="00ED34FA"/>
  </w:style>
  <w:style w:type="character" w:customStyle="1" w:styleId="mainartauthor">
    <w:name w:val="mainartauthor"/>
    <w:rsid w:val="00ED34FA"/>
  </w:style>
  <w:style w:type="character" w:customStyle="1" w:styleId="mainartdate">
    <w:name w:val="mainartdate"/>
    <w:rsid w:val="00ED34FA"/>
  </w:style>
  <w:style w:type="character" w:customStyle="1" w:styleId="gsggs">
    <w:name w:val="gs_ggs"/>
    <w:rsid w:val="00ED34FA"/>
  </w:style>
  <w:style w:type="character" w:customStyle="1" w:styleId="ahead">
    <w:name w:val="a_head"/>
    <w:rsid w:val="00ED34FA"/>
  </w:style>
  <w:style w:type="character" w:customStyle="1" w:styleId="footnote1">
    <w:name w:val="footnote"/>
    <w:rsid w:val="00ED34FA"/>
  </w:style>
  <w:style w:type="character" w:customStyle="1" w:styleId="docbody">
    <w:name w:val="docbody"/>
    <w:rsid w:val="00ED34FA"/>
  </w:style>
  <w:style w:type="character" w:customStyle="1" w:styleId="BodyTextIndent3Char1">
    <w:name w:val="Body Text Indent 3 Char1"/>
    <w:basedOn w:val="DefaultParagraphFont"/>
    <w:uiPriority w:val="99"/>
    <w:rsid w:val="00ED34FA"/>
    <w:rPr>
      <w:rFonts w:ascii="Calibri" w:hAnsi="Calibri"/>
      <w:sz w:val="16"/>
      <w:szCs w:val="16"/>
    </w:rPr>
  </w:style>
  <w:style w:type="character" w:customStyle="1" w:styleId="superscript">
    <w:name w:val="superscript"/>
    <w:rsid w:val="00ED34FA"/>
  </w:style>
  <w:style w:type="character" w:customStyle="1" w:styleId="bwxsm">
    <w:name w:val="b w xsm"/>
    <w:rsid w:val="00ED34FA"/>
  </w:style>
  <w:style w:type="character" w:customStyle="1" w:styleId="f">
    <w:name w:val="f"/>
    <w:rsid w:val="00ED34FA"/>
  </w:style>
  <w:style w:type="character" w:customStyle="1" w:styleId="fstd">
    <w:name w:val="f std"/>
    <w:rsid w:val="00ED34FA"/>
  </w:style>
  <w:style w:type="character" w:customStyle="1" w:styleId="gl">
    <w:name w:val="gl"/>
    <w:rsid w:val="00ED34FA"/>
  </w:style>
  <w:style w:type="character" w:customStyle="1" w:styleId="yshortcuts">
    <w:name w:val="yshortcuts"/>
    <w:rsid w:val="00ED34FA"/>
  </w:style>
  <w:style w:type="character" w:customStyle="1" w:styleId="heading2char2charchar1">
    <w:name w:val="heading2char2charchar1"/>
    <w:rsid w:val="00ED34FA"/>
  </w:style>
  <w:style w:type="character" w:customStyle="1" w:styleId="charchar60">
    <w:name w:val="charchar6"/>
    <w:rsid w:val="00ED34FA"/>
  </w:style>
  <w:style w:type="character" w:customStyle="1" w:styleId="bio1">
    <w:name w:val="bio1"/>
    <w:rsid w:val="00ED34FA"/>
  </w:style>
  <w:style w:type="character" w:customStyle="1" w:styleId="cardCharCharCharCharCharChar">
    <w:name w:val="card Char Char Char Char Char Char"/>
    <w:rsid w:val="00ED34FA"/>
  </w:style>
  <w:style w:type="character" w:customStyle="1" w:styleId="Style24ptBoldUnderlineCenteredCharChar">
    <w:name w:val="Style 24 pt Bold Underline Centered Char Char"/>
    <w:rsid w:val="00ED34FA"/>
  </w:style>
  <w:style w:type="character" w:customStyle="1" w:styleId="TagCiteCharChar0">
    <w:name w:val="Tag / Cite Char Char"/>
    <w:rsid w:val="00ED34FA"/>
  </w:style>
  <w:style w:type="character" w:customStyle="1" w:styleId="drop">
    <w:name w:val="drop"/>
    <w:basedOn w:val="DefaultParagraphFont"/>
    <w:rsid w:val="00ED34FA"/>
  </w:style>
  <w:style w:type="character" w:customStyle="1" w:styleId="CardTextChar10">
    <w:name w:val="Card Text Char1"/>
    <w:rsid w:val="00ED34FA"/>
  </w:style>
  <w:style w:type="character" w:customStyle="1" w:styleId="CardTextUnderlinedCharChar">
    <w:name w:val="Card Text Underlined Char Char"/>
    <w:rsid w:val="00ED34FA"/>
  </w:style>
  <w:style w:type="character" w:customStyle="1" w:styleId="CardTagCharCharChar">
    <w:name w:val="Card Tag Char Char Char"/>
    <w:rsid w:val="00ED34FA"/>
  </w:style>
  <w:style w:type="character" w:customStyle="1" w:styleId="mainbody">
    <w:name w:val="mainbody"/>
    <w:basedOn w:val="DefaultParagraphFont"/>
    <w:rsid w:val="00ED34FA"/>
  </w:style>
  <w:style w:type="character" w:customStyle="1" w:styleId="UnderlineStyleChar2">
    <w:name w:val="Underline Style Char2"/>
    <w:rsid w:val="00ED34FA"/>
  </w:style>
  <w:style w:type="character" w:customStyle="1" w:styleId="t13">
    <w:name w:val="t13"/>
    <w:basedOn w:val="DefaultParagraphFont"/>
    <w:rsid w:val="00ED34FA"/>
  </w:style>
  <w:style w:type="character" w:customStyle="1" w:styleId="lead">
    <w:name w:val="lead"/>
    <w:basedOn w:val="DefaultParagraphFont"/>
    <w:rsid w:val="00ED34FA"/>
  </w:style>
  <w:style w:type="character" w:customStyle="1" w:styleId="SmallFont7pt">
    <w:name w:val="Small Font (7 pt)"/>
    <w:qFormat/>
    <w:rsid w:val="00ED34FA"/>
  </w:style>
  <w:style w:type="character" w:customStyle="1" w:styleId="CharChar17">
    <w:name w:val="Char Char17"/>
    <w:locked/>
    <w:rsid w:val="00ED34FA"/>
  </w:style>
  <w:style w:type="character" w:customStyle="1" w:styleId="ilspan">
    <w:name w:val="il_span"/>
    <w:basedOn w:val="DefaultParagraphFont"/>
    <w:rsid w:val="00ED34FA"/>
  </w:style>
  <w:style w:type="character" w:customStyle="1" w:styleId="leftidx1">
    <w:name w:val="leftidx1"/>
    <w:rsid w:val="00ED34FA"/>
  </w:style>
  <w:style w:type="character" w:customStyle="1" w:styleId="author-link1">
    <w:name w:val="author-link1"/>
    <w:rsid w:val="00ED34FA"/>
  </w:style>
  <w:style w:type="character" w:customStyle="1" w:styleId="black1">
    <w:name w:val="black1"/>
    <w:rsid w:val="00ED34FA"/>
  </w:style>
  <w:style w:type="character" w:customStyle="1" w:styleId="StyleunderlinedCharBold">
    <w:name w:val="Style underlined Char + Bold"/>
    <w:rsid w:val="00ED34FA"/>
  </w:style>
  <w:style w:type="character" w:customStyle="1" w:styleId="CardUnderline0">
    <w:name w:val="Card Underline"/>
    <w:rsid w:val="00ED34FA"/>
  </w:style>
  <w:style w:type="character" w:customStyle="1" w:styleId="lingoregion">
    <w:name w:val="lingo_region"/>
    <w:basedOn w:val="DefaultParagraphFont"/>
    <w:rsid w:val="00ED34FA"/>
  </w:style>
  <w:style w:type="character" w:customStyle="1" w:styleId="cite1">
    <w:name w:val="%cite"/>
    <w:rsid w:val="00ED34FA"/>
  </w:style>
  <w:style w:type="character" w:customStyle="1" w:styleId="Emphasis20">
    <w:name w:val="%Emphasis2"/>
    <w:rsid w:val="00ED34FA"/>
  </w:style>
  <w:style w:type="character" w:customStyle="1" w:styleId="AAAcite">
    <w:name w:val="AAAcite"/>
    <w:rsid w:val="00ED34FA"/>
  </w:style>
  <w:style w:type="character" w:customStyle="1" w:styleId="tmplheaderlink">
    <w:name w:val="tmplheaderlink"/>
    <w:rsid w:val="00ED34FA"/>
  </w:style>
  <w:style w:type="character" w:customStyle="1" w:styleId="SubtleEmphasis1">
    <w:name w:val="Subtle Emphasis1"/>
    <w:uiPriority w:val="19"/>
    <w:qFormat/>
    <w:rsid w:val="00ED34FA"/>
  </w:style>
  <w:style w:type="table" w:styleId="ColorfulGrid-Accent1">
    <w:name w:val="Colorful Grid Accent 1"/>
    <w:basedOn w:val="TableNormal"/>
    <w:uiPriority w:val="29"/>
    <w:unhideWhenUsed/>
    <w:rsid w:val="00ED34FA"/>
    <w:pPr>
      <w:spacing w:after="160" w:line="259" w:lineRule="auto"/>
    </w:pPr>
    <w:rPr>
      <w:rFonts w:eastAsiaTheme="minorHAnsi"/>
      <w:sz w:val="22"/>
      <w:szCs w:val="22"/>
    </w:rPr>
    <w:tblPr>
      <w:tblStyleRowBandSize w:val="1"/>
      <w:tblStyleColBandSize w:val="1"/>
      <w:tblBorders>
        <w:insideH w:val="single" w:sz="4" w:space="0" w:color="FFFFFF" w:themeColor="background1"/>
      </w:tblBorders>
    </w:tblPr>
    <w:tcPr>
      <w:shd w:val="clear" w:color="auto" w:fill="DBE5F1" w:themeFill="accent1" w:themeFillTint="33"/>
    </w:tcPr>
  </w:style>
  <w:style w:type="character" w:customStyle="1" w:styleId="role">
    <w:name w:val="role"/>
    <w:rsid w:val="00ED34FA"/>
  </w:style>
  <w:style w:type="character" w:customStyle="1" w:styleId="pagination0">
    <w:name w:val="pagination"/>
    <w:basedOn w:val="DefaultParagraphFont"/>
    <w:rsid w:val="00ED34FA"/>
  </w:style>
  <w:style w:type="character" w:customStyle="1" w:styleId="doi">
    <w:name w:val="doi"/>
    <w:basedOn w:val="DefaultParagraphFont"/>
    <w:rsid w:val="00ED34FA"/>
  </w:style>
  <w:style w:type="character" w:customStyle="1" w:styleId="bodycontents">
    <w:name w:val="bodycontents"/>
    <w:basedOn w:val="DefaultParagraphFont"/>
    <w:rsid w:val="00ED34FA"/>
  </w:style>
  <w:style w:type="character" w:customStyle="1" w:styleId="comma">
    <w:name w:val="comma"/>
    <w:basedOn w:val="DefaultParagraphFont"/>
    <w:rsid w:val="00ED34FA"/>
  </w:style>
  <w:style w:type="character" w:customStyle="1" w:styleId="pad5right">
    <w:name w:val="pad5right"/>
    <w:basedOn w:val="DefaultParagraphFont"/>
    <w:rsid w:val="00ED34FA"/>
  </w:style>
  <w:style w:type="character" w:customStyle="1" w:styleId="divider">
    <w:name w:val="divider"/>
    <w:basedOn w:val="DefaultParagraphFont"/>
    <w:rsid w:val="00ED34FA"/>
  </w:style>
  <w:style w:type="character" w:customStyle="1" w:styleId="pubdate">
    <w:name w:val="pubdate"/>
    <w:basedOn w:val="DefaultParagraphFont"/>
    <w:rsid w:val="00ED34FA"/>
  </w:style>
  <w:style w:type="character" w:customStyle="1" w:styleId="blogdate">
    <w:name w:val="blogdate"/>
    <w:basedOn w:val="DefaultParagraphFont"/>
    <w:rsid w:val="00ED34FA"/>
  </w:style>
  <w:style w:type="character" w:customStyle="1" w:styleId="ticker">
    <w:name w:val="ticker"/>
    <w:basedOn w:val="DefaultParagraphFont"/>
    <w:rsid w:val="00ED34FA"/>
  </w:style>
  <w:style w:type="character" w:customStyle="1" w:styleId="posted">
    <w:name w:val="posted"/>
    <w:basedOn w:val="DefaultParagraphFont"/>
    <w:rsid w:val="00ED34FA"/>
  </w:style>
  <w:style w:type="character" w:customStyle="1" w:styleId="time">
    <w:name w:val="time"/>
    <w:basedOn w:val="DefaultParagraphFont"/>
    <w:rsid w:val="00ED34FA"/>
  </w:style>
  <w:style w:type="character" w:customStyle="1" w:styleId="dot">
    <w:name w:val="dot"/>
    <w:basedOn w:val="DefaultParagraphFont"/>
    <w:rsid w:val="00ED34FA"/>
  </w:style>
  <w:style w:type="character" w:customStyle="1" w:styleId="hn-date">
    <w:name w:val="hn-date"/>
    <w:basedOn w:val="DefaultParagraphFont"/>
    <w:rsid w:val="00ED34FA"/>
  </w:style>
  <w:style w:type="character" w:customStyle="1" w:styleId="location">
    <w:name w:val="location"/>
    <w:basedOn w:val="DefaultParagraphFont"/>
    <w:rsid w:val="00ED34FA"/>
  </w:style>
  <w:style w:type="character" w:customStyle="1" w:styleId="arial11">
    <w:name w:val="arial_11"/>
    <w:basedOn w:val="DefaultParagraphFont"/>
    <w:rsid w:val="00ED34FA"/>
  </w:style>
  <w:style w:type="character" w:customStyle="1" w:styleId="dropcap-letter">
    <w:name w:val="dropcap-letter"/>
    <w:basedOn w:val="DefaultParagraphFont"/>
    <w:rsid w:val="00ED34FA"/>
  </w:style>
  <w:style w:type="character" w:customStyle="1" w:styleId="offscreen">
    <w:name w:val="offscreen"/>
    <w:basedOn w:val="DefaultParagraphFont"/>
    <w:rsid w:val="00ED34FA"/>
  </w:style>
  <w:style w:type="character" w:customStyle="1" w:styleId="linked-in">
    <w:name w:val="linked-in"/>
    <w:basedOn w:val="DefaultParagraphFont"/>
    <w:rsid w:val="00ED34FA"/>
  </w:style>
  <w:style w:type="character" w:customStyle="1" w:styleId="divs">
    <w:name w:val="divs"/>
    <w:basedOn w:val="DefaultParagraphFont"/>
    <w:rsid w:val="00ED34FA"/>
  </w:style>
  <w:style w:type="character" w:customStyle="1" w:styleId="h4">
    <w:name w:val="h4"/>
    <w:rsid w:val="00ED34FA"/>
  </w:style>
  <w:style w:type="character" w:customStyle="1" w:styleId="Date2">
    <w:name w:val="Date2"/>
    <w:rsid w:val="00ED34FA"/>
  </w:style>
  <w:style w:type="character" w:customStyle="1" w:styleId="postheader">
    <w:name w:val="postheader"/>
    <w:basedOn w:val="DefaultParagraphFont"/>
    <w:rsid w:val="00ED34FA"/>
  </w:style>
  <w:style w:type="numbering" w:customStyle="1" w:styleId="1ai1">
    <w:name w:val="1 / a / i1"/>
    <w:rsid w:val="00ED34FA"/>
    <w:pPr>
      <w:numPr>
        <w:numId w:val="16"/>
      </w:numPr>
    </w:pPr>
  </w:style>
  <w:style w:type="numbering" w:styleId="1ai">
    <w:name w:val="Outline List 1"/>
    <w:basedOn w:val="NoList"/>
    <w:unhideWhenUsed/>
    <w:rsid w:val="00ED34FA"/>
    <w:pPr>
      <w:numPr>
        <w:numId w:val="18"/>
      </w:numPr>
    </w:pPr>
  </w:style>
  <w:style w:type="numbering" w:customStyle="1" w:styleId="NoList3">
    <w:name w:val="No List3"/>
    <w:next w:val="NoList"/>
    <w:uiPriority w:val="99"/>
    <w:semiHidden/>
    <w:unhideWhenUsed/>
    <w:rsid w:val="00ED34FA"/>
  </w:style>
  <w:style w:type="numbering" w:customStyle="1" w:styleId="NoList4">
    <w:name w:val="No List4"/>
    <w:next w:val="NoList"/>
    <w:uiPriority w:val="99"/>
    <w:semiHidden/>
    <w:unhideWhenUsed/>
    <w:rsid w:val="00ED34FA"/>
  </w:style>
  <w:style w:type="numbering" w:customStyle="1" w:styleId="NoList5">
    <w:name w:val="No List5"/>
    <w:next w:val="NoList"/>
    <w:semiHidden/>
    <w:unhideWhenUsed/>
    <w:rsid w:val="00ED34FA"/>
  </w:style>
  <w:style w:type="numbering" w:customStyle="1" w:styleId="NoList6">
    <w:name w:val="No List6"/>
    <w:next w:val="NoList"/>
    <w:uiPriority w:val="99"/>
    <w:semiHidden/>
    <w:unhideWhenUsed/>
    <w:rsid w:val="00ED34FA"/>
  </w:style>
  <w:style w:type="numbering" w:customStyle="1" w:styleId="NoList7">
    <w:name w:val="No List7"/>
    <w:next w:val="NoList"/>
    <w:semiHidden/>
    <w:unhideWhenUsed/>
    <w:rsid w:val="00ED34FA"/>
  </w:style>
  <w:style w:type="paragraph" w:styleId="Index2">
    <w:name w:val="index 2"/>
    <w:basedOn w:val="Normal"/>
    <w:next w:val="Normal"/>
    <w:autoRedefine/>
    <w:rsid w:val="00ED34FA"/>
    <w:pPr>
      <w:spacing w:after="200" w:line="276" w:lineRule="auto"/>
      <w:ind w:left="400" w:hanging="200"/>
    </w:pPr>
    <w:rPr>
      <w:rFonts w:eastAsia="Times New Roman" w:cs="Times New Roman"/>
      <w:bCs/>
    </w:rPr>
  </w:style>
  <w:style w:type="paragraph" w:styleId="Index3">
    <w:name w:val="index 3"/>
    <w:basedOn w:val="Normal"/>
    <w:next w:val="Normal"/>
    <w:autoRedefine/>
    <w:rsid w:val="00ED34FA"/>
    <w:pPr>
      <w:spacing w:after="200" w:line="276" w:lineRule="auto"/>
      <w:ind w:left="600" w:hanging="200"/>
    </w:pPr>
    <w:rPr>
      <w:rFonts w:eastAsia="Times New Roman" w:cs="Times New Roman"/>
      <w:bCs/>
    </w:rPr>
  </w:style>
  <w:style w:type="paragraph" w:styleId="Index4">
    <w:name w:val="index 4"/>
    <w:basedOn w:val="Normal"/>
    <w:next w:val="Normal"/>
    <w:autoRedefine/>
    <w:rsid w:val="00ED34FA"/>
    <w:pPr>
      <w:spacing w:after="200" w:line="276" w:lineRule="auto"/>
      <w:ind w:left="800" w:hanging="200"/>
    </w:pPr>
    <w:rPr>
      <w:rFonts w:eastAsia="Times New Roman" w:cs="Times New Roman"/>
      <w:bCs/>
    </w:rPr>
  </w:style>
  <w:style w:type="paragraph" w:styleId="Index5">
    <w:name w:val="index 5"/>
    <w:basedOn w:val="Normal"/>
    <w:next w:val="Normal"/>
    <w:autoRedefine/>
    <w:rsid w:val="00ED34FA"/>
    <w:pPr>
      <w:spacing w:after="200" w:line="276" w:lineRule="auto"/>
      <w:ind w:left="1000" w:hanging="200"/>
    </w:pPr>
    <w:rPr>
      <w:rFonts w:eastAsia="Times New Roman" w:cs="Times New Roman"/>
      <w:bCs/>
    </w:rPr>
  </w:style>
  <w:style w:type="paragraph" w:styleId="Index6">
    <w:name w:val="index 6"/>
    <w:basedOn w:val="Normal"/>
    <w:next w:val="Normal"/>
    <w:autoRedefine/>
    <w:rsid w:val="00ED34FA"/>
    <w:pPr>
      <w:spacing w:after="200" w:line="276" w:lineRule="auto"/>
      <w:ind w:left="1200" w:hanging="200"/>
    </w:pPr>
    <w:rPr>
      <w:rFonts w:eastAsia="Times New Roman" w:cs="Times New Roman"/>
      <w:bCs/>
    </w:rPr>
  </w:style>
  <w:style w:type="paragraph" w:styleId="Index7">
    <w:name w:val="index 7"/>
    <w:basedOn w:val="Normal"/>
    <w:next w:val="Normal"/>
    <w:autoRedefine/>
    <w:rsid w:val="00ED34FA"/>
    <w:pPr>
      <w:spacing w:after="200" w:line="276" w:lineRule="auto"/>
      <w:ind w:left="1400" w:hanging="200"/>
    </w:pPr>
    <w:rPr>
      <w:rFonts w:eastAsia="Times New Roman" w:cs="Times New Roman"/>
      <w:bCs/>
    </w:rPr>
  </w:style>
  <w:style w:type="paragraph" w:styleId="Index8">
    <w:name w:val="index 8"/>
    <w:basedOn w:val="Normal"/>
    <w:next w:val="Normal"/>
    <w:autoRedefine/>
    <w:rsid w:val="00ED34FA"/>
    <w:pPr>
      <w:spacing w:after="200" w:line="276" w:lineRule="auto"/>
      <w:ind w:left="1600" w:hanging="200"/>
    </w:pPr>
    <w:rPr>
      <w:rFonts w:eastAsia="Times New Roman" w:cs="Times New Roman"/>
      <w:bCs/>
    </w:rPr>
  </w:style>
  <w:style w:type="paragraph" w:styleId="Index9">
    <w:name w:val="index 9"/>
    <w:basedOn w:val="Normal"/>
    <w:next w:val="Normal"/>
    <w:autoRedefine/>
    <w:rsid w:val="00ED34FA"/>
    <w:pPr>
      <w:spacing w:after="200" w:line="276" w:lineRule="auto"/>
      <w:ind w:left="1800" w:hanging="200"/>
    </w:pPr>
    <w:rPr>
      <w:rFonts w:eastAsia="Times New Roman" w:cs="Times New Roman"/>
      <w:bCs/>
    </w:rPr>
  </w:style>
  <w:style w:type="paragraph" w:styleId="IndexHeading">
    <w:name w:val="index heading"/>
    <w:basedOn w:val="Normal"/>
    <w:next w:val="Index1"/>
    <w:rsid w:val="00ED34FA"/>
    <w:pPr>
      <w:spacing w:after="200" w:line="276" w:lineRule="auto"/>
    </w:pPr>
    <w:rPr>
      <w:rFonts w:eastAsia="Times New Roman" w:cs="Times New Roman"/>
      <w:bCs/>
    </w:rPr>
  </w:style>
  <w:style w:type="numbering" w:customStyle="1" w:styleId="NoList8">
    <w:name w:val="No List8"/>
    <w:next w:val="NoList"/>
    <w:semiHidden/>
    <w:unhideWhenUsed/>
    <w:rsid w:val="00ED34FA"/>
  </w:style>
  <w:style w:type="numbering" w:customStyle="1" w:styleId="NoList9">
    <w:name w:val="No List9"/>
    <w:next w:val="NoList"/>
    <w:semiHidden/>
    <w:unhideWhenUsed/>
    <w:rsid w:val="00ED34FA"/>
  </w:style>
  <w:style w:type="numbering" w:customStyle="1" w:styleId="NoList10">
    <w:name w:val="No List10"/>
    <w:next w:val="NoList"/>
    <w:semiHidden/>
    <w:unhideWhenUsed/>
    <w:rsid w:val="00ED34FA"/>
  </w:style>
  <w:style w:type="numbering" w:customStyle="1" w:styleId="NoList12">
    <w:name w:val="No List12"/>
    <w:next w:val="NoList"/>
    <w:semiHidden/>
    <w:unhideWhenUsed/>
    <w:rsid w:val="00ED34FA"/>
  </w:style>
  <w:style w:type="numbering" w:customStyle="1" w:styleId="NoList13">
    <w:name w:val="No List13"/>
    <w:next w:val="NoList"/>
    <w:semiHidden/>
    <w:unhideWhenUsed/>
    <w:rsid w:val="00ED34FA"/>
  </w:style>
  <w:style w:type="numbering" w:customStyle="1" w:styleId="NoList14">
    <w:name w:val="No List14"/>
    <w:next w:val="NoList"/>
    <w:semiHidden/>
    <w:unhideWhenUsed/>
    <w:rsid w:val="00ED34FA"/>
  </w:style>
  <w:style w:type="numbering" w:customStyle="1" w:styleId="NoList15">
    <w:name w:val="No List15"/>
    <w:next w:val="NoList"/>
    <w:uiPriority w:val="99"/>
    <w:semiHidden/>
    <w:unhideWhenUsed/>
    <w:rsid w:val="00ED34FA"/>
  </w:style>
  <w:style w:type="numbering" w:customStyle="1" w:styleId="NoList16">
    <w:name w:val="No List16"/>
    <w:next w:val="NoList"/>
    <w:uiPriority w:val="99"/>
    <w:semiHidden/>
    <w:unhideWhenUsed/>
    <w:rsid w:val="00ED34FA"/>
  </w:style>
  <w:style w:type="numbering" w:customStyle="1" w:styleId="NoList17">
    <w:name w:val="No List17"/>
    <w:next w:val="NoList"/>
    <w:semiHidden/>
    <w:unhideWhenUsed/>
    <w:rsid w:val="00ED34FA"/>
  </w:style>
  <w:style w:type="numbering" w:customStyle="1" w:styleId="NoList18">
    <w:name w:val="No List18"/>
    <w:next w:val="NoList"/>
    <w:uiPriority w:val="99"/>
    <w:semiHidden/>
    <w:unhideWhenUsed/>
    <w:rsid w:val="00ED34FA"/>
  </w:style>
  <w:style w:type="numbering" w:customStyle="1" w:styleId="NoList19">
    <w:name w:val="No List19"/>
    <w:next w:val="NoList"/>
    <w:uiPriority w:val="99"/>
    <w:semiHidden/>
    <w:unhideWhenUsed/>
    <w:rsid w:val="00ED34FA"/>
  </w:style>
  <w:style w:type="numbering" w:customStyle="1" w:styleId="NoList20">
    <w:name w:val="No List20"/>
    <w:next w:val="NoList"/>
    <w:semiHidden/>
    <w:unhideWhenUsed/>
    <w:rsid w:val="00ED34FA"/>
  </w:style>
  <w:style w:type="numbering" w:customStyle="1" w:styleId="NoList21">
    <w:name w:val="No List21"/>
    <w:next w:val="NoList"/>
    <w:semiHidden/>
    <w:unhideWhenUsed/>
    <w:rsid w:val="00ED34FA"/>
  </w:style>
  <w:style w:type="numbering" w:customStyle="1" w:styleId="NoList31">
    <w:name w:val="No List31"/>
    <w:next w:val="NoList"/>
    <w:semiHidden/>
    <w:unhideWhenUsed/>
    <w:rsid w:val="00ED34FA"/>
  </w:style>
  <w:style w:type="numbering" w:customStyle="1" w:styleId="NoList41">
    <w:name w:val="No List41"/>
    <w:next w:val="NoList"/>
    <w:semiHidden/>
    <w:unhideWhenUsed/>
    <w:rsid w:val="00ED34FA"/>
  </w:style>
  <w:style w:type="numbering" w:customStyle="1" w:styleId="NoList51">
    <w:name w:val="No List51"/>
    <w:next w:val="NoList"/>
    <w:semiHidden/>
    <w:unhideWhenUsed/>
    <w:rsid w:val="00ED34FA"/>
  </w:style>
  <w:style w:type="numbering" w:customStyle="1" w:styleId="NoList61">
    <w:name w:val="No List61"/>
    <w:next w:val="NoList"/>
    <w:semiHidden/>
    <w:unhideWhenUsed/>
    <w:rsid w:val="00ED34FA"/>
  </w:style>
  <w:style w:type="numbering" w:customStyle="1" w:styleId="NoList71">
    <w:name w:val="No List71"/>
    <w:next w:val="NoList"/>
    <w:semiHidden/>
    <w:unhideWhenUsed/>
    <w:rsid w:val="00ED34FA"/>
  </w:style>
  <w:style w:type="numbering" w:customStyle="1" w:styleId="NoList81">
    <w:name w:val="No List81"/>
    <w:next w:val="NoList"/>
    <w:semiHidden/>
    <w:unhideWhenUsed/>
    <w:rsid w:val="00ED34FA"/>
  </w:style>
  <w:style w:type="numbering" w:customStyle="1" w:styleId="NoList91">
    <w:name w:val="No List91"/>
    <w:next w:val="NoList"/>
    <w:semiHidden/>
    <w:unhideWhenUsed/>
    <w:rsid w:val="00ED34FA"/>
  </w:style>
  <w:style w:type="numbering" w:customStyle="1" w:styleId="NoList101">
    <w:name w:val="No List101"/>
    <w:next w:val="NoList"/>
    <w:uiPriority w:val="99"/>
    <w:semiHidden/>
    <w:unhideWhenUsed/>
    <w:rsid w:val="00ED34FA"/>
  </w:style>
  <w:style w:type="numbering" w:customStyle="1" w:styleId="NoList111">
    <w:name w:val="No List111"/>
    <w:next w:val="NoList"/>
    <w:uiPriority w:val="99"/>
    <w:semiHidden/>
    <w:unhideWhenUsed/>
    <w:rsid w:val="00ED34FA"/>
  </w:style>
  <w:style w:type="numbering" w:customStyle="1" w:styleId="NoList121">
    <w:name w:val="No List121"/>
    <w:next w:val="NoList"/>
    <w:semiHidden/>
    <w:unhideWhenUsed/>
    <w:rsid w:val="00ED34FA"/>
  </w:style>
  <w:style w:type="numbering" w:customStyle="1" w:styleId="NoList131">
    <w:name w:val="No List131"/>
    <w:next w:val="NoList"/>
    <w:semiHidden/>
    <w:unhideWhenUsed/>
    <w:rsid w:val="00ED34FA"/>
  </w:style>
  <w:style w:type="numbering" w:customStyle="1" w:styleId="NoList141">
    <w:name w:val="No List141"/>
    <w:next w:val="NoList"/>
    <w:semiHidden/>
    <w:unhideWhenUsed/>
    <w:rsid w:val="00ED34FA"/>
  </w:style>
  <w:style w:type="paragraph" w:customStyle="1" w:styleId="Quote2">
    <w:name w:val="Quote2"/>
    <w:basedOn w:val="Default"/>
    <w:next w:val="Default"/>
    <w:uiPriority w:val="99"/>
    <w:qFormat/>
    <w:rsid w:val="00ED34FA"/>
    <w:rPr>
      <w:rFonts w:eastAsia="Calibri"/>
      <w:color w:val="auto"/>
      <w:szCs w:val="22"/>
    </w:rPr>
  </w:style>
  <w:style w:type="character" w:customStyle="1" w:styleId="StyleLatinBaskervilleUnderline">
    <w:name w:val="Style (Latin) Baskerville Underline"/>
    <w:rsid w:val="00ED34FA"/>
    <w:rPr>
      <w:rFonts w:ascii="Baskerville" w:hAnsi="Baskerville"/>
      <w:sz w:val="26"/>
      <w:u w:val="single"/>
    </w:rPr>
  </w:style>
  <w:style w:type="numbering" w:customStyle="1" w:styleId="NoList22">
    <w:name w:val="No List22"/>
    <w:next w:val="NoList"/>
    <w:semiHidden/>
    <w:unhideWhenUsed/>
    <w:rsid w:val="00ED34FA"/>
  </w:style>
  <w:style w:type="numbering" w:customStyle="1" w:styleId="NoList23">
    <w:name w:val="No List23"/>
    <w:next w:val="NoList"/>
    <w:semiHidden/>
    <w:unhideWhenUsed/>
    <w:rsid w:val="00ED34FA"/>
  </w:style>
  <w:style w:type="numbering" w:customStyle="1" w:styleId="NoList24">
    <w:name w:val="No List24"/>
    <w:next w:val="NoList"/>
    <w:semiHidden/>
    <w:unhideWhenUsed/>
    <w:rsid w:val="00ED34FA"/>
  </w:style>
  <w:style w:type="numbering" w:customStyle="1" w:styleId="NoList25">
    <w:name w:val="No List25"/>
    <w:next w:val="NoList"/>
    <w:semiHidden/>
    <w:unhideWhenUsed/>
    <w:rsid w:val="00ED34FA"/>
  </w:style>
  <w:style w:type="character" w:customStyle="1" w:styleId="FontStyle39">
    <w:name w:val="Font Style39"/>
    <w:uiPriority w:val="99"/>
    <w:rsid w:val="00ED34FA"/>
    <w:rPr>
      <w:rFonts w:ascii="Constantia" w:hAnsi="Constantia" w:cs="Constantia" w:hint="default"/>
      <w:b/>
      <w:bCs/>
      <w:sz w:val="18"/>
      <w:szCs w:val="18"/>
    </w:rPr>
  </w:style>
  <w:style w:type="character" w:customStyle="1" w:styleId="StyleStyleUnderline411pt">
    <w:name w:val="Style Style Underline4 + 11 pt"/>
    <w:basedOn w:val="DefaultParagraphFont"/>
    <w:rsid w:val="00ED34FA"/>
    <w:rPr>
      <w:sz w:val="20"/>
      <w:u w:val="single"/>
    </w:rPr>
  </w:style>
  <w:style w:type="character" w:customStyle="1" w:styleId="StyleStyleUnderline411ptBold">
    <w:name w:val="Style Style Underline4 + 11 pt Bold"/>
    <w:basedOn w:val="DefaultParagraphFont"/>
    <w:rsid w:val="00ED34FA"/>
    <w:rPr>
      <w:b/>
      <w:bCs/>
      <w:sz w:val="20"/>
      <w:u w:val="single"/>
    </w:rPr>
  </w:style>
  <w:style w:type="character" w:customStyle="1" w:styleId="StyleStyleUnderline311pt">
    <w:name w:val="Style Style Underline3 + 11 pt"/>
    <w:basedOn w:val="DefaultParagraphFont"/>
    <w:rsid w:val="00ED34FA"/>
    <w:rPr>
      <w:sz w:val="20"/>
      <w:u w:val="single"/>
    </w:rPr>
  </w:style>
  <w:style w:type="character" w:customStyle="1" w:styleId="StyleStyleUnderline311ptBold">
    <w:name w:val="Style Style Underline3 + 11 pt Bold"/>
    <w:basedOn w:val="DefaultParagraphFont"/>
    <w:rsid w:val="00ED34FA"/>
    <w:rPr>
      <w:b/>
      <w:bCs/>
      <w:sz w:val="20"/>
      <w:u w:val="single"/>
    </w:rPr>
  </w:style>
  <w:style w:type="character" w:customStyle="1" w:styleId="dropcap1">
    <w:name w:val="dropcap1"/>
    <w:rsid w:val="00ED34FA"/>
  </w:style>
  <w:style w:type="character" w:customStyle="1" w:styleId="StyleHeading2CharHeading2CharCharCharCharCharCharCharT">
    <w:name w:val="Style Heading 2 CharHeading 2 Char Char Char Char Char Char CharT..."/>
    <w:rsid w:val="00ED34FA"/>
    <w:rPr>
      <w:rFonts w:ascii="Garamond" w:hAnsi="Garamond"/>
      <w:b/>
      <w:sz w:val="24"/>
      <w:szCs w:val="26"/>
      <w:bdr w:val="none" w:sz="0" w:space="0" w:color="auto"/>
      <w:shd w:val="clear" w:color="auto" w:fill="FFFF00"/>
    </w:rPr>
  </w:style>
  <w:style w:type="character" w:customStyle="1" w:styleId="HighlightedUnderlineEmphasis">
    <w:name w:val="Highlighted Underline Emphasis"/>
    <w:rsid w:val="00ED34FA"/>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ED34FA"/>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ED34FA"/>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ED34FA"/>
    <w:rPr>
      <w:rFonts w:ascii="Georgia" w:hAnsi="Georgia"/>
      <w:u w:val="single"/>
    </w:rPr>
  </w:style>
  <w:style w:type="paragraph" w:customStyle="1" w:styleId="StyleCardsGeorgia12ptBoldThickunderlineBorderSin">
    <w:name w:val="Style Cards + Georgia 12 pt Bold Thick underline Border: : (Sin..."/>
    <w:basedOn w:val="Normal"/>
    <w:uiPriority w:val="99"/>
    <w:qFormat/>
    <w:rsid w:val="00ED34FA"/>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ED34FA"/>
    <w:rPr>
      <w:rFonts w:ascii="Georgia" w:hAnsi="Georgia"/>
      <w:sz w:val="24"/>
      <w:u w:val="single"/>
    </w:rPr>
  </w:style>
  <w:style w:type="paragraph" w:customStyle="1" w:styleId="StyleCardsGeorgia">
    <w:name w:val="Style Cards + Georgia"/>
    <w:basedOn w:val="Normal"/>
    <w:uiPriority w:val="99"/>
    <w:qFormat/>
    <w:rsid w:val="00ED34FA"/>
    <w:pPr>
      <w:autoSpaceDE w:val="0"/>
      <w:autoSpaceDN w:val="0"/>
      <w:adjustRightInd w:val="0"/>
      <w:ind w:left="432" w:right="432"/>
    </w:pPr>
    <w:rPr>
      <w:sz w:val="20"/>
      <w:szCs w:val="20"/>
    </w:rPr>
  </w:style>
  <w:style w:type="paragraph" w:customStyle="1" w:styleId="StyleunderlinedLatinGeorgiaBoldThickunderlineBorder">
    <w:name w:val="Style underlined + (Latin) Georgia Bold Thick underline Border: ..."/>
    <w:uiPriority w:val="99"/>
    <w:qFormat/>
    <w:rsid w:val="00ED34FA"/>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uiPriority w:val="99"/>
    <w:qFormat/>
    <w:rsid w:val="00ED34FA"/>
    <w:pPr>
      <w:spacing w:after="200" w:line="276" w:lineRule="auto"/>
      <w:contextualSpacing/>
    </w:pPr>
    <w:rPr>
      <w:rFonts w:eastAsia="Malgun Gothic"/>
      <w:szCs w:val="22"/>
      <w:u w:val="single"/>
    </w:rPr>
  </w:style>
  <w:style w:type="character" w:customStyle="1" w:styleId="StyleStyleBoldUnderlineIntenseEmphasis1UnderlineIntenseEmph">
    <w:name w:val="Style Style Bold UnderlineIntense Emphasis1UnderlineIntense Emph..."/>
    <w:basedOn w:val="DefaultParagraphFont"/>
    <w:rsid w:val="00ED34FA"/>
    <w:rPr>
      <w:b w:val="0"/>
      <w:bCs w:val="0"/>
      <w:sz w:val="22"/>
      <w:u w:val="single"/>
      <w:bdr w:val="none" w:sz="0" w:space="0" w:color="auto"/>
    </w:rPr>
  </w:style>
  <w:style w:type="character" w:customStyle="1" w:styleId="BodytextItalic1">
    <w:name w:val="Body text + Italic1"/>
    <w:aliases w:val="Spacing 0 pt1"/>
    <w:uiPriority w:val="99"/>
    <w:rsid w:val="00ED34FA"/>
    <w:rPr>
      <w:rFonts w:ascii="Sylfaen" w:hAnsi="Sylfaen" w:cs="Sylfaen"/>
      <w:i/>
      <w:iCs/>
      <w:sz w:val="19"/>
      <w:szCs w:val="19"/>
      <w:u w:val="none"/>
      <w:shd w:val="clear" w:color="auto" w:fill="FFFFFF"/>
    </w:rPr>
  </w:style>
  <w:style w:type="paragraph" w:customStyle="1" w:styleId="Heading32">
    <w:name w:val="Heading 32"/>
    <w:aliases w:val="Block3,Char Char Char Char Char Char Char3,Char Char5,Char5,Tags v 22,3: Cite2,Char12,Underlines2,Heading 3 Char32,Block Writing2,Index Headers2,Bold Cite2,Text 72,Foldover2,Tag Char Char3,Cite 12,Read Char2"/>
    <w:basedOn w:val="Normal"/>
    <w:uiPriority w:val="99"/>
    <w:qFormat/>
    <w:rsid w:val="00ED34FA"/>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ED34FA"/>
    <w:rPr>
      <w:rFonts w:ascii="Georgia" w:hAnsi="Georgia" w:cs="Calibri" w:hint="default"/>
    </w:rPr>
  </w:style>
  <w:style w:type="paragraph" w:customStyle="1" w:styleId="Heading31">
    <w:name w:val="Heading 31"/>
    <w:aliases w:val="Block2,Char Char4,Char4,Tags v 21,3: Cite1,Char11,Underlines1,Heading 3 Char31,Block Writing1,Index Headers1,Bold Cite1,Text 71,Foldover1,Tag Char Char2,Cite 11,Read Char1"/>
    <w:basedOn w:val="Normal"/>
    <w:uiPriority w:val="99"/>
    <w:qFormat/>
    <w:rsid w:val="00ED34FA"/>
    <w:pPr>
      <w:spacing w:before="100" w:beforeAutospacing="1" w:after="100" w:afterAutospacing="1"/>
    </w:pPr>
    <w:rPr>
      <w:rFonts w:ascii="Times New Roman" w:eastAsia="Times New Roman" w:hAnsi="Times New Roman" w:cs="Times New Roman"/>
      <w:sz w:val="24"/>
    </w:rPr>
  </w:style>
  <w:style w:type="character" w:customStyle="1" w:styleId="Emphasis21">
    <w:name w:val="Emphasis 2"/>
    <w:basedOn w:val="Emphasis"/>
    <w:uiPriority w:val="1"/>
    <w:qFormat/>
    <w:rsid w:val="00ED34FA"/>
    <w:rPr>
      <w:rFonts w:ascii="Times New Roman" w:eastAsia="SimSun" w:hAnsi="Times New Roman" w:cs="Times New Roman" w:hint="default"/>
      <w:b w:val="0"/>
      <w:bCs w:val="0"/>
      <w:i w:val="0"/>
      <w:iCs/>
      <w:sz w:val="22"/>
      <w:u w:val="single"/>
      <w:bdr w:val="single" w:sz="2" w:space="0" w:color="auto" w:frame="1"/>
    </w:rPr>
  </w:style>
  <w:style w:type="character" w:customStyle="1" w:styleId="Underline20">
    <w:name w:val="Underline 2"/>
    <w:basedOn w:val="DefaultParagraphFont"/>
    <w:uiPriority w:val="1"/>
    <w:qFormat/>
    <w:rsid w:val="00ED34FA"/>
    <w:rPr>
      <w:b/>
      <w:bCs w:val="0"/>
      <w:u w:val="single"/>
    </w:rPr>
  </w:style>
  <w:style w:type="character" w:customStyle="1" w:styleId="published">
    <w:name w:val="published"/>
    <w:basedOn w:val="DefaultParagraphFont"/>
    <w:rsid w:val="00ED34FA"/>
  </w:style>
  <w:style w:type="character" w:customStyle="1" w:styleId="updated">
    <w:name w:val="updated"/>
    <w:basedOn w:val="DefaultParagraphFont"/>
    <w:rsid w:val="00ED34FA"/>
  </w:style>
  <w:style w:type="paragraph" w:customStyle="1" w:styleId="articleopinion-standfirst">
    <w:name w:val="articleopinion-standfirst"/>
    <w:basedOn w:val="Normal"/>
    <w:uiPriority w:val="99"/>
    <w:qFormat/>
    <w:rsid w:val="00ED34FA"/>
    <w:pPr>
      <w:spacing w:before="100" w:beforeAutospacing="1" w:after="100" w:afterAutospacing="1"/>
    </w:pPr>
    <w:rPr>
      <w:rFonts w:ascii="Times" w:hAnsi="Times"/>
      <w:sz w:val="20"/>
      <w:szCs w:val="20"/>
    </w:rPr>
  </w:style>
  <w:style w:type="paragraph" w:customStyle="1" w:styleId="entry-meta">
    <w:name w:val="entry-meta"/>
    <w:basedOn w:val="Normal"/>
    <w:qFormat/>
    <w:rsid w:val="00ED34FA"/>
    <w:pPr>
      <w:spacing w:before="100" w:beforeAutospacing="1" w:after="100" w:afterAutospacing="1"/>
    </w:pPr>
    <w:rPr>
      <w:rFonts w:ascii="Times" w:hAnsi="Times"/>
      <w:sz w:val="20"/>
      <w:szCs w:val="20"/>
    </w:rPr>
  </w:style>
  <w:style w:type="character" w:customStyle="1" w:styleId="entry-author">
    <w:name w:val="entry-author"/>
    <w:basedOn w:val="DefaultParagraphFont"/>
    <w:rsid w:val="00ED34FA"/>
  </w:style>
  <w:style w:type="character" w:customStyle="1" w:styleId="entry-author-name">
    <w:name w:val="entry-author-name"/>
    <w:basedOn w:val="DefaultParagraphFont"/>
    <w:rsid w:val="00ED34FA"/>
  </w:style>
  <w:style w:type="paragraph" w:customStyle="1" w:styleId="snippet">
    <w:name w:val="snippet"/>
    <w:basedOn w:val="Normal"/>
    <w:uiPriority w:val="99"/>
    <w:qFormat/>
    <w:rsid w:val="00ED34FA"/>
    <w:pPr>
      <w:spacing w:before="100" w:beforeAutospacing="1" w:after="100" w:afterAutospacing="1"/>
    </w:pPr>
    <w:rPr>
      <w:rFonts w:ascii="Times" w:hAnsi="Times"/>
      <w:sz w:val="20"/>
      <w:szCs w:val="20"/>
    </w:rPr>
  </w:style>
  <w:style w:type="character" w:customStyle="1" w:styleId="thetitle">
    <w:name w:val="the_title"/>
    <w:basedOn w:val="DefaultParagraphFont"/>
    <w:rsid w:val="00ED34FA"/>
  </w:style>
  <w:style w:type="character" w:customStyle="1" w:styleId="view-count">
    <w:name w:val="view-count"/>
    <w:basedOn w:val="DefaultParagraphFont"/>
    <w:rsid w:val="00ED34FA"/>
  </w:style>
  <w:style w:type="character" w:customStyle="1" w:styleId="rupee">
    <w:name w:val="rupee"/>
    <w:basedOn w:val="DefaultParagraphFont"/>
    <w:rsid w:val="00ED34FA"/>
  </w:style>
  <w:style w:type="character" w:customStyle="1" w:styleId="grey1">
    <w:name w:val="grey1"/>
    <w:basedOn w:val="DefaultParagraphFont"/>
    <w:rsid w:val="00ED34FA"/>
  </w:style>
  <w:style w:type="paragraph" w:customStyle="1" w:styleId="Pa13">
    <w:name w:val="Pa13"/>
    <w:basedOn w:val="Default"/>
    <w:next w:val="Default"/>
    <w:uiPriority w:val="99"/>
    <w:qFormat/>
    <w:rsid w:val="00ED34FA"/>
    <w:pPr>
      <w:widowControl w:val="0"/>
      <w:spacing w:line="201" w:lineRule="atLeast"/>
    </w:pPr>
    <w:rPr>
      <w:rFonts w:eastAsiaTheme="minorEastAsia"/>
      <w:color w:val="auto"/>
    </w:rPr>
  </w:style>
  <w:style w:type="paragraph" w:customStyle="1" w:styleId="Pa14">
    <w:name w:val="Pa14"/>
    <w:basedOn w:val="Default"/>
    <w:next w:val="Default"/>
    <w:uiPriority w:val="99"/>
    <w:qFormat/>
    <w:rsid w:val="00ED34FA"/>
    <w:pPr>
      <w:widowControl w:val="0"/>
      <w:spacing w:line="241" w:lineRule="atLeast"/>
    </w:pPr>
    <w:rPr>
      <w:rFonts w:eastAsiaTheme="minorEastAsia"/>
      <w:color w:val="auto"/>
    </w:rPr>
  </w:style>
  <w:style w:type="paragraph" w:customStyle="1" w:styleId="Pa9">
    <w:name w:val="Pa9"/>
    <w:basedOn w:val="Default"/>
    <w:next w:val="Default"/>
    <w:uiPriority w:val="99"/>
    <w:qFormat/>
    <w:rsid w:val="00ED34FA"/>
    <w:pPr>
      <w:widowControl w:val="0"/>
      <w:spacing w:line="241" w:lineRule="atLeast"/>
    </w:pPr>
    <w:rPr>
      <w:rFonts w:ascii="Gill Sans" w:eastAsiaTheme="minorEastAsia" w:hAnsi="Gill Sans"/>
      <w:color w:val="auto"/>
    </w:rPr>
  </w:style>
  <w:style w:type="character" w:customStyle="1" w:styleId="foreground">
    <w:name w:val="foreground"/>
    <w:basedOn w:val="DefaultParagraphFont"/>
    <w:rsid w:val="00ED34FA"/>
  </w:style>
  <w:style w:type="character" w:customStyle="1" w:styleId="bureau">
    <w:name w:val="bureau"/>
    <w:basedOn w:val="DefaultParagraphFont"/>
    <w:rsid w:val="00ED34FA"/>
  </w:style>
  <w:style w:type="character" w:customStyle="1" w:styleId="reporttitle">
    <w:name w:val="report_title"/>
    <w:basedOn w:val="DefaultParagraphFont"/>
    <w:rsid w:val="00ED34FA"/>
  </w:style>
  <w:style w:type="character" w:customStyle="1" w:styleId="documenttype-longreleases">
    <w:name w:val="document_type_-_long_releases"/>
    <w:basedOn w:val="DefaultParagraphFont"/>
    <w:rsid w:val="00ED34FA"/>
  </w:style>
  <w:style w:type="character" w:customStyle="1" w:styleId="alt-date">
    <w:name w:val="alt-date"/>
    <w:basedOn w:val="DefaultParagraphFont"/>
    <w:rsid w:val="00ED34FA"/>
  </w:style>
  <w:style w:type="character" w:customStyle="1" w:styleId="entry-byline">
    <w:name w:val="entry-byline"/>
    <w:basedOn w:val="DefaultParagraphFont"/>
    <w:rsid w:val="00ED34FA"/>
  </w:style>
  <w:style w:type="character" w:customStyle="1" w:styleId="articleauthor0">
    <w:name w:val="article_author"/>
    <w:basedOn w:val="DefaultParagraphFont"/>
    <w:rsid w:val="00ED34FA"/>
  </w:style>
  <w:style w:type="character" w:customStyle="1" w:styleId="articleissue">
    <w:name w:val="article_issue"/>
    <w:basedOn w:val="DefaultParagraphFont"/>
    <w:rsid w:val="00ED34FA"/>
  </w:style>
  <w:style w:type="character" w:customStyle="1" w:styleId="taglinecontrib">
    <w:name w:val="tagline_contrib"/>
    <w:basedOn w:val="DefaultParagraphFont"/>
    <w:rsid w:val="00ED34FA"/>
  </w:style>
  <w:style w:type="character" w:customStyle="1" w:styleId="articledate">
    <w:name w:val="article_date"/>
    <w:basedOn w:val="DefaultParagraphFont"/>
    <w:rsid w:val="00ED34FA"/>
  </w:style>
  <w:style w:type="character" w:customStyle="1" w:styleId="asset-metabar-time">
    <w:name w:val="asset-metabar-time"/>
    <w:basedOn w:val="DefaultParagraphFont"/>
    <w:rsid w:val="00ED34FA"/>
  </w:style>
  <w:style w:type="character" w:customStyle="1" w:styleId="asset-metabar-author">
    <w:name w:val="asset-metabar-author"/>
    <w:basedOn w:val="DefaultParagraphFont"/>
    <w:rsid w:val="00ED34FA"/>
  </w:style>
  <w:style w:type="paragraph" w:customStyle="1" w:styleId="hg-daily">
    <w:name w:val="hg-daily"/>
    <w:basedOn w:val="Normal"/>
    <w:uiPriority w:val="99"/>
    <w:qFormat/>
    <w:rsid w:val="00ED34FA"/>
    <w:pPr>
      <w:spacing w:before="100" w:beforeAutospacing="1" w:after="100" w:afterAutospacing="1"/>
    </w:pPr>
    <w:rPr>
      <w:rFonts w:ascii="Times" w:hAnsi="Times"/>
      <w:sz w:val="20"/>
      <w:szCs w:val="20"/>
    </w:rPr>
  </w:style>
  <w:style w:type="character" w:customStyle="1" w:styleId="itemauthor">
    <w:name w:val="itemauthor"/>
    <w:basedOn w:val="DefaultParagraphFont"/>
    <w:rsid w:val="00ED34FA"/>
  </w:style>
  <w:style w:type="character" w:customStyle="1" w:styleId="field-content">
    <w:name w:val="field-content"/>
    <w:basedOn w:val="DefaultParagraphFont"/>
    <w:rsid w:val="00ED34FA"/>
  </w:style>
  <w:style w:type="character" w:customStyle="1" w:styleId="cit">
    <w:name w:val="cit"/>
    <w:basedOn w:val="DefaultParagraphFont"/>
    <w:rsid w:val="00ED34FA"/>
  </w:style>
  <w:style w:type="paragraph" w:customStyle="1" w:styleId="buttonheading">
    <w:name w:val="buttonheading"/>
    <w:basedOn w:val="Normal"/>
    <w:uiPriority w:val="99"/>
    <w:qFormat/>
    <w:rsid w:val="00ED34FA"/>
    <w:pPr>
      <w:spacing w:before="100" w:beforeAutospacing="1" w:after="100" w:afterAutospacing="1"/>
    </w:pPr>
    <w:rPr>
      <w:rFonts w:ascii="Times" w:hAnsi="Times"/>
      <w:sz w:val="20"/>
      <w:szCs w:val="20"/>
    </w:rPr>
  </w:style>
  <w:style w:type="character" w:customStyle="1" w:styleId="createdate">
    <w:name w:val="createdate"/>
    <w:basedOn w:val="DefaultParagraphFont"/>
    <w:rsid w:val="00ED34FA"/>
  </w:style>
  <w:style w:type="paragraph" w:customStyle="1" w:styleId="p">
    <w:name w:val="p"/>
    <w:basedOn w:val="Normal"/>
    <w:uiPriority w:val="99"/>
    <w:qFormat/>
    <w:rsid w:val="00ED34FA"/>
    <w:pPr>
      <w:spacing w:before="100" w:beforeAutospacing="1" w:after="100" w:afterAutospacing="1"/>
    </w:pPr>
    <w:rPr>
      <w:rFonts w:ascii="Times" w:hAnsi="Times"/>
      <w:sz w:val="20"/>
      <w:szCs w:val="20"/>
    </w:rPr>
  </w:style>
  <w:style w:type="character" w:customStyle="1" w:styleId="metadate">
    <w:name w:val="meta_date"/>
    <w:basedOn w:val="DefaultParagraphFont"/>
    <w:rsid w:val="00ED34FA"/>
  </w:style>
  <w:style w:type="paragraph" w:customStyle="1" w:styleId="volissue">
    <w:name w:val="volissue"/>
    <w:basedOn w:val="Normal"/>
    <w:qFormat/>
    <w:rsid w:val="00ED34FA"/>
    <w:pPr>
      <w:spacing w:before="100" w:beforeAutospacing="1" w:after="100" w:afterAutospacing="1"/>
    </w:pPr>
    <w:rPr>
      <w:rFonts w:ascii="Times" w:hAnsi="Times"/>
      <w:sz w:val="20"/>
      <w:szCs w:val="20"/>
    </w:rPr>
  </w:style>
  <w:style w:type="character" w:customStyle="1" w:styleId="text-label">
    <w:name w:val="text-label"/>
    <w:basedOn w:val="DefaultParagraphFont"/>
    <w:rsid w:val="00ED34FA"/>
  </w:style>
  <w:style w:type="character" w:customStyle="1" w:styleId="SmallText-New">
    <w:name w:val="Small Text - New"/>
    <w:basedOn w:val="DefaultParagraphFont"/>
    <w:rsid w:val="00ED34FA"/>
    <w:rPr>
      <w:rFonts w:ascii="Arial Narrow" w:hAnsi="Arial Narrow"/>
      <w:sz w:val="14"/>
    </w:rPr>
  </w:style>
  <w:style w:type="character" w:customStyle="1" w:styleId="Underlined-New">
    <w:name w:val="Underlined - New"/>
    <w:basedOn w:val="DefaultParagraphFont"/>
    <w:rsid w:val="00ED34FA"/>
    <w:rPr>
      <w:rFonts w:ascii="Arial Narrow" w:hAnsi="Arial Narrow"/>
      <w:sz w:val="16"/>
      <w:u w:val="single"/>
    </w:rPr>
  </w:style>
  <w:style w:type="character" w:customStyle="1" w:styleId="Boxing-New">
    <w:name w:val="Boxing - New"/>
    <w:basedOn w:val="DefaultParagraphFont"/>
    <w:rsid w:val="00ED34FA"/>
    <w:rPr>
      <w:rFonts w:ascii="Arial Narrow" w:hAnsi="Arial Narrow"/>
      <w:sz w:val="16"/>
      <w:u w:val="none"/>
      <w:bdr w:val="single" w:sz="4" w:space="0" w:color="auto"/>
    </w:rPr>
  </w:style>
  <w:style w:type="character" w:customStyle="1" w:styleId="StyleDebateUnderline10pt">
    <w:name w:val="Style Debate Underline + 10 pt"/>
    <w:basedOn w:val="DefaultParagraphFont"/>
    <w:rsid w:val="00ED34FA"/>
    <w:rPr>
      <w:rFonts w:ascii="Times New Roman" w:hAnsi="Times New Roman"/>
      <w:sz w:val="20"/>
      <w:szCs w:val="20"/>
      <w:u w:val="single"/>
    </w:rPr>
  </w:style>
  <w:style w:type="character" w:customStyle="1" w:styleId="ssl01">
    <w:name w:val="ss_l01"/>
    <w:rsid w:val="00ED34FA"/>
    <w:rPr>
      <w:color w:val="000000"/>
      <w:sz w:val="32"/>
      <w:szCs w:val="32"/>
    </w:rPr>
  </w:style>
  <w:style w:type="character" w:customStyle="1" w:styleId="Style11Char">
    <w:name w:val="Style11 Char"/>
    <w:link w:val="Style11"/>
    <w:rsid w:val="00ED34FA"/>
    <w:rPr>
      <w:b/>
      <w:u w:val="thick"/>
    </w:rPr>
  </w:style>
  <w:style w:type="character" w:customStyle="1" w:styleId="Style12Char">
    <w:name w:val="Style12 Char"/>
    <w:link w:val="Style120"/>
    <w:rsid w:val="00ED34FA"/>
    <w:rPr>
      <w:b/>
      <w:u w:val="thick"/>
    </w:rPr>
  </w:style>
  <w:style w:type="character" w:customStyle="1" w:styleId="allocatoragentsleft">
    <w:name w:val="al_locatoragentsleft"/>
    <w:basedOn w:val="DefaultParagraphFont"/>
    <w:rsid w:val="00ED34FA"/>
  </w:style>
  <w:style w:type="character" w:customStyle="1" w:styleId="Style12ptBoldUnderline1">
    <w:name w:val="Style 12 pt Bold Underline1"/>
    <w:rsid w:val="00ED34FA"/>
    <w:rPr>
      <w:b/>
      <w:bCs/>
      <w:sz w:val="24"/>
      <w:u w:val="single"/>
    </w:rPr>
  </w:style>
  <w:style w:type="character" w:customStyle="1" w:styleId="UnderlinesCharChar">
    <w:name w:val="Underlines Char Char"/>
    <w:rsid w:val="00ED34FA"/>
    <w:rPr>
      <w:rFonts w:cs="Arial"/>
      <w:b/>
      <w:bCs/>
      <w:noProof w:val="0"/>
      <w:sz w:val="22"/>
      <w:szCs w:val="26"/>
      <w:u w:val="single"/>
      <w:lang w:val="en-US" w:eastAsia="en-US" w:bidi="ar-SA"/>
    </w:rPr>
  </w:style>
  <w:style w:type="paragraph" w:customStyle="1" w:styleId="Carding">
    <w:name w:val="Carding"/>
    <w:basedOn w:val="Normal"/>
    <w:uiPriority w:val="99"/>
    <w:qFormat/>
    <w:rsid w:val="00ED34FA"/>
    <w:rPr>
      <w:rFonts w:eastAsia="Times New Roman"/>
      <w:sz w:val="18"/>
    </w:rPr>
  </w:style>
  <w:style w:type="character" w:customStyle="1" w:styleId="aunderline1">
    <w:name w:val="aunderline"/>
    <w:qFormat/>
    <w:rsid w:val="00ED34FA"/>
    <w:rPr>
      <w:rFonts w:ascii="Times New Roman" w:hAnsi="Times New Roman"/>
      <w:sz w:val="20"/>
      <w:szCs w:val="24"/>
      <w:u w:val="thick"/>
    </w:rPr>
  </w:style>
  <w:style w:type="character" w:customStyle="1" w:styleId="Taggin-New">
    <w:name w:val="Taggin - New"/>
    <w:rsid w:val="00ED34FA"/>
    <w:rPr>
      <w:rFonts w:ascii="Arial Narrow" w:hAnsi="Arial Narrow"/>
      <w:b/>
      <w:sz w:val="22"/>
    </w:rPr>
  </w:style>
  <w:style w:type="character" w:customStyle="1" w:styleId="27">
    <w:name w:val="27"/>
    <w:rsid w:val="00ED34FA"/>
    <w:rPr>
      <w:rFonts w:cs="Arial"/>
      <w:bCs/>
      <w:sz w:val="20"/>
      <w:u w:val="single"/>
      <w:lang w:val="en-US" w:eastAsia="en-US" w:bidi="ar-SA"/>
    </w:rPr>
  </w:style>
  <w:style w:type="character" w:customStyle="1" w:styleId="StyleStyle4CharTimesNewRoman11ptBold">
    <w:name w:val="Style Style4 Char + Times New Roman 11 pt Bold"/>
    <w:rsid w:val="00ED34FA"/>
    <w:rPr>
      <w:rFonts w:ascii="Times New Roman" w:hAnsi="Times New Roman"/>
      <w:b/>
      <w:bCs/>
      <w:sz w:val="20"/>
      <w:szCs w:val="24"/>
      <w:u w:val="single"/>
      <w:lang w:val="en-US" w:eastAsia="en-US" w:bidi="ar-SA"/>
    </w:rPr>
  </w:style>
  <w:style w:type="character" w:customStyle="1" w:styleId="senselabelstart">
    <w:name w:val="sense_label start"/>
    <w:basedOn w:val="DefaultParagraphFont"/>
    <w:rsid w:val="00ED34FA"/>
  </w:style>
  <w:style w:type="character" w:customStyle="1" w:styleId="sensecontent">
    <w:name w:val="sense_content"/>
    <w:basedOn w:val="DefaultParagraphFont"/>
    <w:rsid w:val="00ED34FA"/>
  </w:style>
  <w:style w:type="character" w:customStyle="1" w:styleId="vi">
    <w:name w:val="vi"/>
    <w:basedOn w:val="DefaultParagraphFont"/>
    <w:rsid w:val="00ED34FA"/>
  </w:style>
  <w:style w:type="character" w:customStyle="1" w:styleId="pagetitle">
    <w:name w:val="pagetitle"/>
    <w:basedOn w:val="DefaultParagraphFont"/>
    <w:rsid w:val="00ED34FA"/>
  </w:style>
  <w:style w:type="character" w:customStyle="1" w:styleId="StyleUnderlineCharChar9ptBold1">
    <w:name w:val="Style Underline Char Char + 9 pt Bold1"/>
    <w:rsid w:val="00ED34FA"/>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ED34FA"/>
    <w:rPr>
      <w:rFonts w:ascii="Times New Roman" w:hAnsi="Times New Roman"/>
      <w:sz w:val="20"/>
      <w:szCs w:val="24"/>
      <w:u w:val="single"/>
      <w:lang w:val="en-US" w:eastAsia="en-US" w:bidi="ar-SA"/>
    </w:rPr>
  </w:style>
  <w:style w:type="character" w:customStyle="1" w:styleId="StyleUnderlineChar9pt">
    <w:name w:val="Style Underline Char + 9 pt"/>
    <w:rsid w:val="00ED34FA"/>
    <w:rPr>
      <w:rFonts w:ascii="Times New Roman" w:hAnsi="Times New Roman"/>
      <w:sz w:val="20"/>
      <w:u w:val="single"/>
      <w:lang w:val="en-US" w:eastAsia="en-US" w:bidi="ar-SA"/>
    </w:rPr>
  </w:style>
  <w:style w:type="character" w:customStyle="1" w:styleId="Style9ptBoldUnderline">
    <w:name w:val="Style 9 pt Bold Underline"/>
    <w:rsid w:val="00ED34FA"/>
    <w:rPr>
      <w:b/>
      <w:bCs/>
      <w:sz w:val="20"/>
      <w:u w:val="single"/>
    </w:rPr>
  </w:style>
  <w:style w:type="paragraph" w:customStyle="1" w:styleId="StyleUnderline9pt">
    <w:name w:val="Style Underline + 9 pt"/>
    <w:link w:val="StyleUnderline9ptChar"/>
    <w:qFormat/>
    <w:rsid w:val="00ED34FA"/>
    <w:pPr>
      <w:spacing w:after="200" w:line="276" w:lineRule="auto"/>
    </w:pPr>
    <w:rPr>
      <w:rFonts w:ascii="Calibri" w:eastAsia="Times New Roman" w:hAnsi="Calibri" w:cs="Times New Roman"/>
      <w:sz w:val="22"/>
      <w:szCs w:val="20"/>
      <w:u w:val="single"/>
    </w:rPr>
  </w:style>
  <w:style w:type="character" w:customStyle="1" w:styleId="StyleUnderline9ptChar">
    <w:name w:val="Style Underline + 9 pt Char"/>
    <w:link w:val="StyleUnderline9pt"/>
    <w:rsid w:val="00ED34FA"/>
    <w:rPr>
      <w:rFonts w:ascii="Calibri" w:eastAsia="Times New Roman" w:hAnsi="Calibri" w:cs="Times New Roman"/>
      <w:sz w:val="22"/>
      <w:szCs w:val="20"/>
      <w:u w:val="single"/>
    </w:rPr>
  </w:style>
  <w:style w:type="character" w:customStyle="1" w:styleId="StyleUnderlineChar9ptBold">
    <w:name w:val="Style Underline Char + 9 pt Bold"/>
    <w:rsid w:val="00ED34FA"/>
    <w:rPr>
      <w:rFonts w:ascii="Times New Roman" w:hAnsi="Times New Roman"/>
      <w:b/>
      <w:bCs/>
      <w:sz w:val="20"/>
      <w:u w:val="single"/>
      <w:lang w:val="en-US" w:eastAsia="en-US" w:bidi="ar-SA"/>
    </w:rPr>
  </w:style>
  <w:style w:type="character" w:customStyle="1" w:styleId="StyleUnderlineChar1Bold">
    <w:name w:val="Style Underline Char1 + Bold"/>
    <w:rsid w:val="00ED34FA"/>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ED34FA"/>
    <w:pPr>
      <w:widowControl w:val="0"/>
      <w:ind w:left="288" w:right="288"/>
    </w:pPr>
    <w:rPr>
      <w:rFonts w:eastAsia="Times New Roman"/>
      <w:kern w:val="32"/>
      <w:szCs w:val="20"/>
    </w:rPr>
  </w:style>
  <w:style w:type="character" w:customStyle="1" w:styleId="Stylecard9ptChar">
    <w:name w:val="Style card + 9 pt Char"/>
    <w:link w:val="Stylecard9pt"/>
    <w:rsid w:val="00ED34FA"/>
    <w:rPr>
      <w:rFonts w:ascii="Calibri" w:eastAsia="Times New Roman" w:hAnsi="Calibri" w:cs="Calibri"/>
      <w:kern w:val="32"/>
      <w:sz w:val="22"/>
      <w:szCs w:val="20"/>
    </w:rPr>
  </w:style>
  <w:style w:type="character" w:customStyle="1" w:styleId="TagsCharCharChar">
    <w:name w:val="Tags Char Char Char"/>
    <w:rsid w:val="00ED34FA"/>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ED34FA"/>
    <w:pPr>
      <w:spacing w:before="100" w:beforeAutospacing="1" w:after="100" w:afterAutospacing="1"/>
    </w:pPr>
    <w:rPr>
      <w:rFonts w:eastAsia="Times New Roman"/>
      <w:sz w:val="18"/>
      <w:szCs w:val="18"/>
    </w:rPr>
  </w:style>
  <w:style w:type="character" w:customStyle="1" w:styleId="Style11ptBlackUnderline">
    <w:name w:val="Style 11 pt Black Underline"/>
    <w:rsid w:val="00ED34FA"/>
    <w:rPr>
      <w:color w:val="000000"/>
      <w:sz w:val="20"/>
      <w:u w:val="single"/>
    </w:rPr>
  </w:style>
  <w:style w:type="character" w:customStyle="1" w:styleId="Style11ptBlack">
    <w:name w:val="Style 11 pt Black"/>
    <w:rsid w:val="00ED34FA"/>
    <w:rPr>
      <w:color w:val="000000"/>
      <w:sz w:val="20"/>
    </w:rPr>
  </w:style>
  <w:style w:type="character" w:customStyle="1" w:styleId="Heading2Char1CharCharCharCharCharC">
    <w:name w:val="Heading 2 Char1 Char Char Char Char Char C"/>
    <w:rsid w:val="00ED34FA"/>
    <w:rPr>
      <w:rFonts w:cs="Arial"/>
      <w:b/>
      <w:bCs/>
      <w:iCs/>
      <w:sz w:val="24"/>
      <w:szCs w:val="28"/>
      <w:lang w:val="en-US" w:eastAsia="en-US" w:bidi="ar-SA"/>
    </w:rPr>
  </w:style>
  <w:style w:type="character" w:customStyle="1" w:styleId="StyleUnderlineCharTimesBold">
    <w:name w:val="Style Underline Char + Times Bold"/>
    <w:rsid w:val="00ED34FA"/>
    <w:rPr>
      <w:rFonts w:ascii="Times" w:hAnsi="Times"/>
      <w:b w:val="0"/>
      <w:bCs/>
      <w:sz w:val="20"/>
      <w:u w:val="single"/>
    </w:rPr>
  </w:style>
  <w:style w:type="character" w:customStyle="1" w:styleId="blubigktbiz">
    <w:name w:val="blubigktbiz"/>
    <w:rsid w:val="00ED34FA"/>
  </w:style>
  <w:style w:type="character" w:customStyle="1" w:styleId="Style4CharChar">
    <w:name w:val="Style4 Char Char"/>
    <w:rsid w:val="00ED34FA"/>
    <w:rPr>
      <w:rFonts w:ascii="Arial Narrow" w:hAnsi="Arial Narrow"/>
      <w:noProof w:val="0"/>
      <w:szCs w:val="24"/>
      <w:u w:val="single"/>
      <w:lang w:val="en-US" w:eastAsia="en-US" w:bidi="ar-SA"/>
    </w:rPr>
  </w:style>
  <w:style w:type="character" w:customStyle="1" w:styleId="StyleUnderline4">
    <w:name w:val="Style Underline4"/>
    <w:rsid w:val="00ED34FA"/>
    <w:rPr>
      <w:u w:val="single"/>
    </w:rPr>
  </w:style>
  <w:style w:type="character" w:customStyle="1" w:styleId="StyleEmphasisArial12ptBold">
    <w:name w:val="Style Emphasis + Arial 12 pt Bold"/>
    <w:rsid w:val="00ED34FA"/>
    <w:rPr>
      <w:rFonts w:ascii="Arial" w:hAnsi="Arial"/>
      <w:b/>
      <w:bCs/>
      <w:i/>
      <w:iCs/>
      <w:sz w:val="24"/>
    </w:rPr>
  </w:style>
  <w:style w:type="character" w:customStyle="1" w:styleId="super">
    <w:name w:val="super"/>
    <w:rsid w:val="00ED34FA"/>
  </w:style>
  <w:style w:type="character" w:customStyle="1" w:styleId="text30">
    <w:name w:val="text30"/>
    <w:rsid w:val="00ED34FA"/>
  </w:style>
  <w:style w:type="character" w:customStyle="1" w:styleId="uppercase">
    <w:name w:val="uppercase"/>
    <w:rsid w:val="00ED34FA"/>
  </w:style>
  <w:style w:type="character" w:customStyle="1" w:styleId="mainbody1">
    <w:name w:val="mainbody1"/>
    <w:rsid w:val="00ED34FA"/>
    <w:rPr>
      <w:rFonts w:ascii="Verdana" w:hAnsi="Verdana" w:hint="default"/>
      <w:color w:val="000000"/>
      <w:sz w:val="22"/>
      <w:szCs w:val="22"/>
    </w:rPr>
  </w:style>
  <w:style w:type="paragraph" w:customStyle="1" w:styleId="author-credentials">
    <w:name w:val="author-credentials"/>
    <w:basedOn w:val="Normal"/>
    <w:qFormat/>
    <w:rsid w:val="00ED34FA"/>
    <w:pPr>
      <w:spacing w:before="100" w:beforeAutospacing="1" w:after="100" w:afterAutospacing="1"/>
    </w:pPr>
    <w:rPr>
      <w:rFonts w:eastAsia="Times New Roman"/>
      <w:sz w:val="24"/>
    </w:rPr>
  </w:style>
  <w:style w:type="paragraph" w:customStyle="1" w:styleId="Style23">
    <w:name w:val="Style23"/>
    <w:basedOn w:val="Normal"/>
    <w:uiPriority w:val="99"/>
    <w:qFormat/>
    <w:rsid w:val="00ED34FA"/>
    <w:pPr>
      <w:widowControl w:val="0"/>
      <w:autoSpaceDE w:val="0"/>
      <w:autoSpaceDN w:val="0"/>
      <w:adjustRightInd w:val="0"/>
      <w:spacing w:line="209" w:lineRule="exact"/>
    </w:pPr>
    <w:rPr>
      <w:sz w:val="24"/>
    </w:rPr>
  </w:style>
  <w:style w:type="character" w:customStyle="1" w:styleId="underlinedCharChar0">
    <w:name w:val="underlined Char Char"/>
    <w:basedOn w:val="DefaultParagraphFont"/>
    <w:locked/>
    <w:rsid w:val="00ED34FA"/>
    <w:rPr>
      <w:u w:val="single"/>
    </w:rPr>
  </w:style>
  <w:style w:type="character" w:customStyle="1" w:styleId="StyleUnderlined11ptBoldChar">
    <w:name w:val="Style Underlined + 11 pt Bold Char"/>
    <w:basedOn w:val="DefaultParagraphFont"/>
    <w:link w:val="StyleUnderlined11ptBold"/>
    <w:locked/>
    <w:rsid w:val="00ED34FA"/>
    <w:rPr>
      <w:b/>
      <w:bCs/>
      <w:u w:val="single"/>
    </w:rPr>
  </w:style>
  <w:style w:type="paragraph" w:customStyle="1" w:styleId="StyleUnderlined11ptBold">
    <w:name w:val="Style Underlined + 11 pt Bold"/>
    <w:basedOn w:val="underlined"/>
    <w:link w:val="StyleUnderlined11ptBoldChar"/>
    <w:qFormat/>
    <w:rsid w:val="00ED34FA"/>
    <w:pPr>
      <w:contextualSpacing w:val="0"/>
    </w:pPr>
    <w:rPr>
      <w:rFonts w:asciiTheme="minorHAnsi" w:eastAsiaTheme="minorEastAsia" w:hAnsiTheme="minorHAnsi" w:cstheme="minorBidi"/>
      <w:b/>
      <w:bCs/>
      <w:sz w:val="24"/>
    </w:rPr>
  </w:style>
  <w:style w:type="character" w:customStyle="1" w:styleId="StyleUnderlined11ptChar">
    <w:name w:val="Style Underlined + 11 pt Char"/>
    <w:basedOn w:val="DefaultParagraphFont"/>
    <w:link w:val="StyleUnderlined11pt"/>
    <w:locked/>
    <w:rsid w:val="00ED34FA"/>
    <w:rPr>
      <w:u w:val="single"/>
    </w:rPr>
  </w:style>
  <w:style w:type="paragraph" w:customStyle="1" w:styleId="StyleUnderlined11pt">
    <w:name w:val="Style Underlined + 11 pt"/>
    <w:basedOn w:val="underlined"/>
    <w:link w:val="StyleUnderlined11ptChar"/>
    <w:qFormat/>
    <w:rsid w:val="00ED34FA"/>
    <w:pPr>
      <w:contextualSpacing w:val="0"/>
    </w:pPr>
    <w:rPr>
      <w:rFonts w:asciiTheme="minorHAnsi" w:eastAsiaTheme="minorEastAsia" w:hAnsiTheme="minorHAnsi" w:cstheme="minorBidi"/>
      <w:sz w:val="24"/>
    </w:rPr>
  </w:style>
  <w:style w:type="character" w:customStyle="1" w:styleId="StyleStyle11ptBoldUnderlineBorderSinglesolidlineAuto">
    <w:name w:val="Style Style 11 pt Bold Underline Border: : (Single solid line Auto ..."/>
    <w:basedOn w:val="DefaultParagraphFont"/>
    <w:rsid w:val="00ED34FA"/>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ED34FA"/>
    <w:rPr>
      <w:rFonts w:cs="Arial"/>
      <w:bCs/>
      <w:szCs w:val="26"/>
      <w:u w:val="single"/>
      <w:lang w:val="en-US" w:eastAsia="en-US" w:bidi="ar-SA"/>
    </w:rPr>
  </w:style>
  <w:style w:type="character" w:customStyle="1" w:styleId="StyleUnderlinePatternClearYellow">
    <w:name w:val="Style Underline Pattern: Clear (Yellow)"/>
    <w:basedOn w:val="DefaultParagraphFont"/>
    <w:rsid w:val="00ED34FA"/>
    <w:rPr>
      <w:u w:val="single"/>
      <w:shd w:val="clear" w:color="auto" w:fill="00FF00"/>
    </w:rPr>
  </w:style>
  <w:style w:type="paragraph" w:customStyle="1" w:styleId="StyleCardTextTimesNewRoman11ptUnderline">
    <w:name w:val="Style Card Text + Times New Roman 11 pt Underline"/>
    <w:link w:val="StyleCardTextTimesNewRoman11ptUnderlineChar"/>
    <w:qFormat/>
    <w:rsid w:val="00ED34FA"/>
    <w:pPr>
      <w:spacing w:after="200" w:line="276" w:lineRule="auto"/>
      <w:contextualSpacing/>
    </w:pPr>
    <w:rPr>
      <w:rFonts w:eastAsia="Calibri"/>
      <w:sz w:val="22"/>
      <w:szCs w:val="22"/>
      <w:u w:val="single"/>
    </w:rPr>
  </w:style>
  <w:style w:type="character" w:customStyle="1" w:styleId="StyleCardTextTimesNewRoman11ptUnderlineChar">
    <w:name w:val="Style Card Text + Times New Roman 11 pt Underline Char"/>
    <w:link w:val="StyleCardTextTimesNewRoman11ptUnderline"/>
    <w:rsid w:val="00ED34FA"/>
    <w:rPr>
      <w:rFonts w:eastAsia="Calibri"/>
      <w:sz w:val="22"/>
      <w:szCs w:val="22"/>
      <w:u w:val="single"/>
    </w:rPr>
  </w:style>
  <w:style w:type="character" w:customStyle="1" w:styleId="ft1">
    <w:name w:val="ft1"/>
    <w:basedOn w:val="DefaultParagraphFont"/>
    <w:rsid w:val="00ED34FA"/>
  </w:style>
  <w:style w:type="paragraph" w:customStyle="1" w:styleId="StyleStyleStyleCNA9ptBefore1pt8ptPatternClear">
    <w:name w:val="Style Style Style CN A + 9 pt Before:  1 pt + 8 pt + Pattern: Clear..."/>
    <w:basedOn w:val="Normal"/>
    <w:autoRedefine/>
    <w:uiPriority w:val="99"/>
    <w:qFormat/>
    <w:rsid w:val="00ED34FA"/>
    <w:pPr>
      <w:keepLines/>
      <w:shd w:val="clear" w:color="auto" w:fill="FFFFFF"/>
      <w:tabs>
        <w:tab w:val="left" w:pos="3870"/>
      </w:tabs>
      <w:spacing w:before="60" w:line="170" w:lineRule="exact"/>
      <w:ind w:left="504" w:hanging="288"/>
    </w:pPr>
    <w:rPr>
      <w:rFonts w:eastAsia="Times New Roman"/>
      <w:snapToGrid w:val="0"/>
      <w:szCs w:val="20"/>
    </w:rPr>
  </w:style>
  <w:style w:type="character" w:customStyle="1" w:styleId="StyleBoldUnderline1">
    <w:name w:val="Style Bold Underline1"/>
    <w:basedOn w:val="DefaultParagraphFont"/>
    <w:rsid w:val="00ED34FA"/>
    <w:rPr>
      <w:b w:val="0"/>
      <w:bCs/>
      <w:u w:val="single"/>
    </w:rPr>
  </w:style>
  <w:style w:type="character" w:customStyle="1" w:styleId="Underline-Highlighted-WFU">
    <w:name w:val="Underline-Highlighted-WFU"/>
    <w:uiPriority w:val="1"/>
    <w:qFormat/>
    <w:rsid w:val="00ED34FA"/>
    <w:rPr>
      <w:rFonts w:ascii="Times New Roman" w:hAnsi="Times New Roman"/>
      <w:sz w:val="21"/>
      <w:u w:val="single"/>
      <w:bdr w:val="none" w:sz="0" w:space="0" w:color="auto"/>
      <w:shd w:val="clear" w:color="auto" w:fill="00F2C4"/>
    </w:rPr>
  </w:style>
  <w:style w:type="character" w:customStyle="1" w:styleId="FontStyle11">
    <w:name w:val="Font Style11"/>
    <w:uiPriority w:val="99"/>
    <w:rsid w:val="00ED34FA"/>
    <w:rPr>
      <w:rFonts w:ascii="Times New Roman" w:hAnsi="Times New Roman" w:cs="Times New Roman" w:hint="default"/>
      <w:sz w:val="20"/>
      <w:szCs w:val="20"/>
    </w:rPr>
  </w:style>
  <w:style w:type="character" w:customStyle="1" w:styleId="FontStyle12">
    <w:name w:val="Font Style12"/>
    <w:uiPriority w:val="99"/>
    <w:rsid w:val="00ED34FA"/>
    <w:rPr>
      <w:rFonts w:ascii="Times New Roman" w:hAnsi="Times New Roman" w:cs="Times New Roman" w:hint="default"/>
      <w:sz w:val="16"/>
      <w:szCs w:val="16"/>
    </w:rPr>
  </w:style>
  <w:style w:type="character" w:customStyle="1" w:styleId="attribution">
    <w:name w:val="attribution"/>
    <w:basedOn w:val="DefaultParagraphFont"/>
    <w:rsid w:val="00ED34FA"/>
  </w:style>
  <w:style w:type="character" w:customStyle="1" w:styleId="formatp">
    <w:name w:val="formatp"/>
    <w:rsid w:val="00ED34FA"/>
  </w:style>
  <w:style w:type="character" w:customStyle="1" w:styleId="yshortcutscs4-ndcor">
    <w:name w:val="yshortcuts cs4-ndcor"/>
    <w:rsid w:val="00ED34FA"/>
  </w:style>
  <w:style w:type="character" w:customStyle="1" w:styleId="price">
    <w:name w:val="price"/>
    <w:rsid w:val="00ED34FA"/>
  </w:style>
  <w:style w:type="character" w:customStyle="1" w:styleId="price-change">
    <w:name w:val="price-change"/>
    <w:rsid w:val="00ED34FA"/>
  </w:style>
  <w:style w:type="character" w:customStyle="1" w:styleId="percent-change">
    <w:name w:val="percent-change"/>
    <w:rsid w:val="00ED34FA"/>
  </w:style>
  <w:style w:type="character" w:customStyle="1" w:styleId="bibfont">
    <w:name w:val="bibfont"/>
    <w:rsid w:val="00ED34FA"/>
    <w:rPr>
      <w:rFonts w:cs="Times New Roman"/>
    </w:rPr>
  </w:style>
  <w:style w:type="character" w:customStyle="1" w:styleId="bps-topic-ident">
    <w:name w:val="bps-topic-ident"/>
    <w:rsid w:val="00ED34FA"/>
  </w:style>
  <w:style w:type="paragraph" w:customStyle="1" w:styleId="StyleStyle49pt10">
    <w:name w:val="Style Style4 + 9 pt10"/>
    <w:basedOn w:val="Style4"/>
    <w:link w:val="StyleStyle49pt10Char"/>
    <w:qFormat/>
    <w:rsid w:val="00ED34FA"/>
    <w:rPr>
      <w:rFonts w:ascii="Arial" w:hAnsi="Arial"/>
    </w:rPr>
  </w:style>
  <w:style w:type="character" w:customStyle="1" w:styleId="StyleStyle49pt10Char">
    <w:name w:val="Style Style4 + 9 pt10 Char"/>
    <w:basedOn w:val="Style4Char"/>
    <w:link w:val="StyleStyle49pt10"/>
    <w:rsid w:val="00ED34FA"/>
    <w:rPr>
      <w:rFonts w:ascii="Arial" w:eastAsia="Times New Roman" w:hAnsi="Arial" w:cs="Calibri"/>
      <w:sz w:val="20"/>
      <w:u w:val="single"/>
    </w:rPr>
  </w:style>
  <w:style w:type="paragraph" w:customStyle="1" w:styleId="StyleStyle49ptBold7">
    <w:name w:val="Style Style4 + 9 pt Bold7"/>
    <w:basedOn w:val="Style4"/>
    <w:link w:val="StyleStyle49ptBold7Char"/>
    <w:qFormat/>
    <w:rsid w:val="00ED34FA"/>
    <w:rPr>
      <w:rFonts w:ascii="Arial" w:hAnsi="Arial"/>
      <w:b/>
      <w:bCs/>
    </w:rPr>
  </w:style>
  <w:style w:type="character" w:customStyle="1" w:styleId="StyleStyle49ptBold7Char">
    <w:name w:val="Style Style4 + 9 pt Bold7 Char"/>
    <w:basedOn w:val="Style4Char"/>
    <w:link w:val="StyleStyle49ptBold7"/>
    <w:rsid w:val="00ED34FA"/>
    <w:rPr>
      <w:rFonts w:ascii="Arial" w:eastAsia="Times New Roman" w:hAnsi="Arial" w:cs="Calibri"/>
      <w:b/>
      <w:bCs/>
      <w:sz w:val="20"/>
      <w:u w:val="single"/>
    </w:rPr>
  </w:style>
  <w:style w:type="paragraph" w:customStyle="1" w:styleId="underlined1">
    <w:name w:val="underlined1"/>
    <w:next w:val="Normal"/>
    <w:autoRedefine/>
    <w:uiPriority w:val="99"/>
    <w:qFormat/>
    <w:rsid w:val="00ED34FA"/>
    <w:pPr>
      <w:contextualSpacing/>
    </w:pPr>
    <w:rPr>
      <w:rFonts w:ascii="Times New Roman" w:eastAsia="Malgun Gothic" w:hAnsi="Times New Roman" w:cs="Times New Roman"/>
      <w:sz w:val="21"/>
      <w:u w:val="single"/>
    </w:rPr>
  </w:style>
  <w:style w:type="paragraph" w:customStyle="1" w:styleId="SourceBolded">
    <w:name w:val="Source Bolded"/>
    <w:basedOn w:val="Normaltext0"/>
    <w:next w:val="Normaltext0"/>
    <w:link w:val="SourceBoldedChar"/>
    <w:autoRedefine/>
    <w:qFormat/>
    <w:rsid w:val="00ED34FA"/>
    <w:rPr>
      <w:rFonts w:eastAsia="Times New Roman"/>
      <w:b/>
      <w:sz w:val="24"/>
      <w:lang w:val="x-none" w:eastAsia="x-none"/>
    </w:rPr>
  </w:style>
  <w:style w:type="character" w:customStyle="1" w:styleId="SourceBoldedChar">
    <w:name w:val="Source Bolded Char"/>
    <w:link w:val="SourceBolded"/>
    <w:rsid w:val="00ED34FA"/>
    <w:rPr>
      <w:rFonts w:ascii="Calibri" w:eastAsia="Times New Roman" w:hAnsi="Calibri" w:cs="Calibri"/>
      <w:b/>
      <w:lang w:val="x-none" w:eastAsia="x-none"/>
    </w:rPr>
  </w:style>
  <w:style w:type="paragraph" w:customStyle="1" w:styleId="CardDownSize">
    <w:name w:val="CardDownSize"/>
    <w:basedOn w:val="Normal"/>
    <w:link w:val="CardDownSizeChar"/>
    <w:qFormat/>
    <w:rsid w:val="00ED34FA"/>
    <w:rPr>
      <w:rFonts w:eastAsia="Calibri"/>
      <w:szCs w:val="20"/>
      <w:lang w:val="x-none" w:eastAsia="x-none"/>
    </w:rPr>
  </w:style>
  <w:style w:type="character" w:customStyle="1" w:styleId="CardDownSizeChar">
    <w:name w:val="CardDownSize Char"/>
    <w:link w:val="CardDownSize"/>
    <w:rsid w:val="00ED34FA"/>
    <w:rPr>
      <w:rFonts w:ascii="Calibri" w:eastAsia="Calibri" w:hAnsi="Calibri" w:cs="Calibri"/>
      <w:sz w:val="22"/>
      <w:szCs w:val="20"/>
      <w:lang w:val="x-none" w:eastAsia="x-none"/>
    </w:rPr>
  </w:style>
  <w:style w:type="paragraph" w:customStyle="1" w:styleId="Indentation">
    <w:name w:val="Indentation"/>
    <w:basedOn w:val="Normal"/>
    <w:uiPriority w:val="99"/>
    <w:qFormat/>
    <w:rsid w:val="00ED34FA"/>
    <w:pPr>
      <w:ind w:left="288" w:right="288"/>
    </w:pPr>
    <w:rPr>
      <w:rFonts w:eastAsia="Calibri"/>
    </w:rPr>
  </w:style>
  <w:style w:type="paragraph" w:customStyle="1" w:styleId="Citation10">
    <w:name w:val="Citation1"/>
    <w:basedOn w:val="Normal"/>
    <w:link w:val="Citation1Char"/>
    <w:qFormat/>
    <w:rsid w:val="00ED34FA"/>
    <w:rPr>
      <w:rFonts w:ascii="Georgia" w:eastAsia="Calibri" w:hAnsi="Georgia"/>
      <w:b/>
      <w:sz w:val="24"/>
      <w:u w:val="single"/>
      <w:lang w:val="x-none" w:eastAsia="x-none"/>
    </w:rPr>
  </w:style>
  <w:style w:type="character" w:customStyle="1" w:styleId="Citation1Char">
    <w:name w:val="Citation1 Char"/>
    <w:link w:val="Citation10"/>
    <w:rsid w:val="00ED34FA"/>
    <w:rPr>
      <w:rFonts w:ascii="Georgia" w:eastAsia="Calibri" w:hAnsi="Georgia" w:cs="Calibri"/>
      <w:b/>
      <w:u w:val="single"/>
      <w:lang w:val="x-none" w:eastAsia="x-none"/>
    </w:rPr>
  </w:style>
  <w:style w:type="paragraph" w:customStyle="1" w:styleId="Tagline1">
    <w:name w:val="Tagline"/>
    <w:basedOn w:val="Normal"/>
    <w:link w:val="TaglineChar"/>
    <w:qFormat/>
    <w:rsid w:val="00ED34FA"/>
    <w:rPr>
      <w:rFonts w:ascii="Georgia" w:eastAsia="Calibri" w:hAnsi="Georgia"/>
      <w:b/>
      <w:sz w:val="24"/>
      <w:lang w:val="x-none" w:eastAsia="x-none"/>
    </w:rPr>
  </w:style>
  <w:style w:type="character" w:customStyle="1" w:styleId="TaglineChar">
    <w:name w:val="Tagline Char"/>
    <w:link w:val="Tagline1"/>
    <w:rsid w:val="00ED34FA"/>
    <w:rPr>
      <w:rFonts w:ascii="Georgia" w:eastAsia="Calibri" w:hAnsi="Georgia" w:cs="Calibri"/>
      <w:b/>
      <w:lang w:val="x-none" w:eastAsia="x-none"/>
    </w:rPr>
  </w:style>
  <w:style w:type="character" w:customStyle="1" w:styleId="Cite-WFU">
    <w:name w:val="Cite-WFU"/>
    <w:uiPriority w:val="1"/>
    <w:qFormat/>
    <w:rsid w:val="00ED34FA"/>
    <w:rPr>
      <w:rFonts w:ascii="Times New Roman Bold" w:hAnsi="Times New Roman Bold"/>
      <w:b/>
      <w:caps w:val="0"/>
      <w:smallCaps w:val="0"/>
      <w:u w:val="none"/>
      <w:bdr w:val="none" w:sz="0" w:space="0" w:color="auto"/>
      <w:shd w:val="clear" w:color="auto" w:fill="00F2C4"/>
    </w:rPr>
  </w:style>
  <w:style w:type="character" w:customStyle="1" w:styleId="StyleTimesNewRoman12ptBold1">
    <w:name w:val="Style Times New Roman 12 pt Bold1"/>
    <w:rsid w:val="00ED34FA"/>
    <w:rPr>
      <w:b/>
      <w:bCs/>
      <w:sz w:val="24"/>
    </w:rPr>
  </w:style>
  <w:style w:type="character" w:styleId="SubtleEmphasis">
    <w:name w:val="Subtle Emphasis"/>
    <w:basedOn w:val="DefaultParagraphFont"/>
    <w:uiPriority w:val="19"/>
    <w:qFormat/>
    <w:rsid w:val="00ED34FA"/>
    <w:rPr>
      <w:rFonts w:ascii="Garamond" w:hAnsi="Garamond"/>
      <w:iCs/>
      <w:color w:val="auto"/>
      <w:spacing w:val="0"/>
      <w:sz w:val="22"/>
      <w:u w:val="single"/>
      <w:bdr w:val="none" w:sz="0" w:space="0" w:color="auto"/>
    </w:rPr>
  </w:style>
  <w:style w:type="character" w:customStyle="1" w:styleId="boldciteChar1">
    <w:name w:val="bold cite Char1"/>
    <w:rsid w:val="00ED34FA"/>
    <w:rPr>
      <w:rFonts w:ascii="Arial" w:hAnsi="Arial"/>
      <w:b/>
      <w:color w:val="000000"/>
      <w:sz w:val="28"/>
      <w:szCs w:val="24"/>
      <w:u w:val="thick" w:color="000000"/>
      <w:lang w:val="en-US" w:eastAsia="en-US" w:bidi="ar-SA"/>
    </w:rPr>
  </w:style>
  <w:style w:type="character" w:customStyle="1" w:styleId="6">
    <w:name w:val="6"/>
    <w:rsid w:val="00ED34FA"/>
    <w:rPr>
      <w:rFonts w:cs="Arial"/>
      <w:bCs/>
      <w:sz w:val="20"/>
      <w:u w:val="single"/>
      <w:lang w:val="en-US" w:eastAsia="en-US" w:bidi="ar-SA"/>
    </w:rPr>
  </w:style>
  <w:style w:type="character" w:customStyle="1" w:styleId="sectiontitle">
    <w:name w:val="sectiontitle"/>
    <w:basedOn w:val="DefaultParagraphFont"/>
    <w:rsid w:val="00ED34FA"/>
  </w:style>
  <w:style w:type="character" w:customStyle="1" w:styleId="content">
    <w:name w:val="content"/>
    <w:basedOn w:val="DefaultParagraphFont"/>
    <w:rsid w:val="00ED34FA"/>
  </w:style>
  <w:style w:type="character" w:customStyle="1" w:styleId="leveluptitle">
    <w:name w:val="leveluptitle"/>
    <w:basedOn w:val="DefaultParagraphFont"/>
    <w:rsid w:val="00ED34FA"/>
  </w:style>
  <w:style w:type="paragraph" w:customStyle="1" w:styleId="Irrelevant6font">
    <w:name w:val="Irrelevant (6 font)"/>
    <w:basedOn w:val="Normal"/>
    <w:link w:val="Irrelevant6fontChar"/>
    <w:qFormat/>
    <w:rsid w:val="00ED34FA"/>
    <w:pPr>
      <w:ind w:left="547" w:right="648"/>
      <w:jc w:val="both"/>
    </w:pPr>
    <w:rPr>
      <w:rFonts w:eastAsia="Times New Roman"/>
      <w:sz w:val="12"/>
      <w:szCs w:val="12"/>
    </w:rPr>
  </w:style>
  <w:style w:type="character" w:customStyle="1" w:styleId="Irrelevant6fontChar">
    <w:name w:val="Irrelevant (6 font) Char"/>
    <w:basedOn w:val="DefaultParagraphFont"/>
    <w:link w:val="Irrelevant6font"/>
    <w:rsid w:val="00ED34FA"/>
    <w:rPr>
      <w:rFonts w:ascii="Calibri" w:eastAsia="Times New Roman" w:hAnsi="Calibri" w:cs="Calibri"/>
      <w:sz w:val="12"/>
      <w:szCs w:val="12"/>
    </w:rPr>
  </w:style>
  <w:style w:type="numbering" w:customStyle="1" w:styleId="NoList1111">
    <w:name w:val="No List1111"/>
    <w:next w:val="NoList"/>
    <w:uiPriority w:val="99"/>
    <w:semiHidden/>
    <w:unhideWhenUsed/>
    <w:rsid w:val="00ED34FA"/>
  </w:style>
  <w:style w:type="numbering" w:customStyle="1" w:styleId="NoList11111">
    <w:name w:val="No List11111"/>
    <w:next w:val="NoList"/>
    <w:uiPriority w:val="99"/>
    <w:semiHidden/>
    <w:unhideWhenUsed/>
    <w:rsid w:val="00ED34FA"/>
  </w:style>
  <w:style w:type="paragraph" w:customStyle="1" w:styleId="Non-NavPanelTag">
    <w:name w:val="Non-Nav Panel Tag"/>
    <w:basedOn w:val="Normal"/>
    <w:uiPriority w:val="99"/>
    <w:qFormat/>
    <w:rsid w:val="00ED34FA"/>
    <w:rPr>
      <w:b/>
      <w:sz w:val="26"/>
    </w:rPr>
  </w:style>
  <w:style w:type="character" w:customStyle="1" w:styleId="infoChar">
    <w:name w:val="info Char"/>
    <w:locked/>
    <w:rsid w:val="00ED34FA"/>
    <w:rPr>
      <w:rFonts w:ascii="Arial" w:eastAsia="Times New Roman" w:hAnsi="Arial" w:cs="Arial"/>
      <w:sz w:val="16"/>
      <w:szCs w:val="20"/>
    </w:rPr>
  </w:style>
  <w:style w:type="paragraph" w:customStyle="1" w:styleId="bylinejb">
    <w:name w:val="bylinejb"/>
    <w:basedOn w:val="Normal"/>
    <w:uiPriority w:val="99"/>
    <w:qFormat/>
    <w:rsid w:val="00ED34FA"/>
    <w:pPr>
      <w:spacing w:before="100" w:beforeAutospacing="1" w:after="100" w:afterAutospacing="1"/>
    </w:pPr>
    <w:rPr>
      <w:rFonts w:ascii="Times" w:hAnsi="Times"/>
      <w:sz w:val="20"/>
      <w:szCs w:val="20"/>
    </w:rPr>
  </w:style>
  <w:style w:type="paragraph" w:customStyle="1" w:styleId="bylineaffiliation">
    <w:name w:val="bylineaffiliation"/>
    <w:basedOn w:val="Normal"/>
    <w:uiPriority w:val="99"/>
    <w:qFormat/>
    <w:rsid w:val="00ED34FA"/>
    <w:pPr>
      <w:spacing w:before="100" w:beforeAutospacing="1" w:after="100" w:afterAutospacing="1"/>
    </w:pPr>
    <w:rPr>
      <w:rFonts w:ascii="Times" w:hAnsi="Times"/>
      <w:sz w:val="20"/>
      <w:szCs w:val="20"/>
    </w:rPr>
  </w:style>
  <w:style w:type="character" w:customStyle="1" w:styleId="apple-tab-span">
    <w:name w:val="apple-tab-span"/>
    <w:basedOn w:val="DefaultParagraphFont"/>
    <w:rsid w:val="00ED34FA"/>
  </w:style>
  <w:style w:type="character" w:customStyle="1" w:styleId="s2">
    <w:name w:val="s2"/>
    <w:basedOn w:val="DefaultParagraphFont"/>
    <w:rsid w:val="00ED34FA"/>
  </w:style>
  <w:style w:type="character" w:customStyle="1" w:styleId="s1">
    <w:name w:val="s1"/>
    <w:basedOn w:val="DefaultParagraphFont"/>
    <w:rsid w:val="00ED34FA"/>
  </w:style>
  <w:style w:type="character" w:customStyle="1" w:styleId="article-date">
    <w:name w:val="article-date"/>
    <w:basedOn w:val="DefaultParagraphFont"/>
    <w:rsid w:val="00ED34FA"/>
  </w:style>
  <w:style w:type="character" w:customStyle="1" w:styleId="itemdatecreated">
    <w:name w:val="itemdatecreated"/>
    <w:basedOn w:val="DefaultParagraphFont"/>
    <w:rsid w:val="00ED34FA"/>
  </w:style>
  <w:style w:type="paragraph" w:customStyle="1" w:styleId="notes-source-hasnotes">
    <w:name w:val="notes-source-hasnotes"/>
    <w:basedOn w:val="Normal"/>
    <w:qFormat/>
    <w:rsid w:val="00ED34FA"/>
    <w:pPr>
      <w:spacing w:before="100" w:beforeAutospacing="1" w:after="100" w:afterAutospacing="1"/>
    </w:pPr>
    <w:rPr>
      <w:rFonts w:ascii="Times" w:hAnsi="Times"/>
      <w:sz w:val="20"/>
      <w:szCs w:val="20"/>
    </w:rPr>
  </w:style>
  <w:style w:type="paragraph" w:customStyle="1" w:styleId="articlemeta">
    <w:name w:val="articlemeta"/>
    <w:basedOn w:val="Normal"/>
    <w:qFormat/>
    <w:rsid w:val="00ED34FA"/>
    <w:pPr>
      <w:spacing w:before="100" w:beforeAutospacing="1" w:after="100" w:afterAutospacing="1"/>
    </w:pPr>
    <w:rPr>
      <w:rFonts w:ascii="Times" w:hAnsi="Times"/>
      <w:sz w:val="20"/>
      <w:szCs w:val="20"/>
    </w:rPr>
  </w:style>
  <w:style w:type="paragraph" w:customStyle="1" w:styleId="left">
    <w:name w:val="left"/>
    <w:basedOn w:val="Normal"/>
    <w:qFormat/>
    <w:rsid w:val="00ED34FA"/>
    <w:pPr>
      <w:spacing w:before="100" w:beforeAutospacing="1" w:after="100" w:afterAutospacing="1"/>
    </w:pPr>
    <w:rPr>
      <w:rFonts w:ascii="Times" w:hAnsi="Times"/>
      <w:sz w:val="20"/>
      <w:szCs w:val="20"/>
    </w:rPr>
  </w:style>
  <w:style w:type="paragraph" w:customStyle="1" w:styleId="right">
    <w:name w:val="right"/>
    <w:basedOn w:val="Normal"/>
    <w:qFormat/>
    <w:rsid w:val="00ED34FA"/>
    <w:pPr>
      <w:spacing w:before="100" w:beforeAutospacing="1" w:after="100" w:afterAutospacing="1"/>
    </w:pPr>
    <w:rPr>
      <w:rFonts w:ascii="Times" w:hAnsi="Times"/>
      <w:sz w:val="20"/>
      <w:szCs w:val="20"/>
    </w:rPr>
  </w:style>
  <w:style w:type="paragraph" w:customStyle="1" w:styleId="creditpostedmodified">
    <w:name w:val="credit_posted_modified"/>
    <w:basedOn w:val="Normal"/>
    <w:qFormat/>
    <w:rsid w:val="00ED34FA"/>
    <w:pPr>
      <w:spacing w:before="100" w:beforeAutospacing="1" w:after="100" w:afterAutospacing="1"/>
    </w:pPr>
    <w:rPr>
      <w:rFonts w:ascii="Times" w:hAnsi="Times"/>
      <w:sz w:val="20"/>
      <w:szCs w:val="20"/>
    </w:rPr>
  </w:style>
  <w:style w:type="paragraph" w:customStyle="1" w:styleId="hs-text-container">
    <w:name w:val="hs-text-container"/>
    <w:basedOn w:val="Normal"/>
    <w:qFormat/>
    <w:rsid w:val="00ED34FA"/>
    <w:pPr>
      <w:spacing w:before="100" w:beforeAutospacing="1" w:after="100" w:afterAutospacing="1"/>
    </w:pPr>
    <w:rPr>
      <w:rFonts w:ascii="Times" w:hAnsi="Times"/>
      <w:sz w:val="20"/>
      <w:szCs w:val="20"/>
    </w:rPr>
  </w:style>
  <w:style w:type="paragraph" w:customStyle="1" w:styleId="articledetails">
    <w:name w:val="articledetails"/>
    <w:basedOn w:val="Normal"/>
    <w:qFormat/>
    <w:rsid w:val="00ED34FA"/>
    <w:pPr>
      <w:spacing w:before="100" w:beforeAutospacing="1" w:after="100" w:afterAutospacing="1"/>
    </w:pPr>
    <w:rPr>
      <w:rFonts w:ascii="Times" w:hAnsi="Times"/>
      <w:sz w:val="20"/>
      <w:szCs w:val="20"/>
    </w:rPr>
  </w:style>
  <w:style w:type="paragraph" w:customStyle="1" w:styleId="aff">
    <w:name w:val="aff"/>
    <w:basedOn w:val="Normal"/>
    <w:qFormat/>
    <w:rsid w:val="00ED34FA"/>
    <w:pPr>
      <w:spacing w:before="100" w:beforeAutospacing="1" w:after="100" w:afterAutospacing="1"/>
    </w:pPr>
    <w:rPr>
      <w:rFonts w:ascii="Times" w:hAnsi="Times"/>
      <w:sz w:val="20"/>
      <w:szCs w:val="20"/>
    </w:rPr>
  </w:style>
  <w:style w:type="paragraph" w:customStyle="1" w:styleId="permalinkable">
    <w:name w:val="permalinkable"/>
    <w:basedOn w:val="Normal"/>
    <w:qFormat/>
    <w:rsid w:val="00ED34FA"/>
    <w:pPr>
      <w:spacing w:before="100" w:beforeAutospacing="1" w:after="100" w:afterAutospacing="1"/>
    </w:pPr>
    <w:rPr>
      <w:rFonts w:ascii="Times" w:hAnsi="Times"/>
      <w:sz w:val="20"/>
      <w:szCs w:val="20"/>
    </w:rPr>
  </w:style>
  <w:style w:type="paragraph" w:customStyle="1" w:styleId="sbyline">
    <w:name w:val="sbyline"/>
    <w:basedOn w:val="Normal"/>
    <w:qFormat/>
    <w:rsid w:val="00ED34FA"/>
    <w:pPr>
      <w:spacing w:before="100" w:beforeAutospacing="1" w:after="100" w:afterAutospacing="1"/>
    </w:pPr>
    <w:rPr>
      <w:rFonts w:ascii="Times" w:hAnsi="Times"/>
      <w:sz w:val="20"/>
      <w:szCs w:val="20"/>
    </w:rPr>
  </w:style>
  <w:style w:type="paragraph" w:customStyle="1" w:styleId="promotion-tag-p">
    <w:name w:val="promotion-tag-p"/>
    <w:basedOn w:val="Normal"/>
    <w:qFormat/>
    <w:rsid w:val="00ED34FA"/>
    <w:pPr>
      <w:spacing w:before="100" w:beforeAutospacing="1" w:after="100" w:afterAutospacing="1"/>
    </w:pPr>
    <w:rPr>
      <w:rFonts w:ascii="Times" w:hAnsi="Times"/>
      <w:sz w:val="20"/>
      <w:szCs w:val="20"/>
    </w:rPr>
  </w:style>
  <w:style w:type="paragraph" w:customStyle="1" w:styleId="lede">
    <w:name w:val="lede"/>
    <w:basedOn w:val="Normal"/>
    <w:uiPriority w:val="99"/>
    <w:qFormat/>
    <w:rsid w:val="00ED34FA"/>
    <w:pPr>
      <w:spacing w:before="100" w:beforeAutospacing="1" w:after="100" w:afterAutospacing="1"/>
    </w:pPr>
    <w:rPr>
      <w:rFonts w:ascii="Times" w:hAnsi="Times"/>
      <w:sz w:val="20"/>
      <w:szCs w:val="20"/>
    </w:rPr>
  </w:style>
  <w:style w:type="paragraph" w:customStyle="1" w:styleId="Document">
    <w:name w:val="_Document"/>
    <w:basedOn w:val="Default"/>
    <w:next w:val="Default"/>
    <w:uiPriority w:val="99"/>
    <w:qFormat/>
    <w:rsid w:val="00ED34FA"/>
    <w:pPr>
      <w:widowControl w:val="0"/>
    </w:pPr>
    <w:rPr>
      <w:rFonts w:ascii="New Baskerville" w:eastAsiaTheme="minorEastAsia" w:hAnsi="New Baskerville"/>
      <w:color w:val="auto"/>
    </w:rPr>
  </w:style>
  <w:style w:type="paragraph" w:customStyle="1" w:styleId="SubHead1">
    <w:name w:val="_SubHead1"/>
    <w:basedOn w:val="Default"/>
    <w:next w:val="Default"/>
    <w:uiPriority w:val="99"/>
    <w:qFormat/>
    <w:rsid w:val="00ED34FA"/>
    <w:pPr>
      <w:widowControl w:val="0"/>
    </w:pPr>
    <w:rPr>
      <w:rFonts w:ascii="New Baskerville" w:eastAsiaTheme="minorEastAsia" w:hAnsi="New Baskerville"/>
      <w:color w:val="auto"/>
    </w:rPr>
  </w:style>
  <w:style w:type="paragraph" w:customStyle="1" w:styleId="SubHead2">
    <w:name w:val="_SubHead2"/>
    <w:basedOn w:val="Default"/>
    <w:next w:val="Default"/>
    <w:uiPriority w:val="99"/>
    <w:qFormat/>
    <w:rsid w:val="00ED34FA"/>
    <w:pPr>
      <w:widowControl w:val="0"/>
    </w:pPr>
    <w:rPr>
      <w:rFonts w:ascii="New Baskerville" w:eastAsiaTheme="minorEastAsia" w:hAnsi="New Baskerville"/>
      <w:color w:val="auto"/>
    </w:rPr>
  </w:style>
  <w:style w:type="paragraph" w:customStyle="1" w:styleId="collapsed-hide">
    <w:name w:val="collapsed-hide"/>
    <w:basedOn w:val="Normal"/>
    <w:qFormat/>
    <w:rsid w:val="00ED34FA"/>
    <w:pPr>
      <w:spacing w:before="100" w:beforeAutospacing="1" w:after="100" w:afterAutospacing="1"/>
    </w:pPr>
    <w:rPr>
      <w:rFonts w:ascii="Times" w:hAnsi="Times"/>
      <w:sz w:val="20"/>
      <w:szCs w:val="20"/>
    </w:rPr>
  </w:style>
  <w:style w:type="paragraph" w:customStyle="1" w:styleId="Pa7">
    <w:name w:val="Pa7"/>
    <w:basedOn w:val="Default"/>
    <w:next w:val="Default"/>
    <w:uiPriority w:val="99"/>
    <w:qFormat/>
    <w:rsid w:val="00ED34FA"/>
    <w:pPr>
      <w:widowControl w:val="0"/>
      <w:spacing w:line="211" w:lineRule="atLeast"/>
    </w:pPr>
    <w:rPr>
      <w:rFonts w:ascii="Mokka" w:eastAsiaTheme="minorEastAsia" w:hAnsi="Mokka"/>
      <w:color w:val="auto"/>
    </w:rPr>
  </w:style>
  <w:style w:type="paragraph" w:customStyle="1" w:styleId="odd">
    <w:name w:val="odd"/>
    <w:basedOn w:val="Normal"/>
    <w:qFormat/>
    <w:rsid w:val="00ED34FA"/>
    <w:pPr>
      <w:spacing w:before="100" w:beforeAutospacing="1" w:after="100" w:afterAutospacing="1"/>
    </w:pPr>
    <w:rPr>
      <w:rFonts w:ascii="Times" w:hAnsi="Times"/>
      <w:sz w:val="20"/>
      <w:szCs w:val="20"/>
    </w:rPr>
  </w:style>
  <w:style w:type="paragraph" w:customStyle="1" w:styleId="Pa8">
    <w:name w:val="Pa8"/>
    <w:basedOn w:val="Default"/>
    <w:next w:val="Default"/>
    <w:uiPriority w:val="99"/>
    <w:qFormat/>
    <w:rsid w:val="00ED34FA"/>
    <w:pPr>
      <w:widowControl w:val="0"/>
      <w:spacing w:line="241" w:lineRule="atLeast"/>
    </w:pPr>
    <w:rPr>
      <w:rFonts w:ascii="Avenir Book" w:eastAsiaTheme="minorEastAsia" w:hAnsi="Avenir Book"/>
      <w:color w:val="auto"/>
    </w:rPr>
  </w:style>
  <w:style w:type="paragraph" w:customStyle="1" w:styleId="Pa15">
    <w:name w:val="Pa15"/>
    <w:basedOn w:val="Default"/>
    <w:next w:val="Default"/>
    <w:uiPriority w:val="99"/>
    <w:qFormat/>
    <w:rsid w:val="00ED34FA"/>
    <w:pPr>
      <w:widowControl w:val="0"/>
      <w:spacing w:line="201" w:lineRule="atLeast"/>
    </w:pPr>
    <w:rPr>
      <w:rFonts w:ascii="Avenir Book" w:eastAsiaTheme="minorEastAsia" w:hAnsi="Avenir Book"/>
      <w:color w:val="auto"/>
    </w:rPr>
  </w:style>
  <w:style w:type="paragraph" w:customStyle="1" w:styleId="comment-count-label">
    <w:name w:val="comment-count-label"/>
    <w:basedOn w:val="Normal"/>
    <w:uiPriority w:val="99"/>
    <w:qFormat/>
    <w:rsid w:val="00ED34FA"/>
    <w:pPr>
      <w:spacing w:before="100" w:beforeAutospacing="1" w:after="100" w:afterAutospacing="1"/>
    </w:pPr>
    <w:rPr>
      <w:rFonts w:ascii="Times" w:hAnsi="Times"/>
      <w:sz w:val="20"/>
      <w:szCs w:val="20"/>
    </w:rPr>
  </w:style>
  <w:style w:type="paragraph" w:customStyle="1" w:styleId="mol-para-with-font">
    <w:name w:val="mol-para-with-font"/>
    <w:basedOn w:val="Normal"/>
    <w:uiPriority w:val="99"/>
    <w:qFormat/>
    <w:rsid w:val="00ED34FA"/>
    <w:pPr>
      <w:spacing w:before="100" w:beforeAutospacing="1" w:after="100" w:afterAutospacing="1"/>
    </w:pPr>
    <w:rPr>
      <w:rFonts w:ascii="Times" w:hAnsi="Times"/>
      <w:sz w:val="20"/>
      <w:szCs w:val="20"/>
    </w:rPr>
  </w:style>
  <w:style w:type="paragraph" w:customStyle="1" w:styleId="TOC3Char">
    <w:name w:val="TOC 3 Char"/>
    <w:basedOn w:val="Normal"/>
    <w:next w:val="Normal"/>
    <w:uiPriority w:val="99"/>
    <w:qFormat/>
    <w:rsid w:val="00ED34FA"/>
    <w:rPr>
      <w:rFonts w:ascii="Times New Roman" w:eastAsia="Times New Roman" w:hAnsi="Times New Roman" w:cs="Times New Roman"/>
      <w:sz w:val="24"/>
      <w:szCs w:val="20"/>
    </w:rPr>
  </w:style>
  <w:style w:type="paragraph" w:customStyle="1" w:styleId="TOC1Char">
    <w:name w:val="TOC 1 Char"/>
    <w:basedOn w:val="Normal"/>
    <w:next w:val="Normal"/>
    <w:uiPriority w:val="99"/>
    <w:qFormat/>
    <w:rsid w:val="00ED34FA"/>
    <w:rPr>
      <w:rFonts w:ascii="Times New Roman" w:eastAsia="Times New Roman" w:hAnsi="Times New Roman" w:cs="Times New Roman"/>
      <w:b/>
      <w:sz w:val="24"/>
      <w:szCs w:val="20"/>
    </w:rPr>
  </w:style>
  <w:style w:type="paragraph" w:customStyle="1" w:styleId="ColorfulList-Accent11">
    <w:name w:val="Colorful List - Accent 11"/>
    <w:basedOn w:val="Normal"/>
    <w:uiPriority w:val="34"/>
    <w:qFormat/>
    <w:rsid w:val="00ED34FA"/>
    <w:pPr>
      <w:ind w:left="720"/>
      <w:contextualSpacing/>
      <w:jc w:val="both"/>
    </w:pPr>
    <w:rPr>
      <w:rFonts w:ascii="Georgia" w:eastAsia="Times New Roman" w:hAnsi="Georgia" w:cs="Times New Roman"/>
      <w:sz w:val="20"/>
      <w:szCs w:val="20"/>
    </w:rPr>
  </w:style>
  <w:style w:type="paragraph" w:customStyle="1" w:styleId="UnderlineStyle0">
    <w:name w:val="Underline Style"/>
    <w:basedOn w:val="Normal"/>
    <w:link w:val="UnderlineStyleChar"/>
    <w:qFormat/>
    <w:rsid w:val="00ED34FA"/>
    <w:rPr>
      <w:rFonts w:asciiTheme="minorHAnsi" w:hAnsiTheme="minorHAnsi" w:cstheme="minorBidi"/>
      <w:sz w:val="24"/>
    </w:rPr>
  </w:style>
  <w:style w:type="paragraph" w:customStyle="1" w:styleId="PageHeading">
    <w:name w:val="Page Heading"/>
    <w:basedOn w:val="Heading2"/>
    <w:uiPriority w:val="99"/>
    <w:qFormat/>
    <w:rsid w:val="00ED34FA"/>
    <w:pPr>
      <w:keepLines w:val="0"/>
      <w:pageBreakBefore w:val="0"/>
      <w:widowControl w:val="0"/>
      <w:suppressAutoHyphens/>
      <w:spacing w:before="0"/>
      <w:contextualSpacing/>
      <w:jc w:val="left"/>
    </w:pPr>
    <w:rPr>
      <w:rFonts w:ascii="Times New Roman" w:eastAsia="Times New Roman" w:hAnsi="Times New Roman" w:cs="Arial"/>
      <w:bCs w:val="0"/>
      <w:sz w:val="32"/>
      <w:szCs w:val="16"/>
      <w:u w:val="none"/>
    </w:rPr>
  </w:style>
  <w:style w:type="paragraph" w:customStyle="1" w:styleId="PlaceholderText2">
    <w:name w:val="Placeholder Text2"/>
    <w:basedOn w:val="Normal"/>
    <w:uiPriority w:val="99"/>
    <w:qFormat/>
    <w:rsid w:val="00ED34FA"/>
    <w:pPr>
      <w:keepNext/>
      <w:tabs>
        <w:tab w:val="num" w:pos="360"/>
      </w:tabs>
      <w:ind w:left="360" w:hanging="360"/>
      <w:contextualSpacing/>
      <w:outlineLvl w:val="0"/>
    </w:pPr>
    <w:rPr>
      <w:rFonts w:ascii="Verdana" w:eastAsia="MS Gothic" w:hAnsi="Verdana" w:cs="Times New Roman"/>
      <w:sz w:val="20"/>
    </w:rPr>
  </w:style>
  <w:style w:type="paragraph" w:customStyle="1" w:styleId="LightShading1">
    <w:name w:val="Light Shading1"/>
    <w:basedOn w:val="Normal"/>
    <w:uiPriority w:val="99"/>
    <w:qFormat/>
    <w:rsid w:val="00ED34FA"/>
    <w:pPr>
      <w:keepNext/>
      <w:tabs>
        <w:tab w:val="num" w:pos="1440"/>
      </w:tabs>
      <w:ind w:left="1800" w:hanging="360"/>
      <w:outlineLvl w:val="2"/>
    </w:pPr>
    <w:rPr>
      <w:rFonts w:ascii="Times New Roman" w:eastAsia="MS Gothic" w:hAnsi="Times New Roman" w:cs="Times New Roman"/>
      <w:sz w:val="24"/>
    </w:rPr>
  </w:style>
  <w:style w:type="paragraph" w:customStyle="1" w:styleId="LightList1">
    <w:name w:val="Light List1"/>
    <w:basedOn w:val="Normal"/>
    <w:uiPriority w:val="99"/>
    <w:qFormat/>
    <w:rsid w:val="00ED34FA"/>
    <w:pPr>
      <w:keepNext/>
      <w:tabs>
        <w:tab w:val="num" w:pos="2160"/>
      </w:tabs>
      <w:ind w:left="2520" w:hanging="360"/>
      <w:outlineLvl w:val="3"/>
    </w:pPr>
    <w:rPr>
      <w:rFonts w:ascii="Times New Roman" w:eastAsia="MS Gothic" w:hAnsi="Times New Roman" w:cs="Times New Roman"/>
      <w:sz w:val="24"/>
    </w:rPr>
  </w:style>
  <w:style w:type="paragraph" w:customStyle="1" w:styleId="LightGrid1">
    <w:name w:val="Light Grid1"/>
    <w:basedOn w:val="Normal"/>
    <w:uiPriority w:val="99"/>
    <w:qFormat/>
    <w:rsid w:val="00ED34FA"/>
    <w:pPr>
      <w:keepNext/>
      <w:tabs>
        <w:tab w:val="num" w:pos="2880"/>
      </w:tabs>
      <w:ind w:left="3240" w:hanging="360"/>
      <w:outlineLvl w:val="4"/>
    </w:pPr>
    <w:rPr>
      <w:rFonts w:ascii="Times New Roman" w:eastAsia="MS Gothic" w:hAnsi="Times New Roman" w:cs="Times New Roman"/>
      <w:sz w:val="24"/>
    </w:rPr>
  </w:style>
  <w:style w:type="paragraph" w:customStyle="1" w:styleId="MediumShading11">
    <w:name w:val="Medium Shading 11"/>
    <w:basedOn w:val="Normal"/>
    <w:uiPriority w:val="99"/>
    <w:qFormat/>
    <w:rsid w:val="00ED34FA"/>
    <w:pPr>
      <w:keepNext/>
      <w:tabs>
        <w:tab w:val="num" w:pos="3600"/>
      </w:tabs>
      <w:ind w:left="3960" w:hanging="360"/>
      <w:outlineLvl w:val="5"/>
    </w:pPr>
    <w:rPr>
      <w:rFonts w:ascii="Times New Roman" w:eastAsia="MS Gothic" w:hAnsi="Times New Roman" w:cs="Times New Roman"/>
      <w:sz w:val="24"/>
    </w:rPr>
  </w:style>
  <w:style w:type="paragraph" w:customStyle="1" w:styleId="MediumShading21">
    <w:name w:val="Medium Shading 21"/>
    <w:basedOn w:val="Normal"/>
    <w:uiPriority w:val="99"/>
    <w:qFormat/>
    <w:rsid w:val="00ED34FA"/>
    <w:pPr>
      <w:keepNext/>
      <w:tabs>
        <w:tab w:val="num" w:pos="4320"/>
      </w:tabs>
      <w:ind w:left="4680" w:hanging="360"/>
      <w:outlineLvl w:val="6"/>
    </w:pPr>
    <w:rPr>
      <w:rFonts w:ascii="Times New Roman" w:eastAsia="MS Gothic" w:hAnsi="Times New Roman" w:cs="Times New Roman"/>
      <w:sz w:val="24"/>
    </w:rPr>
  </w:style>
  <w:style w:type="paragraph" w:customStyle="1" w:styleId="MediumList11">
    <w:name w:val="Medium List 11"/>
    <w:basedOn w:val="Normal"/>
    <w:uiPriority w:val="99"/>
    <w:qFormat/>
    <w:rsid w:val="00ED34FA"/>
    <w:pPr>
      <w:keepNext/>
      <w:tabs>
        <w:tab w:val="num" w:pos="5040"/>
      </w:tabs>
      <w:ind w:left="5400" w:hanging="360"/>
      <w:outlineLvl w:val="7"/>
    </w:pPr>
    <w:rPr>
      <w:rFonts w:ascii="Times New Roman" w:eastAsia="MS Gothic" w:hAnsi="Times New Roman" w:cs="Times New Roman"/>
      <w:sz w:val="24"/>
    </w:rPr>
  </w:style>
  <w:style w:type="paragraph" w:customStyle="1" w:styleId="MediumList21">
    <w:name w:val="Medium List 21"/>
    <w:basedOn w:val="Normal"/>
    <w:uiPriority w:val="99"/>
    <w:qFormat/>
    <w:rsid w:val="00ED34FA"/>
    <w:pPr>
      <w:keepNext/>
      <w:tabs>
        <w:tab w:val="num" w:pos="5760"/>
      </w:tabs>
      <w:ind w:left="6120" w:hanging="360"/>
      <w:outlineLvl w:val="8"/>
    </w:pPr>
    <w:rPr>
      <w:rFonts w:ascii="Times New Roman" w:eastAsia="MS Gothic" w:hAnsi="Times New Roman" w:cs="Times New Roman"/>
      <w:sz w:val="24"/>
    </w:rPr>
  </w:style>
  <w:style w:type="character" w:customStyle="1" w:styleId="NoterefInText">
    <w:name w:val="_NoterefInText"/>
    <w:uiPriority w:val="99"/>
    <w:rsid w:val="00ED34FA"/>
    <w:rPr>
      <w:rFonts w:ascii="New Baskerville" w:hAnsi="New Baskerville" w:cs="New Baskerville" w:hint="default"/>
      <w:color w:val="000000"/>
    </w:rPr>
  </w:style>
  <w:style w:type="character" w:customStyle="1" w:styleId="postauthor">
    <w:name w:val="postauthor"/>
    <w:basedOn w:val="DefaultParagraphFont"/>
    <w:rsid w:val="00ED34FA"/>
  </w:style>
  <w:style w:type="character" w:customStyle="1" w:styleId="span">
    <w:name w:val="span"/>
    <w:basedOn w:val="DefaultParagraphFont"/>
    <w:rsid w:val="00ED34FA"/>
  </w:style>
  <w:style w:type="character" w:customStyle="1" w:styleId="maintitle">
    <w:name w:val="maintitle"/>
    <w:basedOn w:val="DefaultParagraphFont"/>
    <w:rsid w:val="00ED34FA"/>
  </w:style>
  <w:style w:type="character" w:customStyle="1" w:styleId="thirdparty-logo">
    <w:name w:val="thirdparty-logo"/>
    <w:basedOn w:val="DefaultParagraphFont"/>
    <w:rsid w:val="00ED34FA"/>
  </w:style>
  <w:style w:type="character" w:customStyle="1" w:styleId="vcard">
    <w:name w:val="vcard"/>
    <w:basedOn w:val="DefaultParagraphFont"/>
    <w:rsid w:val="00ED34FA"/>
  </w:style>
  <w:style w:type="character" w:customStyle="1" w:styleId="print-footnote">
    <w:name w:val="print-footnote"/>
    <w:basedOn w:val="DefaultParagraphFont"/>
    <w:rsid w:val="00ED34FA"/>
  </w:style>
  <w:style w:type="character" w:customStyle="1" w:styleId="datestring">
    <w:name w:val="datestring"/>
    <w:basedOn w:val="DefaultParagraphFont"/>
    <w:rsid w:val="00ED34FA"/>
  </w:style>
  <w:style w:type="character" w:customStyle="1" w:styleId="org">
    <w:name w:val="org"/>
    <w:basedOn w:val="DefaultParagraphFont"/>
    <w:rsid w:val="00ED34FA"/>
  </w:style>
  <w:style w:type="character" w:customStyle="1" w:styleId="gptad">
    <w:name w:val="gptad"/>
    <w:basedOn w:val="DefaultParagraphFont"/>
    <w:rsid w:val="00ED34FA"/>
  </w:style>
  <w:style w:type="character" w:customStyle="1" w:styleId="creditline">
    <w:name w:val="creditline"/>
    <w:basedOn w:val="DefaultParagraphFont"/>
    <w:rsid w:val="00ED34FA"/>
  </w:style>
  <w:style w:type="character" w:customStyle="1" w:styleId="grd">
    <w:name w:val="grd"/>
    <w:basedOn w:val="DefaultParagraphFont"/>
    <w:rsid w:val="00ED34FA"/>
  </w:style>
  <w:style w:type="character" w:customStyle="1" w:styleId="created">
    <w:name w:val="created"/>
    <w:basedOn w:val="DefaultParagraphFont"/>
    <w:rsid w:val="00ED34FA"/>
  </w:style>
  <w:style w:type="character" w:customStyle="1" w:styleId="changed">
    <w:name w:val="changed"/>
    <w:basedOn w:val="DefaultParagraphFont"/>
    <w:rsid w:val="00ED34FA"/>
  </w:style>
  <w:style w:type="character" w:customStyle="1" w:styleId="article-author-name">
    <w:name w:val="article-author-name"/>
    <w:basedOn w:val="DefaultParagraphFont"/>
    <w:rsid w:val="00ED34FA"/>
  </w:style>
  <w:style w:type="character" w:customStyle="1" w:styleId="bioexcerpt">
    <w:name w:val="bio_excerpt"/>
    <w:basedOn w:val="DefaultParagraphFont"/>
    <w:rsid w:val="00ED34FA"/>
  </w:style>
  <w:style w:type="character" w:customStyle="1" w:styleId="commentcount">
    <w:name w:val="comment_count"/>
    <w:basedOn w:val="DefaultParagraphFont"/>
    <w:rsid w:val="00ED34FA"/>
  </w:style>
  <w:style w:type="character" w:customStyle="1" w:styleId="searchtermshighlighted">
    <w:name w:val="searchtermshighlighted"/>
    <w:basedOn w:val="DefaultParagraphFont"/>
    <w:rsid w:val="00ED34FA"/>
  </w:style>
  <w:style w:type="character" w:customStyle="1" w:styleId="contributornametrigger">
    <w:name w:val="contributornametrigger"/>
    <w:basedOn w:val="DefaultParagraphFont"/>
    <w:rsid w:val="00ED34FA"/>
  </w:style>
  <w:style w:type="character" w:customStyle="1" w:styleId="bylinepipe">
    <w:name w:val="bylinepipe"/>
    <w:basedOn w:val="DefaultParagraphFont"/>
    <w:rsid w:val="00ED34FA"/>
  </w:style>
  <w:style w:type="character" w:customStyle="1" w:styleId="lucenesearchresulturlb">
    <w:name w:val="lucene_search_result_url_b"/>
    <w:basedOn w:val="DefaultParagraphFont"/>
    <w:rsid w:val="00ED34FA"/>
  </w:style>
  <w:style w:type="character" w:customStyle="1" w:styleId="faculty-title">
    <w:name w:val="faculty-title"/>
    <w:basedOn w:val="DefaultParagraphFont"/>
    <w:rsid w:val="00ED34FA"/>
  </w:style>
  <w:style w:type="character" w:customStyle="1" w:styleId="volume">
    <w:name w:val="volume"/>
    <w:basedOn w:val="DefaultParagraphFont"/>
    <w:rsid w:val="00ED34FA"/>
  </w:style>
  <w:style w:type="character" w:customStyle="1" w:styleId="issue">
    <w:name w:val="issue"/>
    <w:basedOn w:val="DefaultParagraphFont"/>
    <w:rsid w:val="00ED34FA"/>
  </w:style>
  <w:style w:type="character" w:customStyle="1" w:styleId="pages">
    <w:name w:val="pages"/>
    <w:basedOn w:val="DefaultParagraphFont"/>
    <w:rsid w:val="00ED34FA"/>
  </w:style>
  <w:style w:type="character" w:customStyle="1" w:styleId="person">
    <w:name w:val="person"/>
    <w:basedOn w:val="DefaultParagraphFont"/>
    <w:rsid w:val="00ED34FA"/>
  </w:style>
  <w:style w:type="character" w:customStyle="1" w:styleId="corresponding">
    <w:name w:val="corresponding"/>
    <w:basedOn w:val="DefaultParagraphFont"/>
    <w:rsid w:val="00ED34FA"/>
  </w:style>
  <w:style w:type="character" w:customStyle="1" w:styleId="dropcap">
    <w:name w:val="dropcap"/>
    <w:basedOn w:val="DefaultParagraphFont"/>
    <w:rsid w:val="00ED34FA"/>
  </w:style>
  <w:style w:type="character" w:customStyle="1" w:styleId="post-time">
    <w:name w:val="post-time"/>
    <w:basedOn w:val="DefaultParagraphFont"/>
    <w:rsid w:val="00ED34FA"/>
  </w:style>
  <w:style w:type="character" w:customStyle="1" w:styleId="post-category">
    <w:name w:val="post-category"/>
    <w:basedOn w:val="DefaultParagraphFont"/>
    <w:rsid w:val="00ED34FA"/>
  </w:style>
  <w:style w:type="character" w:customStyle="1" w:styleId="A10">
    <w:name w:val="A10"/>
    <w:uiPriority w:val="99"/>
    <w:rsid w:val="00ED34FA"/>
    <w:rPr>
      <w:rFonts w:ascii="Trebuchet MS" w:hAnsi="Trebuchet MS" w:cs="Trebuchet MS" w:hint="default"/>
      <w:color w:val="000000"/>
      <w:sz w:val="11"/>
      <w:szCs w:val="11"/>
    </w:rPr>
  </w:style>
  <w:style w:type="character" w:customStyle="1" w:styleId="posted-and-updated">
    <w:name w:val="posted-and-updated"/>
    <w:basedOn w:val="DefaultParagraphFont"/>
    <w:rsid w:val="00ED34FA"/>
  </w:style>
  <w:style w:type="character" w:customStyle="1" w:styleId="label">
    <w:name w:val="label"/>
    <w:basedOn w:val="DefaultParagraphFont"/>
    <w:rsid w:val="00ED34FA"/>
  </w:style>
  <w:style w:type="character" w:customStyle="1" w:styleId="contrib-degrees">
    <w:name w:val="contrib-degrees"/>
    <w:basedOn w:val="DefaultParagraphFont"/>
    <w:rsid w:val="00ED34FA"/>
  </w:style>
  <w:style w:type="character" w:customStyle="1" w:styleId="contrib-on-behalf-of">
    <w:name w:val="contrib-on-behalf-of"/>
    <w:basedOn w:val="DefaultParagraphFont"/>
    <w:rsid w:val="00ED34FA"/>
  </w:style>
  <w:style w:type="character" w:customStyle="1" w:styleId="pubtime">
    <w:name w:val="pubtime"/>
    <w:basedOn w:val="DefaultParagraphFont"/>
    <w:rsid w:val="00ED34FA"/>
  </w:style>
  <w:style w:type="character" w:customStyle="1" w:styleId="fbcommentscount">
    <w:name w:val="fb_comments_count"/>
    <w:basedOn w:val="DefaultParagraphFont"/>
    <w:rsid w:val="00ED34FA"/>
  </w:style>
  <w:style w:type="character" w:customStyle="1" w:styleId="stsharethiscustom">
    <w:name w:val="st_sharethis_custom"/>
    <w:basedOn w:val="DefaultParagraphFont"/>
    <w:rsid w:val="00ED34FA"/>
  </w:style>
  <w:style w:type="character" w:customStyle="1" w:styleId="post-date">
    <w:name w:val="post-date"/>
    <w:basedOn w:val="DefaultParagraphFont"/>
    <w:rsid w:val="00ED34FA"/>
  </w:style>
  <w:style w:type="character" w:customStyle="1" w:styleId="link-external">
    <w:name w:val="link-external"/>
    <w:basedOn w:val="DefaultParagraphFont"/>
    <w:rsid w:val="00ED34FA"/>
  </w:style>
  <w:style w:type="character" w:customStyle="1" w:styleId="a-size-large">
    <w:name w:val="a-size-large"/>
    <w:basedOn w:val="DefaultParagraphFont"/>
    <w:rsid w:val="00ED34FA"/>
  </w:style>
  <w:style w:type="character" w:customStyle="1" w:styleId="a-size-medium">
    <w:name w:val="a-size-medium"/>
    <w:basedOn w:val="DefaultParagraphFont"/>
    <w:rsid w:val="00ED34FA"/>
  </w:style>
  <w:style w:type="character" w:customStyle="1" w:styleId="contribution">
    <w:name w:val="contribution"/>
    <w:basedOn w:val="DefaultParagraphFont"/>
    <w:rsid w:val="00ED34FA"/>
  </w:style>
  <w:style w:type="character" w:customStyle="1" w:styleId="a-color-secondary">
    <w:name w:val="a-color-secondary"/>
    <w:basedOn w:val="DefaultParagraphFont"/>
    <w:rsid w:val="00ED34FA"/>
  </w:style>
  <w:style w:type="character" w:customStyle="1" w:styleId="ui-author">
    <w:name w:val="ui-author"/>
    <w:basedOn w:val="DefaultParagraphFont"/>
    <w:rsid w:val="00ED34FA"/>
  </w:style>
  <w:style w:type="character" w:customStyle="1" w:styleId="ui-staffline">
    <w:name w:val="ui-staffline"/>
    <w:basedOn w:val="DefaultParagraphFont"/>
    <w:rsid w:val="00ED34FA"/>
  </w:style>
  <w:style w:type="character" w:customStyle="1" w:styleId="value">
    <w:name w:val="value"/>
    <w:basedOn w:val="DefaultParagraphFont"/>
    <w:rsid w:val="00ED34FA"/>
  </w:style>
  <w:style w:type="character" w:customStyle="1" w:styleId="specialissuelabel">
    <w:name w:val="specialissuelabel"/>
    <w:basedOn w:val="DefaultParagraphFont"/>
    <w:rsid w:val="00ED34FA"/>
  </w:style>
  <w:style w:type="character" w:customStyle="1" w:styleId="wp-smiley">
    <w:name w:val="wp-smiley"/>
    <w:basedOn w:val="DefaultParagraphFont"/>
    <w:rsid w:val="00ED34FA"/>
  </w:style>
  <w:style w:type="character" w:customStyle="1" w:styleId="meta-prep">
    <w:name w:val="meta-prep"/>
    <w:basedOn w:val="DefaultParagraphFont"/>
    <w:rsid w:val="00ED34FA"/>
  </w:style>
  <w:style w:type="character" w:customStyle="1" w:styleId="artjournal">
    <w:name w:val="art_journal"/>
    <w:basedOn w:val="DefaultParagraphFont"/>
    <w:rsid w:val="00ED34FA"/>
  </w:style>
  <w:style w:type="character" w:customStyle="1" w:styleId="artdatevolumeissuepart">
    <w:name w:val="art_datevolumeissuepart"/>
    <w:basedOn w:val="DefaultParagraphFont"/>
    <w:rsid w:val="00ED34FA"/>
  </w:style>
  <w:style w:type="character" w:customStyle="1" w:styleId="artpages">
    <w:name w:val="art_pages"/>
    <w:basedOn w:val="DefaultParagraphFont"/>
    <w:rsid w:val="00ED34FA"/>
  </w:style>
  <w:style w:type="character" w:customStyle="1" w:styleId="singlehighlightclass">
    <w:name w:val="single_highlight_class"/>
    <w:basedOn w:val="DefaultParagraphFont"/>
    <w:rsid w:val="00ED34FA"/>
  </w:style>
  <w:style w:type="character" w:customStyle="1" w:styleId="degree">
    <w:name w:val="degree"/>
    <w:basedOn w:val="DefaultParagraphFont"/>
    <w:rsid w:val="00ED34FA"/>
  </w:style>
  <w:style w:type="character" w:customStyle="1" w:styleId="major">
    <w:name w:val="major"/>
    <w:basedOn w:val="DefaultParagraphFont"/>
    <w:rsid w:val="00ED34FA"/>
  </w:style>
  <w:style w:type="character" w:customStyle="1" w:styleId="views">
    <w:name w:val="views"/>
    <w:basedOn w:val="DefaultParagraphFont"/>
    <w:rsid w:val="00ED34FA"/>
  </w:style>
  <w:style w:type="character" w:customStyle="1" w:styleId="stmainservices">
    <w:name w:val="stmainservices"/>
    <w:basedOn w:val="DefaultParagraphFont"/>
    <w:rsid w:val="00ED34FA"/>
  </w:style>
  <w:style w:type="character" w:customStyle="1" w:styleId="stbubblehcount">
    <w:name w:val="stbubble_hcount"/>
    <w:basedOn w:val="DefaultParagraphFont"/>
    <w:rsid w:val="00ED34FA"/>
  </w:style>
  <w:style w:type="character" w:customStyle="1" w:styleId="article-author">
    <w:name w:val="article-author"/>
    <w:basedOn w:val="DefaultParagraphFont"/>
    <w:rsid w:val="00ED34FA"/>
  </w:style>
  <w:style w:type="character" w:customStyle="1" w:styleId="tolocaltime">
    <w:name w:val="tolocaltime"/>
    <w:basedOn w:val="DefaultParagraphFont"/>
    <w:rsid w:val="00ED34FA"/>
  </w:style>
  <w:style w:type="character" w:customStyle="1" w:styleId="pb-byline">
    <w:name w:val="pb-byline"/>
    <w:basedOn w:val="DefaultParagraphFont"/>
    <w:rsid w:val="00ED34FA"/>
  </w:style>
  <w:style w:type="character" w:customStyle="1" w:styleId="pb-timestamp">
    <w:name w:val="pb-timestamp"/>
    <w:basedOn w:val="DefaultParagraphFont"/>
    <w:rsid w:val="00ED34FA"/>
  </w:style>
  <w:style w:type="character" w:customStyle="1" w:styleId="posted-on">
    <w:name w:val="posted-on"/>
    <w:basedOn w:val="DefaultParagraphFont"/>
    <w:rsid w:val="00ED34FA"/>
  </w:style>
  <w:style w:type="character" w:customStyle="1" w:styleId="even">
    <w:name w:val="even"/>
    <w:basedOn w:val="DefaultParagraphFont"/>
    <w:rsid w:val="00ED34FA"/>
  </w:style>
  <w:style w:type="character" w:customStyle="1" w:styleId="cat-date-line4">
    <w:name w:val="cat-date-line4"/>
    <w:basedOn w:val="DefaultParagraphFont"/>
    <w:rsid w:val="00ED34FA"/>
  </w:style>
  <w:style w:type="character" w:customStyle="1" w:styleId="articledate0">
    <w:name w:val="articledate"/>
    <w:basedOn w:val="DefaultParagraphFont"/>
    <w:rsid w:val="00ED34FA"/>
  </w:style>
  <w:style w:type="character" w:customStyle="1" w:styleId="separator">
    <w:name w:val="separator"/>
    <w:basedOn w:val="DefaultParagraphFont"/>
    <w:rsid w:val="00ED34FA"/>
  </w:style>
  <w:style w:type="character" w:customStyle="1" w:styleId="post-byline">
    <w:name w:val="post-byline"/>
    <w:basedOn w:val="DefaultParagraphFont"/>
    <w:rsid w:val="00ED34FA"/>
  </w:style>
  <w:style w:type="character" w:customStyle="1" w:styleId="upper">
    <w:name w:val="upper"/>
    <w:basedOn w:val="DefaultParagraphFont"/>
    <w:rsid w:val="00ED34FA"/>
  </w:style>
  <w:style w:type="character" w:customStyle="1" w:styleId="fa">
    <w:name w:val="fa"/>
    <w:basedOn w:val="DefaultParagraphFont"/>
    <w:rsid w:val="00ED34FA"/>
  </w:style>
  <w:style w:type="character" w:customStyle="1" w:styleId="longname">
    <w:name w:val="longname"/>
    <w:basedOn w:val="DefaultParagraphFont"/>
    <w:rsid w:val="00ED34FA"/>
  </w:style>
  <w:style w:type="character" w:customStyle="1" w:styleId="echocontainer">
    <w:name w:val="echo_container"/>
    <w:basedOn w:val="DefaultParagraphFont"/>
    <w:rsid w:val="00ED34FA"/>
  </w:style>
  <w:style w:type="character" w:customStyle="1" w:styleId="comment-display">
    <w:name w:val="comment-display"/>
    <w:basedOn w:val="DefaultParagraphFont"/>
    <w:rsid w:val="00ED34FA"/>
  </w:style>
  <w:style w:type="character" w:customStyle="1" w:styleId="echo-counter">
    <w:name w:val="echo-counter"/>
    <w:basedOn w:val="DefaultParagraphFont"/>
    <w:rsid w:val="00ED34FA"/>
  </w:style>
  <w:style w:type="character" w:customStyle="1" w:styleId="discussion-policy">
    <w:name w:val="discussion-policy"/>
    <w:basedOn w:val="DefaultParagraphFont"/>
    <w:rsid w:val="00ED34FA"/>
  </w:style>
  <w:style w:type="character" w:customStyle="1" w:styleId="echo-apps-conversations-streamcaption">
    <w:name w:val="echo-apps-conversations-streamcaption"/>
    <w:basedOn w:val="DefaultParagraphFont"/>
    <w:rsid w:val="00ED34FA"/>
  </w:style>
  <w:style w:type="character" w:customStyle="1" w:styleId="echo-streamserver-controls-stream-item-text">
    <w:name w:val="echo-streamserver-controls-stream-item-text"/>
    <w:basedOn w:val="DefaultParagraphFont"/>
    <w:rsid w:val="00ED34FA"/>
  </w:style>
  <w:style w:type="character" w:customStyle="1" w:styleId="echo-streamserver-controls-facepile-more">
    <w:name w:val="echo-streamserver-controls-facepile-more"/>
    <w:basedOn w:val="DefaultParagraphFont"/>
    <w:rsid w:val="00ED34FA"/>
  </w:style>
  <w:style w:type="character" w:customStyle="1" w:styleId="echo-primaryfont">
    <w:name w:val="echo-primaryfont"/>
    <w:basedOn w:val="DefaultParagraphFont"/>
    <w:rsid w:val="00ED34FA"/>
  </w:style>
  <w:style w:type="character" w:customStyle="1" w:styleId="section">
    <w:name w:val="section"/>
    <w:basedOn w:val="DefaultParagraphFont"/>
    <w:rsid w:val="00ED34FA"/>
  </w:style>
  <w:style w:type="character" w:customStyle="1" w:styleId="wpsr-txt-headline">
    <w:name w:val="wpsr-txt-headline"/>
    <w:basedOn w:val="DefaultParagraphFont"/>
    <w:rsid w:val="00ED34FA"/>
  </w:style>
  <w:style w:type="character" w:customStyle="1" w:styleId="eza-dateline">
    <w:name w:val="eza-dateline"/>
    <w:basedOn w:val="DefaultParagraphFont"/>
    <w:rsid w:val="00ED34FA"/>
  </w:style>
  <w:style w:type="character" w:customStyle="1" w:styleId="eza-authors">
    <w:name w:val="eza-authors"/>
    <w:basedOn w:val="DefaultParagraphFont"/>
    <w:rsid w:val="00ED34FA"/>
  </w:style>
  <w:style w:type="character" w:customStyle="1" w:styleId="csmstaff">
    <w:name w:val="csm_staff"/>
    <w:basedOn w:val="DefaultParagraphFont"/>
    <w:rsid w:val="00ED34FA"/>
  </w:style>
  <w:style w:type="character" w:customStyle="1" w:styleId="article-timestamp">
    <w:name w:val="article-timestamp"/>
    <w:basedOn w:val="DefaultParagraphFont"/>
    <w:rsid w:val="00ED34FA"/>
  </w:style>
  <w:style w:type="character" w:customStyle="1" w:styleId="byline-text">
    <w:name w:val="byline-text"/>
    <w:basedOn w:val="DefaultParagraphFont"/>
    <w:rsid w:val="00ED34FA"/>
  </w:style>
  <w:style w:type="character" w:customStyle="1" w:styleId="slug-metadata-note">
    <w:name w:val="slug-metadata-note"/>
    <w:basedOn w:val="DefaultParagraphFont"/>
    <w:rsid w:val="00ED34FA"/>
  </w:style>
  <w:style w:type="character" w:customStyle="1" w:styleId="drop-capped">
    <w:name w:val="drop-capped"/>
    <w:basedOn w:val="DefaultParagraphFont"/>
    <w:rsid w:val="00ED34FA"/>
  </w:style>
  <w:style w:type="character" w:customStyle="1" w:styleId="metad">
    <w:name w:val="metad"/>
    <w:rsid w:val="00ED34FA"/>
  </w:style>
  <w:style w:type="character" w:customStyle="1" w:styleId="justify1">
    <w:name w:val="justify1"/>
    <w:rsid w:val="00ED34FA"/>
  </w:style>
  <w:style w:type="character" w:customStyle="1" w:styleId="StyleTimesNewRoman9pt">
    <w:name w:val="Style Times New Roman 9 pt"/>
    <w:rsid w:val="00ED34FA"/>
    <w:rPr>
      <w:sz w:val="20"/>
    </w:rPr>
  </w:style>
  <w:style w:type="character" w:customStyle="1" w:styleId="Style9ptItalicUnderline">
    <w:name w:val="Style 9 pt Italic Underline"/>
    <w:rsid w:val="00ED34FA"/>
    <w:rPr>
      <w:i/>
      <w:iCs/>
      <w:sz w:val="20"/>
      <w:u w:val="single"/>
    </w:rPr>
  </w:style>
  <w:style w:type="character" w:customStyle="1" w:styleId="aqj">
    <w:name w:val="aqj"/>
    <w:basedOn w:val="DefaultParagraphFont"/>
    <w:rsid w:val="00ED34FA"/>
  </w:style>
  <w:style w:type="character" w:customStyle="1" w:styleId="MediumGrid11">
    <w:name w:val="Medium Grid 11"/>
    <w:uiPriority w:val="99"/>
    <w:rsid w:val="00ED34FA"/>
    <w:rPr>
      <w:color w:val="808080"/>
    </w:rPr>
  </w:style>
  <w:style w:type="character" w:customStyle="1" w:styleId="Hyperlink3">
    <w:name w:val="Hyperlink.3"/>
    <w:basedOn w:val="DefaultParagraphFont"/>
    <w:rsid w:val="00ED34FA"/>
    <w:rPr>
      <w:sz w:val="18"/>
      <w:szCs w:val="18"/>
    </w:rPr>
  </w:style>
  <w:style w:type="character" w:customStyle="1" w:styleId="Hyperlink4">
    <w:name w:val="Hyperlink.4"/>
    <w:basedOn w:val="DefaultParagraphFont"/>
    <w:rsid w:val="00ED34FA"/>
    <w:rPr>
      <w:sz w:val="18"/>
      <w:szCs w:val="18"/>
    </w:rPr>
  </w:style>
  <w:style w:type="character" w:customStyle="1" w:styleId="SmallCharChar">
    <w:name w:val="Small Char Char"/>
    <w:basedOn w:val="DefaultParagraphFont"/>
    <w:rsid w:val="00ED34FA"/>
    <w:rPr>
      <w:sz w:val="17"/>
      <w:szCs w:val="24"/>
      <w:lang w:val="en-US" w:eastAsia="en-US" w:bidi="ar-SA"/>
    </w:rPr>
  </w:style>
  <w:style w:type="paragraph" w:customStyle="1" w:styleId="TagsFutura">
    <w:name w:val="TagsFutura"/>
    <w:basedOn w:val="Normal"/>
    <w:next w:val="Cites"/>
    <w:uiPriority w:val="99"/>
    <w:qFormat/>
    <w:rsid w:val="00ED34FA"/>
    <w:rPr>
      <w:rFonts w:ascii="Futura" w:eastAsia="Times" w:hAnsi="Futura"/>
      <w:b/>
      <w:caps/>
      <w:sz w:val="18"/>
      <w:szCs w:val="20"/>
    </w:rPr>
  </w:style>
  <w:style w:type="paragraph" w:customStyle="1" w:styleId="Style5">
    <w:name w:val="Style5"/>
    <w:basedOn w:val="Normal"/>
    <w:next w:val="Heading9"/>
    <w:uiPriority w:val="4"/>
    <w:qFormat/>
    <w:rsid w:val="00ED34FA"/>
    <w:rPr>
      <w:rFonts w:eastAsia="Times New Roman"/>
      <w:b/>
      <w:bCs/>
      <w:u w:val="single"/>
    </w:rPr>
  </w:style>
  <w:style w:type="paragraph" w:customStyle="1" w:styleId="LanguageEditing">
    <w:name w:val="Language Editing"/>
    <w:basedOn w:val="Normal"/>
    <w:link w:val="LanguageEditingChar"/>
    <w:qFormat/>
    <w:rsid w:val="00ED34FA"/>
    <w:rPr>
      <w:rFonts w:eastAsia="Times New Roman"/>
      <w:strike/>
    </w:rPr>
  </w:style>
  <w:style w:type="character" w:customStyle="1" w:styleId="LanguageEditingChar">
    <w:name w:val="Language Editing Char"/>
    <w:basedOn w:val="DefaultParagraphFont"/>
    <w:link w:val="LanguageEditing"/>
    <w:locked/>
    <w:rsid w:val="00ED34FA"/>
    <w:rPr>
      <w:rFonts w:ascii="Calibri" w:eastAsia="Times New Roman" w:hAnsi="Calibri" w:cs="Calibri"/>
      <w:strike/>
      <w:sz w:val="22"/>
    </w:rPr>
  </w:style>
  <w:style w:type="character" w:customStyle="1" w:styleId="ShrinkText">
    <w:name w:val="Shrink Text"/>
    <w:rsid w:val="00ED34FA"/>
    <w:rPr>
      <w:rFonts w:ascii="Times New Roman" w:hAnsi="Times New Roman"/>
      <w:sz w:val="16"/>
    </w:rPr>
  </w:style>
  <w:style w:type="character" w:customStyle="1" w:styleId="action-menu-toggled-item">
    <w:name w:val="action-menu-toggled-item"/>
    <w:basedOn w:val="DefaultParagraphFont"/>
    <w:rsid w:val="00ED34FA"/>
    <w:rPr>
      <w:rFonts w:ascii="Times New Roman" w:hAnsi="Times New Roman"/>
    </w:rPr>
  </w:style>
  <w:style w:type="character" w:customStyle="1" w:styleId="1Tag">
    <w:name w:val="1) Tag"/>
    <w:rsid w:val="00ED34FA"/>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ED34FA"/>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ED34FA"/>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ED34FA"/>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ED34FA"/>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qFormat/>
    <w:rsid w:val="00ED34FA"/>
    <w:pPr>
      <w:pBdr>
        <w:bottom w:val="single" w:sz="12" w:space="1" w:color="auto"/>
      </w:pBdr>
      <w:jc w:val="center"/>
      <w:outlineLvl w:val="0"/>
    </w:pPr>
    <w:rPr>
      <w:rFonts w:eastAsia="Times New Roman"/>
      <w:b/>
      <w:caps/>
      <w:sz w:val="40"/>
      <w:szCs w:val="40"/>
    </w:rPr>
  </w:style>
  <w:style w:type="character" w:customStyle="1" w:styleId="HeaderInitialChar">
    <w:name w:val="Header Initial Char"/>
    <w:link w:val="HeaderInitial"/>
    <w:rsid w:val="00ED34FA"/>
    <w:rPr>
      <w:rFonts w:ascii="Calibri" w:eastAsia="Times New Roman" w:hAnsi="Calibri" w:cs="Calibri"/>
      <w:b/>
      <w:caps/>
      <w:sz w:val="40"/>
      <w:szCs w:val="40"/>
    </w:rPr>
  </w:style>
  <w:style w:type="paragraph" w:customStyle="1" w:styleId="Analyticals">
    <w:name w:val="Analyticals"/>
    <w:basedOn w:val="Normal"/>
    <w:uiPriority w:val="99"/>
    <w:qFormat/>
    <w:rsid w:val="00ED34FA"/>
    <w:rPr>
      <w:rFonts w:eastAsia="Times New Roman"/>
      <w:smallCaps/>
    </w:rPr>
  </w:style>
  <w:style w:type="paragraph" w:customStyle="1" w:styleId="Strikethrough0">
    <w:name w:val="Strikethrough"/>
    <w:basedOn w:val="Normal"/>
    <w:link w:val="StrikethroughChar"/>
    <w:qFormat/>
    <w:rsid w:val="00ED34FA"/>
    <w:rPr>
      <w:strike/>
    </w:rPr>
  </w:style>
  <w:style w:type="character" w:customStyle="1" w:styleId="StrikethroughChar">
    <w:name w:val="Strikethrough Char"/>
    <w:basedOn w:val="DefaultParagraphFont"/>
    <w:link w:val="Strikethrough0"/>
    <w:rsid w:val="00ED34FA"/>
    <w:rPr>
      <w:rFonts w:ascii="Calibri" w:hAnsi="Calibri" w:cs="Calibri"/>
      <w:strike/>
      <w:sz w:val="22"/>
    </w:rPr>
  </w:style>
  <w:style w:type="character" w:styleId="SubtleReference">
    <w:name w:val="Subtle Reference"/>
    <w:basedOn w:val="DefaultParagraphFont"/>
    <w:uiPriority w:val="31"/>
    <w:qFormat/>
    <w:rsid w:val="00ED34FA"/>
    <w:rPr>
      <w:smallCaps/>
      <w:color w:val="5A5A5A" w:themeColor="text1" w:themeTint="A5"/>
    </w:rPr>
  </w:style>
  <w:style w:type="paragraph" w:customStyle="1" w:styleId="StyleCardtagNoSpacing1NoSpacing11NoSpacing2DebateTextRea">
    <w:name w:val="Style CardtagNo Spacing1No Spacing11No Spacing2Debate TextRea..."/>
    <w:basedOn w:val="Normal"/>
    <w:uiPriority w:val="99"/>
    <w:qFormat/>
    <w:rsid w:val="00ED34FA"/>
    <w:rPr>
      <w:rFonts w:asciiTheme="minorHAnsi" w:hAnsiTheme="minorHAnsi"/>
      <w:bCs/>
    </w:rPr>
  </w:style>
  <w:style w:type="paragraph" w:customStyle="1" w:styleId="Cardd">
    <w:name w:val="Cardd"/>
    <w:basedOn w:val="Normal"/>
    <w:uiPriority w:val="4"/>
    <w:qFormat/>
    <w:rsid w:val="00ED34FA"/>
    <w:pPr>
      <w:ind w:left="288" w:right="288"/>
    </w:pPr>
  </w:style>
  <w:style w:type="character" w:customStyle="1" w:styleId="BoxBoldUnderline">
    <w:name w:val="Box Bold Underline"/>
    <w:rsid w:val="00ED34FA"/>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qFormat/>
    <w:rsid w:val="00ED34FA"/>
    <w:rPr>
      <w:rFonts w:eastAsia="Times New Roman"/>
      <w:sz w:val="24"/>
    </w:rPr>
  </w:style>
  <w:style w:type="character" w:customStyle="1" w:styleId="NormalF6Char">
    <w:name w:val="Normal F6 Char"/>
    <w:link w:val="NormalF6"/>
    <w:rsid w:val="00ED34FA"/>
    <w:rPr>
      <w:rFonts w:ascii="Calibri" w:eastAsia="Times New Roman" w:hAnsi="Calibri" w:cs="Calibri"/>
    </w:rPr>
  </w:style>
  <w:style w:type="character" w:customStyle="1" w:styleId="Style9ptUnderline9">
    <w:name w:val="Style 9 pt Underline9"/>
    <w:rsid w:val="00ED34FA"/>
    <w:rPr>
      <w:sz w:val="20"/>
      <w:u w:val="single"/>
    </w:rPr>
  </w:style>
  <w:style w:type="character" w:customStyle="1" w:styleId="Style9ptBoldUnderline4">
    <w:name w:val="Style 9 pt Bold Underline4"/>
    <w:rsid w:val="00ED34FA"/>
    <w:rPr>
      <w:b/>
      <w:bCs/>
      <w:sz w:val="20"/>
      <w:u w:val="single"/>
    </w:rPr>
  </w:style>
  <w:style w:type="paragraph" w:customStyle="1" w:styleId="TagNew">
    <w:name w:val="Tag New"/>
    <w:uiPriority w:val="99"/>
    <w:qFormat/>
    <w:rsid w:val="00ED34FA"/>
    <w:rPr>
      <w:rFonts w:ascii="Times New Roman" w:hAnsi="Times New Roman" w:cs="Times New Roman"/>
      <w:b/>
      <w:szCs w:val="20"/>
    </w:rPr>
  </w:style>
  <w:style w:type="character" w:customStyle="1" w:styleId="Styleunderline11pt">
    <w:name w:val="Style underline + 11 pt"/>
    <w:rsid w:val="00ED34FA"/>
    <w:rPr>
      <w:rFonts w:ascii="Times New Roman" w:hAnsi="Times New Roman"/>
      <w:b w:val="0"/>
      <w:bCs/>
      <w:sz w:val="20"/>
      <w:u w:val="single"/>
    </w:rPr>
  </w:style>
  <w:style w:type="character" w:customStyle="1" w:styleId="Styleunderline11ptBoldBorderSinglesolidlineAuto">
    <w:name w:val="Style underline + 11 pt Bold Border: : (Single solid line Auto ..."/>
    <w:rsid w:val="00ED34FA"/>
    <w:rPr>
      <w:b/>
      <w:bCs/>
      <w:sz w:val="20"/>
      <w:u w:val="single"/>
      <w:bdr w:val="single" w:sz="4" w:space="0" w:color="auto"/>
    </w:rPr>
  </w:style>
  <w:style w:type="character" w:customStyle="1" w:styleId="postby">
    <w:name w:val="post_by"/>
    <w:rsid w:val="00ED34FA"/>
  </w:style>
  <w:style w:type="character" w:customStyle="1" w:styleId="postdate">
    <w:name w:val="post_date"/>
    <w:rsid w:val="00ED34FA"/>
  </w:style>
  <w:style w:type="character" w:customStyle="1" w:styleId="moretop">
    <w:name w:val="more_top"/>
    <w:rsid w:val="00ED34FA"/>
  </w:style>
  <w:style w:type="character" w:customStyle="1" w:styleId="Style11ptBoldUnderlineBorderSinglesolidlineAuto">
    <w:name w:val="Style 11 pt Bold Underline Border: : (Single solid line Auto  ..."/>
    <w:rsid w:val="00ED34FA"/>
    <w:rPr>
      <w:b/>
      <w:bCs/>
      <w:sz w:val="20"/>
      <w:u w:val="single"/>
      <w:bdr w:val="single" w:sz="4" w:space="0" w:color="auto"/>
    </w:rPr>
  </w:style>
  <w:style w:type="paragraph" w:customStyle="1" w:styleId="TagNew0">
    <w:name w:val="Tag_New"/>
    <w:uiPriority w:val="99"/>
    <w:qFormat/>
    <w:rsid w:val="00ED34FA"/>
    <w:rPr>
      <w:rFonts w:ascii="Times New Roman" w:eastAsia="Malgun Gothic" w:hAnsi="Times New Roman" w:cs="Times New Roman"/>
      <w:b/>
      <w:bCs/>
      <w:szCs w:val="26"/>
    </w:rPr>
  </w:style>
  <w:style w:type="paragraph" w:customStyle="1" w:styleId="TagNew1">
    <w:name w:val="Tag+New"/>
    <w:uiPriority w:val="99"/>
    <w:qFormat/>
    <w:rsid w:val="00ED34FA"/>
    <w:rPr>
      <w:rFonts w:ascii="Times New Roman" w:eastAsia="Calibri" w:hAnsi="Times New Roman" w:cs="Times New Roman"/>
      <w:b/>
      <w:szCs w:val="22"/>
    </w:rPr>
  </w:style>
  <w:style w:type="character" w:customStyle="1" w:styleId="Styleunderline11ptBold">
    <w:name w:val="Style underline + 11 pt Bold"/>
    <w:rsid w:val="00ED34FA"/>
    <w:rPr>
      <w:rFonts w:ascii="Times New Roman" w:hAnsi="Times New Roman"/>
      <w:b/>
      <w:bCs/>
      <w:sz w:val="20"/>
      <w:u w:val="single"/>
    </w:rPr>
  </w:style>
  <w:style w:type="paragraph" w:customStyle="1" w:styleId="FreeForm">
    <w:name w:val="Free Form"/>
    <w:autoRedefine/>
    <w:uiPriority w:val="99"/>
    <w:qFormat/>
    <w:rsid w:val="00ED34FA"/>
    <w:rPr>
      <w:rFonts w:ascii="Times New Roman" w:eastAsia="ヒラギノ角ゴ Pro W3" w:hAnsi="Times New Roman" w:cs="Times New Roman"/>
      <w:color w:val="000000"/>
      <w:sz w:val="20"/>
      <w:szCs w:val="20"/>
    </w:rPr>
  </w:style>
  <w:style w:type="character" w:customStyle="1" w:styleId="AuthorDateChar0">
    <w:name w:val="Author/Date Char"/>
    <w:link w:val="AuthorDate2"/>
    <w:locked/>
    <w:rsid w:val="00ED34FA"/>
    <w:rPr>
      <w:rFonts w:ascii="Times New Roman" w:eastAsia="Calibri" w:hAnsi="Times New Roman" w:cs="Times New Roman"/>
      <w:b/>
      <w:u w:val="single"/>
    </w:rPr>
  </w:style>
  <w:style w:type="paragraph" w:customStyle="1" w:styleId="AuthorDate2">
    <w:name w:val="Author/Date"/>
    <w:basedOn w:val="Normal"/>
    <w:link w:val="AuthorDateChar0"/>
    <w:qFormat/>
    <w:rsid w:val="00ED34FA"/>
    <w:rPr>
      <w:rFonts w:ascii="Times New Roman" w:eastAsia="Calibri" w:hAnsi="Times New Roman" w:cs="Times New Roman"/>
      <w:b/>
      <w:sz w:val="24"/>
      <w:u w:val="single"/>
    </w:rPr>
  </w:style>
  <w:style w:type="character" w:customStyle="1" w:styleId="Style11ptUnderline1">
    <w:name w:val="Style 11 pt Underline1"/>
    <w:basedOn w:val="DefaultParagraphFont"/>
    <w:rsid w:val="00ED34FA"/>
    <w:rPr>
      <w:sz w:val="20"/>
      <w:u w:val="single"/>
    </w:rPr>
  </w:style>
  <w:style w:type="character" w:customStyle="1" w:styleId="Style11ptBoldUnderline1">
    <w:name w:val="Style 11 pt Bold Underline1"/>
    <w:basedOn w:val="DefaultParagraphFont"/>
    <w:rsid w:val="00ED34FA"/>
    <w:rPr>
      <w:b/>
      <w:bCs/>
      <w:sz w:val="20"/>
      <w:u w:val="single"/>
    </w:rPr>
  </w:style>
  <w:style w:type="paragraph" w:customStyle="1" w:styleId="cnnstorypgraphtxt">
    <w:name w:val="cnn_storypgraphtxt"/>
    <w:basedOn w:val="Normal"/>
    <w:uiPriority w:val="99"/>
    <w:qFormat/>
    <w:rsid w:val="00ED34FA"/>
    <w:pPr>
      <w:spacing w:before="100" w:beforeAutospacing="1" w:after="100" w:afterAutospacing="1"/>
    </w:pPr>
    <w:rPr>
      <w:rFonts w:eastAsia="Times New Roman"/>
      <w:sz w:val="24"/>
    </w:rPr>
  </w:style>
  <w:style w:type="paragraph" w:customStyle="1" w:styleId="BoldandUnderlineCharCharCharCharChar">
    <w:name w:val="Bold and Underline Char Char Char Char Char"/>
    <w:basedOn w:val="Normal"/>
    <w:link w:val="BoldandUnderlineCharCharCharCharCharChar"/>
    <w:qFormat/>
    <w:rsid w:val="00ED34FA"/>
    <w:rPr>
      <w:rFonts w:eastAsia="Times New Roman"/>
      <w:b/>
      <w:u w:val="single"/>
    </w:rPr>
  </w:style>
  <w:style w:type="character" w:customStyle="1" w:styleId="BoldandUnderlineCharCharCharCharCharChar">
    <w:name w:val="Bold and Underline Char Char Char Char Char Char"/>
    <w:link w:val="BoldandUnderlineCharCharCharCharChar"/>
    <w:rsid w:val="00ED34FA"/>
    <w:rPr>
      <w:rFonts w:ascii="Calibri" w:eastAsia="Times New Roman" w:hAnsi="Calibri" w:cs="Calibri"/>
      <w:b/>
      <w:sz w:val="22"/>
      <w:u w:val="single"/>
    </w:rPr>
  </w:style>
  <w:style w:type="paragraph" w:customStyle="1" w:styleId="msonospacing0">
    <w:name w:val="msonospacing"/>
    <w:uiPriority w:val="99"/>
    <w:qFormat/>
    <w:rsid w:val="00ED34FA"/>
    <w:rPr>
      <w:rFonts w:ascii="Calibri" w:eastAsia="Calibri" w:hAnsi="Calibri" w:cs="Times New Roman"/>
      <w:sz w:val="22"/>
      <w:szCs w:val="20"/>
    </w:rPr>
  </w:style>
  <w:style w:type="character" w:customStyle="1" w:styleId="StyleCards12ptThickunderlineChar1">
    <w:name w:val="Style Cards + 12 pt Thick underline Char1"/>
    <w:rsid w:val="00ED34FA"/>
    <w:rPr>
      <w:sz w:val="24"/>
      <w:szCs w:val="24"/>
      <w:u w:val="thick"/>
    </w:rPr>
  </w:style>
  <w:style w:type="character" w:customStyle="1" w:styleId="story-author">
    <w:name w:val="story-author"/>
    <w:basedOn w:val="DefaultParagraphFont"/>
    <w:rsid w:val="00ED34FA"/>
  </w:style>
  <w:style w:type="character" w:customStyle="1" w:styleId="StyleUnderline3">
    <w:name w:val="Style Underline3"/>
    <w:basedOn w:val="DefaultParagraphFont"/>
    <w:rsid w:val="00ED34FA"/>
    <w:rPr>
      <w:u w:val="single"/>
    </w:rPr>
  </w:style>
  <w:style w:type="paragraph" w:customStyle="1" w:styleId="style47">
    <w:name w:val="style47"/>
    <w:basedOn w:val="Normal"/>
    <w:uiPriority w:val="99"/>
    <w:qFormat/>
    <w:rsid w:val="00ED34FA"/>
    <w:pPr>
      <w:spacing w:before="100" w:beforeAutospacing="1" w:after="100" w:afterAutospacing="1"/>
    </w:pPr>
    <w:rPr>
      <w:rFonts w:ascii="Times New Roman" w:eastAsia="Times New Roman" w:hAnsi="Times New Roman" w:cs="Times New Roman"/>
      <w:sz w:val="24"/>
    </w:rPr>
  </w:style>
  <w:style w:type="character" w:customStyle="1" w:styleId="Heading2Char1CharChar1Char">
    <w:name w:val="Heading 2 Char1 Char Char1 Char"/>
    <w:aliases w:val="Heading 2 Char Char Char Char1 Char,Heading 2 Char1 Char Char1 Char Char Char,Heading 2 Char Char Char Char1 Char Char Char"/>
    <w:basedOn w:val="DefaultParagraphFont"/>
    <w:qFormat/>
    <w:rsid w:val="00ED34FA"/>
    <w:rPr>
      <w:b/>
      <w:iCs/>
      <w:sz w:val="44"/>
      <w:szCs w:val="26"/>
      <w:u w:val="double"/>
    </w:rPr>
  </w:style>
  <w:style w:type="character" w:customStyle="1" w:styleId="UnderlineChar3">
    <w:name w:val="UnderlineChar"/>
    <w:rsid w:val="00ED34FA"/>
    <w:rPr>
      <w:sz w:val="24"/>
      <w:u w:val="single"/>
      <w:shd w:val="clear" w:color="auto" w:fill="auto"/>
    </w:rPr>
  </w:style>
  <w:style w:type="character" w:customStyle="1" w:styleId="stwlink1">
    <w:name w:val="stw_link1"/>
    <w:rsid w:val="00ED34FA"/>
    <w:rPr>
      <w:rFonts w:ascii="inherit" w:hAnsi="inherit" w:hint="default"/>
      <w:strike w:val="0"/>
      <w:dstrike w:val="0"/>
      <w:vanish w:val="0"/>
      <w:webHidden w:val="0"/>
      <w:color w:val="366388"/>
      <w:u w:val="none"/>
      <w:effect w:val="none"/>
      <w:specVanish w:val="0"/>
    </w:rPr>
  </w:style>
  <w:style w:type="character" w:customStyle="1" w:styleId="Styleunderline11ptBorderSinglesolidlineAuto05p">
    <w:name w:val="Style underline + 11 pt Border: : (Single solid line Auto  0.5 p..."/>
    <w:basedOn w:val="underline"/>
    <w:rsid w:val="00ED34FA"/>
    <w:rPr>
      <w:b/>
      <w:sz w:val="20"/>
      <w:u w:val="single"/>
      <w:bdr w:val="single" w:sz="4" w:space="0" w:color="auto"/>
    </w:rPr>
  </w:style>
  <w:style w:type="character" w:customStyle="1" w:styleId="Underline-Highlighted-WFU-Big">
    <w:name w:val="Underline-Highlighted-WFU-Big"/>
    <w:basedOn w:val="Underline-Highlighted-WFU"/>
    <w:uiPriority w:val="1"/>
    <w:qFormat/>
    <w:rsid w:val="00ED34FA"/>
    <w:rPr>
      <w:rFonts w:ascii="Times New Roman" w:hAnsi="Times New Roman"/>
      <w:b/>
      <w:sz w:val="24"/>
      <w:u w:val="single"/>
      <w:bdr w:val="single" w:sz="4" w:space="0" w:color="000000"/>
      <w:shd w:val="clear" w:color="auto" w:fill="BEFF7D"/>
    </w:rPr>
  </w:style>
  <w:style w:type="character" w:customStyle="1" w:styleId="StyleStyleStyleBold12ptCite11pt">
    <w:name w:val="Style Style Style Bold + 12 ptCite + 11 pt"/>
    <w:rsid w:val="00ED34FA"/>
    <w:rPr>
      <w:rFonts w:asciiTheme="minorHAnsi" w:hAnsiTheme="minorHAnsi" w:hint="default"/>
      <w:b/>
      <w:bCs/>
      <w:sz w:val="24"/>
      <w:u w:val="single"/>
    </w:rPr>
  </w:style>
  <w:style w:type="paragraph" w:customStyle="1" w:styleId="Indent0">
    <w:name w:val="Indent"/>
    <w:basedOn w:val="Normal"/>
    <w:autoRedefine/>
    <w:uiPriority w:val="99"/>
    <w:qFormat/>
    <w:rsid w:val="00ED34FA"/>
    <w:pPr>
      <w:ind w:left="288"/>
    </w:pPr>
  </w:style>
  <w:style w:type="paragraph" w:customStyle="1" w:styleId="CiteInfo">
    <w:name w:val="Cite Info"/>
    <w:basedOn w:val="Normal"/>
    <w:uiPriority w:val="99"/>
    <w:qFormat/>
    <w:rsid w:val="00ED34FA"/>
    <w:rPr>
      <w:rFonts w:ascii="Times New Roman" w:eastAsia="Times New Roman" w:hAnsi="Times New Roman"/>
      <w:szCs w:val="16"/>
    </w:rPr>
  </w:style>
  <w:style w:type="character" w:customStyle="1" w:styleId="illustration">
    <w:name w:val="illustration"/>
    <w:rsid w:val="00ED34FA"/>
  </w:style>
  <w:style w:type="character" w:customStyle="1" w:styleId="Style9pt">
    <w:name w:val="Style 9 pt"/>
    <w:basedOn w:val="DefaultParagraphFont"/>
    <w:rsid w:val="00ED34FA"/>
    <w:rPr>
      <w:rFonts w:ascii="Times New Roman" w:hAnsi="Times New Roman" w:cs="Times New Roman" w:hint="default"/>
      <w:sz w:val="20"/>
    </w:rPr>
  </w:style>
  <w:style w:type="character" w:customStyle="1" w:styleId="StyleUnderlineChar11ptBorderSinglesolidlineAuto1Char">
    <w:name w:val="Style Underline Char + 11 pt Border: : (Single solid line Auto  ...1 Char"/>
    <w:basedOn w:val="DefaultParagraphFont"/>
    <w:link w:val="StyleUnderlineChar11ptBorderSinglesolidlineAuto1"/>
    <w:locked/>
    <w:rsid w:val="00ED34FA"/>
    <w:rPr>
      <w:rFonts w:ascii="Times New Roman" w:eastAsia="Times New Roman" w:hAnsi="Times New Roman" w:cs="Times New Roman"/>
      <w:u w:val="single"/>
      <w:bdr w:val="single" w:sz="4" w:space="0" w:color="auto" w:frame="1"/>
    </w:rPr>
  </w:style>
  <w:style w:type="paragraph" w:customStyle="1" w:styleId="StyleUnderlineChar11ptBorderSinglesolidlineAuto1">
    <w:name w:val="Style Underline Char + 11 pt Border: : (Single solid line Auto  ...1"/>
    <w:link w:val="StyleUnderlineChar11ptBorderSinglesolidlineAuto1Char"/>
    <w:qFormat/>
    <w:rsid w:val="00ED34FA"/>
    <w:pPr>
      <w:pBdr>
        <w:top w:val="single" w:sz="4" w:space="0" w:color="auto"/>
        <w:left w:val="single" w:sz="4" w:space="0" w:color="auto"/>
        <w:bottom w:val="single" w:sz="4" w:space="0" w:color="auto"/>
        <w:right w:val="single" w:sz="4" w:space="0" w:color="auto"/>
      </w:pBdr>
      <w:spacing w:after="200" w:line="276" w:lineRule="auto"/>
    </w:pPr>
    <w:rPr>
      <w:rFonts w:ascii="Times New Roman" w:eastAsia="Times New Roman" w:hAnsi="Times New Roman" w:cs="Times New Roman"/>
      <w:u w:val="single"/>
      <w:bdr w:val="single" w:sz="4" w:space="0" w:color="auto" w:frame="1"/>
    </w:rPr>
  </w:style>
  <w:style w:type="character" w:customStyle="1" w:styleId="TagGreg">
    <w:name w:val="TagGreg"/>
    <w:basedOn w:val="DefaultParagraphFont"/>
    <w:uiPriority w:val="1"/>
    <w:qFormat/>
    <w:rsid w:val="00ED34FA"/>
    <w:rPr>
      <w:rFonts w:ascii="Arial" w:hAnsi="Arial"/>
      <w:b/>
      <w:sz w:val="24"/>
    </w:rPr>
  </w:style>
  <w:style w:type="character" w:customStyle="1" w:styleId="main">
    <w:name w:val="main"/>
    <w:rsid w:val="00ED34FA"/>
  </w:style>
  <w:style w:type="character" w:customStyle="1" w:styleId="mandelbrotrefrag">
    <w:name w:val="mandelbrot_refrag"/>
    <w:basedOn w:val="DefaultParagraphFont"/>
    <w:rsid w:val="00ED34FA"/>
  </w:style>
  <w:style w:type="paragraph" w:customStyle="1" w:styleId="rddateline">
    <w:name w:val="rddateline"/>
    <w:basedOn w:val="Normal"/>
    <w:uiPriority w:val="99"/>
    <w:qFormat/>
    <w:rsid w:val="00ED34FA"/>
  </w:style>
  <w:style w:type="paragraph" w:customStyle="1" w:styleId="rdheadline">
    <w:name w:val="rdheadline"/>
    <w:basedOn w:val="Normal"/>
    <w:uiPriority w:val="99"/>
    <w:qFormat/>
    <w:rsid w:val="00ED34FA"/>
    <w:pPr>
      <w:spacing w:before="100" w:beforeAutospacing="1" w:after="100" w:afterAutospacing="1"/>
    </w:pPr>
    <w:rPr>
      <w:rFonts w:ascii="Verdana" w:hAnsi="Verdana" w:cs="Times New Roman"/>
      <w:b/>
      <w:bCs/>
      <w:sz w:val="32"/>
      <w:szCs w:val="32"/>
    </w:rPr>
  </w:style>
  <w:style w:type="paragraph" w:customStyle="1" w:styleId="rdbyline">
    <w:name w:val="rdbyline"/>
    <w:basedOn w:val="Normal"/>
    <w:uiPriority w:val="99"/>
    <w:qFormat/>
    <w:rsid w:val="00ED34FA"/>
    <w:pPr>
      <w:spacing w:after="100" w:afterAutospacing="1"/>
    </w:pPr>
    <w:rPr>
      <w:rFonts w:ascii="Verdana" w:hAnsi="Verdana" w:cs="Times New Roman"/>
    </w:rPr>
  </w:style>
  <w:style w:type="character" w:customStyle="1" w:styleId="Heading2Char1">
    <w:name w:val="Heading2 Char"/>
    <w:link w:val="Heading20"/>
    <w:locked/>
    <w:rsid w:val="00ED34FA"/>
    <w:rPr>
      <w:rFonts w:ascii="Calibri" w:hAnsi="Calibri" w:cs="Calibri"/>
      <w:b/>
      <w:caps/>
    </w:rPr>
  </w:style>
  <w:style w:type="paragraph" w:customStyle="1" w:styleId="Heading20">
    <w:name w:val="Heading2"/>
    <w:basedOn w:val="Normal"/>
    <w:link w:val="Heading2Char1"/>
    <w:qFormat/>
    <w:rsid w:val="00ED34FA"/>
    <w:pPr>
      <w:jc w:val="center"/>
    </w:pPr>
    <w:rPr>
      <w:b/>
      <w:caps/>
      <w:sz w:val="24"/>
    </w:rPr>
  </w:style>
  <w:style w:type="character" w:customStyle="1" w:styleId="Header2Char">
    <w:name w:val="Header2 Char"/>
    <w:basedOn w:val="Heading2Char1"/>
    <w:link w:val="Header2"/>
    <w:locked/>
    <w:rsid w:val="00ED34FA"/>
    <w:rPr>
      <w:rFonts w:ascii="Calibri" w:hAnsi="Calibri" w:cs="Calibri"/>
      <w:b/>
      <w:caps/>
    </w:rPr>
  </w:style>
  <w:style w:type="paragraph" w:customStyle="1" w:styleId="Header2">
    <w:name w:val="Header2"/>
    <w:basedOn w:val="Heading20"/>
    <w:link w:val="Header2Char"/>
    <w:qFormat/>
    <w:rsid w:val="00ED34FA"/>
  </w:style>
  <w:style w:type="character" w:customStyle="1" w:styleId="UnderlinedcardChar1">
    <w:name w:val="Underlined card Char"/>
    <w:link w:val="Underlinedcard1"/>
    <w:locked/>
    <w:rsid w:val="00ED34FA"/>
    <w:rPr>
      <w:rFonts w:ascii="Calibri" w:hAnsi="Calibri" w:cs="Calibri"/>
      <w:u w:val="thick"/>
    </w:rPr>
  </w:style>
  <w:style w:type="paragraph" w:customStyle="1" w:styleId="Underlinedcard1">
    <w:name w:val="Underlined card"/>
    <w:basedOn w:val="Normal"/>
    <w:link w:val="UnderlinedcardChar1"/>
    <w:autoRedefine/>
    <w:qFormat/>
    <w:rsid w:val="00ED34FA"/>
    <w:pPr>
      <w:autoSpaceDE w:val="0"/>
      <w:autoSpaceDN w:val="0"/>
      <w:adjustRightInd w:val="0"/>
      <w:ind w:left="432" w:right="432"/>
      <w:jc w:val="both"/>
    </w:pPr>
    <w:rPr>
      <w:sz w:val="24"/>
      <w:u w:val="thick"/>
    </w:rPr>
  </w:style>
  <w:style w:type="character" w:customStyle="1" w:styleId="StyleHeading212ptChar">
    <w:name w:val="Style Heading2 + 12 pt Char"/>
    <w:link w:val="StyleHeading212pt"/>
    <w:locked/>
    <w:rsid w:val="00ED34FA"/>
    <w:rPr>
      <w:rFonts w:ascii="Calibri" w:hAnsi="Calibri" w:cs="Calibri"/>
      <w:b/>
      <w:bCs/>
      <w:caps/>
    </w:rPr>
  </w:style>
  <w:style w:type="paragraph" w:customStyle="1" w:styleId="StyleHeading212pt">
    <w:name w:val="Style Heading2 + 12 pt"/>
    <w:basedOn w:val="Heading20"/>
    <w:link w:val="StyleHeading212ptChar"/>
    <w:qFormat/>
    <w:rsid w:val="00ED34FA"/>
    <w:rPr>
      <w:bCs/>
    </w:rPr>
  </w:style>
  <w:style w:type="character" w:customStyle="1" w:styleId="Heading212ptChar">
    <w:name w:val="Heading2 + 12 pt Char"/>
    <w:basedOn w:val="StyleHeading212ptChar"/>
    <w:link w:val="Heading212pt"/>
    <w:locked/>
    <w:rsid w:val="00ED34FA"/>
    <w:rPr>
      <w:rFonts w:ascii="Calibri" w:hAnsi="Calibri" w:cs="Calibri"/>
      <w:b/>
      <w:bCs/>
      <w:caps/>
    </w:rPr>
  </w:style>
  <w:style w:type="paragraph" w:customStyle="1" w:styleId="Heading212pt">
    <w:name w:val="Heading2 + 12 pt"/>
    <w:basedOn w:val="StyleHeading212pt"/>
    <w:link w:val="Heading212ptChar"/>
    <w:qFormat/>
    <w:rsid w:val="00ED34FA"/>
  </w:style>
  <w:style w:type="paragraph" w:customStyle="1" w:styleId="highlightcardtext">
    <w:name w:val="highlight card text"/>
    <w:basedOn w:val="evidencetext"/>
    <w:uiPriority w:val="99"/>
    <w:qFormat/>
    <w:rsid w:val="00ED34FA"/>
    <w:pPr>
      <w:framePr w:hSpace="187" w:vSpace="187" w:wrap="around" w:vAnchor="text" w:hAnchor="text" w:y="1"/>
      <w:shd w:val="pct10" w:color="3366FF" w:fill="3366FF"/>
      <w:ind w:left="1440" w:right="2016"/>
    </w:pPr>
    <w:rPr>
      <w:rFonts w:cs="Times New Roman"/>
      <w:sz w:val="18"/>
      <w:u w:val="single"/>
    </w:rPr>
  </w:style>
  <w:style w:type="paragraph" w:customStyle="1" w:styleId="underlineevidencetext">
    <w:name w:val="underline evidence text"/>
    <w:basedOn w:val="evidencetext"/>
    <w:uiPriority w:val="99"/>
    <w:qFormat/>
    <w:rsid w:val="00ED34FA"/>
    <w:pPr>
      <w:ind w:left="1440" w:right="2016"/>
    </w:pPr>
    <w:rPr>
      <w:rFonts w:cs="Times New Roman"/>
      <w:sz w:val="18"/>
      <w:u w:val="single"/>
    </w:rPr>
  </w:style>
  <w:style w:type="paragraph" w:customStyle="1" w:styleId="underlinecard1">
    <w:name w:val="underline card"/>
    <w:basedOn w:val="Normal"/>
    <w:uiPriority w:val="99"/>
    <w:qFormat/>
    <w:rsid w:val="00ED34FA"/>
    <w:pPr>
      <w:ind w:left="1728" w:right="1728"/>
    </w:pPr>
    <w:rPr>
      <w:rFonts w:cs="Times New Roman"/>
      <w:sz w:val="18"/>
      <w:u w:val="single"/>
    </w:rPr>
  </w:style>
  <w:style w:type="paragraph" w:customStyle="1" w:styleId="CardsChar2">
    <w:name w:val="Cards Char2"/>
    <w:basedOn w:val="Normal"/>
    <w:uiPriority w:val="99"/>
    <w:qFormat/>
    <w:rsid w:val="00ED34FA"/>
    <w:pPr>
      <w:autoSpaceDE w:val="0"/>
      <w:autoSpaceDN w:val="0"/>
      <w:adjustRightInd w:val="0"/>
      <w:ind w:left="432" w:right="432"/>
      <w:jc w:val="both"/>
    </w:pPr>
    <w:rPr>
      <w:rFonts w:ascii="Georgia" w:hAnsi="Georgia" w:cs="Times New Roman"/>
    </w:rPr>
  </w:style>
  <w:style w:type="character" w:customStyle="1" w:styleId="CardTextCharCharCharCharChar">
    <w:name w:val="Card Text Char Char Char Char Char"/>
    <w:link w:val="CardTextCharCharCharChar"/>
    <w:locked/>
    <w:rsid w:val="00ED34FA"/>
    <w:rPr>
      <w:rFonts w:ascii="Arial" w:hAnsi="Arial" w:cs="Calibri"/>
      <w:sz w:val="18"/>
    </w:rPr>
  </w:style>
  <w:style w:type="paragraph" w:customStyle="1" w:styleId="CardTextCharCharCharChar">
    <w:name w:val="Card Text Char Char Char Char"/>
    <w:basedOn w:val="Normal"/>
    <w:link w:val="CardTextCharCharCharCharChar"/>
    <w:qFormat/>
    <w:rsid w:val="00ED34FA"/>
    <w:pPr>
      <w:ind w:left="1728" w:right="1728"/>
    </w:pPr>
    <w:rPr>
      <w:rFonts w:ascii="Arial" w:hAnsi="Arial"/>
      <w:sz w:val="18"/>
    </w:rPr>
  </w:style>
  <w:style w:type="paragraph" w:customStyle="1" w:styleId="WW-Default1">
    <w:name w:val="WW-Default1"/>
    <w:basedOn w:val="Normal"/>
    <w:qFormat/>
    <w:rsid w:val="00ED34FA"/>
    <w:pPr>
      <w:suppressAutoHyphens/>
    </w:pPr>
    <w:rPr>
      <w:rFonts w:ascii="Georgia" w:hAnsi="Georgia" w:cs="Times New Roman"/>
      <w:b/>
      <w:bCs/>
      <w:lang w:eastAsia="ar-SA"/>
    </w:rPr>
  </w:style>
  <w:style w:type="paragraph" w:customStyle="1" w:styleId="Normal110">
    <w:name w:val="Normal11"/>
    <w:basedOn w:val="Normal"/>
    <w:uiPriority w:val="99"/>
    <w:qFormat/>
    <w:rsid w:val="00ED34FA"/>
    <w:rPr>
      <w:rFonts w:ascii="Georgia" w:hAnsi="Georgia" w:cs="Times New Roman"/>
    </w:rPr>
  </w:style>
  <w:style w:type="character" w:customStyle="1" w:styleId="Heading51">
    <w:name w:val="Heading 51"/>
    <w:aliases w:val="Heading 5 Char Char Char,Heading 511"/>
    <w:rsid w:val="00ED34FA"/>
    <w:rPr>
      <w:b/>
      <w:bCs/>
      <w:iCs/>
      <w:szCs w:val="26"/>
      <w:lang w:val="en-US" w:eastAsia="en-US" w:bidi="ar-SA"/>
    </w:rPr>
  </w:style>
  <w:style w:type="character" w:customStyle="1" w:styleId="comments-post">
    <w:name w:val="comments-post"/>
    <w:basedOn w:val="DefaultParagraphFont"/>
    <w:rsid w:val="00ED34FA"/>
  </w:style>
  <w:style w:type="character" w:customStyle="1" w:styleId="underlinecardChar0">
    <w:name w:val="underline card Char"/>
    <w:rsid w:val="00ED34FA"/>
    <w:rPr>
      <w:rFonts w:ascii="Arial" w:hAnsi="Arial" w:cs="Arial" w:hint="default"/>
      <w:sz w:val="18"/>
      <w:szCs w:val="24"/>
      <w:u w:val="single"/>
      <w:lang w:val="en-US" w:eastAsia="en-US" w:bidi="ar-SA"/>
    </w:rPr>
  </w:style>
  <w:style w:type="character" w:customStyle="1" w:styleId="Irrelevant5fontChar">
    <w:name w:val="Irrelevant (5 font) Char"/>
    <w:rsid w:val="00ED34FA"/>
    <w:rPr>
      <w:sz w:val="10"/>
      <w:szCs w:val="10"/>
      <w:lang w:val="en-US" w:eastAsia="en-US" w:bidi="ar-SA"/>
    </w:rPr>
  </w:style>
  <w:style w:type="character" w:customStyle="1" w:styleId="Hyperlink13">
    <w:name w:val="Hyperlink13"/>
    <w:rsid w:val="00ED34FA"/>
    <w:rPr>
      <w:b w:val="0"/>
      <w:bCs w:val="0"/>
      <w:strike w:val="0"/>
      <w:dstrike w:val="0"/>
      <w:color w:val="008000"/>
      <w:sz w:val="20"/>
      <w:szCs w:val="20"/>
      <w:u w:val="none"/>
      <w:effect w:val="none"/>
    </w:rPr>
  </w:style>
  <w:style w:type="character" w:customStyle="1" w:styleId="standardcontent1">
    <w:name w:val="standardcontent1"/>
    <w:rsid w:val="00ED34FA"/>
    <w:rPr>
      <w:rFonts w:ascii="Arial" w:hAnsi="Arial" w:cs="Arial" w:hint="default"/>
      <w:strike w:val="0"/>
      <w:dstrike w:val="0"/>
      <w:sz w:val="24"/>
      <w:szCs w:val="24"/>
      <w:u w:val="none"/>
      <w:effect w:val="none"/>
    </w:rPr>
  </w:style>
  <w:style w:type="character" w:customStyle="1" w:styleId="Hyperlink40">
    <w:name w:val="Hyperlink4"/>
    <w:rsid w:val="00ED34FA"/>
    <w:rPr>
      <w:color w:val="000066"/>
      <w:u w:val="single"/>
    </w:rPr>
  </w:style>
  <w:style w:type="character" w:customStyle="1" w:styleId="rddeckline1">
    <w:name w:val="rddeckline1"/>
    <w:rsid w:val="00ED34FA"/>
    <w:rPr>
      <w:rFonts w:ascii="Verdana" w:hAnsi="Verdana" w:hint="default"/>
      <w:b/>
      <w:bCs/>
      <w:sz w:val="22"/>
      <w:szCs w:val="22"/>
    </w:rPr>
  </w:style>
  <w:style w:type="character" w:customStyle="1" w:styleId="contact1">
    <w:name w:val="contact1"/>
    <w:rsid w:val="00ED34FA"/>
    <w:rPr>
      <w:rFonts w:ascii="Tahoma" w:hAnsi="Tahoma" w:cs="Tahoma" w:hint="default"/>
      <w:color w:val="999999"/>
      <w:sz w:val="20"/>
      <w:szCs w:val="20"/>
    </w:rPr>
  </w:style>
  <w:style w:type="character" w:customStyle="1" w:styleId="credits1">
    <w:name w:val="credits1"/>
    <w:rsid w:val="00ED34FA"/>
    <w:rPr>
      <w:rFonts w:ascii="Tahoma" w:hAnsi="Tahoma" w:cs="Tahoma" w:hint="default"/>
      <w:color w:val="999999"/>
      <w:sz w:val="16"/>
      <w:szCs w:val="16"/>
    </w:rPr>
  </w:style>
  <w:style w:type="character" w:customStyle="1" w:styleId="CardsFont12ptCharCharCharChar">
    <w:name w:val="Cards + Font: 12 pt Char Char Char Char"/>
    <w:rsid w:val="00ED34FA"/>
    <w:rPr>
      <w:sz w:val="24"/>
      <w:szCs w:val="24"/>
      <w:u w:val="thick"/>
      <w:lang w:val="en-US" w:eastAsia="en-US" w:bidi="ar-SA"/>
    </w:rPr>
  </w:style>
  <w:style w:type="character" w:customStyle="1" w:styleId="StyleBoldText12pt10ptNotBoldKernat16pt">
    <w:name w:val="Style Bold Text 12 pt + 10 pt Not Bold Kern at 16 pt"/>
    <w:rsid w:val="00ED34FA"/>
    <w:rPr>
      <w:rFonts w:ascii="Times New Roman" w:eastAsia="Times New Roman" w:hAnsi="Times New Roman" w:cs="Times New Roman" w:hint="default"/>
      <w:b/>
      <w:bCs w:val="0"/>
      <w:i w:val="0"/>
      <w:iCs w:val="0"/>
      <w:strike w:val="0"/>
      <w:dstrike w:val="0"/>
      <w:color w:val="000000"/>
      <w:spacing w:val="0"/>
      <w:kern w:val="32"/>
      <w:position w:val="0"/>
      <w:sz w:val="32"/>
      <w:szCs w:val="32"/>
      <w:u w:val="none" w:color="000000"/>
      <w:effect w:val="none"/>
      <w:vertAlign w:val="baseline"/>
      <w:lang w:val="en-US"/>
    </w:rPr>
  </w:style>
  <w:style w:type="character" w:customStyle="1" w:styleId="bodytext11">
    <w:name w:val="bodytext1"/>
    <w:basedOn w:val="DefaultParagraphFont"/>
    <w:rsid w:val="00ED34FA"/>
  </w:style>
  <w:style w:type="character" w:customStyle="1" w:styleId="UnderlinedCards">
    <w:name w:val="Underlined Cards"/>
    <w:rsid w:val="00ED34FA"/>
    <w:rPr>
      <w:sz w:val="24"/>
      <w:szCs w:val="24"/>
      <w:u w:val="thick"/>
      <w:lang w:val="en-US" w:eastAsia="en-US" w:bidi="ar-SA"/>
    </w:rPr>
  </w:style>
  <w:style w:type="character" w:customStyle="1" w:styleId="highlightcardtextChar">
    <w:name w:val="highlight card text Char"/>
    <w:rsid w:val="00ED34FA"/>
    <w:rPr>
      <w:rFonts w:ascii="Arial" w:hAnsi="Arial" w:cs="Arial" w:hint="default"/>
      <w:color w:val="000000"/>
      <w:sz w:val="18"/>
      <w:szCs w:val="24"/>
      <w:u w:val="single"/>
      <w:lang w:val="en-US" w:eastAsia="en-US" w:bidi="ar-SA"/>
    </w:rPr>
  </w:style>
  <w:style w:type="character" w:customStyle="1" w:styleId="TagsChar4">
    <w:name w:val="Tags Char4"/>
    <w:rsid w:val="00ED34FA"/>
    <w:rPr>
      <w:b/>
      <w:bCs w:val="0"/>
      <w:lang w:val="en-US" w:eastAsia="en-US" w:bidi="ar-SA"/>
    </w:rPr>
  </w:style>
  <w:style w:type="character" w:customStyle="1" w:styleId="tightinline1">
    <w:name w:val="tightinline1"/>
    <w:rsid w:val="00ED34FA"/>
    <w:rPr>
      <w:rFonts w:ascii="Verdana" w:hAnsi="Verdana" w:hint="default"/>
      <w:vanish/>
      <w:webHidden w:val="0"/>
      <w:color w:val="000000"/>
      <w:sz w:val="20"/>
      <w:szCs w:val="20"/>
      <w:specVanish/>
    </w:rPr>
  </w:style>
  <w:style w:type="character" w:customStyle="1" w:styleId="Char31">
    <w:name w:val="Char31"/>
    <w:rsid w:val="00ED34FA"/>
    <w:rPr>
      <w:rFonts w:ascii="Arial Narrow" w:eastAsia="Batang" w:hAnsi="Arial Narrow" w:cs="Arial" w:hint="default"/>
      <w:b/>
      <w:bCs/>
      <w:iCs/>
      <w:sz w:val="24"/>
      <w:szCs w:val="28"/>
      <w:lang w:val="en-US" w:eastAsia="en-US" w:bidi="ar-SA"/>
    </w:rPr>
  </w:style>
  <w:style w:type="character" w:customStyle="1" w:styleId="Style7pt">
    <w:name w:val="Style 7 pt"/>
    <w:rsid w:val="00ED34FA"/>
    <w:rPr>
      <w:sz w:val="14"/>
    </w:rPr>
  </w:style>
  <w:style w:type="paragraph" w:customStyle="1" w:styleId="NormalCite">
    <w:name w:val="NormalCite"/>
    <w:link w:val="NormalCiteChar"/>
    <w:qFormat/>
    <w:rsid w:val="00ED34FA"/>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ED34FA"/>
    <w:rPr>
      <w:rFonts w:ascii="Times New Roman" w:eastAsiaTheme="minorHAnsi" w:hAnsi="Times New Roman" w:cs="Times New Roman"/>
      <w:sz w:val="18"/>
      <w:szCs w:val="22"/>
    </w:rPr>
  </w:style>
  <w:style w:type="numbering" w:customStyle="1" w:styleId="NoList32">
    <w:name w:val="No List32"/>
    <w:next w:val="NoList"/>
    <w:uiPriority w:val="99"/>
    <w:semiHidden/>
    <w:unhideWhenUsed/>
    <w:rsid w:val="00ED34FA"/>
  </w:style>
  <w:style w:type="numbering" w:customStyle="1" w:styleId="NoList42">
    <w:name w:val="No List42"/>
    <w:next w:val="NoList"/>
    <w:uiPriority w:val="99"/>
    <w:semiHidden/>
    <w:unhideWhenUsed/>
    <w:rsid w:val="00ED34FA"/>
  </w:style>
  <w:style w:type="numbering" w:customStyle="1" w:styleId="NoList33">
    <w:name w:val="No List33"/>
    <w:next w:val="NoList"/>
    <w:uiPriority w:val="99"/>
    <w:semiHidden/>
    <w:unhideWhenUsed/>
    <w:rsid w:val="00ED34FA"/>
  </w:style>
  <w:style w:type="numbering" w:customStyle="1" w:styleId="NoList43">
    <w:name w:val="No List43"/>
    <w:next w:val="NoList"/>
    <w:uiPriority w:val="99"/>
    <w:semiHidden/>
    <w:unhideWhenUsed/>
    <w:rsid w:val="00ED34FA"/>
  </w:style>
  <w:style w:type="character" w:customStyle="1" w:styleId="FontStyle177">
    <w:name w:val="Font Style177"/>
    <w:uiPriority w:val="99"/>
    <w:rsid w:val="00ED34FA"/>
    <w:rPr>
      <w:rFonts w:ascii="Times New Roman" w:hAnsi="Times New Roman" w:cs="Times New Roman"/>
      <w:sz w:val="20"/>
      <w:szCs w:val="20"/>
    </w:rPr>
  </w:style>
  <w:style w:type="character" w:customStyle="1" w:styleId="FontStyle173">
    <w:name w:val="Font Style173"/>
    <w:uiPriority w:val="99"/>
    <w:rsid w:val="00ED34FA"/>
    <w:rPr>
      <w:rFonts w:ascii="Times New Roman" w:hAnsi="Times New Roman" w:cs="Times New Roman"/>
      <w:sz w:val="14"/>
      <w:szCs w:val="14"/>
    </w:rPr>
  </w:style>
  <w:style w:type="character" w:customStyle="1" w:styleId="FontStyle151">
    <w:name w:val="Font Style151"/>
    <w:uiPriority w:val="99"/>
    <w:rsid w:val="00ED34FA"/>
    <w:rPr>
      <w:rFonts w:ascii="Arial Narrow" w:hAnsi="Arial Narrow" w:cs="Arial Narrow"/>
      <w:b/>
      <w:bCs/>
      <w:sz w:val="12"/>
      <w:szCs w:val="12"/>
    </w:rPr>
  </w:style>
  <w:style w:type="character" w:customStyle="1" w:styleId="FontStyle156">
    <w:name w:val="Font Style156"/>
    <w:uiPriority w:val="99"/>
    <w:rsid w:val="00ED34FA"/>
    <w:rPr>
      <w:rFonts w:ascii="Arial Narrow" w:hAnsi="Arial Narrow" w:cs="Arial Narrow"/>
      <w:sz w:val="8"/>
      <w:szCs w:val="8"/>
    </w:rPr>
  </w:style>
  <w:style w:type="character" w:customStyle="1" w:styleId="FontStyle160">
    <w:name w:val="Font Style160"/>
    <w:uiPriority w:val="99"/>
    <w:rsid w:val="00ED34FA"/>
    <w:rPr>
      <w:rFonts w:ascii="Times New Roman" w:hAnsi="Times New Roman" w:cs="Times New Roman"/>
      <w:b/>
      <w:bCs/>
      <w:sz w:val="20"/>
      <w:szCs w:val="20"/>
    </w:rPr>
  </w:style>
  <w:style w:type="character" w:customStyle="1" w:styleId="FontStyle178">
    <w:name w:val="Font Style178"/>
    <w:uiPriority w:val="99"/>
    <w:rsid w:val="00ED34FA"/>
    <w:rPr>
      <w:rFonts w:ascii="Times New Roman" w:hAnsi="Times New Roman" w:cs="Times New Roman"/>
      <w:sz w:val="18"/>
      <w:szCs w:val="18"/>
    </w:rPr>
  </w:style>
  <w:style w:type="paragraph" w:customStyle="1" w:styleId="Style140">
    <w:name w:val="Style14"/>
    <w:basedOn w:val="Normal"/>
    <w:uiPriority w:val="99"/>
    <w:qFormat/>
    <w:rsid w:val="00ED34FA"/>
    <w:pPr>
      <w:widowControl w:val="0"/>
      <w:autoSpaceDE w:val="0"/>
      <w:autoSpaceDN w:val="0"/>
      <w:adjustRightInd w:val="0"/>
      <w:spacing w:line="278" w:lineRule="exact"/>
      <w:jc w:val="both"/>
    </w:pPr>
    <w:rPr>
      <w:rFonts w:ascii="Times New Roman" w:eastAsia="Times New Roman" w:hAnsi="Times New Roman"/>
      <w:sz w:val="24"/>
    </w:rPr>
  </w:style>
  <w:style w:type="paragraph" w:customStyle="1" w:styleId="Style16">
    <w:name w:val="Style16"/>
    <w:basedOn w:val="Normal"/>
    <w:uiPriority w:val="99"/>
    <w:qFormat/>
    <w:rsid w:val="00ED34FA"/>
    <w:pPr>
      <w:widowControl w:val="0"/>
      <w:autoSpaceDE w:val="0"/>
      <w:autoSpaceDN w:val="0"/>
      <w:adjustRightInd w:val="0"/>
      <w:spacing w:line="163" w:lineRule="exact"/>
    </w:pPr>
    <w:rPr>
      <w:rFonts w:ascii="Times New Roman" w:eastAsia="Times New Roman" w:hAnsi="Times New Roman"/>
      <w:sz w:val="24"/>
    </w:rPr>
  </w:style>
  <w:style w:type="character" w:customStyle="1" w:styleId="FontStyle168">
    <w:name w:val="Font Style168"/>
    <w:uiPriority w:val="99"/>
    <w:rsid w:val="00ED34FA"/>
    <w:rPr>
      <w:rFonts w:ascii="Times New Roman" w:hAnsi="Times New Roman" w:cs="Times New Roman"/>
      <w:sz w:val="12"/>
      <w:szCs w:val="12"/>
    </w:rPr>
  </w:style>
  <w:style w:type="paragraph" w:customStyle="1" w:styleId="Style90">
    <w:name w:val="Style9"/>
    <w:basedOn w:val="Normal"/>
    <w:uiPriority w:val="99"/>
    <w:qFormat/>
    <w:rsid w:val="00ED34FA"/>
    <w:pPr>
      <w:widowControl w:val="0"/>
      <w:autoSpaceDE w:val="0"/>
      <w:autoSpaceDN w:val="0"/>
      <w:adjustRightInd w:val="0"/>
      <w:spacing w:line="134" w:lineRule="exact"/>
      <w:jc w:val="both"/>
    </w:pPr>
    <w:rPr>
      <w:rFonts w:ascii="Times New Roman" w:eastAsia="Times New Roman" w:hAnsi="Times New Roman"/>
      <w:sz w:val="24"/>
    </w:rPr>
  </w:style>
  <w:style w:type="paragraph" w:customStyle="1" w:styleId="Style44">
    <w:name w:val="Style44"/>
    <w:basedOn w:val="Normal"/>
    <w:uiPriority w:val="99"/>
    <w:qFormat/>
    <w:rsid w:val="00ED34FA"/>
    <w:pPr>
      <w:widowControl w:val="0"/>
      <w:autoSpaceDE w:val="0"/>
      <w:autoSpaceDN w:val="0"/>
      <w:adjustRightInd w:val="0"/>
      <w:spacing w:line="216" w:lineRule="exact"/>
      <w:jc w:val="both"/>
    </w:pPr>
    <w:rPr>
      <w:rFonts w:ascii="Times New Roman" w:eastAsia="Times New Roman" w:hAnsi="Times New Roman"/>
      <w:sz w:val="24"/>
    </w:rPr>
  </w:style>
  <w:style w:type="paragraph" w:customStyle="1" w:styleId="Style19">
    <w:name w:val="Style19"/>
    <w:basedOn w:val="Normal"/>
    <w:uiPriority w:val="99"/>
    <w:qFormat/>
    <w:rsid w:val="00ED34FA"/>
    <w:pPr>
      <w:widowControl w:val="0"/>
      <w:autoSpaceDE w:val="0"/>
      <w:autoSpaceDN w:val="0"/>
      <w:adjustRightInd w:val="0"/>
      <w:spacing w:line="206" w:lineRule="exact"/>
    </w:pPr>
    <w:rPr>
      <w:rFonts w:ascii="Times New Roman" w:eastAsia="Times New Roman" w:hAnsi="Times New Roman"/>
      <w:sz w:val="24"/>
    </w:rPr>
  </w:style>
  <w:style w:type="character" w:customStyle="1" w:styleId="FontStyle176">
    <w:name w:val="Font Style176"/>
    <w:uiPriority w:val="99"/>
    <w:rsid w:val="00ED34FA"/>
    <w:rPr>
      <w:rFonts w:ascii="Times New Roman" w:hAnsi="Times New Roman" w:cs="Times New Roman"/>
      <w:sz w:val="16"/>
      <w:szCs w:val="16"/>
    </w:rPr>
  </w:style>
  <w:style w:type="character" w:customStyle="1" w:styleId="body-text">
    <w:name w:val="body-text"/>
    <w:rsid w:val="00ED34FA"/>
  </w:style>
  <w:style w:type="character" w:customStyle="1" w:styleId="globalcontentbody">
    <w:name w:val="globalcontentbody"/>
    <w:rsid w:val="00ED34FA"/>
  </w:style>
  <w:style w:type="paragraph" w:customStyle="1" w:styleId="StyleStyle112pt">
    <w:name w:val="Style Style1 + 12 pt"/>
    <w:basedOn w:val="Normal"/>
    <w:link w:val="StyleStyle112ptChar"/>
    <w:qFormat/>
    <w:rsid w:val="00ED34FA"/>
    <w:rPr>
      <w:u w:val="single"/>
      <w:lang w:eastAsia="zh-CN"/>
    </w:rPr>
  </w:style>
  <w:style w:type="character" w:customStyle="1" w:styleId="StyleStyle112ptChar">
    <w:name w:val="Style Style1 + 12 pt Char"/>
    <w:link w:val="StyleStyle112pt"/>
    <w:rsid w:val="00ED34FA"/>
    <w:rPr>
      <w:rFonts w:ascii="Calibri" w:hAnsi="Calibri" w:cs="Calibri"/>
      <w:sz w:val="22"/>
      <w:u w:val="single"/>
      <w:lang w:eastAsia="zh-CN"/>
    </w:rPr>
  </w:style>
  <w:style w:type="character" w:customStyle="1" w:styleId="Styleterm111ptUnderline">
    <w:name w:val="Style term1 + 11 pt Underline"/>
    <w:rsid w:val="00ED34FA"/>
    <w:rPr>
      <w:b/>
      <w:bCs/>
      <w:sz w:val="20"/>
      <w:u w:val="single"/>
    </w:rPr>
  </w:style>
  <w:style w:type="paragraph" w:customStyle="1" w:styleId="StyleMinimizedTextArialNarrow10pt">
    <w:name w:val="Style Minimized Text + Arial Narrow 10 pt"/>
    <w:basedOn w:val="MinimizedText"/>
    <w:link w:val="StyleMinimizedTextArialNarrow10ptChar"/>
    <w:qFormat/>
    <w:rsid w:val="00ED34FA"/>
    <w:pPr>
      <w:spacing w:line="259" w:lineRule="auto"/>
    </w:pPr>
    <w:rPr>
      <w:rFonts w:ascii="Arial" w:hAnsi="Arial" w:cs="Arial"/>
      <w:sz w:val="20"/>
      <w:szCs w:val="22"/>
      <w:lang w:val="en-US" w:eastAsia="en-US"/>
    </w:rPr>
  </w:style>
  <w:style w:type="character" w:customStyle="1" w:styleId="StyleMinimizedTextArialNarrow10ptChar">
    <w:name w:val="Style Minimized Text + Arial Narrow 10 pt Char"/>
    <w:link w:val="StyleMinimizedTextArialNarrow10pt"/>
    <w:rsid w:val="00ED34FA"/>
    <w:rPr>
      <w:rFonts w:ascii="Arial" w:eastAsia="Times New Roman" w:hAnsi="Arial" w:cs="Arial"/>
      <w:sz w:val="20"/>
      <w:szCs w:val="22"/>
    </w:rPr>
  </w:style>
  <w:style w:type="paragraph" w:customStyle="1" w:styleId="StyleUnderlineChar11ptBorderSinglesolidlineAuto">
    <w:name w:val="Style Underline Char + 11 pt Border: : (Single solid line Auto  ..."/>
    <w:basedOn w:val="Normal"/>
    <w:link w:val="StyleUnderlineChar11ptBorderSinglesolidlineAutoChar"/>
    <w:qFormat/>
    <w:rsid w:val="00ED34FA"/>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ED34FA"/>
    <w:rPr>
      <w:rFonts w:ascii="Calibri" w:eastAsia="Times New Roman" w:hAnsi="Calibri" w:cs="Calibri"/>
      <w:sz w:val="22"/>
      <w:u w:val="single"/>
      <w:bdr w:val="single" w:sz="4" w:space="0" w:color="auto"/>
    </w:rPr>
  </w:style>
  <w:style w:type="paragraph" w:customStyle="1" w:styleId="StyleStyle49pt3">
    <w:name w:val="Style Style4 + 9 pt3"/>
    <w:basedOn w:val="Style4"/>
    <w:link w:val="StyleStyle49pt3Char"/>
    <w:qFormat/>
    <w:rsid w:val="00ED34FA"/>
    <w:rPr>
      <w:rFonts w:ascii="Times New Roman" w:hAnsi="Times New Roman"/>
      <w:sz w:val="16"/>
    </w:rPr>
  </w:style>
  <w:style w:type="character" w:customStyle="1" w:styleId="StyleStyle49pt3Char">
    <w:name w:val="Style Style4 + 9 pt3 Char"/>
    <w:link w:val="StyleStyle49pt3"/>
    <w:rsid w:val="00ED34FA"/>
    <w:rPr>
      <w:rFonts w:ascii="Times New Roman" w:eastAsia="Times New Roman" w:hAnsi="Times New Roman" w:cs="Calibri"/>
      <w:sz w:val="16"/>
      <w:u w:val="single"/>
    </w:rPr>
  </w:style>
  <w:style w:type="character" w:customStyle="1" w:styleId="authorbio">
    <w:name w:val="authorbio"/>
    <w:rsid w:val="00ED34FA"/>
  </w:style>
  <w:style w:type="character" w:customStyle="1" w:styleId="Heading3CharCharChar3">
    <w:name w:val="Heading 3 Char Char Char3"/>
    <w:aliases w:val=" Char Char Char3,Char Char Char3,Heading 3 Char Char Char2, Char Char Char2"/>
    <w:rsid w:val="00ED34FA"/>
    <w:rPr>
      <w:rFonts w:cs="Arial"/>
      <w:bCs/>
      <w:szCs w:val="26"/>
      <w:u w:val="single"/>
      <w:lang w:val="en-US" w:eastAsia="en-US" w:bidi="ar-SA"/>
    </w:rPr>
  </w:style>
  <w:style w:type="paragraph" w:customStyle="1" w:styleId="StyleStyle111ptBorderSinglesolidlineAuto05ptL">
    <w:name w:val="Style Style1 + 11 pt Border: : (Single solid line Auto  0.5 pt L..."/>
    <w:link w:val="StyleStyle111ptBorderSinglesolidlineAuto05ptLChar"/>
    <w:qFormat/>
    <w:rsid w:val="00ED34FA"/>
    <w:pPr>
      <w:spacing w:after="200" w:line="276" w:lineRule="auto"/>
    </w:pPr>
    <w:rPr>
      <w:rFonts w:ascii="Cambria" w:eastAsia="SimSun" w:hAnsi="Cambria" w:cs="Times New Roman"/>
      <w:sz w:val="22"/>
      <w:u w:val="single"/>
      <w:bdr w:val="single" w:sz="4" w:space="0" w:color="auto"/>
      <w:lang w:eastAsia="zh-CN"/>
    </w:rPr>
  </w:style>
  <w:style w:type="character" w:customStyle="1" w:styleId="StyleStyle111ptBorderSinglesolidlineAuto05ptLChar">
    <w:name w:val="Style Style1 + 11 pt Border: : (Single solid line Auto  0.5 pt L... Char"/>
    <w:link w:val="StyleStyle111ptBorderSinglesolidlineAuto05ptL"/>
    <w:rsid w:val="00ED34FA"/>
    <w:rPr>
      <w:rFonts w:ascii="Cambria" w:eastAsia="SimSun" w:hAnsi="Cambria" w:cs="Times New Roman"/>
      <w:sz w:val="22"/>
      <w:u w:val="single"/>
      <w:bdr w:val="single" w:sz="4" w:space="0" w:color="auto"/>
      <w:lang w:eastAsia="zh-CN"/>
    </w:rPr>
  </w:style>
  <w:style w:type="character" w:customStyle="1" w:styleId="StyleunderlineCharNotBold">
    <w:name w:val="Style underline Char + Not Bold"/>
    <w:rsid w:val="00ED34FA"/>
  </w:style>
  <w:style w:type="character" w:customStyle="1" w:styleId="base">
    <w:name w:val="base"/>
    <w:rsid w:val="00ED34FA"/>
  </w:style>
  <w:style w:type="character" w:customStyle="1" w:styleId="part-of-speech">
    <w:name w:val="part-of-speech"/>
    <w:rsid w:val="00ED34FA"/>
  </w:style>
  <w:style w:type="character" w:customStyle="1" w:styleId="sep">
    <w:name w:val="sep"/>
    <w:rsid w:val="00ED34FA"/>
  </w:style>
  <w:style w:type="character" w:customStyle="1" w:styleId="pron">
    <w:name w:val="pron"/>
    <w:rsid w:val="00ED34FA"/>
  </w:style>
  <w:style w:type="character" w:customStyle="1" w:styleId="StyleUnderlineCharChar111pt">
    <w:name w:val="Style Underline Char Char1 + 11 pt"/>
    <w:rsid w:val="00ED34FA"/>
    <w:rPr>
      <w:rFonts w:ascii="Times New Roman" w:hAnsi="Times New Roman"/>
      <w:sz w:val="20"/>
      <w:u w:val="single"/>
      <w:lang w:val="en-US" w:eastAsia="en-US" w:bidi="ar-SA"/>
    </w:rPr>
  </w:style>
  <w:style w:type="paragraph" w:customStyle="1" w:styleId="StyleMinimizedTextArialNarrow9pt">
    <w:name w:val="Style Minimized Text + Arial Narrow 9 pt"/>
    <w:basedOn w:val="Normal"/>
    <w:link w:val="StyleMinimizedTextArialNarrow9ptChar"/>
    <w:qFormat/>
    <w:rsid w:val="00ED34FA"/>
    <w:rPr>
      <w:rFonts w:eastAsia="Times New Roman"/>
    </w:rPr>
  </w:style>
  <w:style w:type="character" w:customStyle="1" w:styleId="StyleMinimizedTextArialNarrow9ptChar">
    <w:name w:val="Style Minimized Text + Arial Narrow 9 pt Char"/>
    <w:link w:val="StyleMinimizedTextArialNarrow9pt"/>
    <w:rsid w:val="00ED34FA"/>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ED34FA"/>
    <w:pPr>
      <w:spacing w:after="200" w:line="276" w:lineRule="auto"/>
    </w:pPr>
    <w:rPr>
      <w:rFonts w:ascii="Cambria" w:eastAsia="Times New Roman" w:hAnsi="Cambria" w:cs="Times New Roman"/>
      <w:sz w:val="22"/>
      <w:szCs w:val="20"/>
      <w:u w:val="single"/>
    </w:rPr>
  </w:style>
  <w:style w:type="character" w:customStyle="1" w:styleId="StyleBoldandUnderlineChar11ptNotBoldChar">
    <w:name w:val="Style Bold and Underline Char + 11 pt Not Bold Char"/>
    <w:link w:val="StyleBoldandUnderlineChar11ptNotBold"/>
    <w:rsid w:val="00ED34FA"/>
    <w:rPr>
      <w:rFonts w:ascii="Cambria" w:eastAsia="Times New Roman" w:hAnsi="Cambria" w:cs="Times New Roman"/>
      <w:sz w:val="22"/>
      <w:szCs w:val="20"/>
      <w:u w:val="single"/>
    </w:rPr>
  </w:style>
  <w:style w:type="character" w:customStyle="1" w:styleId="StyleUnderlineCharChar111ptBorderSinglesolidlineA">
    <w:name w:val="Style Underline Char Char1 + 11 pt Border: : (Single solid line A..."/>
    <w:rsid w:val="00ED34FA"/>
    <w:rPr>
      <w:rFonts w:ascii="Times New Roman" w:hAnsi="Times New Roman"/>
      <w:sz w:val="20"/>
      <w:u w:val="single"/>
      <w:bdr w:val="single" w:sz="4" w:space="0" w:color="auto"/>
      <w:lang w:val="en-US" w:eastAsia="en-US" w:bidi="ar-SA"/>
    </w:rPr>
  </w:style>
  <w:style w:type="character" w:customStyle="1" w:styleId="Styleunderline9pt0">
    <w:name w:val="Style underline + 9 pt"/>
    <w:rsid w:val="00ED34FA"/>
    <w:rPr>
      <w:rFonts w:ascii="Times New Roman" w:hAnsi="Times New Roman" w:cs="Times New Roman"/>
      <w:b/>
      <w:sz w:val="20"/>
      <w:u w:val="single"/>
    </w:rPr>
  </w:style>
  <w:style w:type="character" w:customStyle="1" w:styleId="Styleunderline9pt1">
    <w:name w:val="Style underline + 9 pt1"/>
    <w:rsid w:val="00ED34FA"/>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ED34FA"/>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link w:val="StyleUnderlineChar11pt2"/>
    <w:rsid w:val="00ED34FA"/>
    <w:rPr>
      <w:rFonts w:ascii="Times New Roman" w:eastAsia="Times New Roman" w:hAnsi="Times New Roman" w:cs="Times New Roman"/>
      <w:sz w:val="20"/>
      <w:szCs w:val="20"/>
      <w:u w:val="single"/>
      <w:lang w:eastAsia="ja-JP"/>
    </w:rPr>
  </w:style>
  <w:style w:type="character" w:customStyle="1" w:styleId="StyleBoldandUnderlineCharChar11pt">
    <w:name w:val="Style Bold and Underline Char Char + 11 pt"/>
    <w:rsid w:val="00ED34FA"/>
    <w:rPr>
      <w:b/>
      <w:bCs/>
      <w:noProof w:val="0"/>
      <w:sz w:val="20"/>
      <w:u w:val="single"/>
      <w:lang w:val="en-US" w:eastAsia="en-US" w:bidi="ar-SA"/>
    </w:rPr>
  </w:style>
  <w:style w:type="character" w:customStyle="1" w:styleId="Hyperlink23">
    <w:name w:val="Hyperlink23"/>
    <w:rsid w:val="00ED34FA"/>
    <w:rPr>
      <w:color w:val="3300CC"/>
      <w:u w:val="single"/>
    </w:rPr>
  </w:style>
  <w:style w:type="character" w:customStyle="1" w:styleId="StyleunderlineArialNarrow9ptBold">
    <w:name w:val="Style underline + Arial Narrow 9 pt Bold"/>
    <w:rsid w:val="00ED34FA"/>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ED34FA"/>
    <w:rPr>
      <w:sz w:val="16"/>
    </w:rPr>
  </w:style>
  <w:style w:type="character" w:customStyle="1" w:styleId="StylecardCharCharArialNarrow9ptChar">
    <w:name w:val="Style card Char Char + Arial Narrow 9 pt Char"/>
    <w:link w:val="StylecardCharCharArialNarrow9pt"/>
    <w:rsid w:val="00ED34FA"/>
    <w:rPr>
      <w:rFonts w:ascii="Calibri" w:eastAsia="Times New Roman" w:hAnsi="Calibri" w:cs="Calibri"/>
      <w:sz w:val="16"/>
      <w:szCs w:val="20"/>
    </w:rPr>
  </w:style>
  <w:style w:type="paragraph" w:customStyle="1" w:styleId="StyleCardTextArialNarrow9pt">
    <w:name w:val="Style Card Text + Arial Narrow 9 pt"/>
    <w:link w:val="StyleCardTextArialNarrow9ptChar"/>
    <w:qFormat/>
    <w:rsid w:val="00ED34FA"/>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link w:val="StyleCardTextArialNarrow9pt"/>
    <w:rsid w:val="00ED34FA"/>
    <w:rPr>
      <w:rFonts w:ascii="Times New Roman" w:eastAsia="Times New Roman" w:hAnsi="Times New Roman" w:cs="Times New Roman"/>
      <w:sz w:val="20"/>
    </w:rPr>
  </w:style>
  <w:style w:type="character" w:customStyle="1" w:styleId="StyleBoldandUnderlineCharCharCharChar9pt">
    <w:name w:val="Style Bold and Underline Char Char Char Char + 9 pt"/>
    <w:rsid w:val="00ED34FA"/>
    <w:rPr>
      <w:rFonts w:ascii="Times New Roman" w:hAnsi="Times New Roman"/>
      <w:b/>
      <w:bCs/>
      <w:noProof w:val="0"/>
      <w:sz w:val="20"/>
      <w:u w:val="single"/>
      <w:lang w:val="en-US" w:eastAsia="en-US" w:bidi="ar-SA"/>
    </w:rPr>
  </w:style>
  <w:style w:type="character" w:customStyle="1" w:styleId="StyleUnderlineCharCharChar9pt">
    <w:name w:val="Style Underline Char Char Char + 9 pt"/>
    <w:rsid w:val="00ED34FA"/>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rsid w:val="00ED34FA"/>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ED34FA"/>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link w:val="StyleCardTextArialNarrow8pt"/>
    <w:rsid w:val="00ED34FA"/>
    <w:rPr>
      <w:rFonts w:ascii="Times New Roman" w:eastAsia="Times New Roman" w:hAnsi="Times New Roman" w:cs="Times New Roman"/>
      <w:sz w:val="20"/>
    </w:rPr>
  </w:style>
  <w:style w:type="character" w:customStyle="1" w:styleId="CharChar111">
    <w:name w:val="Char Char111"/>
    <w:rsid w:val="00ED34FA"/>
    <w:rPr>
      <w:rFonts w:cs="Arial"/>
      <w:bCs/>
      <w:szCs w:val="26"/>
      <w:u w:val="single"/>
      <w:lang w:val="en-US" w:eastAsia="en-US" w:bidi="ar-SA"/>
    </w:rPr>
  </w:style>
  <w:style w:type="character" w:customStyle="1" w:styleId="AUnterdline">
    <w:name w:val="AUnterdline"/>
    <w:qFormat/>
    <w:rsid w:val="00ED34FA"/>
    <w:rPr>
      <w:rFonts w:ascii="Times New Roman" w:hAnsi="Times New Roman"/>
      <w:sz w:val="20"/>
      <w:u w:val="single"/>
    </w:rPr>
  </w:style>
  <w:style w:type="character" w:customStyle="1" w:styleId="NormalUnderlineChar">
    <w:name w:val="Normal Underline Char"/>
    <w:rsid w:val="00ED34FA"/>
    <w:rPr>
      <w:rFonts w:ascii="Calibri" w:eastAsia="Times New Roman" w:hAnsi="Calibri"/>
      <w:sz w:val="22"/>
      <w:u w:val="single"/>
    </w:rPr>
  </w:style>
  <w:style w:type="character" w:customStyle="1" w:styleId="DontRead">
    <w:name w:val="Don't Read"/>
    <w:qFormat/>
    <w:rsid w:val="00ED34FA"/>
    <w:rPr>
      <w:rFonts w:ascii="Times New Roman" w:hAnsi="Times New Roman"/>
      <w:sz w:val="16"/>
    </w:rPr>
  </w:style>
  <w:style w:type="paragraph" w:customStyle="1" w:styleId="Underlinestyle1">
    <w:name w:val="Underline style"/>
    <w:basedOn w:val="Normal"/>
    <w:qFormat/>
    <w:rsid w:val="00ED34FA"/>
    <w:rPr>
      <w:rFonts w:eastAsia="Times New Roman"/>
      <w:u w:val="single"/>
    </w:rPr>
  </w:style>
  <w:style w:type="character" w:customStyle="1" w:styleId="Style11ptUnderline3">
    <w:name w:val="Style 11 pt Underline3"/>
    <w:rsid w:val="00ED34FA"/>
    <w:rPr>
      <w:sz w:val="20"/>
      <w:u w:val="single"/>
    </w:rPr>
  </w:style>
  <w:style w:type="character" w:customStyle="1" w:styleId="2">
    <w:name w:val="2"/>
    <w:rsid w:val="00ED34FA"/>
    <w:rPr>
      <w:rFonts w:cs="Arial"/>
      <w:bCs/>
      <w:sz w:val="20"/>
      <w:u w:val="single"/>
      <w:lang w:val="en-US" w:eastAsia="en-US" w:bidi="ar-SA"/>
    </w:rPr>
  </w:style>
  <w:style w:type="character" w:customStyle="1" w:styleId="Style9ptUnderline11">
    <w:name w:val="Style 9 pt Underline11"/>
    <w:rsid w:val="00ED34FA"/>
    <w:rPr>
      <w:sz w:val="20"/>
      <w:u w:val="single"/>
    </w:rPr>
  </w:style>
  <w:style w:type="character" w:customStyle="1" w:styleId="Style9ptBoldUnderline5">
    <w:name w:val="Style 9 pt Bold Underline5"/>
    <w:rsid w:val="00ED34FA"/>
    <w:rPr>
      <w:b/>
      <w:bCs/>
      <w:sz w:val="20"/>
      <w:u w:val="single"/>
    </w:rPr>
  </w:style>
  <w:style w:type="character" w:customStyle="1" w:styleId="CharChar114">
    <w:name w:val="Char Char114"/>
    <w:rsid w:val="00ED34FA"/>
    <w:rPr>
      <w:rFonts w:cs="Arial"/>
      <w:bCs/>
      <w:szCs w:val="26"/>
      <w:u w:val="single"/>
      <w:lang w:val="en-US" w:eastAsia="en-US" w:bidi="ar-SA"/>
    </w:rPr>
  </w:style>
  <w:style w:type="character" w:customStyle="1" w:styleId="CharChar113">
    <w:name w:val="Char Char113"/>
    <w:rsid w:val="00ED34FA"/>
    <w:rPr>
      <w:rFonts w:cs="Arial"/>
      <w:bCs/>
      <w:szCs w:val="26"/>
      <w:u w:val="single"/>
      <w:lang w:val="en-US" w:eastAsia="en-US" w:bidi="ar-SA"/>
    </w:rPr>
  </w:style>
  <w:style w:type="character" w:customStyle="1" w:styleId="CharChar112">
    <w:name w:val="Char Char112"/>
    <w:rsid w:val="00ED34FA"/>
    <w:rPr>
      <w:rFonts w:cs="Arial"/>
      <w:bCs/>
      <w:szCs w:val="26"/>
      <w:u w:val="single"/>
      <w:lang w:val="en-US" w:eastAsia="en-US" w:bidi="ar-SA"/>
    </w:rPr>
  </w:style>
  <w:style w:type="character" w:customStyle="1" w:styleId="zoomme">
    <w:name w:val="zoomme"/>
    <w:rsid w:val="00ED34FA"/>
  </w:style>
  <w:style w:type="character" w:customStyle="1" w:styleId="classauthor">
    <w:name w:val="class=&quot;author&quot;"/>
    <w:rsid w:val="00ED34FA"/>
  </w:style>
  <w:style w:type="paragraph" w:customStyle="1" w:styleId="Stylecard11ptUnderline">
    <w:name w:val="Style card + 11 pt Underline"/>
    <w:basedOn w:val="Normal"/>
    <w:link w:val="Stylecard11ptUnderlineChar"/>
    <w:qFormat/>
    <w:rsid w:val="00ED34FA"/>
    <w:pPr>
      <w:ind w:left="288" w:right="288"/>
    </w:pPr>
    <w:rPr>
      <w:rFonts w:ascii="Times New Roman" w:hAnsi="Times New Roman"/>
      <w:sz w:val="20"/>
      <w:u w:val="single"/>
      <w:lang w:eastAsia="zh-CN"/>
    </w:rPr>
  </w:style>
  <w:style w:type="character" w:customStyle="1" w:styleId="Stylecard11ptUnderlineChar">
    <w:name w:val="Style card + 11 pt Underline Char"/>
    <w:link w:val="Stylecard11ptUnderline"/>
    <w:rsid w:val="00ED34FA"/>
    <w:rPr>
      <w:rFonts w:ascii="Times New Roman" w:hAnsi="Times New Roman" w:cs="Calibri"/>
      <w:sz w:val="20"/>
      <w:u w:val="single"/>
      <w:lang w:eastAsia="zh-CN"/>
    </w:rPr>
  </w:style>
  <w:style w:type="character" w:customStyle="1" w:styleId="officialstitle-">
    <w:name w:val="official_s_title-"/>
    <w:rsid w:val="00ED34FA"/>
  </w:style>
  <w:style w:type="character" w:customStyle="1" w:styleId="officialsbureau">
    <w:name w:val="official_s_bureau"/>
    <w:rsid w:val="00ED34FA"/>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ED34FA"/>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link w:val="StyleHeading2Heading2CharCharCharCharCharCharCharCharC"/>
    <w:rsid w:val="00ED34FA"/>
    <w:rPr>
      <w:rFonts w:ascii="Calibri" w:eastAsia="Times New Roman" w:hAnsi="Calibri" w:cs="Arial"/>
      <w:b/>
      <w:szCs w:val="28"/>
    </w:rPr>
  </w:style>
  <w:style w:type="character" w:customStyle="1" w:styleId="gray">
    <w:name w:val="gray"/>
    <w:rsid w:val="00ED34FA"/>
  </w:style>
  <w:style w:type="character" w:customStyle="1" w:styleId="Citation-CompleteChar">
    <w:name w:val="Citation - Complete Char"/>
    <w:link w:val="Citation-Complete"/>
    <w:locked/>
    <w:rsid w:val="00ED34FA"/>
    <w:rPr>
      <w:rFonts w:ascii="Arial Narrow" w:eastAsia="Calibri" w:hAnsi="Arial Narrow" w:cs="Calibri"/>
      <w:sz w:val="22"/>
    </w:rPr>
  </w:style>
  <w:style w:type="paragraph" w:customStyle="1" w:styleId="BoldandUnderline">
    <w:name w:val="Bold and Underline"/>
    <w:basedOn w:val="Normal"/>
    <w:qFormat/>
    <w:rsid w:val="00ED34FA"/>
    <w:rPr>
      <w:rFonts w:asciiTheme="minorHAnsi" w:hAnsiTheme="minorHAnsi" w:cstheme="minorBidi"/>
      <w:b/>
      <w:u w:val="single"/>
    </w:rPr>
  </w:style>
  <w:style w:type="paragraph" w:customStyle="1" w:styleId="StyleStyle49ptBold3">
    <w:name w:val="Style Style4 + 9 pt Bold3"/>
    <w:basedOn w:val="Style4"/>
    <w:link w:val="StyleStyle49ptBold3Char"/>
    <w:qFormat/>
    <w:rsid w:val="00ED34FA"/>
    <w:rPr>
      <w:rFonts w:ascii="Times New Roman" w:hAnsi="Times New Roman"/>
      <w:b/>
      <w:bCs/>
      <w:sz w:val="16"/>
    </w:rPr>
  </w:style>
  <w:style w:type="character" w:customStyle="1" w:styleId="StyleStyle49ptBold3Char">
    <w:name w:val="Style Style4 + 9 pt Bold3 Char"/>
    <w:link w:val="StyleStyle49ptBold3"/>
    <w:rsid w:val="00ED34FA"/>
    <w:rPr>
      <w:rFonts w:ascii="Times New Roman" w:eastAsia="Times New Roman" w:hAnsi="Times New Roman" w:cs="Calibri"/>
      <w:b/>
      <w:bCs/>
      <w:sz w:val="16"/>
      <w:u w:val="single"/>
    </w:rPr>
  </w:style>
  <w:style w:type="character" w:customStyle="1" w:styleId="Style9ptUnderline6">
    <w:name w:val="Style 9 pt Underline6"/>
    <w:rsid w:val="00ED34FA"/>
    <w:rPr>
      <w:sz w:val="20"/>
      <w:u w:val="single"/>
    </w:rPr>
  </w:style>
  <w:style w:type="character" w:customStyle="1" w:styleId="ct-with-fmlt">
    <w:name w:val="ct-with-fmlt"/>
    <w:rsid w:val="00ED34FA"/>
  </w:style>
  <w:style w:type="character" w:customStyle="1" w:styleId="FontStyle172">
    <w:name w:val="Font Style172"/>
    <w:uiPriority w:val="99"/>
    <w:rsid w:val="00ED34FA"/>
    <w:rPr>
      <w:rFonts w:ascii="Times New Roman" w:hAnsi="Times New Roman" w:cs="Times New Roman"/>
      <w:b/>
      <w:bCs/>
      <w:sz w:val="16"/>
      <w:szCs w:val="16"/>
    </w:rPr>
  </w:style>
  <w:style w:type="paragraph" w:customStyle="1" w:styleId="Style180">
    <w:name w:val="Style18"/>
    <w:basedOn w:val="Normal"/>
    <w:uiPriority w:val="99"/>
    <w:qFormat/>
    <w:rsid w:val="00ED34FA"/>
    <w:pPr>
      <w:widowControl w:val="0"/>
      <w:autoSpaceDE w:val="0"/>
      <w:autoSpaceDN w:val="0"/>
      <w:adjustRightInd w:val="0"/>
      <w:spacing w:line="269" w:lineRule="exact"/>
    </w:pPr>
    <w:rPr>
      <w:rFonts w:ascii="Times New Roman" w:eastAsia="Times New Roman" w:hAnsi="Times New Roman"/>
      <w:sz w:val="24"/>
    </w:rPr>
  </w:style>
  <w:style w:type="character" w:customStyle="1" w:styleId="FontStyle171">
    <w:name w:val="Font Style171"/>
    <w:uiPriority w:val="99"/>
    <w:rsid w:val="00ED34FA"/>
    <w:rPr>
      <w:rFonts w:ascii="Times New Roman" w:hAnsi="Times New Roman" w:cs="Times New Roman"/>
      <w:i/>
      <w:iCs/>
      <w:sz w:val="16"/>
      <w:szCs w:val="16"/>
    </w:rPr>
  </w:style>
  <w:style w:type="character" w:customStyle="1" w:styleId="FontStyle162">
    <w:name w:val="Font Style162"/>
    <w:uiPriority w:val="99"/>
    <w:rsid w:val="00ED34FA"/>
    <w:rPr>
      <w:rFonts w:ascii="Times New Roman" w:hAnsi="Times New Roman" w:cs="Times New Roman"/>
      <w:b/>
      <w:bCs/>
      <w:sz w:val="18"/>
      <w:szCs w:val="18"/>
    </w:rPr>
  </w:style>
  <w:style w:type="character" w:customStyle="1" w:styleId="FontStyle167">
    <w:name w:val="Font Style167"/>
    <w:uiPriority w:val="99"/>
    <w:rsid w:val="00ED34FA"/>
    <w:rPr>
      <w:rFonts w:ascii="Times New Roman" w:hAnsi="Times New Roman" w:cs="Times New Roman"/>
      <w:sz w:val="10"/>
      <w:szCs w:val="10"/>
    </w:rPr>
  </w:style>
  <w:style w:type="character" w:customStyle="1" w:styleId="FontStyle174">
    <w:name w:val="Font Style174"/>
    <w:uiPriority w:val="99"/>
    <w:rsid w:val="00ED34FA"/>
    <w:rPr>
      <w:rFonts w:ascii="Arial Narrow" w:hAnsi="Arial Narrow" w:cs="Arial Narrow"/>
      <w:b/>
      <w:bCs/>
      <w:sz w:val="18"/>
      <w:szCs w:val="18"/>
    </w:rPr>
  </w:style>
  <w:style w:type="paragraph" w:customStyle="1" w:styleId="Style470">
    <w:name w:val="Style47"/>
    <w:basedOn w:val="Normal"/>
    <w:uiPriority w:val="99"/>
    <w:qFormat/>
    <w:rsid w:val="00ED34FA"/>
    <w:pPr>
      <w:widowControl w:val="0"/>
      <w:autoSpaceDE w:val="0"/>
      <w:autoSpaceDN w:val="0"/>
      <w:adjustRightInd w:val="0"/>
      <w:spacing w:line="490" w:lineRule="exact"/>
    </w:pPr>
    <w:rPr>
      <w:rFonts w:ascii="Times New Roman" w:eastAsia="Times New Roman" w:hAnsi="Times New Roman"/>
      <w:sz w:val="24"/>
    </w:rPr>
  </w:style>
  <w:style w:type="character" w:customStyle="1" w:styleId="FontStyle169">
    <w:name w:val="Font Style169"/>
    <w:uiPriority w:val="99"/>
    <w:rsid w:val="00ED34FA"/>
    <w:rPr>
      <w:rFonts w:ascii="Times New Roman" w:hAnsi="Times New Roman" w:cs="Times New Roman"/>
      <w:sz w:val="12"/>
      <w:szCs w:val="12"/>
    </w:rPr>
  </w:style>
  <w:style w:type="paragraph" w:customStyle="1" w:styleId="Style24">
    <w:name w:val="Style24"/>
    <w:basedOn w:val="Normal"/>
    <w:uiPriority w:val="99"/>
    <w:qFormat/>
    <w:rsid w:val="00ED34FA"/>
    <w:pPr>
      <w:widowControl w:val="0"/>
      <w:autoSpaceDE w:val="0"/>
      <w:autoSpaceDN w:val="0"/>
      <w:adjustRightInd w:val="0"/>
      <w:spacing w:line="276" w:lineRule="exact"/>
    </w:pPr>
    <w:rPr>
      <w:rFonts w:ascii="Times New Roman" w:eastAsia="Times New Roman" w:hAnsi="Times New Roman"/>
      <w:sz w:val="24"/>
    </w:rPr>
  </w:style>
  <w:style w:type="paragraph" w:customStyle="1" w:styleId="Style99">
    <w:name w:val="Style99"/>
    <w:basedOn w:val="Normal"/>
    <w:uiPriority w:val="99"/>
    <w:qFormat/>
    <w:rsid w:val="00ED34FA"/>
    <w:pPr>
      <w:widowControl w:val="0"/>
      <w:autoSpaceDE w:val="0"/>
      <w:autoSpaceDN w:val="0"/>
      <w:adjustRightInd w:val="0"/>
      <w:spacing w:line="182" w:lineRule="exact"/>
      <w:jc w:val="both"/>
    </w:pPr>
    <w:rPr>
      <w:rFonts w:ascii="Times New Roman" w:eastAsia="Times New Roman" w:hAnsi="Times New Roman"/>
      <w:sz w:val="24"/>
    </w:rPr>
  </w:style>
  <w:style w:type="paragraph" w:customStyle="1" w:styleId="Style26">
    <w:name w:val="Style26"/>
    <w:basedOn w:val="Normal"/>
    <w:uiPriority w:val="99"/>
    <w:qFormat/>
    <w:rsid w:val="00ED34FA"/>
    <w:pPr>
      <w:widowControl w:val="0"/>
      <w:autoSpaceDE w:val="0"/>
      <w:autoSpaceDN w:val="0"/>
      <w:adjustRightInd w:val="0"/>
      <w:spacing w:line="278" w:lineRule="exact"/>
      <w:jc w:val="both"/>
    </w:pPr>
    <w:rPr>
      <w:rFonts w:ascii="Times New Roman" w:eastAsia="Times New Roman" w:hAnsi="Times New Roman"/>
      <w:sz w:val="24"/>
    </w:rPr>
  </w:style>
  <w:style w:type="character" w:customStyle="1" w:styleId="FontStyle139">
    <w:name w:val="Font Style139"/>
    <w:uiPriority w:val="99"/>
    <w:rsid w:val="00ED34FA"/>
    <w:rPr>
      <w:rFonts w:ascii="Times New Roman" w:hAnsi="Times New Roman" w:cs="Times New Roman"/>
      <w:b/>
      <w:bCs/>
      <w:sz w:val="18"/>
      <w:szCs w:val="18"/>
    </w:rPr>
  </w:style>
  <w:style w:type="paragraph" w:customStyle="1" w:styleId="Style21">
    <w:name w:val="Style21"/>
    <w:basedOn w:val="Normal"/>
    <w:uiPriority w:val="99"/>
    <w:qFormat/>
    <w:rsid w:val="00ED34FA"/>
    <w:pPr>
      <w:widowControl w:val="0"/>
      <w:autoSpaceDE w:val="0"/>
      <w:autoSpaceDN w:val="0"/>
      <w:adjustRightInd w:val="0"/>
      <w:spacing w:line="216" w:lineRule="exact"/>
      <w:jc w:val="both"/>
    </w:pPr>
    <w:rPr>
      <w:rFonts w:ascii="Times New Roman" w:eastAsia="Times New Roman" w:hAnsi="Times New Roman"/>
      <w:sz w:val="24"/>
    </w:rPr>
  </w:style>
  <w:style w:type="paragraph" w:customStyle="1" w:styleId="Style50">
    <w:name w:val="Style50"/>
    <w:basedOn w:val="Normal"/>
    <w:uiPriority w:val="99"/>
    <w:qFormat/>
    <w:rsid w:val="00ED34FA"/>
    <w:pPr>
      <w:widowControl w:val="0"/>
      <w:autoSpaceDE w:val="0"/>
      <w:autoSpaceDN w:val="0"/>
      <w:adjustRightInd w:val="0"/>
      <w:spacing w:line="198" w:lineRule="exact"/>
    </w:pPr>
    <w:rPr>
      <w:rFonts w:ascii="Times New Roman" w:eastAsia="Times New Roman" w:hAnsi="Times New Roman"/>
      <w:sz w:val="24"/>
    </w:rPr>
  </w:style>
  <w:style w:type="character" w:customStyle="1" w:styleId="StyleunderlineBold0">
    <w:name w:val="Style underline + Bold"/>
    <w:rsid w:val="00ED34FA"/>
    <w:rPr>
      <w:rFonts w:ascii="Times New Roman" w:hAnsi="Times New Roman" w:cs="Times New Roman"/>
      <w:b w:val="0"/>
      <w:bCs/>
      <w:sz w:val="20"/>
      <w:u w:val="single"/>
    </w:rPr>
  </w:style>
  <w:style w:type="character" w:customStyle="1" w:styleId="ital-inline">
    <w:name w:val="ital-inline"/>
    <w:rsid w:val="00ED34FA"/>
  </w:style>
  <w:style w:type="character" w:customStyle="1" w:styleId="UnderlineChar5Char">
    <w:name w:val="Underline Char5 Char"/>
    <w:rsid w:val="00ED34FA"/>
    <w:rPr>
      <w:szCs w:val="24"/>
      <w:u w:val="single"/>
      <w:lang w:val="en-US" w:eastAsia="en-US" w:bidi="ar-SA"/>
    </w:rPr>
  </w:style>
  <w:style w:type="paragraph" w:customStyle="1" w:styleId="UnderlineChar4">
    <w:name w:val="Underline Char4"/>
    <w:basedOn w:val="Normal"/>
    <w:link w:val="UnderlineChar4Char"/>
    <w:qFormat/>
    <w:rsid w:val="00ED34FA"/>
    <w:rPr>
      <w:rFonts w:asciiTheme="minorHAnsi" w:hAnsiTheme="minorHAnsi" w:cstheme="minorBidi"/>
      <w:sz w:val="24"/>
      <w:u w:val="single"/>
    </w:rPr>
  </w:style>
  <w:style w:type="paragraph" w:customStyle="1" w:styleId="BoldandUnderlineChar3">
    <w:name w:val="Bold and Underline Char3"/>
    <w:basedOn w:val="Normal"/>
    <w:link w:val="BoldandUnderlineChar3Char2"/>
    <w:qFormat/>
    <w:rsid w:val="00ED34FA"/>
    <w:rPr>
      <w:rFonts w:asciiTheme="minorHAnsi" w:hAnsiTheme="minorHAnsi" w:cstheme="minorBidi"/>
      <w:b/>
      <w:sz w:val="24"/>
      <w:u w:val="single"/>
    </w:rPr>
  </w:style>
  <w:style w:type="paragraph" w:customStyle="1" w:styleId="UnderlineChar30">
    <w:name w:val="Underline Char3"/>
    <w:basedOn w:val="Normal"/>
    <w:link w:val="UnderlineChar3Char"/>
    <w:qFormat/>
    <w:rsid w:val="00ED34FA"/>
    <w:rPr>
      <w:rFonts w:eastAsia="Times New Roman"/>
      <w:u w:val="single"/>
    </w:rPr>
  </w:style>
  <w:style w:type="character" w:customStyle="1" w:styleId="UnderlineChar3Char">
    <w:name w:val="Underline Char3 Char"/>
    <w:link w:val="UnderlineChar30"/>
    <w:rsid w:val="00ED34FA"/>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ED34FA"/>
    <w:rPr>
      <w:rFonts w:eastAsia="Times New Roman"/>
      <w:b/>
      <w:u w:val="single"/>
    </w:rPr>
  </w:style>
  <w:style w:type="character" w:customStyle="1" w:styleId="BoldandUnderlineChar3CharChar">
    <w:name w:val="Bold and Underline Char3 Char Char"/>
    <w:link w:val="BoldandUnderlineChar3Char"/>
    <w:rsid w:val="00ED34FA"/>
    <w:rPr>
      <w:rFonts w:ascii="Calibri" w:eastAsia="Times New Roman" w:hAnsi="Calibri" w:cs="Calibri"/>
      <w:b/>
      <w:sz w:val="22"/>
      <w:u w:val="single"/>
    </w:rPr>
  </w:style>
  <w:style w:type="paragraph" w:customStyle="1" w:styleId="UnderlineBoldIndent">
    <w:name w:val="Underline + Bold Indent"/>
    <w:basedOn w:val="Normal"/>
    <w:link w:val="UnderlineBoldIndentCharChar"/>
    <w:qFormat/>
    <w:rsid w:val="00ED34FA"/>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ED34FA"/>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ED34FA"/>
    <w:rPr>
      <w:u w:val="single"/>
    </w:rPr>
  </w:style>
  <w:style w:type="character" w:customStyle="1" w:styleId="StyleUnderlineBoldIndent11ptChar">
    <w:name w:val="Style Underline + Bold Indent + 11 pt Char"/>
    <w:link w:val="StyleUnderlineBoldIndent11pt"/>
    <w:rsid w:val="00ED34FA"/>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ED34FA"/>
    <w:rPr>
      <w:b/>
      <w:bCs/>
      <w:u w:val="single"/>
    </w:rPr>
  </w:style>
  <w:style w:type="character" w:customStyle="1" w:styleId="StyleUnderlineBoldIndent11ptBoldChar">
    <w:name w:val="Style Underline + Bold Indent + 11 pt Bold Char"/>
    <w:link w:val="StyleUnderlineBoldIndent11ptBold"/>
    <w:rsid w:val="00ED34FA"/>
    <w:rPr>
      <w:rFonts w:ascii="Calibri" w:eastAsia="Times New Roman" w:hAnsi="Calibri" w:cs="Calibri"/>
      <w:b/>
      <w:bCs/>
      <w:sz w:val="22"/>
      <w:szCs w:val="20"/>
      <w:u w:val="single"/>
    </w:rPr>
  </w:style>
  <w:style w:type="character" w:customStyle="1" w:styleId="medium-bold1">
    <w:name w:val="medium-bold1"/>
    <w:rsid w:val="00ED34FA"/>
  </w:style>
  <w:style w:type="paragraph" w:customStyle="1" w:styleId="UnderlineChar2CharChar">
    <w:name w:val="Underline Char2 Char Char"/>
    <w:basedOn w:val="Normal"/>
    <w:link w:val="UnderlineChar2CharCharChar"/>
    <w:qFormat/>
    <w:rsid w:val="00ED34FA"/>
    <w:rPr>
      <w:rFonts w:eastAsia="MS Mincho"/>
      <w:szCs w:val="20"/>
      <w:u w:val="single"/>
    </w:rPr>
  </w:style>
  <w:style w:type="character" w:customStyle="1" w:styleId="UnderlineChar2CharCharChar">
    <w:name w:val="Underline Char2 Char Char Char"/>
    <w:link w:val="UnderlineChar2CharChar"/>
    <w:rsid w:val="00ED34FA"/>
    <w:rPr>
      <w:rFonts w:ascii="Calibri" w:eastAsia="MS Mincho" w:hAnsi="Calibri" w:cs="Calibri"/>
      <w:sz w:val="22"/>
      <w:szCs w:val="20"/>
      <w:u w:val="single"/>
    </w:rPr>
  </w:style>
  <w:style w:type="character" w:customStyle="1" w:styleId="FontStyle477">
    <w:name w:val="Font Style477"/>
    <w:basedOn w:val="DefaultParagraphFont"/>
    <w:uiPriority w:val="99"/>
    <w:rsid w:val="00ED34FA"/>
    <w:rPr>
      <w:rFonts w:ascii="Times New Roman" w:hAnsi="Times New Roman" w:cs="Times New Roman"/>
      <w:sz w:val="18"/>
      <w:szCs w:val="18"/>
    </w:rPr>
  </w:style>
  <w:style w:type="character" w:customStyle="1" w:styleId="FontStyle505">
    <w:name w:val="Font Style505"/>
    <w:basedOn w:val="DefaultParagraphFont"/>
    <w:uiPriority w:val="99"/>
    <w:rsid w:val="00ED34FA"/>
    <w:rPr>
      <w:rFonts w:ascii="Times New Roman" w:hAnsi="Times New Roman" w:cs="Times New Roman"/>
      <w:sz w:val="18"/>
      <w:szCs w:val="18"/>
    </w:rPr>
  </w:style>
  <w:style w:type="character" w:customStyle="1" w:styleId="FontStyle514">
    <w:name w:val="Font Style514"/>
    <w:basedOn w:val="DefaultParagraphFont"/>
    <w:uiPriority w:val="99"/>
    <w:rsid w:val="00ED34FA"/>
    <w:rPr>
      <w:rFonts w:ascii="Times New Roman" w:hAnsi="Times New Roman" w:cs="Times New Roman"/>
      <w:sz w:val="14"/>
      <w:szCs w:val="14"/>
    </w:rPr>
  </w:style>
  <w:style w:type="character" w:customStyle="1" w:styleId="Style9ptUnderline2">
    <w:name w:val="Style 9 pt Underline2"/>
    <w:basedOn w:val="DefaultParagraphFont"/>
    <w:rsid w:val="00ED34FA"/>
    <w:rPr>
      <w:sz w:val="20"/>
      <w:u w:val="single"/>
    </w:rPr>
  </w:style>
  <w:style w:type="character" w:customStyle="1" w:styleId="FontStyle500">
    <w:name w:val="Font Style500"/>
    <w:basedOn w:val="DefaultParagraphFont"/>
    <w:uiPriority w:val="99"/>
    <w:rsid w:val="00ED34FA"/>
    <w:rPr>
      <w:rFonts w:ascii="Times New Roman" w:hAnsi="Times New Roman" w:cs="Times New Roman"/>
      <w:b/>
      <w:bCs/>
      <w:sz w:val="16"/>
      <w:szCs w:val="16"/>
    </w:rPr>
  </w:style>
  <w:style w:type="character" w:customStyle="1" w:styleId="mainheading">
    <w:name w:val="mainheading"/>
    <w:basedOn w:val="DefaultParagraphFont"/>
    <w:rsid w:val="00ED34FA"/>
  </w:style>
  <w:style w:type="paragraph" w:customStyle="1" w:styleId="CardT1">
    <w:name w:val="CardT1"/>
    <w:basedOn w:val="Normal"/>
    <w:link w:val="CardT1Char"/>
    <w:qFormat/>
    <w:rsid w:val="00ED34FA"/>
    <w:pPr>
      <w:jc w:val="both"/>
    </w:pPr>
    <w:rPr>
      <w:rFonts w:eastAsia="Calibri"/>
      <w:kern w:val="2"/>
      <w:sz w:val="14"/>
      <w:szCs w:val="14"/>
      <w:lang w:eastAsia="zh-TW"/>
    </w:rPr>
  </w:style>
  <w:style w:type="character" w:customStyle="1" w:styleId="CardT1Char">
    <w:name w:val="CardT1 Char"/>
    <w:link w:val="CardT1"/>
    <w:rsid w:val="00ED34FA"/>
    <w:rPr>
      <w:rFonts w:ascii="Calibri" w:eastAsia="Calibri" w:hAnsi="Calibri" w:cs="Calibri"/>
      <w:kern w:val="2"/>
      <w:sz w:val="14"/>
      <w:szCs w:val="14"/>
      <w:lang w:eastAsia="zh-TW"/>
    </w:rPr>
  </w:style>
  <w:style w:type="character" w:customStyle="1" w:styleId="CardCite1">
    <w:name w:val="CardCite1"/>
    <w:qFormat/>
    <w:rsid w:val="00ED34FA"/>
    <w:rPr>
      <w:rFonts w:ascii="Times New Roman" w:hAnsi="Times New Roman"/>
      <w:b/>
      <w:sz w:val="22"/>
      <w:szCs w:val="22"/>
      <w:u w:val="single"/>
      <w:lang w:val="en-US" w:eastAsia="en-US" w:bidi="ar-SA"/>
    </w:rPr>
  </w:style>
  <w:style w:type="character" w:customStyle="1" w:styleId="Style9ptBoldUnderline1">
    <w:name w:val="Style 9 pt Bold Underline1"/>
    <w:rsid w:val="00ED34FA"/>
    <w:rPr>
      <w:bCs/>
      <w:sz w:val="22"/>
      <w:u w:val="single"/>
    </w:rPr>
  </w:style>
  <w:style w:type="paragraph" w:customStyle="1" w:styleId="Analytics">
    <w:name w:val="Analytics"/>
    <w:basedOn w:val="Normal"/>
    <w:qFormat/>
    <w:rsid w:val="00ED34FA"/>
    <w:rPr>
      <w:b/>
      <w:sz w:val="24"/>
    </w:rPr>
  </w:style>
  <w:style w:type="table" w:styleId="MediumShading1-Accent1">
    <w:name w:val="Medium Shading 1 Accent 1"/>
    <w:basedOn w:val="TableNormal"/>
    <w:uiPriority w:val="1"/>
    <w:rsid w:val="00ED34FA"/>
    <w:rPr>
      <w:rFonts w:ascii="Georgia" w:eastAsia="Cambria" w:hAnsi="Georgia"/>
      <w:sz w:val="22"/>
      <w:szCs w:val="22"/>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article-text">
    <w:name w:val="article-text"/>
    <w:basedOn w:val="Normal"/>
    <w:uiPriority w:val="99"/>
    <w:qFormat/>
    <w:rsid w:val="00ED34FA"/>
    <w:pPr>
      <w:spacing w:before="100" w:beforeAutospacing="1" w:after="100" w:afterAutospacing="1"/>
    </w:pPr>
    <w:rPr>
      <w:rFonts w:eastAsia="Times New Roman"/>
      <w:sz w:val="24"/>
    </w:rPr>
  </w:style>
  <w:style w:type="paragraph" w:customStyle="1" w:styleId="Style31">
    <w:name w:val="Style31"/>
    <w:basedOn w:val="Normal"/>
    <w:uiPriority w:val="99"/>
    <w:qFormat/>
    <w:rsid w:val="00ED34FA"/>
    <w:pPr>
      <w:spacing w:line="197" w:lineRule="exact"/>
      <w:jc w:val="both"/>
    </w:pPr>
    <w:rPr>
      <w:sz w:val="20"/>
    </w:rPr>
  </w:style>
  <w:style w:type="paragraph" w:customStyle="1" w:styleId="Style42">
    <w:name w:val="Style42"/>
    <w:basedOn w:val="Normal"/>
    <w:uiPriority w:val="99"/>
    <w:qFormat/>
    <w:rsid w:val="00ED34FA"/>
    <w:pPr>
      <w:spacing w:line="202" w:lineRule="exact"/>
      <w:jc w:val="both"/>
    </w:pPr>
    <w:rPr>
      <w:sz w:val="20"/>
    </w:rPr>
  </w:style>
  <w:style w:type="paragraph" w:customStyle="1" w:styleId="Style51">
    <w:name w:val="Style51"/>
    <w:basedOn w:val="Normal"/>
    <w:uiPriority w:val="99"/>
    <w:qFormat/>
    <w:rsid w:val="00ED34FA"/>
    <w:pPr>
      <w:spacing w:line="200" w:lineRule="exact"/>
      <w:jc w:val="both"/>
    </w:pPr>
    <w:rPr>
      <w:sz w:val="20"/>
    </w:rPr>
  </w:style>
  <w:style w:type="character" w:customStyle="1" w:styleId="FontStyle72">
    <w:name w:val="Font Style72"/>
    <w:uiPriority w:val="99"/>
    <w:rsid w:val="00ED34FA"/>
    <w:rPr>
      <w:rFonts w:ascii="Times New Roman" w:hAnsi="Times New Roman" w:cs="Times New Roman"/>
      <w:sz w:val="16"/>
      <w:szCs w:val="16"/>
    </w:rPr>
  </w:style>
  <w:style w:type="character" w:customStyle="1" w:styleId="FontStyle73">
    <w:name w:val="Font Style73"/>
    <w:uiPriority w:val="99"/>
    <w:rsid w:val="00ED34FA"/>
    <w:rPr>
      <w:rFonts w:ascii="Times New Roman" w:hAnsi="Times New Roman" w:cs="Times New Roman"/>
      <w:i/>
      <w:iCs/>
      <w:sz w:val="16"/>
      <w:szCs w:val="16"/>
    </w:rPr>
  </w:style>
  <w:style w:type="character" w:customStyle="1" w:styleId="UnderlinestyleChar20">
    <w:name w:val="Underline style Char2"/>
    <w:rsid w:val="00ED34FA"/>
    <w:rPr>
      <w:sz w:val="22"/>
      <w:szCs w:val="24"/>
      <w:u w:val="single"/>
      <w:lang w:val="en-US" w:eastAsia="en-US" w:bidi="ar-SA"/>
    </w:rPr>
  </w:style>
  <w:style w:type="paragraph" w:customStyle="1" w:styleId="StyleHeading4TagNotBold">
    <w:name w:val="Style Heading 4Tag + Not Bold"/>
    <w:basedOn w:val="Heading4"/>
    <w:uiPriority w:val="99"/>
    <w:qFormat/>
    <w:rsid w:val="00ED34FA"/>
    <w:rPr>
      <w:bCs w:val="0"/>
      <w:iCs/>
    </w:rPr>
  </w:style>
  <w:style w:type="paragraph" w:customStyle="1" w:styleId="A8">
    <w:name w:val="A"/>
    <w:basedOn w:val="Default"/>
    <w:next w:val="Default"/>
    <w:uiPriority w:val="99"/>
    <w:qFormat/>
    <w:rsid w:val="00ED34FA"/>
    <w:pPr>
      <w:widowControl w:val="0"/>
    </w:pPr>
    <w:rPr>
      <w:rFonts w:eastAsia="Times New Roman"/>
      <w:color w:val="auto"/>
      <w:lang w:bidi="en-US"/>
    </w:rPr>
  </w:style>
  <w:style w:type="character" w:customStyle="1" w:styleId="aa">
    <w:name w:val="••••"/>
    <w:rsid w:val="00ED34FA"/>
    <w:rPr>
      <w:color w:val="000000"/>
    </w:rPr>
  </w:style>
  <w:style w:type="character" w:customStyle="1" w:styleId="A80">
    <w:name w:val="A8"/>
    <w:rsid w:val="00ED34FA"/>
    <w:rPr>
      <w:rFonts w:cs="FrescoSans"/>
      <w:color w:val="000000"/>
      <w:sz w:val="15"/>
      <w:szCs w:val="15"/>
    </w:rPr>
  </w:style>
  <w:style w:type="character" w:customStyle="1" w:styleId="UL-Bold">
    <w:name w:val="UL-Bold"/>
    <w:basedOn w:val="DefaultParagraphFont"/>
    <w:rsid w:val="00ED34FA"/>
    <w:rPr>
      <w:u w:val="thick"/>
    </w:rPr>
  </w:style>
  <w:style w:type="character" w:customStyle="1" w:styleId="UL-None">
    <w:name w:val="UL-None"/>
    <w:basedOn w:val="DefaultParagraphFont"/>
    <w:rsid w:val="00ED34FA"/>
    <w:rPr>
      <w:u w:val="none"/>
    </w:rPr>
  </w:style>
  <w:style w:type="character" w:customStyle="1" w:styleId="styletimesnewroman12ptbold0">
    <w:name w:val="styletimesnewroman12ptbold"/>
    <w:basedOn w:val="DefaultParagraphFont"/>
    <w:rsid w:val="00ED34FA"/>
  </w:style>
  <w:style w:type="character" w:customStyle="1" w:styleId="FontStyle19">
    <w:name w:val="Font Style19"/>
    <w:basedOn w:val="DefaultParagraphFont"/>
    <w:uiPriority w:val="99"/>
    <w:rsid w:val="00ED34FA"/>
    <w:rPr>
      <w:rFonts w:ascii="Times New Roman" w:hAnsi="Times New Roman" w:cs="Times New Roman"/>
      <w:sz w:val="18"/>
      <w:szCs w:val="18"/>
    </w:rPr>
  </w:style>
  <w:style w:type="character" w:customStyle="1" w:styleId="UnderlineBox">
    <w:name w:val="Underline + Box"/>
    <w:uiPriority w:val="1"/>
    <w:qFormat/>
    <w:rsid w:val="00ED34FA"/>
    <w:rPr>
      <w:rFonts w:ascii="Georgia" w:hAnsi="Georgia"/>
      <w:b w:val="0"/>
      <w:sz w:val="22"/>
      <w:u w:val="single"/>
      <w:bdr w:val="single" w:sz="4" w:space="0" w:color="auto"/>
    </w:rPr>
  </w:style>
  <w:style w:type="character" w:customStyle="1" w:styleId="10ptnotbold">
    <w:name w:val="10ptnotbold"/>
    <w:basedOn w:val="DefaultParagraphFont"/>
    <w:rsid w:val="00ED34FA"/>
    <w:rPr>
      <w:sz w:val="20"/>
    </w:rPr>
  </w:style>
  <w:style w:type="paragraph" w:customStyle="1" w:styleId="ALLCAPS">
    <w:name w:val="ALL CAPS"/>
    <w:basedOn w:val="Normal"/>
    <w:link w:val="ALLCAPSChar"/>
    <w:qFormat/>
    <w:rsid w:val="00ED34FA"/>
    <w:rPr>
      <w:rFonts w:eastAsia="Times New Roman"/>
      <w:b/>
      <w:caps/>
      <w:szCs w:val="20"/>
    </w:rPr>
  </w:style>
  <w:style w:type="character" w:customStyle="1" w:styleId="kn">
    <w:name w:val="kn"/>
    <w:basedOn w:val="DefaultParagraphFont"/>
    <w:rsid w:val="00ED34FA"/>
  </w:style>
  <w:style w:type="paragraph" w:customStyle="1" w:styleId="StyleCardworksLinespacingsingle">
    <w:name w:val="Style Card works + Line spacing:  single"/>
    <w:basedOn w:val="Normal"/>
    <w:link w:val="StyleCardworksLinespacingsingleChar"/>
    <w:qFormat/>
    <w:rsid w:val="00ED34FA"/>
    <w:pPr>
      <w:suppressAutoHyphens/>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ED34FA"/>
    <w:rPr>
      <w:rFonts w:ascii="Calibri" w:eastAsia="Times New Roman" w:hAnsi="Calibri" w:cs="Calibri"/>
      <w:spacing w:val="-3"/>
      <w:sz w:val="22"/>
      <w:szCs w:val="20"/>
    </w:rPr>
  </w:style>
  <w:style w:type="paragraph" w:customStyle="1" w:styleId="BriefTitleWorks">
    <w:name w:val="Brief Title Works"/>
    <w:basedOn w:val="Heading1"/>
    <w:link w:val="BriefTitleWorksChar"/>
    <w:qFormat/>
    <w:rsid w:val="00ED34FA"/>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ED34FA"/>
    <w:rPr>
      <w:rFonts w:ascii="Calibri" w:eastAsia="Times New Roman" w:hAnsi="Calibri" w:cs="Arial"/>
      <w:b/>
      <w:bCs/>
      <w:kern w:val="32"/>
      <w:szCs w:val="32"/>
      <w:u w:val="single"/>
    </w:rPr>
  </w:style>
  <w:style w:type="character" w:customStyle="1" w:styleId="twelptblackblack1">
    <w:name w:val="twelptblackblack1"/>
    <w:basedOn w:val="DefaultParagraphFont"/>
    <w:rsid w:val="00ED34FA"/>
    <w:rPr>
      <w:rFonts w:ascii="Verdana" w:hAnsi="Verdana" w:hint="default"/>
      <w:color w:val="000000"/>
      <w:sz w:val="16"/>
      <w:szCs w:val="16"/>
    </w:rPr>
  </w:style>
  <w:style w:type="character" w:customStyle="1" w:styleId="TagCharCharCharChar">
    <w:name w:val="Tag Char Char Char Char"/>
    <w:basedOn w:val="DefaultParagraphFont"/>
    <w:rsid w:val="00ED34FA"/>
    <w:rPr>
      <w:rFonts w:ascii="Calibri" w:eastAsia="Times New Roman" w:hAnsi="Calibri"/>
      <w:b/>
      <w:sz w:val="24"/>
      <w:szCs w:val="20"/>
    </w:rPr>
  </w:style>
  <w:style w:type="paragraph" w:customStyle="1" w:styleId="opening">
    <w:name w:val="opening"/>
    <w:basedOn w:val="Normal"/>
    <w:uiPriority w:val="99"/>
    <w:qFormat/>
    <w:rsid w:val="00ED34FA"/>
    <w:pPr>
      <w:spacing w:before="100" w:beforeAutospacing="1" w:after="100" w:afterAutospacing="1"/>
    </w:pPr>
    <w:rPr>
      <w:rFonts w:ascii="Times" w:hAnsi="Times"/>
      <w:sz w:val="20"/>
      <w:szCs w:val="20"/>
    </w:rPr>
  </w:style>
  <w:style w:type="character" w:customStyle="1" w:styleId="FontStyle49">
    <w:name w:val="Font Style49"/>
    <w:uiPriority w:val="99"/>
    <w:rsid w:val="00ED34FA"/>
    <w:rPr>
      <w:rFonts w:ascii="Times New Roman" w:hAnsi="Times New Roman" w:cs="Times New Roman"/>
      <w:sz w:val="20"/>
      <w:szCs w:val="20"/>
    </w:rPr>
  </w:style>
  <w:style w:type="character" w:customStyle="1" w:styleId="FontStyle50">
    <w:name w:val="Font Style50"/>
    <w:uiPriority w:val="99"/>
    <w:rsid w:val="00ED34FA"/>
    <w:rPr>
      <w:rFonts w:ascii="Times New Roman" w:hAnsi="Times New Roman" w:cs="Times New Roman"/>
      <w:b/>
      <w:bCs/>
      <w:sz w:val="20"/>
      <w:szCs w:val="20"/>
    </w:rPr>
  </w:style>
  <w:style w:type="character" w:customStyle="1" w:styleId="StyleStyleUnderlineUnderlineStyleBoldUnderlineIntenseEmphas">
    <w:name w:val="Style Style UnderlineUnderlineStyle Bold UnderlineIntense Emphas..."/>
    <w:basedOn w:val="DefaultParagraphFont"/>
    <w:rsid w:val="00ED34FA"/>
    <w:rPr>
      <w:b/>
      <w:bCs/>
      <w:sz w:val="26"/>
      <w:u w:val="single"/>
    </w:rPr>
  </w:style>
  <w:style w:type="character" w:customStyle="1" w:styleId="swauthor">
    <w:name w:val="sw_author"/>
    <w:rsid w:val="00ED34FA"/>
  </w:style>
  <w:style w:type="character" w:customStyle="1" w:styleId="FontStyle81">
    <w:name w:val="Font Style81"/>
    <w:basedOn w:val="DefaultParagraphFont"/>
    <w:rsid w:val="00ED34FA"/>
    <w:rPr>
      <w:rFonts w:ascii="Constantia" w:hAnsi="Constantia" w:cs="Constantia"/>
      <w:i/>
      <w:iCs/>
      <w:sz w:val="18"/>
      <w:szCs w:val="18"/>
    </w:rPr>
  </w:style>
  <w:style w:type="character" w:customStyle="1" w:styleId="FontStyle37">
    <w:name w:val="Font Style37"/>
    <w:basedOn w:val="DefaultParagraphFont"/>
    <w:rsid w:val="00ED34FA"/>
    <w:rPr>
      <w:rFonts w:ascii="Times New Roman" w:hAnsi="Times New Roman" w:cs="Times New Roman"/>
      <w:sz w:val="16"/>
      <w:szCs w:val="16"/>
    </w:rPr>
  </w:style>
  <w:style w:type="character" w:customStyle="1" w:styleId="FontStyle79">
    <w:name w:val="Font Style79"/>
    <w:basedOn w:val="DefaultParagraphFont"/>
    <w:rsid w:val="00ED34FA"/>
    <w:rPr>
      <w:rFonts w:ascii="Constantia" w:hAnsi="Constantia" w:cs="Constantia"/>
      <w:b/>
      <w:bCs/>
      <w:sz w:val="16"/>
      <w:szCs w:val="16"/>
    </w:rPr>
  </w:style>
  <w:style w:type="paragraph" w:customStyle="1" w:styleId="StyleStyle49pt9">
    <w:name w:val="Style Style4 + 9 pt9"/>
    <w:basedOn w:val="Style4"/>
    <w:link w:val="StyleStyle49pt9Char"/>
    <w:qFormat/>
    <w:rsid w:val="00ED34FA"/>
    <w:rPr>
      <w:rFonts w:ascii="Arial" w:eastAsia="SimSun" w:hAnsi="Arial"/>
      <w:sz w:val="16"/>
      <w:lang w:eastAsia="zh-CN"/>
    </w:rPr>
  </w:style>
  <w:style w:type="character" w:customStyle="1" w:styleId="StyleStyle49pt9Char">
    <w:name w:val="Style Style4 + 9 pt9 Char"/>
    <w:link w:val="StyleStyle49pt9"/>
    <w:rsid w:val="00ED34FA"/>
    <w:rPr>
      <w:rFonts w:ascii="Arial" w:eastAsia="SimSun" w:hAnsi="Arial" w:cs="Calibri"/>
      <w:sz w:val="16"/>
      <w:u w:val="single"/>
      <w:lang w:eastAsia="zh-CN"/>
    </w:rPr>
  </w:style>
  <w:style w:type="character" w:customStyle="1" w:styleId="commentauthor">
    <w:name w:val="commentauthor"/>
    <w:basedOn w:val="DefaultParagraphFont"/>
    <w:rsid w:val="00ED34FA"/>
  </w:style>
  <w:style w:type="character" w:customStyle="1" w:styleId="caption-title">
    <w:name w:val="caption-title"/>
    <w:basedOn w:val="DefaultParagraphFont"/>
    <w:rsid w:val="00ED34FA"/>
  </w:style>
  <w:style w:type="paragraph" w:customStyle="1" w:styleId="first-child">
    <w:name w:val="first-child"/>
    <w:basedOn w:val="Normal"/>
    <w:uiPriority w:val="99"/>
    <w:qFormat/>
    <w:rsid w:val="00ED34FA"/>
    <w:pPr>
      <w:spacing w:before="100" w:beforeAutospacing="1" w:after="100" w:afterAutospacing="1"/>
    </w:pPr>
    <w:rPr>
      <w:rFonts w:ascii="Times New Roman" w:eastAsia="Times New Roman" w:hAnsi="Times New Roman" w:cs="Times New Roman"/>
      <w:sz w:val="24"/>
    </w:rPr>
  </w:style>
  <w:style w:type="paragraph" w:customStyle="1" w:styleId="useless">
    <w:name w:val="useless"/>
    <w:basedOn w:val="Normal"/>
    <w:uiPriority w:val="99"/>
    <w:qFormat/>
    <w:rsid w:val="00ED34FA"/>
    <w:rPr>
      <w:rFonts w:eastAsia="Times New Roman"/>
      <w:sz w:val="12"/>
    </w:rPr>
  </w:style>
  <w:style w:type="character" w:customStyle="1" w:styleId="documentbody">
    <w:name w:val="documentbody"/>
    <w:basedOn w:val="DefaultParagraphFont"/>
    <w:rsid w:val="00ED34FA"/>
  </w:style>
  <w:style w:type="paragraph" w:customStyle="1" w:styleId="Card-1">
    <w:name w:val="Card-1"/>
    <w:basedOn w:val="Normal"/>
    <w:link w:val="Card-1Char"/>
    <w:qFormat/>
    <w:rsid w:val="00ED34FA"/>
    <w:pPr>
      <w:ind w:left="288" w:right="288"/>
    </w:pPr>
  </w:style>
  <w:style w:type="character" w:customStyle="1" w:styleId="Card-1Char">
    <w:name w:val="Card-1 Char"/>
    <w:basedOn w:val="DefaultParagraphFont"/>
    <w:link w:val="Card-1"/>
    <w:rsid w:val="00ED34FA"/>
    <w:rPr>
      <w:rFonts w:ascii="Calibri" w:hAnsi="Calibri" w:cs="Calibri"/>
      <w:sz w:val="22"/>
    </w:rPr>
  </w:style>
  <w:style w:type="character" w:customStyle="1" w:styleId="fu-autorenangabe-fu-beschreibung">
    <w:name w:val="fu-autorenangabe-fu-beschreibung"/>
    <w:rsid w:val="00ED34FA"/>
  </w:style>
  <w:style w:type="paragraph" w:customStyle="1" w:styleId="CiteLittle">
    <w:name w:val="Cite Little"/>
    <w:next w:val="Normal"/>
    <w:uiPriority w:val="99"/>
    <w:qFormat/>
    <w:rsid w:val="00ED34FA"/>
    <w:rPr>
      <w:rFonts w:ascii="Arial" w:eastAsia="Times New Roman" w:hAnsi="Arial" w:cs="Times New Roman"/>
      <w:bCs/>
      <w:kern w:val="32"/>
      <w:sz w:val="16"/>
      <w:szCs w:val="32"/>
    </w:rPr>
  </w:style>
  <w:style w:type="character" w:customStyle="1" w:styleId="StyleAsianMSMinchoBold">
    <w:name w:val="Style (Asian) MS Mincho Bold"/>
    <w:rsid w:val="00ED34FA"/>
    <w:rPr>
      <w:rFonts w:ascii="Times New Roman" w:eastAsia="MS Mincho" w:hAnsi="Times New Roman"/>
      <w:b/>
      <w:bCs/>
      <w:u w:val="thick"/>
    </w:rPr>
  </w:style>
  <w:style w:type="character" w:customStyle="1" w:styleId="StyleAsianMSMincho">
    <w:name w:val="Style (Asian) MS Mincho"/>
    <w:rsid w:val="00ED34FA"/>
    <w:rPr>
      <w:rFonts w:ascii="Times New Roman" w:eastAsia="MS Mincho" w:hAnsi="Times New Roman"/>
      <w:u w:val="thick"/>
    </w:rPr>
  </w:style>
  <w:style w:type="paragraph" w:customStyle="1" w:styleId="docheader">
    <w:name w:val="doc header"/>
    <w:autoRedefine/>
    <w:uiPriority w:val="99"/>
    <w:qFormat/>
    <w:rsid w:val="00ED34FA"/>
    <w:rPr>
      <w:rFonts w:ascii="Times New Roman" w:eastAsia="Malgun Gothic" w:hAnsi="Times New Roman" w:cs="Times New Roman"/>
      <w:b/>
      <w:sz w:val="20"/>
    </w:rPr>
  </w:style>
  <w:style w:type="paragraph" w:customStyle="1" w:styleId="docfooter">
    <w:name w:val="doc footer"/>
    <w:autoRedefine/>
    <w:uiPriority w:val="99"/>
    <w:qFormat/>
    <w:rsid w:val="00ED34FA"/>
    <w:pPr>
      <w:jc w:val="right"/>
    </w:pPr>
    <w:rPr>
      <w:rFonts w:ascii="Times New Roman" w:eastAsia="Malgun Gothic" w:hAnsi="Times New Roman" w:cs="Times New Roman"/>
      <w:b/>
      <w:sz w:val="22"/>
    </w:rPr>
  </w:style>
  <w:style w:type="character" w:customStyle="1" w:styleId="CardCharChar1">
    <w:name w:val="Card Char Char1"/>
    <w:rsid w:val="00ED34FA"/>
    <w:rPr>
      <w:b/>
      <w:bCs/>
      <w:sz w:val="28"/>
      <w:szCs w:val="28"/>
    </w:rPr>
  </w:style>
  <w:style w:type="character" w:customStyle="1" w:styleId="CharacterStyle3">
    <w:name w:val="Character Style 3"/>
    <w:uiPriority w:val="99"/>
    <w:rsid w:val="00ED34FA"/>
    <w:rPr>
      <w:sz w:val="18"/>
      <w:szCs w:val="18"/>
    </w:rPr>
  </w:style>
  <w:style w:type="character" w:customStyle="1" w:styleId="bloctitlesChar">
    <w:name w:val="bloc titles Char"/>
    <w:link w:val="bloctitles"/>
    <w:rsid w:val="00ED34FA"/>
    <w:rPr>
      <w:rFonts w:ascii="Times New Roman" w:eastAsia="Malgun Gothic" w:hAnsi="Times New Roman" w:cs="Arial"/>
      <w:b/>
      <w:kern w:val="32"/>
      <w:sz w:val="32"/>
      <w:szCs w:val="32"/>
      <w:u w:val="single"/>
      <w:lang w:eastAsia="ko-KR"/>
    </w:rPr>
  </w:style>
  <w:style w:type="paragraph" w:customStyle="1" w:styleId="blocorganizer">
    <w:name w:val="bloc organizer"/>
    <w:basedOn w:val="Heading1"/>
    <w:next w:val="bloctitles"/>
    <w:link w:val="blocorganizerChar"/>
    <w:autoRedefine/>
    <w:qFormat/>
    <w:rsid w:val="00ED34FA"/>
    <w:pPr>
      <w:keepNext w:val="0"/>
      <w:keepLines w:val="0"/>
      <w:pBdr>
        <w:top w:val="none" w:sz="0" w:space="0" w:color="auto"/>
        <w:left w:val="none" w:sz="0" w:space="0" w:color="auto"/>
        <w:bottom w:val="none" w:sz="0" w:space="0" w:color="auto"/>
        <w:right w:val="none" w:sz="0" w:space="0" w:color="auto"/>
      </w:pBdr>
      <w:shd w:val="clear" w:color="auto" w:fill="000000" w:themeFill="text1"/>
      <w:spacing w:before="0"/>
      <w:contextualSpacing/>
    </w:pPr>
    <w:rPr>
      <w:rFonts w:ascii="Times New Roman" w:eastAsia="Times New Roman" w:hAnsi="Times New Roman" w:cs="Times New Roman"/>
      <w:bCs w:val="0"/>
      <w:color w:val="FFFFFF" w:themeColor="background1"/>
      <w:sz w:val="4"/>
      <w:szCs w:val="28"/>
      <w:u w:val="single"/>
    </w:rPr>
  </w:style>
  <w:style w:type="character" w:customStyle="1" w:styleId="blocorganizerChar">
    <w:name w:val="bloc organizer Char"/>
    <w:link w:val="blocorganizer"/>
    <w:rsid w:val="00ED34FA"/>
    <w:rPr>
      <w:rFonts w:ascii="Times New Roman" w:eastAsia="Times New Roman" w:hAnsi="Times New Roman" w:cs="Times New Roman"/>
      <w:b/>
      <w:color w:val="FFFFFF" w:themeColor="background1"/>
      <w:sz w:val="4"/>
      <w:szCs w:val="28"/>
      <w:u w:val="single"/>
      <w:shd w:val="clear" w:color="auto" w:fill="000000" w:themeFill="text1"/>
    </w:rPr>
  </w:style>
  <w:style w:type="character" w:customStyle="1" w:styleId="UnderlineBoldChar">
    <w:name w:val="Underline Bold Char"/>
    <w:locked/>
    <w:rsid w:val="00ED34FA"/>
    <w:rPr>
      <w:rFonts w:ascii="Times New Roman" w:eastAsia="Times New Roman" w:hAnsi="Times New Roman" w:cs="Calibri"/>
      <w:b/>
      <w:sz w:val="24"/>
      <w:szCs w:val="20"/>
      <w:u w:val="single"/>
    </w:rPr>
  </w:style>
  <w:style w:type="paragraph" w:customStyle="1" w:styleId="cardCharCharCharChar">
    <w:name w:val="card Char Char Char Char"/>
    <w:basedOn w:val="Normal"/>
    <w:qFormat/>
    <w:rsid w:val="00ED34FA"/>
    <w:pPr>
      <w:overflowPunct w:val="0"/>
      <w:autoSpaceDE w:val="0"/>
      <w:autoSpaceDN w:val="0"/>
      <w:adjustRightInd w:val="0"/>
      <w:ind w:left="288" w:right="288"/>
      <w:textAlignment w:val="baseline"/>
    </w:pPr>
    <w:rPr>
      <w:rFonts w:ascii="Times New Roman" w:eastAsia="Times New Roman" w:hAnsi="Times New Roman"/>
      <w:sz w:val="20"/>
      <w:szCs w:val="20"/>
    </w:rPr>
  </w:style>
  <w:style w:type="character" w:customStyle="1" w:styleId="tagChar2">
    <w:name w:val="%tag Char"/>
    <w:link w:val="tag1"/>
    <w:uiPriority w:val="99"/>
    <w:rsid w:val="00ED34FA"/>
    <w:rPr>
      <w:rFonts w:ascii="Calibri" w:hAnsi="Calibri" w:cs="Calibri"/>
      <w:sz w:val="22"/>
    </w:rPr>
  </w:style>
  <w:style w:type="character" w:customStyle="1" w:styleId="AAAcardChar">
    <w:name w:val="AAAcard Char"/>
    <w:link w:val="AAAcard"/>
    <w:uiPriority w:val="99"/>
    <w:rsid w:val="00ED34FA"/>
    <w:rPr>
      <w:rFonts w:ascii="Calibri" w:hAnsi="Calibri" w:cs="Calibri"/>
      <w:sz w:val="22"/>
    </w:rPr>
  </w:style>
  <w:style w:type="character" w:customStyle="1" w:styleId="underlineCharChar2">
    <w:name w:val="underline Char Char"/>
    <w:rsid w:val="00ED34FA"/>
    <w:rPr>
      <w:rFonts w:ascii="Arial Narrow" w:eastAsia="Times New Roman" w:hAnsi="Arial Narrow" w:cs="Calibri"/>
      <w:sz w:val="24"/>
      <w:u w:val="single"/>
    </w:rPr>
  </w:style>
  <w:style w:type="paragraph" w:customStyle="1" w:styleId="TagStyle">
    <w:name w:val="Tag Style"/>
    <w:basedOn w:val="Normal"/>
    <w:uiPriority w:val="99"/>
    <w:qFormat/>
    <w:rsid w:val="00ED34FA"/>
    <w:rPr>
      <w:rFonts w:ascii="Times New Roman" w:eastAsia="Times New Roman" w:hAnsi="Times New Roman"/>
      <w:b/>
      <w:sz w:val="24"/>
    </w:rPr>
  </w:style>
  <w:style w:type="paragraph" w:customStyle="1" w:styleId="tagstyle0">
    <w:name w:val="tagstyle"/>
    <w:basedOn w:val="Normal"/>
    <w:uiPriority w:val="99"/>
    <w:qFormat/>
    <w:rsid w:val="00ED34FA"/>
    <w:pPr>
      <w:spacing w:before="100" w:beforeAutospacing="1" w:after="100" w:afterAutospacing="1"/>
    </w:pPr>
    <w:rPr>
      <w:rFonts w:ascii="Times New Roman" w:eastAsia="Times New Roman" w:hAnsi="Times New Roman"/>
      <w:sz w:val="24"/>
    </w:rPr>
  </w:style>
  <w:style w:type="character" w:customStyle="1" w:styleId="newsstorytitle">
    <w:name w:val="news_story_title"/>
    <w:rsid w:val="00ED34FA"/>
  </w:style>
  <w:style w:type="character" w:customStyle="1" w:styleId="yqlink">
    <w:name w:val="yqlink"/>
    <w:rsid w:val="00ED34FA"/>
  </w:style>
  <w:style w:type="character" w:customStyle="1" w:styleId="clbody">
    <w:name w:val="clbody"/>
    <w:rsid w:val="00ED34FA"/>
  </w:style>
  <w:style w:type="character" w:customStyle="1" w:styleId="Boxing">
    <w:name w:val="Boxing"/>
    <w:rsid w:val="00ED34FA"/>
    <w:rPr>
      <w:rFonts w:ascii="Arial Narrow" w:hAnsi="Arial Narrow"/>
      <w:dstrike w:val="0"/>
      <w:sz w:val="20"/>
      <w:bdr w:val="single" w:sz="2" w:space="0" w:color="auto"/>
      <w:vertAlign w:val="baseline"/>
    </w:rPr>
  </w:style>
  <w:style w:type="character" w:customStyle="1" w:styleId="boldandunderlinecharcharcharcharcharcharcharcharcharcharcharcharcharcharcharchar0">
    <w:name w:val="boldandunderlinecharcharcharcharcharcharcharcharcharcharcharcharcharcharcharchar"/>
    <w:rsid w:val="00ED34FA"/>
  </w:style>
  <w:style w:type="character" w:customStyle="1" w:styleId="underlinecharcharcharcharcharcharcharcharcharcharcharcharcharchar0">
    <w:name w:val="underlinecharcharcharcharcharcharcharcharcharcharcharcharcharchar"/>
    <w:rsid w:val="00ED34FA"/>
  </w:style>
  <w:style w:type="character" w:customStyle="1" w:styleId="CharCharCharCharCharChar1Char">
    <w:name w:val="Char Char Char Char Char Char1 Char"/>
    <w:rsid w:val="00ED34FA"/>
    <w:rPr>
      <w:rFonts w:ascii="Times New Roman" w:eastAsia="Times New Roman" w:hAnsi="Times New Roman" w:cs="Times New Roman"/>
      <w:b/>
      <w:sz w:val="24"/>
      <w:szCs w:val="24"/>
    </w:rPr>
  </w:style>
  <w:style w:type="character" w:customStyle="1" w:styleId="emphasis22">
    <w:name w:val="emphasis2"/>
    <w:rsid w:val="00ED34FA"/>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ED34FA"/>
    <w:rPr>
      <w:sz w:val="24"/>
      <w:szCs w:val="24"/>
      <w:lang w:val="en-US" w:eastAsia="en-US" w:bidi="ar-SA"/>
    </w:rPr>
  </w:style>
  <w:style w:type="character" w:customStyle="1" w:styleId="searchtools-record-title">
    <w:name w:val="searchtools-record-title"/>
    <w:basedOn w:val="DefaultParagraphFont"/>
    <w:rsid w:val="00ED34FA"/>
  </w:style>
  <w:style w:type="character" w:customStyle="1" w:styleId="rightside">
    <w:name w:val="rightside"/>
    <w:rsid w:val="00ED34FA"/>
  </w:style>
  <w:style w:type="character" w:customStyle="1" w:styleId="flourish">
    <w:name w:val="flourish"/>
    <w:rsid w:val="00ED34FA"/>
  </w:style>
  <w:style w:type="character" w:customStyle="1" w:styleId="style150">
    <w:name w:val="style150"/>
    <w:rsid w:val="00ED34FA"/>
  </w:style>
  <w:style w:type="character" w:customStyle="1" w:styleId="head">
    <w:name w:val="head"/>
    <w:rsid w:val="00ED34FA"/>
  </w:style>
  <w:style w:type="character" w:customStyle="1" w:styleId="first-letter">
    <w:name w:val="first-letter"/>
    <w:rsid w:val="00ED34FA"/>
  </w:style>
  <w:style w:type="character" w:customStyle="1" w:styleId="focusparagraph">
    <w:name w:val="focusparagraph"/>
    <w:rsid w:val="00ED34FA"/>
  </w:style>
  <w:style w:type="character" w:customStyle="1" w:styleId="StyleUnderlineCharChar9pt">
    <w:name w:val="Style Underline Char Char + 9 pt"/>
    <w:rsid w:val="00ED34FA"/>
    <w:rPr>
      <w:rFonts w:ascii="Times New Roman" w:hAnsi="Times New Roman" w:hint="default"/>
      <w:sz w:val="20"/>
      <w:szCs w:val="24"/>
      <w:u w:val="single"/>
      <w:lang w:val="en-US" w:eastAsia="en-US" w:bidi="ar-SA"/>
    </w:rPr>
  </w:style>
  <w:style w:type="character" w:customStyle="1" w:styleId="CharChar31">
    <w:name w:val="Char Char31"/>
    <w:rsid w:val="00ED34FA"/>
    <w:rPr>
      <w:rFonts w:cs="Arial"/>
      <w:b/>
      <w:bCs/>
      <w:szCs w:val="32"/>
      <w:lang w:val="en-US" w:eastAsia="en-US" w:bidi="ar-SA"/>
    </w:rPr>
  </w:style>
  <w:style w:type="character" w:customStyle="1" w:styleId="citationgenerated">
    <w:name w:val="citation generated"/>
    <w:rsid w:val="00ED34FA"/>
  </w:style>
  <w:style w:type="character" w:customStyle="1" w:styleId="FontStyle29">
    <w:name w:val="Font Style29"/>
    <w:uiPriority w:val="99"/>
    <w:rsid w:val="00ED34FA"/>
    <w:rPr>
      <w:rFonts w:ascii="Arial" w:hAnsi="Arial" w:cs="Arial"/>
      <w:sz w:val="14"/>
      <w:szCs w:val="14"/>
    </w:rPr>
  </w:style>
  <w:style w:type="character" w:customStyle="1" w:styleId="marrontitulobig">
    <w:name w:val="marron_titulo_big"/>
    <w:rsid w:val="00ED34FA"/>
  </w:style>
  <w:style w:type="character" w:customStyle="1" w:styleId="apturelink">
    <w:name w:val="apturelink"/>
    <w:rsid w:val="00ED34FA"/>
  </w:style>
  <w:style w:type="character" w:customStyle="1" w:styleId="apturelinkicon">
    <w:name w:val="apturelinkicon"/>
    <w:rsid w:val="00ED34FA"/>
  </w:style>
  <w:style w:type="character" w:customStyle="1" w:styleId="titletxt">
    <w:name w:val="titletxt"/>
    <w:rsid w:val="00ED34FA"/>
  </w:style>
  <w:style w:type="character" w:customStyle="1" w:styleId="colbcopy">
    <w:name w:val="colbcopy"/>
    <w:rsid w:val="00ED34FA"/>
  </w:style>
  <w:style w:type="character" w:customStyle="1" w:styleId="hcard">
    <w:name w:val="hcard"/>
    <w:rsid w:val="00ED34FA"/>
  </w:style>
  <w:style w:type="table" w:styleId="MediumGrid2">
    <w:name w:val="Medium Grid 2"/>
    <w:basedOn w:val="TableNormal"/>
    <w:uiPriority w:val="68"/>
    <w:rsid w:val="00ED34FA"/>
    <w:rPr>
      <w:rFonts w:asciiTheme="majorHAnsi" w:eastAsiaTheme="majorEastAsia" w:hAnsiTheme="majorHAnsi" w:cstheme="majorBidi"/>
      <w:color w:val="000000" w:themeColor="text1"/>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character" w:customStyle="1" w:styleId="HIGHLIGHT1">
    <w:name w:val="HIGHLIGHT"/>
    <w:uiPriority w:val="1"/>
    <w:qFormat/>
    <w:rsid w:val="00ED34FA"/>
    <w:rPr>
      <w:rFonts w:ascii="Times New Roman" w:hAnsi="Times New Roman"/>
      <w:sz w:val="24"/>
      <w:u w:val="single"/>
      <w:bdr w:val="none" w:sz="0" w:space="0" w:color="auto"/>
      <w:shd w:val="clear" w:color="auto" w:fill="auto"/>
    </w:rPr>
  </w:style>
  <w:style w:type="paragraph" w:customStyle="1" w:styleId="StylePlainTextTimesNewRomanBold">
    <w:name w:val="Style Plain Text + Times New Roman Bold"/>
    <w:basedOn w:val="PlainText"/>
    <w:uiPriority w:val="99"/>
    <w:qFormat/>
    <w:rsid w:val="00ED34FA"/>
    <w:rPr>
      <w:rFonts w:ascii="Courier" w:eastAsia="Cambria" w:hAnsi="Courier" w:cs="Times New Roman"/>
      <w:sz w:val="21"/>
      <w:szCs w:val="21"/>
    </w:rPr>
  </w:style>
  <w:style w:type="paragraph" w:customStyle="1" w:styleId="hotroute3">
    <w:name w:val="hotroute"/>
    <w:basedOn w:val="Normal"/>
    <w:uiPriority w:val="99"/>
    <w:qFormat/>
    <w:rsid w:val="00ED34FA"/>
    <w:pPr>
      <w:ind w:left="288"/>
    </w:pPr>
  </w:style>
  <w:style w:type="paragraph" w:customStyle="1" w:styleId="DeleteAnalytics">
    <w:name w:val="Delete Analytics"/>
    <w:basedOn w:val="Heading4"/>
    <w:uiPriority w:val="99"/>
    <w:qFormat/>
    <w:rsid w:val="00ED34FA"/>
    <w:pPr>
      <w:spacing w:before="0"/>
    </w:pPr>
    <w:rPr>
      <w:bCs w:val="0"/>
      <w:color w:val="800000"/>
    </w:rPr>
  </w:style>
  <w:style w:type="paragraph" w:customStyle="1" w:styleId="ReallyFuckingSmall0">
    <w:name w:val="Really Fucking Small"/>
    <w:basedOn w:val="Normal"/>
    <w:link w:val="ReallyFuckingSmallChar0"/>
    <w:qFormat/>
    <w:rsid w:val="00ED34FA"/>
    <w:pPr>
      <w:ind w:left="144"/>
    </w:pPr>
    <w:rPr>
      <w:rFonts w:ascii="Times New Roman" w:eastAsia="Times New Roman" w:hAnsi="Times New Roman" w:cs="Times New Roman"/>
      <w:sz w:val="12"/>
    </w:rPr>
  </w:style>
  <w:style w:type="character" w:customStyle="1" w:styleId="ReallyFuckingSmallChar0">
    <w:name w:val="Really Fucking Small Char"/>
    <w:link w:val="ReallyFuckingSmall0"/>
    <w:rsid w:val="00ED34FA"/>
    <w:rPr>
      <w:rFonts w:ascii="Times New Roman" w:eastAsia="Times New Roman" w:hAnsi="Times New Roman" w:cs="Times New Roman"/>
      <w:sz w:val="12"/>
    </w:rPr>
  </w:style>
  <w:style w:type="paragraph" w:customStyle="1" w:styleId="Boxempahsis">
    <w:name w:val="Box empahsis"/>
    <w:basedOn w:val="Normal"/>
    <w:link w:val="BoxempahsisChar"/>
    <w:qFormat/>
    <w:rsid w:val="00ED34FA"/>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ED34FA"/>
    <w:rPr>
      <w:rFonts w:ascii="Franklin Gothic Heavy" w:hAnsi="Franklin Gothic Heavy" w:cs="Calibri"/>
      <w:u w:val="single"/>
      <w:bdr w:val="single" w:sz="4" w:space="0" w:color="auto"/>
    </w:rPr>
  </w:style>
  <w:style w:type="character" w:customStyle="1" w:styleId="Qualified">
    <w:name w:val="Qualified"/>
    <w:rsid w:val="00ED34FA"/>
    <w:rPr>
      <w:rFonts w:asciiTheme="majorHAnsi" w:hAnsiTheme="majorHAnsi"/>
      <w:b/>
      <w:bCs/>
      <w:sz w:val="16"/>
    </w:rPr>
  </w:style>
  <w:style w:type="character" w:customStyle="1" w:styleId="BlockTitleChar1">
    <w:name w:val="%Block Title Char"/>
    <w:rsid w:val="00ED34FA"/>
    <w:rPr>
      <w:rFonts w:ascii="Arial" w:eastAsia="Times New Roman" w:hAnsi="Arial" w:cs="Arial"/>
      <w:b/>
      <w:bCs/>
      <w:kern w:val="32"/>
      <w:sz w:val="28"/>
      <w:szCs w:val="32"/>
    </w:rPr>
  </w:style>
  <w:style w:type="character" w:customStyle="1" w:styleId="columntexthead">
    <w:name w:val="columntexthead"/>
    <w:rsid w:val="00ED34FA"/>
  </w:style>
  <w:style w:type="character" w:customStyle="1" w:styleId="instruction">
    <w:name w:val="instruction"/>
    <w:rsid w:val="00ED34FA"/>
  </w:style>
  <w:style w:type="character" w:customStyle="1" w:styleId="listpipe">
    <w:name w:val="listpipe"/>
    <w:rsid w:val="00ED34FA"/>
  </w:style>
  <w:style w:type="character" w:customStyle="1" w:styleId="imagelink">
    <w:name w:val="imagelink"/>
    <w:rsid w:val="00ED34FA"/>
  </w:style>
  <w:style w:type="character" w:customStyle="1" w:styleId="leadin">
    <w:name w:val="leadin"/>
    <w:rsid w:val="00ED34FA"/>
  </w:style>
  <w:style w:type="character" w:customStyle="1" w:styleId="noticiabyline">
    <w:name w:val="noticia_byline"/>
    <w:rsid w:val="00ED34FA"/>
  </w:style>
  <w:style w:type="character" w:customStyle="1" w:styleId="rightnowyahoo">
    <w:name w:val="right_now_yahoo"/>
    <w:rsid w:val="00ED34FA"/>
  </w:style>
  <w:style w:type="character" w:customStyle="1" w:styleId="submittedmeta">
    <w:name w:val="submitted meta"/>
    <w:rsid w:val="00ED34FA"/>
  </w:style>
  <w:style w:type="character" w:customStyle="1" w:styleId="A11">
    <w:name w:val="A11"/>
    <w:rsid w:val="00ED34FA"/>
    <w:rPr>
      <w:color w:val="000000"/>
      <w:sz w:val="12"/>
      <w:szCs w:val="12"/>
    </w:rPr>
  </w:style>
  <w:style w:type="character" w:customStyle="1" w:styleId="AAAunderline">
    <w:name w:val="AAAunderline"/>
    <w:qFormat/>
    <w:rsid w:val="00ED34FA"/>
    <w:rPr>
      <w:b/>
      <w:u w:val="single"/>
    </w:rPr>
  </w:style>
  <w:style w:type="paragraph" w:customStyle="1" w:styleId="IndexHeader">
    <w:name w:val="Index Header"/>
    <w:basedOn w:val="Normal"/>
    <w:uiPriority w:val="99"/>
    <w:qFormat/>
    <w:rsid w:val="00ED34FA"/>
    <w:pPr>
      <w:ind w:left="-720"/>
      <w:outlineLvl w:val="0"/>
    </w:pPr>
    <w:rPr>
      <w:rFonts w:ascii="Times New Roman" w:eastAsia="Times New Roman" w:hAnsi="Times New Roman"/>
      <w:b/>
      <w:bCs/>
      <w:sz w:val="36"/>
      <w:szCs w:val="20"/>
    </w:rPr>
  </w:style>
  <w:style w:type="character" w:customStyle="1" w:styleId="IndexHeaderChar">
    <w:name w:val="Index Header Char"/>
    <w:rsid w:val="00ED34FA"/>
    <w:rPr>
      <w:rFonts w:ascii="Times New Roman" w:eastAsia="Times New Roman" w:hAnsi="Times New Roman"/>
      <w:b/>
      <w:bCs/>
      <w:sz w:val="36"/>
    </w:rPr>
  </w:style>
  <w:style w:type="paragraph" w:customStyle="1" w:styleId="CardRead">
    <w:name w:val="Card_Read"/>
    <w:basedOn w:val="Normal"/>
    <w:uiPriority w:val="99"/>
    <w:qFormat/>
    <w:rsid w:val="00ED34FA"/>
    <w:rPr>
      <w:rFonts w:ascii="Times" w:eastAsia="Times" w:hAnsi="Times"/>
      <w:szCs w:val="20"/>
    </w:rPr>
  </w:style>
  <w:style w:type="paragraph" w:customStyle="1" w:styleId="CardNU">
    <w:name w:val="CardNU"/>
    <w:basedOn w:val="Normal"/>
    <w:uiPriority w:val="99"/>
    <w:qFormat/>
    <w:rsid w:val="00ED34FA"/>
    <w:rPr>
      <w:rFonts w:ascii="Times" w:eastAsia="Times" w:hAnsi="Times"/>
      <w:sz w:val="14"/>
      <w:szCs w:val="20"/>
    </w:rPr>
  </w:style>
  <w:style w:type="paragraph" w:customStyle="1" w:styleId="StyleHeading310pt">
    <w:name w:val="Style Heading 3 + 10 pt"/>
    <w:basedOn w:val="Heading3"/>
    <w:uiPriority w:val="99"/>
    <w:qFormat/>
    <w:rsid w:val="00ED34FA"/>
    <w:pPr>
      <w:keepLines w:val="0"/>
      <w:pageBreakBefore w:val="0"/>
      <w:shd w:val="clear" w:color="auto" w:fill="FFFF00"/>
      <w:tabs>
        <w:tab w:val="left" w:pos="2520"/>
      </w:tabs>
      <w:spacing w:before="0"/>
      <w:ind w:left="576"/>
      <w:jc w:val="left"/>
    </w:pPr>
    <w:rPr>
      <w:rFonts w:eastAsia="Times New Roman" w:cs="Arial"/>
      <w:b w:val="0"/>
      <w:color w:val="C00000"/>
      <w:sz w:val="20"/>
      <w:szCs w:val="26"/>
      <w:u w:val="none"/>
    </w:rPr>
  </w:style>
  <w:style w:type="character" w:customStyle="1" w:styleId="StyleHeading310ptChar">
    <w:name w:val="Style Heading 3 + 10 pt Char"/>
    <w:rsid w:val="00ED34FA"/>
    <w:rPr>
      <w:rFonts w:ascii="Times New Roman" w:eastAsia="Times New Roman" w:hAnsi="Times New Roman" w:cs="Arial"/>
      <w:b/>
      <w:bCs/>
      <w:sz w:val="26"/>
      <w:szCs w:val="26"/>
    </w:rPr>
  </w:style>
  <w:style w:type="paragraph" w:customStyle="1" w:styleId="Style30">
    <w:name w:val="Style 3"/>
    <w:basedOn w:val="Normal"/>
    <w:uiPriority w:val="99"/>
    <w:qFormat/>
    <w:rsid w:val="00ED34FA"/>
    <w:pPr>
      <w:autoSpaceDE w:val="0"/>
      <w:autoSpaceDN w:val="0"/>
      <w:spacing w:line="326" w:lineRule="auto"/>
      <w:ind w:firstLine="216"/>
      <w:jc w:val="both"/>
    </w:pPr>
    <w:rPr>
      <w:rFonts w:eastAsia="Times New Roman"/>
      <w:sz w:val="6"/>
      <w:szCs w:val="6"/>
    </w:rPr>
  </w:style>
  <w:style w:type="paragraph" w:customStyle="1" w:styleId="CardText-NotUnderlined">
    <w:name w:val="Card Text - Not Underlined"/>
    <w:basedOn w:val="Normal"/>
    <w:uiPriority w:val="99"/>
    <w:qFormat/>
    <w:rsid w:val="00ED34FA"/>
    <w:pPr>
      <w:spacing w:after="60"/>
    </w:pPr>
    <w:rPr>
      <w:rFonts w:ascii="Times New Roman" w:eastAsia="Times New Roman" w:hAnsi="Times New Roman"/>
      <w:sz w:val="18"/>
    </w:rPr>
  </w:style>
  <w:style w:type="paragraph" w:customStyle="1" w:styleId="OmniPage8">
    <w:name w:val="OmniPage #8"/>
    <w:basedOn w:val="Normal"/>
    <w:uiPriority w:val="99"/>
    <w:qFormat/>
    <w:rsid w:val="00ED34FA"/>
    <w:rPr>
      <w:rFonts w:ascii="Times New Roman" w:eastAsia="Times New Roman" w:hAnsi="Times New Roman"/>
      <w:color w:val="000000"/>
      <w:sz w:val="20"/>
      <w:szCs w:val="20"/>
    </w:rPr>
  </w:style>
  <w:style w:type="paragraph" w:customStyle="1" w:styleId="OmniPage2">
    <w:name w:val="OmniPage #2"/>
    <w:basedOn w:val="Normal"/>
    <w:uiPriority w:val="99"/>
    <w:qFormat/>
    <w:rsid w:val="00ED34FA"/>
    <w:rPr>
      <w:rFonts w:ascii="Times New Roman" w:eastAsia="Times New Roman" w:hAnsi="Times New Roman"/>
      <w:color w:val="000000"/>
      <w:sz w:val="20"/>
      <w:szCs w:val="20"/>
    </w:rPr>
  </w:style>
  <w:style w:type="paragraph" w:customStyle="1" w:styleId="OmniPage6">
    <w:name w:val="OmniPage #6"/>
    <w:basedOn w:val="Normal"/>
    <w:uiPriority w:val="99"/>
    <w:qFormat/>
    <w:rsid w:val="00ED34FA"/>
    <w:rPr>
      <w:rFonts w:ascii="Times New Roman" w:eastAsia="Times New Roman" w:hAnsi="Times New Roman"/>
      <w:color w:val="000000"/>
      <w:sz w:val="20"/>
      <w:szCs w:val="20"/>
    </w:rPr>
  </w:style>
  <w:style w:type="paragraph" w:customStyle="1" w:styleId="OmniPage7">
    <w:name w:val="OmniPage #7"/>
    <w:basedOn w:val="Normal"/>
    <w:uiPriority w:val="99"/>
    <w:qFormat/>
    <w:rsid w:val="00ED34FA"/>
    <w:rPr>
      <w:rFonts w:ascii="Times New Roman" w:eastAsia="Times New Roman" w:hAnsi="Times New Roman"/>
      <w:color w:val="000000"/>
      <w:sz w:val="20"/>
      <w:szCs w:val="20"/>
    </w:rPr>
  </w:style>
  <w:style w:type="paragraph" w:customStyle="1" w:styleId="OmniPage11">
    <w:name w:val="OmniPage #11"/>
    <w:basedOn w:val="Normal"/>
    <w:uiPriority w:val="99"/>
    <w:qFormat/>
    <w:rsid w:val="00ED34FA"/>
    <w:rPr>
      <w:rFonts w:ascii="Times New Roman" w:eastAsia="Times New Roman" w:hAnsi="Times New Roman"/>
      <w:color w:val="000000"/>
      <w:sz w:val="20"/>
      <w:szCs w:val="20"/>
    </w:rPr>
  </w:style>
  <w:style w:type="paragraph" w:customStyle="1" w:styleId="OmniPage12">
    <w:name w:val="OmniPage #12"/>
    <w:basedOn w:val="Normal"/>
    <w:uiPriority w:val="99"/>
    <w:qFormat/>
    <w:rsid w:val="00ED34FA"/>
    <w:rPr>
      <w:rFonts w:ascii="Times New Roman" w:eastAsia="Times New Roman" w:hAnsi="Times New Roman"/>
      <w:color w:val="000000"/>
      <w:sz w:val="20"/>
      <w:szCs w:val="20"/>
    </w:rPr>
  </w:style>
  <w:style w:type="paragraph" w:customStyle="1" w:styleId="OmniPage13">
    <w:name w:val="OmniPage #13"/>
    <w:basedOn w:val="Normal"/>
    <w:uiPriority w:val="99"/>
    <w:qFormat/>
    <w:rsid w:val="00ED34FA"/>
    <w:rPr>
      <w:rFonts w:ascii="Times New Roman" w:eastAsia="Times New Roman" w:hAnsi="Times New Roman"/>
      <w:color w:val="000000"/>
      <w:sz w:val="20"/>
      <w:szCs w:val="20"/>
    </w:rPr>
  </w:style>
  <w:style w:type="paragraph" w:customStyle="1" w:styleId="OmniPage14">
    <w:name w:val="OmniPage #14"/>
    <w:basedOn w:val="Normal"/>
    <w:uiPriority w:val="99"/>
    <w:qFormat/>
    <w:rsid w:val="00ED34FA"/>
    <w:rPr>
      <w:rFonts w:ascii="Times New Roman" w:eastAsia="Times New Roman" w:hAnsi="Times New Roman"/>
      <w:color w:val="000000"/>
      <w:sz w:val="20"/>
      <w:szCs w:val="20"/>
    </w:rPr>
  </w:style>
  <w:style w:type="paragraph" w:customStyle="1" w:styleId="OmniPage15">
    <w:name w:val="OmniPage #15"/>
    <w:basedOn w:val="Normal"/>
    <w:uiPriority w:val="99"/>
    <w:qFormat/>
    <w:rsid w:val="00ED34FA"/>
    <w:rPr>
      <w:rFonts w:ascii="Times New Roman" w:eastAsia="Times New Roman" w:hAnsi="Times New Roman"/>
      <w:color w:val="000000"/>
      <w:sz w:val="20"/>
      <w:szCs w:val="20"/>
    </w:rPr>
  </w:style>
  <w:style w:type="paragraph" w:customStyle="1" w:styleId="OmniPage17">
    <w:name w:val="OmniPage #17"/>
    <w:basedOn w:val="Normal"/>
    <w:uiPriority w:val="99"/>
    <w:qFormat/>
    <w:rsid w:val="00ED34FA"/>
    <w:rPr>
      <w:rFonts w:ascii="Times New Roman" w:eastAsia="Times New Roman" w:hAnsi="Times New Roman"/>
      <w:color w:val="000000"/>
      <w:sz w:val="20"/>
      <w:szCs w:val="20"/>
    </w:rPr>
  </w:style>
  <w:style w:type="paragraph" w:customStyle="1" w:styleId="OmniPage19">
    <w:name w:val="OmniPage #19"/>
    <w:basedOn w:val="Normal"/>
    <w:uiPriority w:val="99"/>
    <w:qFormat/>
    <w:rsid w:val="00ED34FA"/>
    <w:rPr>
      <w:rFonts w:ascii="Times New Roman" w:eastAsia="Times New Roman" w:hAnsi="Times New Roman"/>
      <w:color w:val="000000"/>
      <w:sz w:val="20"/>
      <w:szCs w:val="20"/>
    </w:rPr>
  </w:style>
  <w:style w:type="paragraph" w:customStyle="1" w:styleId="OmniPage20">
    <w:name w:val="OmniPage #20"/>
    <w:basedOn w:val="Normal"/>
    <w:uiPriority w:val="99"/>
    <w:qFormat/>
    <w:rsid w:val="00ED34FA"/>
    <w:rPr>
      <w:rFonts w:ascii="Times New Roman" w:eastAsia="Times New Roman" w:hAnsi="Times New Roman"/>
      <w:color w:val="000000"/>
      <w:sz w:val="20"/>
      <w:szCs w:val="20"/>
    </w:rPr>
  </w:style>
  <w:style w:type="paragraph" w:customStyle="1" w:styleId="OmniPage21">
    <w:name w:val="OmniPage #21"/>
    <w:basedOn w:val="Normal"/>
    <w:uiPriority w:val="99"/>
    <w:qFormat/>
    <w:rsid w:val="00ED34FA"/>
    <w:rPr>
      <w:rFonts w:ascii="Times New Roman" w:eastAsia="Times New Roman" w:hAnsi="Times New Roman"/>
      <w:color w:val="000000"/>
      <w:sz w:val="20"/>
      <w:szCs w:val="20"/>
    </w:rPr>
  </w:style>
  <w:style w:type="paragraph" w:customStyle="1" w:styleId="OmniPage22">
    <w:name w:val="OmniPage #22"/>
    <w:basedOn w:val="Normal"/>
    <w:uiPriority w:val="99"/>
    <w:qFormat/>
    <w:rsid w:val="00ED34FA"/>
    <w:rPr>
      <w:rFonts w:ascii="Times New Roman" w:eastAsia="Times New Roman" w:hAnsi="Times New Roman"/>
      <w:color w:val="000000"/>
      <w:sz w:val="20"/>
      <w:szCs w:val="20"/>
    </w:rPr>
  </w:style>
  <w:style w:type="paragraph" w:customStyle="1" w:styleId="OmniPage25">
    <w:name w:val="OmniPage #25"/>
    <w:basedOn w:val="Normal"/>
    <w:uiPriority w:val="99"/>
    <w:qFormat/>
    <w:rsid w:val="00ED34FA"/>
    <w:rPr>
      <w:rFonts w:ascii="Times New Roman" w:eastAsia="Times New Roman" w:hAnsi="Times New Roman"/>
      <w:color w:val="000000"/>
      <w:sz w:val="20"/>
      <w:szCs w:val="20"/>
    </w:rPr>
  </w:style>
  <w:style w:type="paragraph" w:customStyle="1" w:styleId="OmniPage18">
    <w:name w:val="OmniPage #18"/>
    <w:basedOn w:val="Normal"/>
    <w:uiPriority w:val="99"/>
    <w:qFormat/>
    <w:rsid w:val="00ED34FA"/>
    <w:rPr>
      <w:rFonts w:ascii="Times New Roman" w:eastAsia="Times New Roman" w:hAnsi="Times New Roman"/>
      <w:color w:val="000000"/>
      <w:sz w:val="20"/>
      <w:szCs w:val="20"/>
    </w:rPr>
  </w:style>
  <w:style w:type="paragraph" w:customStyle="1" w:styleId="OmniPage26">
    <w:name w:val="OmniPage #26"/>
    <w:basedOn w:val="Normal"/>
    <w:uiPriority w:val="99"/>
    <w:qFormat/>
    <w:rsid w:val="00ED34FA"/>
    <w:rPr>
      <w:rFonts w:ascii="Times New Roman" w:eastAsia="Times New Roman" w:hAnsi="Times New Roman"/>
      <w:color w:val="000000"/>
      <w:sz w:val="20"/>
      <w:szCs w:val="20"/>
    </w:rPr>
  </w:style>
  <w:style w:type="paragraph" w:customStyle="1" w:styleId="OmniPage9">
    <w:name w:val="OmniPage #9"/>
    <w:basedOn w:val="Normal"/>
    <w:uiPriority w:val="99"/>
    <w:qFormat/>
    <w:rsid w:val="00ED34FA"/>
    <w:rPr>
      <w:rFonts w:ascii="Times New Roman" w:eastAsia="Times New Roman" w:hAnsi="Times New Roman"/>
      <w:color w:val="000000"/>
      <w:sz w:val="20"/>
      <w:szCs w:val="20"/>
    </w:rPr>
  </w:style>
  <w:style w:type="paragraph" w:customStyle="1" w:styleId="OmniPage5">
    <w:name w:val="OmniPage #5"/>
    <w:basedOn w:val="Normal"/>
    <w:uiPriority w:val="99"/>
    <w:qFormat/>
    <w:rsid w:val="00ED34FA"/>
    <w:rPr>
      <w:rFonts w:ascii="Times New Roman" w:eastAsia="Times New Roman" w:hAnsi="Times New Roman"/>
      <w:color w:val="000000"/>
      <w:sz w:val="20"/>
      <w:szCs w:val="20"/>
    </w:rPr>
  </w:style>
  <w:style w:type="character" w:customStyle="1" w:styleId="style12char0">
    <w:name w:val="style12char"/>
    <w:rsid w:val="00ED34FA"/>
  </w:style>
  <w:style w:type="character" w:customStyle="1" w:styleId="charchar2">
    <w:name w:val="charchar2"/>
    <w:rsid w:val="00ED34FA"/>
  </w:style>
  <w:style w:type="character" w:customStyle="1" w:styleId="style11char0">
    <w:name w:val="style11char"/>
    <w:rsid w:val="00ED34FA"/>
  </w:style>
  <w:style w:type="paragraph" w:customStyle="1" w:styleId="CitesandCardText">
    <w:name w:val="Cites and Card Text"/>
    <w:basedOn w:val="Normal"/>
    <w:uiPriority w:val="99"/>
    <w:qFormat/>
    <w:rsid w:val="00ED34FA"/>
    <w:rPr>
      <w:rFonts w:ascii="Times New Roman" w:eastAsia="Times New Roman" w:hAnsi="Times New Roman"/>
      <w:sz w:val="20"/>
    </w:rPr>
  </w:style>
  <w:style w:type="paragraph" w:styleId="List2">
    <w:name w:val="List 2"/>
    <w:basedOn w:val="Default"/>
    <w:next w:val="Default"/>
    <w:rsid w:val="00ED34FA"/>
    <w:rPr>
      <w:rFonts w:eastAsia="Times New Roman"/>
      <w:color w:val="auto"/>
    </w:rPr>
  </w:style>
  <w:style w:type="paragraph" w:customStyle="1" w:styleId="Style160">
    <w:name w:val="Style 16"/>
    <w:basedOn w:val="Normal"/>
    <w:uiPriority w:val="99"/>
    <w:qFormat/>
    <w:rsid w:val="00ED34FA"/>
    <w:pPr>
      <w:autoSpaceDE w:val="0"/>
      <w:autoSpaceDN w:val="0"/>
      <w:adjustRightInd w:val="0"/>
    </w:pPr>
    <w:rPr>
      <w:rFonts w:ascii="Times New Roman" w:eastAsia="Times New Roman" w:hAnsi="Times New Roman"/>
      <w:sz w:val="24"/>
    </w:rPr>
  </w:style>
  <w:style w:type="paragraph" w:customStyle="1" w:styleId="smalltext2">
    <w:name w:val="smalltext"/>
    <w:basedOn w:val="Normal"/>
    <w:link w:val="smalltextChar1"/>
    <w:qFormat/>
    <w:rsid w:val="00ED34FA"/>
    <w:rPr>
      <w:rFonts w:ascii="Times New Roman" w:eastAsia="Times New Roman" w:hAnsi="Times New Roman"/>
    </w:rPr>
  </w:style>
  <w:style w:type="character" w:customStyle="1" w:styleId="smalltextChar1">
    <w:name w:val="smalltext Char"/>
    <w:link w:val="smalltext2"/>
    <w:rsid w:val="00ED34FA"/>
    <w:rPr>
      <w:rFonts w:ascii="Times New Roman" w:eastAsia="Times New Roman" w:hAnsi="Times New Roman" w:cs="Calibri"/>
      <w:sz w:val="22"/>
    </w:rPr>
  </w:style>
  <w:style w:type="paragraph" w:customStyle="1" w:styleId="StyleJustifiedFirstline1cmAfter6ptLinespacing1">
    <w:name w:val="Style Justified First line:  1 cm After:  6 pt Line spacing:  1...."/>
    <w:basedOn w:val="Default"/>
    <w:next w:val="Default"/>
    <w:uiPriority w:val="99"/>
    <w:qFormat/>
    <w:rsid w:val="00ED34FA"/>
    <w:pPr>
      <w:spacing w:after="120"/>
    </w:pPr>
    <w:rPr>
      <w:rFonts w:eastAsia="Times New Roman"/>
      <w:color w:val="auto"/>
    </w:rPr>
  </w:style>
  <w:style w:type="paragraph" w:customStyle="1" w:styleId="headingChar">
    <w:name w:val="heading Char"/>
    <w:basedOn w:val="Normal"/>
    <w:uiPriority w:val="99"/>
    <w:qFormat/>
    <w:rsid w:val="00ED34FA"/>
    <w:pPr>
      <w:jc w:val="center"/>
    </w:pPr>
    <w:rPr>
      <w:rFonts w:ascii="Arial Black" w:eastAsia="Times New Roman" w:hAnsi="Arial Black"/>
      <w:b/>
      <w:sz w:val="36"/>
      <w:u w:val="single"/>
    </w:rPr>
  </w:style>
  <w:style w:type="character" w:customStyle="1" w:styleId="boldunderlineCharChar0">
    <w:name w:val="boldunderline Char Char"/>
    <w:rsid w:val="00ED34FA"/>
    <w:rPr>
      <w:b/>
      <w:sz w:val="22"/>
      <w:szCs w:val="24"/>
      <w:u w:val="single"/>
      <w:lang w:val="en-US" w:eastAsia="en-US" w:bidi="ar-SA"/>
    </w:rPr>
  </w:style>
  <w:style w:type="paragraph" w:customStyle="1" w:styleId="Bullets-squares">
    <w:name w:val="Bullets - squares"/>
    <w:basedOn w:val="Normal"/>
    <w:next w:val="Normal"/>
    <w:uiPriority w:val="99"/>
    <w:qFormat/>
    <w:rsid w:val="00ED34FA"/>
    <w:pPr>
      <w:numPr>
        <w:numId w:val="19"/>
      </w:numPr>
      <w:overflowPunct w:val="0"/>
      <w:autoSpaceDE w:val="0"/>
      <w:autoSpaceDN w:val="0"/>
      <w:adjustRightInd w:val="0"/>
      <w:jc w:val="both"/>
      <w:textAlignment w:val="baseline"/>
    </w:pPr>
    <w:rPr>
      <w:rFonts w:ascii="Times New Roman" w:eastAsia="Times New Roman" w:hAnsi="Times New Roman"/>
      <w:lang w:val="en-GB"/>
    </w:rPr>
  </w:style>
  <w:style w:type="paragraph" w:customStyle="1" w:styleId="Size8">
    <w:name w:val="Size 8"/>
    <w:link w:val="Size8Char"/>
    <w:qFormat/>
    <w:rsid w:val="00ED34FA"/>
    <w:rPr>
      <w:rFonts w:ascii="Times New Roman" w:eastAsia="Times New Roman" w:hAnsi="Times New Roman" w:cs="Times New Roman"/>
      <w:sz w:val="16"/>
      <w:szCs w:val="22"/>
    </w:rPr>
  </w:style>
  <w:style w:type="character" w:customStyle="1" w:styleId="Size8Char">
    <w:name w:val="Size 8 Char"/>
    <w:link w:val="Size8"/>
    <w:rsid w:val="00ED34FA"/>
    <w:rPr>
      <w:rFonts w:ascii="Times New Roman" w:eastAsia="Times New Roman" w:hAnsi="Times New Roman" w:cs="Times New Roman"/>
      <w:sz w:val="16"/>
      <w:szCs w:val="22"/>
    </w:rPr>
  </w:style>
  <w:style w:type="paragraph" w:customStyle="1" w:styleId="RegularCite">
    <w:name w:val="Regular Cite"/>
    <w:uiPriority w:val="99"/>
    <w:qFormat/>
    <w:rsid w:val="00ED34FA"/>
    <w:rPr>
      <w:rFonts w:ascii="Times New Roman" w:eastAsia="Times New Roman" w:hAnsi="Times New Roman" w:cs="Times New Roman"/>
      <w:sz w:val="20"/>
      <w:szCs w:val="22"/>
    </w:rPr>
  </w:style>
  <w:style w:type="character" w:customStyle="1" w:styleId="eudoraheader">
    <w:name w:val="eudoraheader"/>
    <w:rsid w:val="00ED34FA"/>
  </w:style>
  <w:style w:type="character" w:customStyle="1" w:styleId="emailstyle26">
    <w:name w:val="emailstyle26"/>
    <w:rsid w:val="00ED34FA"/>
  </w:style>
  <w:style w:type="paragraph" w:customStyle="1" w:styleId="context">
    <w:name w:val="context"/>
    <w:basedOn w:val="Normal"/>
    <w:uiPriority w:val="99"/>
    <w:qFormat/>
    <w:rsid w:val="00ED34FA"/>
    <w:pPr>
      <w:spacing w:before="100" w:beforeAutospacing="1" w:after="100" w:afterAutospacing="1"/>
    </w:pPr>
    <w:rPr>
      <w:rFonts w:ascii="Times New Roman" w:eastAsia="Times New Roman" w:hAnsi="Times New Roman"/>
      <w:sz w:val="24"/>
    </w:rPr>
  </w:style>
  <w:style w:type="character" w:customStyle="1" w:styleId="newstitle1">
    <w:name w:val="newstitle1"/>
    <w:rsid w:val="00ED34FA"/>
  </w:style>
  <w:style w:type="character" w:customStyle="1" w:styleId="sendtofriend">
    <w:name w:val="sendtofriend"/>
    <w:rsid w:val="00ED34FA"/>
  </w:style>
  <w:style w:type="character" w:customStyle="1" w:styleId="pagetype">
    <w:name w:val="pagetype"/>
    <w:rsid w:val="00ED34FA"/>
  </w:style>
  <w:style w:type="character" w:customStyle="1" w:styleId="byl">
    <w:name w:val="byl"/>
    <w:rsid w:val="00ED34FA"/>
  </w:style>
  <w:style w:type="character" w:customStyle="1" w:styleId="byd">
    <w:name w:val="byd"/>
    <w:rsid w:val="00ED34FA"/>
  </w:style>
  <w:style w:type="paragraph" w:customStyle="1" w:styleId="Size6">
    <w:name w:val="Size 6"/>
    <w:link w:val="Size6Char"/>
    <w:qFormat/>
    <w:rsid w:val="00ED34FA"/>
    <w:rPr>
      <w:rFonts w:ascii="Times New Roman" w:eastAsia="Times New Roman" w:hAnsi="Times New Roman" w:cs="Times New Roman"/>
      <w:sz w:val="16"/>
      <w:szCs w:val="22"/>
    </w:rPr>
  </w:style>
  <w:style w:type="character" w:customStyle="1" w:styleId="Size6Char">
    <w:name w:val="Size 6 Char"/>
    <w:link w:val="Size6"/>
    <w:rsid w:val="00ED34FA"/>
    <w:rPr>
      <w:rFonts w:ascii="Times New Roman" w:eastAsia="Times New Roman" w:hAnsi="Times New Roman" w:cs="Times New Roman"/>
      <w:sz w:val="16"/>
      <w:szCs w:val="22"/>
    </w:rPr>
  </w:style>
  <w:style w:type="character" w:customStyle="1" w:styleId="underliningchar0">
    <w:name w:val="underliningchar"/>
    <w:rsid w:val="00ED34FA"/>
  </w:style>
  <w:style w:type="paragraph" w:customStyle="1" w:styleId="TxBrp11">
    <w:name w:val="TxBr_p11"/>
    <w:basedOn w:val="Normal"/>
    <w:uiPriority w:val="99"/>
    <w:qFormat/>
    <w:rsid w:val="00ED34FA"/>
    <w:pPr>
      <w:tabs>
        <w:tab w:val="left" w:pos="204"/>
      </w:tabs>
      <w:autoSpaceDE w:val="0"/>
      <w:autoSpaceDN w:val="0"/>
      <w:adjustRightInd w:val="0"/>
      <w:spacing w:line="240" w:lineRule="atLeast"/>
      <w:jc w:val="both"/>
    </w:pPr>
    <w:rPr>
      <w:rFonts w:ascii="Times New Roman" w:eastAsia="Times New Roman" w:hAnsi="Times New Roman"/>
      <w:sz w:val="24"/>
    </w:rPr>
  </w:style>
  <w:style w:type="paragraph" w:customStyle="1" w:styleId="TxBrp15">
    <w:name w:val="TxBr_p15"/>
    <w:basedOn w:val="Normal"/>
    <w:uiPriority w:val="99"/>
    <w:qFormat/>
    <w:rsid w:val="00ED34FA"/>
    <w:pPr>
      <w:tabs>
        <w:tab w:val="left" w:pos="1661"/>
      </w:tabs>
      <w:autoSpaceDE w:val="0"/>
      <w:autoSpaceDN w:val="0"/>
      <w:adjustRightInd w:val="0"/>
      <w:spacing w:line="300" w:lineRule="atLeast"/>
      <w:ind w:left="1282"/>
      <w:jc w:val="both"/>
    </w:pPr>
    <w:rPr>
      <w:rFonts w:ascii="Times New Roman" w:eastAsia="Times New Roman" w:hAnsi="Times New Roman"/>
      <w:sz w:val="24"/>
    </w:rPr>
  </w:style>
  <w:style w:type="paragraph" w:customStyle="1" w:styleId="TxBrp16">
    <w:name w:val="TxBr_p16"/>
    <w:basedOn w:val="Normal"/>
    <w:uiPriority w:val="99"/>
    <w:qFormat/>
    <w:rsid w:val="00ED34FA"/>
    <w:pPr>
      <w:tabs>
        <w:tab w:val="left" w:pos="1882"/>
      </w:tabs>
      <w:autoSpaceDE w:val="0"/>
      <w:autoSpaceDN w:val="0"/>
      <w:adjustRightInd w:val="0"/>
      <w:spacing w:line="300" w:lineRule="atLeast"/>
      <w:ind w:left="1661" w:firstLine="222"/>
      <w:jc w:val="both"/>
    </w:pPr>
    <w:rPr>
      <w:rFonts w:ascii="Times New Roman" w:eastAsia="Times New Roman" w:hAnsi="Times New Roman"/>
      <w:sz w:val="24"/>
    </w:rPr>
  </w:style>
  <w:style w:type="paragraph" w:customStyle="1" w:styleId="TxBrp2">
    <w:name w:val="TxBr_p2"/>
    <w:basedOn w:val="Normal"/>
    <w:uiPriority w:val="99"/>
    <w:qFormat/>
    <w:rsid w:val="00ED34FA"/>
    <w:pPr>
      <w:tabs>
        <w:tab w:val="left" w:pos="1371"/>
        <w:tab w:val="left" w:pos="1819"/>
      </w:tabs>
      <w:autoSpaceDE w:val="0"/>
      <w:autoSpaceDN w:val="0"/>
      <w:adjustRightInd w:val="0"/>
      <w:spacing w:line="300" w:lineRule="atLeast"/>
      <w:ind w:left="1372" w:firstLine="448"/>
      <w:jc w:val="both"/>
    </w:pPr>
    <w:rPr>
      <w:rFonts w:ascii="Times New Roman" w:eastAsia="Times New Roman" w:hAnsi="Times New Roman"/>
      <w:sz w:val="24"/>
    </w:rPr>
  </w:style>
  <w:style w:type="paragraph" w:customStyle="1" w:styleId="TxBrp7">
    <w:name w:val="TxBr_p7"/>
    <w:basedOn w:val="Normal"/>
    <w:uiPriority w:val="99"/>
    <w:qFormat/>
    <w:rsid w:val="00ED34FA"/>
    <w:pPr>
      <w:tabs>
        <w:tab w:val="left" w:pos="204"/>
      </w:tabs>
      <w:autoSpaceDE w:val="0"/>
      <w:autoSpaceDN w:val="0"/>
      <w:adjustRightInd w:val="0"/>
      <w:spacing w:line="300" w:lineRule="atLeast"/>
      <w:jc w:val="both"/>
    </w:pPr>
    <w:rPr>
      <w:rFonts w:ascii="Times New Roman" w:eastAsia="Times New Roman" w:hAnsi="Times New Roman"/>
      <w:sz w:val="24"/>
    </w:rPr>
  </w:style>
  <w:style w:type="paragraph" w:customStyle="1" w:styleId="TxBrp3">
    <w:name w:val="TxBr_p3"/>
    <w:basedOn w:val="Normal"/>
    <w:uiPriority w:val="99"/>
    <w:qFormat/>
    <w:rsid w:val="00ED34FA"/>
    <w:pPr>
      <w:tabs>
        <w:tab w:val="left" w:pos="1581"/>
      </w:tabs>
      <w:autoSpaceDE w:val="0"/>
      <w:autoSpaceDN w:val="0"/>
      <w:adjustRightInd w:val="0"/>
      <w:spacing w:line="300" w:lineRule="atLeast"/>
      <w:ind w:left="1203"/>
      <w:jc w:val="both"/>
    </w:pPr>
    <w:rPr>
      <w:rFonts w:ascii="Times New Roman" w:eastAsia="Times New Roman" w:hAnsi="Times New Roman"/>
      <w:sz w:val="24"/>
    </w:rPr>
  </w:style>
  <w:style w:type="paragraph" w:customStyle="1" w:styleId="TxBrp4">
    <w:name w:val="TxBr_p4"/>
    <w:basedOn w:val="Normal"/>
    <w:uiPriority w:val="99"/>
    <w:qFormat/>
    <w:rsid w:val="00ED34FA"/>
    <w:pPr>
      <w:tabs>
        <w:tab w:val="left" w:pos="1371"/>
      </w:tabs>
      <w:autoSpaceDE w:val="0"/>
      <w:autoSpaceDN w:val="0"/>
      <w:adjustRightInd w:val="0"/>
      <w:spacing w:line="240" w:lineRule="atLeast"/>
      <w:ind w:left="993"/>
      <w:jc w:val="both"/>
    </w:pPr>
    <w:rPr>
      <w:rFonts w:ascii="Times New Roman" w:eastAsia="Times New Roman" w:hAnsi="Times New Roman"/>
      <w:sz w:val="24"/>
    </w:rPr>
  </w:style>
  <w:style w:type="paragraph" w:customStyle="1" w:styleId="TxBrp6">
    <w:name w:val="TxBr_p6"/>
    <w:basedOn w:val="Normal"/>
    <w:uiPriority w:val="99"/>
    <w:qFormat/>
    <w:rsid w:val="00ED34FA"/>
    <w:pPr>
      <w:tabs>
        <w:tab w:val="left" w:pos="204"/>
      </w:tabs>
      <w:autoSpaceDE w:val="0"/>
      <w:autoSpaceDN w:val="0"/>
      <w:adjustRightInd w:val="0"/>
      <w:spacing w:line="300" w:lineRule="atLeast"/>
    </w:pPr>
    <w:rPr>
      <w:rFonts w:ascii="Times New Roman" w:eastAsia="Times New Roman" w:hAnsi="Times New Roman"/>
      <w:sz w:val="24"/>
    </w:rPr>
  </w:style>
  <w:style w:type="paragraph" w:customStyle="1" w:styleId="TxBrp5">
    <w:name w:val="TxBr_p5"/>
    <w:basedOn w:val="Normal"/>
    <w:uiPriority w:val="99"/>
    <w:qFormat/>
    <w:rsid w:val="00ED34FA"/>
    <w:pPr>
      <w:tabs>
        <w:tab w:val="left" w:pos="255"/>
      </w:tabs>
      <w:autoSpaceDE w:val="0"/>
      <w:autoSpaceDN w:val="0"/>
      <w:adjustRightInd w:val="0"/>
      <w:spacing w:line="300" w:lineRule="atLeast"/>
      <w:ind w:firstLine="255"/>
      <w:jc w:val="both"/>
    </w:pPr>
    <w:rPr>
      <w:rFonts w:ascii="Times New Roman" w:eastAsia="Times New Roman" w:hAnsi="Times New Roman"/>
      <w:sz w:val="24"/>
    </w:rPr>
  </w:style>
  <w:style w:type="paragraph" w:customStyle="1" w:styleId="TxBrp27">
    <w:name w:val="TxBr_p27"/>
    <w:basedOn w:val="Normal"/>
    <w:uiPriority w:val="99"/>
    <w:qFormat/>
    <w:rsid w:val="00ED34FA"/>
    <w:pPr>
      <w:tabs>
        <w:tab w:val="left" w:pos="204"/>
      </w:tabs>
      <w:autoSpaceDE w:val="0"/>
      <w:autoSpaceDN w:val="0"/>
      <w:adjustRightInd w:val="0"/>
      <w:spacing w:line="300" w:lineRule="atLeast"/>
    </w:pPr>
    <w:rPr>
      <w:rFonts w:ascii="Times New Roman" w:eastAsia="Times New Roman" w:hAnsi="Times New Roman"/>
      <w:sz w:val="24"/>
    </w:rPr>
  </w:style>
  <w:style w:type="paragraph" w:customStyle="1" w:styleId="TxBrp10">
    <w:name w:val="TxBr_p10"/>
    <w:basedOn w:val="Normal"/>
    <w:uiPriority w:val="99"/>
    <w:qFormat/>
    <w:rsid w:val="00ED34FA"/>
    <w:pPr>
      <w:tabs>
        <w:tab w:val="left" w:pos="204"/>
      </w:tabs>
      <w:autoSpaceDE w:val="0"/>
      <w:autoSpaceDN w:val="0"/>
      <w:adjustRightInd w:val="0"/>
      <w:spacing w:line="300" w:lineRule="atLeast"/>
      <w:jc w:val="both"/>
    </w:pPr>
    <w:rPr>
      <w:rFonts w:ascii="Times New Roman" w:eastAsia="Times New Roman" w:hAnsi="Times New Roman"/>
      <w:sz w:val="24"/>
    </w:rPr>
  </w:style>
  <w:style w:type="paragraph" w:customStyle="1" w:styleId="TxBrp25">
    <w:name w:val="TxBr_p25"/>
    <w:basedOn w:val="Normal"/>
    <w:uiPriority w:val="99"/>
    <w:qFormat/>
    <w:rsid w:val="00ED34FA"/>
    <w:pPr>
      <w:tabs>
        <w:tab w:val="left" w:pos="204"/>
      </w:tabs>
      <w:autoSpaceDE w:val="0"/>
      <w:autoSpaceDN w:val="0"/>
      <w:adjustRightInd w:val="0"/>
      <w:spacing w:line="300" w:lineRule="atLeast"/>
      <w:jc w:val="both"/>
    </w:pPr>
    <w:rPr>
      <w:rFonts w:ascii="Times New Roman" w:eastAsia="Times New Roman" w:hAnsi="Times New Roman"/>
      <w:sz w:val="24"/>
    </w:rPr>
  </w:style>
  <w:style w:type="paragraph" w:customStyle="1" w:styleId="TxBrp8">
    <w:name w:val="TxBr_p8"/>
    <w:basedOn w:val="Normal"/>
    <w:uiPriority w:val="99"/>
    <w:qFormat/>
    <w:rsid w:val="00ED34FA"/>
    <w:pPr>
      <w:tabs>
        <w:tab w:val="left" w:pos="340"/>
      </w:tabs>
      <w:autoSpaceDE w:val="0"/>
      <w:autoSpaceDN w:val="0"/>
      <w:adjustRightInd w:val="0"/>
      <w:spacing w:line="300" w:lineRule="atLeast"/>
      <w:ind w:firstLine="340"/>
      <w:jc w:val="both"/>
    </w:pPr>
    <w:rPr>
      <w:rFonts w:ascii="Times New Roman" w:eastAsia="Times New Roman" w:hAnsi="Times New Roman"/>
      <w:sz w:val="24"/>
    </w:rPr>
  </w:style>
  <w:style w:type="paragraph" w:customStyle="1" w:styleId="TxBrp12">
    <w:name w:val="TxBr_p12"/>
    <w:basedOn w:val="Normal"/>
    <w:uiPriority w:val="99"/>
    <w:qFormat/>
    <w:rsid w:val="00ED34FA"/>
    <w:pPr>
      <w:tabs>
        <w:tab w:val="left" w:pos="317"/>
      </w:tabs>
      <w:autoSpaceDE w:val="0"/>
      <w:autoSpaceDN w:val="0"/>
      <w:adjustRightInd w:val="0"/>
      <w:spacing w:line="300" w:lineRule="atLeast"/>
      <w:ind w:firstLine="318"/>
      <w:jc w:val="both"/>
    </w:pPr>
    <w:rPr>
      <w:rFonts w:ascii="Times New Roman" w:eastAsia="Times New Roman" w:hAnsi="Times New Roman"/>
      <w:sz w:val="24"/>
    </w:rPr>
  </w:style>
  <w:style w:type="paragraph" w:customStyle="1" w:styleId="TxBrp9">
    <w:name w:val="TxBr_p9"/>
    <w:basedOn w:val="Normal"/>
    <w:uiPriority w:val="99"/>
    <w:qFormat/>
    <w:rsid w:val="00ED34FA"/>
    <w:pPr>
      <w:tabs>
        <w:tab w:val="left" w:pos="2931"/>
      </w:tabs>
      <w:autoSpaceDE w:val="0"/>
      <w:autoSpaceDN w:val="0"/>
      <w:adjustRightInd w:val="0"/>
      <w:spacing w:line="300" w:lineRule="atLeast"/>
      <w:ind w:left="2552"/>
      <w:jc w:val="both"/>
    </w:pPr>
    <w:rPr>
      <w:rFonts w:ascii="Times New Roman" w:eastAsia="Times New Roman" w:hAnsi="Times New Roman"/>
      <w:sz w:val="24"/>
    </w:rPr>
  </w:style>
  <w:style w:type="character" w:customStyle="1" w:styleId="adtext124">
    <w:name w:val="adtext124"/>
    <w:rsid w:val="00ED34FA"/>
    <w:rPr>
      <w:vanish w:val="0"/>
      <w:webHidden w:val="0"/>
      <w:color w:val="999999"/>
      <w:sz w:val="12"/>
      <w:szCs w:val="12"/>
      <w:specVanish/>
    </w:rPr>
  </w:style>
  <w:style w:type="paragraph" w:customStyle="1" w:styleId="CardsFont8pt">
    <w:name w:val="Cards + Font: 8 pt"/>
    <w:basedOn w:val="Normal"/>
    <w:uiPriority w:val="99"/>
    <w:qFormat/>
    <w:rsid w:val="00ED34FA"/>
    <w:pPr>
      <w:autoSpaceDE w:val="0"/>
      <w:autoSpaceDN w:val="0"/>
      <w:adjustRightInd w:val="0"/>
      <w:ind w:left="432" w:right="432"/>
      <w:jc w:val="both"/>
    </w:pPr>
    <w:rPr>
      <w:rFonts w:ascii="Times New Roman" w:eastAsia="Times New Roman" w:hAnsi="Times New Roman"/>
      <w:szCs w:val="20"/>
    </w:rPr>
  </w:style>
  <w:style w:type="character" w:customStyle="1" w:styleId="CardsFont8ptChar">
    <w:name w:val="Cards + Font: 8 pt Char"/>
    <w:rsid w:val="00ED34FA"/>
    <w:rPr>
      <w:sz w:val="16"/>
    </w:rPr>
  </w:style>
  <w:style w:type="character" w:customStyle="1" w:styleId="TagLineCharChar">
    <w:name w:val="Tag Line Char Char"/>
    <w:rsid w:val="00ED34FA"/>
    <w:rPr>
      <w:rFonts w:cs="Arial"/>
      <w:b/>
      <w:bCs/>
      <w:iCs/>
      <w:sz w:val="24"/>
      <w:szCs w:val="28"/>
      <w:lang w:val="en-US" w:eastAsia="en-US" w:bidi="ar-SA"/>
    </w:rPr>
  </w:style>
  <w:style w:type="character" w:customStyle="1" w:styleId="articlecommentcount">
    <w:name w:val="article_comment_count"/>
    <w:rsid w:val="00ED34FA"/>
  </w:style>
  <w:style w:type="character" w:customStyle="1" w:styleId="articlerecommendcount">
    <w:name w:val="article_recommend_count"/>
    <w:rsid w:val="00ED34FA"/>
  </w:style>
  <w:style w:type="character" w:customStyle="1" w:styleId="normaltext1">
    <w:name w:val="normal_text"/>
    <w:rsid w:val="00ED34FA"/>
  </w:style>
  <w:style w:type="paragraph" w:customStyle="1" w:styleId="storytimestamp">
    <w:name w:val="storytimestamp"/>
    <w:basedOn w:val="Normal"/>
    <w:uiPriority w:val="99"/>
    <w:qFormat/>
    <w:rsid w:val="00ED34FA"/>
    <w:pPr>
      <w:spacing w:before="100" w:beforeAutospacing="1" w:after="100" w:afterAutospacing="1"/>
    </w:pPr>
    <w:rPr>
      <w:rFonts w:ascii="Times New Roman" w:eastAsia="Times New Roman" w:hAnsi="Times New Roman"/>
      <w:sz w:val="24"/>
    </w:rPr>
  </w:style>
  <w:style w:type="character" w:customStyle="1" w:styleId="story-byline">
    <w:name w:val="story-byline"/>
    <w:rsid w:val="00ED34FA"/>
  </w:style>
  <w:style w:type="character" w:customStyle="1" w:styleId="story-titleline">
    <w:name w:val="story-titleline"/>
    <w:rsid w:val="00ED34FA"/>
  </w:style>
  <w:style w:type="paragraph" w:styleId="ListBullet2">
    <w:name w:val="List Bullet 2"/>
    <w:basedOn w:val="Normal"/>
    <w:rsid w:val="00ED34FA"/>
    <w:pPr>
      <w:tabs>
        <w:tab w:val="num" w:pos="1440"/>
      </w:tabs>
      <w:ind w:left="1440" w:hanging="360"/>
    </w:pPr>
    <w:rPr>
      <w:rFonts w:ascii="Times New Roman" w:eastAsia="Times New Roman" w:hAnsi="Times New Roman"/>
      <w:b/>
      <w:sz w:val="24"/>
      <w:szCs w:val="44"/>
    </w:rPr>
  </w:style>
  <w:style w:type="paragraph" w:customStyle="1" w:styleId="Cardnotunderlined0">
    <w:name w:val="Card not underlined"/>
    <w:basedOn w:val="Normal"/>
    <w:uiPriority w:val="99"/>
    <w:qFormat/>
    <w:rsid w:val="00ED34FA"/>
    <w:rPr>
      <w:rFonts w:ascii="Times New Roman" w:eastAsia="Times New Roman" w:hAnsi="Times New Roman"/>
      <w:color w:val="000000"/>
      <w:sz w:val="10"/>
    </w:rPr>
  </w:style>
  <w:style w:type="character" w:customStyle="1" w:styleId="UnderlineCardChar1">
    <w:name w:val="Underline Card Char"/>
    <w:rsid w:val="00ED34FA"/>
    <w:rPr>
      <w:sz w:val="22"/>
      <w:szCs w:val="24"/>
      <w:u w:val="single"/>
      <w:lang w:val="en-US" w:eastAsia="en-US" w:bidi="ar-SA"/>
    </w:rPr>
  </w:style>
  <w:style w:type="character" w:customStyle="1" w:styleId="SourcesCharChar1">
    <w:name w:val="Sources Char Char1"/>
    <w:rsid w:val="00ED34FA"/>
    <w:rPr>
      <w:rFonts w:cs="Arial"/>
      <w:b/>
      <w:bCs/>
      <w:iCs/>
      <w:sz w:val="24"/>
      <w:szCs w:val="28"/>
      <w:lang w:val="en-US" w:eastAsia="en-US" w:bidi="ar-SA"/>
    </w:rPr>
  </w:style>
  <w:style w:type="paragraph" w:customStyle="1" w:styleId="OmniPage3">
    <w:name w:val="OmniPage #3"/>
    <w:basedOn w:val="Normal"/>
    <w:uiPriority w:val="99"/>
    <w:qFormat/>
    <w:rsid w:val="00ED34FA"/>
    <w:rPr>
      <w:rFonts w:ascii="Times New Roman" w:eastAsia="Times New Roman" w:hAnsi="Times New Roman"/>
      <w:color w:val="000000"/>
      <w:sz w:val="20"/>
      <w:szCs w:val="20"/>
    </w:rPr>
  </w:style>
  <w:style w:type="paragraph" w:customStyle="1" w:styleId="OmniPage16">
    <w:name w:val="OmniPage #16"/>
    <w:basedOn w:val="Normal"/>
    <w:uiPriority w:val="99"/>
    <w:qFormat/>
    <w:rsid w:val="00ED34FA"/>
    <w:rPr>
      <w:rFonts w:ascii="Times New Roman" w:eastAsia="Times New Roman" w:hAnsi="Times New Roman"/>
      <w:color w:val="000000"/>
      <w:sz w:val="20"/>
      <w:szCs w:val="20"/>
    </w:rPr>
  </w:style>
  <w:style w:type="paragraph" w:customStyle="1" w:styleId="OmniPage23">
    <w:name w:val="OmniPage #23"/>
    <w:basedOn w:val="Normal"/>
    <w:uiPriority w:val="99"/>
    <w:qFormat/>
    <w:rsid w:val="00ED34FA"/>
    <w:rPr>
      <w:rFonts w:ascii="Times New Roman" w:eastAsia="Times New Roman" w:hAnsi="Times New Roman"/>
      <w:color w:val="000000"/>
      <w:sz w:val="20"/>
      <w:szCs w:val="20"/>
    </w:rPr>
  </w:style>
  <w:style w:type="paragraph" w:customStyle="1" w:styleId="OmniPage24">
    <w:name w:val="OmniPage #24"/>
    <w:basedOn w:val="Normal"/>
    <w:uiPriority w:val="99"/>
    <w:qFormat/>
    <w:rsid w:val="00ED34FA"/>
    <w:rPr>
      <w:rFonts w:ascii="Times New Roman" w:eastAsia="Times New Roman" w:hAnsi="Times New Roman"/>
      <w:color w:val="000000"/>
      <w:sz w:val="20"/>
      <w:szCs w:val="20"/>
    </w:rPr>
  </w:style>
  <w:style w:type="paragraph" w:customStyle="1" w:styleId="OmniPage27">
    <w:name w:val="OmniPage #27"/>
    <w:basedOn w:val="Normal"/>
    <w:uiPriority w:val="99"/>
    <w:qFormat/>
    <w:rsid w:val="00ED34FA"/>
    <w:rPr>
      <w:rFonts w:ascii="Times New Roman" w:eastAsia="Times New Roman" w:hAnsi="Times New Roman"/>
      <w:color w:val="000000"/>
      <w:sz w:val="20"/>
      <w:szCs w:val="20"/>
    </w:rPr>
  </w:style>
  <w:style w:type="paragraph" w:customStyle="1" w:styleId="OmniPage28">
    <w:name w:val="OmniPage #28"/>
    <w:basedOn w:val="Normal"/>
    <w:uiPriority w:val="99"/>
    <w:qFormat/>
    <w:rsid w:val="00ED34FA"/>
    <w:rPr>
      <w:rFonts w:ascii="Times New Roman" w:eastAsia="Times New Roman" w:hAnsi="Times New Roman"/>
      <w:color w:val="000000"/>
      <w:sz w:val="20"/>
      <w:szCs w:val="20"/>
    </w:rPr>
  </w:style>
  <w:style w:type="paragraph" w:customStyle="1" w:styleId="OmniPage29">
    <w:name w:val="OmniPage #29"/>
    <w:basedOn w:val="Normal"/>
    <w:uiPriority w:val="99"/>
    <w:qFormat/>
    <w:rsid w:val="00ED34FA"/>
    <w:rPr>
      <w:rFonts w:ascii="Times New Roman" w:eastAsia="Times New Roman" w:hAnsi="Times New Roman"/>
      <w:color w:val="000000"/>
      <w:sz w:val="20"/>
      <w:szCs w:val="20"/>
    </w:rPr>
  </w:style>
  <w:style w:type="paragraph" w:customStyle="1" w:styleId="OmniPage30">
    <w:name w:val="OmniPage #30"/>
    <w:basedOn w:val="Normal"/>
    <w:uiPriority w:val="99"/>
    <w:qFormat/>
    <w:rsid w:val="00ED34FA"/>
    <w:rPr>
      <w:rFonts w:ascii="Times New Roman" w:eastAsia="Times New Roman" w:hAnsi="Times New Roman"/>
      <w:color w:val="000000"/>
      <w:sz w:val="20"/>
      <w:szCs w:val="20"/>
    </w:rPr>
  </w:style>
  <w:style w:type="paragraph" w:customStyle="1" w:styleId="OmniPage31">
    <w:name w:val="OmniPage #31"/>
    <w:basedOn w:val="Normal"/>
    <w:uiPriority w:val="99"/>
    <w:qFormat/>
    <w:rsid w:val="00ED34FA"/>
    <w:rPr>
      <w:rFonts w:ascii="Times New Roman" w:eastAsia="Times New Roman" w:hAnsi="Times New Roman"/>
      <w:color w:val="000000"/>
      <w:sz w:val="20"/>
      <w:szCs w:val="20"/>
    </w:rPr>
  </w:style>
  <w:style w:type="paragraph" w:customStyle="1" w:styleId="OmniPage32">
    <w:name w:val="OmniPage #32"/>
    <w:basedOn w:val="Normal"/>
    <w:uiPriority w:val="99"/>
    <w:qFormat/>
    <w:rsid w:val="00ED34FA"/>
    <w:rPr>
      <w:rFonts w:ascii="Times New Roman" w:eastAsia="Times New Roman" w:hAnsi="Times New Roman"/>
      <w:color w:val="000000"/>
      <w:sz w:val="20"/>
      <w:szCs w:val="20"/>
    </w:rPr>
  </w:style>
  <w:style w:type="paragraph" w:customStyle="1" w:styleId="OmniPage33">
    <w:name w:val="OmniPage #33"/>
    <w:basedOn w:val="Normal"/>
    <w:uiPriority w:val="99"/>
    <w:qFormat/>
    <w:rsid w:val="00ED34FA"/>
    <w:rPr>
      <w:rFonts w:ascii="Times New Roman" w:eastAsia="Times New Roman" w:hAnsi="Times New Roman"/>
      <w:color w:val="000000"/>
      <w:sz w:val="20"/>
      <w:szCs w:val="20"/>
    </w:rPr>
  </w:style>
  <w:style w:type="paragraph" w:customStyle="1" w:styleId="OmniPage34">
    <w:name w:val="OmniPage #34"/>
    <w:basedOn w:val="Normal"/>
    <w:uiPriority w:val="99"/>
    <w:qFormat/>
    <w:rsid w:val="00ED34FA"/>
    <w:rPr>
      <w:rFonts w:ascii="Times New Roman" w:eastAsia="Times New Roman" w:hAnsi="Times New Roman"/>
      <w:color w:val="000000"/>
      <w:sz w:val="20"/>
      <w:szCs w:val="20"/>
    </w:rPr>
  </w:style>
  <w:style w:type="paragraph" w:customStyle="1" w:styleId="OmniPage35">
    <w:name w:val="OmniPage #35"/>
    <w:basedOn w:val="Normal"/>
    <w:uiPriority w:val="99"/>
    <w:qFormat/>
    <w:rsid w:val="00ED34FA"/>
    <w:rPr>
      <w:rFonts w:ascii="Times New Roman" w:eastAsia="Times New Roman" w:hAnsi="Times New Roman"/>
      <w:color w:val="000000"/>
      <w:sz w:val="20"/>
      <w:szCs w:val="20"/>
    </w:rPr>
  </w:style>
  <w:style w:type="paragraph" w:customStyle="1" w:styleId="OmniPage36">
    <w:name w:val="OmniPage #36"/>
    <w:basedOn w:val="Normal"/>
    <w:uiPriority w:val="99"/>
    <w:qFormat/>
    <w:rsid w:val="00ED34FA"/>
    <w:rPr>
      <w:rFonts w:ascii="Times New Roman" w:eastAsia="Times New Roman" w:hAnsi="Times New Roman"/>
      <w:color w:val="000000"/>
      <w:sz w:val="20"/>
      <w:szCs w:val="20"/>
    </w:rPr>
  </w:style>
  <w:style w:type="paragraph" w:customStyle="1" w:styleId="OmniPage37">
    <w:name w:val="OmniPage #37"/>
    <w:basedOn w:val="Normal"/>
    <w:uiPriority w:val="99"/>
    <w:qFormat/>
    <w:rsid w:val="00ED34FA"/>
    <w:rPr>
      <w:rFonts w:ascii="Times New Roman" w:eastAsia="Times New Roman" w:hAnsi="Times New Roman"/>
      <w:color w:val="000000"/>
      <w:sz w:val="20"/>
      <w:szCs w:val="20"/>
    </w:rPr>
  </w:style>
  <w:style w:type="paragraph" w:customStyle="1" w:styleId="OmniPage38">
    <w:name w:val="OmniPage #38"/>
    <w:basedOn w:val="Normal"/>
    <w:uiPriority w:val="99"/>
    <w:qFormat/>
    <w:rsid w:val="00ED34FA"/>
    <w:rPr>
      <w:rFonts w:ascii="Times New Roman" w:eastAsia="Times New Roman" w:hAnsi="Times New Roman"/>
      <w:color w:val="000000"/>
      <w:sz w:val="20"/>
      <w:szCs w:val="20"/>
    </w:rPr>
  </w:style>
  <w:style w:type="paragraph" w:customStyle="1" w:styleId="OmniPage39">
    <w:name w:val="OmniPage #39"/>
    <w:basedOn w:val="Normal"/>
    <w:uiPriority w:val="99"/>
    <w:qFormat/>
    <w:rsid w:val="00ED34FA"/>
    <w:rPr>
      <w:rFonts w:ascii="Times New Roman" w:eastAsia="Times New Roman" w:hAnsi="Times New Roman"/>
      <w:color w:val="000000"/>
      <w:sz w:val="20"/>
      <w:szCs w:val="20"/>
    </w:rPr>
  </w:style>
  <w:style w:type="paragraph" w:customStyle="1" w:styleId="OmniPage40">
    <w:name w:val="OmniPage #40"/>
    <w:basedOn w:val="Normal"/>
    <w:uiPriority w:val="99"/>
    <w:qFormat/>
    <w:rsid w:val="00ED34FA"/>
    <w:rPr>
      <w:rFonts w:ascii="Times New Roman" w:eastAsia="Times New Roman" w:hAnsi="Times New Roman"/>
      <w:color w:val="000000"/>
      <w:sz w:val="20"/>
      <w:szCs w:val="20"/>
    </w:rPr>
  </w:style>
  <w:style w:type="paragraph" w:customStyle="1" w:styleId="OmniPage41">
    <w:name w:val="OmniPage #41"/>
    <w:basedOn w:val="Normal"/>
    <w:uiPriority w:val="99"/>
    <w:qFormat/>
    <w:rsid w:val="00ED34FA"/>
    <w:rPr>
      <w:rFonts w:ascii="Times New Roman" w:eastAsia="Times New Roman" w:hAnsi="Times New Roman"/>
      <w:color w:val="000000"/>
      <w:sz w:val="20"/>
      <w:szCs w:val="20"/>
    </w:rPr>
  </w:style>
  <w:style w:type="paragraph" w:customStyle="1" w:styleId="OmniPage42">
    <w:name w:val="OmniPage #42"/>
    <w:basedOn w:val="Normal"/>
    <w:uiPriority w:val="99"/>
    <w:qFormat/>
    <w:rsid w:val="00ED34FA"/>
    <w:rPr>
      <w:rFonts w:ascii="Times New Roman" w:eastAsia="Times New Roman" w:hAnsi="Times New Roman"/>
      <w:color w:val="000000"/>
      <w:sz w:val="20"/>
      <w:szCs w:val="20"/>
    </w:rPr>
  </w:style>
  <w:style w:type="paragraph" w:customStyle="1" w:styleId="OmniPage43">
    <w:name w:val="OmniPage #43"/>
    <w:basedOn w:val="Normal"/>
    <w:uiPriority w:val="99"/>
    <w:qFormat/>
    <w:rsid w:val="00ED34FA"/>
    <w:rPr>
      <w:rFonts w:ascii="Times New Roman" w:eastAsia="Times New Roman" w:hAnsi="Times New Roman"/>
      <w:color w:val="000000"/>
      <w:sz w:val="20"/>
      <w:szCs w:val="20"/>
    </w:rPr>
  </w:style>
  <w:style w:type="paragraph" w:customStyle="1" w:styleId="OmniPage44">
    <w:name w:val="OmniPage #44"/>
    <w:basedOn w:val="Normal"/>
    <w:uiPriority w:val="99"/>
    <w:qFormat/>
    <w:rsid w:val="00ED34FA"/>
    <w:rPr>
      <w:rFonts w:ascii="Times New Roman" w:eastAsia="Times New Roman" w:hAnsi="Times New Roman"/>
      <w:color w:val="000000"/>
      <w:sz w:val="20"/>
      <w:szCs w:val="20"/>
    </w:rPr>
  </w:style>
  <w:style w:type="paragraph" w:customStyle="1" w:styleId="OmniPage45">
    <w:name w:val="OmniPage #45"/>
    <w:basedOn w:val="Normal"/>
    <w:uiPriority w:val="99"/>
    <w:qFormat/>
    <w:rsid w:val="00ED34FA"/>
    <w:rPr>
      <w:rFonts w:ascii="Times New Roman" w:eastAsia="Times New Roman" w:hAnsi="Times New Roman"/>
      <w:color w:val="000000"/>
      <w:sz w:val="20"/>
      <w:szCs w:val="20"/>
    </w:rPr>
  </w:style>
  <w:style w:type="paragraph" w:customStyle="1" w:styleId="OmniPage46">
    <w:name w:val="OmniPage #46"/>
    <w:basedOn w:val="Normal"/>
    <w:uiPriority w:val="99"/>
    <w:qFormat/>
    <w:rsid w:val="00ED34FA"/>
    <w:rPr>
      <w:rFonts w:ascii="Times New Roman" w:eastAsia="Times New Roman" w:hAnsi="Times New Roman"/>
      <w:color w:val="000000"/>
      <w:sz w:val="20"/>
      <w:szCs w:val="20"/>
    </w:rPr>
  </w:style>
  <w:style w:type="paragraph" w:customStyle="1" w:styleId="OmniPage47">
    <w:name w:val="OmniPage #47"/>
    <w:basedOn w:val="Normal"/>
    <w:uiPriority w:val="99"/>
    <w:qFormat/>
    <w:rsid w:val="00ED34FA"/>
    <w:rPr>
      <w:rFonts w:ascii="Times New Roman" w:eastAsia="Times New Roman" w:hAnsi="Times New Roman"/>
      <w:color w:val="000000"/>
      <w:sz w:val="20"/>
      <w:szCs w:val="20"/>
    </w:rPr>
  </w:style>
  <w:style w:type="paragraph" w:customStyle="1" w:styleId="OmniPage48">
    <w:name w:val="OmniPage #48"/>
    <w:basedOn w:val="Normal"/>
    <w:uiPriority w:val="99"/>
    <w:qFormat/>
    <w:rsid w:val="00ED34FA"/>
    <w:rPr>
      <w:rFonts w:ascii="Times New Roman" w:eastAsia="Times New Roman" w:hAnsi="Times New Roman"/>
      <w:color w:val="000000"/>
      <w:sz w:val="20"/>
      <w:szCs w:val="20"/>
    </w:rPr>
  </w:style>
  <w:style w:type="paragraph" w:customStyle="1" w:styleId="OmniPage49">
    <w:name w:val="OmniPage #49"/>
    <w:basedOn w:val="Normal"/>
    <w:uiPriority w:val="99"/>
    <w:qFormat/>
    <w:rsid w:val="00ED34FA"/>
    <w:rPr>
      <w:rFonts w:ascii="Times New Roman" w:eastAsia="Times New Roman" w:hAnsi="Times New Roman"/>
      <w:color w:val="000000"/>
      <w:sz w:val="20"/>
      <w:szCs w:val="20"/>
    </w:rPr>
  </w:style>
  <w:style w:type="paragraph" w:customStyle="1" w:styleId="OmniPage50">
    <w:name w:val="OmniPage #50"/>
    <w:basedOn w:val="Normal"/>
    <w:uiPriority w:val="99"/>
    <w:qFormat/>
    <w:rsid w:val="00ED34FA"/>
    <w:rPr>
      <w:rFonts w:ascii="Times New Roman" w:eastAsia="Times New Roman" w:hAnsi="Times New Roman"/>
      <w:color w:val="000000"/>
      <w:sz w:val="20"/>
      <w:szCs w:val="20"/>
    </w:rPr>
  </w:style>
  <w:style w:type="paragraph" w:customStyle="1" w:styleId="OmniPage51">
    <w:name w:val="OmniPage #51"/>
    <w:basedOn w:val="Normal"/>
    <w:uiPriority w:val="99"/>
    <w:qFormat/>
    <w:rsid w:val="00ED34FA"/>
    <w:rPr>
      <w:rFonts w:ascii="Times New Roman" w:eastAsia="Times New Roman" w:hAnsi="Times New Roman"/>
      <w:color w:val="000000"/>
      <w:sz w:val="20"/>
      <w:szCs w:val="20"/>
    </w:rPr>
  </w:style>
  <w:style w:type="paragraph" w:customStyle="1" w:styleId="OmniPage52">
    <w:name w:val="OmniPage #52"/>
    <w:basedOn w:val="Normal"/>
    <w:uiPriority w:val="99"/>
    <w:qFormat/>
    <w:rsid w:val="00ED34FA"/>
    <w:rPr>
      <w:rFonts w:ascii="Times New Roman" w:eastAsia="Times New Roman" w:hAnsi="Times New Roman"/>
      <w:color w:val="000000"/>
      <w:sz w:val="20"/>
      <w:szCs w:val="20"/>
    </w:rPr>
  </w:style>
  <w:style w:type="paragraph" w:customStyle="1" w:styleId="OmniPage53">
    <w:name w:val="OmniPage #53"/>
    <w:basedOn w:val="Normal"/>
    <w:uiPriority w:val="99"/>
    <w:qFormat/>
    <w:rsid w:val="00ED34FA"/>
    <w:rPr>
      <w:rFonts w:ascii="Times New Roman" w:eastAsia="Times New Roman" w:hAnsi="Times New Roman"/>
      <w:color w:val="000000"/>
      <w:sz w:val="20"/>
      <w:szCs w:val="20"/>
    </w:rPr>
  </w:style>
  <w:style w:type="paragraph" w:customStyle="1" w:styleId="OmniPage54">
    <w:name w:val="OmniPage #54"/>
    <w:basedOn w:val="Normal"/>
    <w:uiPriority w:val="99"/>
    <w:qFormat/>
    <w:rsid w:val="00ED34FA"/>
    <w:rPr>
      <w:rFonts w:ascii="Times New Roman" w:eastAsia="Times New Roman" w:hAnsi="Times New Roman"/>
      <w:color w:val="000000"/>
      <w:sz w:val="20"/>
      <w:szCs w:val="20"/>
    </w:rPr>
  </w:style>
  <w:style w:type="paragraph" w:customStyle="1" w:styleId="OmniPage55">
    <w:name w:val="OmniPage #55"/>
    <w:basedOn w:val="Normal"/>
    <w:uiPriority w:val="99"/>
    <w:qFormat/>
    <w:rsid w:val="00ED34FA"/>
    <w:rPr>
      <w:rFonts w:ascii="Times New Roman" w:eastAsia="Times New Roman" w:hAnsi="Times New Roman"/>
      <w:color w:val="000000"/>
      <w:sz w:val="20"/>
      <w:szCs w:val="20"/>
    </w:rPr>
  </w:style>
  <w:style w:type="paragraph" w:customStyle="1" w:styleId="OmniPage56">
    <w:name w:val="OmniPage #56"/>
    <w:basedOn w:val="Normal"/>
    <w:uiPriority w:val="99"/>
    <w:qFormat/>
    <w:rsid w:val="00ED34FA"/>
    <w:rPr>
      <w:rFonts w:ascii="Times New Roman" w:eastAsia="Times New Roman" w:hAnsi="Times New Roman"/>
      <w:color w:val="000000"/>
      <w:sz w:val="20"/>
      <w:szCs w:val="20"/>
    </w:rPr>
  </w:style>
  <w:style w:type="paragraph" w:customStyle="1" w:styleId="OmniPage57">
    <w:name w:val="OmniPage #57"/>
    <w:basedOn w:val="Normal"/>
    <w:uiPriority w:val="99"/>
    <w:qFormat/>
    <w:rsid w:val="00ED34FA"/>
    <w:rPr>
      <w:rFonts w:ascii="Times New Roman" w:eastAsia="Times New Roman" w:hAnsi="Times New Roman"/>
      <w:color w:val="000000"/>
      <w:sz w:val="20"/>
      <w:szCs w:val="20"/>
    </w:rPr>
  </w:style>
  <w:style w:type="paragraph" w:customStyle="1" w:styleId="OmniPage58">
    <w:name w:val="OmniPage #58"/>
    <w:basedOn w:val="Normal"/>
    <w:uiPriority w:val="99"/>
    <w:qFormat/>
    <w:rsid w:val="00ED34FA"/>
    <w:rPr>
      <w:rFonts w:ascii="Times New Roman" w:eastAsia="Times New Roman" w:hAnsi="Times New Roman"/>
      <w:color w:val="000000"/>
      <w:sz w:val="20"/>
      <w:szCs w:val="20"/>
    </w:rPr>
  </w:style>
  <w:style w:type="paragraph" w:customStyle="1" w:styleId="OmniPage59">
    <w:name w:val="OmniPage #59"/>
    <w:basedOn w:val="Normal"/>
    <w:uiPriority w:val="99"/>
    <w:qFormat/>
    <w:rsid w:val="00ED34FA"/>
    <w:rPr>
      <w:rFonts w:ascii="Times New Roman" w:eastAsia="Times New Roman" w:hAnsi="Times New Roman"/>
      <w:color w:val="000000"/>
      <w:sz w:val="20"/>
      <w:szCs w:val="20"/>
    </w:rPr>
  </w:style>
  <w:style w:type="paragraph" w:customStyle="1" w:styleId="OmniPage60">
    <w:name w:val="OmniPage #60"/>
    <w:basedOn w:val="Normal"/>
    <w:uiPriority w:val="99"/>
    <w:qFormat/>
    <w:rsid w:val="00ED34FA"/>
    <w:rPr>
      <w:rFonts w:ascii="Times New Roman" w:eastAsia="Times New Roman" w:hAnsi="Times New Roman"/>
      <w:color w:val="000000"/>
      <w:sz w:val="20"/>
      <w:szCs w:val="20"/>
    </w:rPr>
  </w:style>
  <w:style w:type="paragraph" w:customStyle="1" w:styleId="OmniPage61">
    <w:name w:val="OmniPage #61"/>
    <w:basedOn w:val="Normal"/>
    <w:uiPriority w:val="99"/>
    <w:qFormat/>
    <w:rsid w:val="00ED34FA"/>
    <w:rPr>
      <w:rFonts w:ascii="Times New Roman" w:eastAsia="Times New Roman" w:hAnsi="Times New Roman"/>
      <w:color w:val="000000"/>
      <w:sz w:val="20"/>
      <w:szCs w:val="20"/>
    </w:rPr>
  </w:style>
  <w:style w:type="paragraph" w:customStyle="1" w:styleId="OmniPage62">
    <w:name w:val="OmniPage #62"/>
    <w:basedOn w:val="Normal"/>
    <w:uiPriority w:val="99"/>
    <w:qFormat/>
    <w:rsid w:val="00ED34FA"/>
    <w:rPr>
      <w:rFonts w:ascii="Times New Roman" w:eastAsia="Times New Roman" w:hAnsi="Times New Roman"/>
      <w:color w:val="000000"/>
      <w:sz w:val="20"/>
      <w:szCs w:val="20"/>
    </w:rPr>
  </w:style>
  <w:style w:type="paragraph" w:customStyle="1" w:styleId="OmniPage63">
    <w:name w:val="OmniPage #63"/>
    <w:basedOn w:val="Normal"/>
    <w:uiPriority w:val="99"/>
    <w:qFormat/>
    <w:rsid w:val="00ED34FA"/>
    <w:rPr>
      <w:rFonts w:ascii="Times New Roman" w:eastAsia="Times New Roman" w:hAnsi="Times New Roman"/>
      <w:color w:val="000000"/>
      <w:sz w:val="20"/>
      <w:szCs w:val="20"/>
    </w:rPr>
  </w:style>
  <w:style w:type="paragraph" w:customStyle="1" w:styleId="OmniPage64">
    <w:name w:val="OmniPage #64"/>
    <w:basedOn w:val="Normal"/>
    <w:uiPriority w:val="99"/>
    <w:qFormat/>
    <w:rsid w:val="00ED34FA"/>
    <w:rPr>
      <w:rFonts w:ascii="Times New Roman" w:eastAsia="Times New Roman" w:hAnsi="Times New Roman"/>
      <w:color w:val="000000"/>
      <w:sz w:val="20"/>
      <w:szCs w:val="20"/>
    </w:rPr>
  </w:style>
  <w:style w:type="paragraph" w:customStyle="1" w:styleId="OmniPage65">
    <w:name w:val="OmniPage #65"/>
    <w:basedOn w:val="Normal"/>
    <w:uiPriority w:val="99"/>
    <w:qFormat/>
    <w:rsid w:val="00ED34FA"/>
    <w:rPr>
      <w:rFonts w:ascii="Times New Roman" w:eastAsia="Times New Roman" w:hAnsi="Times New Roman"/>
      <w:color w:val="000000"/>
      <w:sz w:val="20"/>
      <w:szCs w:val="20"/>
    </w:rPr>
  </w:style>
  <w:style w:type="paragraph" w:customStyle="1" w:styleId="OmniPage66">
    <w:name w:val="OmniPage #66"/>
    <w:basedOn w:val="Normal"/>
    <w:uiPriority w:val="99"/>
    <w:qFormat/>
    <w:rsid w:val="00ED34FA"/>
    <w:rPr>
      <w:rFonts w:ascii="Times New Roman" w:eastAsia="Times New Roman" w:hAnsi="Times New Roman"/>
      <w:color w:val="000000"/>
      <w:sz w:val="20"/>
      <w:szCs w:val="20"/>
    </w:rPr>
  </w:style>
  <w:style w:type="paragraph" w:customStyle="1" w:styleId="OmniPage67">
    <w:name w:val="OmniPage #67"/>
    <w:basedOn w:val="Normal"/>
    <w:uiPriority w:val="99"/>
    <w:qFormat/>
    <w:rsid w:val="00ED34FA"/>
    <w:rPr>
      <w:rFonts w:ascii="Times New Roman" w:eastAsia="Times New Roman" w:hAnsi="Times New Roman"/>
      <w:color w:val="000000"/>
      <w:sz w:val="20"/>
      <w:szCs w:val="20"/>
    </w:rPr>
  </w:style>
  <w:style w:type="paragraph" w:customStyle="1" w:styleId="OmniPage68">
    <w:name w:val="OmniPage #68"/>
    <w:basedOn w:val="Normal"/>
    <w:uiPriority w:val="99"/>
    <w:qFormat/>
    <w:rsid w:val="00ED34FA"/>
    <w:rPr>
      <w:rFonts w:ascii="Times New Roman" w:eastAsia="Times New Roman" w:hAnsi="Times New Roman"/>
      <w:color w:val="000000"/>
      <w:sz w:val="20"/>
      <w:szCs w:val="20"/>
    </w:rPr>
  </w:style>
  <w:style w:type="paragraph" w:customStyle="1" w:styleId="OmniPage69">
    <w:name w:val="OmniPage #69"/>
    <w:basedOn w:val="Normal"/>
    <w:uiPriority w:val="99"/>
    <w:qFormat/>
    <w:rsid w:val="00ED34FA"/>
    <w:rPr>
      <w:rFonts w:ascii="Times New Roman" w:eastAsia="Times New Roman" w:hAnsi="Times New Roman"/>
      <w:color w:val="000000"/>
      <w:sz w:val="20"/>
      <w:szCs w:val="20"/>
    </w:rPr>
  </w:style>
  <w:style w:type="paragraph" w:customStyle="1" w:styleId="OmniPage70">
    <w:name w:val="OmniPage #70"/>
    <w:basedOn w:val="Normal"/>
    <w:uiPriority w:val="99"/>
    <w:qFormat/>
    <w:rsid w:val="00ED34FA"/>
    <w:rPr>
      <w:rFonts w:ascii="Times New Roman" w:eastAsia="Times New Roman" w:hAnsi="Times New Roman"/>
      <w:color w:val="000000"/>
      <w:sz w:val="20"/>
      <w:szCs w:val="20"/>
    </w:rPr>
  </w:style>
  <w:style w:type="paragraph" w:customStyle="1" w:styleId="OmniPage71">
    <w:name w:val="OmniPage #71"/>
    <w:basedOn w:val="Normal"/>
    <w:uiPriority w:val="99"/>
    <w:qFormat/>
    <w:rsid w:val="00ED34FA"/>
    <w:rPr>
      <w:rFonts w:ascii="Times New Roman" w:eastAsia="Times New Roman" w:hAnsi="Times New Roman"/>
      <w:color w:val="000000"/>
      <w:sz w:val="20"/>
      <w:szCs w:val="20"/>
    </w:rPr>
  </w:style>
  <w:style w:type="table" w:customStyle="1" w:styleId="MediumGrid22">
    <w:name w:val="Medium Grid 22"/>
    <w:basedOn w:val="TableNormal"/>
    <w:uiPriority w:val="68"/>
    <w:rsid w:val="00ED34FA"/>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createby">
    <w:name w:val="createby"/>
    <w:rsid w:val="00ED34FA"/>
  </w:style>
  <w:style w:type="character" w:customStyle="1" w:styleId="quote-right">
    <w:name w:val="quote-right"/>
    <w:rsid w:val="00ED34FA"/>
  </w:style>
  <w:style w:type="character" w:customStyle="1" w:styleId="smallcase">
    <w:name w:val="smallcase"/>
    <w:rsid w:val="00ED34FA"/>
  </w:style>
  <w:style w:type="character" w:customStyle="1" w:styleId="ft0">
    <w:name w:val="ft0"/>
    <w:rsid w:val="00ED34FA"/>
  </w:style>
  <w:style w:type="character" w:customStyle="1" w:styleId="ft2">
    <w:name w:val="ft2"/>
    <w:rsid w:val="00ED34FA"/>
  </w:style>
  <w:style w:type="character" w:customStyle="1" w:styleId="ft3">
    <w:name w:val="ft3"/>
    <w:rsid w:val="00ED34FA"/>
  </w:style>
  <w:style w:type="character" w:customStyle="1" w:styleId="CircledChar2">
    <w:name w:val="Circled Char2"/>
    <w:rsid w:val="00ED34FA"/>
    <w:rPr>
      <w:rFonts w:eastAsia="MS Mincho"/>
      <w:b/>
      <w:szCs w:val="24"/>
      <w:u w:val="single"/>
      <w:lang w:val="en-US" w:eastAsia="ja-JP" w:bidi="ar-SA"/>
    </w:rPr>
  </w:style>
  <w:style w:type="character" w:customStyle="1" w:styleId="SmallTextChar2">
    <w:name w:val="Small Text Char2"/>
    <w:rsid w:val="00ED34FA"/>
    <w:rPr>
      <w:rFonts w:eastAsia="MS Mincho"/>
      <w:sz w:val="15"/>
      <w:szCs w:val="24"/>
      <w:lang w:val="en-US" w:eastAsia="ja-JP" w:bidi="ar-SA"/>
    </w:rPr>
  </w:style>
  <w:style w:type="character" w:customStyle="1" w:styleId="BoldandUnderlineCharCharCharCharChar1">
    <w:name w:val="Bold and Underline Char Char Char Char Char1"/>
    <w:rsid w:val="00ED34FA"/>
    <w:rPr>
      <w:b/>
      <w:szCs w:val="24"/>
      <w:u w:val="single"/>
      <w:lang w:val="en-US" w:eastAsia="en-US" w:bidi="ar-SA"/>
    </w:rPr>
  </w:style>
  <w:style w:type="character" w:customStyle="1" w:styleId="SmallCardChar">
    <w:name w:val="Small Card Char"/>
    <w:rsid w:val="00ED34FA"/>
    <w:rPr>
      <w:rFonts w:ascii="Palatino Linotype" w:eastAsia="Times New Roman" w:hAnsi="Palatino Linotype"/>
      <w:sz w:val="12"/>
      <w:szCs w:val="24"/>
    </w:rPr>
  </w:style>
  <w:style w:type="character" w:customStyle="1" w:styleId="StyleBoldUnderline10ptBold">
    <w:name w:val="Style Bold Underline + 10 pt Bold"/>
    <w:rsid w:val="00ED34FA"/>
    <w:rPr>
      <w:b/>
      <w:bCs/>
      <w:sz w:val="20"/>
      <w:u w:val="thick"/>
    </w:rPr>
  </w:style>
  <w:style w:type="character" w:customStyle="1" w:styleId="PageHeaderChar">
    <w:name w:val="Page Header Char"/>
    <w:link w:val="PageHeader"/>
    <w:uiPriority w:val="99"/>
    <w:rsid w:val="00ED34FA"/>
    <w:rPr>
      <w:rFonts w:ascii="Calibri" w:hAnsi="Calibri" w:cs="Calibri"/>
      <w:sz w:val="22"/>
    </w:rPr>
  </w:style>
  <w:style w:type="paragraph" w:customStyle="1" w:styleId="NormalUnderline0">
    <w:name w:val="Normal + Underline"/>
    <w:basedOn w:val="Normal"/>
    <w:link w:val="NormalUnderlineChar0"/>
    <w:qFormat/>
    <w:rsid w:val="00ED34FA"/>
    <w:pPr>
      <w:ind w:left="720"/>
    </w:pPr>
    <w:rPr>
      <w:rFonts w:ascii="Times New Roman" w:eastAsia="Times New Roman" w:hAnsi="Times New Roman"/>
      <w:b/>
      <w:sz w:val="24"/>
      <w:u w:val="single"/>
    </w:rPr>
  </w:style>
  <w:style w:type="paragraph" w:customStyle="1" w:styleId="NormalNoUnderline">
    <w:name w:val="Normal + No Underline"/>
    <w:basedOn w:val="Normal"/>
    <w:link w:val="NormalNoUnderlineChar"/>
    <w:qFormat/>
    <w:rsid w:val="00ED34FA"/>
    <w:pPr>
      <w:ind w:left="720"/>
    </w:pPr>
    <w:rPr>
      <w:rFonts w:ascii="Times New Roman" w:eastAsia="Times New Roman" w:hAnsi="Times New Roman"/>
      <w:sz w:val="12"/>
    </w:rPr>
  </w:style>
  <w:style w:type="character" w:customStyle="1" w:styleId="NormalUnderlineChar0">
    <w:name w:val="Normal + Underline Char"/>
    <w:link w:val="NormalUnderline0"/>
    <w:rsid w:val="00ED34FA"/>
    <w:rPr>
      <w:rFonts w:ascii="Times New Roman" w:eastAsia="Times New Roman" w:hAnsi="Times New Roman" w:cs="Calibri"/>
      <w:b/>
      <w:u w:val="single"/>
    </w:rPr>
  </w:style>
  <w:style w:type="character" w:customStyle="1" w:styleId="NormalNoUnderlineChar">
    <w:name w:val="Normal + No Underline Char"/>
    <w:link w:val="NormalNoUnderline"/>
    <w:rsid w:val="00ED34FA"/>
    <w:rPr>
      <w:rFonts w:ascii="Times New Roman" w:eastAsia="Times New Roman" w:hAnsi="Times New Roman" w:cs="Calibri"/>
      <w:sz w:val="12"/>
    </w:rPr>
  </w:style>
  <w:style w:type="paragraph" w:customStyle="1" w:styleId="TagCite2">
    <w:name w:val="Tag Cite"/>
    <w:basedOn w:val="PageHeader"/>
    <w:link w:val="TagCiteChar3"/>
    <w:qFormat/>
    <w:rsid w:val="00ED34FA"/>
    <w:rPr>
      <w:rFonts w:ascii="Arial Narrow" w:eastAsia="SimSun" w:hAnsi="Arial Narrow"/>
      <w:b/>
      <w:sz w:val="24"/>
      <w:lang w:eastAsia="zh-CN"/>
    </w:rPr>
  </w:style>
  <w:style w:type="character" w:customStyle="1" w:styleId="TagCiteChar3">
    <w:name w:val="Tag Cite Char"/>
    <w:link w:val="TagCite2"/>
    <w:rsid w:val="00ED34FA"/>
    <w:rPr>
      <w:rFonts w:ascii="Arial Narrow" w:eastAsia="SimSun" w:hAnsi="Arial Narrow" w:cs="Calibri"/>
      <w:b/>
      <w:lang w:eastAsia="zh-CN"/>
    </w:rPr>
  </w:style>
  <w:style w:type="character" w:customStyle="1" w:styleId="smalllink">
    <w:name w:val="smalllink"/>
    <w:rsid w:val="00ED34FA"/>
  </w:style>
  <w:style w:type="character" w:customStyle="1" w:styleId="bighead1">
    <w:name w:val="bighead1"/>
    <w:rsid w:val="00ED34FA"/>
    <w:rPr>
      <w:rFonts w:ascii="Verdana" w:hAnsi="Verdana" w:hint="default"/>
      <w:b/>
      <w:bCs/>
      <w:sz w:val="27"/>
      <w:szCs w:val="27"/>
    </w:rPr>
  </w:style>
  <w:style w:type="character" w:customStyle="1" w:styleId="Underline-WFU">
    <w:name w:val="Underline-WFU"/>
    <w:uiPriority w:val="1"/>
    <w:qFormat/>
    <w:rsid w:val="00ED34FA"/>
    <w:rPr>
      <w:rFonts w:ascii="Cambria" w:hAnsi="Cambria"/>
      <w:sz w:val="21"/>
      <w:u w:val="single"/>
    </w:rPr>
  </w:style>
  <w:style w:type="paragraph" w:customStyle="1" w:styleId="Tiny-WFU">
    <w:name w:val="Tiny-WFU"/>
    <w:basedOn w:val="Normal"/>
    <w:uiPriority w:val="99"/>
    <w:qFormat/>
    <w:rsid w:val="00ED34FA"/>
    <w:rPr>
      <w:rFonts w:ascii="Cambria" w:eastAsia="Malgun Gothic" w:hAnsi="Cambria"/>
      <w:sz w:val="12"/>
      <w:lang w:eastAsia="ko-KR"/>
    </w:rPr>
  </w:style>
  <w:style w:type="character" w:customStyle="1" w:styleId="b">
    <w:name w:val="b"/>
    <w:rsid w:val="00ED34FA"/>
  </w:style>
  <w:style w:type="character" w:customStyle="1" w:styleId="CardTextCharChar0">
    <w:name w:val="Card Text Char Char"/>
    <w:rsid w:val="00ED34FA"/>
    <w:rPr>
      <w:rFonts w:ascii="Arial" w:hAnsi="Arial"/>
      <w:sz w:val="16"/>
      <w:szCs w:val="24"/>
    </w:rPr>
  </w:style>
  <w:style w:type="paragraph" w:customStyle="1" w:styleId="departments">
    <w:name w:val="departments"/>
    <w:basedOn w:val="Normal"/>
    <w:uiPriority w:val="99"/>
    <w:qFormat/>
    <w:rsid w:val="00ED34FA"/>
    <w:pPr>
      <w:spacing w:before="100" w:beforeAutospacing="1" w:after="100" w:afterAutospacing="1"/>
    </w:pPr>
    <w:rPr>
      <w:rFonts w:ascii="Times New Roman" w:eastAsia="Times New Roman" w:hAnsi="Times New Roman"/>
      <w:sz w:val="24"/>
    </w:rPr>
  </w:style>
  <w:style w:type="character" w:customStyle="1" w:styleId="left-date1">
    <w:name w:val="left-date1"/>
    <w:rsid w:val="00ED34FA"/>
    <w:rPr>
      <w:rFonts w:ascii="Verdana" w:hAnsi="Verdana" w:hint="default"/>
      <w:color w:val="666666"/>
      <w:sz w:val="14"/>
      <w:szCs w:val="14"/>
    </w:rPr>
  </w:style>
  <w:style w:type="paragraph" w:customStyle="1" w:styleId="seeall">
    <w:name w:val="seeall"/>
    <w:basedOn w:val="Normal"/>
    <w:uiPriority w:val="99"/>
    <w:qFormat/>
    <w:rsid w:val="00ED34FA"/>
    <w:pPr>
      <w:spacing w:before="100" w:beforeAutospacing="1" w:after="100" w:afterAutospacing="1"/>
    </w:pPr>
    <w:rPr>
      <w:rFonts w:ascii="Times New Roman" w:eastAsia="Times New Roman" w:hAnsi="Times New Roman" w:cs="Times New Roman"/>
      <w:sz w:val="24"/>
    </w:rPr>
  </w:style>
  <w:style w:type="character" w:customStyle="1" w:styleId="list-comma">
    <w:name w:val="list-comma"/>
    <w:basedOn w:val="DefaultParagraphFont"/>
    <w:rsid w:val="00ED34FA"/>
  </w:style>
  <w:style w:type="character" w:customStyle="1" w:styleId="livefyre-commentcount">
    <w:name w:val="livefyre-commentcount"/>
    <w:basedOn w:val="DefaultParagraphFont"/>
    <w:rsid w:val="00ED34FA"/>
  </w:style>
  <w:style w:type="character" w:customStyle="1" w:styleId="rednegchange">
    <w:name w:val="red_neg_change"/>
    <w:basedOn w:val="DefaultParagraphFont"/>
    <w:rsid w:val="00ED34FA"/>
  </w:style>
  <w:style w:type="character" w:customStyle="1" w:styleId="wsodqchgshow">
    <w:name w:val="wsodq_chgshow"/>
    <w:basedOn w:val="DefaultParagraphFont"/>
    <w:rsid w:val="00ED34FA"/>
  </w:style>
  <w:style w:type="character" w:customStyle="1" w:styleId="greenposchange">
    <w:name w:val="green_pos_change"/>
    <w:basedOn w:val="DefaultParagraphFont"/>
    <w:rsid w:val="00ED34FA"/>
  </w:style>
  <w:style w:type="paragraph" w:customStyle="1" w:styleId="image-caption">
    <w:name w:val="image-caption"/>
    <w:basedOn w:val="Normal"/>
    <w:uiPriority w:val="99"/>
    <w:qFormat/>
    <w:rsid w:val="00ED34FA"/>
    <w:pPr>
      <w:spacing w:before="100" w:beforeAutospacing="1" w:after="100" w:afterAutospacing="1"/>
    </w:pPr>
    <w:rPr>
      <w:rFonts w:ascii="Times New Roman" w:eastAsia="Times New Roman" w:hAnsi="Times New Roman" w:cs="Times New Roman"/>
      <w:sz w:val="24"/>
    </w:rPr>
  </w:style>
  <w:style w:type="character" w:customStyle="1" w:styleId="image-credit">
    <w:name w:val="image-credit"/>
    <w:basedOn w:val="DefaultParagraphFont"/>
    <w:rsid w:val="00ED34FA"/>
  </w:style>
  <w:style w:type="paragraph" w:customStyle="1" w:styleId="gascontcredit">
    <w:name w:val="gas_cont_credit"/>
    <w:basedOn w:val="Normal"/>
    <w:uiPriority w:val="99"/>
    <w:qFormat/>
    <w:rsid w:val="00ED34FA"/>
    <w:pPr>
      <w:spacing w:before="100" w:beforeAutospacing="1" w:after="100" w:afterAutospacing="1"/>
    </w:pPr>
    <w:rPr>
      <w:rFonts w:ascii="Times New Roman" w:eastAsia="Times New Roman" w:hAnsi="Times New Roman" w:cs="Times New Roman"/>
      <w:sz w:val="24"/>
    </w:rPr>
  </w:style>
  <w:style w:type="character" w:customStyle="1" w:styleId="BoldandUnderlineChar6">
    <w:name w:val="Bold and Underline Char6"/>
    <w:basedOn w:val="DefaultParagraphFont"/>
    <w:rsid w:val="00ED34FA"/>
    <w:rPr>
      <w:b/>
      <w:szCs w:val="24"/>
      <w:u w:val="single"/>
      <w:lang w:val="en-US" w:eastAsia="en-US" w:bidi="ar-SA"/>
    </w:rPr>
  </w:style>
  <w:style w:type="paragraph" w:customStyle="1" w:styleId="endarticle">
    <w:name w:val="endarticle"/>
    <w:basedOn w:val="Normal"/>
    <w:uiPriority w:val="99"/>
    <w:qFormat/>
    <w:rsid w:val="00ED34FA"/>
    <w:pPr>
      <w:spacing w:before="100" w:beforeAutospacing="1" w:after="100" w:afterAutospacing="1"/>
    </w:pPr>
    <w:rPr>
      <w:rFonts w:ascii="Times New Roman" w:eastAsia="Times New Roman" w:hAnsi="Times New Roman" w:cs="Times New Roman"/>
      <w:sz w:val="24"/>
    </w:rPr>
  </w:style>
  <w:style w:type="paragraph" w:customStyle="1" w:styleId="a-body-text">
    <w:name w:val="a-body-text"/>
    <w:basedOn w:val="Normal"/>
    <w:uiPriority w:val="99"/>
    <w:qFormat/>
    <w:rsid w:val="00ED34FA"/>
    <w:pPr>
      <w:spacing w:before="100" w:beforeAutospacing="1" w:after="100" w:afterAutospacing="1"/>
    </w:pPr>
    <w:rPr>
      <w:rFonts w:ascii="Times New Roman" w:eastAsia="Times New Roman" w:hAnsi="Times New Roman" w:cs="Times New Roman"/>
      <w:sz w:val="24"/>
    </w:rPr>
  </w:style>
  <w:style w:type="paragraph" w:customStyle="1" w:styleId="obgpara">
    <w:name w:val="obg_para"/>
    <w:basedOn w:val="Normal"/>
    <w:uiPriority w:val="99"/>
    <w:qFormat/>
    <w:rsid w:val="00ED34FA"/>
    <w:pPr>
      <w:spacing w:before="100" w:beforeAutospacing="1" w:after="100" w:afterAutospacing="1"/>
    </w:pPr>
    <w:rPr>
      <w:rFonts w:ascii="Times New Roman" w:eastAsia="Times New Roman" w:hAnsi="Times New Roman" w:cs="Times New Roman"/>
      <w:sz w:val="24"/>
    </w:rPr>
  </w:style>
  <w:style w:type="character" w:customStyle="1" w:styleId="caption4">
    <w:name w:val="caption4"/>
    <w:basedOn w:val="DefaultParagraphFont"/>
    <w:rsid w:val="00ED34FA"/>
  </w:style>
  <w:style w:type="character" w:customStyle="1" w:styleId="honorific-prefix">
    <w:name w:val="honorific-prefix"/>
    <w:basedOn w:val="DefaultParagraphFont"/>
    <w:rsid w:val="00ED34FA"/>
  </w:style>
  <w:style w:type="character" w:customStyle="1" w:styleId="given-name">
    <w:name w:val="given-name"/>
    <w:basedOn w:val="DefaultParagraphFont"/>
    <w:rsid w:val="00ED34FA"/>
  </w:style>
  <w:style w:type="character" w:customStyle="1" w:styleId="family-name">
    <w:name w:val="family-name"/>
    <w:basedOn w:val="DefaultParagraphFont"/>
    <w:rsid w:val="00ED34FA"/>
  </w:style>
  <w:style w:type="character" w:customStyle="1" w:styleId="chead">
    <w:name w:val="chead"/>
    <w:basedOn w:val="DefaultParagraphFont"/>
    <w:rsid w:val="00ED34FA"/>
  </w:style>
  <w:style w:type="character" w:customStyle="1" w:styleId="obgcapsstart">
    <w:name w:val="obg_caps_start"/>
    <w:basedOn w:val="DefaultParagraphFont"/>
    <w:rsid w:val="00ED34FA"/>
  </w:style>
  <w:style w:type="paragraph" w:customStyle="1" w:styleId="Pa4">
    <w:name w:val="Pa4"/>
    <w:basedOn w:val="Normal"/>
    <w:next w:val="Normal"/>
    <w:uiPriority w:val="99"/>
    <w:qFormat/>
    <w:rsid w:val="00ED34FA"/>
    <w:pPr>
      <w:autoSpaceDE w:val="0"/>
      <w:autoSpaceDN w:val="0"/>
      <w:adjustRightInd w:val="0"/>
      <w:spacing w:line="181" w:lineRule="atLeast"/>
    </w:pPr>
    <w:rPr>
      <w:rFonts w:eastAsia="Times New Roman"/>
      <w:sz w:val="24"/>
    </w:rPr>
  </w:style>
  <w:style w:type="character" w:customStyle="1" w:styleId="subheader">
    <w:name w:val="subheader"/>
    <w:basedOn w:val="DefaultParagraphFont"/>
    <w:rsid w:val="00ED34FA"/>
  </w:style>
  <w:style w:type="paragraph" w:customStyle="1" w:styleId="text-textbodyhoustontexttext-dateline">
    <w:name w:val="text-textbody houstontext text-dateline"/>
    <w:basedOn w:val="Normal"/>
    <w:uiPriority w:val="99"/>
    <w:qFormat/>
    <w:rsid w:val="00ED34FA"/>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ED34FA"/>
    <w:pPr>
      <w:spacing w:before="100" w:beforeAutospacing="1" w:after="100" w:afterAutospacing="1"/>
    </w:pPr>
    <w:rPr>
      <w:rFonts w:eastAsia="Times New Roman"/>
      <w:sz w:val="24"/>
    </w:rPr>
  </w:style>
  <w:style w:type="character" w:customStyle="1" w:styleId="text2">
    <w:name w:val="text2"/>
    <w:basedOn w:val="DefaultParagraphFont"/>
    <w:rsid w:val="00ED34FA"/>
  </w:style>
  <w:style w:type="paragraph" w:customStyle="1" w:styleId="msolistparagraph0">
    <w:name w:val="msolistparagraph"/>
    <w:basedOn w:val="Normal"/>
    <w:uiPriority w:val="99"/>
    <w:qFormat/>
    <w:rsid w:val="00ED34FA"/>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ED34FA"/>
    <w:pPr>
      <w:spacing w:before="100" w:beforeAutospacing="1" w:after="100" w:afterAutospacing="1"/>
    </w:pPr>
    <w:rPr>
      <w:rFonts w:eastAsia="Times New Roman"/>
      <w:sz w:val="24"/>
    </w:rPr>
  </w:style>
  <w:style w:type="character" w:customStyle="1" w:styleId="pmtermsel">
    <w:name w:val="pmtermsel"/>
    <w:basedOn w:val="DefaultParagraphFont"/>
    <w:rsid w:val="00ED34FA"/>
  </w:style>
  <w:style w:type="character" w:customStyle="1" w:styleId="StyleUnderlineChar2CharChar11pt">
    <w:name w:val="Style Underline Char2 Char Char + 11 pt"/>
    <w:basedOn w:val="Style11pt"/>
    <w:rsid w:val="00ED34FA"/>
    <w:rPr>
      <w:rFonts w:ascii="Times New Roman" w:hAnsi="Times New Roman"/>
      <w:sz w:val="20"/>
      <w:u w:val="single"/>
    </w:rPr>
  </w:style>
  <w:style w:type="character" w:customStyle="1" w:styleId="StyleStyleBoldUnderline11pt">
    <w:name w:val="Style Style Bold Underline + 11 pt"/>
    <w:basedOn w:val="DefaultParagraphFont"/>
    <w:rsid w:val="00ED34FA"/>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ED34FA"/>
    <w:rPr>
      <w:rFonts w:ascii="Arial" w:eastAsia="SimSun" w:hAnsi="Arial"/>
      <w:b/>
      <w:bCs/>
      <w:lang w:eastAsia="zh-CN"/>
    </w:rPr>
  </w:style>
  <w:style w:type="character" w:customStyle="1" w:styleId="StyleStyle4LatinTimesNewRomanAsianSimSunBoldChar">
    <w:name w:val="Style Style4 + (Latin) Times New Roman (Asian) SimSun Bold Char"/>
    <w:basedOn w:val="Style4Char"/>
    <w:link w:val="StyleStyle4LatinTimesNewRomanAsianSimSunBold"/>
    <w:rsid w:val="00ED34FA"/>
    <w:rPr>
      <w:rFonts w:ascii="Arial" w:eastAsia="SimSun" w:hAnsi="Arial" w:cs="Calibri"/>
      <w:b/>
      <w:bCs/>
      <w:sz w:val="20"/>
      <w:u w:val="single"/>
      <w:lang w:eastAsia="zh-CN"/>
    </w:rPr>
  </w:style>
  <w:style w:type="character" w:customStyle="1" w:styleId="articlehead2">
    <w:name w:val="articlehead2"/>
    <w:basedOn w:val="DefaultParagraphFont"/>
    <w:rsid w:val="00ED34FA"/>
  </w:style>
  <w:style w:type="character" w:customStyle="1" w:styleId="pronset">
    <w:name w:val="pronset"/>
    <w:basedOn w:val="DefaultParagraphFont"/>
    <w:rsid w:val="00ED34FA"/>
  </w:style>
  <w:style w:type="character" w:customStyle="1" w:styleId="showipapr">
    <w:name w:val="show_ipapr"/>
    <w:basedOn w:val="DefaultParagraphFont"/>
    <w:rsid w:val="00ED34FA"/>
  </w:style>
  <w:style w:type="character" w:customStyle="1" w:styleId="prondelim">
    <w:name w:val="prondelim"/>
    <w:basedOn w:val="DefaultParagraphFont"/>
    <w:rsid w:val="00ED34FA"/>
  </w:style>
  <w:style w:type="character" w:customStyle="1" w:styleId="prontoggle">
    <w:name w:val="pron_toggle"/>
    <w:basedOn w:val="DefaultParagraphFont"/>
    <w:rsid w:val="00ED34FA"/>
  </w:style>
  <w:style w:type="character" w:customStyle="1" w:styleId="showspellpr">
    <w:name w:val="show_spellpr"/>
    <w:basedOn w:val="DefaultParagraphFont"/>
    <w:rsid w:val="00ED34FA"/>
  </w:style>
  <w:style w:type="character" w:customStyle="1" w:styleId="boldface">
    <w:name w:val="boldface"/>
    <w:basedOn w:val="DefaultParagraphFont"/>
    <w:rsid w:val="00ED34FA"/>
  </w:style>
  <w:style w:type="character" w:customStyle="1" w:styleId="pg">
    <w:name w:val="pg"/>
    <w:basedOn w:val="DefaultParagraphFont"/>
    <w:rsid w:val="00ED34FA"/>
  </w:style>
  <w:style w:type="character" w:customStyle="1" w:styleId="secondary-bf">
    <w:name w:val="secondary-bf"/>
    <w:basedOn w:val="DefaultParagraphFont"/>
    <w:rsid w:val="00ED34FA"/>
  </w:style>
  <w:style w:type="character" w:customStyle="1" w:styleId="dnindex">
    <w:name w:val="dnindex"/>
    <w:basedOn w:val="DefaultParagraphFont"/>
    <w:rsid w:val="00ED34FA"/>
  </w:style>
  <w:style w:type="character" w:customStyle="1" w:styleId="althead">
    <w:name w:val="althead"/>
    <w:basedOn w:val="DefaultParagraphFont"/>
    <w:rsid w:val="00ED34FA"/>
  </w:style>
  <w:style w:type="character" w:customStyle="1" w:styleId="arbd1">
    <w:name w:val="arbd1"/>
    <w:basedOn w:val="DefaultParagraphFont"/>
    <w:rsid w:val="00ED34FA"/>
  </w:style>
  <w:style w:type="character" w:customStyle="1" w:styleId="unx">
    <w:name w:val="unx"/>
    <w:basedOn w:val="DefaultParagraphFont"/>
    <w:rsid w:val="00ED34FA"/>
  </w:style>
  <w:style w:type="character" w:customStyle="1" w:styleId="lrdctph">
    <w:name w:val="lr_dct_ph"/>
    <w:basedOn w:val="DefaultParagraphFont"/>
    <w:rsid w:val="00ED34FA"/>
  </w:style>
  <w:style w:type="character" w:customStyle="1" w:styleId="BoxX2">
    <w:name w:val="BoxX2"/>
    <w:qFormat/>
    <w:rsid w:val="00ED34FA"/>
    <w:rPr>
      <w:rFonts w:ascii="Times New Roman" w:hAnsi="Times New Roman"/>
      <w:b/>
      <w:sz w:val="22"/>
      <w:u w:val="single"/>
      <w:bdr w:val="single" w:sz="4" w:space="0" w:color="auto"/>
    </w:rPr>
  </w:style>
  <w:style w:type="character" w:customStyle="1" w:styleId="Bodytext85pt">
    <w:name w:val="Body text + 8.5 pt"/>
    <w:aliases w:val="Spacing 1 pt"/>
    <w:rsid w:val="00ED34FA"/>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style3Char0">
    <w:name w:val="style 3 Char"/>
    <w:rsid w:val="00ED34FA"/>
    <w:rPr>
      <w:sz w:val="18"/>
      <w:szCs w:val="24"/>
      <w:lang w:val="en-US" w:eastAsia="en-US" w:bidi="ar-SA"/>
    </w:rPr>
  </w:style>
  <w:style w:type="paragraph" w:customStyle="1" w:styleId="003Cite">
    <w:name w:val="003Cite"/>
    <w:basedOn w:val="Normal"/>
    <w:qFormat/>
    <w:rsid w:val="00ED34FA"/>
    <w:rPr>
      <w:rFonts w:ascii="Times New Roman" w:eastAsia="Calibri" w:hAnsi="Times New Roman" w:cs="Times New Roman"/>
      <w:szCs w:val="16"/>
    </w:rPr>
  </w:style>
  <w:style w:type="paragraph" w:customStyle="1" w:styleId="NormalBold">
    <w:name w:val="Normal + Bold"/>
    <w:aliases w:val="Double Underline"/>
    <w:basedOn w:val="Normal"/>
    <w:link w:val="NormalBoldChar"/>
    <w:qFormat/>
    <w:rsid w:val="00ED34FA"/>
    <w:pPr>
      <w:jc w:val="both"/>
    </w:pPr>
    <w:rPr>
      <w:b/>
      <w:color w:val="000000"/>
      <w:u w:val="single"/>
    </w:rPr>
  </w:style>
  <w:style w:type="character" w:customStyle="1" w:styleId="NormalBoldChar">
    <w:name w:val="Normal + Bold Char"/>
    <w:aliases w:val="Double Underline Char"/>
    <w:basedOn w:val="DefaultParagraphFont"/>
    <w:link w:val="NormalBold"/>
    <w:rsid w:val="00ED34FA"/>
    <w:rPr>
      <w:rFonts w:ascii="Calibri" w:hAnsi="Calibri" w:cs="Calibri"/>
      <w:b/>
      <w:color w:val="000000"/>
      <w:sz w:val="22"/>
      <w:u w:val="single"/>
    </w:rPr>
  </w:style>
  <w:style w:type="character" w:customStyle="1" w:styleId="BlockHeadingsChar1">
    <w:name w:val="Block Headings Char1"/>
    <w:rsid w:val="00ED34FA"/>
    <w:rPr>
      <w:b/>
      <w:caps/>
    </w:rPr>
  </w:style>
  <w:style w:type="character" w:customStyle="1" w:styleId="FontStyle170">
    <w:name w:val="Font Style170"/>
    <w:uiPriority w:val="99"/>
    <w:rsid w:val="00ED34FA"/>
    <w:rPr>
      <w:rFonts w:ascii="Bookman Old Style" w:hAnsi="Bookman Old Style" w:cs="Bookman Old Style"/>
      <w:sz w:val="16"/>
      <w:szCs w:val="16"/>
    </w:rPr>
  </w:style>
  <w:style w:type="character" w:customStyle="1" w:styleId="FontStyle15">
    <w:name w:val="Font Style15"/>
    <w:uiPriority w:val="99"/>
    <w:rsid w:val="00ED34FA"/>
    <w:rPr>
      <w:rFonts w:ascii="Book Antiqua" w:hAnsi="Book Antiqua" w:cs="Book Antiqua"/>
      <w:b/>
      <w:bCs/>
      <w:spacing w:val="10"/>
      <w:sz w:val="16"/>
      <w:szCs w:val="16"/>
    </w:rPr>
  </w:style>
  <w:style w:type="character" w:customStyle="1" w:styleId="FontStyle17">
    <w:name w:val="Font Style17"/>
    <w:uiPriority w:val="99"/>
    <w:rsid w:val="00ED34FA"/>
    <w:rPr>
      <w:rFonts w:ascii="Book Antiqua" w:hAnsi="Book Antiqua" w:cs="Book Antiqua"/>
      <w:i/>
      <w:iCs/>
      <w:spacing w:val="10"/>
      <w:sz w:val="22"/>
      <w:szCs w:val="22"/>
    </w:rPr>
  </w:style>
  <w:style w:type="character" w:customStyle="1" w:styleId="Styleunderline12pt">
    <w:name w:val="Style underline + 12 pt"/>
    <w:rsid w:val="00ED34FA"/>
    <w:rPr>
      <w:rFonts w:ascii="Times New Roman" w:hAnsi="Times New Roman"/>
      <w:bCs/>
      <w:sz w:val="20"/>
      <w:u w:val="single"/>
    </w:rPr>
  </w:style>
  <w:style w:type="character" w:customStyle="1" w:styleId="StyleUnderlineChar19pt">
    <w:name w:val="Style Underline Char1 + 9 pt"/>
    <w:basedOn w:val="UnderlineChar1"/>
    <w:rsid w:val="00ED34FA"/>
    <w:rPr>
      <w:rFonts w:ascii="Times New Roman" w:hAnsi="Times New Roman"/>
      <w:sz w:val="20"/>
      <w:szCs w:val="24"/>
      <w:u w:val="single"/>
      <w:lang w:val="en-US" w:eastAsia="en-US" w:bidi="ar-SA"/>
    </w:rPr>
  </w:style>
  <w:style w:type="character" w:customStyle="1" w:styleId="StyleUnderlineCharChar9ptBold">
    <w:name w:val="Style Underline Char Char + 9 pt Bold"/>
    <w:rsid w:val="00ED34FA"/>
    <w:rPr>
      <w:rFonts w:ascii="Times New Roman" w:hAnsi="Times New Roman"/>
      <w:b/>
      <w:bCs/>
      <w:sz w:val="20"/>
      <w:szCs w:val="24"/>
      <w:u w:val="single"/>
      <w:lang w:val="en-US" w:eastAsia="en-US" w:bidi="ar-SA"/>
    </w:rPr>
  </w:style>
  <w:style w:type="character" w:customStyle="1" w:styleId="StyleUnderlineChar19pt1">
    <w:name w:val="Style Underline Char1 + 9 pt1"/>
    <w:basedOn w:val="UnderlineChar1"/>
    <w:rsid w:val="00ED34FA"/>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ED34FA"/>
    <w:rPr>
      <w:rFonts w:ascii="Times New Roman" w:hAnsi="Times New Roman"/>
      <w:sz w:val="20"/>
      <w:u w:val="single"/>
      <w:lang w:val="en-US" w:eastAsia="en-US" w:bidi="ar-SA"/>
    </w:rPr>
  </w:style>
  <w:style w:type="paragraph" w:customStyle="1" w:styleId="StyleUnderline9pt10">
    <w:name w:val="Style Underline + 9 pt1"/>
    <w:uiPriority w:val="99"/>
    <w:qFormat/>
    <w:rsid w:val="00ED34FA"/>
    <w:rPr>
      <w:rFonts w:ascii="Times New Roman" w:eastAsia="SimSun" w:hAnsi="Times New Roman" w:cs="Times New Roman"/>
      <w:sz w:val="20"/>
      <w:szCs w:val="20"/>
      <w:u w:val="single"/>
    </w:rPr>
  </w:style>
  <w:style w:type="character" w:customStyle="1" w:styleId="Style9ptUnderline1">
    <w:name w:val="Style 9 pt Underline1"/>
    <w:rsid w:val="00ED34FA"/>
    <w:rPr>
      <w:sz w:val="20"/>
      <w:u w:val="single"/>
    </w:rPr>
  </w:style>
  <w:style w:type="character" w:customStyle="1" w:styleId="StyleUnderlineChar19pt2">
    <w:name w:val="Style Underline Char1 + 9 pt2"/>
    <w:basedOn w:val="UnderlineChar1"/>
    <w:rsid w:val="00ED34FA"/>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ED34FA"/>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ED34FA"/>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ED34FA"/>
    <w:rPr>
      <w:rFonts w:ascii="Times New Roman" w:hAnsi="Times New Roman"/>
      <w:b/>
      <w:bCs/>
      <w:sz w:val="20"/>
      <w:szCs w:val="24"/>
      <w:u w:val="single"/>
      <w:lang w:val="en-US" w:eastAsia="en-US" w:bidi="ar-SA"/>
    </w:rPr>
  </w:style>
  <w:style w:type="paragraph" w:customStyle="1" w:styleId="StyleUnderline9pt2">
    <w:name w:val="Style Underline + 9 pt2"/>
    <w:link w:val="StyleUnderline9pt2Char"/>
    <w:qFormat/>
    <w:rsid w:val="00ED34FA"/>
    <w:rPr>
      <w:rFonts w:ascii="Times New Roman" w:eastAsia="SimSun" w:hAnsi="Times New Roman" w:cs="Times New Roman"/>
      <w:sz w:val="20"/>
      <w:szCs w:val="20"/>
      <w:u w:val="single"/>
    </w:rPr>
  </w:style>
  <w:style w:type="character" w:customStyle="1" w:styleId="StyleUnderline9pt2Char">
    <w:name w:val="Style Underline + 9 pt2 Char"/>
    <w:link w:val="StyleUnderline9pt2"/>
    <w:rsid w:val="00ED34FA"/>
    <w:rPr>
      <w:rFonts w:ascii="Times New Roman" w:eastAsia="SimSun" w:hAnsi="Times New Roman" w:cs="Times New Roman"/>
      <w:sz w:val="20"/>
      <w:szCs w:val="20"/>
      <w:u w:val="single"/>
    </w:rPr>
  </w:style>
  <w:style w:type="character" w:customStyle="1" w:styleId="tagCharCharCharChar0">
    <w:name w:val="tag Char Char Char Char"/>
    <w:rsid w:val="00ED34FA"/>
    <w:rPr>
      <w:rFonts w:ascii="Georgia" w:eastAsia="Calibri" w:hAnsi="Georgia" w:cs="Calibri"/>
      <w:b/>
      <w:sz w:val="24"/>
    </w:rPr>
  </w:style>
  <w:style w:type="character" w:customStyle="1" w:styleId="3">
    <w:name w:val="3"/>
    <w:rsid w:val="00ED34FA"/>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ED34FA"/>
    <w:rPr>
      <w:rFonts w:cs="Arial"/>
      <w:b/>
      <w:bCs/>
      <w:iCs/>
      <w:szCs w:val="28"/>
      <w:lang w:val="en-US" w:eastAsia="en-US" w:bidi="ar-SA"/>
    </w:rPr>
  </w:style>
  <w:style w:type="paragraph" w:customStyle="1" w:styleId="EmphasisText">
    <w:name w:val="Emphasis Text"/>
    <w:basedOn w:val="UnderlinedText"/>
    <w:link w:val="EmphasisTextChar"/>
    <w:qFormat/>
    <w:rsid w:val="00ED34FA"/>
    <w:rPr>
      <w:rFonts w:ascii="Times New Roman" w:eastAsia="SimSun" w:hAnsi="Times New Roman" w:cs="Times New Roman"/>
      <w:szCs w:val="24"/>
      <w:u w:val="single"/>
    </w:rPr>
  </w:style>
  <w:style w:type="character" w:customStyle="1" w:styleId="EmphasisTextChar">
    <w:name w:val="Emphasis Text Char"/>
    <w:link w:val="EmphasisText"/>
    <w:rsid w:val="00ED34FA"/>
    <w:rPr>
      <w:rFonts w:ascii="Times New Roman" w:eastAsia="SimSun" w:hAnsi="Times New Roman" w:cs="Times New Roman"/>
      <w:b/>
      <w:u w:val="single"/>
    </w:rPr>
  </w:style>
  <w:style w:type="character" w:customStyle="1" w:styleId="featuretitle">
    <w:name w:val="feature_title"/>
    <w:basedOn w:val="DefaultParagraphFont"/>
    <w:rsid w:val="00ED34FA"/>
  </w:style>
  <w:style w:type="character" w:customStyle="1" w:styleId="7">
    <w:name w:val="7"/>
    <w:rsid w:val="00ED34FA"/>
    <w:rPr>
      <w:rFonts w:cs="Arial"/>
      <w:bCs/>
      <w:sz w:val="20"/>
      <w:u w:val="single"/>
      <w:lang w:val="en-US" w:eastAsia="en-US" w:bidi="ar-SA"/>
    </w:rPr>
  </w:style>
  <w:style w:type="character" w:customStyle="1" w:styleId="StyleUnderlineChar19pt4">
    <w:name w:val="Style Underline Char1 + 9 pt4"/>
    <w:basedOn w:val="UnderlineChar1"/>
    <w:rsid w:val="00ED34FA"/>
    <w:rPr>
      <w:rFonts w:ascii="Times New Roman" w:hAnsi="Times New Roman"/>
      <w:sz w:val="20"/>
      <w:szCs w:val="24"/>
      <w:u w:val="single"/>
      <w:lang w:val="en-US" w:eastAsia="en-US" w:bidi="ar-SA"/>
    </w:rPr>
  </w:style>
  <w:style w:type="character" w:customStyle="1" w:styleId="StyleUnderlineChar19ptBold1">
    <w:name w:val="Style Underline Char1 + 9 pt Bold1"/>
    <w:rsid w:val="00ED34FA"/>
    <w:rPr>
      <w:rFonts w:ascii="Times New Roman" w:hAnsi="Times New Roman"/>
      <w:b/>
      <w:bCs/>
      <w:sz w:val="20"/>
      <w:szCs w:val="24"/>
      <w:u w:val="single"/>
      <w:lang w:val="en-US" w:eastAsia="en-US" w:bidi="ar-SA"/>
    </w:rPr>
  </w:style>
  <w:style w:type="character" w:customStyle="1" w:styleId="Style9ptUnderline3">
    <w:name w:val="Style 9 pt Underline3"/>
    <w:rsid w:val="00ED34FA"/>
    <w:rPr>
      <w:sz w:val="20"/>
      <w:u w:val="single"/>
    </w:rPr>
  </w:style>
  <w:style w:type="character" w:customStyle="1" w:styleId="Style9ptUnderline4">
    <w:name w:val="Style 9 pt Underline4"/>
    <w:rsid w:val="00ED34FA"/>
    <w:rPr>
      <w:sz w:val="20"/>
      <w:u w:val="single"/>
    </w:rPr>
  </w:style>
  <w:style w:type="character" w:customStyle="1" w:styleId="55">
    <w:name w:val="55"/>
    <w:rsid w:val="00ED34FA"/>
    <w:rPr>
      <w:rFonts w:cs="Arial"/>
      <w:bCs/>
      <w:sz w:val="20"/>
      <w:u w:val="single"/>
      <w:lang w:val="en-US" w:eastAsia="en-US" w:bidi="ar-SA"/>
    </w:rPr>
  </w:style>
  <w:style w:type="paragraph" w:customStyle="1" w:styleId="CardBody">
    <w:name w:val="Card Body"/>
    <w:basedOn w:val="Normal"/>
    <w:link w:val="CardBodyChar"/>
    <w:qFormat/>
    <w:rsid w:val="00ED34FA"/>
    <w:rPr>
      <w:rFonts w:eastAsia="Calibri"/>
    </w:rPr>
  </w:style>
  <w:style w:type="character" w:customStyle="1" w:styleId="CardBodyChar">
    <w:name w:val="Card Body Char"/>
    <w:link w:val="CardBody"/>
    <w:rsid w:val="00ED34FA"/>
    <w:rPr>
      <w:rFonts w:ascii="Calibri" w:eastAsia="Calibri" w:hAnsi="Calibri" w:cs="Calibri"/>
      <w:sz w:val="22"/>
    </w:rPr>
  </w:style>
  <w:style w:type="character" w:customStyle="1" w:styleId="Styleunderline9ptBold">
    <w:name w:val="Style underline + 9 pt Bold"/>
    <w:rsid w:val="00ED34FA"/>
    <w:rPr>
      <w:b/>
      <w:bCs/>
      <w:sz w:val="20"/>
      <w:u w:val="single"/>
    </w:rPr>
  </w:style>
  <w:style w:type="character" w:customStyle="1" w:styleId="StyleUnderliningChar9ptBold">
    <w:name w:val="Style Underlining Char + 9 pt Bold"/>
    <w:rsid w:val="00ED34FA"/>
    <w:rPr>
      <w:rFonts w:ascii="Times New Roman" w:hAnsi="Times New Roman"/>
      <w:b/>
      <w:bCs/>
      <w:sz w:val="20"/>
      <w:szCs w:val="24"/>
      <w:u w:val="single"/>
      <w:lang w:val="en-US" w:eastAsia="en-US" w:bidi="ar-SA"/>
    </w:rPr>
  </w:style>
  <w:style w:type="character" w:customStyle="1" w:styleId="StyleUnderliningChar9pt">
    <w:name w:val="Style Underlining Char + 9 pt"/>
    <w:rsid w:val="00ED34FA"/>
    <w:rPr>
      <w:rFonts w:ascii="Times New Roman" w:hAnsi="Times New Roman"/>
      <w:sz w:val="20"/>
      <w:szCs w:val="24"/>
      <w:u w:val="single"/>
      <w:lang w:val="en-US" w:eastAsia="en-US" w:bidi="ar-SA"/>
    </w:rPr>
  </w:style>
  <w:style w:type="character" w:customStyle="1" w:styleId="34">
    <w:name w:val="34"/>
    <w:rsid w:val="00ED34FA"/>
    <w:rPr>
      <w:rFonts w:ascii="Times New Roman" w:hAnsi="Times New Roman" w:cs="Arial"/>
      <w:bCs/>
      <w:sz w:val="20"/>
      <w:u w:val="single"/>
      <w:lang w:val="en-US" w:eastAsia="en-US" w:bidi="ar-SA"/>
    </w:rPr>
  </w:style>
  <w:style w:type="character" w:customStyle="1" w:styleId="45">
    <w:name w:val="45"/>
    <w:rsid w:val="00ED34FA"/>
    <w:rPr>
      <w:rFonts w:ascii="Times New Roman" w:hAnsi="Times New Roman" w:cs="Arial"/>
      <w:b/>
      <w:bCs/>
      <w:sz w:val="20"/>
      <w:u w:val="single"/>
      <w:lang w:val="en-US" w:eastAsia="en-US" w:bidi="ar-SA"/>
    </w:rPr>
  </w:style>
  <w:style w:type="character" w:customStyle="1" w:styleId="Style9ptUnderline5">
    <w:name w:val="Style 9 pt Underline5"/>
    <w:rsid w:val="00ED34FA"/>
    <w:rPr>
      <w:rFonts w:ascii="Times New Roman" w:hAnsi="Times New Roman"/>
      <w:sz w:val="20"/>
      <w:u w:val="single"/>
    </w:rPr>
  </w:style>
  <w:style w:type="character" w:customStyle="1" w:styleId="Style9ptBoldUnderline2">
    <w:name w:val="Style 9 pt Bold Underline2"/>
    <w:rsid w:val="00ED34FA"/>
    <w:rPr>
      <w:rFonts w:ascii="Times New Roman" w:hAnsi="Times New Roman"/>
      <w:b/>
      <w:bCs/>
      <w:sz w:val="20"/>
      <w:u w:val="single"/>
    </w:rPr>
  </w:style>
  <w:style w:type="character" w:customStyle="1" w:styleId="StyleBoldItalicUnderlineBorderSinglesolidlineAuto">
    <w:name w:val="Style Bold Italic Underline Border: : (Single solid line Auto ..."/>
    <w:rsid w:val="00ED34FA"/>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qFormat/>
    <w:rsid w:val="00ED34FA"/>
    <w:rPr>
      <w:rFonts w:ascii="Arial" w:eastAsia="Calibri" w:hAnsi="Arial"/>
      <w:lang w:eastAsia="zh-CN"/>
    </w:rPr>
  </w:style>
  <w:style w:type="character" w:customStyle="1" w:styleId="StyleStyle49pt1Char">
    <w:name w:val="Style Style4 + 9 pt1 Char"/>
    <w:basedOn w:val="Style4Char"/>
    <w:link w:val="StyleStyle49pt1"/>
    <w:rsid w:val="00ED34FA"/>
    <w:rPr>
      <w:rFonts w:ascii="Arial" w:eastAsia="Calibri" w:hAnsi="Arial" w:cs="Calibri"/>
      <w:sz w:val="20"/>
      <w:u w:val="single"/>
      <w:lang w:eastAsia="zh-CN"/>
    </w:rPr>
  </w:style>
  <w:style w:type="paragraph" w:customStyle="1" w:styleId="StyleStyle49ptBold1">
    <w:name w:val="Style Style4 + 9 pt Bold1"/>
    <w:basedOn w:val="Style4"/>
    <w:link w:val="StyleStyle49ptBold1Char"/>
    <w:qFormat/>
    <w:rsid w:val="00ED34FA"/>
    <w:rPr>
      <w:rFonts w:ascii="Arial" w:eastAsia="Calibri" w:hAnsi="Arial"/>
      <w:b/>
      <w:bCs/>
      <w:sz w:val="16"/>
    </w:rPr>
  </w:style>
  <w:style w:type="character" w:customStyle="1" w:styleId="StyleStyle49ptBold1Char">
    <w:name w:val="Style Style4 + 9 pt Bold1 Char"/>
    <w:link w:val="StyleStyle49ptBold1"/>
    <w:rsid w:val="00ED34FA"/>
    <w:rPr>
      <w:rFonts w:ascii="Arial" w:eastAsia="Calibri" w:hAnsi="Arial" w:cs="Calibri"/>
      <w:b/>
      <w:bCs/>
      <w:sz w:val="16"/>
      <w:u w:val="single"/>
    </w:rPr>
  </w:style>
  <w:style w:type="paragraph" w:customStyle="1" w:styleId="StyleStyle49pt2">
    <w:name w:val="Style Style4 + 9 pt2"/>
    <w:basedOn w:val="Style4"/>
    <w:link w:val="StyleStyle49pt2Char"/>
    <w:qFormat/>
    <w:rsid w:val="00ED34FA"/>
    <w:rPr>
      <w:rFonts w:ascii="Arial" w:eastAsia="Calibri" w:hAnsi="Arial"/>
      <w:lang w:eastAsia="zh-CN"/>
    </w:rPr>
  </w:style>
  <w:style w:type="character" w:customStyle="1" w:styleId="StyleStyle49pt2Char">
    <w:name w:val="Style Style4 + 9 pt2 Char"/>
    <w:basedOn w:val="Style4Char"/>
    <w:link w:val="StyleStyle49pt2"/>
    <w:rsid w:val="00ED34FA"/>
    <w:rPr>
      <w:rFonts w:ascii="Arial" w:eastAsia="Calibri" w:hAnsi="Arial" w:cs="Calibri"/>
      <w:sz w:val="20"/>
      <w:u w:val="single"/>
      <w:lang w:eastAsia="zh-CN"/>
    </w:rPr>
  </w:style>
  <w:style w:type="paragraph" w:customStyle="1" w:styleId="StyleStyle49ptBold2">
    <w:name w:val="Style Style4 + 9 pt Bold2"/>
    <w:basedOn w:val="Style4"/>
    <w:link w:val="StyleStyle49ptBold2Char"/>
    <w:qFormat/>
    <w:rsid w:val="00ED34FA"/>
    <w:rPr>
      <w:rFonts w:ascii="Arial" w:eastAsia="Calibri" w:hAnsi="Arial"/>
      <w:b/>
      <w:bCs/>
      <w:sz w:val="16"/>
    </w:rPr>
  </w:style>
  <w:style w:type="character" w:customStyle="1" w:styleId="StyleStyle49ptBold2Char">
    <w:name w:val="Style Style4 + 9 pt Bold2 Char"/>
    <w:link w:val="StyleStyle49ptBold2"/>
    <w:rsid w:val="00ED34FA"/>
    <w:rPr>
      <w:rFonts w:ascii="Arial" w:eastAsia="Calibri" w:hAnsi="Arial" w:cs="Calibri"/>
      <w:b/>
      <w:bCs/>
      <w:sz w:val="16"/>
      <w:u w:val="single"/>
    </w:rPr>
  </w:style>
  <w:style w:type="character" w:customStyle="1" w:styleId="23">
    <w:name w:val="23"/>
    <w:rsid w:val="00ED34FA"/>
    <w:rPr>
      <w:rFonts w:ascii="Times New Roman" w:hAnsi="Times New Roman" w:cs="Arial"/>
      <w:bCs/>
      <w:sz w:val="20"/>
      <w:u w:val="single"/>
      <w:lang w:val="en-US" w:eastAsia="en-US" w:bidi="ar-SA"/>
    </w:rPr>
  </w:style>
  <w:style w:type="character" w:customStyle="1" w:styleId="33">
    <w:name w:val="33"/>
    <w:rsid w:val="00ED34FA"/>
    <w:rPr>
      <w:rFonts w:ascii="Times New Roman" w:hAnsi="Times New Roman" w:cs="Arial"/>
      <w:b/>
      <w:bCs/>
      <w:sz w:val="20"/>
      <w:u w:val="single"/>
      <w:lang w:val="en-US" w:eastAsia="en-US" w:bidi="ar-SA"/>
    </w:rPr>
  </w:style>
  <w:style w:type="character" w:customStyle="1" w:styleId="StyleArialNarrow9pt">
    <w:name w:val="Style Arial Narrow 9 pt"/>
    <w:rsid w:val="00ED34FA"/>
    <w:rPr>
      <w:rFonts w:ascii="Times New Roman" w:hAnsi="Times New Roman"/>
      <w:sz w:val="20"/>
    </w:rPr>
  </w:style>
  <w:style w:type="paragraph" w:customStyle="1" w:styleId="CiteBody">
    <w:name w:val="Cite Body"/>
    <w:basedOn w:val="Normal"/>
    <w:link w:val="CiteBodyChar"/>
    <w:qFormat/>
    <w:rsid w:val="00ED34FA"/>
    <w:rPr>
      <w:rFonts w:eastAsia="Calibri"/>
      <w:szCs w:val="16"/>
    </w:rPr>
  </w:style>
  <w:style w:type="paragraph" w:customStyle="1" w:styleId="CiteBold0">
    <w:name w:val="Cite Bold"/>
    <w:basedOn w:val="CiteBody"/>
    <w:link w:val="CiteBoldChar"/>
    <w:qFormat/>
    <w:rsid w:val="00ED34FA"/>
    <w:rPr>
      <w:b/>
    </w:rPr>
  </w:style>
  <w:style w:type="character" w:customStyle="1" w:styleId="CiteBodyChar">
    <w:name w:val="Cite Body Char"/>
    <w:link w:val="CiteBody"/>
    <w:rsid w:val="00ED34FA"/>
    <w:rPr>
      <w:rFonts w:ascii="Calibri" w:eastAsia="Calibri" w:hAnsi="Calibri" w:cs="Calibri"/>
      <w:sz w:val="22"/>
      <w:szCs w:val="16"/>
    </w:rPr>
  </w:style>
  <w:style w:type="character" w:customStyle="1" w:styleId="CiteBoldChar">
    <w:name w:val="Cite Bold Char"/>
    <w:link w:val="CiteBold0"/>
    <w:rsid w:val="00ED34FA"/>
    <w:rPr>
      <w:rFonts w:ascii="Calibri" w:eastAsia="Calibri" w:hAnsi="Calibri" w:cs="Calibri"/>
      <w:b/>
      <w:sz w:val="22"/>
      <w:szCs w:val="16"/>
    </w:rPr>
  </w:style>
  <w:style w:type="paragraph" w:customStyle="1" w:styleId="StyleCardBody11ptUnderline">
    <w:name w:val="Style Card Body + 11 pt Underline"/>
    <w:basedOn w:val="CardBody"/>
    <w:link w:val="StyleCardBody11ptUnderlineChar"/>
    <w:qFormat/>
    <w:rsid w:val="00ED34FA"/>
    <w:rPr>
      <w:sz w:val="20"/>
      <w:u w:val="single"/>
    </w:rPr>
  </w:style>
  <w:style w:type="character" w:customStyle="1" w:styleId="StyleCardBody11ptUnderlineChar">
    <w:name w:val="Style Card Body + 11 pt Underline Char"/>
    <w:link w:val="StyleCardBody11ptUnderline"/>
    <w:rsid w:val="00ED34FA"/>
    <w:rPr>
      <w:rFonts w:ascii="Calibri" w:eastAsia="Calibri" w:hAnsi="Calibri" w:cs="Calibri"/>
      <w:sz w:val="20"/>
      <w:u w:val="single"/>
    </w:rPr>
  </w:style>
  <w:style w:type="paragraph" w:customStyle="1" w:styleId="StyleStyle49pt4">
    <w:name w:val="Style Style4 + 9 pt4"/>
    <w:basedOn w:val="Style4"/>
    <w:link w:val="StyleStyle49pt4Char"/>
    <w:qFormat/>
    <w:rsid w:val="00ED34FA"/>
    <w:rPr>
      <w:rFonts w:ascii="Arial" w:eastAsia="Calibri" w:hAnsi="Arial"/>
      <w:lang w:eastAsia="zh-CN"/>
    </w:rPr>
  </w:style>
  <w:style w:type="character" w:customStyle="1" w:styleId="StyleStyle49pt4Char">
    <w:name w:val="Style Style4 + 9 pt4 Char"/>
    <w:basedOn w:val="Style4Char"/>
    <w:link w:val="StyleStyle49pt4"/>
    <w:rsid w:val="00ED34FA"/>
    <w:rPr>
      <w:rFonts w:ascii="Arial" w:eastAsia="Calibri" w:hAnsi="Arial" w:cs="Calibri"/>
      <w:sz w:val="20"/>
      <w:u w:val="single"/>
      <w:lang w:eastAsia="zh-CN"/>
    </w:rPr>
  </w:style>
  <w:style w:type="paragraph" w:customStyle="1" w:styleId="StyleStyle49ptBold4">
    <w:name w:val="Style Style4 + 9 pt Bold4"/>
    <w:basedOn w:val="Style4"/>
    <w:link w:val="StyleStyle49ptBold4Char"/>
    <w:qFormat/>
    <w:rsid w:val="00ED34FA"/>
    <w:rPr>
      <w:rFonts w:ascii="Arial" w:eastAsia="Calibri" w:hAnsi="Arial"/>
      <w:b/>
      <w:bCs/>
      <w:sz w:val="16"/>
    </w:rPr>
  </w:style>
  <w:style w:type="character" w:customStyle="1" w:styleId="StyleStyle49ptBold4Char">
    <w:name w:val="Style Style4 + 9 pt Bold4 Char"/>
    <w:link w:val="StyleStyle49ptBold4"/>
    <w:rsid w:val="00ED34FA"/>
    <w:rPr>
      <w:rFonts w:ascii="Arial" w:eastAsia="Calibri" w:hAnsi="Arial" w:cs="Calibri"/>
      <w:b/>
      <w:bCs/>
      <w:sz w:val="16"/>
      <w:u w:val="single"/>
    </w:rPr>
  </w:style>
  <w:style w:type="character" w:customStyle="1" w:styleId="StyleUnderlineCharChar9pt2">
    <w:name w:val="Style Underline Char Char + 9 pt2"/>
    <w:basedOn w:val="DefaultParagraphFont"/>
    <w:rsid w:val="00ED34FA"/>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ED34FA"/>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ED34FA"/>
    <w:rPr>
      <w:b/>
      <w:bCs/>
      <w:sz w:val="20"/>
      <w:u w:val="single"/>
      <w:bdr w:val="single" w:sz="4" w:space="0" w:color="auto"/>
    </w:rPr>
  </w:style>
  <w:style w:type="character" w:customStyle="1" w:styleId="Style9ptUnderline7">
    <w:name w:val="Style 9 pt Underline7"/>
    <w:rsid w:val="00ED34FA"/>
    <w:rPr>
      <w:sz w:val="20"/>
      <w:u w:val="single"/>
    </w:rPr>
  </w:style>
  <w:style w:type="character" w:customStyle="1" w:styleId="Style9ptBoldUnderline3">
    <w:name w:val="Style 9 pt Bold Underline3"/>
    <w:rsid w:val="00ED34FA"/>
    <w:rPr>
      <w:b/>
      <w:bCs/>
      <w:sz w:val="20"/>
      <w:u w:val="single"/>
    </w:rPr>
  </w:style>
  <w:style w:type="character" w:customStyle="1" w:styleId="Style9ptUnderline8">
    <w:name w:val="Style 9 pt Underline8"/>
    <w:rsid w:val="00ED34FA"/>
    <w:rPr>
      <w:sz w:val="20"/>
      <w:u w:val="single"/>
    </w:rPr>
  </w:style>
  <w:style w:type="paragraph" w:customStyle="1" w:styleId="StyleStyle49pt5">
    <w:name w:val="Style Style4 + 9 pt5"/>
    <w:basedOn w:val="Style4"/>
    <w:link w:val="StyleStyle49pt5Char"/>
    <w:qFormat/>
    <w:rsid w:val="00ED34FA"/>
    <w:rPr>
      <w:rFonts w:ascii="Arial" w:eastAsia="Calibri" w:hAnsi="Arial"/>
      <w:lang w:eastAsia="zh-CN"/>
    </w:rPr>
  </w:style>
  <w:style w:type="character" w:customStyle="1" w:styleId="StyleStyle49pt5Char">
    <w:name w:val="Style Style4 + 9 pt5 Char"/>
    <w:basedOn w:val="Style4Char"/>
    <w:link w:val="StyleStyle49pt5"/>
    <w:rsid w:val="00ED34FA"/>
    <w:rPr>
      <w:rFonts w:ascii="Arial" w:eastAsia="Calibri" w:hAnsi="Arial" w:cs="Calibri"/>
      <w:sz w:val="20"/>
      <w:u w:val="single"/>
      <w:lang w:eastAsia="zh-CN"/>
    </w:rPr>
  </w:style>
  <w:style w:type="paragraph" w:customStyle="1" w:styleId="StyleStyle49pt6">
    <w:name w:val="Style Style4 + 9 pt6"/>
    <w:basedOn w:val="Style4"/>
    <w:link w:val="StyleStyle49pt6Char"/>
    <w:qFormat/>
    <w:rsid w:val="00ED34FA"/>
    <w:rPr>
      <w:rFonts w:ascii="Arial" w:eastAsia="Calibri" w:hAnsi="Arial"/>
      <w:lang w:eastAsia="zh-CN"/>
    </w:rPr>
  </w:style>
  <w:style w:type="character" w:customStyle="1" w:styleId="StyleStyle49pt6Char">
    <w:name w:val="Style Style4 + 9 pt6 Char"/>
    <w:basedOn w:val="Style4Char"/>
    <w:link w:val="StyleStyle49pt6"/>
    <w:rsid w:val="00ED34FA"/>
    <w:rPr>
      <w:rFonts w:ascii="Arial" w:eastAsia="Calibri" w:hAnsi="Arial" w:cs="Calibri"/>
      <w:sz w:val="20"/>
      <w:u w:val="single"/>
      <w:lang w:eastAsia="zh-CN"/>
    </w:rPr>
  </w:style>
  <w:style w:type="character" w:customStyle="1" w:styleId="66">
    <w:name w:val="66"/>
    <w:rsid w:val="00ED34FA"/>
    <w:rPr>
      <w:rFonts w:cs="Arial"/>
      <w:bCs/>
      <w:sz w:val="20"/>
      <w:u w:val="single"/>
      <w:lang w:val="en-US" w:eastAsia="en-US" w:bidi="ar-SA"/>
    </w:rPr>
  </w:style>
  <w:style w:type="paragraph" w:customStyle="1" w:styleId="StyleStyle49ptBold5">
    <w:name w:val="Style Style4 + 9 pt Bold5"/>
    <w:basedOn w:val="Style4"/>
    <w:link w:val="StyleStyle49ptBold5Char"/>
    <w:qFormat/>
    <w:rsid w:val="00ED34FA"/>
    <w:rPr>
      <w:rFonts w:ascii="Arial" w:eastAsia="Calibri" w:hAnsi="Arial"/>
      <w:b/>
      <w:bCs/>
      <w:sz w:val="16"/>
    </w:rPr>
  </w:style>
  <w:style w:type="character" w:customStyle="1" w:styleId="StyleStyle49ptBold5Char">
    <w:name w:val="Style Style4 + 9 pt Bold5 Char"/>
    <w:link w:val="StyleStyle49ptBold5"/>
    <w:rsid w:val="00ED34FA"/>
    <w:rPr>
      <w:rFonts w:ascii="Arial" w:eastAsia="Calibri" w:hAnsi="Arial" w:cs="Calibri"/>
      <w:b/>
      <w:bCs/>
      <w:sz w:val="16"/>
      <w:u w:val="single"/>
    </w:rPr>
  </w:style>
  <w:style w:type="paragraph" w:customStyle="1" w:styleId="StyleStyle49pt7">
    <w:name w:val="Style Style4 + 9 pt7"/>
    <w:basedOn w:val="Style4"/>
    <w:link w:val="StyleStyle49pt7Char"/>
    <w:qFormat/>
    <w:rsid w:val="00ED34FA"/>
    <w:rPr>
      <w:rFonts w:ascii="Arial" w:eastAsia="Calibri" w:hAnsi="Arial"/>
      <w:lang w:eastAsia="zh-CN"/>
    </w:rPr>
  </w:style>
  <w:style w:type="character" w:customStyle="1" w:styleId="StyleStyle49pt7Char">
    <w:name w:val="Style Style4 + 9 pt7 Char"/>
    <w:basedOn w:val="Style4Char"/>
    <w:link w:val="StyleStyle49pt7"/>
    <w:rsid w:val="00ED34FA"/>
    <w:rPr>
      <w:rFonts w:ascii="Arial" w:eastAsia="Calibri" w:hAnsi="Arial" w:cs="Calibri"/>
      <w:sz w:val="20"/>
      <w:u w:val="single"/>
      <w:lang w:eastAsia="zh-CN"/>
    </w:rPr>
  </w:style>
  <w:style w:type="character" w:customStyle="1" w:styleId="titleblue14">
    <w:name w:val="titleblue14"/>
    <w:basedOn w:val="DefaultParagraphFont"/>
    <w:rsid w:val="00ED34FA"/>
  </w:style>
  <w:style w:type="paragraph" w:customStyle="1" w:styleId="FONT7">
    <w:name w:val="FONT 7"/>
    <w:uiPriority w:val="99"/>
    <w:qFormat/>
    <w:rsid w:val="00ED34FA"/>
    <w:rPr>
      <w:rFonts w:ascii="Times New Roman" w:eastAsia="SimSun" w:hAnsi="Times New Roman" w:cs="Arial"/>
      <w:bCs/>
      <w:iCs/>
      <w:sz w:val="14"/>
      <w:szCs w:val="28"/>
    </w:rPr>
  </w:style>
  <w:style w:type="paragraph" w:customStyle="1" w:styleId="StyleStyle49pt8">
    <w:name w:val="Style Style4 + 9 pt8"/>
    <w:basedOn w:val="Style4"/>
    <w:uiPriority w:val="99"/>
    <w:qFormat/>
    <w:rsid w:val="00ED34FA"/>
    <w:rPr>
      <w:rFonts w:ascii="Arial" w:eastAsia="Calibri" w:hAnsi="Arial"/>
      <w:sz w:val="16"/>
    </w:rPr>
  </w:style>
  <w:style w:type="paragraph" w:customStyle="1" w:styleId="StyleHeading2Underline">
    <w:name w:val="Style Heading 2 + Underline"/>
    <w:basedOn w:val="Heading2"/>
    <w:link w:val="StyleHeading2UnderlineChar"/>
    <w:qFormat/>
    <w:rsid w:val="00ED34FA"/>
    <w:pPr>
      <w:shd w:val="clear" w:color="auto" w:fill="C00000"/>
      <w:tabs>
        <w:tab w:val="right" w:leader="dot" w:pos="9360"/>
      </w:tabs>
      <w:spacing w:before="240" w:after="240"/>
      <w:ind w:left="-900" w:right="-900"/>
    </w:pPr>
    <w:rPr>
      <w:rFonts w:eastAsia="Times New Roman" w:cs="Times New Roman"/>
      <w:bCs w:val="0"/>
      <w:color w:val="FFFF00"/>
      <w:sz w:val="24"/>
      <w:u w:val="single"/>
    </w:rPr>
  </w:style>
  <w:style w:type="character" w:customStyle="1" w:styleId="StyleHeading2UnderlineChar">
    <w:name w:val="Style Heading 2 + Underline Char"/>
    <w:link w:val="StyleHeading2Underline"/>
    <w:rsid w:val="00ED34FA"/>
    <w:rPr>
      <w:rFonts w:ascii="Calibri" w:eastAsia="Times New Roman" w:hAnsi="Calibri" w:cs="Times New Roman"/>
      <w:b/>
      <w:color w:val="FFFF00"/>
      <w:szCs w:val="44"/>
      <w:u w:val="single"/>
      <w:shd w:val="clear" w:color="auto" w:fill="C00000"/>
    </w:rPr>
  </w:style>
  <w:style w:type="paragraph" w:customStyle="1" w:styleId="StyleCardText11ptUnderline">
    <w:name w:val="Style Card Text + 11 pt Underline"/>
    <w:link w:val="StyleCardText11ptUnderlineChar"/>
    <w:qFormat/>
    <w:rsid w:val="00ED34FA"/>
    <w:pPr>
      <w:spacing w:after="200" w:line="276" w:lineRule="auto"/>
    </w:pPr>
    <w:rPr>
      <w:rFonts w:eastAsia="Calibri"/>
      <w:sz w:val="22"/>
      <w:u w:val="single"/>
    </w:rPr>
  </w:style>
  <w:style w:type="character" w:customStyle="1" w:styleId="StyleCardText11ptUnderlineChar">
    <w:name w:val="Style Card Text + 11 pt Underline Char"/>
    <w:link w:val="StyleCardText11ptUnderline"/>
    <w:rsid w:val="00ED34FA"/>
    <w:rPr>
      <w:rFonts w:eastAsia="Calibri"/>
      <w:sz w:val="22"/>
      <w:u w:val="single"/>
    </w:rPr>
  </w:style>
  <w:style w:type="paragraph" w:customStyle="1" w:styleId="StyleCardText11ptBoldUnderline">
    <w:name w:val="Style Card Text + 11 pt Bold Underline"/>
    <w:link w:val="StyleCardText11ptBoldUnderlineChar"/>
    <w:qFormat/>
    <w:rsid w:val="00ED34FA"/>
    <w:pPr>
      <w:spacing w:after="200" w:line="276" w:lineRule="auto"/>
    </w:pPr>
    <w:rPr>
      <w:rFonts w:eastAsia="Calibri"/>
      <w:b/>
      <w:bCs/>
      <w:sz w:val="22"/>
      <w:u w:val="single"/>
    </w:rPr>
  </w:style>
  <w:style w:type="character" w:customStyle="1" w:styleId="StyleCardText11ptBoldUnderlineChar">
    <w:name w:val="Style Card Text + 11 pt Bold Underline Char"/>
    <w:link w:val="StyleCardText11ptBoldUnderline"/>
    <w:rsid w:val="00ED34FA"/>
    <w:rPr>
      <w:rFonts w:eastAsia="Calibri"/>
      <w:b/>
      <w:bCs/>
      <w:sz w:val="22"/>
      <w:u w:val="single"/>
    </w:rPr>
  </w:style>
  <w:style w:type="paragraph" w:customStyle="1" w:styleId="StyleMinimizedText11pt">
    <w:name w:val="Style Minimized Text + 11 pt"/>
    <w:basedOn w:val="MinimizedText"/>
    <w:link w:val="StyleMinimizedText11ptChar"/>
    <w:qFormat/>
    <w:rsid w:val="00ED34FA"/>
    <w:pPr>
      <w:spacing w:after="200" w:line="276" w:lineRule="auto"/>
    </w:pPr>
    <w:rPr>
      <w:rFonts w:ascii="Times New Roman" w:eastAsia="Calibri" w:hAnsi="Times New Roman"/>
      <w:sz w:val="16"/>
    </w:rPr>
  </w:style>
  <w:style w:type="character" w:customStyle="1" w:styleId="StyleMinimizedText11ptChar">
    <w:name w:val="Style Minimized Text + 11 pt Char"/>
    <w:basedOn w:val="MinimizedTextChar"/>
    <w:link w:val="StyleMinimizedText11pt"/>
    <w:rsid w:val="00ED34FA"/>
    <w:rPr>
      <w:rFonts w:ascii="Times New Roman" w:eastAsia="Calibri" w:hAnsi="Times New Roman" w:cs="Times New Roman"/>
      <w:sz w:val="16"/>
      <w:lang w:val="x-none" w:eastAsia="x-none"/>
    </w:rPr>
  </w:style>
  <w:style w:type="paragraph" w:customStyle="1" w:styleId="StyleStyle49ptBold6">
    <w:name w:val="Style Style4 + 9 pt Bold6"/>
    <w:basedOn w:val="Style4"/>
    <w:link w:val="StyleStyle49ptBold6Char"/>
    <w:qFormat/>
    <w:rsid w:val="00ED34FA"/>
    <w:rPr>
      <w:rFonts w:ascii="Arial" w:eastAsia="Calibri" w:hAnsi="Arial"/>
      <w:b/>
      <w:bCs/>
      <w:sz w:val="16"/>
    </w:rPr>
  </w:style>
  <w:style w:type="character" w:customStyle="1" w:styleId="StyleStyle49ptBold6Char">
    <w:name w:val="Style Style4 + 9 pt Bold6 Char"/>
    <w:link w:val="StyleStyle49ptBold6"/>
    <w:rsid w:val="00ED34FA"/>
    <w:rPr>
      <w:rFonts w:ascii="Arial" w:eastAsia="Calibri" w:hAnsi="Arial" w:cs="Calibri"/>
      <w:b/>
      <w:bCs/>
      <w:sz w:val="16"/>
      <w:u w:val="single"/>
    </w:rPr>
  </w:style>
  <w:style w:type="character" w:customStyle="1" w:styleId="Style11ptUnderline2">
    <w:name w:val="Style 11 pt Underline2"/>
    <w:rsid w:val="00ED34FA"/>
    <w:rPr>
      <w:sz w:val="20"/>
      <w:u w:val="single"/>
    </w:rPr>
  </w:style>
  <w:style w:type="character" w:customStyle="1" w:styleId="Style11ptBoldUnderline2">
    <w:name w:val="Style 11 pt Bold Underline2"/>
    <w:rsid w:val="00ED34FA"/>
    <w:rPr>
      <w:b/>
      <w:bCs/>
      <w:sz w:val="20"/>
      <w:u w:val="single"/>
    </w:rPr>
  </w:style>
  <w:style w:type="paragraph" w:customStyle="1" w:styleId="StyleCircled11pt">
    <w:name w:val="Style Circled + 11 pt"/>
    <w:basedOn w:val="Circled"/>
    <w:link w:val="StyleCircled11ptChar"/>
    <w:qFormat/>
    <w:rsid w:val="00ED34FA"/>
    <w:pPr>
      <w:spacing w:after="200" w:line="276" w:lineRule="auto"/>
    </w:pPr>
    <w:rPr>
      <w:rFonts w:eastAsia="Calibri" w:cs="Arial"/>
      <w:bCs/>
      <w:sz w:val="16"/>
      <w:lang w:val="en-US" w:eastAsia="en-US"/>
    </w:rPr>
  </w:style>
  <w:style w:type="character" w:customStyle="1" w:styleId="StyleCircled11ptChar">
    <w:name w:val="Style Circled + 11 pt Char"/>
    <w:link w:val="StyleCircled11pt"/>
    <w:rsid w:val="00ED34FA"/>
    <w:rPr>
      <w:rFonts w:eastAsia="Calibri" w:cs="Arial"/>
      <w:b/>
      <w:bCs/>
      <w:sz w:val="16"/>
      <w:u w:val="single"/>
    </w:rPr>
  </w:style>
  <w:style w:type="paragraph" w:customStyle="1" w:styleId="StyleCircled11ptBorderSinglesolidlineAuto05pt">
    <w:name w:val="Style Circled + 11 pt Border: : (Single solid line Auto  0.5 pt ..."/>
    <w:basedOn w:val="Circled"/>
    <w:link w:val="StyleCircled11ptBorderSinglesolidlineAuto05ptChar"/>
    <w:qFormat/>
    <w:rsid w:val="00ED34FA"/>
    <w:pPr>
      <w:spacing w:after="200" w:line="276" w:lineRule="auto"/>
    </w:pPr>
    <w:rPr>
      <w:rFonts w:eastAsia="Calibri" w:cs="Arial"/>
      <w:bCs/>
      <w:sz w:val="16"/>
      <w:bdr w:val="single" w:sz="4" w:space="0" w:color="auto"/>
      <w:lang w:val="en-US" w:eastAsia="en-US"/>
    </w:rPr>
  </w:style>
  <w:style w:type="character" w:customStyle="1" w:styleId="StyleCircled11ptBorderSinglesolidlineAuto05ptChar">
    <w:name w:val="Style Circled + 11 pt Border: : (Single solid line Auto  0.5 pt ... Char"/>
    <w:link w:val="StyleCircled11ptBorderSinglesolidlineAuto05pt"/>
    <w:rsid w:val="00ED34FA"/>
    <w:rPr>
      <w:rFonts w:eastAsia="Calibri" w:cs="Arial"/>
      <w:b/>
      <w:bCs/>
      <w:sz w:val="16"/>
      <w:u w:val="single"/>
      <w:bdr w:val="single" w:sz="4" w:space="0" w:color="auto"/>
    </w:rPr>
  </w:style>
  <w:style w:type="paragraph" w:customStyle="1" w:styleId="StyleMinimizedText11pt1">
    <w:name w:val="Style Minimized Text + 11 pt1"/>
    <w:basedOn w:val="MinimizedText"/>
    <w:link w:val="StyleMinimizedText11pt1Char"/>
    <w:qFormat/>
    <w:rsid w:val="00ED34FA"/>
    <w:pPr>
      <w:spacing w:after="200" w:line="276" w:lineRule="auto"/>
    </w:pPr>
    <w:rPr>
      <w:rFonts w:ascii="Times New Roman" w:eastAsia="Calibri" w:hAnsi="Times New Roman"/>
      <w:sz w:val="16"/>
    </w:rPr>
  </w:style>
  <w:style w:type="character" w:customStyle="1" w:styleId="StyleMinimizedText11pt1Char">
    <w:name w:val="Style Minimized Text + 11 pt1 Char"/>
    <w:basedOn w:val="MinimizedTextChar"/>
    <w:link w:val="StyleMinimizedText11pt1"/>
    <w:rsid w:val="00ED34FA"/>
    <w:rPr>
      <w:rFonts w:ascii="Times New Roman" w:eastAsia="Calibri" w:hAnsi="Times New Roman" w:cs="Times New Roman"/>
      <w:sz w:val="16"/>
      <w:lang w:val="x-none" w:eastAsia="x-none"/>
    </w:rPr>
  </w:style>
  <w:style w:type="character" w:customStyle="1" w:styleId="StyleUnderlineCharChar9pt3">
    <w:name w:val="Style Underline Char Char + 9 pt3"/>
    <w:basedOn w:val="DefaultParagraphFont"/>
    <w:rsid w:val="00ED34FA"/>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ED34FA"/>
    <w:rPr>
      <w:sz w:val="20"/>
      <w:u w:val="single"/>
    </w:rPr>
  </w:style>
  <w:style w:type="character" w:customStyle="1" w:styleId="BoldandUnderlineChar2CharCharChar">
    <w:name w:val="Bold and Underline Char2 Char Char Char"/>
    <w:link w:val="BoldandUnderlineChar2CharChar"/>
    <w:rsid w:val="00ED34FA"/>
    <w:rPr>
      <w:b/>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ED34FA"/>
    <w:rPr>
      <w:rFonts w:asciiTheme="minorHAnsi" w:hAnsiTheme="minorHAnsi" w:cstheme="minorBidi"/>
      <w:sz w:val="24"/>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ED34FA"/>
    <w:rPr>
      <w:rFonts w:asciiTheme="minorHAnsi" w:hAnsiTheme="minorHAnsi" w:cstheme="minorBidi"/>
      <w:sz w:val="24"/>
    </w:rPr>
  </w:style>
  <w:style w:type="paragraph" w:customStyle="1" w:styleId="textboldChar">
    <w:name w:val="text bold Char"/>
    <w:basedOn w:val="Normal"/>
    <w:link w:val="textboldCharChar"/>
    <w:qFormat/>
    <w:rsid w:val="00ED34FA"/>
    <w:pPr>
      <w:ind w:left="720"/>
    </w:pPr>
    <w:rPr>
      <w:rFonts w:eastAsia="Calibri"/>
      <w:b/>
      <w:sz w:val="24"/>
      <w:u w:val="thick"/>
    </w:rPr>
  </w:style>
  <w:style w:type="character" w:customStyle="1" w:styleId="textboldCharChar">
    <w:name w:val="text bold Char Char"/>
    <w:link w:val="textboldChar"/>
    <w:rsid w:val="00ED34FA"/>
    <w:rPr>
      <w:rFonts w:ascii="Calibri" w:eastAsia="Calibri" w:hAnsi="Calibri" w:cs="Calibri"/>
      <w:b/>
      <w:u w:val="thick"/>
    </w:rPr>
  </w:style>
  <w:style w:type="character" w:customStyle="1" w:styleId="snapnoshots">
    <w:name w:val="snap_noshots"/>
    <w:basedOn w:val="DefaultParagraphFont"/>
    <w:rsid w:val="00ED34FA"/>
  </w:style>
  <w:style w:type="character" w:customStyle="1" w:styleId="manchettebig2">
    <w:name w:val="manchettebig2"/>
    <w:basedOn w:val="DefaultParagraphFont"/>
    <w:rsid w:val="00ED34FA"/>
  </w:style>
  <w:style w:type="character" w:customStyle="1" w:styleId="cnbcsbhdcomp">
    <w:name w:val="cnbc_sbhd_comp"/>
    <w:rsid w:val="00ED34FA"/>
  </w:style>
  <w:style w:type="character" w:customStyle="1" w:styleId="blox-headline">
    <w:name w:val="blox-headline"/>
    <w:rsid w:val="00ED34FA"/>
  </w:style>
  <w:style w:type="character" w:customStyle="1" w:styleId="SmallerReal">
    <w:name w:val="SmallerReal"/>
    <w:basedOn w:val="DefaultParagraphFont"/>
    <w:uiPriority w:val="1"/>
    <w:qFormat/>
    <w:rsid w:val="00ED34FA"/>
    <w:rPr>
      <w:rFonts w:ascii="Garamond" w:hAnsi="Garamond" w:hint="default"/>
      <w:sz w:val="16"/>
    </w:rPr>
  </w:style>
  <w:style w:type="character" w:customStyle="1" w:styleId="Heading2CharCharCharCharCharChar1CharChar">
    <w:name w:val="Heading 2 Char Char Char Char Char Char1 Char Char"/>
    <w:basedOn w:val="DefaultParagraphFont"/>
    <w:uiPriority w:val="99"/>
    <w:rsid w:val="00ED34FA"/>
    <w:rPr>
      <w:rFonts w:cs="Arial"/>
      <w:b/>
      <w:bCs/>
      <w:iCs/>
      <w:sz w:val="28"/>
      <w:lang w:val="en-US" w:eastAsia="en-US"/>
    </w:rPr>
  </w:style>
  <w:style w:type="character" w:customStyle="1" w:styleId="postsubtitle">
    <w:name w:val="post_subtitle"/>
    <w:basedOn w:val="DefaultParagraphFont"/>
    <w:rsid w:val="00ED34FA"/>
  </w:style>
  <w:style w:type="character" w:customStyle="1" w:styleId="Reduce8ptCharChar">
    <w:name w:val="Reduce 8pt Char Char"/>
    <w:basedOn w:val="DefaultParagraphFont"/>
    <w:link w:val="Reduce8pt"/>
    <w:rsid w:val="00ED34FA"/>
    <w:rPr>
      <w:sz w:val="16"/>
    </w:rPr>
  </w:style>
  <w:style w:type="paragraph" w:customStyle="1" w:styleId="Reduce8pt">
    <w:name w:val="Reduce 8pt"/>
    <w:basedOn w:val="Normal"/>
    <w:link w:val="Reduce8ptCharChar"/>
    <w:qFormat/>
    <w:rsid w:val="00ED34FA"/>
    <w:pPr>
      <w:autoSpaceDE w:val="0"/>
      <w:autoSpaceDN w:val="0"/>
      <w:adjustRightInd w:val="0"/>
      <w:jc w:val="both"/>
    </w:pPr>
    <w:rPr>
      <w:rFonts w:asciiTheme="minorHAnsi" w:hAnsiTheme="minorHAnsi" w:cstheme="minorBidi"/>
      <w:sz w:val="16"/>
    </w:rPr>
  </w:style>
  <w:style w:type="character" w:customStyle="1" w:styleId="messagecontent">
    <w:name w:val="message_content"/>
    <w:rsid w:val="00ED34FA"/>
  </w:style>
  <w:style w:type="character" w:customStyle="1" w:styleId="pageintro">
    <w:name w:val="pageintro"/>
    <w:rsid w:val="00ED34FA"/>
  </w:style>
  <w:style w:type="character" w:customStyle="1" w:styleId="BoldandUnderlineChar1">
    <w:name w:val="Bold and Underline Char1"/>
    <w:basedOn w:val="DefaultParagraphFont"/>
    <w:rsid w:val="00ED34FA"/>
  </w:style>
  <w:style w:type="character" w:customStyle="1" w:styleId="UnderlineChar1Char">
    <w:name w:val="Underline Char1 Char"/>
    <w:basedOn w:val="DefaultParagraphFont"/>
    <w:rsid w:val="00ED34FA"/>
  </w:style>
  <w:style w:type="character" w:customStyle="1" w:styleId="BoldandUnderlineChar1Char2">
    <w:name w:val="Bold and Underline Char1 Char2"/>
    <w:basedOn w:val="DefaultParagraphFont"/>
    <w:rsid w:val="00ED34FA"/>
  </w:style>
  <w:style w:type="character" w:customStyle="1" w:styleId="BoldandUnderlineCharChar1">
    <w:name w:val="Bold and Underline Char Char1"/>
    <w:basedOn w:val="DefaultParagraphFont"/>
    <w:rsid w:val="00ED34FA"/>
  </w:style>
  <w:style w:type="character" w:customStyle="1" w:styleId="review">
    <w:name w:val="review"/>
    <w:basedOn w:val="DefaultParagraphFont"/>
    <w:rsid w:val="00ED34FA"/>
  </w:style>
  <w:style w:type="character" w:customStyle="1" w:styleId="feature2caption">
    <w:name w:val="feature2caption"/>
    <w:basedOn w:val="DefaultParagraphFont"/>
    <w:rsid w:val="00ED34FA"/>
  </w:style>
  <w:style w:type="character" w:customStyle="1" w:styleId="style22">
    <w:name w:val="style2"/>
    <w:basedOn w:val="DefaultParagraphFont"/>
    <w:rsid w:val="00ED34FA"/>
  </w:style>
  <w:style w:type="character" w:customStyle="1" w:styleId="StyleStyleBoldUnderlineUnderlineIntenseEmphasis1apple-style-2">
    <w:name w:val="Style Style Bold UnderlineUnderlineIntense Emphasis1apple-style-...2"/>
    <w:basedOn w:val="DefaultParagraphFont"/>
    <w:rsid w:val="00ED34FA"/>
  </w:style>
  <w:style w:type="character" w:customStyle="1" w:styleId="StyleStyleBoldUnderlineUnderlineIntenseEmphasis1apple-style-1">
    <w:name w:val="Style Style Bold UnderlineUnderlineIntense Emphasis1apple-style-...1"/>
    <w:basedOn w:val="DefaultParagraphFont"/>
    <w:rsid w:val="00ED34FA"/>
    <w:rPr>
      <w:b w:val="0"/>
      <w:bCs w:val="0"/>
      <w:sz w:val="14"/>
      <w:u w:val="none"/>
    </w:rPr>
  </w:style>
  <w:style w:type="character" w:customStyle="1" w:styleId="StyleStyleBoldUnderlineIntenseEmphasisUnderlineapple-style-s">
    <w:name w:val="Style Style Bold UnderlineIntense EmphasisUnderlineapple-style-s..."/>
    <w:basedOn w:val="DefaultParagraphFont"/>
    <w:rsid w:val="00ED34FA"/>
    <w:rPr>
      <w:b w:val="0"/>
      <w:bCs w:val="0"/>
      <w:sz w:val="22"/>
      <w:u w:val="single"/>
      <w:bdr w:val="none" w:sz="0" w:space="0" w:color="auto"/>
    </w:rPr>
  </w:style>
  <w:style w:type="character" w:customStyle="1" w:styleId="lrdctspkr">
    <w:name w:val="lr_dct_spkr"/>
    <w:basedOn w:val="DefaultParagraphFont"/>
    <w:rsid w:val="00ED34FA"/>
  </w:style>
  <w:style w:type="character" w:customStyle="1" w:styleId="lrdctlblinl">
    <w:name w:val="lr_dct_lbl_inl"/>
    <w:basedOn w:val="DefaultParagraphFont"/>
    <w:rsid w:val="00ED34FA"/>
  </w:style>
  <w:style w:type="character" w:customStyle="1" w:styleId="lrdctlblblk">
    <w:name w:val="lr_dct_lbl_blk"/>
    <w:basedOn w:val="DefaultParagraphFont"/>
    <w:rsid w:val="00ED34FA"/>
  </w:style>
  <w:style w:type="character" w:customStyle="1" w:styleId="bnp-articles-title1">
    <w:name w:val="bnp-articles-title1"/>
    <w:basedOn w:val="DefaultParagraphFont"/>
    <w:rsid w:val="00ED34FA"/>
    <w:rPr>
      <w:rFonts w:ascii="Verdana" w:hAnsi="Verdana" w:hint="default"/>
      <w:b/>
      <w:bCs/>
      <w:color w:val="545454"/>
      <w:sz w:val="12"/>
      <w:szCs w:val="12"/>
    </w:rPr>
  </w:style>
  <w:style w:type="character" w:customStyle="1" w:styleId="featuretext">
    <w:name w:val="featuretext"/>
    <w:basedOn w:val="DefaultParagraphFont"/>
    <w:rsid w:val="00ED34FA"/>
  </w:style>
  <w:style w:type="character" w:customStyle="1" w:styleId="relatedtext">
    <w:name w:val="related_text"/>
    <w:basedOn w:val="DefaultParagraphFont"/>
    <w:rsid w:val="00ED34FA"/>
  </w:style>
  <w:style w:type="paragraph" w:styleId="TOAHeading">
    <w:name w:val="toa heading"/>
    <w:basedOn w:val="Normal"/>
    <w:next w:val="Normal"/>
    <w:semiHidden/>
    <w:rsid w:val="00ED34FA"/>
    <w:pPr>
      <w:spacing w:before="120"/>
    </w:pPr>
  </w:style>
  <w:style w:type="paragraph" w:customStyle="1" w:styleId="Number">
    <w:name w:val="Number"/>
    <w:basedOn w:val="Heading2"/>
    <w:uiPriority w:val="99"/>
    <w:qFormat/>
    <w:rsid w:val="00ED34FA"/>
    <w:pPr>
      <w:shd w:val="clear" w:color="auto" w:fill="C00000"/>
      <w:tabs>
        <w:tab w:val="left" w:pos="144"/>
        <w:tab w:val="num" w:pos="360"/>
      </w:tabs>
      <w:spacing w:before="240" w:after="240"/>
      <w:ind w:left="360" w:hanging="360"/>
    </w:pPr>
    <w:rPr>
      <w:rFonts w:eastAsia="SimSun" w:cs="Arial"/>
      <w:iCs/>
      <w:color w:val="FFFF00"/>
      <w:sz w:val="24"/>
      <w:szCs w:val="20"/>
      <w:lang w:eastAsia="zh-CN"/>
    </w:rPr>
  </w:style>
  <w:style w:type="character" w:customStyle="1" w:styleId="fwanimclass">
    <w:name w:val="fwanim_class"/>
    <w:basedOn w:val="DefaultParagraphFont"/>
    <w:rsid w:val="00ED34FA"/>
  </w:style>
  <w:style w:type="character" w:customStyle="1" w:styleId="CharChar8">
    <w:name w:val="Char Char8"/>
    <w:basedOn w:val="DefaultParagraphFont"/>
    <w:rsid w:val="00ED34FA"/>
    <w:rPr>
      <w:rFonts w:ascii="Lucida Grande" w:hAnsi="Lucida Grande" w:cs="Times New Roman"/>
    </w:rPr>
  </w:style>
  <w:style w:type="paragraph" w:customStyle="1" w:styleId="HeaderInitial0">
    <w:name w:val="HeaderInitial"/>
    <w:basedOn w:val="Normal"/>
    <w:uiPriority w:val="99"/>
    <w:qFormat/>
    <w:rsid w:val="00ED34FA"/>
    <w:pPr>
      <w:jc w:val="center"/>
      <w:outlineLvl w:val="0"/>
    </w:pPr>
    <w:rPr>
      <w:rFonts w:ascii="Garamond" w:hAnsi="Garamond"/>
      <w:b/>
      <w:caps/>
      <w:sz w:val="28"/>
    </w:rPr>
  </w:style>
  <w:style w:type="character" w:customStyle="1" w:styleId="FooterChar2">
    <w:name w:val="Footer Char2"/>
    <w:basedOn w:val="DefaultParagraphFont"/>
    <w:rsid w:val="00ED34FA"/>
    <w:rPr>
      <w:rFonts w:eastAsia="MS Mincho"/>
      <w:sz w:val="24"/>
      <w:szCs w:val="24"/>
      <w:lang w:val="en-US" w:eastAsia="ja-JP" w:bidi="ar-SA"/>
    </w:rPr>
  </w:style>
  <w:style w:type="character" w:customStyle="1" w:styleId="BalloonTextChar2">
    <w:name w:val="Balloon Text Char2"/>
    <w:basedOn w:val="DefaultParagraphFont"/>
    <w:rsid w:val="00ED34FA"/>
    <w:rPr>
      <w:rFonts w:ascii="Tahoma" w:eastAsia="MS Mincho" w:hAnsi="Tahoma" w:cs="Tahoma"/>
      <w:sz w:val="16"/>
      <w:szCs w:val="16"/>
      <w:lang w:val="en-US" w:eastAsia="ja-JP" w:bidi="ar-SA"/>
    </w:rPr>
  </w:style>
  <w:style w:type="paragraph" w:customStyle="1" w:styleId="StyleLinespacingDouble">
    <w:name w:val="Style Line spacing:  Double"/>
    <w:basedOn w:val="Normal"/>
    <w:uiPriority w:val="99"/>
    <w:qFormat/>
    <w:rsid w:val="00ED34FA"/>
    <w:pPr>
      <w:spacing w:after="240" w:line="480" w:lineRule="auto"/>
    </w:pPr>
    <w:rPr>
      <w:rFonts w:ascii="Cambria" w:hAnsi="Cambria"/>
      <w:sz w:val="24"/>
      <w:szCs w:val="20"/>
    </w:rPr>
  </w:style>
  <w:style w:type="character" w:customStyle="1" w:styleId="StyleLinespacingDoubleChar">
    <w:name w:val="Style Line spacing:  Double Char"/>
    <w:basedOn w:val="DefaultParagraphFont"/>
    <w:rsid w:val="00ED34FA"/>
    <w:rPr>
      <w:rFonts w:ascii="Cambria" w:hAnsi="Cambria"/>
      <w:sz w:val="24"/>
      <w:lang w:val="en-US" w:eastAsia="en-US" w:bidi="ar-SA"/>
    </w:rPr>
  </w:style>
  <w:style w:type="paragraph" w:customStyle="1" w:styleId="Normalspacing">
    <w:name w:val="Normal + spacing"/>
    <w:basedOn w:val="StyleLinespacingDouble"/>
    <w:uiPriority w:val="99"/>
    <w:qFormat/>
    <w:rsid w:val="00ED34FA"/>
  </w:style>
  <w:style w:type="character" w:customStyle="1" w:styleId="NormalspacingChar">
    <w:name w:val="Normal + spacing Char"/>
    <w:basedOn w:val="StyleLinespacingDoubleChar"/>
    <w:rsid w:val="00ED34FA"/>
    <w:rPr>
      <w:rFonts w:ascii="Cambria" w:hAnsi="Cambria"/>
      <w:sz w:val="24"/>
      <w:lang w:val="en-US" w:eastAsia="en-US" w:bidi="ar-SA"/>
    </w:rPr>
  </w:style>
  <w:style w:type="character" w:customStyle="1" w:styleId="textbold0">
    <w:name w:val="textbold"/>
    <w:basedOn w:val="DefaultParagraphFont"/>
    <w:rsid w:val="00ED34FA"/>
  </w:style>
  <w:style w:type="character" w:customStyle="1" w:styleId="textitalics">
    <w:name w:val="textitalics"/>
    <w:basedOn w:val="DefaultParagraphFont"/>
    <w:rsid w:val="00ED34FA"/>
  </w:style>
  <w:style w:type="paragraph" w:customStyle="1" w:styleId="lastpar">
    <w:name w:val="lastpar"/>
    <w:basedOn w:val="Normal"/>
    <w:uiPriority w:val="99"/>
    <w:qFormat/>
    <w:rsid w:val="00ED34FA"/>
    <w:pPr>
      <w:spacing w:before="100" w:beforeAutospacing="1" w:after="100" w:afterAutospacing="1"/>
    </w:pPr>
    <w:rPr>
      <w:sz w:val="24"/>
    </w:rPr>
  </w:style>
  <w:style w:type="table" w:styleId="TableClassic1">
    <w:name w:val="Table Classic 1"/>
    <w:basedOn w:val="TableNormal"/>
    <w:rsid w:val="00ED34FA"/>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ED34FA"/>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LightShading-Accent11">
    <w:name w:val="Light Shading - Accent 11"/>
    <w:basedOn w:val="TableNormal"/>
    <w:rsid w:val="00ED34FA"/>
    <w:rPr>
      <w:rFonts w:ascii="Cambria" w:eastAsia="Times New Roman" w:hAnsi="Cambria" w:cs="Times New Roman"/>
      <w:color w:val="365F91"/>
      <w:sz w:val="22"/>
      <w:szCs w:val="22"/>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ummary">
    <w:name w:val="summary"/>
    <w:basedOn w:val="Normal"/>
    <w:uiPriority w:val="99"/>
    <w:qFormat/>
    <w:rsid w:val="00ED34FA"/>
    <w:pPr>
      <w:tabs>
        <w:tab w:val="left" w:pos="9450"/>
      </w:tabs>
      <w:spacing w:before="100" w:beforeAutospacing="1" w:after="100" w:afterAutospacing="1"/>
    </w:pPr>
    <w:rPr>
      <w:rFonts w:ascii="Verdana" w:eastAsia="SimSun" w:hAnsi="Verdana"/>
      <w:color w:val="646464"/>
      <w:szCs w:val="18"/>
      <w:lang w:eastAsia="zh-CN"/>
    </w:rPr>
  </w:style>
  <w:style w:type="paragraph" w:customStyle="1" w:styleId="links">
    <w:name w:val="links"/>
    <w:basedOn w:val="Normal"/>
    <w:uiPriority w:val="99"/>
    <w:qFormat/>
    <w:rsid w:val="00ED34FA"/>
    <w:pPr>
      <w:tabs>
        <w:tab w:val="left" w:pos="9450"/>
      </w:tabs>
      <w:spacing w:before="100" w:beforeAutospacing="1" w:after="100" w:afterAutospacing="1"/>
    </w:pPr>
  </w:style>
  <w:style w:type="character" w:customStyle="1" w:styleId="CharacterStyle8">
    <w:name w:val="Character Style 8"/>
    <w:rsid w:val="00ED34FA"/>
    <w:rPr>
      <w:sz w:val="22"/>
      <w:szCs w:val="22"/>
    </w:rPr>
  </w:style>
  <w:style w:type="paragraph" w:customStyle="1" w:styleId="Style110">
    <w:name w:val="Style 11"/>
    <w:uiPriority w:val="99"/>
    <w:qFormat/>
    <w:rsid w:val="00ED34FA"/>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
    <w:name w:val="Style 8"/>
    <w:uiPriority w:val="99"/>
    <w:qFormat/>
    <w:rsid w:val="00ED34FA"/>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basedOn w:val="DefaultParagraphFont"/>
    <w:rsid w:val="00ED34FA"/>
    <w:rPr>
      <w:rFonts w:ascii="Arial Narrow" w:hAnsi="Arial Narrow"/>
      <w:color w:val="000000"/>
      <w:sz w:val="22"/>
      <w:szCs w:val="22"/>
      <w:u w:val="single"/>
      <w:lang w:val="en-US" w:eastAsia="en-US" w:bidi="ar-SA"/>
    </w:rPr>
  </w:style>
  <w:style w:type="character" w:customStyle="1" w:styleId="CardText1Char1">
    <w:name w:val="Card Text 1 Char1"/>
    <w:basedOn w:val="DefaultParagraphFont"/>
    <w:rsid w:val="00ED34FA"/>
    <w:rPr>
      <w:rFonts w:ascii="Arial Narrow" w:hAnsi="Arial Narrow"/>
      <w:color w:val="000000"/>
      <w:sz w:val="22"/>
      <w:szCs w:val="22"/>
      <w:u w:val="single"/>
      <w:lang w:val="en-US" w:eastAsia="en-US" w:bidi="ar-SA"/>
    </w:rPr>
  </w:style>
  <w:style w:type="paragraph" w:customStyle="1" w:styleId="Style52">
    <w:name w:val="Style 5"/>
    <w:uiPriority w:val="99"/>
    <w:qFormat/>
    <w:rsid w:val="00ED34FA"/>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0"/>
    <w:rsid w:val="00ED34FA"/>
    <w:rPr>
      <w:rFonts w:ascii="Times New Roman" w:eastAsia="Calibri" w:hAnsi="Times New Roman" w:cs="Times New Roman"/>
      <w:b/>
      <w:bCs/>
      <w:sz w:val="24"/>
      <w:szCs w:val="24"/>
      <w:u w:val="single"/>
      <w:lang w:val="en-US" w:eastAsia="en-US" w:bidi="ar-SA"/>
    </w:rPr>
  </w:style>
  <w:style w:type="paragraph" w:customStyle="1" w:styleId="Boldunderline1">
    <w:name w:val="Bold/underline"/>
    <w:basedOn w:val="Normal"/>
    <w:autoRedefine/>
    <w:uiPriority w:val="99"/>
    <w:qFormat/>
    <w:rsid w:val="00ED34FA"/>
    <w:pPr>
      <w:tabs>
        <w:tab w:val="left" w:pos="9450"/>
      </w:tabs>
    </w:pPr>
    <w:rPr>
      <w:rFonts w:eastAsia="SimSun"/>
      <w:b/>
      <w:sz w:val="24"/>
    </w:rPr>
  </w:style>
  <w:style w:type="paragraph" w:customStyle="1" w:styleId="Clear">
    <w:name w:val="Clear"/>
    <w:basedOn w:val="Normal"/>
    <w:autoRedefine/>
    <w:uiPriority w:val="99"/>
    <w:qFormat/>
    <w:rsid w:val="00ED34FA"/>
    <w:pPr>
      <w:tabs>
        <w:tab w:val="left" w:pos="9450"/>
      </w:tabs>
    </w:pPr>
    <w:rPr>
      <w:rFonts w:eastAsia="SimSun"/>
      <w:sz w:val="24"/>
      <w:lang w:eastAsia="zh-CN"/>
    </w:rPr>
  </w:style>
  <w:style w:type="character" w:customStyle="1" w:styleId="BoldunderlineChar4">
    <w:name w:val="Bold/underline Char"/>
    <w:basedOn w:val="DefaultParagraphFont"/>
    <w:rsid w:val="00ED34FA"/>
    <w:rPr>
      <w:rFonts w:eastAsia="SimSun"/>
      <w:b/>
      <w:sz w:val="24"/>
      <w:szCs w:val="24"/>
      <w:lang w:val="en-US" w:eastAsia="en-US" w:bidi="ar-SA"/>
    </w:rPr>
  </w:style>
  <w:style w:type="character" w:customStyle="1" w:styleId="ClearChar">
    <w:name w:val="Clear Char"/>
    <w:basedOn w:val="DefaultParagraphFont"/>
    <w:rsid w:val="00ED34FA"/>
    <w:rPr>
      <w:rFonts w:eastAsia="SimSun"/>
      <w:sz w:val="24"/>
      <w:szCs w:val="24"/>
      <w:lang w:val="en-US" w:eastAsia="zh-CN" w:bidi="ar-SA"/>
    </w:rPr>
  </w:style>
  <w:style w:type="paragraph" w:customStyle="1" w:styleId="TableContents">
    <w:name w:val="Table Contents"/>
    <w:basedOn w:val="Normal"/>
    <w:uiPriority w:val="99"/>
    <w:qFormat/>
    <w:rsid w:val="00ED34FA"/>
    <w:pPr>
      <w:suppressLineNumbers/>
      <w:tabs>
        <w:tab w:val="left" w:pos="9450"/>
      </w:tabs>
      <w:suppressAutoHyphens/>
    </w:pPr>
    <w:rPr>
      <w:rFonts w:eastAsia="Arial Unicode MS"/>
      <w:kern w:val="1"/>
      <w:sz w:val="24"/>
    </w:rPr>
  </w:style>
  <w:style w:type="paragraph" w:customStyle="1" w:styleId="faketag">
    <w:name w:val="fake tag"/>
    <w:basedOn w:val="Heading1"/>
    <w:uiPriority w:val="99"/>
    <w:qFormat/>
    <w:rsid w:val="00ED34FA"/>
    <w:pPr>
      <w:shd w:val="clear" w:color="auto" w:fill="000000" w:themeFill="text1"/>
      <w:tabs>
        <w:tab w:val="left" w:pos="9450"/>
      </w:tabs>
      <w:spacing w:before="0"/>
    </w:pPr>
    <w:rPr>
      <w:rFonts w:ascii="Arial Rounded MT Bold" w:eastAsia="Times New Roman" w:hAnsi="Arial Rounded MT Bold" w:cs="Arial"/>
      <w:b w:val="0"/>
      <w:caps/>
      <w:smallCaps/>
      <w:color w:val="FFFFFF" w:themeColor="background1"/>
      <w:sz w:val="32"/>
      <w:szCs w:val="28"/>
    </w:rPr>
  </w:style>
  <w:style w:type="paragraph" w:customStyle="1" w:styleId="Heading1fake">
    <w:name w:val="Heading 1 fake"/>
    <w:basedOn w:val="Normal"/>
    <w:autoRedefine/>
    <w:uiPriority w:val="99"/>
    <w:qFormat/>
    <w:rsid w:val="00ED34FA"/>
    <w:pPr>
      <w:tabs>
        <w:tab w:val="left" w:pos="9450"/>
      </w:tabs>
      <w:jc w:val="center"/>
    </w:pPr>
    <w:rPr>
      <w:rFonts w:ascii="Verdana" w:hAnsi="Verdana"/>
      <w:sz w:val="24"/>
    </w:rPr>
  </w:style>
  <w:style w:type="paragraph" w:customStyle="1" w:styleId="heading1fake0">
    <w:name w:val="heading 1 fake"/>
    <w:basedOn w:val="Heading1"/>
    <w:autoRedefine/>
    <w:uiPriority w:val="99"/>
    <w:qFormat/>
    <w:rsid w:val="00ED34FA"/>
    <w:pPr>
      <w:shd w:val="clear" w:color="auto" w:fill="000000" w:themeFill="text1"/>
      <w:tabs>
        <w:tab w:val="left" w:pos="9450"/>
      </w:tabs>
      <w:spacing w:before="0"/>
      <w:outlineLvl w:val="9"/>
    </w:pPr>
    <w:rPr>
      <w:rFonts w:ascii="Verdana" w:eastAsia="Times New Roman" w:hAnsi="Verdana" w:cs="Arial"/>
      <w:caps/>
      <w:smallCaps/>
      <w:color w:val="FFFFFF" w:themeColor="background1"/>
      <w:sz w:val="32"/>
      <w:szCs w:val="28"/>
    </w:rPr>
  </w:style>
  <w:style w:type="paragraph" w:customStyle="1" w:styleId="text1Char">
    <w:name w:val="text1 Char"/>
    <w:basedOn w:val="Normal"/>
    <w:autoRedefine/>
    <w:uiPriority w:val="99"/>
    <w:qFormat/>
    <w:rsid w:val="00ED34FA"/>
    <w:pPr>
      <w:tabs>
        <w:tab w:val="left" w:pos="9450"/>
      </w:tabs>
    </w:pPr>
    <w:rPr>
      <w:szCs w:val="20"/>
    </w:rPr>
  </w:style>
  <w:style w:type="character" w:customStyle="1" w:styleId="textCharChar1">
    <w:name w:val="text Char Char1"/>
    <w:basedOn w:val="DefaultParagraphFont"/>
    <w:rsid w:val="00ED34FA"/>
    <w:rPr>
      <w:sz w:val="18"/>
      <w:szCs w:val="24"/>
      <w:lang w:val="en-US" w:eastAsia="en-US" w:bidi="ar-SA"/>
    </w:rPr>
  </w:style>
  <w:style w:type="character" w:customStyle="1" w:styleId="text1CharChar">
    <w:name w:val="text1 Char Char"/>
    <w:basedOn w:val="DefaultParagraphFont"/>
    <w:rsid w:val="00ED34FA"/>
    <w:rPr>
      <w:lang w:val="en-US" w:eastAsia="en-US" w:bidi="ar-SA"/>
    </w:rPr>
  </w:style>
  <w:style w:type="character" w:customStyle="1" w:styleId="textCharChar">
    <w:name w:val="text Char Char"/>
    <w:basedOn w:val="DefaultParagraphFont"/>
    <w:rsid w:val="00ED34FA"/>
    <w:rPr>
      <w:sz w:val="18"/>
      <w:szCs w:val="24"/>
      <w:lang w:val="en-US" w:eastAsia="en-US" w:bidi="ar-SA"/>
    </w:rPr>
  </w:style>
  <w:style w:type="character" w:customStyle="1" w:styleId="normalloose1">
    <w:name w:val="normalloose1"/>
    <w:basedOn w:val="DefaultParagraphFont"/>
    <w:rsid w:val="00ED34FA"/>
    <w:rPr>
      <w:sz w:val="20"/>
      <w:szCs w:val="20"/>
    </w:rPr>
  </w:style>
  <w:style w:type="paragraph" w:customStyle="1" w:styleId="printerheadline">
    <w:name w:val="printer_headline"/>
    <w:basedOn w:val="Normal"/>
    <w:uiPriority w:val="99"/>
    <w:qFormat/>
    <w:rsid w:val="00ED34FA"/>
    <w:pPr>
      <w:tabs>
        <w:tab w:val="left" w:pos="9450"/>
      </w:tabs>
      <w:spacing w:before="100" w:beforeAutospacing="1" w:after="100" w:afterAutospacing="1"/>
    </w:pPr>
    <w:rPr>
      <w:sz w:val="24"/>
    </w:rPr>
  </w:style>
  <w:style w:type="paragraph" w:customStyle="1" w:styleId="help">
    <w:name w:val="help"/>
    <w:basedOn w:val="Normal"/>
    <w:uiPriority w:val="99"/>
    <w:qFormat/>
    <w:rsid w:val="00ED34FA"/>
    <w:pPr>
      <w:tabs>
        <w:tab w:val="left" w:pos="9450"/>
      </w:tabs>
      <w:spacing w:before="100" w:beforeAutospacing="1" w:after="100" w:afterAutospacing="1"/>
    </w:pPr>
    <w:rPr>
      <w:sz w:val="24"/>
    </w:rPr>
  </w:style>
  <w:style w:type="character" w:customStyle="1" w:styleId="sponsoredadtext">
    <w:name w:val="sponsoredadtext"/>
    <w:basedOn w:val="DefaultParagraphFont"/>
    <w:rsid w:val="00ED34FA"/>
  </w:style>
  <w:style w:type="character" w:customStyle="1" w:styleId="georgia">
    <w:name w:val="georgia"/>
    <w:basedOn w:val="DefaultParagraphFont"/>
    <w:rsid w:val="00ED34FA"/>
  </w:style>
  <w:style w:type="character" w:customStyle="1" w:styleId="isdefault">
    <w:name w:val="isdefault"/>
    <w:basedOn w:val="DefaultParagraphFont"/>
    <w:rsid w:val="00ED34FA"/>
  </w:style>
  <w:style w:type="character" w:customStyle="1" w:styleId="arial">
    <w:name w:val="arial"/>
    <w:basedOn w:val="DefaultParagraphFont"/>
    <w:rsid w:val="00ED34FA"/>
  </w:style>
  <w:style w:type="character" w:customStyle="1" w:styleId="pipe">
    <w:name w:val="pipe"/>
    <w:basedOn w:val="DefaultParagraphFont"/>
    <w:rsid w:val="00ED34FA"/>
  </w:style>
  <w:style w:type="paragraph" w:customStyle="1" w:styleId="dtlcomment">
    <w:name w:val="dtlcomment"/>
    <w:basedOn w:val="Normal"/>
    <w:uiPriority w:val="99"/>
    <w:qFormat/>
    <w:rsid w:val="00ED34FA"/>
    <w:pPr>
      <w:tabs>
        <w:tab w:val="left" w:pos="9450"/>
      </w:tabs>
      <w:spacing w:before="100" w:beforeAutospacing="1" w:after="100" w:afterAutospacing="1"/>
    </w:pPr>
    <w:rPr>
      <w:sz w:val="24"/>
    </w:rPr>
  </w:style>
  <w:style w:type="character" w:customStyle="1" w:styleId="writername">
    <w:name w:val="writername"/>
    <w:basedOn w:val="DefaultParagraphFont"/>
    <w:rsid w:val="00ED34FA"/>
  </w:style>
  <w:style w:type="character" w:customStyle="1" w:styleId="CharChar18">
    <w:name w:val="Char Char18"/>
    <w:basedOn w:val="DefaultParagraphFont"/>
    <w:rsid w:val="00ED34FA"/>
    <w:rPr>
      <w:sz w:val="16"/>
      <w:szCs w:val="24"/>
      <w:lang w:val="en-US" w:eastAsia="en-US" w:bidi="ar-SA"/>
    </w:rPr>
  </w:style>
  <w:style w:type="character" w:customStyle="1" w:styleId="CharChar24">
    <w:name w:val="Char Char24"/>
    <w:basedOn w:val="DefaultParagraphFont"/>
    <w:rsid w:val="00ED34FA"/>
    <w:rPr>
      <w:b/>
      <w:bCs/>
      <w:sz w:val="28"/>
      <w:szCs w:val="28"/>
      <w:lang w:val="en-US" w:eastAsia="en-US" w:bidi="ar-SA"/>
    </w:rPr>
  </w:style>
  <w:style w:type="character" w:customStyle="1" w:styleId="ln2">
    <w:name w:val="ln2"/>
    <w:basedOn w:val="DefaultParagraphFont"/>
    <w:rsid w:val="00ED34FA"/>
  </w:style>
  <w:style w:type="paragraph" w:customStyle="1" w:styleId="StyleStyle1">
    <w:name w:val="Style Style1 +"/>
    <w:basedOn w:val="Normal"/>
    <w:uiPriority w:val="99"/>
    <w:qFormat/>
    <w:rsid w:val="00ED34FA"/>
    <w:rPr>
      <w:sz w:val="24"/>
    </w:rPr>
  </w:style>
  <w:style w:type="character" w:customStyle="1" w:styleId="StyleStyle1Char">
    <w:name w:val="Style Style1 + Char"/>
    <w:basedOn w:val="Style1Char"/>
    <w:rsid w:val="00ED34FA"/>
    <w:rPr>
      <w:rFonts w:ascii="Times New Roman" w:eastAsia="SimSun" w:hAnsi="Times New Roman" w:cs="Times New Roman"/>
      <w:color w:val="000000"/>
      <w:sz w:val="20"/>
      <w:szCs w:val="20"/>
      <w:u w:val="single"/>
      <w:lang w:val="en-US" w:eastAsia="en-US" w:bidi="ar-SA"/>
    </w:rPr>
  </w:style>
  <w:style w:type="character" w:customStyle="1" w:styleId="editorname">
    <w:name w:val="editorname"/>
    <w:basedOn w:val="DefaultParagraphFont"/>
    <w:rsid w:val="00ED34FA"/>
  </w:style>
  <w:style w:type="character" w:customStyle="1" w:styleId="CharChar16">
    <w:name w:val="Char Char16"/>
    <w:basedOn w:val="DefaultParagraphFont"/>
    <w:rsid w:val="00ED34FA"/>
    <w:rPr>
      <w:rFonts w:ascii="Cambria" w:hAnsi="Cambria"/>
      <w:lang w:val="en-US" w:eastAsia="en-US" w:bidi="ar-SA"/>
    </w:rPr>
  </w:style>
  <w:style w:type="character" w:customStyle="1" w:styleId="CharChar15">
    <w:name w:val="Char Char15"/>
    <w:basedOn w:val="CharChar16"/>
    <w:rsid w:val="00ED34FA"/>
    <w:rPr>
      <w:rFonts w:ascii="Cambria" w:hAnsi="Cambria"/>
      <w:b/>
      <w:bCs/>
      <w:lang w:val="en-US" w:eastAsia="en-US" w:bidi="ar-SA"/>
    </w:rPr>
  </w:style>
  <w:style w:type="character" w:customStyle="1" w:styleId="CharChar14">
    <w:name w:val="Char Char14"/>
    <w:basedOn w:val="DefaultParagraphFont"/>
    <w:rsid w:val="00ED34FA"/>
    <w:rPr>
      <w:rFonts w:ascii="Tahoma" w:hAnsi="Tahoma" w:cs="Tahoma"/>
      <w:sz w:val="16"/>
      <w:szCs w:val="16"/>
      <w:lang w:val="en-US" w:eastAsia="en-US" w:bidi="ar-SA"/>
    </w:rPr>
  </w:style>
  <w:style w:type="character" w:customStyle="1" w:styleId="CharChar13">
    <w:name w:val="Char Char13"/>
    <w:basedOn w:val="DefaultParagraphFont"/>
    <w:rsid w:val="00ED34FA"/>
    <w:rPr>
      <w:rFonts w:ascii="Cambria" w:hAnsi="Cambria"/>
      <w:lang w:val="en-US" w:eastAsia="en-US" w:bidi="ar-SA"/>
    </w:rPr>
  </w:style>
  <w:style w:type="paragraph" w:customStyle="1" w:styleId="normalChar0">
    <w:name w:val="normal Char"/>
    <w:basedOn w:val="Normal"/>
    <w:uiPriority w:val="99"/>
    <w:qFormat/>
    <w:rsid w:val="00ED34FA"/>
  </w:style>
  <w:style w:type="character" w:customStyle="1" w:styleId="cardtextsmallCharChar">
    <w:name w:val="card text small Char Char"/>
    <w:basedOn w:val="DefaultParagraphFont"/>
    <w:rsid w:val="00ED34FA"/>
    <w:rPr>
      <w:rFonts w:ascii="Arial Narrow" w:hAnsi="Arial Narrow" w:cs="Times New Roman"/>
      <w:sz w:val="16"/>
    </w:rPr>
  </w:style>
  <w:style w:type="character" w:customStyle="1" w:styleId="reportbody1">
    <w:name w:val="reportbody1"/>
    <w:basedOn w:val="DefaultParagraphFont"/>
    <w:rsid w:val="00ED34FA"/>
    <w:rPr>
      <w:rFonts w:ascii="Tahoma" w:hAnsi="Tahoma" w:cs="Tahoma" w:hint="default"/>
      <w:color w:val="000000"/>
      <w:sz w:val="14"/>
      <w:szCs w:val="14"/>
    </w:rPr>
  </w:style>
  <w:style w:type="character" w:customStyle="1" w:styleId="TagChar4">
    <w:name w:val="Tag Char4"/>
    <w:basedOn w:val="DefaultParagraphFont"/>
    <w:rsid w:val="00ED34FA"/>
    <w:rPr>
      <w:b/>
      <w:sz w:val="26"/>
      <w:szCs w:val="24"/>
      <w:lang w:val="en-US" w:eastAsia="en-US" w:bidi="ar-SA"/>
    </w:rPr>
  </w:style>
  <w:style w:type="paragraph" w:customStyle="1" w:styleId="SmallTextGaramond">
    <w:name w:val="Small Text Garamond"/>
    <w:basedOn w:val="Normal"/>
    <w:uiPriority w:val="99"/>
    <w:qFormat/>
    <w:rsid w:val="00ED34FA"/>
    <w:pPr>
      <w:suppressAutoHyphens/>
      <w:contextualSpacing/>
    </w:pPr>
    <w:rPr>
      <w:rFonts w:ascii="Garamond" w:hAnsi="Garamond"/>
      <w:szCs w:val="18"/>
    </w:rPr>
  </w:style>
  <w:style w:type="paragraph" w:customStyle="1" w:styleId="Taglines">
    <w:name w:val="Taglines"/>
    <w:basedOn w:val="Heading2"/>
    <w:uiPriority w:val="99"/>
    <w:qFormat/>
    <w:rsid w:val="00ED34FA"/>
    <w:pPr>
      <w:shd w:val="clear" w:color="auto" w:fill="C00000"/>
      <w:suppressAutoHyphens/>
      <w:spacing w:before="240"/>
      <w:contextualSpacing/>
    </w:pPr>
    <w:rPr>
      <w:rFonts w:eastAsia="Calibri" w:cs="Arial"/>
      <w:b w:val="0"/>
      <w:iCs/>
      <w:color w:val="FFFF00"/>
      <w:szCs w:val="22"/>
    </w:rPr>
  </w:style>
  <w:style w:type="character" w:customStyle="1" w:styleId="TaglinesChar">
    <w:name w:val="Taglines Char"/>
    <w:basedOn w:val="DefaultParagraphFont"/>
    <w:rsid w:val="00ED34FA"/>
    <w:rPr>
      <w:rFonts w:cs="Arial"/>
      <w:bCs/>
      <w:iCs/>
      <w:szCs w:val="22"/>
      <w:lang w:val="en-US" w:eastAsia="en-US" w:bidi="ar-SA"/>
    </w:rPr>
  </w:style>
  <w:style w:type="paragraph" w:customStyle="1" w:styleId="bodytextfp">
    <w:name w:val="bodytextfp"/>
    <w:basedOn w:val="Normal"/>
    <w:uiPriority w:val="99"/>
    <w:qFormat/>
    <w:rsid w:val="00ED34FA"/>
    <w:pPr>
      <w:spacing w:before="100" w:beforeAutospacing="1" w:after="100" w:afterAutospacing="1"/>
    </w:pPr>
    <w:rPr>
      <w:sz w:val="24"/>
    </w:rPr>
  </w:style>
  <w:style w:type="paragraph" w:customStyle="1" w:styleId="listterm">
    <w:name w:val="listterm"/>
    <w:basedOn w:val="Normal"/>
    <w:uiPriority w:val="99"/>
    <w:qFormat/>
    <w:rsid w:val="00ED34FA"/>
    <w:pPr>
      <w:spacing w:before="100" w:beforeAutospacing="1" w:after="100" w:afterAutospacing="1"/>
    </w:pPr>
    <w:rPr>
      <w:sz w:val="24"/>
    </w:rPr>
  </w:style>
  <w:style w:type="paragraph" w:customStyle="1" w:styleId="more">
    <w:name w:val="more"/>
    <w:basedOn w:val="Normal"/>
    <w:uiPriority w:val="99"/>
    <w:qFormat/>
    <w:rsid w:val="00ED34FA"/>
    <w:pPr>
      <w:spacing w:before="100" w:beforeAutospacing="1" w:after="100" w:afterAutospacing="1"/>
    </w:pPr>
    <w:rPr>
      <w:sz w:val="24"/>
    </w:rPr>
  </w:style>
  <w:style w:type="character" w:customStyle="1" w:styleId="WW8Num2z0">
    <w:name w:val="WW8Num2z0"/>
    <w:rsid w:val="00ED34FA"/>
    <w:rPr>
      <w:rFonts w:ascii="Garamond" w:hAnsi="Garamond"/>
    </w:rPr>
  </w:style>
  <w:style w:type="character" w:customStyle="1" w:styleId="WW8Num3z0">
    <w:name w:val="WW8Num3z0"/>
    <w:rsid w:val="00ED34FA"/>
    <w:rPr>
      <w:rFonts w:ascii="Garamond" w:hAnsi="Garamond"/>
    </w:rPr>
  </w:style>
  <w:style w:type="character" w:customStyle="1" w:styleId="WW8Num4z1">
    <w:name w:val="WW8Num4z1"/>
    <w:rsid w:val="00ED34FA"/>
    <w:rPr>
      <w:rFonts w:ascii="Garamond" w:hAnsi="Garamond"/>
    </w:rPr>
  </w:style>
  <w:style w:type="character" w:customStyle="1" w:styleId="WW8Num5z0">
    <w:name w:val="WW8Num5z0"/>
    <w:rsid w:val="00ED34FA"/>
    <w:rPr>
      <w:rFonts w:ascii="Garamond" w:hAnsi="Garamond"/>
    </w:rPr>
  </w:style>
  <w:style w:type="character" w:customStyle="1" w:styleId="WW8Num7z0">
    <w:name w:val="WW8Num7z0"/>
    <w:rsid w:val="00ED34FA"/>
    <w:rPr>
      <w:rFonts w:ascii="Symbol" w:hAnsi="Symbol"/>
    </w:rPr>
  </w:style>
  <w:style w:type="character" w:customStyle="1" w:styleId="WW8Num8z0">
    <w:name w:val="WW8Num8z0"/>
    <w:rsid w:val="00ED34FA"/>
    <w:rPr>
      <w:rFonts w:ascii="Symbol" w:hAnsi="Symbol"/>
    </w:rPr>
  </w:style>
  <w:style w:type="character" w:customStyle="1" w:styleId="WW8Num9z0">
    <w:name w:val="WW8Num9z0"/>
    <w:rsid w:val="00ED34FA"/>
    <w:rPr>
      <w:rFonts w:ascii="Symbol" w:hAnsi="Symbol"/>
    </w:rPr>
  </w:style>
  <w:style w:type="character" w:customStyle="1" w:styleId="WW8Num10z0">
    <w:name w:val="WW8Num10z0"/>
    <w:rsid w:val="00ED34FA"/>
    <w:rPr>
      <w:rFonts w:ascii="Garamond" w:hAnsi="Garamond"/>
    </w:rPr>
  </w:style>
  <w:style w:type="character" w:customStyle="1" w:styleId="WW8Num11z1">
    <w:name w:val="WW8Num11z1"/>
    <w:rsid w:val="00ED34FA"/>
    <w:rPr>
      <w:rFonts w:ascii="Garamond" w:hAnsi="Garamond"/>
    </w:rPr>
  </w:style>
  <w:style w:type="character" w:customStyle="1" w:styleId="WW8Num1z0">
    <w:name w:val="WW8Num1z0"/>
    <w:rsid w:val="00ED34FA"/>
    <w:rPr>
      <w:rFonts w:ascii="Symbol" w:hAnsi="Symbol"/>
    </w:rPr>
  </w:style>
  <w:style w:type="character" w:customStyle="1" w:styleId="WW8Num1z2">
    <w:name w:val="WW8Num1z2"/>
    <w:rsid w:val="00ED34FA"/>
    <w:rPr>
      <w:rFonts w:ascii="Courier New" w:hAnsi="Courier New"/>
    </w:rPr>
  </w:style>
  <w:style w:type="character" w:customStyle="1" w:styleId="WW8Num1z3">
    <w:name w:val="WW8Num1z3"/>
    <w:rsid w:val="00ED34FA"/>
    <w:rPr>
      <w:rFonts w:ascii="Wingdings" w:hAnsi="Wingdings"/>
    </w:rPr>
  </w:style>
  <w:style w:type="character" w:customStyle="1" w:styleId="WW8Num11z0">
    <w:name w:val="WW8Num11z0"/>
    <w:rsid w:val="00ED34FA"/>
    <w:rPr>
      <w:rFonts w:ascii="Symbol" w:hAnsi="Symbol"/>
    </w:rPr>
  </w:style>
  <w:style w:type="character" w:customStyle="1" w:styleId="WW8Num83z0">
    <w:name w:val="WW8Num83z0"/>
    <w:rsid w:val="00ED34FA"/>
    <w:rPr>
      <w:rFonts w:ascii="Symbol" w:hAnsi="Symbol"/>
    </w:rPr>
  </w:style>
  <w:style w:type="character" w:customStyle="1" w:styleId="WW8Num83z1">
    <w:name w:val="WW8Num83z1"/>
    <w:rsid w:val="00ED34FA"/>
    <w:rPr>
      <w:rFonts w:ascii="Courier New" w:hAnsi="Courier New"/>
    </w:rPr>
  </w:style>
  <w:style w:type="character" w:customStyle="1" w:styleId="WW8Num83z2">
    <w:name w:val="WW8Num83z2"/>
    <w:rsid w:val="00ED34FA"/>
    <w:rPr>
      <w:rFonts w:ascii="Wingdings" w:hAnsi="Wingdings"/>
    </w:rPr>
  </w:style>
  <w:style w:type="character" w:customStyle="1" w:styleId="WW8Num89z0">
    <w:name w:val="WW8Num89z0"/>
    <w:rsid w:val="00ED34FA"/>
    <w:rPr>
      <w:rFonts w:ascii="Symbol" w:hAnsi="Symbol"/>
      <w:sz w:val="20"/>
    </w:rPr>
  </w:style>
  <w:style w:type="character" w:customStyle="1" w:styleId="WW8Num90z0">
    <w:name w:val="WW8Num90z0"/>
    <w:rsid w:val="00ED34FA"/>
    <w:rPr>
      <w:rFonts w:ascii="Times New Roman" w:eastAsia="Times New Roman" w:hAnsi="Times New Roman" w:cs="Times New Roman"/>
    </w:rPr>
  </w:style>
  <w:style w:type="character" w:customStyle="1" w:styleId="WW8Num92z0">
    <w:name w:val="WW8Num92z0"/>
    <w:rsid w:val="00ED34FA"/>
    <w:rPr>
      <w:rFonts w:ascii="Symbol" w:eastAsia="Times New Roman" w:hAnsi="Symbol"/>
    </w:rPr>
  </w:style>
  <w:style w:type="character" w:customStyle="1" w:styleId="WW8Num92z1">
    <w:name w:val="WW8Num92z1"/>
    <w:rsid w:val="00ED34FA"/>
    <w:rPr>
      <w:rFonts w:ascii="Courier New" w:hAnsi="Courier New"/>
    </w:rPr>
  </w:style>
  <w:style w:type="character" w:customStyle="1" w:styleId="WW8Num92z2">
    <w:name w:val="WW8Num92z2"/>
    <w:rsid w:val="00ED34FA"/>
    <w:rPr>
      <w:rFonts w:ascii="Wingdings" w:hAnsi="Wingdings"/>
    </w:rPr>
  </w:style>
  <w:style w:type="character" w:customStyle="1" w:styleId="WW8Num92z3">
    <w:name w:val="WW8Num92z3"/>
    <w:rsid w:val="00ED34FA"/>
    <w:rPr>
      <w:rFonts w:ascii="Symbol" w:hAnsi="Symbol"/>
    </w:rPr>
  </w:style>
  <w:style w:type="character" w:customStyle="1" w:styleId="WW8Num96z0">
    <w:name w:val="WW8Num96z0"/>
    <w:rsid w:val="00ED34FA"/>
    <w:rPr>
      <w:rFonts w:ascii="Symbol" w:hAnsi="Symbol"/>
      <w:sz w:val="20"/>
    </w:rPr>
  </w:style>
  <w:style w:type="character" w:customStyle="1" w:styleId="WW8Num96z1">
    <w:name w:val="WW8Num96z1"/>
    <w:rsid w:val="00ED34FA"/>
    <w:rPr>
      <w:rFonts w:ascii="Courier New" w:hAnsi="Courier New"/>
      <w:sz w:val="20"/>
    </w:rPr>
  </w:style>
  <w:style w:type="character" w:customStyle="1" w:styleId="WW8Num96z2">
    <w:name w:val="WW8Num96z2"/>
    <w:rsid w:val="00ED34FA"/>
    <w:rPr>
      <w:rFonts w:ascii="Wingdings" w:hAnsi="Wingdings"/>
      <w:sz w:val="20"/>
    </w:rPr>
  </w:style>
  <w:style w:type="character" w:customStyle="1" w:styleId="WW8Num103z0">
    <w:name w:val="WW8Num103z0"/>
    <w:rsid w:val="00ED34FA"/>
    <w:rPr>
      <w:rFonts w:ascii="Symbol" w:hAnsi="Symbol"/>
      <w:sz w:val="20"/>
    </w:rPr>
  </w:style>
  <w:style w:type="character" w:customStyle="1" w:styleId="WW8Num103z1">
    <w:name w:val="WW8Num103z1"/>
    <w:rsid w:val="00ED34FA"/>
    <w:rPr>
      <w:rFonts w:ascii="Courier New" w:hAnsi="Courier New"/>
      <w:sz w:val="20"/>
    </w:rPr>
  </w:style>
  <w:style w:type="character" w:customStyle="1" w:styleId="WW8Num103z2">
    <w:name w:val="WW8Num103z2"/>
    <w:rsid w:val="00ED34FA"/>
    <w:rPr>
      <w:rFonts w:ascii="Wingdings" w:hAnsi="Wingdings"/>
      <w:sz w:val="20"/>
    </w:rPr>
  </w:style>
  <w:style w:type="character" w:customStyle="1" w:styleId="WW8Num108z0">
    <w:name w:val="WW8Num108z0"/>
    <w:rsid w:val="00ED34FA"/>
    <w:rPr>
      <w:rFonts w:ascii="Symbol" w:hAnsi="Symbol"/>
      <w:sz w:val="20"/>
    </w:rPr>
  </w:style>
  <w:style w:type="character" w:customStyle="1" w:styleId="WW8Num108z1">
    <w:name w:val="WW8Num108z1"/>
    <w:rsid w:val="00ED34FA"/>
    <w:rPr>
      <w:rFonts w:ascii="Courier New" w:hAnsi="Courier New"/>
      <w:sz w:val="20"/>
    </w:rPr>
  </w:style>
  <w:style w:type="character" w:customStyle="1" w:styleId="WW8Num108z2">
    <w:name w:val="WW8Num108z2"/>
    <w:rsid w:val="00ED34FA"/>
    <w:rPr>
      <w:rFonts w:ascii="Wingdings" w:hAnsi="Wingdings"/>
      <w:sz w:val="20"/>
    </w:rPr>
  </w:style>
  <w:style w:type="character" w:customStyle="1" w:styleId="WW8Num109z0">
    <w:name w:val="WW8Num109z0"/>
    <w:rsid w:val="00ED34FA"/>
    <w:rPr>
      <w:rFonts w:ascii="Symbol" w:eastAsia="Times New Roman" w:hAnsi="Symbol"/>
    </w:rPr>
  </w:style>
  <w:style w:type="character" w:customStyle="1" w:styleId="WW8Num109z1">
    <w:name w:val="WW8Num109z1"/>
    <w:rsid w:val="00ED34FA"/>
    <w:rPr>
      <w:rFonts w:ascii="Courier New" w:hAnsi="Courier New"/>
    </w:rPr>
  </w:style>
  <w:style w:type="character" w:customStyle="1" w:styleId="WW8Num109z2">
    <w:name w:val="WW8Num109z2"/>
    <w:rsid w:val="00ED34FA"/>
    <w:rPr>
      <w:rFonts w:ascii="Wingdings" w:hAnsi="Wingdings"/>
    </w:rPr>
  </w:style>
  <w:style w:type="character" w:customStyle="1" w:styleId="WW8Num109z3">
    <w:name w:val="WW8Num109z3"/>
    <w:rsid w:val="00ED34FA"/>
    <w:rPr>
      <w:rFonts w:ascii="Symbol" w:hAnsi="Symbol"/>
    </w:rPr>
  </w:style>
  <w:style w:type="character" w:customStyle="1" w:styleId="WW8Num111z0">
    <w:name w:val="WW8Num111z0"/>
    <w:rsid w:val="00ED34FA"/>
    <w:rPr>
      <w:rFonts w:ascii="Symbol" w:hAnsi="Symbol"/>
      <w:sz w:val="20"/>
    </w:rPr>
  </w:style>
  <w:style w:type="character" w:customStyle="1" w:styleId="WW8Num111z1">
    <w:name w:val="WW8Num111z1"/>
    <w:rsid w:val="00ED34FA"/>
    <w:rPr>
      <w:rFonts w:ascii="Courier New" w:hAnsi="Courier New"/>
      <w:sz w:val="20"/>
    </w:rPr>
  </w:style>
  <w:style w:type="character" w:customStyle="1" w:styleId="WW8Num111z2">
    <w:name w:val="WW8Num111z2"/>
    <w:rsid w:val="00ED34FA"/>
    <w:rPr>
      <w:rFonts w:ascii="Wingdings" w:hAnsi="Wingdings"/>
      <w:sz w:val="20"/>
    </w:rPr>
  </w:style>
  <w:style w:type="character" w:customStyle="1" w:styleId="WW8Num117z0">
    <w:name w:val="WW8Num117z0"/>
    <w:rsid w:val="00ED34FA"/>
    <w:rPr>
      <w:rFonts w:ascii="Symbol" w:eastAsia="Times New Roman" w:hAnsi="Symbol"/>
    </w:rPr>
  </w:style>
  <w:style w:type="character" w:customStyle="1" w:styleId="WW8Num117z1">
    <w:name w:val="WW8Num117z1"/>
    <w:rsid w:val="00ED34FA"/>
    <w:rPr>
      <w:rFonts w:ascii="Courier New" w:hAnsi="Courier New"/>
    </w:rPr>
  </w:style>
  <w:style w:type="character" w:customStyle="1" w:styleId="WW8Num117z2">
    <w:name w:val="WW8Num117z2"/>
    <w:rsid w:val="00ED34FA"/>
    <w:rPr>
      <w:rFonts w:ascii="Wingdings" w:hAnsi="Wingdings"/>
    </w:rPr>
  </w:style>
  <w:style w:type="character" w:customStyle="1" w:styleId="WW8Num117z3">
    <w:name w:val="WW8Num117z3"/>
    <w:rsid w:val="00ED34FA"/>
    <w:rPr>
      <w:rFonts w:ascii="Symbol" w:hAnsi="Symbol"/>
    </w:rPr>
  </w:style>
  <w:style w:type="character" w:customStyle="1" w:styleId="WW8Num126z0">
    <w:name w:val="WW8Num126z0"/>
    <w:rsid w:val="00ED34FA"/>
    <w:rPr>
      <w:rFonts w:ascii="Symbol" w:eastAsia="SimSun" w:hAnsi="Symbol"/>
    </w:rPr>
  </w:style>
  <w:style w:type="character" w:customStyle="1" w:styleId="WW8Num126z1">
    <w:name w:val="WW8Num126z1"/>
    <w:rsid w:val="00ED34FA"/>
    <w:rPr>
      <w:rFonts w:ascii="Courier New" w:hAnsi="Courier New"/>
    </w:rPr>
  </w:style>
  <w:style w:type="character" w:customStyle="1" w:styleId="WW8Num126z2">
    <w:name w:val="WW8Num126z2"/>
    <w:rsid w:val="00ED34FA"/>
    <w:rPr>
      <w:rFonts w:ascii="Wingdings" w:hAnsi="Wingdings"/>
    </w:rPr>
  </w:style>
  <w:style w:type="character" w:customStyle="1" w:styleId="WW8Num126z3">
    <w:name w:val="WW8Num126z3"/>
    <w:rsid w:val="00ED34FA"/>
    <w:rPr>
      <w:rFonts w:ascii="Symbol" w:hAnsi="Symbol"/>
    </w:rPr>
  </w:style>
  <w:style w:type="character" w:customStyle="1" w:styleId="WW8Num128z0">
    <w:name w:val="WW8Num128z0"/>
    <w:rsid w:val="00ED34FA"/>
    <w:rPr>
      <w:rFonts w:ascii="Symbol" w:eastAsia="Times New Roman" w:hAnsi="Symbol"/>
    </w:rPr>
  </w:style>
  <w:style w:type="character" w:customStyle="1" w:styleId="WW8Num128z1">
    <w:name w:val="WW8Num128z1"/>
    <w:rsid w:val="00ED34FA"/>
    <w:rPr>
      <w:rFonts w:ascii="Courier New" w:hAnsi="Courier New"/>
    </w:rPr>
  </w:style>
  <w:style w:type="character" w:customStyle="1" w:styleId="WW8Num128z2">
    <w:name w:val="WW8Num128z2"/>
    <w:rsid w:val="00ED34FA"/>
    <w:rPr>
      <w:rFonts w:ascii="Wingdings" w:hAnsi="Wingdings"/>
    </w:rPr>
  </w:style>
  <w:style w:type="character" w:customStyle="1" w:styleId="WW8Num128z3">
    <w:name w:val="WW8Num128z3"/>
    <w:rsid w:val="00ED34FA"/>
    <w:rPr>
      <w:rFonts w:ascii="Symbol" w:hAnsi="Symbol"/>
    </w:rPr>
  </w:style>
  <w:style w:type="character" w:customStyle="1" w:styleId="WW8Num138z0">
    <w:name w:val="WW8Num138z0"/>
    <w:rsid w:val="00ED34FA"/>
    <w:rPr>
      <w:rFonts w:ascii="Times-Italic" w:eastAsia="Times New Roman" w:hAnsi="Times-Italic"/>
    </w:rPr>
  </w:style>
  <w:style w:type="character" w:customStyle="1" w:styleId="WW8Num138z1">
    <w:name w:val="WW8Num138z1"/>
    <w:rsid w:val="00ED34FA"/>
    <w:rPr>
      <w:rFonts w:ascii="Courier New" w:hAnsi="Courier New"/>
    </w:rPr>
  </w:style>
  <w:style w:type="character" w:customStyle="1" w:styleId="WW8Num138z2">
    <w:name w:val="WW8Num138z2"/>
    <w:rsid w:val="00ED34FA"/>
    <w:rPr>
      <w:rFonts w:ascii="Wingdings" w:hAnsi="Wingdings"/>
    </w:rPr>
  </w:style>
  <w:style w:type="character" w:customStyle="1" w:styleId="WW8Num138z3">
    <w:name w:val="WW8Num138z3"/>
    <w:rsid w:val="00ED34FA"/>
    <w:rPr>
      <w:rFonts w:ascii="Symbol" w:hAnsi="Symbol"/>
    </w:rPr>
  </w:style>
  <w:style w:type="character" w:customStyle="1" w:styleId="WW8Num143z0">
    <w:name w:val="WW8Num143z0"/>
    <w:rsid w:val="00ED34FA"/>
    <w:rPr>
      <w:rFonts w:ascii="Times New Roman" w:eastAsia="Times New Roman" w:hAnsi="Times New Roman" w:cs="Times New Roman"/>
    </w:rPr>
  </w:style>
  <w:style w:type="character" w:customStyle="1" w:styleId="WW8Num148z0">
    <w:name w:val="WW8Num148z0"/>
    <w:rsid w:val="00ED34FA"/>
    <w:rPr>
      <w:rFonts w:ascii="Symbol" w:hAnsi="Symbol"/>
      <w:sz w:val="20"/>
    </w:rPr>
  </w:style>
  <w:style w:type="character" w:customStyle="1" w:styleId="WW8Num148z1">
    <w:name w:val="WW8Num148z1"/>
    <w:rsid w:val="00ED34FA"/>
    <w:rPr>
      <w:rFonts w:ascii="Courier New" w:hAnsi="Courier New"/>
      <w:sz w:val="20"/>
    </w:rPr>
  </w:style>
  <w:style w:type="character" w:customStyle="1" w:styleId="WW8Num148z2">
    <w:name w:val="WW8Num148z2"/>
    <w:rsid w:val="00ED34FA"/>
    <w:rPr>
      <w:rFonts w:ascii="Wingdings" w:hAnsi="Wingdings"/>
      <w:sz w:val="20"/>
    </w:rPr>
  </w:style>
  <w:style w:type="character" w:customStyle="1" w:styleId="WW8Num151z0">
    <w:name w:val="WW8Num151z0"/>
    <w:rsid w:val="00ED34FA"/>
    <w:rPr>
      <w:rFonts w:ascii="Times New Roman" w:eastAsia="Times New Roman" w:hAnsi="Times New Roman" w:cs="Times New Roman"/>
    </w:rPr>
  </w:style>
  <w:style w:type="character" w:customStyle="1" w:styleId="WW8Num152z0">
    <w:name w:val="WW8Num152z0"/>
    <w:rsid w:val="00ED34FA"/>
    <w:rPr>
      <w:rFonts w:ascii="Symbol" w:hAnsi="Symbol"/>
      <w:sz w:val="20"/>
    </w:rPr>
  </w:style>
  <w:style w:type="character" w:customStyle="1" w:styleId="WW8Num152z1">
    <w:name w:val="WW8Num152z1"/>
    <w:rsid w:val="00ED34FA"/>
    <w:rPr>
      <w:rFonts w:ascii="Courier New" w:hAnsi="Courier New"/>
      <w:sz w:val="20"/>
    </w:rPr>
  </w:style>
  <w:style w:type="character" w:customStyle="1" w:styleId="WW8Num152z2">
    <w:name w:val="WW8Num152z2"/>
    <w:rsid w:val="00ED34FA"/>
    <w:rPr>
      <w:rFonts w:ascii="Wingdings" w:hAnsi="Wingdings"/>
      <w:sz w:val="20"/>
    </w:rPr>
  </w:style>
  <w:style w:type="character" w:customStyle="1" w:styleId="WW8Num153z0">
    <w:name w:val="WW8Num153z0"/>
    <w:rsid w:val="00ED34FA"/>
    <w:rPr>
      <w:sz w:val="24"/>
    </w:rPr>
  </w:style>
  <w:style w:type="character" w:customStyle="1" w:styleId="WW8Num155z0">
    <w:name w:val="WW8Num155z0"/>
    <w:rsid w:val="00ED34FA"/>
    <w:rPr>
      <w:rFonts w:ascii="Times New Roman" w:eastAsia="Times New Roman" w:hAnsi="Times New Roman" w:cs="Times New Roman"/>
    </w:rPr>
  </w:style>
  <w:style w:type="character" w:customStyle="1" w:styleId="WW8Num157z0">
    <w:name w:val="WW8Num157z0"/>
    <w:rsid w:val="00ED34FA"/>
    <w:rPr>
      <w:rFonts w:ascii="Symbol" w:hAnsi="Symbol"/>
      <w:sz w:val="20"/>
    </w:rPr>
  </w:style>
  <w:style w:type="character" w:customStyle="1" w:styleId="WW8Num157z1">
    <w:name w:val="WW8Num157z1"/>
    <w:rsid w:val="00ED34FA"/>
    <w:rPr>
      <w:rFonts w:ascii="Courier New" w:hAnsi="Courier New"/>
      <w:sz w:val="20"/>
    </w:rPr>
  </w:style>
  <w:style w:type="character" w:customStyle="1" w:styleId="WW8Num157z2">
    <w:name w:val="WW8Num157z2"/>
    <w:rsid w:val="00ED34FA"/>
    <w:rPr>
      <w:rFonts w:ascii="Wingdings" w:hAnsi="Wingdings"/>
      <w:sz w:val="20"/>
    </w:rPr>
  </w:style>
  <w:style w:type="character" w:customStyle="1" w:styleId="WW8Num163z0">
    <w:name w:val="WW8Num163z0"/>
    <w:rsid w:val="00ED34FA"/>
    <w:rPr>
      <w:rFonts w:ascii="Symbol" w:hAnsi="Symbol"/>
      <w:sz w:val="20"/>
    </w:rPr>
  </w:style>
  <w:style w:type="character" w:customStyle="1" w:styleId="WW8Num163z1">
    <w:name w:val="WW8Num163z1"/>
    <w:rsid w:val="00ED34FA"/>
    <w:rPr>
      <w:rFonts w:ascii="Courier New" w:hAnsi="Courier New"/>
      <w:sz w:val="20"/>
    </w:rPr>
  </w:style>
  <w:style w:type="character" w:customStyle="1" w:styleId="WW8Num163z2">
    <w:name w:val="WW8Num163z2"/>
    <w:rsid w:val="00ED34FA"/>
    <w:rPr>
      <w:rFonts w:ascii="Wingdings" w:hAnsi="Wingdings"/>
      <w:sz w:val="20"/>
    </w:rPr>
  </w:style>
  <w:style w:type="character" w:customStyle="1" w:styleId="WW8Num170z0">
    <w:name w:val="WW8Num170z0"/>
    <w:rsid w:val="00ED34FA"/>
    <w:rPr>
      <w:rFonts w:ascii="Symbol" w:eastAsia="Times New Roman" w:hAnsi="Symbol"/>
    </w:rPr>
  </w:style>
  <w:style w:type="character" w:customStyle="1" w:styleId="WW8Num170z1">
    <w:name w:val="WW8Num170z1"/>
    <w:rsid w:val="00ED34FA"/>
    <w:rPr>
      <w:rFonts w:ascii="Courier New" w:hAnsi="Courier New"/>
    </w:rPr>
  </w:style>
  <w:style w:type="character" w:customStyle="1" w:styleId="WW8Num170z2">
    <w:name w:val="WW8Num170z2"/>
    <w:rsid w:val="00ED34FA"/>
    <w:rPr>
      <w:rFonts w:ascii="Wingdings" w:hAnsi="Wingdings"/>
    </w:rPr>
  </w:style>
  <w:style w:type="character" w:customStyle="1" w:styleId="WW8Num170z3">
    <w:name w:val="WW8Num170z3"/>
    <w:rsid w:val="00ED34FA"/>
    <w:rPr>
      <w:rFonts w:ascii="Symbol" w:hAnsi="Symbol"/>
    </w:rPr>
  </w:style>
  <w:style w:type="character" w:customStyle="1" w:styleId="WW8Num177z0">
    <w:name w:val="WW8Num177z0"/>
    <w:rsid w:val="00ED34FA"/>
    <w:rPr>
      <w:rFonts w:ascii="Symbol" w:hAnsi="Symbol"/>
      <w:sz w:val="20"/>
    </w:rPr>
  </w:style>
  <w:style w:type="character" w:customStyle="1" w:styleId="WW8Num177z1">
    <w:name w:val="WW8Num177z1"/>
    <w:rsid w:val="00ED34FA"/>
    <w:rPr>
      <w:rFonts w:ascii="Courier New" w:hAnsi="Courier New"/>
      <w:sz w:val="20"/>
    </w:rPr>
  </w:style>
  <w:style w:type="character" w:customStyle="1" w:styleId="WW8Num177z2">
    <w:name w:val="WW8Num177z2"/>
    <w:rsid w:val="00ED34FA"/>
    <w:rPr>
      <w:rFonts w:ascii="Wingdings" w:hAnsi="Wingdings"/>
      <w:sz w:val="20"/>
    </w:rPr>
  </w:style>
  <w:style w:type="character" w:customStyle="1" w:styleId="WW8Num181z0">
    <w:name w:val="WW8Num181z0"/>
    <w:rsid w:val="00ED34FA"/>
    <w:rPr>
      <w:rFonts w:ascii="Symbol" w:eastAsia="Times New Roman" w:hAnsi="Symbol"/>
    </w:rPr>
  </w:style>
  <w:style w:type="character" w:customStyle="1" w:styleId="WW8Num181z1">
    <w:name w:val="WW8Num181z1"/>
    <w:rsid w:val="00ED34FA"/>
    <w:rPr>
      <w:rFonts w:ascii="Courier New" w:hAnsi="Courier New"/>
    </w:rPr>
  </w:style>
  <w:style w:type="character" w:customStyle="1" w:styleId="WW8Num181z2">
    <w:name w:val="WW8Num181z2"/>
    <w:rsid w:val="00ED34FA"/>
    <w:rPr>
      <w:rFonts w:ascii="Wingdings" w:hAnsi="Wingdings"/>
    </w:rPr>
  </w:style>
  <w:style w:type="character" w:customStyle="1" w:styleId="WW8Num181z3">
    <w:name w:val="WW8Num181z3"/>
    <w:rsid w:val="00ED34FA"/>
    <w:rPr>
      <w:rFonts w:ascii="Symbol" w:hAnsi="Symbol"/>
    </w:rPr>
  </w:style>
  <w:style w:type="character" w:customStyle="1" w:styleId="WW8Num185z0">
    <w:name w:val="WW8Num185z0"/>
    <w:rsid w:val="00ED34FA"/>
    <w:rPr>
      <w:rFonts w:ascii="Symbol" w:eastAsia="Times New Roman" w:hAnsi="Symbol"/>
    </w:rPr>
  </w:style>
  <w:style w:type="character" w:customStyle="1" w:styleId="WW8Num185z1">
    <w:name w:val="WW8Num185z1"/>
    <w:rsid w:val="00ED34FA"/>
    <w:rPr>
      <w:rFonts w:ascii="Courier New" w:hAnsi="Courier New"/>
    </w:rPr>
  </w:style>
  <w:style w:type="character" w:customStyle="1" w:styleId="WW8Num185z2">
    <w:name w:val="WW8Num185z2"/>
    <w:rsid w:val="00ED34FA"/>
    <w:rPr>
      <w:rFonts w:ascii="Wingdings" w:hAnsi="Wingdings"/>
    </w:rPr>
  </w:style>
  <w:style w:type="character" w:customStyle="1" w:styleId="WW8Num185z3">
    <w:name w:val="WW8Num185z3"/>
    <w:rsid w:val="00ED34FA"/>
    <w:rPr>
      <w:rFonts w:ascii="Symbol" w:hAnsi="Symbol"/>
    </w:rPr>
  </w:style>
  <w:style w:type="character" w:customStyle="1" w:styleId="WW8Num186z0">
    <w:name w:val="WW8Num186z0"/>
    <w:rsid w:val="00ED34FA"/>
    <w:rPr>
      <w:rFonts w:ascii="Symbol" w:hAnsi="Symbol"/>
      <w:sz w:val="20"/>
    </w:rPr>
  </w:style>
  <w:style w:type="character" w:customStyle="1" w:styleId="WW8Num186z1">
    <w:name w:val="WW8Num186z1"/>
    <w:rsid w:val="00ED34FA"/>
    <w:rPr>
      <w:rFonts w:ascii="Courier New" w:hAnsi="Courier New"/>
      <w:sz w:val="20"/>
    </w:rPr>
  </w:style>
  <w:style w:type="character" w:customStyle="1" w:styleId="WW8Num186z2">
    <w:name w:val="WW8Num186z2"/>
    <w:rsid w:val="00ED34FA"/>
    <w:rPr>
      <w:rFonts w:ascii="Wingdings" w:hAnsi="Wingdings"/>
      <w:sz w:val="20"/>
    </w:rPr>
  </w:style>
  <w:style w:type="character" w:customStyle="1" w:styleId="WW8Num192z0">
    <w:name w:val="WW8Num192z0"/>
    <w:rsid w:val="00ED34FA"/>
    <w:rPr>
      <w:rFonts w:ascii="Symbol" w:hAnsi="Symbol"/>
    </w:rPr>
  </w:style>
  <w:style w:type="character" w:customStyle="1" w:styleId="WW8Num192z1">
    <w:name w:val="WW8Num192z1"/>
    <w:rsid w:val="00ED34FA"/>
    <w:rPr>
      <w:rFonts w:ascii="Courier New" w:hAnsi="Courier New"/>
    </w:rPr>
  </w:style>
  <w:style w:type="character" w:customStyle="1" w:styleId="WW8Num192z2">
    <w:name w:val="WW8Num192z2"/>
    <w:rsid w:val="00ED34FA"/>
    <w:rPr>
      <w:rFonts w:ascii="Wingdings" w:hAnsi="Wingdings"/>
    </w:rPr>
  </w:style>
  <w:style w:type="character" w:customStyle="1" w:styleId="WW8Num194z0">
    <w:name w:val="WW8Num194z0"/>
    <w:rsid w:val="00ED34FA"/>
    <w:rPr>
      <w:rFonts w:ascii="Times-Roman" w:eastAsia="Times New Roman" w:hAnsi="Times-Roman"/>
      <w:i w:val="0"/>
    </w:rPr>
  </w:style>
  <w:style w:type="character" w:customStyle="1" w:styleId="WW8Num194z1">
    <w:name w:val="WW8Num194z1"/>
    <w:rsid w:val="00ED34FA"/>
    <w:rPr>
      <w:rFonts w:ascii="Courier New" w:hAnsi="Courier New"/>
    </w:rPr>
  </w:style>
  <w:style w:type="character" w:customStyle="1" w:styleId="WW8Num194z2">
    <w:name w:val="WW8Num194z2"/>
    <w:rsid w:val="00ED34FA"/>
    <w:rPr>
      <w:rFonts w:ascii="Wingdings" w:hAnsi="Wingdings"/>
    </w:rPr>
  </w:style>
  <w:style w:type="character" w:customStyle="1" w:styleId="WW8Num194z3">
    <w:name w:val="WW8Num194z3"/>
    <w:rsid w:val="00ED34FA"/>
    <w:rPr>
      <w:rFonts w:ascii="Symbol" w:hAnsi="Symbol"/>
    </w:rPr>
  </w:style>
  <w:style w:type="character" w:customStyle="1" w:styleId="WW8Num203z0">
    <w:name w:val="WW8Num203z0"/>
    <w:rsid w:val="00ED34FA"/>
    <w:rPr>
      <w:rFonts w:ascii="Wingdings" w:eastAsia="Times New Roman" w:hAnsi="Wingdings"/>
    </w:rPr>
  </w:style>
  <w:style w:type="character" w:customStyle="1" w:styleId="WW8Num203z1">
    <w:name w:val="WW8Num203z1"/>
    <w:rsid w:val="00ED34FA"/>
    <w:rPr>
      <w:rFonts w:ascii="Courier New" w:hAnsi="Courier New"/>
    </w:rPr>
  </w:style>
  <w:style w:type="character" w:customStyle="1" w:styleId="WW8Num203z2">
    <w:name w:val="WW8Num203z2"/>
    <w:rsid w:val="00ED34FA"/>
    <w:rPr>
      <w:rFonts w:ascii="Wingdings" w:hAnsi="Wingdings"/>
    </w:rPr>
  </w:style>
  <w:style w:type="character" w:customStyle="1" w:styleId="WW8Num203z3">
    <w:name w:val="WW8Num203z3"/>
    <w:rsid w:val="00ED34FA"/>
    <w:rPr>
      <w:rFonts w:ascii="Symbol" w:hAnsi="Symbol"/>
    </w:rPr>
  </w:style>
  <w:style w:type="character" w:customStyle="1" w:styleId="WW8Num204z1">
    <w:name w:val="WW8Num204z1"/>
    <w:rsid w:val="00ED34FA"/>
    <w:rPr>
      <w:b/>
    </w:rPr>
  </w:style>
  <w:style w:type="character" w:customStyle="1" w:styleId="WW8Num206z0">
    <w:name w:val="WW8Num206z0"/>
    <w:rsid w:val="00ED34FA"/>
    <w:rPr>
      <w:rFonts w:ascii="Symbol" w:eastAsia="Times New Roman" w:hAnsi="Symbol"/>
    </w:rPr>
  </w:style>
  <w:style w:type="character" w:customStyle="1" w:styleId="WW8Num206z1">
    <w:name w:val="WW8Num206z1"/>
    <w:rsid w:val="00ED34FA"/>
    <w:rPr>
      <w:rFonts w:ascii="Courier New" w:hAnsi="Courier New"/>
    </w:rPr>
  </w:style>
  <w:style w:type="character" w:customStyle="1" w:styleId="WW8Num206z2">
    <w:name w:val="WW8Num206z2"/>
    <w:rsid w:val="00ED34FA"/>
    <w:rPr>
      <w:rFonts w:ascii="Wingdings" w:hAnsi="Wingdings"/>
    </w:rPr>
  </w:style>
  <w:style w:type="character" w:customStyle="1" w:styleId="WW8Num206z3">
    <w:name w:val="WW8Num206z3"/>
    <w:rsid w:val="00ED34FA"/>
    <w:rPr>
      <w:rFonts w:ascii="Symbol" w:hAnsi="Symbol"/>
    </w:rPr>
  </w:style>
  <w:style w:type="character" w:customStyle="1" w:styleId="WW8Num207z0">
    <w:name w:val="WW8Num207z0"/>
    <w:rsid w:val="00ED34FA"/>
    <w:rPr>
      <w:rFonts w:ascii="Symbol" w:hAnsi="Symbol"/>
      <w:sz w:val="20"/>
    </w:rPr>
  </w:style>
  <w:style w:type="character" w:customStyle="1" w:styleId="WW8Num213z0">
    <w:name w:val="WW8Num213z0"/>
    <w:rsid w:val="00ED34FA"/>
    <w:rPr>
      <w:rFonts w:ascii="Symbol" w:hAnsi="Symbol"/>
      <w:sz w:val="20"/>
    </w:rPr>
  </w:style>
  <w:style w:type="character" w:customStyle="1" w:styleId="WW8Num214z0">
    <w:name w:val="WW8Num214z0"/>
    <w:rsid w:val="00ED34FA"/>
    <w:rPr>
      <w:rFonts w:ascii="Symbol" w:hAnsi="Symbol"/>
    </w:rPr>
  </w:style>
  <w:style w:type="character" w:customStyle="1" w:styleId="WW8Num214z1">
    <w:name w:val="WW8Num214z1"/>
    <w:rsid w:val="00ED34FA"/>
    <w:rPr>
      <w:rFonts w:ascii="Courier New" w:hAnsi="Courier New"/>
    </w:rPr>
  </w:style>
  <w:style w:type="character" w:customStyle="1" w:styleId="WW8Num220z0">
    <w:name w:val="WW8Num220z0"/>
    <w:rsid w:val="00ED34FA"/>
    <w:rPr>
      <w:u w:val="single"/>
    </w:rPr>
  </w:style>
  <w:style w:type="character" w:customStyle="1" w:styleId="WW8Num228z0">
    <w:name w:val="WW8Num228z0"/>
    <w:rsid w:val="00ED34FA"/>
    <w:rPr>
      <w:rFonts w:ascii="Symbol" w:hAnsi="Symbol"/>
      <w:sz w:val="20"/>
    </w:rPr>
  </w:style>
  <w:style w:type="character" w:customStyle="1" w:styleId="WW8Num228z1">
    <w:name w:val="WW8Num228z1"/>
    <w:rsid w:val="00ED34FA"/>
    <w:rPr>
      <w:rFonts w:ascii="Courier New" w:hAnsi="Courier New"/>
      <w:sz w:val="20"/>
    </w:rPr>
  </w:style>
  <w:style w:type="character" w:customStyle="1" w:styleId="WW8Num228z2">
    <w:name w:val="WW8Num228z2"/>
    <w:rsid w:val="00ED34FA"/>
    <w:rPr>
      <w:rFonts w:ascii="Wingdings" w:hAnsi="Wingdings"/>
      <w:sz w:val="20"/>
    </w:rPr>
  </w:style>
  <w:style w:type="character" w:customStyle="1" w:styleId="WW8Num236z0">
    <w:name w:val="WW8Num236z0"/>
    <w:rsid w:val="00ED34FA"/>
    <w:rPr>
      <w:rFonts w:ascii="Symbol" w:eastAsia="Times New Roman" w:hAnsi="Symbol"/>
    </w:rPr>
  </w:style>
  <w:style w:type="character" w:customStyle="1" w:styleId="WW8Num236z1">
    <w:name w:val="WW8Num236z1"/>
    <w:rsid w:val="00ED34FA"/>
    <w:rPr>
      <w:rFonts w:ascii="Courier New" w:hAnsi="Courier New"/>
    </w:rPr>
  </w:style>
  <w:style w:type="character" w:customStyle="1" w:styleId="WW8Num236z2">
    <w:name w:val="WW8Num236z2"/>
    <w:rsid w:val="00ED34FA"/>
    <w:rPr>
      <w:rFonts w:ascii="Wingdings" w:hAnsi="Wingdings"/>
    </w:rPr>
  </w:style>
  <w:style w:type="character" w:customStyle="1" w:styleId="WW8Num236z3">
    <w:name w:val="WW8Num236z3"/>
    <w:rsid w:val="00ED34FA"/>
    <w:rPr>
      <w:rFonts w:ascii="Symbol" w:hAnsi="Symbol"/>
    </w:rPr>
  </w:style>
  <w:style w:type="character" w:customStyle="1" w:styleId="WW8Num239z0">
    <w:name w:val="WW8Num239z0"/>
    <w:rsid w:val="00ED34FA"/>
    <w:rPr>
      <w:rFonts w:ascii="Times New Roman" w:eastAsia="Times New Roman" w:hAnsi="Times New Roman" w:cs="Times New Roman"/>
    </w:rPr>
  </w:style>
  <w:style w:type="character" w:customStyle="1" w:styleId="WW8Num239z1">
    <w:name w:val="WW8Num239z1"/>
    <w:rsid w:val="00ED34FA"/>
    <w:rPr>
      <w:rFonts w:ascii="Courier New" w:hAnsi="Courier New"/>
    </w:rPr>
  </w:style>
  <w:style w:type="character" w:customStyle="1" w:styleId="WW8Num239z2">
    <w:name w:val="WW8Num239z2"/>
    <w:rsid w:val="00ED34FA"/>
    <w:rPr>
      <w:rFonts w:ascii="Wingdings" w:hAnsi="Wingdings"/>
    </w:rPr>
  </w:style>
  <w:style w:type="character" w:customStyle="1" w:styleId="WW8Num239z3">
    <w:name w:val="WW8Num239z3"/>
    <w:rsid w:val="00ED34FA"/>
    <w:rPr>
      <w:rFonts w:ascii="Symbol" w:hAnsi="Symbol"/>
    </w:rPr>
  </w:style>
  <w:style w:type="character" w:customStyle="1" w:styleId="NumberingSymbols">
    <w:name w:val="Numbering Symbols"/>
    <w:rsid w:val="00ED34FA"/>
    <w:rPr>
      <w:rFonts w:ascii="Garamond" w:hAnsi="Garamond"/>
    </w:rPr>
  </w:style>
  <w:style w:type="character" w:customStyle="1" w:styleId="Bullets">
    <w:name w:val="Bullets"/>
    <w:rsid w:val="00ED34FA"/>
    <w:rPr>
      <w:rFonts w:ascii="StarSymbol" w:eastAsia="StarSymbol" w:hAnsi="StarSymbol" w:cs="StarSymbol"/>
      <w:sz w:val="18"/>
      <w:szCs w:val="18"/>
    </w:rPr>
  </w:style>
  <w:style w:type="paragraph" w:customStyle="1" w:styleId="NoteLevel1">
    <w:name w:val="Note Level 1"/>
    <w:basedOn w:val="Normal"/>
    <w:uiPriority w:val="99"/>
    <w:qFormat/>
    <w:rsid w:val="00ED34FA"/>
    <w:pPr>
      <w:keepNext/>
      <w:tabs>
        <w:tab w:val="left" w:pos="0"/>
      </w:tabs>
      <w:suppressAutoHyphens/>
    </w:pPr>
    <w:rPr>
      <w:rFonts w:ascii="Verdana" w:eastAsia="MS Gothic" w:hAnsi="Verdana"/>
      <w:szCs w:val="26"/>
      <w:lang w:eastAsia="ar-SA"/>
    </w:rPr>
  </w:style>
  <w:style w:type="paragraph" w:customStyle="1" w:styleId="NoteLevel3">
    <w:name w:val="Note Level 3"/>
    <w:basedOn w:val="Normal"/>
    <w:uiPriority w:val="99"/>
    <w:qFormat/>
    <w:rsid w:val="00ED34FA"/>
    <w:pPr>
      <w:keepNext/>
      <w:tabs>
        <w:tab w:val="left" w:pos="1440"/>
      </w:tabs>
      <w:suppressAutoHyphens/>
      <w:ind w:left="1800" w:hanging="360"/>
    </w:pPr>
    <w:rPr>
      <w:rFonts w:ascii="Verdana" w:eastAsia="MS Gothic" w:hAnsi="Verdana"/>
      <w:szCs w:val="26"/>
      <w:lang w:eastAsia="ar-SA"/>
    </w:rPr>
  </w:style>
  <w:style w:type="paragraph" w:customStyle="1" w:styleId="NoteLevel4">
    <w:name w:val="Note Level 4"/>
    <w:basedOn w:val="Normal"/>
    <w:uiPriority w:val="99"/>
    <w:qFormat/>
    <w:rsid w:val="00ED34FA"/>
    <w:pPr>
      <w:keepNext/>
      <w:tabs>
        <w:tab w:val="left" w:pos="2160"/>
      </w:tabs>
      <w:suppressAutoHyphens/>
      <w:ind w:left="2520" w:hanging="360"/>
    </w:pPr>
    <w:rPr>
      <w:rFonts w:ascii="Verdana" w:eastAsia="MS Gothic" w:hAnsi="Verdana"/>
      <w:szCs w:val="26"/>
      <w:lang w:eastAsia="ar-SA"/>
    </w:rPr>
  </w:style>
  <w:style w:type="paragraph" w:customStyle="1" w:styleId="NoteLevel5">
    <w:name w:val="Note Level 5"/>
    <w:basedOn w:val="Normal"/>
    <w:uiPriority w:val="99"/>
    <w:qFormat/>
    <w:rsid w:val="00ED34FA"/>
    <w:pPr>
      <w:keepNext/>
      <w:tabs>
        <w:tab w:val="left" w:pos="2880"/>
      </w:tabs>
      <w:suppressAutoHyphens/>
      <w:ind w:left="3240" w:hanging="360"/>
    </w:pPr>
    <w:rPr>
      <w:rFonts w:ascii="Verdana" w:eastAsia="MS Gothic" w:hAnsi="Verdana"/>
      <w:szCs w:val="26"/>
      <w:lang w:eastAsia="ar-SA"/>
    </w:rPr>
  </w:style>
  <w:style w:type="paragraph" w:customStyle="1" w:styleId="NoteLevel6">
    <w:name w:val="Note Level 6"/>
    <w:basedOn w:val="Normal"/>
    <w:uiPriority w:val="99"/>
    <w:qFormat/>
    <w:rsid w:val="00ED34FA"/>
    <w:pPr>
      <w:keepNext/>
      <w:tabs>
        <w:tab w:val="left" w:pos="3600"/>
      </w:tabs>
      <w:suppressAutoHyphens/>
      <w:ind w:left="3960" w:hanging="360"/>
    </w:pPr>
    <w:rPr>
      <w:rFonts w:ascii="Verdana" w:eastAsia="MS Gothic" w:hAnsi="Verdana"/>
      <w:szCs w:val="26"/>
      <w:lang w:eastAsia="ar-SA"/>
    </w:rPr>
  </w:style>
  <w:style w:type="paragraph" w:customStyle="1" w:styleId="NoteLevel7">
    <w:name w:val="Note Level 7"/>
    <w:basedOn w:val="Normal"/>
    <w:uiPriority w:val="99"/>
    <w:qFormat/>
    <w:rsid w:val="00ED34FA"/>
    <w:pPr>
      <w:keepNext/>
      <w:tabs>
        <w:tab w:val="left" w:pos="4320"/>
      </w:tabs>
      <w:suppressAutoHyphens/>
      <w:ind w:left="4680" w:hanging="360"/>
    </w:pPr>
    <w:rPr>
      <w:rFonts w:ascii="Verdana" w:eastAsia="MS Gothic" w:hAnsi="Verdana"/>
      <w:szCs w:val="26"/>
      <w:lang w:eastAsia="ar-SA"/>
    </w:rPr>
  </w:style>
  <w:style w:type="paragraph" w:customStyle="1" w:styleId="NoteLevel8">
    <w:name w:val="Note Level 8"/>
    <w:basedOn w:val="Normal"/>
    <w:uiPriority w:val="99"/>
    <w:qFormat/>
    <w:rsid w:val="00ED34FA"/>
    <w:pPr>
      <w:keepNext/>
      <w:tabs>
        <w:tab w:val="left" w:pos="5040"/>
      </w:tabs>
      <w:suppressAutoHyphens/>
      <w:ind w:left="5400" w:hanging="360"/>
    </w:pPr>
    <w:rPr>
      <w:rFonts w:ascii="Verdana" w:eastAsia="MS Gothic" w:hAnsi="Verdana"/>
      <w:szCs w:val="26"/>
      <w:lang w:eastAsia="ar-SA"/>
    </w:rPr>
  </w:style>
  <w:style w:type="paragraph" w:customStyle="1" w:styleId="NoteLevel9">
    <w:name w:val="Note Level 9"/>
    <w:basedOn w:val="Normal"/>
    <w:uiPriority w:val="99"/>
    <w:qFormat/>
    <w:rsid w:val="00ED34FA"/>
    <w:pPr>
      <w:keepNext/>
      <w:tabs>
        <w:tab w:val="left" w:pos="5760"/>
      </w:tabs>
      <w:suppressAutoHyphens/>
      <w:ind w:left="6120" w:hanging="360"/>
    </w:pPr>
    <w:rPr>
      <w:rFonts w:ascii="Verdana" w:eastAsia="MS Gothic" w:hAnsi="Verdana"/>
      <w:szCs w:val="26"/>
      <w:lang w:eastAsia="ar-SA"/>
    </w:rPr>
  </w:style>
  <w:style w:type="paragraph" w:customStyle="1" w:styleId="Heading101">
    <w:name w:val="Heading 10"/>
    <w:basedOn w:val="Heading1"/>
    <w:next w:val="BodyText0"/>
    <w:uiPriority w:val="99"/>
    <w:qFormat/>
    <w:rsid w:val="00ED34FA"/>
    <w:pPr>
      <w:shd w:val="clear" w:color="auto" w:fill="000000" w:themeFill="text1"/>
      <w:suppressAutoHyphens/>
      <w:spacing w:before="0" w:after="120"/>
      <w:contextualSpacing/>
      <w:jc w:val="left"/>
      <w:outlineLvl w:val="9"/>
    </w:pPr>
    <w:rPr>
      <w:rFonts w:eastAsia="Lucida Sans Unicode" w:cs="Tahoma"/>
      <w:caps/>
      <w:color w:val="FFFFFF" w:themeColor="background1"/>
      <w:sz w:val="21"/>
      <w:szCs w:val="21"/>
      <w:lang w:bidi="en-US"/>
    </w:rPr>
  </w:style>
  <w:style w:type="paragraph" w:customStyle="1" w:styleId="Quotations">
    <w:name w:val="Quotations"/>
    <w:basedOn w:val="Normal"/>
    <w:uiPriority w:val="99"/>
    <w:qFormat/>
    <w:rsid w:val="00ED34FA"/>
    <w:pPr>
      <w:suppressAutoHyphens/>
      <w:spacing w:after="283"/>
      <w:ind w:left="567" w:right="567"/>
    </w:pPr>
    <w:rPr>
      <w:rFonts w:ascii="Garamond" w:hAnsi="Garamond"/>
      <w:lang w:bidi="en-US"/>
    </w:rPr>
  </w:style>
  <w:style w:type="paragraph" w:customStyle="1" w:styleId="HorizontalLine">
    <w:name w:val="Horizontal Line"/>
    <w:basedOn w:val="Normal"/>
    <w:next w:val="BodyText0"/>
    <w:uiPriority w:val="99"/>
    <w:qFormat/>
    <w:rsid w:val="00ED34FA"/>
    <w:pPr>
      <w:suppressLineNumbers/>
      <w:pBdr>
        <w:bottom w:val="double" w:sz="1" w:space="0" w:color="808080"/>
      </w:pBdr>
      <w:suppressAutoHyphens/>
      <w:spacing w:after="283"/>
    </w:pPr>
    <w:rPr>
      <w:rFonts w:ascii="Garamond" w:hAnsi="Garamond"/>
      <w:sz w:val="12"/>
      <w:szCs w:val="12"/>
      <w:lang w:bidi="en-US"/>
    </w:rPr>
  </w:style>
  <w:style w:type="paragraph" w:customStyle="1" w:styleId="TableHeading">
    <w:name w:val="Table Heading"/>
    <w:basedOn w:val="TableContents"/>
    <w:uiPriority w:val="99"/>
    <w:qFormat/>
    <w:rsid w:val="00ED34FA"/>
    <w:pPr>
      <w:tabs>
        <w:tab w:val="clear" w:pos="9450"/>
      </w:tabs>
      <w:jc w:val="center"/>
    </w:pPr>
    <w:rPr>
      <w:rFonts w:ascii="Garamond" w:eastAsia="Times New Roman" w:hAnsi="Garamond"/>
      <w:b/>
      <w:bCs/>
      <w:kern w:val="0"/>
      <w:sz w:val="22"/>
      <w:lang w:bidi="en-US"/>
    </w:rPr>
  </w:style>
  <w:style w:type="character" w:customStyle="1" w:styleId="a12">
    <w:name w:val="a1"/>
    <w:basedOn w:val="DefaultParagraphFont"/>
    <w:rsid w:val="00ED34FA"/>
    <w:rPr>
      <w:color w:val="008000"/>
    </w:rPr>
  </w:style>
  <w:style w:type="paragraph" w:customStyle="1" w:styleId="Repeatblockheading0">
    <w:name w:val="Repeat block heading"/>
    <w:basedOn w:val="Title"/>
    <w:uiPriority w:val="99"/>
    <w:qFormat/>
    <w:rsid w:val="00ED34FA"/>
    <w:pPr>
      <w:widowControl w:val="0"/>
      <w:pBdr>
        <w:bottom w:val="single" w:sz="12" w:space="1" w:color="auto"/>
      </w:pBdr>
      <w:spacing w:after="0"/>
      <w:contextualSpacing w:val="0"/>
      <w:jc w:val="center"/>
      <w:outlineLvl w:val="1"/>
    </w:pPr>
    <w:rPr>
      <w:rFonts w:ascii="Estrangelo Edessa" w:eastAsia="Times New Roman" w:hAnsi="Estrangelo Edessa" w:cs="Times New Roman"/>
      <w:sz w:val="48"/>
      <w:szCs w:val="48"/>
      <w:u w:val="none"/>
    </w:rPr>
  </w:style>
  <w:style w:type="character" w:customStyle="1" w:styleId="lqqtgroup">
    <w:name w:val="lqqtgroup"/>
    <w:basedOn w:val="DefaultParagraphFont"/>
    <w:rsid w:val="00ED34FA"/>
  </w:style>
  <w:style w:type="character" w:customStyle="1" w:styleId="quotedtooltip">
    <w:name w:val="quotedtooltip"/>
    <w:basedOn w:val="DefaultParagraphFont"/>
    <w:rsid w:val="00ED34FA"/>
  </w:style>
  <w:style w:type="character" w:customStyle="1" w:styleId="quotedtooltipbox">
    <w:name w:val="quotedtooltipbox"/>
    <w:basedOn w:val="DefaultParagraphFont"/>
    <w:rsid w:val="00ED34FA"/>
  </w:style>
  <w:style w:type="character" w:customStyle="1" w:styleId="mwlivequotes">
    <w:name w:val="mwlivequotes"/>
    <w:basedOn w:val="DefaultParagraphFont"/>
    <w:rsid w:val="00ED34FA"/>
  </w:style>
  <w:style w:type="character" w:customStyle="1" w:styleId="lastlabel">
    <w:name w:val="lastlabel"/>
    <w:basedOn w:val="DefaultParagraphFont"/>
    <w:rsid w:val="00ED34FA"/>
  </w:style>
  <w:style w:type="character" w:customStyle="1" w:styleId="lb07">
    <w:name w:val="lb07"/>
    <w:basedOn w:val="DefaultParagraphFont"/>
    <w:rsid w:val="00ED34FA"/>
  </w:style>
  <w:style w:type="character" w:customStyle="1" w:styleId="qted">
    <w:name w:val="qted"/>
    <w:basedOn w:val="DefaultParagraphFont"/>
    <w:rsid w:val="00ED34FA"/>
  </w:style>
  <w:style w:type="character" w:customStyle="1" w:styleId="t14">
    <w:name w:val="t14"/>
    <w:basedOn w:val="DefaultParagraphFont"/>
    <w:rsid w:val="00ED34FA"/>
  </w:style>
  <w:style w:type="paragraph" w:customStyle="1" w:styleId="format-body">
    <w:name w:val="format-body"/>
    <w:basedOn w:val="Normal"/>
    <w:uiPriority w:val="99"/>
    <w:qFormat/>
    <w:rsid w:val="00ED34FA"/>
    <w:pPr>
      <w:spacing w:before="100" w:beforeAutospacing="1" w:after="100" w:afterAutospacing="1"/>
    </w:pPr>
    <w:rPr>
      <w:sz w:val="24"/>
    </w:rPr>
  </w:style>
  <w:style w:type="character" w:customStyle="1" w:styleId="searchtermbold">
    <w:name w:val="searchtermbold"/>
    <w:basedOn w:val="DefaultParagraphFont"/>
    <w:rsid w:val="00ED34FA"/>
  </w:style>
  <w:style w:type="character" w:customStyle="1" w:styleId="spanstyle">
    <w:name w:val="spanstyle"/>
    <w:basedOn w:val="DefaultParagraphFont"/>
    <w:rsid w:val="00ED34FA"/>
  </w:style>
  <w:style w:type="character" w:customStyle="1" w:styleId="nfakpe">
    <w:name w:val="nfakpe"/>
    <w:basedOn w:val="DefaultParagraphFont"/>
    <w:rsid w:val="00ED34FA"/>
  </w:style>
  <w:style w:type="character" w:customStyle="1" w:styleId="DebateBlockCharChar">
    <w:name w:val="Debate Block Char Char"/>
    <w:basedOn w:val="DefaultParagraphFont"/>
    <w:rsid w:val="00ED34FA"/>
    <w:rPr>
      <w:rFonts w:cs="Arial"/>
      <w:b/>
      <w:bCs/>
      <w:kern w:val="32"/>
      <w:sz w:val="36"/>
      <w:szCs w:val="32"/>
      <w:u w:val="single"/>
    </w:rPr>
  </w:style>
  <w:style w:type="character" w:customStyle="1" w:styleId="citsource">
    <w:name w:val="citsource"/>
    <w:basedOn w:val="DefaultParagraphFont"/>
    <w:rsid w:val="00ED34FA"/>
  </w:style>
  <w:style w:type="character" w:customStyle="1" w:styleId="sc">
    <w:name w:val="sc"/>
    <w:basedOn w:val="DefaultParagraphFont"/>
    <w:rsid w:val="00ED34FA"/>
  </w:style>
  <w:style w:type="character" w:customStyle="1" w:styleId="atime">
    <w:name w:val="atime"/>
    <w:basedOn w:val="DefaultParagraphFont"/>
    <w:rsid w:val="00ED34FA"/>
  </w:style>
  <w:style w:type="character" w:customStyle="1" w:styleId="ReadText">
    <w:name w:val="Read Text"/>
    <w:basedOn w:val="DefaultParagraphFont"/>
    <w:rsid w:val="00ED34FA"/>
    <w:rPr>
      <w:rFonts w:ascii="Times New Roman" w:hAnsi="Times New Roman"/>
      <w:b/>
      <w:bCs/>
      <w:sz w:val="24"/>
      <w:u w:val="single"/>
    </w:rPr>
  </w:style>
  <w:style w:type="paragraph" w:customStyle="1" w:styleId="unread">
    <w:name w:val="unread"/>
    <w:basedOn w:val="Normal"/>
    <w:uiPriority w:val="99"/>
    <w:qFormat/>
    <w:rsid w:val="00ED34FA"/>
  </w:style>
  <w:style w:type="character" w:customStyle="1" w:styleId="unreadChar">
    <w:name w:val="unread Char"/>
    <w:basedOn w:val="DefaultParagraphFont"/>
    <w:rsid w:val="00ED34FA"/>
    <w:rPr>
      <w:szCs w:val="24"/>
      <w:lang w:val="en-US" w:eastAsia="en-US" w:bidi="ar-SA"/>
    </w:rPr>
  </w:style>
  <w:style w:type="paragraph" w:customStyle="1" w:styleId="cardunderlined0">
    <w:name w:val="card underlined"/>
    <w:basedOn w:val="Normal"/>
    <w:uiPriority w:val="99"/>
    <w:qFormat/>
    <w:rsid w:val="00ED34FA"/>
    <w:rPr>
      <w:u w:val="single"/>
    </w:rPr>
  </w:style>
  <w:style w:type="character" w:customStyle="1" w:styleId="Internetlink1">
    <w:name w:val="Internet link1"/>
    <w:rsid w:val="00ED34FA"/>
    <w:rPr>
      <w:color w:val="000080"/>
      <w:u w:val="single"/>
    </w:rPr>
  </w:style>
  <w:style w:type="character" w:customStyle="1" w:styleId="underliningChar3">
    <w:name w:val="underlining Char"/>
    <w:basedOn w:val="DefaultParagraphFont"/>
    <w:rsid w:val="00ED34FA"/>
    <w:rPr>
      <w:b/>
      <w:szCs w:val="24"/>
      <w:u w:val="single"/>
      <w:lang w:val="en-US" w:eastAsia="en-US" w:bidi="ar-SA"/>
    </w:rPr>
  </w:style>
  <w:style w:type="character" w:customStyle="1" w:styleId="notreadChar">
    <w:name w:val="not read Char"/>
    <w:basedOn w:val="DefaultParagraphFont"/>
    <w:rsid w:val="00ED34FA"/>
    <w:rPr>
      <w:sz w:val="18"/>
      <w:szCs w:val="24"/>
      <w:lang w:val="en-US" w:eastAsia="en-US" w:bidi="ar-SA"/>
    </w:rPr>
  </w:style>
  <w:style w:type="character" w:customStyle="1" w:styleId="journalname">
    <w:name w:val="journalname"/>
    <w:basedOn w:val="DefaultParagraphFont"/>
    <w:rsid w:val="00ED34FA"/>
  </w:style>
  <w:style w:type="character" w:customStyle="1" w:styleId="insideheadline">
    <w:name w:val="insideheadline"/>
    <w:basedOn w:val="DefaultParagraphFont"/>
    <w:rsid w:val="00ED34FA"/>
  </w:style>
  <w:style w:type="character" w:customStyle="1" w:styleId="mwlivequotesupdelayed">
    <w:name w:val="mwlivequotes up delayed"/>
    <w:basedOn w:val="DefaultParagraphFont"/>
    <w:rsid w:val="00ED34FA"/>
  </w:style>
  <w:style w:type="character" w:customStyle="1" w:styleId="mwlivequotesdowndelayed">
    <w:name w:val="mwlivequotes down delayed"/>
    <w:basedOn w:val="DefaultParagraphFont"/>
    <w:rsid w:val="00ED34FA"/>
  </w:style>
  <w:style w:type="character" w:customStyle="1" w:styleId="shirttail">
    <w:name w:val="shirttail"/>
    <w:basedOn w:val="DefaultParagraphFont"/>
    <w:rsid w:val="00ED34FA"/>
  </w:style>
  <w:style w:type="character" w:customStyle="1" w:styleId="CardTextCharCharChar">
    <w:name w:val="Card Text Char Char Char"/>
    <w:basedOn w:val="DefaultParagraphFont"/>
    <w:rsid w:val="00ED34FA"/>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ED34FA"/>
    <w:rPr>
      <w:rFonts w:ascii="Arial Narrow" w:hAnsi="Arial Narrow"/>
      <w:sz w:val="18"/>
      <w:u w:val="single"/>
    </w:rPr>
  </w:style>
  <w:style w:type="character" w:customStyle="1" w:styleId="UnderlineStyleCharCharChar">
    <w:name w:val="Underline Style Char Char Char"/>
    <w:basedOn w:val="DefaultParagraphFont"/>
    <w:rsid w:val="00ED34FA"/>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ED34FA"/>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uiPriority w:val="99"/>
    <w:qFormat/>
    <w:rsid w:val="00ED34FA"/>
    <w:pPr>
      <w:spacing w:after="200" w:line="276" w:lineRule="auto"/>
    </w:pPr>
    <w:rPr>
      <w:rFonts w:ascii="Arial" w:hAnsi="Arial" w:cs="AKDPE C+ Utopia"/>
      <w:color w:val="auto"/>
      <w:sz w:val="16"/>
    </w:rPr>
  </w:style>
  <w:style w:type="character" w:customStyle="1" w:styleId="backcontent">
    <w:name w:val="backcontent"/>
    <w:basedOn w:val="DefaultParagraphFont"/>
    <w:rsid w:val="00ED34FA"/>
  </w:style>
  <w:style w:type="character" w:customStyle="1" w:styleId="articlesheader1">
    <w:name w:val="articles_header1"/>
    <w:basedOn w:val="DefaultParagraphFont"/>
    <w:rsid w:val="00ED34FA"/>
    <w:rPr>
      <w:rFonts w:ascii="Arial" w:hAnsi="Arial" w:cs="Arial" w:hint="default"/>
      <w:b/>
      <w:bCs/>
      <w:color w:val="990000"/>
      <w:sz w:val="26"/>
      <w:szCs w:val="26"/>
    </w:rPr>
  </w:style>
  <w:style w:type="character" w:customStyle="1" w:styleId="bodytitle1">
    <w:name w:val="bodytitle1"/>
    <w:basedOn w:val="DefaultParagraphFont"/>
    <w:rsid w:val="00ED34FA"/>
    <w:rPr>
      <w:rFonts w:ascii="Arial" w:hAnsi="Arial" w:cs="Arial" w:hint="default"/>
      <w:b/>
      <w:bCs/>
      <w:smallCaps w:val="0"/>
      <w:color w:val="000000"/>
      <w:sz w:val="28"/>
      <w:szCs w:val="28"/>
    </w:rPr>
  </w:style>
  <w:style w:type="character" w:customStyle="1" w:styleId="dquo">
    <w:name w:val="dquo"/>
    <w:basedOn w:val="DefaultParagraphFont"/>
    <w:rsid w:val="00ED34FA"/>
  </w:style>
  <w:style w:type="character" w:customStyle="1" w:styleId="caps2">
    <w:name w:val="caps2"/>
    <w:basedOn w:val="DefaultParagraphFont"/>
    <w:rsid w:val="00ED34FA"/>
    <w:rPr>
      <w:sz w:val="23"/>
      <w:szCs w:val="23"/>
    </w:rPr>
  </w:style>
  <w:style w:type="paragraph" w:customStyle="1" w:styleId="style109">
    <w:name w:val="style109"/>
    <w:basedOn w:val="Normal"/>
    <w:uiPriority w:val="99"/>
    <w:qFormat/>
    <w:rsid w:val="00ED34FA"/>
    <w:pPr>
      <w:spacing w:before="100" w:beforeAutospacing="1" w:after="100" w:afterAutospacing="1"/>
    </w:pPr>
    <w:rPr>
      <w:sz w:val="24"/>
    </w:rPr>
  </w:style>
  <w:style w:type="paragraph" w:customStyle="1" w:styleId="style1100">
    <w:name w:val="style110"/>
    <w:basedOn w:val="Normal"/>
    <w:uiPriority w:val="99"/>
    <w:qFormat/>
    <w:rsid w:val="00ED34FA"/>
    <w:pPr>
      <w:spacing w:before="100" w:beforeAutospacing="1" w:after="100" w:afterAutospacing="1"/>
    </w:pPr>
    <w:rPr>
      <w:sz w:val="24"/>
    </w:rPr>
  </w:style>
  <w:style w:type="paragraph" w:customStyle="1" w:styleId="captionpaddingstyle114">
    <w:name w:val="captionpadding style114"/>
    <w:basedOn w:val="Normal"/>
    <w:uiPriority w:val="99"/>
    <w:qFormat/>
    <w:rsid w:val="00ED34FA"/>
    <w:pPr>
      <w:spacing w:before="100" w:beforeAutospacing="1" w:after="100" w:afterAutospacing="1"/>
    </w:pPr>
    <w:rPr>
      <w:sz w:val="24"/>
    </w:rPr>
  </w:style>
  <w:style w:type="character" w:customStyle="1" w:styleId="captionpaddingstyle1141">
    <w:name w:val="captionpadding style1141"/>
    <w:basedOn w:val="DefaultParagraphFont"/>
    <w:rsid w:val="00ED34FA"/>
  </w:style>
  <w:style w:type="character" w:customStyle="1" w:styleId="style114style118">
    <w:name w:val="style114 style118"/>
    <w:basedOn w:val="DefaultParagraphFont"/>
    <w:rsid w:val="00ED34FA"/>
  </w:style>
  <w:style w:type="paragraph" w:customStyle="1" w:styleId="mainstorybody">
    <w:name w:val="mainstorybody"/>
    <w:basedOn w:val="Normal"/>
    <w:uiPriority w:val="99"/>
    <w:qFormat/>
    <w:rsid w:val="00ED34FA"/>
    <w:pPr>
      <w:spacing w:before="100" w:beforeAutospacing="1" w:after="100" w:afterAutospacing="1"/>
    </w:pPr>
    <w:rPr>
      <w:sz w:val="24"/>
    </w:rPr>
  </w:style>
  <w:style w:type="character" w:customStyle="1" w:styleId="hint">
    <w:name w:val="hint"/>
    <w:basedOn w:val="DefaultParagraphFont"/>
    <w:rsid w:val="00ED34FA"/>
  </w:style>
  <w:style w:type="character" w:customStyle="1" w:styleId="flw">
    <w:name w:val="flw"/>
    <w:basedOn w:val="DefaultParagraphFont"/>
    <w:rsid w:val="00ED34FA"/>
  </w:style>
  <w:style w:type="character" w:customStyle="1" w:styleId="hw">
    <w:name w:val="hw"/>
    <w:basedOn w:val="DefaultParagraphFont"/>
    <w:rsid w:val="00ED34FA"/>
  </w:style>
  <w:style w:type="paragraph" w:customStyle="1" w:styleId="ga">
    <w:name w:val="ga"/>
    <w:basedOn w:val="Normal"/>
    <w:uiPriority w:val="99"/>
    <w:qFormat/>
    <w:rsid w:val="00ED34FA"/>
    <w:rPr>
      <w:rFonts w:ascii="Times" w:hAnsi="Times"/>
      <w:color w:val="231F20"/>
      <w:sz w:val="18"/>
      <w:szCs w:val="18"/>
    </w:rPr>
  </w:style>
  <w:style w:type="character" w:customStyle="1" w:styleId="StyleArialNarrowBoldThickunderline">
    <w:name w:val="Style Arial Narrow Bold Thick underline"/>
    <w:basedOn w:val="DefaultParagraphFont"/>
    <w:rsid w:val="00ED34FA"/>
    <w:rPr>
      <w:rFonts w:ascii="Arial Narrow" w:hAnsi="Arial Narrow"/>
      <w:b/>
      <w:bCs/>
      <w:u w:val="thick"/>
    </w:rPr>
  </w:style>
  <w:style w:type="paragraph" w:customStyle="1" w:styleId="tag11">
    <w:name w:val="tag1"/>
    <w:basedOn w:val="Heading2"/>
    <w:uiPriority w:val="99"/>
    <w:qFormat/>
    <w:rsid w:val="00ED34FA"/>
    <w:pPr>
      <w:shd w:val="clear" w:color="auto" w:fill="C00000"/>
      <w:spacing w:before="0"/>
      <w:outlineLvl w:val="9"/>
    </w:pPr>
    <w:rPr>
      <w:rFonts w:eastAsia="Calibri" w:cs="Times New Roman"/>
      <w:bCs w:val="0"/>
      <w:color w:val="FFFF00"/>
      <w:sz w:val="24"/>
      <w:szCs w:val="20"/>
    </w:rPr>
  </w:style>
  <w:style w:type="paragraph" w:customStyle="1" w:styleId="tagcite3">
    <w:name w:val="tagcite"/>
    <w:basedOn w:val="TagCite"/>
    <w:uiPriority w:val="99"/>
    <w:qFormat/>
    <w:rsid w:val="00ED34FA"/>
    <w:rPr>
      <w:rFonts w:cs="Arial"/>
      <w:bCs/>
      <w:szCs w:val="22"/>
    </w:rPr>
  </w:style>
  <w:style w:type="character" w:customStyle="1" w:styleId="tag1Char">
    <w:name w:val="tag1 Char"/>
    <w:basedOn w:val="DefaultParagraphFont"/>
    <w:rsid w:val="00ED34FA"/>
    <w:rPr>
      <w:b/>
      <w:sz w:val="24"/>
    </w:rPr>
  </w:style>
  <w:style w:type="paragraph" w:customStyle="1" w:styleId="SmallFontCharCharChar">
    <w:name w:val="Small Font Char Char Char"/>
    <w:basedOn w:val="Normal"/>
    <w:uiPriority w:val="99"/>
    <w:qFormat/>
    <w:rsid w:val="00ED34FA"/>
    <w:rPr>
      <w:sz w:val="12"/>
    </w:rPr>
  </w:style>
  <w:style w:type="character" w:customStyle="1" w:styleId="SmallFontCharCharCharChar">
    <w:name w:val="Small Font Char Char Char Char"/>
    <w:basedOn w:val="DefaultParagraphFont"/>
    <w:rsid w:val="00ED34FA"/>
    <w:rPr>
      <w:rFonts w:ascii="Arial" w:hAnsi="Arial"/>
      <w:sz w:val="12"/>
      <w:szCs w:val="24"/>
    </w:rPr>
  </w:style>
  <w:style w:type="character" w:customStyle="1" w:styleId="TagCiteChar4">
    <w:name w:val="TagCite Char"/>
    <w:basedOn w:val="DefaultParagraphFont"/>
    <w:rsid w:val="00ED34FA"/>
    <w:rPr>
      <w:rFonts w:ascii="Garamond" w:hAnsi="Garamond"/>
      <w:b/>
      <w:sz w:val="24"/>
      <w:szCs w:val="24"/>
    </w:rPr>
  </w:style>
  <w:style w:type="character" w:customStyle="1" w:styleId="subtitlesarticles1">
    <w:name w:val="subtitles_articles1"/>
    <w:basedOn w:val="DefaultParagraphFont"/>
    <w:rsid w:val="00ED34FA"/>
    <w:rPr>
      <w:rFonts w:ascii="Verdana" w:hAnsi="Verdana" w:cs="Times New Roman"/>
      <w:b/>
      <w:bCs/>
      <w:color w:val="000000"/>
      <w:sz w:val="20"/>
      <w:szCs w:val="20"/>
    </w:rPr>
  </w:style>
  <w:style w:type="character" w:customStyle="1" w:styleId="StyleArial12ptBlack">
    <w:name w:val="Style Arial 12 pt Black"/>
    <w:basedOn w:val="DefaultParagraphFont"/>
    <w:rsid w:val="00ED34FA"/>
    <w:rPr>
      <w:rFonts w:ascii="Garamond" w:hAnsi="Garamond"/>
      <w:color w:val="000000"/>
      <w:sz w:val="20"/>
      <w:u w:val="single"/>
    </w:rPr>
  </w:style>
  <w:style w:type="character" w:customStyle="1" w:styleId="StyleArialBlack">
    <w:name w:val="Style Arial Black"/>
    <w:basedOn w:val="DefaultParagraphFont"/>
    <w:rsid w:val="00ED34FA"/>
    <w:rPr>
      <w:rFonts w:ascii="Garamond" w:hAnsi="Garamond"/>
      <w:color w:val="000000"/>
      <w:sz w:val="14"/>
    </w:rPr>
  </w:style>
  <w:style w:type="character" w:customStyle="1" w:styleId="3TagCite">
    <w:name w:val="3 Tag/Cite"/>
    <w:basedOn w:val="DefaultParagraphFont"/>
    <w:rsid w:val="00ED34FA"/>
    <w:rPr>
      <w:rFonts w:ascii="Times New Roman" w:hAnsi="Times New Roman"/>
      <w:b/>
      <w:color w:val="FF0000"/>
      <w:sz w:val="22"/>
    </w:rPr>
  </w:style>
  <w:style w:type="character" w:customStyle="1" w:styleId="mediatype">
    <w:name w:val="mediatype"/>
    <w:basedOn w:val="DefaultParagraphFont"/>
    <w:rsid w:val="00ED34FA"/>
  </w:style>
  <w:style w:type="character" w:customStyle="1" w:styleId="detailtitle">
    <w:name w:val="detailtitle"/>
    <w:basedOn w:val="DefaultParagraphFont"/>
    <w:rsid w:val="00ED34FA"/>
  </w:style>
  <w:style w:type="paragraph" w:customStyle="1" w:styleId="pf-mini-bio">
    <w:name w:val="pf-mini-bio"/>
    <w:basedOn w:val="Normal"/>
    <w:uiPriority w:val="99"/>
    <w:qFormat/>
    <w:rsid w:val="00ED34FA"/>
    <w:pPr>
      <w:spacing w:before="100" w:beforeAutospacing="1" w:after="100" w:afterAutospacing="1"/>
    </w:pPr>
    <w:rPr>
      <w:rFonts w:ascii="Times New Roman" w:eastAsia="Times New Roman" w:hAnsi="Times New Roman" w:cs="Times New Roman"/>
      <w:sz w:val="24"/>
    </w:rPr>
  </w:style>
  <w:style w:type="character" w:customStyle="1" w:styleId="Underline5">
    <w:name w:val="Underline!!"/>
    <w:basedOn w:val="DefaultParagraphFont"/>
    <w:uiPriority w:val="1"/>
    <w:qFormat/>
    <w:rsid w:val="00ED34FA"/>
    <w:rPr>
      <w:b w:val="0"/>
      <w:bCs/>
      <w:sz w:val="20"/>
      <w:u w:val="single"/>
    </w:rPr>
  </w:style>
  <w:style w:type="paragraph" w:customStyle="1" w:styleId="Stylecard11ptBoldUnderline">
    <w:name w:val="Style card + 11 pt Bold Underline"/>
    <w:basedOn w:val="Normal"/>
    <w:link w:val="Stylecard11ptBoldUnderlineChar"/>
    <w:qFormat/>
    <w:rsid w:val="00ED34FA"/>
    <w:pPr>
      <w:ind w:left="288" w:right="288"/>
    </w:pPr>
    <w:rPr>
      <w:rFonts w:eastAsia="SimSun"/>
      <w:b/>
      <w:bCs/>
      <w:sz w:val="24"/>
      <w:u w:val="single"/>
      <w:lang w:eastAsia="zh-CN"/>
    </w:rPr>
  </w:style>
  <w:style w:type="character" w:customStyle="1" w:styleId="Stylecard11ptBoldUnderlineChar">
    <w:name w:val="Style card + 11 pt Bold Underline Char"/>
    <w:basedOn w:val="cardChar"/>
    <w:link w:val="Stylecard11ptBoldUnderline"/>
    <w:rsid w:val="00ED34FA"/>
    <w:rPr>
      <w:rFonts w:ascii="Calibri" w:eastAsia="SimSun" w:hAnsi="Calibri" w:cs="Calibri"/>
      <w:b/>
      <w:bCs/>
      <w:sz w:val="24"/>
      <w:u w:val="single"/>
      <w:lang w:eastAsia="zh-CN"/>
    </w:rPr>
  </w:style>
  <w:style w:type="paragraph" w:customStyle="1" w:styleId="ReduceText">
    <w:name w:val="Reduce Text"/>
    <w:basedOn w:val="Normal"/>
    <w:autoRedefine/>
    <w:uiPriority w:val="99"/>
    <w:qFormat/>
    <w:rsid w:val="00ED34FA"/>
    <w:pPr>
      <w:ind w:left="1440" w:right="720"/>
    </w:pPr>
    <w:rPr>
      <w:rFonts w:ascii="Times New Roman" w:eastAsia="SimSun" w:hAnsi="Times New Roman"/>
      <w:sz w:val="10"/>
    </w:rPr>
  </w:style>
  <w:style w:type="paragraph" w:customStyle="1" w:styleId="Shrink6">
    <w:name w:val="Shrink 6"/>
    <w:basedOn w:val="Normal"/>
    <w:qFormat/>
    <w:rsid w:val="00ED34FA"/>
    <w:rPr>
      <w:rFonts w:ascii="Times New Roman" w:hAnsi="Times New Roman" w:cstheme="minorBidi"/>
      <w:sz w:val="12"/>
    </w:rPr>
  </w:style>
  <w:style w:type="paragraph" w:customStyle="1" w:styleId="CardFormatCharCharCharCharCharChar">
    <w:name w:val="Card Format Char Char Char Char Char Char"/>
    <w:basedOn w:val="Normal"/>
    <w:uiPriority w:val="99"/>
    <w:qFormat/>
    <w:rsid w:val="00ED34FA"/>
    <w:pPr>
      <w:widowControl w:val="0"/>
      <w:autoSpaceDE w:val="0"/>
      <w:autoSpaceDN w:val="0"/>
      <w:adjustRightInd w:val="0"/>
    </w:pPr>
    <w:rPr>
      <w:rFonts w:eastAsia="Times New Roman"/>
      <w:color w:val="000000"/>
      <w:sz w:val="18"/>
      <w:szCs w:val="18"/>
    </w:rPr>
  </w:style>
  <w:style w:type="character" w:customStyle="1" w:styleId="BlockTitleChar">
    <w:name w:val="Block Title Char"/>
    <w:aliases w:val="Heading Char Char,CD - Header Char1,CD Header Char,Debate Block Char,Brief - Title Heading 1 Char,Heading 1 Char Char Char Char Char1,Pocket Char2,Heading Char1,Brief - Heading 1 Char1,Block Name Char1,Heading 1 Char Char Char1"/>
    <w:basedOn w:val="DefaultParagraphFont"/>
    <w:link w:val="BlockTitle"/>
    <w:rsid w:val="00ED34FA"/>
    <w:rPr>
      <w:rFonts w:ascii="Calibri" w:eastAsia="Times New Roman" w:hAnsi="Calibri" w:cs="Arial"/>
      <w:b/>
      <w:bCs/>
      <w:kern w:val="32"/>
      <w:sz w:val="32"/>
      <w:szCs w:val="32"/>
      <w:u w:val="single"/>
    </w:rPr>
  </w:style>
  <w:style w:type="character" w:customStyle="1" w:styleId="the-author">
    <w:name w:val="the-author"/>
    <w:basedOn w:val="DefaultParagraphFont"/>
    <w:rsid w:val="00ED34FA"/>
  </w:style>
  <w:style w:type="character" w:customStyle="1" w:styleId="top-publish">
    <w:name w:val="top-publish"/>
    <w:basedOn w:val="DefaultParagraphFont"/>
    <w:rsid w:val="00ED34FA"/>
  </w:style>
  <w:style w:type="character" w:customStyle="1" w:styleId="byline-italic">
    <w:name w:val="byline-italic"/>
    <w:basedOn w:val="DefaultParagraphFont"/>
    <w:rsid w:val="00ED34FA"/>
  </w:style>
  <w:style w:type="paragraph" w:customStyle="1" w:styleId="infuse">
    <w:name w:val="infuse"/>
    <w:basedOn w:val="Normal"/>
    <w:uiPriority w:val="99"/>
    <w:qFormat/>
    <w:rsid w:val="00ED34FA"/>
    <w:pPr>
      <w:spacing w:before="100" w:beforeAutospacing="1" w:after="100" w:afterAutospacing="1"/>
    </w:pPr>
    <w:rPr>
      <w:rFonts w:ascii="Times" w:hAnsi="Times"/>
      <w:szCs w:val="20"/>
    </w:rPr>
  </w:style>
  <w:style w:type="paragraph" w:customStyle="1" w:styleId="publishedon">
    <w:name w:val="published_on"/>
    <w:basedOn w:val="Normal"/>
    <w:uiPriority w:val="99"/>
    <w:qFormat/>
    <w:rsid w:val="00ED34FA"/>
    <w:pPr>
      <w:spacing w:before="100" w:beforeAutospacing="1" w:after="100" w:afterAutospacing="1"/>
    </w:pPr>
    <w:rPr>
      <w:rFonts w:ascii="Times" w:hAnsi="Times"/>
      <w:szCs w:val="20"/>
    </w:rPr>
  </w:style>
  <w:style w:type="character" w:customStyle="1" w:styleId="CardUnderlinedCharChar0">
    <w:name w:val="Card Underlined Char Char"/>
    <w:rsid w:val="00ED34FA"/>
    <w:rPr>
      <w:rFonts w:ascii="Arial Narrow" w:hAnsi="Arial Narrow"/>
      <w:sz w:val="22"/>
      <w:szCs w:val="24"/>
      <w:u w:val="single"/>
      <w:lang w:val="en-US" w:eastAsia="en-US" w:bidi="ar-SA"/>
    </w:rPr>
  </w:style>
  <w:style w:type="paragraph" w:customStyle="1" w:styleId="default0">
    <w:name w:val="default"/>
    <w:basedOn w:val="Normal"/>
    <w:uiPriority w:val="99"/>
    <w:qFormat/>
    <w:rsid w:val="00ED34FA"/>
    <w:pPr>
      <w:spacing w:before="100" w:beforeAutospacing="1" w:after="100" w:afterAutospacing="1"/>
    </w:pPr>
    <w:rPr>
      <w:rFonts w:ascii="Times New Roman" w:eastAsia="Times New Roman" w:hAnsi="Times New Roman" w:cs="Times New Roman"/>
      <w:sz w:val="24"/>
    </w:rPr>
  </w:style>
  <w:style w:type="character" w:customStyle="1" w:styleId="cite10">
    <w:name w:val="cite1"/>
    <w:aliases w:val="Heading 3 Char Char Char1,Heading 3 Char Char Char11,Char Char21,Citation Char1,cites Char Char1,Heading 3 Char1 Char1,Citation Char Char1 Char Char Char Char Char1,Underlined Text Char1,Block Writing Char1,Index Headers Char1,Char Char Char11"/>
    <w:qFormat/>
    <w:rsid w:val="00ED34FA"/>
    <w:rPr>
      <w:rFonts w:ascii="Cambria" w:hAnsi="Cambria" w:hint="default"/>
      <w:b/>
      <w:bCs w:val="0"/>
      <w:sz w:val="20"/>
      <w:u w:val="single"/>
    </w:rPr>
  </w:style>
  <w:style w:type="character" w:customStyle="1" w:styleId="Heading3Char10">
    <w:name w:val="Heading 3 Char1"/>
    <w:aliases w:val="Underline Char Char Char Char,Underline Char Char Char1,Heading 3 Char Char Char Char Char Char Char Char Char Char,Bold Cite Char Char,Block Writing Char Char,Heading 3 Char Char Char Char Char,Heading 3 Char4"/>
    <w:qFormat/>
    <w:rsid w:val="00ED34FA"/>
    <w:rPr>
      <w:rFonts w:ascii="Arial" w:hAnsi="Arial" w:cs="Times New Roman"/>
      <w:sz w:val="24"/>
      <w:u w:val="single"/>
      <w:lang w:val="en-US" w:eastAsia="en-US"/>
    </w:rPr>
  </w:style>
  <w:style w:type="character" w:customStyle="1" w:styleId="StyleThickunderline1">
    <w:name w:val="Style Thick underline1"/>
    <w:basedOn w:val="DefaultParagraphFont"/>
    <w:rsid w:val="00ED34FA"/>
    <w:rPr>
      <w:u w:val="single"/>
    </w:rPr>
  </w:style>
  <w:style w:type="character" w:customStyle="1" w:styleId="BodyTextFirstIndentChar2">
    <w:name w:val="Body Text First Indent Char2"/>
    <w:basedOn w:val="BodyTextChar"/>
    <w:semiHidden/>
    <w:rsid w:val="00ED34FA"/>
    <w:rPr>
      <w:rFonts w:ascii="Arial" w:eastAsia="Times New Roman" w:hAnsi="Arial" w:cs="Arial"/>
      <w:sz w:val="20"/>
      <w:szCs w:val="24"/>
    </w:rPr>
  </w:style>
  <w:style w:type="character" w:customStyle="1" w:styleId="m4841727538114946087gmail-styleunderline">
    <w:name w:val="m_4841727538114946087gmail-styleunderline"/>
    <w:basedOn w:val="DefaultParagraphFont"/>
    <w:rsid w:val="00ED34FA"/>
  </w:style>
  <w:style w:type="paragraph" w:customStyle="1" w:styleId="BreakTag">
    <w:name w:val="Break Tag"/>
    <w:basedOn w:val="Normal"/>
    <w:autoRedefine/>
    <w:uiPriority w:val="4"/>
    <w:qFormat/>
    <w:rsid w:val="00ED34FA"/>
    <w:pPr>
      <w:spacing w:before="240"/>
    </w:pPr>
    <w:rPr>
      <w:b/>
      <w:sz w:val="26"/>
    </w:rPr>
  </w:style>
  <w:style w:type="paragraph" w:customStyle="1" w:styleId="BreakBlock">
    <w:name w:val="Break Block"/>
    <w:basedOn w:val="Normal"/>
    <w:link w:val="BreakBlockChar"/>
    <w:autoRedefine/>
    <w:qFormat/>
    <w:rsid w:val="00ED34FA"/>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ED34FA"/>
    <w:rPr>
      <w:rFonts w:ascii="Arial Bold" w:hAnsi="Arial Bold" w:cs="Calibri"/>
      <w:b/>
      <w:caps/>
      <w:sz w:val="32"/>
      <w:u w:val="single"/>
    </w:rPr>
  </w:style>
  <w:style w:type="character" w:customStyle="1" w:styleId="Mention1">
    <w:name w:val="Mention1"/>
    <w:basedOn w:val="DefaultParagraphFont"/>
    <w:uiPriority w:val="99"/>
    <w:semiHidden/>
    <w:unhideWhenUsed/>
    <w:rsid w:val="00ED34FA"/>
    <w:rPr>
      <w:color w:val="2B579A"/>
      <w:shd w:val="clear" w:color="auto" w:fill="E6E6E6"/>
    </w:rPr>
  </w:style>
  <w:style w:type="character" w:customStyle="1" w:styleId="style65">
    <w:name w:val="style65"/>
    <w:basedOn w:val="DefaultParagraphFont"/>
    <w:rsid w:val="00ED34FA"/>
    <w:rPr>
      <w:rFonts w:cs="Times New Roman"/>
    </w:rPr>
  </w:style>
  <w:style w:type="paragraph" w:customStyle="1" w:styleId="StylecardLatinVerdana-BoldUnderline">
    <w:name w:val="Style card + (Latin) Verdana-Bold Underline"/>
    <w:basedOn w:val="Normal"/>
    <w:link w:val="StylecardLatinVerdana-BoldUnderlineChar"/>
    <w:qFormat/>
    <w:rsid w:val="00ED34FA"/>
    <w:pPr>
      <w:ind w:left="288" w:right="288"/>
    </w:pPr>
    <w:rPr>
      <w:rFonts w:ascii="Georgia" w:eastAsia="SimSun" w:hAnsi="Georgia"/>
      <w:u w:val="single"/>
      <w:lang w:eastAsia="zh-CN"/>
    </w:rPr>
  </w:style>
  <w:style w:type="character" w:customStyle="1" w:styleId="StylecardLatinVerdana-BoldUnderlineChar">
    <w:name w:val="Style card + (Latin) Verdana-Bold Underline Char"/>
    <w:basedOn w:val="DefaultParagraphFont"/>
    <w:link w:val="StylecardLatinVerdana-BoldUnderline"/>
    <w:rsid w:val="00ED34FA"/>
    <w:rPr>
      <w:rFonts w:ascii="Georgia" w:eastAsia="SimSun" w:hAnsi="Georgia" w:cs="Calibri"/>
      <w:sz w:val="22"/>
      <w:u w:val="single"/>
      <w:lang w:eastAsia="zh-CN"/>
    </w:rPr>
  </w:style>
  <w:style w:type="paragraph" w:customStyle="1" w:styleId="StyleUnderlining11pt">
    <w:name w:val="Style Underlining + 11 pt"/>
    <w:basedOn w:val="Normal"/>
    <w:link w:val="StyleUnderlining11ptChar"/>
    <w:qFormat/>
    <w:rsid w:val="00ED34FA"/>
    <w:rPr>
      <w:u w:val="single"/>
    </w:rPr>
  </w:style>
  <w:style w:type="character" w:customStyle="1" w:styleId="StyleUnderlining11ptChar">
    <w:name w:val="Style Underlining + 11 pt Char"/>
    <w:basedOn w:val="DefaultParagraphFont"/>
    <w:link w:val="StyleUnderlining11pt"/>
    <w:rsid w:val="00ED34FA"/>
    <w:rPr>
      <w:rFonts w:ascii="Calibri" w:hAnsi="Calibri" w:cs="Calibri"/>
      <w:sz w:val="22"/>
      <w:u w:val="single"/>
    </w:rPr>
  </w:style>
  <w:style w:type="paragraph" w:customStyle="1" w:styleId="StyleCardText9pt">
    <w:name w:val="Style Card Text + 9 pt"/>
    <w:basedOn w:val="Normal"/>
    <w:link w:val="StyleCardText9ptChar"/>
    <w:qFormat/>
    <w:rsid w:val="00ED34FA"/>
    <w:pPr>
      <w:spacing w:after="200"/>
      <w:contextualSpacing/>
    </w:pPr>
    <w:rPr>
      <w:rFonts w:eastAsia="Calibri"/>
    </w:rPr>
  </w:style>
  <w:style w:type="character" w:customStyle="1" w:styleId="StyleCardText9ptChar">
    <w:name w:val="Style Card Text + 9 pt Char"/>
    <w:basedOn w:val="DefaultParagraphFont"/>
    <w:link w:val="StyleCardText9pt"/>
    <w:rsid w:val="00ED34FA"/>
    <w:rPr>
      <w:rFonts w:ascii="Calibri" w:eastAsia="Calibri" w:hAnsi="Calibri" w:cs="Calibri"/>
      <w:sz w:val="22"/>
    </w:rPr>
  </w:style>
  <w:style w:type="character" w:customStyle="1" w:styleId="UnderlineCharCharChar">
    <w:name w:val="Underline Char Char Char"/>
    <w:basedOn w:val="DefaultParagraphFont"/>
    <w:rsid w:val="00ED34FA"/>
    <w:rPr>
      <w:noProof w:val="0"/>
      <w:u w:val="single"/>
      <w:lang w:val="en-US" w:eastAsia="en-US" w:bidi="ar-SA"/>
    </w:rPr>
  </w:style>
  <w:style w:type="paragraph" w:customStyle="1" w:styleId="Cardstyle0">
    <w:name w:val="Cardstyle"/>
    <w:basedOn w:val="Normal"/>
    <w:next w:val="Normal"/>
    <w:qFormat/>
    <w:rsid w:val="00ED34FA"/>
    <w:rPr>
      <w:rFonts w:eastAsia="Times New Roman"/>
    </w:rPr>
  </w:style>
  <w:style w:type="character" w:customStyle="1" w:styleId="StyleEmphasisArial12ptBoldNotItalic">
    <w:name w:val="Style Emphasis + Arial 12 pt Bold Not Italic"/>
    <w:basedOn w:val="Emphasis"/>
    <w:rsid w:val="00ED34FA"/>
    <w:rPr>
      <w:rFonts w:ascii="Arial" w:hAnsi="Arial" w:cs="Times New Roman"/>
      <w:b w:val="0"/>
      <w:bCs/>
      <w:i/>
      <w:iCs/>
      <w:sz w:val="24"/>
      <w:u w:val="single"/>
      <w:bdr w:val="single" w:sz="8" w:space="0" w:color="auto"/>
    </w:rPr>
  </w:style>
  <w:style w:type="character" w:customStyle="1" w:styleId="Style13ptBoldUnderlineBorderSinglesolidlineAuto">
    <w:name w:val="Style 13 pt Bold Underline Border: : (Single solid line Auto  ..."/>
    <w:basedOn w:val="DefaultParagraphFont"/>
    <w:rsid w:val="00ED34FA"/>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ED34FA"/>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ED34FA"/>
    <w:rPr>
      <w:rFonts w:ascii="Calibri" w:eastAsia="Times New Roman" w:hAnsi="Calibri" w:cs="Calibri"/>
      <w:sz w:val="22"/>
    </w:rPr>
  </w:style>
  <w:style w:type="paragraph" w:customStyle="1" w:styleId="Stylecard8pt">
    <w:name w:val="Style card + 8 pt"/>
    <w:basedOn w:val="Normal"/>
    <w:link w:val="Stylecard8ptChar"/>
    <w:qFormat/>
    <w:rsid w:val="00ED34FA"/>
    <w:pPr>
      <w:ind w:left="288" w:right="288"/>
    </w:pPr>
    <w:rPr>
      <w:rFonts w:ascii="Georgia" w:hAnsi="Georgia"/>
      <w:color w:val="000000"/>
      <w:lang w:eastAsia="ar-SA"/>
    </w:rPr>
  </w:style>
  <w:style w:type="character" w:customStyle="1" w:styleId="Stylecard8ptChar">
    <w:name w:val="Style card + 8 pt Char"/>
    <w:basedOn w:val="DefaultParagraphFont"/>
    <w:link w:val="Stylecard8pt"/>
    <w:rsid w:val="00ED34FA"/>
    <w:rPr>
      <w:rFonts w:ascii="Georgia" w:hAnsi="Georgia" w:cs="Calibri"/>
      <w:color w:val="000000"/>
      <w:sz w:val="22"/>
      <w:lang w:eastAsia="ar-SA"/>
    </w:rPr>
  </w:style>
  <w:style w:type="character" w:customStyle="1" w:styleId="bhl">
    <w:name w:val="bhl"/>
    <w:basedOn w:val="DefaultParagraphFont"/>
    <w:rsid w:val="00ED34FA"/>
  </w:style>
  <w:style w:type="paragraph" w:customStyle="1" w:styleId="TagGA11">
    <w:name w:val="Tag GA 11"/>
    <w:basedOn w:val="TOC1"/>
    <w:qFormat/>
    <w:rsid w:val="00ED34FA"/>
    <w:rPr>
      <w:rFonts w:ascii="Georgia" w:eastAsia="Calibri" w:hAnsi="Georgia"/>
      <w:b/>
      <w:sz w:val="22"/>
    </w:rPr>
  </w:style>
  <w:style w:type="character" w:customStyle="1" w:styleId="navy13bd">
    <w:name w:val="navy13bd"/>
    <w:basedOn w:val="DefaultParagraphFont"/>
    <w:rsid w:val="00ED34FA"/>
  </w:style>
  <w:style w:type="character" w:customStyle="1" w:styleId="Style11ptThickunderline">
    <w:name w:val="Style 11 pt Thick underline"/>
    <w:rsid w:val="00ED34FA"/>
    <w:rPr>
      <w:rFonts w:ascii="Times New Roman" w:hAnsi="Times New Roman"/>
      <w:sz w:val="20"/>
      <w:u w:val="single"/>
    </w:rPr>
  </w:style>
  <w:style w:type="character" w:customStyle="1" w:styleId="Style11ptBoldThickunderline">
    <w:name w:val="Style 11 pt Bold Thick underline"/>
    <w:rsid w:val="00ED34FA"/>
    <w:rPr>
      <w:rFonts w:ascii="Times New Roman" w:hAnsi="Times New Roman"/>
      <w:b/>
      <w:bCs/>
      <w:sz w:val="20"/>
      <w:u w:val="single"/>
    </w:rPr>
  </w:style>
  <w:style w:type="character" w:customStyle="1" w:styleId="StyleStyle4CharTimesNewRoman11ptItalic">
    <w:name w:val="Style Style4 Char + Times New Roman 11 pt Italic"/>
    <w:basedOn w:val="DefaultParagraphFont"/>
    <w:rsid w:val="00ED34FA"/>
    <w:rPr>
      <w:rFonts w:ascii="Times New Roman" w:hAnsi="Times New Roman"/>
      <w:i/>
      <w:iCs/>
      <w:sz w:val="20"/>
      <w:szCs w:val="24"/>
      <w:u w:val="single"/>
      <w:lang w:val="en-US" w:eastAsia="en-US" w:bidi="ar-SA"/>
    </w:rPr>
  </w:style>
  <w:style w:type="paragraph" w:customStyle="1" w:styleId="Style11">
    <w:name w:val="Style11"/>
    <w:basedOn w:val="Normal"/>
    <w:link w:val="Style11Char"/>
    <w:qFormat/>
    <w:rsid w:val="00ED34FA"/>
    <w:rPr>
      <w:rFonts w:asciiTheme="minorHAnsi" w:hAnsiTheme="minorHAnsi" w:cstheme="minorBidi"/>
      <w:b/>
      <w:sz w:val="24"/>
      <w:u w:val="thick"/>
    </w:rPr>
  </w:style>
  <w:style w:type="paragraph" w:customStyle="1" w:styleId="Style120">
    <w:name w:val="Style12"/>
    <w:basedOn w:val="Normal"/>
    <w:link w:val="Style12Char"/>
    <w:qFormat/>
    <w:rsid w:val="00ED34FA"/>
    <w:rPr>
      <w:rFonts w:asciiTheme="minorHAnsi" w:hAnsiTheme="minorHAnsi" w:cstheme="minorBidi"/>
      <w:b/>
      <w:sz w:val="24"/>
      <w:u w:val="thick"/>
    </w:rPr>
  </w:style>
  <w:style w:type="character" w:customStyle="1" w:styleId="caps-label">
    <w:name w:val="caps-label"/>
    <w:basedOn w:val="DefaultParagraphFont"/>
    <w:rsid w:val="00ED34FA"/>
  </w:style>
  <w:style w:type="paragraph" w:customStyle="1" w:styleId="type">
    <w:name w:val="type"/>
    <w:basedOn w:val="Normal"/>
    <w:qFormat/>
    <w:rsid w:val="00ED34FA"/>
    <w:pPr>
      <w:spacing w:before="100" w:beforeAutospacing="1" w:after="100" w:afterAutospacing="1"/>
    </w:pPr>
    <w:rPr>
      <w:rFonts w:eastAsia="Times New Roman"/>
    </w:rPr>
  </w:style>
  <w:style w:type="character" w:customStyle="1" w:styleId="institution">
    <w:name w:val="institution"/>
    <w:basedOn w:val="DefaultParagraphFont"/>
    <w:rsid w:val="00ED34FA"/>
  </w:style>
  <w:style w:type="paragraph" w:customStyle="1" w:styleId="StyleNormalWeb11ptUnderline">
    <w:name w:val="Style Normal (Web) + 11 pt Underline"/>
    <w:basedOn w:val="NormalWeb"/>
    <w:link w:val="StyleNormalWeb11ptUnderlineChar"/>
    <w:qFormat/>
    <w:rsid w:val="00ED34FA"/>
    <w:rPr>
      <w:rFonts w:ascii="Calibri" w:eastAsia="Calibri" w:hAnsi="Calibri" w:cs="Calibri"/>
      <w:sz w:val="22"/>
      <w:u w:val="single"/>
    </w:rPr>
  </w:style>
  <w:style w:type="character" w:customStyle="1" w:styleId="StyleNormalWeb11ptUnderlineChar">
    <w:name w:val="Style Normal (Web) + 11 pt Underline Char"/>
    <w:basedOn w:val="DefaultParagraphFont"/>
    <w:link w:val="StyleNormalWeb11ptUnderline"/>
    <w:rsid w:val="00ED34FA"/>
    <w:rPr>
      <w:rFonts w:ascii="Calibri" w:eastAsia="Calibri" w:hAnsi="Calibri" w:cs="Calibri"/>
      <w:sz w:val="22"/>
      <w:u w:val="single"/>
    </w:rPr>
  </w:style>
  <w:style w:type="character" w:customStyle="1" w:styleId="cit-first-element">
    <w:name w:val="cit-first-element"/>
    <w:basedOn w:val="DefaultParagraphFont"/>
    <w:rsid w:val="00ED34FA"/>
  </w:style>
  <w:style w:type="paragraph" w:customStyle="1" w:styleId="Underline21">
    <w:name w:val="Underline2"/>
    <w:basedOn w:val="Normal"/>
    <w:link w:val="Underline2Char"/>
    <w:autoRedefine/>
    <w:uiPriority w:val="4"/>
    <w:qFormat/>
    <w:rsid w:val="00ED34FA"/>
    <w:rPr>
      <w:b/>
      <w:u w:val="single"/>
    </w:rPr>
  </w:style>
  <w:style w:type="character" w:customStyle="1" w:styleId="Underline2Char">
    <w:name w:val="Underline2 Char"/>
    <w:basedOn w:val="DefaultParagraphFont"/>
    <w:link w:val="Underline21"/>
    <w:uiPriority w:val="4"/>
    <w:rsid w:val="00ED34FA"/>
    <w:rPr>
      <w:rFonts w:ascii="Calibri" w:hAnsi="Calibri" w:cs="Calibri"/>
      <w:b/>
      <w:sz w:val="22"/>
      <w:u w:val="single"/>
    </w:rPr>
  </w:style>
  <w:style w:type="paragraph" w:customStyle="1" w:styleId="TableParagraph">
    <w:name w:val="Table Paragraph"/>
    <w:basedOn w:val="Normal"/>
    <w:uiPriority w:val="1"/>
    <w:qFormat/>
    <w:rsid w:val="00ED34FA"/>
    <w:pPr>
      <w:widowControl w:val="0"/>
    </w:pPr>
  </w:style>
  <w:style w:type="paragraph" w:customStyle="1" w:styleId="StyleUnunderlined10ptThickunderline">
    <w:name w:val="Style Ununderlined + 10 pt Thick underline"/>
    <w:basedOn w:val="Normal"/>
    <w:link w:val="StyleUnunderlined10ptThickunderlineChar"/>
    <w:qFormat/>
    <w:rsid w:val="00ED34FA"/>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ED34FA"/>
    <w:rPr>
      <w:rFonts w:ascii="Times" w:eastAsia="Times New Roman" w:hAnsi="Times" w:cs="Calibri"/>
      <w:sz w:val="20"/>
      <w:szCs w:val="28"/>
      <w:u w:val="single"/>
    </w:rPr>
  </w:style>
  <w:style w:type="character" w:customStyle="1" w:styleId="Style11ptBorderSinglesolidlineAuto05ptLinewidth">
    <w:name w:val="Style 11 pt Border: : (Single solid line Auto  0.5 pt Line width)"/>
    <w:rsid w:val="00ED34FA"/>
    <w:rPr>
      <w:sz w:val="20"/>
      <w:bdr w:val="single" w:sz="4" w:space="0" w:color="auto" w:frame="1"/>
    </w:rPr>
  </w:style>
  <w:style w:type="character" w:customStyle="1" w:styleId="StyleUnderlineChar9ptBorderSinglesolidlineAuto0">
    <w:name w:val="Style Underline Char + 9 pt Border: : (Single solid line Auto  0..."/>
    <w:rsid w:val="00ED34FA"/>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ED34FA"/>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ED34FA"/>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ED34FA"/>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ED34FA"/>
    <w:rPr>
      <w:sz w:val="20"/>
      <w:szCs w:val="24"/>
      <w:u w:val="single"/>
      <w:bdr w:val="single" w:sz="4" w:space="0" w:color="auto"/>
      <w:lang w:val="en-US" w:eastAsia="en-US" w:bidi="ar-SA"/>
    </w:rPr>
  </w:style>
  <w:style w:type="character" w:customStyle="1" w:styleId="StyleLatinGaramondUnderline">
    <w:name w:val="Style (Latin) Garamond Underline"/>
    <w:rsid w:val="00ED34FA"/>
    <w:rPr>
      <w:rFonts w:ascii="Times New Roman" w:hAnsi="Times New Roman"/>
      <w:sz w:val="20"/>
      <w:u w:val="single"/>
    </w:rPr>
  </w:style>
  <w:style w:type="character" w:customStyle="1" w:styleId="StyleLatinGaramond">
    <w:name w:val="Style (Latin) Garamond"/>
    <w:rsid w:val="00ED34FA"/>
    <w:rPr>
      <w:rFonts w:ascii="Times New Roman" w:hAnsi="Times New Roman"/>
      <w:sz w:val="20"/>
    </w:rPr>
  </w:style>
  <w:style w:type="paragraph" w:customStyle="1" w:styleId="BoldandUnderlineChar2CharChar">
    <w:name w:val="Bold and Underline Char2 Char Char"/>
    <w:basedOn w:val="Normal"/>
    <w:link w:val="BoldandUnderlineChar2CharCharChar"/>
    <w:qFormat/>
    <w:rsid w:val="00ED34FA"/>
    <w:rPr>
      <w:rFonts w:asciiTheme="minorHAnsi" w:hAnsiTheme="minorHAnsi" w:cstheme="minorBidi"/>
      <w:b/>
      <w:sz w:val="24"/>
      <w:u w:val="single"/>
    </w:rPr>
  </w:style>
  <w:style w:type="character" w:customStyle="1" w:styleId="StyleUnderlineChar9ptChar">
    <w:name w:val="Style Underline Char + 9 pt Char"/>
    <w:basedOn w:val="UnderlineCharChar"/>
    <w:rsid w:val="00ED34FA"/>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ED34FA"/>
    <w:rPr>
      <w:rFonts w:ascii="Times New Roman" w:eastAsia="Times New Roman" w:hAnsi="Times New Roman" w:cs="Times New Roman"/>
      <w:b/>
      <w:bCs/>
      <w:noProof w:val="0"/>
      <w:sz w:val="20"/>
      <w:szCs w:val="24"/>
      <w:u w:val="single"/>
      <w:lang w:val="en-US" w:eastAsia="en-US" w:bidi="ar-SA"/>
    </w:rPr>
  </w:style>
  <w:style w:type="paragraph" w:customStyle="1" w:styleId="Style70">
    <w:name w:val="Style7"/>
    <w:basedOn w:val="Normal"/>
    <w:uiPriority w:val="99"/>
    <w:qFormat/>
    <w:rsid w:val="00ED34FA"/>
    <w:pPr>
      <w:widowControl w:val="0"/>
      <w:autoSpaceDE w:val="0"/>
      <w:autoSpaceDN w:val="0"/>
      <w:adjustRightInd w:val="0"/>
      <w:spacing w:line="229" w:lineRule="exact"/>
    </w:pPr>
    <w:rPr>
      <w:rFonts w:ascii="Arial Narrow" w:eastAsia="Times New Roman" w:hAnsi="Arial Narrow"/>
    </w:rPr>
  </w:style>
  <w:style w:type="character" w:customStyle="1" w:styleId="Footnote2Char">
    <w:name w:val="Footnote2 Char"/>
    <w:link w:val="Footnote2"/>
    <w:locked/>
    <w:rsid w:val="00ED34FA"/>
  </w:style>
  <w:style w:type="paragraph" w:customStyle="1" w:styleId="Footnote2">
    <w:name w:val="Footnote2"/>
    <w:basedOn w:val="Normal"/>
    <w:next w:val="Normal"/>
    <w:link w:val="Footnote2Char"/>
    <w:autoRedefine/>
    <w:qFormat/>
    <w:rsid w:val="00ED34FA"/>
    <w:pPr>
      <w:spacing w:after="120" w:line="480" w:lineRule="auto"/>
    </w:pPr>
    <w:rPr>
      <w:rFonts w:asciiTheme="minorHAnsi" w:hAnsiTheme="minorHAnsi" w:cstheme="minorBidi"/>
      <w:sz w:val="24"/>
    </w:rPr>
  </w:style>
  <w:style w:type="character" w:customStyle="1" w:styleId="red">
    <w:name w:val="red"/>
    <w:basedOn w:val="DefaultParagraphFont"/>
    <w:rsid w:val="00ED34FA"/>
  </w:style>
  <w:style w:type="character" w:customStyle="1" w:styleId="Mention11">
    <w:name w:val="Mention11"/>
    <w:basedOn w:val="DefaultParagraphFont"/>
    <w:uiPriority w:val="99"/>
    <w:semiHidden/>
    <w:unhideWhenUsed/>
    <w:rsid w:val="00ED34FA"/>
    <w:rPr>
      <w:color w:val="2B579A"/>
      <w:shd w:val="clear" w:color="auto" w:fill="E6E6E6"/>
    </w:rPr>
  </w:style>
  <w:style w:type="character" w:customStyle="1" w:styleId="Emph">
    <w:name w:val="Emph"/>
    <w:basedOn w:val="DefaultParagraphFont"/>
    <w:uiPriority w:val="1"/>
    <w:qFormat/>
    <w:rsid w:val="00ED34FA"/>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ED34FA"/>
  </w:style>
  <w:style w:type="character" w:customStyle="1" w:styleId="Mention2">
    <w:name w:val="Mention2"/>
    <w:basedOn w:val="DefaultParagraphFont"/>
    <w:uiPriority w:val="99"/>
    <w:semiHidden/>
    <w:unhideWhenUsed/>
    <w:rsid w:val="00ED34FA"/>
    <w:rPr>
      <w:color w:val="2B579A"/>
      <w:shd w:val="clear" w:color="auto" w:fill="E6E6E6"/>
    </w:rPr>
  </w:style>
  <w:style w:type="paragraph" w:customStyle="1" w:styleId="FlashTag">
    <w:name w:val="FlashTag"/>
    <w:basedOn w:val="Normal"/>
    <w:link w:val="FlashTagChar"/>
    <w:autoRedefine/>
    <w:uiPriority w:val="4"/>
    <w:qFormat/>
    <w:rsid w:val="00ED34FA"/>
    <w:rPr>
      <w:rFonts w:asciiTheme="majorHAnsi" w:hAnsiTheme="majorHAnsi"/>
      <w:b/>
      <w:sz w:val="28"/>
    </w:rPr>
  </w:style>
  <w:style w:type="character" w:customStyle="1" w:styleId="FlashTagChar">
    <w:name w:val="FlashTag Char"/>
    <w:basedOn w:val="DefaultParagraphFont"/>
    <w:link w:val="FlashTag"/>
    <w:uiPriority w:val="4"/>
    <w:rsid w:val="00ED34FA"/>
    <w:rPr>
      <w:rFonts w:asciiTheme="majorHAnsi" w:hAnsiTheme="majorHAnsi" w:cs="Calibri"/>
      <w:b/>
      <w:sz w:val="28"/>
    </w:rPr>
  </w:style>
  <w:style w:type="paragraph" w:customStyle="1" w:styleId="Warrant">
    <w:name w:val="Warrant"/>
    <w:autoRedefine/>
    <w:uiPriority w:val="4"/>
    <w:qFormat/>
    <w:rsid w:val="00ED34FA"/>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ED34FA"/>
  </w:style>
  <w:style w:type="character" w:customStyle="1" w:styleId="m3965771245576658108gmail-styleunderline">
    <w:name w:val="m_3965771245576658108gmail-styleunderline"/>
    <w:basedOn w:val="DefaultParagraphFont"/>
    <w:rsid w:val="00ED34FA"/>
  </w:style>
  <w:style w:type="paragraph" w:customStyle="1" w:styleId="msolistparagraphcxspfirst">
    <w:name w:val="msolistparagraphcxspfirst"/>
    <w:basedOn w:val="Normal"/>
    <w:uiPriority w:val="99"/>
    <w:qFormat/>
    <w:rsid w:val="00ED34FA"/>
    <w:pPr>
      <w:spacing w:before="100" w:beforeAutospacing="1" w:after="100" w:afterAutospacing="1"/>
    </w:pPr>
    <w:rPr>
      <w:rFonts w:eastAsia="Times New Roman"/>
      <w:sz w:val="24"/>
    </w:rPr>
  </w:style>
  <w:style w:type="character" w:customStyle="1" w:styleId="PageHeaderLine2Char">
    <w:name w:val="PageHeaderLine2 Char"/>
    <w:link w:val="PageHeaderLine2"/>
    <w:locked/>
    <w:rsid w:val="00ED34FA"/>
    <w:rPr>
      <w:rFonts w:ascii="Times" w:hAnsi="Times" w:cs="Calibri"/>
      <w:b/>
      <w:sz w:val="22"/>
    </w:rPr>
  </w:style>
  <w:style w:type="paragraph" w:customStyle="1" w:styleId="story-body-text">
    <w:name w:val="story-body-text"/>
    <w:basedOn w:val="Normal"/>
    <w:uiPriority w:val="99"/>
    <w:qFormat/>
    <w:rsid w:val="00ED34FA"/>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ED34FA"/>
    <w:pPr>
      <w:outlineLvl w:val="9"/>
    </w:pPr>
    <w:rPr>
      <w:rFonts w:eastAsia="Times New Roman" w:cs="Times New Roman"/>
      <w:sz w:val="24"/>
    </w:rPr>
  </w:style>
  <w:style w:type="character" w:customStyle="1" w:styleId="CardStyleChar">
    <w:name w:val="Card Style Char"/>
    <w:link w:val="CardStyle"/>
    <w:locked/>
    <w:rsid w:val="00ED34FA"/>
    <w:rPr>
      <w:rFonts w:ascii="Calibri" w:hAnsi="Calibri" w:cs="Calibri"/>
      <w:sz w:val="22"/>
    </w:rPr>
  </w:style>
  <w:style w:type="paragraph" w:customStyle="1" w:styleId="emactive">
    <w:name w:val="emactive"/>
    <w:basedOn w:val="Normal"/>
    <w:uiPriority w:val="99"/>
    <w:qFormat/>
    <w:rsid w:val="00ED34FA"/>
    <w:pPr>
      <w:spacing w:before="100" w:beforeAutospacing="1" w:after="100" w:afterAutospacing="1"/>
    </w:pPr>
    <w:rPr>
      <w:rFonts w:eastAsia="Times New Roman"/>
      <w:sz w:val="24"/>
    </w:rPr>
  </w:style>
  <w:style w:type="paragraph" w:customStyle="1" w:styleId="emready">
    <w:name w:val="emready"/>
    <w:basedOn w:val="Normal"/>
    <w:uiPriority w:val="99"/>
    <w:qFormat/>
    <w:rsid w:val="00ED34FA"/>
    <w:pPr>
      <w:spacing w:before="100" w:beforeAutospacing="1" w:after="100" w:afterAutospacing="1"/>
    </w:pPr>
    <w:rPr>
      <w:rFonts w:eastAsia="Times New Roman"/>
      <w:sz w:val="24"/>
    </w:rPr>
  </w:style>
  <w:style w:type="character" w:customStyle="1" w:styleId="CardHighlightChar">
    <w:name w:val="Card Highlight Char"/>
    <w:link w:val="CardHighlight"/>
    <w:locked/>
    <w:rsid w:val="00ED34FA"/>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ED34FA"/>
    <w:pPr>
      <w:shd w:val="clear" w:color="auto" w:fill="66FFFF"/>
    </w:pPr>
    <w:rPr>
      <w:rFonts w:eastAsia="Calibri"/>
      <w:sz w:val="24"/>
      <w:u w:val="single"/>
    </w:rPr>
  </w:style>
  <w:style w:type="paragraph" w:customStyle="1" w:styleId="norma">
    <w:name w:val="norma"/>
    <w:basedOn w:val="Heading3"/>
    <w:uiPriority w:val="99"/>
    <w:qFormat/>
    <w:rsid w:val="00ED34FA"/>
    <w:rPr>
      <w:rFonts w:eastAsia="MS Gothic" w:cs="Arial"/>
      <w:sz w:val="24"/>
    </w:rPr>
  </w:style>
  <w:style w:type="paragraph" w:customStyle="1" w:styleId="nromal">
    <w:name w:val="nromal"/>
    <w:basedOn w:val="Normal"/>
    <w:uiPriority w:val="99"/>
    <w:qFormat/>
    <w:rsid w:val="00ED34FA"/>
    <w:pPr>
      <w:keepNext/>
      <w:keepLines/>
      <w:spacing w:before="200"/>
      <w:outlineLvl w:val="3"/>
    </w:pPr>
    <w:rPr>
      <w:rFonts w:eastAsia="Times New Roman" w:cs="Cambria"/>
      <w:b/>
      <w:iCs/>
    </w:rPr>
  </w:style>
  <w:style w:type="paragraph" w:customStyle="1" w:styleId="natural">
    <w:name w:val="natural"/>
    <w:basedOn w:val="Normal"/>
    <w:uiPriority w:val="99"/>
    <w:qFormat/>
    <w:rsid w:val="00ED34FA"/>
    <w:pPr>
      <w:keepNext/>
      <w:keepLines/>
      <w:spacing w:before="200"/>
      <w:outlineLvl w:val="3"/>
    </w:pPr>
    <w:rPr>
      <w:rFonts w:eastAsia="Times New Roman"/>
      <w:b/>
      <w:iCs/>
    </w:rPr>
  </w:style>
  <w:style w:type="paragraph" w:customStyle="1" w:styleId="nroaml">
    <w:name w:val="nroaml"/>
    <w:basedOn w:val="Normal"/>
    <w:uiPriority w:val="99"/>
    <w:qFormat/>
    <w:rsid w:val="00ED34FA"/>
    <w:pPr>
      <w:keepNext/>
      <w:keepLines/>
      <w:spacing w:before="200"/>
      <w:outlineLvl w:val="3"/>
    </w:pPr>
    <w:rPr>
      <w:rFonts w:eastAsia="Times New Roman"/>
      <w:b/>
      <w:iCs/>
    </w:rPr>
  </w:style>
  <w:style w:type="paragraph" w:customStyle="1" w:styleId="noraml">
    <w:name w:val="noraml"/>
    <w:basedOn w:val="Normal"/>
    <w:uiPriority w:val="99"/>
    <w:qFormat/>
    <w:rsid w:val="00ED34FA"/>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ED34FA"/>
    <w:rPr>
      <w:rFonts w:ascii="Georgia" w:eastAsia="Calibri" w:hAnsi="Georgia"/>
      <w:sz w:val="16"/>
      <w:szCs w:val="16"/>
    </w:rPr>
  </w:style>
  <w:style w:type="paragraph" w:customStyle="1" w:styleId="SmallSizeParagraph">
    <w:name w:val="Small Size Paragraph"/>
    <w:basedOn w:val="Normal"/>
    <w:link w:val="SmallSizeParagraphChar"/>
    <w:qFormat/>
    <w:rsid w:val="00ED34FA"/>
    <w:rPr>
      <w:rFonts w:ascii="Georgia" w:eastAsia="Calibri" w:hAnsi="Georgia" w:cstheme="minorBidi"/>
      <w:sz w:val="16"/>
      <w:szCs w:val="16"/>
    </w:rPr>
  </w:style>
  <w:style w:type="paragraph" w:customStyle="1" w:styleId="p0">
    <w:name w:val="p0"/>
    <w:basedOn w:val="Normal"/>
    <w:uiPriority w:val="99"/>
    <w:qFormat/>
    <w:rsid w:val="00ED34FA"/>
    <w:pPr>
      <w:spacing w:before="100" w:beforeAutospacing="1" w:after="100" w:afterAutospacing="1"/>
    </w:pPr>
    <w:rPr>
      <w:rFonts w:eastAsia="Times New Roman"/>
      <w:sz w:val="24"/>
    </w:rPr>
  </w:style>
  <w:style w:type="character" w:customStyle="1" w:styleId="UnderlineSChar">
    <w:name w:val="Underline S Char"/>
    <w:link w:val="UnderlineS"/>
    <w:locked/>
    <w:rsid w:val="00ED34FA"/>
    <w:rPr>
      <w:rFonts w:ascii="Georgia" w:eastAsia="Calibri" w:hAnsi="Georgia"/>
      <w:u w:val="single"/>
      <w:lang w:val="x-none" w:eastAsia="zh-CN"/>
    </w:rPr>
  </w:style>
  <w:style w:type="paragraph" w:customStyle="1" w:styleId="UnderlineS">
    <w:name w:val="Underline S"/>
    <w:basedOn w:val="Normal"/>
    <w:link w:val="UnderlineSChar"/>
    <w:qFormat/>
    <w:rsid w:val="00ED34FA"/>
    <w:pPr>
      <w:spacing w:after="200"/>
    </w:pPr>
    <w:rPr>
      <w:rFonts w:ascii="Georgia" w:eastAsia="Calibri" w:hAnsi="Georgia" w:cstheme="minorBidi"/>
      <w:sz w:val="24"/>
      <w:u w:val="single"/>
      <w:lang w:val="x-none" w:eastAsia="zh-CN"/>
    </w:rPr>
  </w:style>
  <w:style w:type="character" w:customStyle="1" w:styleId="CITEChar1">
    <w:name w:val="CITE Char"/>
    <w:link w:val="CITE3"/>
    <w:locked/>
    <w:rsid w:val="00ED34FA"/>
    <w:rPr>
      <w:rFonts w:ascii="Arial" w:eastAsia="Times New Roman" w:hAnsi="Arial" w:cs="Arial"/>
      <w:iCs/>
      <w:smallCaps/>
      <w:sz w:val="20"/>
      <w:szCs w:val="20"/>
      <w:u w:val="double"/>
    </w:rPr>
  </w:style>
  <w:style w:type="paragraph" w:customStyle="1" w:styleId="CITE3">
    <w:name w:val="CITE"/>
    <w:basedOn w:val="Heading2"/>
    <w:link w:val="CITEChar1"/>
    <w:autoRedefine/>
    <w:qFormat/>
    <w:rsid w:val="00ED34FA"/>
    <w:pPr>
      <w:keepLines w:val="0"/>
      <w:pageBreakBefore w:val="0"/>
      <w:spacing w:before="60" w:after="60"/>
      <w:contextualSpacing/>
      <w:jc w:val="left"/>
    </w:pPr>
    <w:rPr>
      <w:rFonts w:ascii="Arial" w:eastAsia="Times New Roman" w:hAnsi="Arial" w:cs="Arial"/>
      <w:b w:val="0"/>
      <w:bCs w:val="0"/>
      <w:iCs/>
      <w:smallCaps/>
      <w:sz w:val="20"/>
      <w:szCs w:val="20"/>
    </w:rPr>
  </w:style>
  <w:style w:type="character" w:customStyle="1" w:styleId="DebatenoramlChar">
    <w:name w:val="Debatenoraml Char"/>
    <w:link w:val="Debatenoraml"/>
    <w:locked/>
    <w:rsid w:val="00ED34FA"/>
    <w:rPr>
      <w:rFonts w:ascii="Times New Roman" w:hAnsi="Times New Roman" w:cs="Times New Roman"/>
    </w:rPr>
  </w:style>
  <w:style w:type="paragraph" w:customStyle="1" w:styleId="Debatenoraml">
    <w:name w:val="Debatenoraml"/>
    <w:basedOn w:val="NoSpacing"/>
    <w:link w:val="DebatenoramlChar"/>
    <w:qFormat/>
    <w:rsid w:val="00ED34FA"/>
    <w:rPr>
      <w:rFonts w:ascii="Times New Roman" w:hAnsi="Times New Roman" w:cs="Times New Roman"/>
    </w:rPr>
  </w:style>
  <w:style w:type="paragraph" w:customStyle="1" w:styleId="SynergyTag">
    <w:name w:val="SynergyTag"/>
    <w:basedOn w:val="Normal"/>
    <w:uiPriority w:val="99"/>
    <w:qFormat/>
    <w:rsid w:val="00ED34FA"/>
    <w:rPr>
      <w:rFonts w:eastAsia="Calibri"/>
      <w:b/>
    </w:rPr>
  </w:style>
  <w:style w:type="character" w:customStyle="1" w:styleId="QualsChar">
    <w:name w:val="Quals Char"/>
    <w:link w:val="Quals"/>
    <w:locked/>
    <w:rsid w:val="00ED34FA"/>
    <w:rPr>
      <w:rFonts w:ascii="Georgia" w:eastAsia="Calibri" w:hAnsi="Georgia"/>
      <w:sz w:val="18"/>
    </w:rPr>
  </w:style>
  <w:style w:type="paragraph" w:customStyle="1" w:styleId="Quals">
    <w:name w:val="Quals"/>
    <w:basedOn w:val="Normal"/>
    <w:link w:val="QualsChar"/>
    <w:qFormat/>
    <w:rsid w:val="00ED34FA"/>
    <w:rPr>
      <w:rFonts w:ascii="Georgia" w:eastAsia="Calibri" w:hAnsi="Georgia" w:cstheme="minorBidi"/>
      <w:sz w:val="18"/>
    </w:rPr>
  </w:style>
  <w:style w:type="paragraph" w:customStyle="1" w:styleId="BodyA">
    <w:name w:val="Body A"/>
    <w:uiPriority w:val="99"/>
    <w:qFormat/>
    <w:rsid w:val="00ED34FA"/>
    <w:rPr>
      <w:rFonts w:ascii="Helvetica" w:eastAsia="ヒラギノ角ゴ Pro W3" w:hAnsi="Helvetica" w:cs="Times New Roman"/>
      <w:color w:val="000000"/>
      <w:szCs w:val="20"/>
    </w:rPr>
  </w:style>
  <w:style w:type="character" w:customStyle="1" w:styleId="StarredChar">
    <w:name w:val="Starred Char"/>
    <w:link w:val="Starred"/>
    <w:locked/>
    <w:rsid w:val="00ED34FA"/>
    <w:rPr>
      <w:rFonts w:ascii="Georgia" w:eastAsia="Times New Roman" w:hAnsi="Georgia"/>
      <w:b/>
      <w:caps/>
      <w:szCs w:val="28"/>
      <w:u w:val="single"/>
    </w:rPr>
  </w:style>
  <w:style w:type="paragraph" w:customStyle="1" w:styleId="Starred">
    <w:name w:val="Starred"/>
    <w:basedOn w:val="Normal"/>
    <w:link w:val="StarredChar"/>
    <w:qFormat/>
    <w:rsid w:val="00ED34FA"/>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ED34FA"/>
    <w:rPr>
      <w:rFonts w:ascii="Georgia" w:eastAsia="Times New Roman" w:hAnsi="Georgia"/>
      <w:b/>
      <w:caps/>
      <w:szCs w:val="28"/>
      <w:u w:val="single"/>
    </w:rPr>
  </w:style>
  <w:style w:type="paragraph" w:customStyle="1" w:styleId="NotStarred">
    <w:name w:val="NotStarred"/>
    <w:basedOn w:val="Normal"/>
    <w:link w:val="NotStarredChar"/>
    <w:qFormat/>
    <w:rsid w:val="00ED34FA"/>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NewHeading2Char">
    <w:name w:val="NewHeading2 Char"/>
    <w:link w:val="NewHeading2"/>
    <w:locked/>
    <w:rsid w:val="00ED34FA"/>
    <w:rPr>
      <w:rFonts w:ascii="Georgia" w:eastAsia="Times New Roman" w:hAnsi="Georgia"/>
      <w:b/>
      <w:szCs w:val="28"/>
      <w:u w:val="single"/>
    </w:rPr>
  </w:style>
  <w:style w:type="paragraph" w:customStyle="1" w:styleId="NewHeading2">
    <w:name w:val="NewHeading2"/>
    <w:basedOn w:val="Normal"/>
    <w:link w:val="NewHeading2Char"/>
    <w:qFormat/>
    <w:rsid w:val="00ED34FA"/>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ED34FA"/>
    <w:pPr>
      <w:autoSpaceDE w:val="0"/>
      <w:autoSpaceDN w:val="0"/>
      <w:adjustRightInd w:val="0"/>
      <w:spacing w:line="240" w:lineRule="atLeast"/>
    </w:pPr>
    <w:rPr>
      <w:rFonts w:eastAsia="Calibri"/>
      <w:sz w:val="24"/>
    </w:rPr>
  </w:style>
  <w:style w:type="character" w:customStyle="1" w:styleId="StyleCardStyleBlackUnderlineChar">
    <w:name w:val="Style Card Style + Black Underline Char"/>
    <w:link w:val="StyleCardStyleBlackUnderline"/>
    <w:locked/>
    <w:rsid w:val="00ED34FA"/>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ED34FA"/>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ED34FA"/>
    <w:pPr>
      <w:keepLines w:val="0"/>
      <w:pageBreakBefore w:val="0"/>
      <w:jc w:val="left"/>
    </w:pPr>
    <w:rPr>
      <w:rFonts w:eastAsia="SimSun" w:cs="Arial"/>
      <w:b w:val="0"/>
      <w:bCs w:val="0"/>
      <w:iCs/>
      <w:caps/>
      <w:sz w:val="24"/>
      <w:szCs w:val="28"/>
      <w:lang w:eastAsia="zh-CN"/>
    </w:rPr>
  </w:style>
  <w:style w:type="character" w:customStyle="1" w:styleId="StylecardThickunderlineChar">
    <w:name w:val="Style card + Thick underline Char"/>
    <w:link w:val="StylecardThickunderline"/>
    <w:locked/>
    <w:rsid w:val="00ED34FA"/>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ED34FA"/>
    <w:pPr>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ED34FA"/>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ED34FA"/>
    <w:pPr>
      <w:ind w:left="288" w:right="288"/>
    </w:pPr>
    <w:rPr>
      <w:rFonts w:ascii="Georgia" w:eastAsia="SimSun" w:hAnsi="Georgia" w:cstheme="minorBidi"/>
      <w:b/>
      <w:bCs/>
      <w:sz w:val="24"/>
      <w:u w:val="single"/>
      <w:lang w:eastAsia="zh-CN"/>
    </w:rPr>
  </w:style>
  <w:style w:type="paragraph" w:customStyle="1" w:styleId="CM27">
    <w:name w:val="CM27"/>
    <w:basedOn w:val="Default"/>
    <w:next w:val="Default"/>
    <w:qFormat/>
    <w:rsid w:val="00ED34FA"/>
    <w:pPr>
      <w:spacing w:after="200" w:line="276" w:lineRule="auto"/>
    </w:pPr>
    <w:rPr>
      <w:rFonts w:eastAsia="Calibri"/>
      <w:color w:val="auto"/>
      <w:sz w:val="22"/>
    </w:rPr>
  </w:style>
  <w:style w:type="paragraph" w:customStyle="1" w:styleId="font-null">
    <w:name w:val="font-null"/>
    <w:basedOn w:val="Normal"/>
    <w:uiPriority w:val="99"/>
    <w:qFormat/>
    <w:rsid w:val="00ED34FA"/>
    <w:pPr>
      <w:spacing w:before="100" w:beforeAutospacing="1" w:after="100" w:afterAutospacing="1"/>
    </w:pPr>
    <w:rPr>
      <w:rFonts w:eastAsia="Times New Roman"/>
      <w:sz w:val="24"/>
    </w:rPr>
  </w:style>
  <w:style w:type="paragraph" w:customStyle="1" w:styleId="rteindent1">
    <w:name w:val="rteindent1"/>
    <w:basedOn w:val="Normal"/>
    <w:uiPriority w:val="99"/>
    <w:qFormat/>
    <w:rsid w:val="00ED34FA"/>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ED34FA"/>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ED34FA"/>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ED34FA"/>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ED34FA"/>
    <w:pPr>
      <w:spacing w:before="100" w:beforeAutospacing="1" w:after="100" w:afterAutospacing="1"/>
    </w:pPr>
    <w:rPr>
      <w:rFonts w:eastAsia="Times New Roman"/>
      <w:sz w:val="24"/>
    </w:rPr>
  </w:style>
  <w:style w:type="paragraph" w:customStyle="1" w:styleId="class">
    <w:name w:val="class"/>
    <w:basedOn w:val="Normal"/>
    <w:uiPriority w:val="99"/>
    <w:qFormat/>
    <w:rsid w:val="00ED34FA"/>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ED34FA"/>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ED34FA"/>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ED34FA"/>
    <w:pPr>
      <w:jc w:val="center"/>
    </w:pPr>
    <w:rPr>
      <w:rFonts w:ascii="Book Antiqua" w:eastAsia="Times New Roman" w:hAnsi="Book Antiqua"/>
      <w:b/>
      <w:sz w:val="28"/>
    </w:rPr>
  </w:style>
  <w:style w:type="paragraph" w:customStyle="1" w:styleId="body-12-5">
    <w:name w:val="body-12-5"/>
    <w:basedOn w:val="Normal"/>
    <w:uiPriority w:val="99"/>
    <w:qFormat/>
    <w:rsid w:val="00ED34FA"/>
    <w:pPr>
      <w:spacing w:before="100" w:beforeAutospacing="1" w:after="100" w:afterAutospacing="1"/>
    </w:pPr>
    <w:rPr>
      <w:rFonts w:eastAsia="Times New Roman"/>
      <w:sz w:val="24"/>
    </w:rPr>
  </w:style>
  <w:style w:type="paragraph" w:customStyle="1" w:styleId="fontreg">
    <w:name w:val="font_reg"/>
    <w:basedOn w:val="Normal"/>
    <w:uiPriority w:val="99"/>
    <w:qFormat/>
    <w:rsid w:val="00ED34FA"/>
    <w:pPr>
      <w:spacing w:before="100" w:beforeAutospacing="1" w:after="100" w:afterAutospacing="1"/>
    </w:pPr>
    <w:rPr>
      <w:rFonts w:eastAsia="Times New Roman"/>
      <w:sz w:val="24"/>
    </w:rPr>
  </w:style>
  <w:style w:type="paragraph" w:customStyle="1" w:styleId="CITEF3">
    <w:name w:val="CITE F3"/>
    <w:uiPriority w:val="99"/>
    <w:qFormat/>
    <w:rsid w:val="00ED34FA"/>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ED34FA"/>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ED34FA"/>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ED34FA"/>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ED34FA"/>
    <w:pPr>
      <w:spacing w:after="200"/>
    </w:pPr>
    <w:rPr>
      <w:rFonts w:ascii="Calibri" w:eastAsia="Calibri" w:hAnsi="Calibri" w:cs="Times New Roman"/>
      <w:sz w:val="20"/>
      <w:szCs w:val="20"/>
      <w:u w:val="single"/>
    </w:rPr>
  </w:style>
  <w:style w:type="paragraph" w:customStyle="1" w:styleId="firstletter">
    <w:name w:val="firstletter"/>
    <w:basedOn w:val="Normal"/>
    <w:uiPriority w:val="99"/>
    <w:qFormat/>
    <w:rsid w:val="00ED34FA"/>
    <w:pPr>
      <w:spacing w:before="100" w:beforeAutospacing="1" w:after="100" w:afterAutospacing="1"/>
    </w:pPr>
    <w:rPr>
      <w:rFonts w:eastAsia="Times New Roman"/>
      <w:sz w:val="24"/>
    </w:rPr>
  </w:style>
  <w:style w:type="paragraph" w:customStyle="1" w:styleId="H1numbered">
    <w:name w:val="H1 numbered"/>
    <w:basedOn w:val="Normal"/>
    <w:uiPriority w:val="99"/>
    <w:qFormat/>
    <w:rsid w:val="00ED34FA"/>
    <w:pPr>
      <w:pageBreakBefore/>
      <w:widowControl w:val="0"/>
      <w:numPr>
        <w:numId w:val="20"/>
      </w:numPr>
      <w:pBdr>
        <w:top w:val="single" w:sz="6" w:space="28" w:color="auto"/>
        <w:bottom w:val="single" w:sz="6" w:space="14" w:color="auto"/>
      </w:pBdr>
      <w:tabs>
        <w:tab w:val="clear" w:pos="680"/>
        <w:tab w:val="num" w:pos="720"/>
      </w:tabs>
      <w:suppressAutoHyphens/>
      <w:autoSpaceDE w:val="0"/>
      <w:autoSpaceDN w:val="0"/>
      <w:adjustRightInd w:val="0"/>
      <w:spacing w:before="283" w:after="170" w:line="288" w:lineRule="auto"/>
      <w:ind w:left="720" w:hanging="360"/>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ED34FA"/>
    <w:pPr>
      <w:widowControl w:val="0"/>
      <w:numPr>
        <w:ilvl w:val="1"/>
        <w:numId w:val="20"/>
      </w:numPr>
      <w:tabs>
        <w:tab w:val="clear" w:pos="792"/>
        <w:tab w:val="left" w:pos="567"/>
        <w:tab w:val="num" w:pos="720"/>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ED34FA"/>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ED34FA"/>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ED34FA"/>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ED34FA"/>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ED34FA"/>
    <w:pPr>
      <w:widowControl w:val="0"/>
      <w:spacing w:after="63"/>
    </w:pPr>
    <w:rPr>
      <w:rFonts w:ascii="Arial" w:eastAsia="Times New Roman" w:hAnsi="Arial"/>
      <w:color w:val="auto"/>
    </w:rPr>
  </w:style>
  <w:style w:type="paragraph" w:customStyle="1" w:styleId="CM35">
    <w:name w:val="CM35"/>
    <w:basedOn w:val="Default"/>
    <w:next w:val="Default"/>
    <w:uiPriority w:val="99"/>
    <w:qFormat/>
    <w:rsid w:val="00ED34FA"/>
    <w:pPr>
      <w:widowControl w:val="0"/>
      <w:spacing w:line="228" w:lineRule="atLeast"/>
    </w:pPr>
    <w:rPr>
      <w:rFonts w:ascii="Showcard Gothic" w:eastAsia="Times New Roman" w:hAnsi="Showcard Gothic"/>
      <w:color w:val="auto"/>
    </w:rPr>
  </w:style>
  <w:style w:type="paragraph" w:customStyle="1" w:styleId="CM60">
    <w:name w:val="CM60"/>
    <w:basedOn w:val="Default"/>
    <w:next w:val="Default"/>
    <w:uiPriority w:val="99"/>
    <w:qFormat/>
    <w:rsid w:val="00ED34FA"/>
    <w:pPr>
      <w:widowControl w:val="0"/>
      <w:spacing w:line="228" w:lineRule="atLeast"/>
    </w:pPr>
    <w:rPr>
      <w:rFonts w:ascii="Showcard Gothic" w:eastAsia="Times New Roman" w:hAnsi="Showcard Gothic"/>
      <w:color w:val="auto"/>
    </w:rPr>
  </w:style>
  <w:style w:type="character" w:customStyle="1" w:styleId="StylecardCharCharChar11ptChar">
    <w:name w:val="Style card Char Char Char + 11 pt Char"/>
    <w:link w:val="StylecardCharCharChar11pt"/>
    <w:locked/>
    <w:rsid w:val="00ED34FA"/>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ED34FA"/>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ED34FA"/>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ED34FA"/>
    <w:pPr>
      <w:widowControl/>
      <w:autoSpaceDE w:val="0"/>
      <w:autoSpaceDN w:val="0"/>
      <w:adjustRightInd w:val="0"/>
    </w:pPr>
    <w:rPr>
      <w:rFonts w:ascii="Georgia" w:hAnsi="Georgia"/>
      <w:sz w:val="24"/>
      <w:lang w:val="x-none" w:eastAsia="x-none"/>
    </w:rPr>
  </w:style>
  <w:style w:type="character" w:customStyle="1" w:styleId="StyleCards11ptUnderlineChar">
    <w:name w:val="Style Cards + 11 pt Underline Char"/>
    <w:link w:val="StyleCards11ptUnderline"/>
    <w:locked/>
    <w:rsid w:val="00ED34FA"/>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ED34FA"/>
    <w:pPr>
      <w:widowControl/>
      <w:autoSpaceDE w:val="0"/>
      <w:autoSpaceDN w:val="0"/>
      <w:adjustRightInd w:val="0"/>
    </w:pPr>
    <w:rPr>
      <w:rFonts w:ascii="Georgia" w:hAnsi="Georgia"/>
      <w:sz w:val="24"/>
      <w:szCs w:val="20"/>
      <w:u w:val="single"/>
      <w:lang w:val="x-none" w:eastAsia="x-none"/>
    </w:rPr>
  </w:style>
  <w:style w:type="character" w:customStyle="1" w:styleId="StyleCards11ptBoldUnderlineChar">
    <w:name w:val="Style Cards + 11 pt Bold Underline Char"/>
    <w:link w:val="StyleCards11ptBoldUnderline"/>
    <w:locked/>
    <w:rsid w:val="00ED34FA"/>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ED34FA"/>
    <w:pPr>
      <w:widowControl/>
      <w:autoSpaceDE w:val="0"/>
      <w:autoSpaceDN w:val="0"/>
      <w:adjustRightInd w:val="0"/>
    </w:pPr>
    <w:rPr>
      <w:rFonts w:ascii="Georgia" w:hAnsi="Georgia"/>
      <w:b/>
      <w:bCs/>
      <w:sz w:val="24"/>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ED34FA"/>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ED34FA"/>
    <w:pPr>
      <w:widowControl/>
      <w:pBdr>
        <w:top w:val="single" w:sz="4" w:space="0" w:color="auto"/>
        <w:left w:val="single" w:sz="4" w:space="0" w:color="auto"/>
        <w:bottom w:val="single" w:sz="4" w:space="0" w:color="auto"/>
        <w:right w:val="single" w:sz="4" w:space="0" w:color="auto"/>
      </w:pBdr>
      <w:autoSpaceDE w:val="0"/>
      <w:autoSpaceDN w:val="0"/>
      <w:adjustRightInd w:val="0"/>
    </w:pPr>
    <w:rPr>
      <w:rFonts w:ascii="Georgia" w:hAnsi="Georgia"/>
      <w:b/>
      <w:bCs/>
      <w:sz w:val="24"/>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ED34FA"/>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ED34FA"/>
    <w:rPr>
      <w:rFonts w:ascii="Georgia" w:hAnsi="Georgia" w:cstheme="minorBidi"/>
      <w:sz w:val="24"/>
      <w:lang w:val="x-none" w:eastAsia="x-none"/>
    </w:rPr>
  </w:style>
  <w:style w:type="character" w:customStyle="1" w:styleId="NormalFontChar">
    <w:name w:val="Normal Font Char"/>
    <w:link w:val="NormalFont"/>
    <w:locked/>
    <w:rsid w:val="00ED34FA"/>
    <w:rPr>
      <w:rFonts w:ascii="Times New Roman" w:eastAsia="Times New Roman" w:hAnsi="Times New Roman" w:cs="Times New Roman"/>
      <w:sz w:val="20"/>
      <w:szCs w:val="20"/>
    </w:rPr>
  </w:style>
  <w:style w:type="paragraph" w:customStyle="1" w:styleId="NormalFont">
    <w:name w:val="Normal Font"/>
    <w:link w:val="NormalFontChar"/>
    <w:qFormat/>
    <w:rsid w:val="00ED34FA"/>
    <w:rPr>
      <w:rFonts w:ascii="Times New Roman" w:eastAsia="Times New Roman" w:hAnsi="Times New Roman" w:cs="Times New Roman"/>
      <w:sz w:val="20"/>
      <w:szCs w:val="20"/>
    </w:rPr>
  </w:style>
  <w:style w:type="paragraph" w:customStyle="1" w:styleId="StyleSmall11pt">
    <w:name w:val="Style Small + 11 pt"/>
    <w:uiPriority w:val="99"/>
    <w:qFormat/>
    <w:rsid w:val="00ED34FA"/>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ED34FA"/>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ED34FA"/>
    <w:rPr>
      <w:u w:val="single"/>
      <w:lang w:val="x-none" w:eastAsia="x-none"/>
    </w:rPr>
  </w:style>
  <w:style w:type="character" w:customStyle="1" w:styleId="StyleNormalFont11ptBoldUnderlineChar">
    <w:name w:val="Style Normal Font + 11 pt Bold Underline Char"/>
    <w:link w:val="StyleNormalFont11ptBoldUnderline"/>
    <w:locked/>
    <w:rsid w:val="00ED34FA"/>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ED34FA"/>
    <w:rPr>
      <w:b/>
      <w:bCs/>
      <w:u w:val="single"/>
      <w:lang w:val="x-none" w:eastAsia="x-none"/>
    </w:rPr>
  </w:style>
  <w:style w:type="paragraph" w:customStyle="1" w:styleId="Smallfont0">
    <w:name w:val="Smallfont"/>
    <w:basedOn w:val="Normal"/>
    <w:uiPriority w:val="99"/>
    <w:qFormat/>
    <w:rsid w:val="00ED34FA"/>
    <w:rPr>
      <w:rFonts w:eastAsia="Times New Roman"/>
      <w:sz w:val="15"/>
    </w:rPr>
  </w:style>
  <w:style w:type="paragraph" w:customStyle="1" w:styleId="formatvorlage2">
    <w:name w:val="formatvorlage2"/>
    <w:basedOn w:val="Normal"/>
    <w:uiPriority w:val="99"/>
    <w:qFormat/>
    <w:rsid w:val="00ED34FA"/>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ED34FA"/>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ED34FA"/>
    <w:pPr>
      <w:pBdr>
        <w:bottom w:val="none" w:sz="0" w:space="0" w:color="auto"/>
      </w:pBdr>
      <w:spacing w:after="0"/>
      <w:contextualSpacing w:val="0"/>
      <w:jc w:val="center"/>
    </w:pPr>
    <w:rPr>
      <w:rFonts w:ascii="Georgia" w:eastAsia="Times New Roman" w:hAnsi="Georgia"/>
      <w:sz w:val="20"/>
      <w:lang w:val="x-none" w:eastAsia="x-none"/>
    </w:rPr>
  </w:style>
  <w:style w:type="character" w:customStyle="1" w:styleId="StyleTitle11ptNotBoldNounderlineChar">
    <w:name w:val="Style Title + 11 pt Not Bold No underline Char"/>
    <w:link w:val="StyleTitle11ptNotBoldNounderline"/>
    <w:locked/>
    <w:rsid w:val="00ED34FA"/>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ED34FA"/>
    <w:pPr>
      <w:pBdr>
        <w:bottom w:val="none" w:sz="0" w:space="0" w:color="auto"/>
      </w:pBdr>
      <w:spacing w:after="0"/>
      <w:contextualSpacing w:val="0"/>
      <w:jc w:val="center"/>
    </w:pPr>
    <w:rPr>
      <w:rFonts w:ascii="Georgia" w:eastAsia="Times New Roman" w:hAnsi="Georgia"/>
      <w:b w:val="0"/>
      <w:sz w:val="20"/>
      <w:lang w:val="x-none" w:eastAsia="x-none"/>
    </w:rPr>
  </w:style>
  <w:style w:type="paragraph" w:customStyle="1" w:styleId="deck">
    <w:name w:val="deck"/>
    <w:basedOn w:val="Normal"/>
    <w:uiPriority w:val="99"/>
    <w:qFormat/>
    <w:rsid w:val="00ED34FA"/>
    <w:pPr>
      <w:spacing w:before="100" w:beforeAutospacing="1" w:after="100" w:afterAutospacing="1"/>
    </w:pPr>
    <w:rPr>
      <w:rFonts w:eastAsia="Times New Roman"/>
      <w:sz w:val="24"/>
    </w:rPr>
  </w:style>
  <w:style w:type="paragraph" w:customStyle="1" w:styleId="question">
    <w:name w:val="question"/>
    <w:basedOn w:val="Normal"/>
    <w:uiPriority w:val="99"/>
    <w:qFormat/>
    <w:rsid w:val="00ED34FA"/>
    <w:pPr>
      <w:spacing w:before="100" w:beforeAutospacing="1" w:after="100" w:afterAutospacing="1"/>
    </w:pPr>
    <w:rPr>
      <w:rFonts w:eastAsia="Times New Roman"/>
      <w:sz w:val="24"/>
    </w:rPr>
  </w:style>
  <w:style w:type="paragraph" w:customStyle="1" w:styleId="Fifth">
    <w:name w:val="Fifth"/>
    <w:basedOn w:val="Normal"/>
    <w:link w:val="FifthChar"/>
    <w:qFormat/>
    <w:rsid w:val="00ED34FA"/>
    <w:rPr>
      <w:rFonts w:eastAsia="Calibri"/>
    </w:rPr>
  </w:style>
  <w:style w:type="paragraph" w:customStyle="1" w:styleId="NoteLevel22">
    <w:name w:val="Note Level 22"/>
    <w:basedOn w:val="Normal"/>
    <w:next w:val="Normal"/>
    <w:uiPriority w:val="99"/>
    <w:qFormat/>
    <w:rsid w:val="00ED34FA"/>
    <w:pPr>
      <w:keepNext/>
      <w:ind w:left="288" w:right="288"/>
    </w:pPr>
    <w:rPr>
      <w:rFonts w:ascii="Georgia" w:eastAsia="MS Gothic" w:hAnsi="Georgia"/>
      <w:szCs w:val="20"/>
    </w:rPr>
  </w:style>
  <w:style w:type="paragraph" w:customStyle="1" w:styleId="svarticle">
    <w:name w:val="svarticle"/>
    <w:basedOn w:val="Normal"/>
    <w:uiPriority w:val="99"/>
    <w:qFormat/>
    <w:rsid w:val="00ED34FA"/>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ED34FA"/>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ED34FA"/>
    <w:pPr>
      <w:spacing w:before="100" w:beforeAutospacing="1" w:after="100" w:afterAutospacing="1"/>
    </w:pPr>
  </w:style>
  <w:style w:type="paragraph" w:customStyle="1" w:styleId="graf">
    <w:name w:val="graf"/>
    <w:basedOn w:val="Normal"/>
    <w:uiPriority w:val="99"/>
    <w:qFormat/>
    <w:rsid w:val="00ED34FA"/>
    <w:pPr>
      <w:spacing w:before="100" w:beforeAutospacing="1" w:after="100" w:afterAutospacing="1"/>
    </w:pPr>
  </w:style>
  <w:style w:type="paragraph" w:customStyle="1" w:styleId="column">
    <w:name w:val="column"/>
    <w:basedOn w:val="Normal"/>
    <w:uiPriority w:val="99"/>
    <w:qFormat/>
    <w:rsid w:val="00ED34FA"/>
    <w:pPr>
      <w:spacing w:before="100" w:beforeAutospacing="1" w:after="100" w:afterAutospacing="1"/>
    </w:pPr>
  </w:style>
  <w:style w:type="paragraph" w:customStyle="1" w:styleId="recirc-container">
    <w:name w:val="recirc-container"/>
    <w:basedOn w:val="Normal"/>
    <w:uiPriority w:val="99"/>
    <w:qFormat/>
    <w:rsid w:val="00ED34FA"/>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ED34FA"/>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ED34FA"/>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ED34FA"/>
    <w:pPr>
      <w:spacing w:before="100" w:beforeAutospacing="1" w:after="100" w:afterAutospacing="1"/>
    </w:pPr>
    <w:rPr>
      <w:rFonts w:ascii="Times New Roman" w:hAnsi="Times New Roman" w:cs="Times New Roman"/>
      <w:sz w:val="24"/>
    </w:rPr>
  </w:style>
  <w:style w:type="character" w:customStyle="1" w:styleId="-newsgate-macro-cci-bullet-">
    <w:name w:val="-newsgate-macro-cci-bullet-"/>
    <w:basedOn w:val="DefaultParagraphFont"/>
    <w:rsid w:val="00ED34FA"/>
  </w:style>
  <w:style w:type="character" w:customStyle="1" w:styleId="BriefTitleChar">
    <w:name w:val="Brief Title Char"/>
    <w:basedOn w:val="DefaultParagraphFont"/>
    <w:rsid w:val="00ED34FA"/>
    <w:rPr>
      <w:b/>
      <w:bCs w:val="0"/>
      <w:sz w:val="24"/>
      <w:szCs w:val="24"/>
      <w:u w:val="single"/>
      <w:lang w:val="en-US" w:eastAsia="en-US" w:bidi="ar-SA"/>
    </w:rPr>
  </w:style>
  <w:style w:type="character" w:customStyle="1" w:styleId="BriefTitle2Char">
    <w:name w:val="Brief Title 2 Char"/>
    <w:basedOn w:val="BriefTitleChar"/>
    <w:rsid w:val="00ED34FA"/>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ED34FA"/>
    <w:rPr>
      <w:rFonts w:ascii="Times New Roman" w:eastAsia="Times New Roman" w:hAnsi="Times New Roman" w:cs="Times New Roman" w:hint="default"/>
      <w:sz w:val="20"/>
      <w:szCs w:val="24"/>
      <w:u w:val="single"/>
      <w:lang w:val="en-US" w:eastAsia="en-US" w:bidi="ar-SA"/>
    </w:rPr>
  </w:style>
  <w:style w:type="character" w:customStyle="1" w:styleId="metaorigin">
    <w:name w:val="meta_origin"/>
    <w:rsid w:val="00ED34FA"/>
  </w:style>
  <w:style w:type="character" w:customStyle="1" w:styleId="eminfo">
    <w:name w:val="eminfo"/>
    <w:rsid w:val="00ED34FA"/>
  </w:style>
  <w:style w:type="character" w:customStyle="1" w:styleId="emhighlight">
    <w:name w:val="emhighlight"/>
    <w:rsid w:val="00ED34FA"/>
  </w:style>
  <w:style w:type="character" w:customStyle="1" w:styleId="source-org">
    <w:name w:val="source-org"/>
    <w:rsid w:val="00ED34FA"/>
  </w:style>
  <w:style w:type="character" w:customStyle="1" w:styleId="StyleStyleunderlineBold11pt">
    <w:name w:val="Style Style underline + Bold + 11 pt"/>
    <w:rsid w:val="00ED34FA"/>
    <w:rPr>
      <w:bCs/>
      <w:sz w:val="20"/>
      <w:u w:val="single"/>
    </w:rPr>
  </w:style>
  <w:style w:type="character" w:customStyle="1" w:styleId="StyleunderlineAsianTimesNewRomanBold">
    <w:name w:val="Style underline + (Asian) Times New Roman Bold"/>
    <w:rsid w:val="00ED34FA"/>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ED34FA"/>
    <w:rPr>
      <w:b/>
      <w:bCs/>
      <w:sz w:val="20"/>
      <w:u w:val="single"/>
      <w:bdr w:val="single" w:sz="4" w:space="0" w:color="auto" w:frame="1"/>
    </w:rPr>
  </w:style>
  <w:style w:type="character" w:customStyle="1" w:styleId="NormalCard">
    <w:name w:val="Normal Card"/>
    <w:uiPriority w:val="1"/>
    <w:qFormat/>
    <w:rsid w:val="00ED34FA"/>
    <w:rPr>
      <w:rFonts w:ascii="Times New Roman" w:hAnsi="Times New Roman" w:cs="Times New Roman" w:hint="default"/>
      <w:sz w:val="24"/>
    </w:rPr>
  </w:style>
  <w:style w:type="character" w:customStyle="1" w:styleId="timebox">
    <w:name w:val="timebox"/>
    <w:rsid w:val="00ED34FA"/>
  </w:style>
  <w:style w:type="character" w:customStyle="1" w:styleId="Heading2Subtext">
    <w:name w:val="Heading 2 Subtext"/>
    <w:rsid w:val="00ED34FA"/>
    <w:rPr>
      <w:rFonts w:ascii="Times New Roman" w:hAnsi="Times New Roman" w:cs="Times New Roman" w:hint="default"/>
      <w:sz w:val="16"/>
    </w:rPr>
  </w:style>
  <w:style w:type="character" w:customStyle="1" w:styleId="FontStyle212">
    <w:name w:val="Font Style212"/>
    <w:basedOn w:val="DefaultParagraphFont"/>
    <w:uiPriority w:val="99"/>
    <w:rsid w:val="00ED34FA"/>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ED34FA"/>
    <w:rPr>
      <w:rFonts w:ascii="Times New Roman" w:hAnsi="Times New Roman" w:cs="Times New Roman" w:hint="default"/>
      <w:b/>
      <w:bCs/>
      <w:sz w:val="22"/>
      <w:szCs w:val="22"/>
    </w:rPr>
  </w:style>
  <w:style w:type="character" w:customStyle="1" w:styleId="UnderlineStyleChar7">
    <w:name w:val="Underline Style Char7"/>
    <w:rsid w:val="00ED34FA"/>
    <w:rPr>
      <w:rFonts w:ascii="Garamond" w:hAnsi="Garamond" w:hint="default"/>
      <w:sz w:val="22"/>
      <w:szCs w:val="24"/>
      <w:u w:val="single"/>
      <w:lang w:val="en-US" w:eastAsia="en-US" w:bidi="ar-SA"/>
    </w:rPr>
  </w:style>
  <w:style w:type="character" w:customStyle="1" w:styleId="StyleArial6ptBold">
    <w:name w:val="Style Arial 6 pt Bold"/>
    <w:rsid w:val="00ED34FA"/>
    <w:rPr>
      <w:rFonts w:ascii="Arial" w:hAnsi="Arial" w:cs="Arial" w:hint="default"/>
      <w:bCs/>
      <w:sz w:val="12"/>
    </w:rPr>
  </w:style>
  <w:style w:type="character" w:customStyle="1" w:styleId="Heading2Char5">
    <w:name w:val="Heading 2 Char5"/>
    <w:rsid w:val="00ED34FA"/>
    <w:rPr>
      <w:rFonts w:ascii="Garamond" w:hAnsi="Garamond" w:cs="Arial" w:hint="default"/>
      <w:b/>
      <w:bCs/>
      <w:iCs/>
      <w:sz w:val="24"/>
      <w:szCs w:val="28"/>
      <w:lang w:val="en-US" w:eastAsia="en-US" w:bidi="ar-SA"/>
    </w:rPr>
  </w:style>
  <w:style w:type="character" w:customStyle="1" w:styleId="1">
    <w:name w:val="1"/>
    <w:rsid w:val="00ED34FA"/>
    <w:rPr>
      <w:rFonts w:ascii="Arial" w:hAnsi="Arial" w:cs="Arial" w:hint="default"/>
      <w:bCs/>
      <w:sz w:val="20"/>
      <w:u w:val="single"/>
      <w:lang w:val="en-US" w:eastAsia="en-US" w:bidi="ar-SA"/>
    </w:rPr>
  </w:style>
  <w:style w:type="character" w:customStyle="1" w:styleId="s4">
    <w:name w:val="s4"/>
    <w:rsid w:val="00ED34FA"/>
  </w:style>
  <w:style w:type="character" w:customStyle="1" w:styleId="s5">
    <w:name w:val="s5"/>
    <w:rsid w:val="00ED34FA"/>
  </w:style>
  <w:style w:type="character" w:customStyle="1" w:styleId="rightsnotice">
    <w:name w:val="rightsnotice"/>
    <w:rsid w:val="00ED34FA"/>
  </w:style>
  <w:style w:type="character" w:customStyle="1" w:styleId="current-article">
    <w:name w:val="current-article"/>
    <w:rsid w:val="00ED34FA"/>
  </w:style>
  <w:style w:type="character" w:customStyle="1" w:styleId="related-current-indicator">
    <w:name w:val="related-current-indicator"/>
    <w:rsid w:val="00ED34FA"/>
  </w:style>
  <w:style w:type="character" w:customStyle="1" w:styleId="bylclear">
    <w:name w:val="bylclear"/>
    <w:rsid w:val="00ED34FA"/>
  </w:style>
  <w:style w:type="character" w:customStyle="1" w:styleId="essaytext">
    <w:name w:val="essaytext"/>
    <w:rsid w:val="00ED34FA"/>
  </w:style>
  <w:style w:type="character" w:customStyle="1" w:styleId="username">
    <w:name w:val="username"/>
    <w:rsid w:val="00ED34FA"/>
  </w:style>
  <w:style w:type="character" w:customStyle="1" w:styleId="toplinks">
    <w:name w:val="toplinks"/>
    <w:rsid w:val="00ED34FA"/>
  </w:style>
  <w:style w:type="character" w:customStyle="1" w:styleId="titles">
    <w:name w:val="titles"/>
    <w:rsid w:val="00ED34FA"/>
  </w:style>
  <w:style w:type="character" w:customStyle="1" w:styleId="contentauthor">
    <w:name w:val="contentauthor"/>
    <w:rsid w:val="00ED34FA"/>
  </w:style>
  <w:style w:type="character" w:customStyle="1" w:styleId="subarticleheader">
    <w:name w:val="subarticleheader"/>
    <w:rsid w:val="00ED34FA"/>
  </w:style>
  <w:style w:type="character" w:customStyle="1" w:styleId="copy">
    <w:name w:val="copy"/>
    <w:rsid w:val="00ED34FA"/>
  </w:style>
  <w:style w:type="character" w:customStyle="1" w:styleId="topheadline">
    <w:name w:val="topheadline"/>
    <w:rsid w:val="00ED34FA"/>
  </w:style>
  <w:style w:type="character" w:customStyle="1" w:styleId="Stylereduce27pt">
    <w:name w:val="Style reduce2 + 7 pt"/>
    <w:rsid w:val="00ED34FA"/>
    <w:rPr>
      <w:rFonts w:ascii="Times New Roman" w:hAnsi="Times New Roman" w:cs="Arial" w:hint="default"/>
      <w:color w:val="000000"/>
      <w:sz w:val="14"/>
      <w:szCs w:val="22"/>
    </w:rPr>
  </w:style>
  <w:style w:type="character" w:customStyle="1" w:styleId="srtitle">
    <w:name w:val="srtitle"/>
    <w:rsid w:val="00ED34FA"/>
  </w:style>
  <w:style w:type="character" w:customStyle="1" w:styleId="st1">
    <w:name w:val="st1"/>
    <w:rsid w:val="00ED34FA"/>
  </w:style>
  <w:style w:type="character" w:customStyle="1" w:styleId="StyleStyleGaramond">
    <w:name w:val="Style Style Garamond +"/>
    <w:rsid w:val="00ED34FA"/>
    <w:rPr>
      <w:rFonts w:ascii="Garamond" w:hAnsi="Garamond" w:cs="Times New Roman" w:hint="default"/>
      <w:sz w:val="20"/>
    </w:rPr>
  </w:style>
  <w:style w:type="character" w:customStyle="1" w:styleId="quotechar0">
    <w:name w:val="quotechar"/>
    <w:rsid w:val="00ED34FA"/>
  </w:style>
  <w:style w:type="character" w:customStyle="1" w:styleId="boldunderline2">
    <w:name w:val="boldunderline"/>
    <w:rsid w:val="00ED34FA"/>
  </w:style>
  <w:style w:type="character" w:customStyle="1" w:styleId="Date11">
    <w:name w:val="Date11"/>
    <w:rsid w:val="00ED34FA"/>
  </w:style>
  <w:style w:type="character" w:customStyle="1" w:styleId="artbody1">
    <w:name w:val="art_body1"/>
    <w:rsid w:val="00ED34FA"/>
    <w:rPr>
      <w:rFonts w:ascii="Arial" w:hAnsi="Arial" w:cs="Arial" w:hint="default"/>
    </w:rPr>
  </w:style>
  <w:style w:type="character" w:customStyle="1" w:styleId="reality">
    <w:name w:val="reality"/>
    <w:rsid w:val="00ED34FA"/>
  </w:style>
  <w:style w:type="character" w:customStyle="1" w:styleId="Boxout0">
    <w:name w:val="Boxout"/>
    <w:uiPriority w:val="1"/>
    <w:qFormat/>
    <w:rsid w:val="00ED34FA"/>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ED34FA"/>
  </w:style>
  <w:style w:type="character" w:customStyle="1" w:styleId="preloadwrap">
    <w:name w:val="preloadwrap"/>
    <w:rsid w:val="00ED34FA"/>
  </w:style>
  <w:style w:type="character" w:customStyle="1" w:styleId="creditwrap">
    <w:name w:val="creditwrap"/>
    <w:rsid w:val="00ED34FA"/>
  </w:style>
  <w:style w:type="character" w:customStyle="1" w:styleId="DefaultChar1">
    <w:name w:val="Default Char1"/>
    <w:rsid w:val="00ED34FA"/>
    <w:rPr>
      <w:noProof w:val="0"/>
      <w:color w:val="000000"/>
      <w:lang w:val="en-US" w:eastAsia="en-US" w:bidi="ar-SA"/>
    </w:rPr>
  </w:style>
  <w:style w:type="character" w:customStyle="1" w:styleId="pmterms31">
    <w:name w:val="pmterms31"/>
    <w:rsid w:val="00ED34FA"/>
    <w:rPr>
      <w:b/>
      <w:bCs/>
      <w:i w:val="0"/>
      <w:iCs w:val="0"/>
      <w:color w:val="000000"/>
    </w:rPr>
  </w:style>
  <w:style w:type="character" w:customStyle="1" w:styleId="copyrightdescription">
    <w:name w:val="copyrightdescription"/>
    <w:rsid w:val="00ED34FA"/>
  </w:style>
  <w:style w:type="character" w:customStyle="1" w:styleId="ft01">
    <w:name w:val="ft01"/>
    <w:rsid w:val="00ED34FA"/>
    <w:rPr>
      <w:rFonts w:ascii="Times" w:hAnsi="Times" w:cs="Times" w:hint="default"/>
      <w:color w:val="000000"/>
      <w:sz w:val="14"/>
      <w:szCs w:val="14"/>
    </w:rPr>
  </w:style>
  <w:style w:type="character" w:customStyle="1" w:styleId="ft11">
    <w:name w:val="ft11"/>
    <w:rsid w:val="00ED34FA"/>
    <w:rPr>
      <w:rFonts w:ascii="Times" w:hAnsi="Times" w:cs="Times" w:hint="default"/>
      <w:color w:val="000000"/>
      <w:sz w:val="17"/>
      <w:szCs w:val="17"/>
    </w:rPr>
  </w:style>
  <w:style w:type="character" w:customStyle="1" w:styleId="ft21">
    <w:name w:val="ft21"/>
    <w:rsid w:val="00ED34FA"/>
    <w:rPr>
      <w:rFonts w:ascii="Times" w:hAnsi="Times" w:cs="Times" w:hint="default"/>
      <w:color w:val="000000"/>
      <w:sz w:val="15"/>
      <w:szCs w:val="15"/>
    </w:rPr>
  </w:style>
  <w:style w:type="character" w:customStyle="1" w:styleId="ft31">
    <w:name w:val="ft31"/>
    <w:rsid w:val="00ED34FA"/>
    <w:rPr>
      <w:rFonts w:ascii="Times" w:hAnsi="Times" w:cs="Times" w:hint="default"/>
      <w:color w:val="000000"/>
      <w:sz w:val="15"/>
      <w:szCs w:val="15"/>
    </w:rPr>
  </w:style>
  <w:style w:type="character" w:customStyle="1" w:styleId="ccs">
    <w:name w:val="c cs"/>
    <w:rsid w:val="00ED34FA"/>
  </w:style>
  <w:style w:type="character" w:customStyle="1" w:styleId="UnderlinedEvChar">
    <w:name w:val="Underlined Ev Char"/>
    <w:rsid w:val="00ED34FA"/>
    <w:rPr>
      <w:rFonts w:ascii="Times New Roman" w:eastAsia="Times New Roman" w:hAnsi="Times New Roman" w:cs="Times New Roman" w:hint="default"/>
      <w:szCs w:val="24"/>
      <w:u w:val="single"/>
    </w:rPr>
  </w:style>
  <w:style w:type="character" w:customStyle="1" w:styleId="dropshadow">
    <w:name w:val="dropshadow"/>
    <w:rsid w:val="00ED34FA"/>
  </w:style>
  <w:style w:type="character" w:customStyle="1" w:styleId="d05ws">
    <w:name w:val="d05ws"/>
    <w:rsid w:val="00ED34FA"/>
  </w:style>
  <w:style w:type="character" w:customStyle="1" w:styleId="rzibod">
    <w:name w:val="rzibod"/>
    <w:rsid w:val="00ED34FA"/>
  </w:style>
  <w:style w:type="character" w:customStyle="1" w:styleId="headertext">
    <w:name w:val="headertext"/>
    <w:rsid w:val="00ED34FA"/>
  </w:style>
  <w:style w:type="character" w:customStyle="1" w:styleId="endnote-reference">
    <w:name w:val="endnote-reference"/>
    <w:rsid w:val="00ED34FA"/>
  </w:style>
  <w:style w:type="character" w:customStyle="1" w:styleId="officialsname">
    <w:name w:val="official_s_name"/>
    <w:rsid w:val="00ED34FA"/>
  </w:style>
  <w:style w:type="character" w:customStyle="1" w:styleId="audience">
    <w:name w:val="audience"/>
    <w:rsid w:val="00ED34FA"/>
  </w:style>
  <w:style w:type="character" w:customStyle="1" w:styleId="normalchar1">
    <w:name w:val="normal__char"/>
    <w:rsid w:val="00ED34FA"/>
  </w:style>
  <w:style w:type="character" w:customStyle="1" w:styleId="hyperlink002cheading0020100200028block0020title0029char">
    <w:name w:val="hyperlink_002cheading_00201_0020_0028block_0020title_0029__char"/>
    <w:rsid w:val="00ED34FA"/>
  </w:style>
  <w:style w:type="character" w:customStyle="1" w:styleId="underline002cstyle0020bold0020underlinechar">
    <w:name w:val="underline_002cstyle_0020bold_0020underline__char"/>
    <w:rsid w:val="00ED34FA"/>
  </w:style>
  <w:style w:type="character" w:customStyle="1" w:styleId="copyboldblack">
    <w:name w:val="copyboldblack"/>
    <w:rsid w:val="00ED34FA"/>
  </w:style>
  <w:style w:type="character" w:customStyle="1" w:styleId="copybold">
    <w:name w:val="copybold"/>
    <w:rsid w:val="00ED34FA"/>
  </w:style>
  <w:style w:type="character" w:customStyle="1" w:styleId="author-date0">
    <w:name w:val="author-date"/>
    <w:rsid w:val="00ED34FA"/>
  </w:style>
  <w:style w:type="character" w:customStyle="1" w:styleId="articlebegin">
    <w:name w:val="articlebegin"/>
    <w:rsid w:val="00ED34FA"/>
  </w:style>
  <w:style w:type="character" w:customStyle="1" w:styleId="mediaoverlay">
    <w:name w:val="mediaoverlay"/>
    <w:rsid w:val="00ED34FA"/>
  </w:style>
  <w:style w:type="character" w:customStyle="1" w:styleId="blogcaption">
    <w:name w:val="blog_caption"/>
    <w:rsid w:val="00ED34FA"/>
  </w:style>
  <w:style w:type="character" w:customStyle="1" w:styleId="commnet-abuzz">
    <w:name w:val="commnet-abuzz"/>
    <w:rsid w:val="00ED34FA"/>
  </w:style>
  <w:style w:type="character" w:customStyle="1" w:styleId="stbuttontext">
    <w:name w:val="stbuttontext"/>
    <w:rsid w:val="00ED34FA"/>
  </w:style>
  <w:style w:type="character" w:customStyle="1" w:styleId="grey">
    <w:name w:val="grey"/>
    <w:rsid w:val="00ED34FA"/>
  </w:style>
  <w:style w:type="character" w:customStyle="1" w:styleId="bdx">
    <w:name w:val="bdx"/>
    <w:rsid w:val="00ED34FA"/>
  </w:style>
  <w:style w:type="character" w:customStyle="1" w:styleId="bdl">
    <w:name w:val="bdl"/>
    <w:rsid w:val="00ED34FA"/>
  </w:style>
  <w:style w:type="character" w:customStyle="1" w:styleId="breadcrumbitemcurrent">
    <w:name w:val="breadcrumbitemcurrent"/>
    <w:rsid w:val="00ED34FA"/>
  </w:style>
  <w:style w:type="character" w:customStyle="1" w:styleId="bbl">
    <w:name w:val="bbl"/>
    <w:rsid w:val="00ED34FA"/>
  </w:style>
  <w:style w:type="character" w:customStyle="1" w:styleId="itxtnewhookspan">
    <w:name w:val="itxtnewhookspan"/>
    <w:rsid w:val="00ED34FA"/>
  </w:style>
  <w:style w:type="character" w:customStyle="1" w:styleId="gstxthlt">
    <w:name w:val="gstxt_hlt"/>
    <w:rsid w:val="00ED34FA"/>
  </w:style>
  <w:style w:type="character" w:customStyle="1" w:styleId="StyleBoldRed">
    <w:name w:val="Style Bold Red"/>
    <w:rsid w:val="00ED34FA"/>
    <w:rPr>
      <w:b/>
      <w:bCs/>
      <w:color w:val="auto"/>
    </w:rPr>
  </w:style>
  <w:style w:type="character" w:customStyle="1" w:styleId="StyleTimesNewRoman8pt">
    <w:name w:val="Style Times New Roman 8 pt"/>
    <w:rsid w:val="00ED34FA"/>
    <w:rPr>
      <w:rFonts w:ascii="Georgia" w:hAnsi="Georgia" w:hint="default"/>
      <w:sz w:val="16"/>
    </w:rPr>
  </w:style>
  <w:style w:type="character" w:customStyle="1" w:styleId="goldbldtext">
    <w:name w:val="goldbldtext"/>
    <w:rsid w:val="00ED34FA"/>
  </w:style>
  <w:style w:type="character" w:customStyle="1" w:styleId="cardshighlight0">
    <w:name w:val="cardshighlight"/>
    <w:rsid w:val="00ED34FA"/>
  </w:style>
  <w:style w:type="character" w:customStyle="1" w:styleId="cardsfont12pt1">
    <w:name w:val="cardsfont12pt"/>
    <w:rsid w:val="00ED34FA"/>
  </w:style>
  <w:style w:type="character" w:customStyle="1" w:styleId="kicker">
    <w:name w:val="kicker"/>
    <w:rsid w:val="00ED34FA"/>
  </w:style>
  <w:style w:type="character" w:customStyle="1" w:styleId="daystmp">
    <w:name w:val="daystmp"/>
    <w:rsid w:val="00ED34FA"/>
  </w:style>
  <w:style w:type="character" w:customStyle="1" w:styleId="cardsfont12ptchar">
    <w:name w:val="cardsfont12ptchar"/>
    <w:rsid w:val="00ED34FA"/>
  </w:style>
  <w:style w:type="character" w:customStyle="1" w:styleId="gal">
    <w:name w:val="gal"/>
    <w:rsid w:val="00ED34FA"/>
  </w:style>
  <w:style w:type="character" w:customStyle="1" w:styleId="imagedateline">
    <w:name w:val="image_dateline"/>
    <w:rsid w:val="00ED34FA"/>
  </w:style>
  <w:style w:type="character" w:customStyle="1" w:styleId="authordatecharchar">
    <w:name w:val="authordatecharchar"/>
    <w:rsid w:val="00ED34FA"/>
  </w:style>
  <w:style w:type="character" w:customStyle="1" w:styleId="style1char0">
    <w:name w:val="style1char"/>
    <w:rsid w:val="00ED34FA"/>
  </w:style>
  <w:style w:type="character" w:customStyle="1" w:styleId="tagcharchar0">
    <w:name w:val="tagcharchar"/>
    <w:rsid w:val="00ED34FA"/>
  </w:style>
  <w:style w:type="character" w:customStyle="1" w:styleId="underlinedcharchar2">
    <w:name w:val="underlinedcharchar"/>
    <w:rsid w:val="00ED34FA"/>
  </w:style>
  <w:style w:type="character" w:customStyle="1" w:styleId="BoxedChar">
    <w:name w:val="Boxed Char"/>
    <w:rsid w:val="00ED34FA"/>
    <w:rPr>
      <w:rFonts w:ascii="Arial Narrow" w:hAnsi="Arial Narrow" w:hint="default"/>
      <w:b/>
      <w:bCs w:val="0"/>
      <w:sz w:val="18"/>
      <w:bdr w:val="single" w:sz="6" w:space="0" w:color="auto" w:frame="1"/>
    </w:rPr>
  </w:style>
  <w:style w:type="character" w:customStyle="1" w:styleId="cardCharCharChar1">
    <w:name w:val="card Char Char Char1"/>
    <w:rsid w:val="00ED34FA"/>
    <w:rPr>
      <w:lang w:val="en-US" w:eastAsia="en-US" w:bidi="ar-SA"/>
    </w:rPr>
  </w:style>
  <w:style w:type="character" w:customStyle="1" w:styleId="authors1">
    <w:name w:val="authors1"/>
    <w:rsid w:val="00ED34FA"/>
    <w:rPr>
      <w:rFonts w:ascii="Verdana" w:hAnsi="Verdana" w:hint="default"/>
      <w:b/>
      <w:bCs/>
      <w:color w:val="006699"/>
      <w:sz w:val="20"/>
      <w:szCs w:val="20"/>
    </w:rPr>
  </w:style>
  <w:style w:type="character" w:customStyle="1" w:styleId="headlinesectionlarge">
    <w:name w:val="headline_section_large"/>
    <w:rsid w:val="00ED34FA"/>
  </w:style>
  <w:style w:type="character" w:customStyle="1" w:styleId="Styleunderline11ptBlack">
    <w:name w:val="Style underline + 11 pt Black"/>
    <w:rsid w:val="00ED34FA"/>
    <w:rPr>
      <w:color w:val="000000"/>
      <w:sz w:val="20"/>
      <w:u w:val="single"/>
    </w:rPr>
  </w:style>
  <w:style w:type="character" w:customStyle="1" w:styleId="Styleunderline11ptBoldBlack">
    <w:name w:val="Style underline + 11 pt Bold Black"/>
    <w:rsid w:val="00ED34FA"/>
    <w:rPr>
      <w:b/>
      <w:bCs/>
      <w:color w:val="000000"/>
      <w:sz w:val="20"/>
      <w:u w:val="single"/>
    </w:rPr>
  </w:style>
  <w:style w:type="character" w:customStyle="1" w:styleId="Style11ptBoldBlackUnderline">
    <w:name w:val="Style 11 pt Bold Black Underline"/>
    <w:rsid w:val="00ED34FA"/>
    <w:rPr>
      <w:b/>
      <w:bCs/>
      <w:color w:val="000000"/>
      <w:sz w:val="20"/>
      <w:u w:val="single"/>
    </w:rPr>
  </w:style>
  <w:style w:type="character" w:customStyle="1" w:styleId="Style11ptBoldBlackUnderlineBorderSinglesolidline">
    <w:name w:val="Style 11 pt Bold Black Underline Border: : (Single solid line ..."/>
    <w:rsid w:val="00ED34FA"/>
    <w:rPr>
      <w:b/>
      <w:bCs/>
      <w:color w:val="000000"/>
      <w:sz w:val="20"/>
      <w:u w:val="single"/>
      <w:bdr w:val="single" w:sz="4" w:space="0" w:color="auto" w:frame="1"/>
    </w:rPr>
  </w:style>
  <w:style w:type="character" w:customStyle="1" w:styleId="StyleLatinMeridien-Italic11ptItalicUnderline">
    <w:name w:val="Style (Latin) Meridien-Italic 11 pt Italic Underline"/>
    <w:rsid w:val="00ED34FA"/>
    <w:rPr>
      <w:rFonts w:ascii="Meridien-Italic" w:hAnsi="Meridien-Italic" w:hint="default"/>
      <w:i/>
      <w:iCs/>
      <w:sz w:val="20"/>
      <w:u w:val="single"/>
    </w:rPr>
  </w:style>
  <w:style w:type="character" w:customStyle="1" w:styleId="underlinestylechar0">
    <w:name w:val="underlinestylechar"/>
    <w:rsid w:val="00ED34FA"/>
  </w:style>
  <w:style w:type="character" w:customStyle="1" w:styleId="labeltext">
    <w:name w:val="labeltext"/>
    <w:rsid w:val="00ED34FA"/>
  </w:style>
  <w:style w:type="character" w:customStyle="1" w:styleId="viewlink">
    <w:name w:val="viewlink"/>
    <w:rsid w:val="00ED34FA"/>
  </w:style>
  <w:style w:type="character" w:customStyle="1" w:styleId="inlinkchart">
    <w:name w:val="inlink_chart"/>
    <w:rsid w:val="00ED34FA"/>
  </w:style>
  <w:style w:type="character" w:customStyle="1" w:styleId="fbsharecountwrapper">
    <w:name w:val="fb_share_count_wrapper"/>
    <w:rsid w:val="00ED34FA"/>
  </w:style>
  <w:style w:type="character" w:customStyle="1" w:styleId="linktotop">
    <w:name w:val="linktotop"/>
    <w:rsid w:val="00ED34FA"/>
  </w:style>
  <w:style w:type="character" w:customStyle="1" w:styleId="descriptionstyle1block">
    <w:name w:val="description style1 block"/>
    <w:rsid w:val="00ED34FA"/>
  </w:style>
  <w:style w:type="character" w:customStyle="1" w:styleId="gutter-right-1">
    <w:name w:val="gutter-right-1"/>
    <w:basedOn w:val="DefaultParagraphFont"/>
    <w:rsid w:val="00ED34FA"/>
  </w:style>
  <w:style w:type="character" w:customStyle="1" w:styleId="Header11">
    <w:name w:val="Header11"/>
    <w:rsid w:val="00ED34FA"/>
  </w:style>
  <w:style w:type="character" w:customStyle="1" w:styleId="posa">
    <w:name w:val="pos(a)"/>
    <w:basedOn w:val="DefaultParagraphFont"/>
    <w:rsid w:val="00ED34FA"/>
  </w:style>
  <w:style w:type="character" w:customStyle="1" w:styleId="u-hiddeninnarrowenv">
    <w:name w:val="u-hiddeninnarrowenv"/>
    <w:basedOn w:val="DefaultParagraphFont"/>
    <w:rsid w:val="00ED34FA"/>
  </w:style>
  <w:style w:type="character" w:customStyle="1" w:styleId="followbutton-bird">
    <w:name w:val="followbutton-bird"/>
    <w:basedOn w:val="DefaultParagraphFont"/>
    <w:rsid w:val="00ED34FA"/>
  </w:style>
  <w:style w:type="character" w:customStyle="1" w:styleId="tweetauthor-name">
    <w:name w:val="tweetauthor-name"/>
    <w:basedOn w:val="DefaultParagraphFont"/>
    <w:rsid w:val="00ED34FA"/>
  </w:style>
  <w:style w:type="character" w:customStyle="1" w:styleId="tweetauthor-verifiedbadge">
    <w:name w:val="tweetauthor-verifiedbadge"/>
    <w:basedOn w:val="DefaultParagraphFont"/>
    <w:rsid w:val="00ED34FA"/>
  </w:style>
  <w:style w:type="character" w:customStyle="1" w:styleId="tweetauthor-screenname">
    <w:name w:val="tweetauthor-screenname"/>
    <w:basedOn w:val="DefaultParagraphFont"/>
    <w:rsid w:val="00ED34FA"/>
  </w:style>
  <w:style w:type="character" w:customStyle="1" w:styleId="u-hiddenvisually">
    <w:name w:val="u-hiddenvisually"/>
    <w:basedOn w:val="DefaultParagraphFont"/>
    <w:rsid w:val="00ED34FA"/>
  </w:style>
  <w:style w:type="character" w:customStyle="1" w:styleId="tweetaction-stat">
    <w:name w:val="tweetaction-stat"/>
    <w:basedOn w:val="DefaultParagraphFont"/>
    <w:rsid w:val="00ED34FA"/>
  </w:style>
  <w:style w:type="character" w:customStyle="1" w:styleId="related">
    <w:name w:val="related"/>
    <w:basedOn w:val="DefaultParagraphFont"/>
    <w:rsid w:val="00ED34FA"/>
  </w:style>
  <w:style w:type="character" w:customStyle="1" w:styleId="related-content">
    <w:name w:val="related-content"/>
    <w:basedOn w:val="DefaultParagraphFont"/>
    <w:rsid w:val="00ED34FA"/>
  </w:style>
  <w:style w:type="character" w:customStyle="1" w:styleId="name-of-author">
    <w:name w:val="name-of-author"/>
    <w:basedOn w:val="DefaultParagraphFont"/>
    <w:rsid w:val="00ED34FA"/>
  </w:style>
  <w:style w:type="character" w:customStyle="1" w:styleId="first-name">
    <w:name w:val="first-name"/>
    <w:basedOn w:val="DefaultParagraphFont"/>
    <w:rsid w:val="00ED34FA"/>
  </w:style>
  <w:style w:type="character" w:customStyle="1" w:styleId="last-name">
    <w:name w:val="last-name"/>
    <w:basedOn w:val="DefaultParagraphFont"/>
    <w:rsid w:val="00ED34FA"/>
  </w:style>
  <w:style w:type="character" w:customStyle="1" w:styleId="caption10">
    <w:name w:val="caption1"/>
    <w:basedOn w:val="DefaultParagraphFont"/>
    <w:rsid w:val="00ED34FA"/>
  </w:style>
  <w:style w:type="character" w:customStyle="1" w:styleId="recirc-text">
    <w:name w:val="&quot;recirc-text”"/>
    <w:basedOn w:val="DefaultParagraphFont"/>
    <w:rsid w:val="00ED34FA"/>
  </w:style>
  <w:style w:type="character" w:customStyle="1" w:styleId="video-icon">
    <w:name w:val="video-icon"/>
    <w:basedOn w:val="DefaultParagraphFont"/>
    <w:rsid w:val="00ED34FA"/>
  </w:style>
  <w:style w:type="character" w:customStyle="1" w:styleId="powa-shot-play-btn-text">
    <w:name w:val="powa-shot-play-btn-text"/>
    <w:basedOn w:val="DefaultParagraphFont"/>
    <w:rsid w:val="00ED34FA"/>
  </w:style>
  <w:style w:type="character" w:customStyle="1" w:styleId="powa-shot-click">
    <w:name w:val="powa-shot-click"/>
    <w:basedOn w:val="DefaultParagraphFont"/>
    <w:rsid w:val="00ED34FA"/>
  </w:style>
  <w:style w:type="character" w:customStyle="1" w:styleId="wpv-blurb">
    <w:name w:val="wpv-blurb"/>
    <w:basedOn w:val="DefaultParagraphFont"/>
    <w:rsid w:val="00ED34FA"/>
  </w:style>
  <w:style w:type="character" w:customStyle="1" w:styleId="pb-caption">
    <w:name w:val="pb-caption"/>
    <w:basedOn w:val="DefaultParagraphFont"/>
    <w:rsid w:val="00ED34FA"/>
  </w:style>
  <w:style w:type="character" w:customStyle="1" w:styleId="HeaderChar3">
    <w:name w:val="Header Char3"/>
    <w:basedOn w:val="DefaultParagraphFont"/>
    <w:uiPriority w:val="99"/>
    <w:semiHidden/>
    <w:rsid w:val="00ED34FA"/>
    <w:rPr>
      <w:rFonts w:ascii="Calibri" w:hAnsi="Calibri" w:cs="Calibri"/>
    </w:rPr>
  </w:style>
  <w:style w:type="table" w:styleId="MediumGrid1">
    <w:name w:val="Medium Grid 1"/>
    <w:basedOn w:val="TableNormal"/>
    <w:uiPriority w:val="67"/>
    <w:rsid w:val="00ED34FA"/>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1111">
    <w:name w:val="No List111111"/>
    <w:next w:val="NoList"/>
    <w:uiPriority w:val="99"/>
    <w:semiHidden/>
    <w:unhideWhenUsed/>
    <w:rsid w:val="00ED34FA"/>
  </w:style>
  <w:style w:type="numbering" w:customStyle="1" w:styleId="NoList1111111">
    <w:name w:val="No List1111111"/>
    <w:next w:val="NoList"/>
    <w:uiPriority w:val="99"/>
    <w:semiHidden/>
    <w:unhideWhenUsed/>
    <w:rsid w:val="00ED34FA"/>
  </w:style>
  <w:style w:type="numbering" w:customStyle="1" w:styleId="NoList11111111">
    <w:name w:val="No List11111111"/>
    <w:next w:val="NoList"/>
    <w:uiPriority w:val="99"/>
    <w:semiHidden/>
    <w:unhideWhenUsed/>
    <w:rsid w:val="00ED34FA"/>
  </w:style>
  <w:style w:type="numbering" w:customStyle="1" w:styleId="NoList111111111">
    <w:name w:val="No List111111111"/>
    <w:next w:val="NoList"/>
    <w:uiPriority w:val="99"/>
    <w:semiHidden/>
    <w:unhideWhenUsed/>
    <w:rsid w:val="00ED34FA"/>
  </w:style>
  <w:style w:type="numbering" w:customStyle="1" w:styleId="NoList1111111111">
    <w:name w:val="No List1111111111"/>
    <w:next w:val="NoList"/>
    <w:uiPriority w:val="99"/>
    <w:semiHidden/>
    <w:unhideWhenUsed/>
    <w:rsid w:val="00ED34FA"/>
  </w:style>
  <w:style w:type="numbering" w:customStyle="1" w:styleId="NoList11111111111">
    <w:name w:val="No List11111111111"/>
    <w:next w:val="NoList"/>
    <w:uiPriority w:val="99"/>
    <w:semiHidden/>
    <w:unhideWhenUsed/>
    <w:rsid w:val="00ED34FA"/>
  </w:style>
  <w:style w:type="numbering" w:customStyle="1" w:styleId="NoList111111111111">
    <w:name w:val="No List111111111111"/>
    <w:next w:val="NoList"/>
    <w:uiPriority w:val="99"/>
    <w:semiHidden/>
    <w:unhideWhenUsed/>
    <w:rsid w:val="00ED34FA"/>
  </w:style>
  <w:style w:type="numbering" w:customStyle="1" w:styleId="NoList1111111111111">
    <w:name w:val="No List1111111111111"/>
    <w:next w:val="NoList"/>
    <w:uiPriority w:val="99"/>
    <w:semiHidden/>
    <w:unhideWhenUsed/>
    <w:rsid w:val="00ED34FA"/>
  </w:style>
  <w:style w:type="numbering" w:customStyle="1" w:styleId="NoList11111111111111">
    <w:name w:val="No List11111111111111"/>
    <w:next w:val="NoList"/>
    <w:uiPriority w:val="99"/>
    <w:semiHidden/>
    <w:unhideWhenUsed/>
    <w:rsid w:val="00ED34FA"/>
  </w:style>
  <w:style w:type="numbering" w:customStyle="1" w:styleId="NoList111111111111111">
    <w:name w:val="No List111111111111111"/>
    <w:next w:val="NoList"/>
    <w:uiPriority w:val="99"/>
    <w:semiHidden/>
    <w:unhideWhenUsed/>
    <w:rsid w:val="00ED34FA"/>
  </w:style>
  <w:style w:type="numbering" w:customStyle="1" w:styleId="NoList1111111111111111">
    <w:name w:val="No List1111111111111111"/>
    <w:next w:val="NoList"/>
    <w:uiPriority w:val="99"/>
    <w:semiHidden/>
    <w:unhideWhenUsed/>
    <w:rsid w:val="00ED34FA"/>
  </w:style>
  <w:style w:type="numbering" w:customStyle="1" w:styleId="NoList11111111111111111">
    <w:name w:val="No List11111111111111111"/>
    <w:next w:val="NoList"/>
    <w:uiPriority w:val="99"/>
    <w:semiHidden/>
    <w:unhideWhenUsed/>
    <w:rsid w:val="00ED34FA"/>
  </w:style>
  <w:style w:type="character" w:customStyle="1" w:styleId="FontStyle220">
    <w:name w:val="Font Style220"/>
    <w:basedOn w:val="DefaultParagraphFont"/>
    <w:uiPriority w:val="99"/>
    <w:rsid w:val="00ED34FA"/>
    <w:rPr>
      <w:rFonts w:ascii="Candara" w:hAnsi="Candara" w:cs="Candara" w:hint="default"/>
      <w:i/>
      <w:iCs/>
      <w:sz w:val="18"/>
      <w:szCs w:val="18"/>
    </w:rPr>
  </w:style>
  <w:style w:type="character" w:customStyle="1" w:styleId="FontStyle290">
    <w:name w:val="Font Style290"/>
    <w:basedOn w:val="DefaultParagraphFont"/>
    <w:uiPriority w:val="99"/>
    <w:rsid w:val="00ED34FA"/>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ED34FA"/>
    <w:rPr>
      <w:rFonts w:ascii="Arial" w:hAnsi="Arial" w:cs="Arial"/>
      <w:b/>
      <w:bCs/>
      <w:sz w:val="16"/>
      <w:szCs w:val="16"/>
    </w:rPr>
  </w:style>
  <w:style w:type="paragraph" w:customStyle="1" w:styleId="analytic0">
    <w:name w:val="analytic"/>
    <w:basedOn w:val="Normal"/>
    <w:link w:val="analyticChar0"/>
    <w:uiPriority w:val="4"/>
    <w:qFormat/>
    <w:rsid w:val="00ED34FA"/>
    <w:pPr>
      <w:spacing w:before="120"/>
    </w:pPr>
    <w:rPr>
      <w:b/>
      <w:sz w:val="20"/>
    </w:rPr>
  </w:style>
  <w:style w:type="character" w:customStyle="1" w:styleId="analyticChar0">
    <w:name w:val="analytic Char"/>
    <w:basedOn w:val="DefaultParagraphFont"/>
    <w:link w:val="analytic0"/>
    <w:uiPriority w:val="4"/>
    <w:rsid w:val="00ED34FA"/>
    <w:rPr>
      <w:rFonts w:ascii="Calibri" w:hAnsi="Calibri" w:cs="Calibri"/>
      <w:b/>
      <w:sz w:val="20"/>
    </w:rPr>
  </w:style>
  <w:style w:type="character" w:customStyle="1" w:styleId="m-5498913268213319940gmail-styleunderline">
    <w:name w:val="m_-5498913268213319940gmail-styleunderline"/>
    <w:basedOn w:val="DefaultParagraphFont"/>
    <w:rsid w:val="00ED34FA"/>
  </w:style>
  <w:style w:type="paragraph" w:customStyle="1" w:styleId="speakable">
    <w:name w:val="speakable"/>
    <w:basedOn w:val="Normal"/>
    <w:uiPriority w:val="99"/>
    <w:qFormat/>
    <w:rsid w:val="00ED34FA"/>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ED34FA"/>
  </w:style>
  <w:style w:type="paragraph" w:customStyle="1" w:styleId="g-body">
    <w:name w:val="g-body"/>
    <w:basedOn w:val="Normal"/>
    <w:uiPriority w:val="99"/>
    <w:qFormat/>
    <w:rsid w:val="00ED34FA"/>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ED34FA"/>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ED34FA"/>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ED34FA"/>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ED34FA"/>
    <w:pPr>
      <w:spacing w:before="100" w:beforeAutospacing="1" w:after="100" w:afterAutospacing="1"/>
    </w:pPr>
    <w:rPr>
      <w:sz w:val="24"/>
    </w:rPr>
  </w:style>
  <w:style w:type="paragraph" w:customStyle="1" w:styleId="style41">
    <w:name w:val="style4"/>
    <w:basedOn w:val="Normal"/>
    <w:uiPriority w:val="99"/>
    <w:qFormat/>
    <w:rsid w:val="00ED34FA"/>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ED34FA"/>
    <w:pPr>
      <w:spacing w:before="100" w:beforeAutospacing="1" w:after="100" w:afterAutospacing="1"/>
    </w:pPr>
    <w:rPr>
      <w:rFonts w:ascii="Times New Roman" w:hAnsi="Times New Roman"/>
      <w:sz w:val="24"/>
    </w:rPr>
  </w:style>
  <w:style w:type="character" w:customStyle="1" w:styleId="adtext0">
    <w:name w:val="adtext"/>
    <w:basedOn w:val="DefaultParagraphFont"/>
    <w:rsid w:val="00ED34FA"/>
  </w:style>
  <w:style w:type="character" w:customStyle="1" w:styleId="qu730rj69h">
    <w:name w:val="qu730rj69h"/>
    <w:basedOn w:val="DefaultParagraphFont"/>
    <w:rsid w:val="00ED34FA"/>
  </w:style>
  <w:style w:type="paragraph" w:customStyle="1" w:styleId="optext">
    <w:name w:val="optext"/>
    <w:basedOn w:val="Normal"/>
    <w:uiPriority w:val="99"/>
    <w:qFormat/>
    <w:rsid w:val="00ED34FA"/>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ED34FA"/>
  </w:style>
  <w:style w:type="character" w:customStyle="1" w:styleId="icr880">
    <w:name w:val="icr880"/>
    <w:basedOn w:val="DefaultParagraphFont"/>
    <w:rsid w:val="00ED34FA"/>
  </w:style>
  <w:style w:type="character" w:customStyle="1" w:styleId="hx23q54">
    <w:name w:val="hx23q54"/>
    <w:basedOn w:val="DefaultParagraphFont"/>
    <w:rsid w:val="00ED34FA"/>
  </w:style>
  <w:style w:type="character" w:customStyle="1" w:styleId="m-5348258726587825636gmail-style13ptbold">
    <w:name w:val="m_-5348258726587825636gmail-style13ptbold"/>
    <w:basedOn w:val="DefaultParagraphFont"/>
    <w:rsid w:val="00ED34FA"/>
  </w:style>
  <w:style w:type="character" w:customStyle="1" w:styleId="m-5348258726587825636gmail-styleunderline">
    <w:name w:val="m_-5348258726587825636gmail-styleunderline"/>
    <w:basedOn w:val="DefaultParagraphFont"/>
    <w:rsid w:val="00ED34FA"/>
  </w:style>
  <w:style w:type="character" w:customStyle="1" w:styleId="m4385445901877740177gmail-styleunderline">
    <w:name w:val="m_4385445901877740177gmail-styleunderline"/>
    <w:basedOn w:val="DefaultParagraphFont"/>
    <w:rsid w:val="00ED34FA"/>
  </w:style>
  <w:style w:type="character" w:customStyle="1" w:styleId="DDIUnderline">
    <w:name w:val="DDI Underline"/>
    <w:qFormat/>
    <w:rsid w:val="00ED34FA"/>
    <w:rPr>
      <w:rFonts w:ascii="Times New Roman" w:hAnsi="Times New Roman"/>
      <w:sz w:val="24"/>
      <w:u w:val="single"/>
    </w:rPr>
  </w:style>
  <w:style w:type="character" w:customStyle="1" w:styleId="ALLCAPSChar">
    <w:name w:val="ALL CAPS Char"/>
    <w:basedOn w:val="DefaultParagraphFont"/>
    <w:link w:val="ALLCAPS"/>
    <w:rsid w:val="00ED34FA"/>
    <w:rPr>
      <w:rFonts w:ascii="Calibri" w:eastAsia="Times New Roman" w:hAnsi="Calibri" w:cs="Calibri"/>
      <w:b/>
      <w:caps/>
      <w:sz w:val="22"/>
      <w:szCs w:val="20"/>
    </w:rPr>
  </w:style>
  <w:style w:type="paragraph" w:customStyle="1" w:styleId="TagCharCharCharCharCharCharChar0">
    <w:name w:val="Tag Char Char Char Char Char Char Char"/>
    <w:basedOn w:val="Normal"/>
    <w:link w:val="TagCharCharCharCharCharCharCharChar"/>
    <w:qFormat/>
    <w:rsid w:val="00ED34FA"/>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ED34FA"/>
    <w:rPr>
      <w:rFonts w:ascii="Times New Roman" w:eastAsia="Times New Roman" w:hAnsi="Times New Roman" w:cs="Calibri"/>
      <w:b/>
    </w:rPr>
  </w:style>
  <w:style w:type="character" w:customStyle="1" w:styleId="m489902567989944824gmail-style13ptbold">
    <w:name w:val="m_489902567989944824gmail-style13ptbold"/>
    <w:basedOn w:val="DefaultParagraphFont"/>
    <w:rsid w:val="00ED34FA"/>
  </w:style>
  <w:style w:type="character" w:customStyle="1" w:styleId="m489902567989944824gmail-styleunderline">
    <w:name w:val="m_489902567989944824gmail-styleunderline"/>
    <w:basedOn w:val="DefaultParagraphFont"/>
    <w:rsid w:val="00ED34FA"/>
  </w:style>
  <w:style w:type="character" w:customStyle="1" w:styleId="UnresolvedMention2">
    <w:name w:val="Unresolved Mention2"/>
    <w:basedOn w:val="DefaultParagraphFont"/>
    <w:uiPriority w:val="99"/>
    <w:rsid w:val="00ED34FA"/>
    <w:rPr>
      <w:color w:val="808080"/>
      <w:shd w:val="clear" w:color="auto" w:fill="E6E6E6"/>
    </w:rPr>
  </w:style>
  <w:style w:type="character" w:customStyle="1" w:styleId="UnderlineCharChar3">
    <w:name w:val="Underline Char Char3"/>
    <w:rsid w:val="00ED34FA"/>
    <w:rPr>
      <w:szCs w:val="24"/>
      <w:u w:val="single"/>
      <w:lang w:val="en-US" w:eastAsia="en-US" w:bidi="ar-SA"/>
    </w:rPr>
  </w:style>
  <w:style w:type="character" w:customStyle="1" w:styleId="tl8wme">
    <w:name w:val="tl8wme"/>
    <w:basedOn w:val="DefaultParagraphFont"/>
    <w:rsid w:val="00ED34FA"/>
  </w:style>
  <w:style w:type="character" w:customStyle="1" w:styleId="Mention3">
    <w:name w:val="Mention3"/>
    <w:basedOn w:val="DefaultParagraphFont"/>
    <w:uiPriority w:val="99"/>
    <w:semiHidden/>
    <w:unhideWhenUsed/>
    <w:rsid w:val="00ED34FA"/>
    <w:rPr>
      <w:color w:val="2B579A"/>
      <w:shd w:val="clear" w:color="auto" w:fill="E6E6E6"/>
    </w:rPr>
  </w:style>
  <w:style w:type="character" w:customStyle="1" w:styleId="m-5251091010484660064gmail-style13ptbold">
    <w:name w:val="m_-5251091010484660064gmail-style13ptbold"/>
    <w:basedOn w:val="DefaultParagraphFont"/>
    <w:rsid w:val="00ED34FA"/>
  </w:style>
  <w:style w:type="character" w:customStyle="1" w:styleId="m-5251091010484660064gmail-styleunderline">
    <w:name w:val="m_-5251091010484660064gmail-styleunderline"/>
    <w:basedOn w:val="DefaultParagraphFont"/>
    <w:rsid w:val="00ED34FA"/>
  </w:style>
  <w:style w:type="character" w:customStyle="1" w:styleId="tablecaption">
    <w:name w:val="tablecaption"/>
    <w:basedOn w:val="DefaultParagraphFont"/>
    <w:rsid w:val="00ED34FA"/>
  </w:style>
  <w:style w:type="character" w:customStyle="1" w:styleId="StyleLatinHelvetica105ptBlack">
    <w:name w:val="Style (Latin) Helvetica 10.5 pt Black"/>
    <w:basedOn w:val="DefaultParagraphFont"/>
    <w:rsid w:val="00ED34FA"/>
    <w:rPr>
      <w:rFonts w:ascii="Times New Roman" w:hAnsi="Times New Roman"/>
      <w:color w:val="000000"/>
      <w:sz w:val="21"/>
    </w:rPr>
  </w:style>
  <w:style w:type="character" w:customStyle="1" w:styleId="m-413333960618644972gmail-style13ptbold">
    <w:name w:val="m_-413333960618644972gmail-style13ptbold"/>
    <w:basedOn w:val="DefaultParagraphFont"/>
    <w:rsid w:val="00ED34FA"/>
  </w:style>
  <w:style w:type="character" w:customStyle="1" w:styleId="m-413333960618644972gmail-styleunderline">
    <w:name w:val="m_-413333960618644972gmail-styleunderline"/>
    <w:basedOn w:val="DefaultParagraphFont"/>
    <w:rsid w:val="00ED34FA"/>
  </w:style>
  <w:style w:type="character" w:customStyle="1" w:styleId="m8314098763611656848gmail-stylestylebold12pt">
    <w:name w:val="m_8314098763611656848gmail-stylestylebold12pt"/>
    <w:basedOn w:val="DefaultParagraphFont"/>
    <w:rsid w:val="00ED34FA"/>
  </w:style>
  <w:style w:type="character" w:customStyle="1" w:styleId="m8314098763611656848gmail-styleboldunderline">
    <w:name w:val="m_8314098763611656848gmail-styleboldunderline"/>
    <w:basedOn w:val="DefaultParagraphFont"/>
    <w:rsid w:val="00ED34FA"/>
  </w:style>
  <w:style w:type="paragraph" w:customStyle="1" w:styleId="Spacer">
    <w:name w:val="Spacer"/>
    <w:basedOn w:val="Heading1"/>
    <w:link w:val="SpacerChar"/>
    <w:autoRedefine/>
    <w:uiPriority w:val="4"/>
    <w:qFormat/>
    <w:rsid w:val="00ED34FA"/>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ED34FA"/>
    <w:rPr>
      <w:rFonts w:ascii="Georgia" w:eastAsiaTheme="majorEastAsia" w:hAnsi="Georgia" w:cstheme="majorBidi"/>
      <w:b/>
      <w:bCs/>
      <w:szCs w:val="32"/>
    </w:rPr>
  </w:style>
  <w:style w:type="paragraph" w:customStyle="1" w:styleId="msonormal0">
    <w:name w:val="msonormal"/>
    <w:basedOn w:val="Normal"/>
    <w:rsid w:val="00ED34FA"/>
    <w:pPr>
      <w:spacing w:before="100" w:beforeAutospacing="1" w:after="100" w:afterAutospacing="1"/>
    </w:pPr>
    <w:rPr>
      <w:rFonts w:ascii="Times New Roman" w:eastAsia="Times New Roman" w:hAnsi="Times New Roman" w:cs="Times New Roman"/>
      <w:sz w:val="24"/>
    </w:rPr>
  </w:style>
  <w:style w:type="character" w:customStyle="1" w:styleId="tChar">
    <w:name w:val="t Char"/>
    <w:rsid w:val="00ED34FA"/>
    <w:rPr>
      <w:rFonts w:ascii="Georgia" w:eastAsia="Times New Roman" w:hAnsi="Georgia" w:cs="Calibri"/>
      <w:b/>
      <w:lang w:val="x-none" w:eastAsia="x-none"/>
    </w:rPr>
  </w:style>
  <w:style w:type="paragraph" w:customStyle="1" w:styleId="BoldUnderlineChar20">
    <w:name w:val="BoldUnderline Char2"/>
    <w:link w:val="BoldUnderlineChar2Char"/>
    <w:rsid w:val="00ED34FA"/>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ED34FA"/>
    <w:rPr>
      <w:rFonts w:ascii="Times New Roman" w:eastAsia="Times New Roman" w:hAnsi="Times New Roman" w:cs="Times New Roman"/>
      <w:b/>
      <w:sz w:val="20"/>
      <w:u w:val="single"/>
    </w:rPr>
  </w:style>
  <w:style w:type="character" w:customStyle="1" w:styleId="UnderlineCharChar4">
    <w:name w:val="Underline Char Char4"/>
    <w:rsid w:val="00ED34FA"/>
    <w:rPr>
      <w:szCs w:val="24"/>
      <w:u w:val="single"/>
      <w:lang w:val="en-US" w:eastAsia="en-US" w:bidi="ar-SA"/>
    </w:rPr>
  </w:style>
  <w:style w:type="character" w:customStyle="1" w:styleId="BoldUnderlineCharChar3">
    <w:name w:val="BoldUnderline Char Char3"/>
    <w:rsid w:val="00ED34FA"/>
    <w:rPr>
      <w:b/>
      <w:szCs w:val="24"/>
      <w:u w:val="single"/>
      <w:lang w:val="en-US" w:eastAsia="en-US" w:bidi="ar-SA"/>
    </w:rPr>
  </w:style>
  <w:style w:type="character" w:customStyle="1" w:styleId="BoldUnderlineCharChar2">
    <w:name w:val="BoldUnderline Char Char2"/>
    <w:rsid w:val="00ED34FA"/>
    <w:rPr>
      <w:b/>
      <w:szCs w:val="24"/>
      <w:u w:val="single"/>
      <w:lang w:val="en-US" w:eastAsia="en-US" w:bidi="ar-SA"/>
    </w:rPr>
  </w:style>
  <w:style w:type="character" w:customStyle="1" w:styleId="volume-issue">
    <w:name w:val="volume-issue"/>
    <w:rsid w:val="00ED34FA"/>
    <w:rPr>
      <w:rFonts w:cs="Times New Roman"/>
    </w:rPr>
  </w:style>
  <w:style w:type="paragraph" w:customStyle="1" w:styleId="document0">
    <w:name w:val="document"/>
    <w:basedOn w:val="Normal"/>
    <w:rsid w:val="00ED34FA"/>
    <w:pPr>
      <w:spacing w:before="100" w:beforeAutospacing="1" w:after="100" w:afterAutospacing="1"/>
    </w:pPr>
    <w:rPr>
      <w:rFonts w:ascii="Georgia" w:eastAsia="Times New Roman" w:hAnsi="Georgia" w:cstheme="minorBidi"/>
    </w:rPr>
  </w:style>
  <w:style w:type="character" w:customStyle="1" w:styleId="current-selection">
    <w:name w:val="current-selection"/>
    <w:basedOn w:val="DefaultParagraphFont"/>
    <w:rsid w:val="00ED34FA"/>
  </w:style>
  <w:style w:type="character" w:customStyle="1" w:styleId="ac">
    <w:name w:val="_"/>
    <w:basedOn w:val="DefaultParagraphFont"/>
    <w:rsid w:val="00ED34FA"/>
  </w:style>
  <w:style w:type="character" w:customStyle="1" w:styleId="Heading3CharCharCharChar1">
    <w:name w:val="Heading 3 Char Char Char Char1"/>
    <w:rsid w:val="00ED34FA"/>
    <w:rPr>
      <w:rFonts w:cs="Arial"/>
      <w:bCs/>
      <w:szCs w:val="26"/>
      <w:u w:val="single"/>
      <w:lang w:val="en-US" w:eastAsia="en-US" w:bidi="ar-SA"/>
    </w:rPr>
  </w:style>
  <w:style w:type="paragraph" w:customStyle="1" w:styleId="conintrotext">
    <w:name w:val="conintrotext"/>
    <w:basedOn w:val="Normal"/>
    <w:uiPriority w:val="99"/>
    <w:rsid w:val="00ED34FA"/>
    <w:pPr>
      <w:spacing w:before="100" w:beforeAutospacing="1" w:after="100" w:afterAutospacing="1"/>
    </w:pPr>
    <w:rPr>
      <w:rFonts w:ascii="Georgia" w:eastAsia="Times New Roman" w:hAnsi="Georgia" w:cstheme="minorBidi"/>
      <w:sz w:val="24"/>
    </w:rPr>
  </w:style>
  <w:style w:type="character" w:customStyle="1" w:styleId="comment-body">
    <w:name w:val="comment-body"/>
    <w:rsid w:val="00ED34FA"/>
  </w:style>
  <w:style w:type="character" w:customStyle="1" w:styleId="BoldandUnderlineChar1CharCharCharCharCharCharCharCharChar1">
    <w:name w:val="Bold and Underline Char1 Char Char Char Char Char Char Char Char Char1"/>
    <w:link w:val="BoldandUnderlineChar1CharCharCharCharCharCharCharChar"/>
    <w:rsid w:val="00ED34FA"/>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ED34FA"/>
    <w:rPr>
      <w:rFonts w:asciiTheme="minorHAnsi" w:eastAsia="MS Mincho" w:hAnsiTheme="minorHAnsi" w:cstheme="minorBidi"/>
      <w:b/>
      <w:sz w:val="24"/>
      <w:u w:val="single"/>
    </w:rPr>
  </w:style>
  <w:style w:type="character" w:customStyle="1" w:styleId="flagicon">
    <w:name w:val="flagicon"/>
    <w:rsid w:val="00ED34FA"/>
  </w:style>
  <w:style w:type="paragraph" w:customStyle="1" w:styleId="assert">
    <w:name w:val="assert"/>
    <w:basedOn w:val="Normal"/>
    <w:uiPriority w:val="99"/>
    <w:rsid w:val="00ED34FA"/>
    <w:pPr>
      <w:spacing w:before="100" w:beforeAutospacing="1" w:after="100" w:afterAutospacing="1"/>
    </w:pPr>
    <w:rPr>
      <w:rFonts w:ascii="Georgia" w:eastAsia="Times New Roman" w:hAnsi="Georgia" w:cstheme="minorBidi"/>
      <w:sz w:val="24"/>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ED34FA"/>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ED34FA"/>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ED34FA"/>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ED34FA"/>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ED34FA"/>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ED34FA"/>
    <w:rPr>
      <w:rFonts w:asciiTheme="minorHAnsi" w:eastAsia="MS Mincho" w:hAnsiTheme="minorHAnsi" w:cstheme="minorBidi"/>
      <w:b/>
      <w:sz w:val="24"/>
      <w:u w:val="single"/>
    </w:rPr>
  </w:style>
  <w:style w:type="paragraph" w:customStyle="1" w:styleId="StyleBoldandUnderlineChar11ptBorderSinglesolidline">
    <w:name w:val="Style Bold and Underline Char + 11 pt Border: : (Single solid line..."/>
    <w:link w:val="StyleBoldandUnderlineChar11ptBorderSinglesolidlineChar"/>
    <w:rsid w:val="00ED34FA"/>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ED34FA"/>
    <w:rPr>
      <w:rFonts w:eastAsia="Times New Roman"/>
      <w:b/>
      <w:bCs/>
      <w:sz w:val="22"/>
      <w:szCs w:val="20"/>
      <w:u w:val="single"/>
      <w:bdr w:val="single" w:sz="4" w:space="0" w:color="auto"/>
    </w:rPr>
  </w:style>
  <w:style w:type="paragraph" w:customStyle="1" w:styleId="StyleStyle4ArialNarrow9pt">
    <w:name w:val="Style Style4 + Arial Narrow 9 pt"/>
    <w:basedOn w:val="Normal"/>
    <w:link w:val="StyleStyle4ArialNarrow9ptChar"/>
    <w:rsid w:val="00ED34FA"/>
    <w:rPr>
      <w:rFonts w:ascii="Georgia" w:eastAsia="Times New Roman" w:hAnsi="Georgia" w:cstheme="minorBidi"/>
      <w:u w:val="single"/>
    </w:rPr>
  </w:style>
  <w:style w:type="character" w:customStyle="1" w:styleId="StyleStyle4ArialNarrow9ptChar">
    <w:name w:val="Style Style4 + Arial Narrow 9 pt Char"/>
    <w:link w:val="StyleStyle4ArialNarrow9pt"/>
    <w:rsid w:val="00ED34FA"/>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ED34FA"/>
    <w:rPr>
      <w:rFonts w:ascii="Georgia" w:eastAsia="Times New Roman" w:hAnsi="Georgia" w:cstheme="minorBidi"/>
      <w:b/>
      <w:bCs/>
      <w:u w:val="single"/>
    </w:rPr>
  </w:style>
  <w:style w:type="character" w:customStyle="1" w:styleId="StyleStyle4ArialNarrow9ptBoldChar">
    <w:name w:val="Style Style4 + Arial Narrow 9 pt Bold Char"/>
    <w:link w:val="StyleStyle4ArialNarrow9ptBold"/>
    <w:rsid w:val="00ED34FA"/>
    <w:rPr>
      <w:rFonts w:ascii="Georgia" w:eastAsia="Times New Roman" w:hAnsi="Georgia"/>
      <w:b/>
      <w:bCs/>
      <w:sz w:val="22"/>
      <w:u w:val="single"/>
    </w:rPr>
  </w:style>
  <w:style w:type="character" w:customStyle="1" w:styleId="StyleBoldandUnderlineCharChar29pt">
    <w:name w:val="Style Bold and Underline Char Char2 + 9 pt"/>
    <w:rsid w:val="00ED34FA"/>
    <w:rPr>
      <w:rFonts w:ascii="Times New Roman" w:hAnsi="Times New Roman"/>
      <w:b/>
      <w:bCs/>
      <w:noProof w:val="0"/>
      <w:sz w:val="20"/>
      <w:u w:val="single"/>
    </w:rPr>
  </w:style>
  <w:style w:type="character" w:customStyle="1" w:styleId="StyleUnderlineCharChar19pt">
    <w:name w:val="Style Underline Char Char1 + 9 pt"/>
    <w:rsid w:val="00ED34FA"/>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ED34FA"/>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ED34FA"/>
    <w:rPr>
      <w:rFonts w:ascii="Georgia" w:eastAsia="Times New Roman" w:hAnsi="Georgia"/>
      <w:b/>
      <w:smallCaps/>
      <w:sz w:val="24"/>
      <w:szCs w:val="24"/>
      <w:u w:val="single"/>
    </w:rPr>
  </w:style>
  <w:style w:type="character" w:customStyle="1" w:styleId="HiddenBlockHeaderChar">
    <w:name w:val="Hidden Block Header Char"/>
    <w:link w:val="HiddenBlockHeader"/>
    <w:rsid w:val="00ED34FA"/>
    <w:rPr>
      <w:rFonts w:ascii="Calibri" w:hAnsi="Calibri" w:cs="Calibri"/>
      <w:sz w:val="22"/>
    </w:rPr>
  </w:style>
  <w:style w:type="character" w:customStyle="1" w:styleId="FifthChar">
    <w:name w:val="Fifth Char"/>
    <w:link w:val="Fifth"/>
    <w:rsid w:val="00ED34FA"/>
    <w:rPr>
      <w:rFonts w:ascii="Calibri" w:eastAsia="Calibri" w:hAnsi="Calibri" w:cs="Calibri"/>
      <w:sz w:val="22"/>
    </w:rPr>
  </w:style>
  <w:style w:type="paragraph" w:customStyle="1" w:styleId="Third">
    <w:name w:val="Third"/>
    <w:basedOn w:val="Normal"/>
    <w:link w:val="ThirdChar"/>
    <w:rsid w:val="00ED34FA"/>
    <w:rPr>
      <w:rFonts w:ascii="Georgia" w:eastAsia="Times New Roman" w:hAnsi="Georgia" w:cstheme="minorBidi"/>
      <w:b/>
      <w:u w:val="single"/>
      <w:lang w:val="x-none" w:eastAsia="x-none"/>
    </w:rPr>
  </w:style>
  <w:style w:type="character" w:customStyle="1" w:styleId="ThirdChar">
    <w:name w:val="Third Char"/>
    <w:link w:val="Third"/>
    <w:rsid w:val="00ED34FA"/>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ED34FA"/>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ED34FA"/>
  </w:style>
  <w:style w:type="character" w:customStyle="1" w:styleId="NothingCharChar">
    <w:name w:val="Nothing Char Char"/>
    <w:link w:val="NothingCharCharChar"/>
    <w:rsid w:val="00ED34FA"/>
  </w:style>
  <w:style w:type="character" w:customStyle="1" w:styleId="DebateUnderlineBoldCharChar">
    <w:name w:val="Debate Underline Bold Char Char"/>
    <w:rsid w:val="00ED34FA"/>
    <w:rPr>
      <w:rFonts w:ascii="Georgia" w:eastAsia="Times New Roman" w:hAnsi="Georgia"/>
      <w:b/>
      <w:u w:val="thick"/>
    </w:rPr>
  </w:style>
  <w:style w:type="character" w:customStyle="1" w:styleId="resultbodyblack">
    <w:name w:val="resultbodyblack"/>
    <w:rsid w:val="00ED34FA"/>
    <w:rPr>
      <w:rFonts w:cs="Times New Roman"/>
    </w:rPr>
  </w:style>
  <w:style w:type="paragraph" w:customStyle="1" w:styleId="CiteSmallText">
    <w:name w:val="Cite Small Text"/>
    <w:basedOn w:val="Normal"/>
    <w:uiPriority w:val="99"/>
    <w:rsid w:val="00ED34FA"/>
    <w:pPr>
      <w:widowControl w:val="0"/>
      <w:spacing w:after="200"/>
    </w:pPr>
    <w:rPr>
      <w:rFonts w:ascii="Helvetica Neue" w:hAnsi="Helvetica Neue" w:cstheme="minorBidi"/>
      <w:b/>
      <w:sz w:val="18"/>
    </w:rPr>
  </w:style>
  <w:style w:type="character" w:customStyle="1" w:styleId="4Qualifications">
    <w:name w:val="4 Qualifications"/>
    <w:rsid w:val="00ED34FA"/>
    <w:rPr>
      <w:rFonts w:ascii="Times New Roman" w:hAnsi="Times New Roman"/>
      <w:sz w:val="19"/>
    </w:rPr>
  </w:style>
  <w:style w:type="character" w:customStyle="1" w:styleId="6Underlined">
    <w:name w:val="6 Underlined"/>
    <w:rsid w:val="00ED34FA"/>
    <w:rPr>
      <w:rFonts w:ascii="Times New Roman" w:hAnsi="Times New Roman"/>
      <w:b/>
      <w:sz w:val="21"/>
      <w:u w:val="single"/>
    </w:rPr>
  </w:style>
  <w:style w:type="paragraph" w:customStyle="1" w:styleId="Cards1CharChar">
    <w:name w:val="Cards1 Char Char"/>
    <w:basedOn w:val="Normal"/>
    <w:link w:val="Cards1CharCharChar"/>
    <w:rsid w:val="00ED34FA"/>
    <w:pPr>
      <w:autoSpaceDE w:val="0"/>
      <w:autoSpaceDN w:val="0"/>
      <w:adjustRightInd w:val="0"/>
      <w:ind w:left="432" w:right="432"/>
      <w:jc w:val="both"/>
    </w:pPr>
    <w:rPr>
      <w:rFonts w:ascii="Georgia" w:hAnsi="Georgia" w:cstheme="minorBidi"/>
      <w:lang w:val="x-none"/>
    </w:rPr>
  </w:style>
  <w:style w:type="character" w:customStyle="1" w:styleId="Cards1CharCharChar">
    <w:name w:val="Cards1 Char Char Char"/>
    <w:link w:val="Cards1CharChar"/>
    <w:rsid w:val="00ED34FA"/>
    <w:rPr>
      <w:rFonts w:ascii="Georgia" w:hAnsi="Georgia"/>
      <w:sz w:val="22"/>
      <w:lang w:val="x-none"/>
    </w:rPr>
  </w:style>
  <w:style w:type="character" w:customStyle="1" w:styleId="nohighlighting">
    <w:name w:val="no highlighting"/>
    <w:rsid w:val="00ED34FA"/>
    <w:rPr>
      <w:rFonts w:ascii="Times New Roman" w:hAnsi="Times New Roman"/>
      <w:color w:val="auto"/>
      <w:sz w:val="20"/>
      <w:u w:val="thick"/>
      <w:bdr w:val="none" w:sz="0" w:space="0" w:color="auto"/>
      <w:shd w:val="clear" w:color="auto" w:fill="auto"/>
    </w:rPr>
  </w:style>
  <w:style w:type="paragraph" w:customStyle="1" w:styleId="Swag">
    <w:name w:val="Swag"/>
    <w:basedOn w:val="Normal"/>
    <w:link w:val="SwagChar"/>
    <w:qFormat/>
    <w:rsid w:val="00ED34FA"/>
    <w:rPr>
      <w:rFonts w:ascii="Georgia" w:hAnsi="Georgia" w:cstheme="minorBidi"/>
      <w:color w:val="0000FF"/>
      <w:sz w:val="12"/>
      <w:u w:val="single"/>
    </w:rPr>
  </w:style>
  <w:style w:type="character" w:customStyle="1" w:styleId="SwagChar">
    <w:name w:val="Swag Char"/>
    <w:link w:val="Swag"/>
    <w:rsid w:val="00ED34FA"/>
    <w:rPr>
      <w:rFonts w:ascii="Georgia" w:hAnsi="Georgia"/>
      <w:color w:val="0000FF"/>
      <w:sz w:val="12"/>
      <w:u w:val="single"/>
    </w:rPr>
  </w:style>
  <w:style w:type="paragraph" w:customStyle="1" w:styleId="StyleUnderlineTimesNewRoman1">
    <w:name w:val="Style Underline + Times New Roman1"/>
    <w:link w:val="StyleUnderlineTimesNewRoman1Char"/>
    <w:rsid w:val="00ED34FA"/>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ED34FA"/>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ED34FA"/>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ED34FA"/>
    <w:rPr>
      <w:rFonts w:ascii="Calibri" w:eastAsia="Times New Roman" w:hAnsi="Calibri" w:cs="Times New Roman"/>
      <w:b/>
      <w:bCs/>
      <w:sz w:val="22"/>
      <w:u w:val="single"/>
    </w:rPr>
  </w:style>
  <w:style w:type="character" w:customStyle="1" w:styleId="CharChar61">
    <w:name w:val="Char Char61"/>
    <w:rsid w:val="00ED34FA"/>
    <w:rPr>
      <w:rFonts w:cs="Arial"/>
      <w:bCs/>
      <w:sz w:val="16"/>
      <w:szCs w:val="26"/>
      <w:lang w:val="en-US" w:eastAsia="en-US" w:bidi="ar-SA"/>
    </w:rPr>
  </w:style>
  <w:style w:type="character" w:customStyle="1" w:styleId="ListBulletChar">
    <w:name w:val="List Bullet Char"/>
    <w:link w:val="ListBullet"/>
    <w:uiPriority w:val="99"/>
    <w:rsid w:val="00ED34FA"/>
    <w:rPr>
      <w:rFonts w:ascii="Calibri" w:hAnsi="Calibri" w:cs="Calibri"/>
      <w:sz w:val="22"/>
    </w:rPr>
  </w:style>
  <w:style w:type="paragraph" w:customStyle="1" w:styleId="subhead10">
    <w:name w:val="subhead1"/>
    <w:basedOn w:val="Normal"/>
    <w:uiPriority w:val="99"/>
    <w:rsid w:val="00ED34FA"/>
    <w:pPr>
      <w:spacing w:before="100" w:beforeAutospacing="1" w:after="100" w:afterAutospacing="1"/>
    </w:pPr>
    <w:rPr>
      <w:rFonts w:ascii="Georgia" w:eastAsia="Times New Roman" w:hAnsi="Georgia" w:cstheme="minorBidi"/>
      <w:sz w:val="24"/>
    </w:rPr>
  </w:style>
  <w:style w:type="character" w:customStyle="1" w:styleId="styledate0">
    <w:name w:val="styledate"/>
    <w:rsid w:val="00ED34FA"/>
  </w:style>
  <w:style w:type="paragraph" w:customStyle="1" w:styleId="abstract">
    <w:name w:val="abstract"/>
    <w:basedOn w:val="Normal"/>
    <w:uiPriority w:val="99"/>
    <w:rsid w:val="00ED34FA"/>
    <w:pPr>
      <w:spacing w:before="100" w:beforeAutospacing="1" w:after="100" w:afterAutospacing="1"/>
    </w:pPr>
    <w:rPr>
      <w:rFonts w:ascii="Georgia" w:eastAsia="Times New Roman" w:hAnsi="Georgia" w:cstheme="minorBidi"/>
      <w:sz w:val="24"/>
    </w:rPr>
  </w:style>
  <w:style w:type="paragraph" w:customStyle="1" w:styleId="StyleUnderlineChar11ptBold2">
    <w:name w:val="Style Underline Char + 11 pt Bold2"/>
    <w:basedOn w:val="Normal"/>
    <w:link w:val="StyleUnderlineChar11ptBold2Char"/>
    <w:rsid w:val="00ED34FA"/>
    <w:rPr>
      <w:rFonts w:ascii="Georgia" w:eastAsia="Times New Roman" w:hAnsi="Georgia" w:cstheme="minorBidi"/>
      <w:b/>
      <w:bCs/>
      <w:u w:val="single"/>
    </w:rPr>
  </w:style>
  <w:style w:type="character" w:customStyle="1" w:styleId="StyleUnderlineChar11ptBold2Char">
    <w:name w:val="Style Underline Char + 11 pt Bold2 Char"/>
    <w:link w:val="StyleUnderlineChar11ptBold2"/>
    <w:rsid w:val="00ED34FA"/>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ED34FA"/>
    <w:rPr>
      <w:rFonts w:ascii="Georgia" w:eastAsia="Times New Roman" w:hAnsi="Georgia" w:cstheme="minorBidi"/>
      <w:u w:val="single"/>
    </w:rPr>
  </w:style>
  <w:style w:type="character" w:customStyle="1" w:styleId="StyleStyleUnderlineTimesNewRoman11ptChar">
    <w:name w:val="Style Style Underline + Times New Roman + 11 pt Char"/>
    <w:link w:val="StyleStyleUnderlineTimesNewRoman11pt"/>
    <w:rsid w:val="00ED34FA"/>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ED34FA"/>
    <w:rPr>
      <w:rFonts w:ascii="Georgia" w:eastAsia="Times New Roman" w:hAnsi="Georgia" w:cstheme="minorBidi"/>
      <w:u w:val="single"/>
    </w:rPr>
  </w:style>
  <w:style w:type="character" w:customStyle="1" w:styleId="StyleStyleUnderlineTimesNewRomanBold11ptNotBoldChar">
    <w:name w:val="Style Style Underline + Times New Roman Bold + 11 pt Not Bold Char"/>
    <w:link w:val="StyleStyleUnderlineTimesNewRomanBold11ptNotBold"/>
    <w:rsid w:val="00ED34FA"/>
    <w:rPr>
      <w:rFonts w:ascii="Georgia" w:eastAsia="Times New Roman" w:hAnsi="Georgia"/>
      <w:sz w:val="22"/>
      <w:u w:val="single"/>
    </w:rPr>
  </w:style>
  <w:style w:type="character" w:customStyle="1" w:styleId="authoraffil">
    <w:name w:val="authoraffil"/>
    <w:rsid w:val="00ED34FA"/>
  </w:style>
  <w:style w:type="character" w:customStyle="1" w:styleId="FontStyle13">
    <w:name w:val="Font Style13"/>
    <w:uiPriority w:val="99"/>
    <w:rsid w:val="00ED34FA"/>
    <w:rPr>
      <w:rFonts w:ascii="Constantia" w:hAnsi="Constantia" w:cs="Constantia"/>
      <w:sz w:val="18"/>
      <w:szCs w:val="18"/>
    </w:rPr>
  </w:style>
  <w:style w:type="character" w:customStyle="1" w:styleId="TagsCharCharCharChar">
    <w:name w:val="Tags Char Char Char Char"/>
    <w:rsid w:val="00ED34FA"/>
    <w:rPr>
      <w:rFonts w:ascii="Times New Roman" w:eastAsia="Times New Roman" w:hAnsi="Times New Roman" w:cs="Times New Roman"/>
      <w:b/>
      <w:sz w:val="24"/>
      <w:szCs w:val="24"/>
    </w:rPr>
  </w:style>
  <w:style w:type="paragraph" w:customStyle="1" w:styleId="NothingCharCharChar">
    <w:name w:val="Nothing Char Char Char"/>
    <w:link w:val="NothingCharChar"/>
    <w:rsid w:val="00ED34FA"/>
    <w:pPr>
      <w:jc w:val="both"/>
    </w:pPr>
  </w:style>
  <w:style w:type="paragraph" w:customStyle="1" w:styleId="StyleLeft021">
    <w:name w:val="Style Left:  0.2&quot;1"/>
    <w:basedOn w:val="Normal"/>
    <w:uiPriority w:val="99"/>
    <w:rsid w:val="00ED34FA"/>
    <w:pPr>
      <w:ind w:left="288"/>
    </w:pPr>
    <w:rPr>
      <w:rFonts w:ascii="Georgia" w:eastAsia="SimSun" w:hAnsi="Georgia" w:cstheme="minorBidi"/>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ED34FA"/>
    <w:rPr>
      <w:rFonts w:ascii="Georgia" w:eastAsia="Times New Roman" w:hAnsi="Georgia" w:cstheme="minorBidi"/>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ED34FA"/>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ED34FA"/>
    <w:rPr>
      <w:rFonts w:ascii="Georgia" w:eastAsia="Times New Roman" w:hAnsi="Georgia" w:cstheme="minorBidi"/>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ED34FA"/>
    <w:rPr>
      <w:rFonts w:ascii="Georgia" w:eastAsia="Times New Roman" w:hAnsi="Georgia"/>
      <w:sz w:val="22"/>
      <w:u w:val="single"/>
      <w:bdr w:val="single" w:sz="4" w:space="0" w:color="auto"/>
    </w:rPr>
  </w:style>
  <w:style w:type="character" w:customStyle="1" w:styleId="boldcitationChar">
    <w:name w:val="bold citation Char"/>
    <w:rsid w:val="00ED34FA"/>
    <w:rPr>
      <w:rFonts w:ascii="Arial" w:hAnsi="Arial"/>
      <w:b/>
      <w:sz w:val="28"/>
      <w:szCs w:val="24"/>
      <w:u w:val="thick"/>
      <w:lang w:val="en-US" w:eastAsia="en-US" w:bidi="ar-SA"/>
    </w:rPr>
  </w:style>
  <w:style w:type="paragraph" w:customStyle="1" w:styleId="BlockTitle20">
    <w:name w:val="Block Title #2"/>
    <w:basedOn w:val="Normal"/>
    <w:uiPriority w:val="99"/>
    <w:rsid w:val="00ED34FA"/>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cstheme="minorBidi"/>
      <w:b/>
      <w:bCs/>
      <w:color w:val="000000"/>
      <w:kern w:val="32"/>
      <w:sz w:val="32"/>
      <w:szCs w:val="32"/>
    </w:rPr>
  </w:style>
  <w:style w:type="paragraph" w:customStyle="1" w:styleId="Tagstyle1">
    <w:name w:val="Tagstyle"/>
    <w:basedOn w:val="Normal"/>
    <w:next w:val="Normal"/>
    <w:rsid w:val="00ED34FA"/>
    <w:rPr>
      <w:rFonts w:ascii="Georgia" w:hAnsi="Georgia" w:cstheme="minorBidi"/>
      <w:b/>
    </w:rPr>
  </w:style>
  <w:style w:type="character" w:customStyle="1" w:styleId="underlinetextchar0">
    <w:name w:val="underlinetextchar"/>
    <w:rsid w:val="00ED34FA"/>
  </w:style>
  <w:style w:type="character" w:customStyle="1" w:styleId="tagCharCharChar1">
    <w:name w:val="tag Char Char Char1"/>
    <w:rsid w:val="00ED34FA"/>
    <w:rPr>
      <w:b/>
      <w:sz w:val="24"/>
      <w:lang w:val="en-US" w:eastAsia="en-US" w:bidi="ar-SA"/>
    </w:rPr>
  </w:style>
  <w:style w:type="paragraph" w:customStyle="1" w:styleId="date-comments">
    <w:name w:val="date-comments"/>
    <w:basedOn w:val="Normal"/>
    <w:uiPriority w:val="99"/>
    <w:rsid w:val="00ED34FA"/>
    <w:pPr>
      <w:spacing w:before="100" w:beforeAutospacing="1" w:after="100" w:afterAutospacing="1"/>
    </w:pPr>
    <w:rPr>
      <w:rFonts w:ascii="Times" w:hAnsi="Times" w:cstheme="minorBidi"/>
      <w:szCs w:val="20"/>
    </w:rPr>
  </w:style>
  <w:style w:type="character" w:customStyle="1" w:styleId="bodysubtoc">
    <w:name w:val="bodysubtoc"/>
    <w:rsid w:val="00ED34FA"/>
  </w:style>
  <w:style w:type="character" w:customStyle="1" w:styleId="lefttitlesmaller">
    <w:name w:val="lefttitlesmaller"/>
    <w:rsid w:val="00ED34FA"/>
  </w:style>
  <w:style w:type="character" w:customStyle="1" w:styleId="submitted-time">
    <w:name w:val="submitted-time"/>
    <w:rsid w:val="00ED34FA"/>
  </w:style>
  <w:style w:type="character" w:customStyle="1" w:styleId="searchword">
    <w:name w:val="searchword"/>
    <w:rsid w:val="00ED34FA"/>
  </w:style>
  <w:style w:type="paragraph" w:customStyle="1" w:styleId="Heading2Char2CharChar12">
    <w:name w:val="Heading 2 Char2 Char Char12"/>
    <w:aliases w:val="Char Char Char Char Char Char1 Char Char Char Char Char1,Char Char22"/>
    <w:next w:val="Normal"/>
    <w:uiPriority w:val="99"/>
    <w:rsid w:val="00ED34FA"/>
    <w:pPr>
      <w:widowControl w:val="0"/>
      <w:jc w:val="both"/>
      <w:outlineLvl w:val="1"/>
    </w:pPr>
    <w:rPr>
      <w:rFonts w:ascii="Times New Roman" w:eastAsia="Times New Roman" w:hAnsi="Times New Roman" w:cs="Times New Roman"/>
      <w:b/>
    </w:rPr>
  </w:style>
  <w:style w:type="character" w:customStyle="1" w:styleId="bylines">
    <w:name w:val="bylines"/>
    <w:basedOn w:val="DefaultParagraphFont"/>
    <w:rsid w:val="00ED34FA"/>
  </w:style>
  <w:style w:type="character" w:customStyle="1" w:styleId="FontStyle57">
    <w:name w:val="Font Style57"/>
    <w:rsid w:val="00ED34FA"/>
    <w:rPr>
      <w:rFonts w:ascii="Georgia" w:hAnsi="Georgia" w:cs="Georgia"/>
      <w:b/>
      <w:bCs/>
      <w:sz w:val="14"/>
      <w:szCs w:val="14"/>
    </w:rPr>
  </w:style>
  <w:style w:type="character" w:customStyle="1" w:styleId="FontStyle89">
    <w:name w:val="Font Style89"/>
    <w:rsid w:val="00ED34FA"/>
    <w:rPr>
      <w:rFonts w:ascii="Times New Roman" w:hAnsi="Times New Roman" w:cs="Times New Roman"/>
      <w:b/>
      <w:bCs/>
      <w:smallCaps/>
      <w:spacing w:val="40"/>
      <w:sz w:val="16"/>
      <w:szCs w:val="16"/>
    </w:rPr>
  </w:style>
  <w:style w:type="character" w:customStyle="1" w:styleId="ur">
    <w:name w:val="ur"/>
    <w:basedOn w:val="DefaultParagraphFont"/>
    <w:rsid w:val="00ED34FA"/>
  </w:style>
  <w:style w:type="character" w:customStyle="1" w:styleId="vpqmgb">
    <w:name w:val="vpqmgb"/>
    <w:basedOn w:val="DefaultParagraphFont"/>
    <w:rsid w:val="00ED34FA"/>
  </w:style>
  <w:style w:type="character" w:customStyle="1" w:styleId="sv">
    <w:name w:val="sv"/>
    <w:basedOn w:val="DefaultParagraphFont"/>
    <w:rsid w:val="00ED34FA"/>
  </w:style>
  <w:style w:type="character" w:customStyle="1" w:styleId="m-501118745055256881gmail-style13ptbold">
    <w:name w:val="m_-501118745055256881gmail-style13ptbold"/>
    <w:basedOn w:val="DefaultParagraphFont"/>
    <w:rsid w:val="00ED34FA"/>
  </w:style>
  <w:style w:type="character" w:styleId="UnresolvedMention">
    <w:name w:val="Unresolved Mention"/>
    <w:basedOn w:val="DefaultParagraphFont"/>
    <w:uiPriority w:val="99"/>
    <w:semiHidden/>
    <w:unhideWhenUsed/>
    <w:rsid w:val="00ED34FA"/>
    <w:rPr>
      <w:color w:val="605E5C"/>
      <w:shd w:val="clear" w:color="auto" w:fill="E1DFDD"/>
    </w:rPr>
  </w:style>
  <w:style w:type="paragraph" w:styleId="NoSpacing">
    <w:name w:val="No Spacing"/>
    <w:link w:val="NoSpacingChar"/>
    <w:uiPriority w:val="1"/>
    <w:qFormat/>
    <w:rsid w:val="00ED34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euters.com/article/us-usa-asia/u-s-india-japan-and-australia-counter-china-with-billion-dose-vaccine-pact-idUSKBN2B40IP" TargetMode="External"/><Relationship Id="rId18" Type="http://schemas.openxmlformats.org/officeDocument/2006/relationships/hyperlink" Target="http://www.oscn.net/applications/oscn/DeliverDocument.asp?CiteID=20287" TargetMode="External"/><Relationship Id="rId26" Type="http://schemas.openxmlformats.org/officeDocument/2006/relationships/hyperlink" Target="https://www.project-syndicate.org/commentary/bidens-trade-policy-is-a-lot-like-trumps-by-anne-o-krueger-2021-05" TargetMode="External"/><Relationship Id="rId3" Type="http://schemas.openxmlformats.org/officeDocument/2006/relationships/customXml" Target="../customXml/item3.xml"/><Relationship Id="rId21" Type="http://schemas.openxmlformats.org/officeDocument/2006/relationships/hyperlink" Target="http://www.oscn.net/applications/oscn/DeliverDocument.asp?CiteID=20287" TargetMode="External"/><Relationship Id="rId7" Type="http://schemas.openxmlformats.org/officeDocument/2006/relationships/settings" Target="settings.xml"/><Relationship Id="rId12" Type="http://schemas.openxmlformats.org/officeDocument/2006/relationships/hyperlink" Target="https://www.hhs.gov/about/news/2021/03/02/biden-administration-announces-historic-manufacturing-collaboration-between-merck-johnson-johnson-expand-production-covid-19-vaccines.html" TargetMode="External"/><Relationship Id="rId17" Type="http://schemas.openxmlformats.org/officeDocument/2006/relationships/hyperlink" Target="http://www.learnersdictionary.com/definition/ought" TargetMode="External"/><Relationship Id="rId25" Type="http://schemas.openxmlformats.org/officeDocument/2006/relationships/hyperlink" Target="http://www.oscn.net/applications/oscn/deliverdocument.asp?box1=106&amp;box2=U.S.&amp;box3=360" TargetMode="External"/><Relationship Id="rId2" Type="http://schemas.openxmlformats.org/officeDocument/2006/relationships/customXml" Target="../customXml/item2.xml"/><Relationship Id="rId16" Type="http://schemas.openxmlformats.org/officeDocument/2006/relationships/hyperlink" Target="https://theforgenews.org/2018/09/21/party-organizing-in-the-21st-century/" TargetMode="External"/><Relationship Id="rId20" Type="http://schemas.openxmlformats.org/officeDocument/2006/relationships/hyperlink" Target="http://www.oscn.net/applications/oscn/DeliverDocument.asp?CiteID=2028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ck.com/news/merck-to-help-produce-johnson-barda-to-provide-merck-with-funding-to-expand-mercks-manufacturing-capacity-for-covid-19-vaccines-and-medicines/" TargetMode="External"/><Relationship Id="rId24" Type="http://schemas.openxmlformats.org/officeDocument/2006/relationships/hyperlink" Target="http://www.oscn.net/applications/oscn/DeliverDocument.asp?CiteID=20287" TargetMode="External"/><Relationship Id="rId5" Type="http://schemas.openxmlformats.org/officeDocument/2006/relationships/numbering" Target="numbering.xml"/><Relationship Id="rId15" Type="http://schemas.openxmlformats.org/officeDocument/2006/relationships/hyperlink" Target="https://www.wto.org/english/tratop_e/trips_e/public_health_faq_e.htm" TargetMode="External"/><Relationship Id="rId23" Type="http://schemas.openxmlformats.org/officeDocument/2006/relationships/hyperlink" Target="http://www.oscn.net/applications/oscn/deliverdocument.asp?box1=802&amp;box2=P.2D&amp;box3=813" TargetMode="External"/><Relationship Id="rId28" Type="http://schemas.openxmlformats.org/officeDocument/2006/relationships/theme" Target="theme/theme1.xml"/><Relationship Id="rId10" Type="http://schemas.openxmlformats.org/officeDocument/2006/relationships/hyperlink" Target="https://www.washingtonpost.com/outlook/2021/03/15/vaccine-coronavirus-patents-waive-global-equity/" TargetMode="External"/><Relationship Id="rId19" Type="http://schemas.openxmlformats.org/officeDocument/2006/relationships/hyperlink" Target="http://www.oscn.net/applications/oscn/DeliverDocument.asp?CiteID=20287" TargetMode="External"/><Relationship Id="rId4" Type="http://schemas.openxmlformats.org/officeDocument/2006/relationships/customXml" Target="../customXml/item4.xml"/><Relationship Id="rId9" Type="http://schemas.openxmlformats.org/officeDocument/2006/relationships/hyperlink" Target="https://www.cato.org/free-trade-bulletin/unnecessary-proposal-wto-waiver-intellectual-property-rights-covid-19-vaccines%5d/Kankee" TargetMode="External"/><Relationship Id="rId14" Type="http://schemas.openxmlformats.org/officeDocument/2006/relationships/hyperlink" Target="https://in.usembassy.gov/dfc-announces-support-for-manufacturing-of-vaccines-during-quad-summit/" TargetMode="External"/><Relationship Id="rId22" Type="http://schemas.openxmlformats.org/officeDocument/2006/relationships/hyperlink" Target="http://www.oscn.net/applications/oscn/DeliverDocument.asp?CiteID=20287"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iezhe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1</Pages>
  <Words>11378</Words>
  <Characters>64860</Characters>
  <Application>Microsoft Office Word</Application>
  <DocSecurity>0</DocSecurity>
  <Lines>540</Lines>
  <Paragraphs>152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76086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Zheng, Katie [DH23]</cp:lastModifiedBy>
  <cp:revision>3</cp:revision>
  <dcterms:created xsi:type="dcterms:W3CDTF">2021-09-11T23:08:00Z</dcterms:created>
  <dcterms:modified xsi:type="dcterms:W3CDTF">2021-09-12T00:17:00Z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