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902CDC" w14:textId="3114FE03" w:rsidR="00D133F5" w:rsidRDefault="00D133F5" w:rsidP="00D133F5">
      <w:pPr>
        <w:pStyle w:val="Heading1"/>
      </w:pPr>
      <w:r>
        <w:t>1nc</w:t>
      </w:r>
    </w:p>
    <w:p w14:paraId="30BC0E7F" w14:textId="1BF8D931" w:rsidR="00D133F5" w:rsidRDefault="00D133F5" w:rsidP="00D133F5"/>
    <w:p w14:paraId="34B0E034" w14:textId="7965338D" w:rsidR="00D133F5" w:rsidRDefault="00D133F5" w:rsidP="00D133F5">
      <w:pPr>
        <w:pStyle w:val="Heading2"/>
      </w:pPr>
      <w:r>
        <w:lastRenderedPageBreak/>
        <w:t>Framing</w:t>
      </w:r>
    </w:p>
    <w:p w14:paraId="3A77B085" w14:textId="1CBBA161" w:rsidR="00D133F5" w:rsidRDefault="00D133F5" w:rsidP="00D133F5"/>
    <w:p w14:paraId="75987B42" w14:textId="77777777" w:rsidR="00D133F5" w:rsidRPr="00521A12" w:rsidRDefault="00D133F5" w:rsidP="00D133F5">
      <w:pPr>
        <w:pStyle w:val="Heading4"/>
        <w:rPr>
          <w:rFonts w:cs="Calibri"/>
        </w:rPr>
      </w:pPr>
      <w:r w:rsidRPr="00521A12">
        <w:rPr>
          <w:rFonts w:cs="Calibri"/>
        </w:rPr>
        <w:t>The standard is minimizing suffering.</w:t>
      </w:r>
    </w:p>
    <w:p w14:paraId="75BD8D7B" w14:textId="77777777" w:rsidR="00D133F5" w:rsidRPr="00521A12" w:rsidRDefault="00D133F5" w:rsidP="00D133F5"/>
    <w:p w14:paraId="03E9A74A" w14:textId="77777777" w:rsidR="00D133F5" w:rsidRPr="00521A12" w:rsidRDefault="00D133F5" w:rsidP="00D133F5">
      <w:pPr>
        <w:pStyle w:val="Heading4"/>
        <w:rPr>
          <w:rFonts w:cs="Calibri"/>
        </w:rPr>
      </w:pPr>
      <w:r w:rsidRPr="00521A12">
        <w:rPr>
          <w:rFonts w:cs="Calibri"/>
        </w:rPr>
        <w:t>1. Government policy is constrained by limitations on resources. Any government decision must account for tradeoffs, which only utilitarian ethics can quantify.</w:t>
      </w:r>
    </w:p>
    <w:p w14:paraId="35C3823F" w14:textId="77777777" w:rsidR="00D133F5" w:rsidRPr="00521A12" w:rsidRDefault="00D133F5" w:rsidP="00D133F5">
      <w:pPr>
        <w:pStyle w:val="Heading4"/>
        <w:rPr>
          <w:rFonts w:cs="Calibri"/>
        </w:rPr>
      </w:pPr>
      <w:r w:rsidRPr="00521A12">
        <w:rPr>
          <w:rFonts w:cs="Calibri"/>
        </w:rPr>
        <w:t>2. Pleasure and pain are intrinsically valuable. People consistently regard pleasure and pain as good reasons for action, despite the fact that pleasure doesn’t seem to be instrumentally valuable for anything.</w:t>
      </w:r>
    </w:p>
    <w:p w14:paraId="286885DA" w14:textId="77777777" w:rsidR="00D133F5" w:rsidRPr="00521A12" w:rsidRDefault="00D133F5" w:rsidP="00D133F5">
      <w:r w:rsidRPr="00521A12">
        <w:rPr>
          <w:rStyle w:val="StyleUnderline"/>
        </w:rPr>
        <w:t>Moen 16</w:t>
      </w:r>
      <w:r w:rsidRPr="00521A12">
        <w:t xml:space="preserve"> [(Ole Martin Moen, Research Fellow in Philosophy at University of Oslo) “An Argument for Hedonism,” Journal of Value Inquiry (Springer), 50 (2) 2016: 267–281, </w:t>
      </w:r>
      <w:hyperlink r:id="rId9" w:history="1">
        <w:r w:rsidRPr="00521A12">
          <w:rPr>
            <w:rStyle w:val="Hyperlink"/>
          </w:rPr>
          <w:t>https://link.springer.com/article/10.1007/s10790-015-9506-9</w:t>
        </w:r>
      </w:hyperlink>
      <w:r w:rsidRPr="00521A12">
        <w:t>] TDI</w:t>
      </w:r>
    </w:p>
    <w:p w14:paraId="4CE3C34D" w14:textId="77777777" w:rsidR="00D133F5" w:rsidRPr="00521A12" w:rsidRDefault="00D133F5" w:rsidP="00D133F5">
      <w:pPr>
        <w:rPr>
          <w:b/>
          <w:u w:val="single"/>
        </w:rPr>
      </w:pPr>
      <w:r w:rsidRPr="00521A12">
        <w:t xml:space="preserve">Let us start by observing, empirically, that </w:t>
      </w:r>
      <w:r w:rsidRPr="00521A12">
        <w:rPr>
          <w:b/>
          <w:u w:val="single"/>
        </w:rPr>
        <w:t xml:space="preserve">a widely shared judgment about intrinsic value and disvalue is that </w:t>
      </w:r>
      <w:r w:rsidRPr="00521A12">
        <w:rPr>
          <w:b/>
          <w:highlight w:val="yellow"/>
          <w:u w:val="single"/>
        </w:rPr>
        <w:t>pleasure is intrinsically valuable</w:t>
      </w:r>
      <w:r w:rsidRPr="00521A12">
        <w:rPr>
          <w:b/>
          <w:u w:val="single"/>
        </w:rPr>
        <w:t xml:space="preserve"> and </w:t>
      </w:r>
      <w:r w:rsidRPr="00521A12">
        <w:rPr>
          <w:b/>
          <w:highlight w:val="yellow"/>
          <w:u w:val="single"/>
        </w:rPr>
        <w:t>pain is intrinsically disvaluable</w:t>
      </w:r>
      <w:r w:rsidRPr="00521A12">
        <w:rPr>
          <w:b/>
          <w:u w:val="single"/>
        </w:rPr>
        <w:t>.</w:t>
      </w:r>
      <w:r w:rsidRPr="00521A12">
        <w:t xml:space="preserve"> </w:t>
      </w:r>
      <w:r w:rsidRPr="00521A12">
        <w:rPr>
          <w:b/>
          <w:u w:val="single"/>
        </w:rPr>
        <w:t>On virtually any proposed list of intrinsic values and disvalues (we will look at some of them below), pleasure is included among the intrinsic values and pain among the intrinsic disvalues.</w:t>
      </w:r>
      <w:r w:rsidRPr="00521A12">
        <w:t xml:space="preserve"> This inclusion makes intuitive sense, moreover, for </w:t>
      </w:r>
      <w:r w:rsidRPr="00521A12">
        <w:rPr>
          <w:b/>
          <w:u w:val="single"/>
        </w:rPr>
        <w:t xml:space="preserve">there is </w:t>
      </w:r>
      <w:r w:rsidRPr="00521A12">
        <w:rPr>
          <w:b/>
          <w:highlight w:val="yellow"/>
          <w:u w:val="single"/>
        </w:rPr>
        <w:t>something undeniably good about the way pleasure</w:t>
      </w:r>
      <w:r w:rsidRPr="00521A12">
        <w:rPr>
          <w:b/>
          <w:u w:val="single"/>
        </w:rPr>
        <w:t xml:space="preserve"> feels </w:t>
      </w:r>
      <w:r w:rsidRPr="00521A12">
        <w:rPr>
          <w:b/>
          <w:highlight w:val="yellow"/>
          <w:u w:val="single"/>
        </w:rPr>
        <w:t>and something undeniably bad about the way pain</w:t>
      </w:r>
      <w:r w:rsidRPr="00521A12">
        <w:rPr>
          <w:b/>
          <w:u w:val="single"/>
        </w:rPr>
        <w:t xml:space="preserve"> feels, and neither the goodness of pleasure nor the badness of pain seems to be exhausted by the further effects that these experiences might have.</w:t>
      </w:r>
      <w:r w:rsidRPr="00521A12">
        <w:t xml:space="preserve"> “Pleasure” and “pain” are here understood inclusively, as encompassing anything hedonically positive and anything hedonically negative.2 </w:t>
      </w:r>
      <w:r w:rsidRPr="00521A12">
        <w:rPr>
          <w:b/>
          <w:u w:val="single"/>
        </w:rPr>
        <w:t xml:space="preserve">The special value statuses of </w:t>
      </w:r>
      <w:r w:rsidRPr="00521A12">
        <w:rPr>
          <w:b/>
          <w:highlight w:val="yellow"/>
          <w:u w:val="single"/>
        </w:rPr>
        <w:t xml:space="preserve">pleasure and pain </w:t>
      </w:r>
      <w:r w:rsidRPr="00521A12">
        <w:rPr>
          <w:b/>
          <w:u w:val="single"/>
        </w:rPr>
        <w:t xml:space="preserve">are </w:t>
      </w:r>
      <w:r w:rsidRPr="00521A12">
        <w:rPr>
          <w:b/>
          <w:highlight w:val="yellow"/>
          <w:u w:val="single"/>
        </w:rPr>
        <w:t>manifested in how we treat these experiences</w:t>
      </w:r>
      <w:r w:rsidRPr="00521A12">
        <w:rPr>
          <w:b/>
          <w:u w:val="single"/>
        </w:rPr>
        <w:t xml:space="preserve"> </w:t>
      </w:r>
      <w:r w:rsidRPr="00521A12">
        <w:rPr>
          <w:b/>
          <w:highlight w:val="yellow"/>
          <w:u w:val="single"/>
        </w:rPr>
        <w:t>in</w:t>
      </w:r>
      <w:r w:rsidRPr="00521A12">
        <w:rPr>
          <w:b/>
          <w:u w:val="single"/>
        </w:rPr>
        <w:t xml:space="preserve"> our everyday </w:t>
      </w:r>
      <w:r w:rsidRPr="00521A12">
        <w:rPr>
          <w:b/>
          <w:highlight w:val="yellow"/>
          <w:u w:val="single"/>
        </w:rPr>
        <w:t>reasoning</w:t>
      </w:r>
      <w:r w:rsidRPr="00521A12">
        <w:rPr>
          <w:b/>
          <w:u w:val="single"/>
        </w:rPr>
        <w:t xml:space="preserve"> about values.</w:t>
      </w:r>
      <w:r w:rsidRPr="00521A12">
        <w:t xml:space="preserve"> If you tell me that you are heading for the convenience store, </w:t>
      </w:r>
      <w:r w:rsidRPr="00521A12">
        <w:rPr>
          <w:b/>
          <w:u w:val="single"/>
        </w:rPr>
        <w:t>I might ask: “What for?” This is a reasonable question, for when you go to the convenience store you usually do so</w:t>
      </w:r>
      <w:r w:rsidRPr="00521A12">
        <w:t xml:space="preserve">, not merely for the sake of going to the convenience store, but </w:t>
      </w:r>
      <w:r w:rsidRPr="00521A12">
        <w:rPr>
          <w:b/>
          <w:u w:val="single"/>
        </w:rPr>
        <w:t>for the sake of achieving something further that you deem to be valuable.</w:t>
      </w:r>
      <w:r w:rsidRPr="00521A12">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521A12">
        <w:rPr>
          <w:b/>
          <w:u w:val="single"/>
        </w:rPr>
        <w:t xml:space="preserve">If I then proceed by asking “But what is the pleasure of drinking the soda good for?” the discussion is likely to reach an awkward end. The reason is that the </w:t>
      </w:r>
      <w:r w:rsidRPr="00521A12">
        <w:rPr>
          <w:b/>
          <w:highlight w:val="yellow"/>
          <w:u w:val="single"/>
        </w:rPr>
        <w:t>pleasure is not good for anything further</w:t>
      </w:r>
      <w:r w:rsidRPr="00521A12">
        <w:rPr>
          <w:b/>
          <w:u w:val="single"/>
        </w:rPr>
        <w:t>; it is simply that for which going to the convenience store and buying the soda is good.</w:t>
      </w:r>
      <w:r w:rsidRPr="00521A12">
        <w:t>3 As Aristotle observes</w:t>
      </w:r>
      <w:r w:rsidRPr="00521A12">
        <w:rPr>
          <w:b/>
          <w:u w:val="single"/>
        </w:rPr>
        <w:t>: “We never ask [a man] what his end is in being pleased, because we assume that pleasure is choice worthy in itself.</w:t>
      </w:r>
      <w:r w:rsidRPr="00521A12">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521A12">
        <w:rPr>
          <w:b/>
          <w:highlight w:val="yellow"/>
          <w:u w:val="single"/>
        </w:rPr>
        <w:t xml:space="preserve">pleasure and pain are </w:t>
      </w:r>
      <w:r w:rsidRPr="00521A12">
        <w:rPr>
          <w:b/>
          <w:u w:val="single"/>
        </w:rPr>
        <w:t xml:space="preserve">both places </w:t>
      </w:r>
      <w:r w:rsidRPr="00521A12">
        <w:rPr>
          <w:b/>
          <w:highlight w:val="yellow"/>
          <w:u w:val="single"/>
        </w:rPr>
        <w:t xml:space="preserve">where we reach the end of the line </w:t>
      </w:r>
      <w:r w:rsidRPr="00521A12">
        <w:rPr>
          <w:b/>
          <w:u w:val="single"/>
        </w:rPr>
        <w:t>in matters of value</w:t>
      </w:r>
      <w:r w:rsidRPr="00521A12">
        <w:rPr>
          <w:b/>
          <w:highlight w:val="yellow"/>
          <w:u w:val="single"/>
        </w:rPr>
        <w:t>.</w:t>
      </w:r>
      <w:r w:rsidRPr="00521A12">
        <w:rPr>
          <w:b/>
          <w:u w:val="single"/>
        </w:rPr>
        <w:t xml:space="preserve"> </w:t>
      </w:r>
    </w:p>
    <w:p w14:paraId="58C84946" w14:textId="77777777" w:rsidR="00D133F5" w:rsidRPr="00521A12" w:rsidRDefault="00D133F5" w:rsidP="00D133F5"/>
    <w:p w14:paraId="16AFD647" w14:textId="77777777" w:rsidR="00D133F5" w:rsidRPr="00521A12" w:rsidRDefault="00D133F5" w:rsidP="00D133F5">
      <w:pPr>
        <w:pStyle w:val="Heading4"/>
        <w:rPr>
          <w:rFonts w:cs="Calibri"/>
        </w:rPr>
      </w:pPr>
      <w:r w:rsidRPr="00521A12">
        <w:rPr>
          <w:rFonts w:cs="Calibri"/>
        </w:rPr>
        <w:t xml:space="preserve">Moreover, </w:t>
      </w:r>
      <w:r w:rsidRPr="00521A12">
        <w:rPr>
          <w:rFonts w:cs="Calibri"/>
          <w:i/>
        </w:rPr>
        <w:t>only</w:t>
      </w:r>
      <w:r w:rsidRPr="00521A12">
        <w:rPr>
          <w:rFonts w:cs="Calibri"/>
        </w:rPr>
        <w:t xml:space="preserve"> pleasure and pain are intrinsically valuable. All other values can be explained with reference to pleasure; Occam’s razor requires us to treat these as instrumentally valuable. </w:t>
      </w:r>
    </w:p>
    <w:p w14:paraId="72BC1F15" w14:textId="77777777" w:rsidR="00D133F5" w:rsidRPr="00521A12" w:rsidRDefault="00D133F5" w:rsidP="00D133F5">
      <w:r w:rsidRPr="00521A12">
        <w:rPr>
          <w:rStyle w:val="StyleUnderline"/>
        </w:rPr>
        <w:t>Moen 16</w:t>
      </w:r>
      <w:r w:rsidRPr="00521A12">
        <w:t xml:space="preserve"> [(Ole Martin Moen, Research Fellow in Philosophy at University of Oslo) “An Argument for Hedonism,” Journal of Value Inquiry (Springer), 50 (2) 2016: 267–281, </w:t>
      </w:r>
      <w:hyperlink r:id="rId10" w:history="1">
        <w:r w:rsidRPr="00521A12">
          <w:rPr>
            <w:rStyle w:val="Hyperlink"/>
          </w:rPr>
          <w:t>https://link.springer.com/article/10.1007/s10790-015-9506-9</w:t>
        </w:r>
      </w:hyperlink>
      <w:r w:rsidRPr="00521A12">
        <w:t>] TDI</w:t>
      </w:r>
    </w:p>
    <w:p w14:paraId="360158CC" w14:textId="77777777" w:rsidR="00D133F5" w:rsidRPr="00521A12" w:rsidRDefault="00D133F5" w:rsidP="00D133F5">
      <w:r w:rsidRPr="00521A12">
        <w:t xml:space="preserve">I think several things should be said in response to Moore’s challenge to hedonists. First, </w:t>
      </w:r>
      <w:r w:rsidRPr="00521A12">
        <w:rPr>
          <w:b/>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521A12">
        <w:t xml:space="preserve"> Possibly, this could be done through thought experiments analogous to those employed in the previous section. Second, </w:t>
      </w:r>
      <w:r w:rsidRPr="00521A12">
        <w:rPr>
          <w:b/>
          <w:u w:val="single"/>
        </w:rPr>
        <w:t>there is something peculiar about the list of additional intrinsic values</w:t>
      </w:r>
      <w:r w:rsidRPr="00521A12">
        <w:t xml:space="preserve"> that counts in hedonism’s favor</w:t>
      </w:r>
      <w:r w:rsidRPr="00521A12">
        <w:rPr>
          <w:b/>
          <w:u w:val="single"/>
        </w:rPr>
        <w:t xml:space="preserve">: the </w:t>
      </w:r>
      <w:r w:rsidRPr="00521A12">
        <w:rPr>
          <w:b/>
          <w:highlight w:val="green"/>
          <w:u w:val="single"/>
        </w:rPr>
        <w:t>listed values have</w:t>
      </w:r>
      <w:r w:rsidRPr="00521A12">
        <w:rPr>
          <w:b/>
          <w:u w:val="single"/>
        </w:rPr>
        <w:t xml:space="preserve"> </w:t>
      </w:r>
      <w:r w:rsidRPr="00521A12">
        <w:rPr>
          <w:b/>
          <w:highlight w:val="green"/>
          <w:u w:val="single"/>
        </w:rPr>
        <w:t>a</w:t>
      </w:r>
      <w:r w:rsidRPr="00521A12">
        <w:rPr>
          <w:b/>
          <w:u w:val="single"/>
        </w:rPr>
        <w:t xml:space="preserve"> strong </w:t>
      </w:r>
      <w:r w:rsidRPr="00521A12">
        <w:rPr>
          <w:b/>
          <w:highlight w:val="green"/>
          <w:u w:val="single"/>
        </w:rPr>
        <w:t>tendency to be</w:t>
      </w:r>
      <w:r w:rsidRPr="00521A12">
        <w:rPr>
          <w:b/>
          <w:u w:val="single"/>
        </w:rPr>
        <w:t xml:space="preserve"> well </w:t>
      </w:r>
      <w:r w:rsidRPr="00521A12">
        <w:rPr>
          <w:b/>
          <w:highlight w:val="green"/>
          <w:u w:val="single"/>
        </w:rPr>
        <w:t>explained</w:t>
      </w:r>
      <w:r w:rsidRPr="00521A12">
        <w:rPr>
          <w:b/>
          <w:u w:val="single"/>
        </w:rPr>
        <w:t xml:space="preserve"> </w:t>
      </w:r>
      <w:r w:rsidRPr="00521A12">
        <w:rPr>
          <w:b/>
          <w:highlight w:val="green"/>
          <w:u w:val="single"/>
        </w:rPr>
        <w:t>as things that help promote pleasure and avert pain</w:t>
      </w:r>
      <w:r w:rsidRPr="00521A12">
        <w:rPr>
          <w:b/>
          <w:u w:val="single"/>
        </w:rPr>
        <w:t>.</w:t>
      </w:r>
      <w:r w:rsidRPr="00521A12">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521A12">
        <w:rPr>
          <w:b/>
          <w:highlight w:val="green"/>
          <w:u w:val="single"/>
        </w:rPr>
        <w:t>wisdom, freedom, peace, and security</w:t>
      </w:r>
      <w:r w:rsidRPr="00521A12">
        <w:rPr>
          <w:b/>
          <w:u w:val="single"/>
        </w:rPr>
        <w:t xml:space="preserve">, although they are </w:t>
      </w:r>
      <w:r w:rsidRPr="00521A12">
        <w:rPr>
          <w:b/>
          <w:highlight w:val="green"/>
          <w:u w:val="single"/>
        </w:rPr>
        <w:t>perhaps</w:t>
      </w:r>
      <w:r w:rsidRPr="00521A12">
        <w:rPr>
          <w:b/>
          <w:u w:val="single"/>
        </w:rPr>
        <w:t xml:space="preserve"> </w:t>
      </w:r>
      <w:r w:rsidRPr="00521A12">
        <w:rPr>
          <w:b/>
          <w:highlight w:val="green"/>
          <w:u w:val="single"/>
        </w:rPr>
        <w:t>not</w:t>
      </w:r>
      <w:r w:rsidRPr="00521A12">
        <w:rPr>
          <w:b/>
          <w:u w:val="single"/>
        </w:rPr>
        <w:t xml:space="preserve"> </w:t>
      </w:r>
      <w:r w:rsidRPr="00521A12">
        <w:rPr>
          <w:b/>
          <w:highlight w:val="green"/>
          <w:u w:val="single"/>
        </w:rPr>
        <w:t>themselves pleasurable</w:t>
      </w:r>
      <w:r w:rsidRPr="00521A12">
        <w:rPr>
          <w:b/>
          <w:u w:val="single"/>
        </w:rPr>
        <w:t xml:space="preserve">, </w:t>
      </w:r>
      <w:r w:rsidRPr="00521A12">
        <w:rPr>
          <w:b/>
          <w:highlight w:val="green"/>
          <w:u w:val="single"/>
        </w:rPr>
        <w:t>are important means to achieve</w:t>
      </w:r>
      <w:r w:rsidRPr="00521A12">
        <w:rPr>
          <w:b/>
          <w:u w:val="single"/>
        </w:rPr>
        <w:t xml:space="preserve"> a </w:t>
      </w:r>
      <w:r w:rsidRPr="00521A12">
        <w:rPr>
          <w:b/>
          <w:highlight w:val="green"/>
          <w:u w:val="single"/>
        </w:rPr>
        <w:t>happy</w:t>
      </w:r>
      <w:r w:rsidRPr="00521A12">
        <w:rPr>
          <w:b/>
          <w:u w:val="single"/>
        </w:rPr>
        <w:t xml:space="preserve"> life, and as such, they are things that hedonists would value highly.</w:t>
      </w:r>
      <w:r w:rsidRPr="00521A12">
        <w:t xml:space="preserve"> </w:t>
      </w:r>
      <w:r w:rsidRPr="00521A12">
        <w:rPr>
          <w:b/>
          <w:highlight w:val="green"/>
          <w:u w:val="single"/>
        </w:rPr>
        <w:t>Morally good dispositions</w:t>
      </w:r>
      <w:r w:rsidRPr="00521A12">
        <w:rPr>
          <w:b/>
          <w:u w:val="single"/>
        </w:rPr>
        <w:t xml:space="preserve"> and virtues, cooperation, and just distribution of goods and evils, moreover, are things that, on a collective level, </w:t>
      </w:r>
      <w:r w:rsidRPr="00521A12">
        <w:rPr>
          <w:b/>
          <w:highlight w:val="green"/>
          <w:u w:val="single"/>
        </w:rPr>
        <w:t xml:space="preserve">contribute </w:t>
      </w:r>
      <w:r w:rsidRPr="00521A12">
        <w:rPr>
          <w:b/>
          <w:u w:val="single"/>
        </w:rPr>
        <w:t xml:space="preserve">a </w:t>
      </w:r>
      <w:r w:rsidRPr="00521A12">
        <w:rPr>
          <w:b/>
          <w:highlight w:val="green"/>
          <w:u w:val="single"/>
        </w:rPr>
        <w:t xml:space="preserve">happy </w:t>
      </w:r>
      <w:r w:rsidRPr="00521A12">
        <w:rPr>
          <w:b/>
          <w:u w:val="single"/>
        </w:rPr>
        <w:t xml:space="preserve">society, and thus the </w:t>
      </w:r>
      <w:r w:rsidRPr="00521A12">
        <w:rPr>
          <w:b/>
          <w:highlight w:val="green"/>
          <w:u w:val="single"/>
        </w:rPr>
        <w:t>traits that would be promoted</w:t>
      </w:r>
      <w:r w:rsidRPr="00521A12">
        <w:rPr>
          <w:b/>
          <w:u w:val="single"/>
        </w:rPr>
        <w:t xml:space="preserve"> and cultivated </w:t>
      </w:r>
      <w:r w:rsidRPr="00521A12">
        <w:rPr>
          <w:b/>
          <w:highlight w:val="green"/>
          <w:u w:val="single"/>
        </w:rPr>
        <w:t>if this were</w:t>
      </w:r>
      <w:r w:rsidRPr="00521A12">
        <w:rPr>
          <w:b/>
          <w:u w:val="single"/>
        </w:rPr>
        <w:t xml:space="preserve"> something </w:t>
      </w:r>
      <w:r w:rsidRPr="00521A12">
        <w:rPr>
          <w:b/>
          <w:highlight w:val="green"/>
          <w:u w:val="single"/>
        </w:rPr>
        <w:t>sought after</w:t>
      </w:r>
      <w:r w:rsidRPr="00521A12">
        <w:rPr>
          <w:b/>
          <w:u w:val="single"/>
        </w:rPr>
        <w:t>.</w:t>
      </w:r>
      <w:r w:rsidRPr="00521A12">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521A12">
        <w:rPr>
          <w:b/>
          <w:u w:val="single"/>
        </w:rPr>
        <w:t>the suggested non-hedonic intrinsic values are potentially explainable by appeal to just pleasure and pain</w:t>
      </w:r>
      <w:r w:rsidRPr="00521A12">
        <w:t xml:space="preserve"> (which, following my argument in the previous chapter, we should accept as intrinsically valuable and disvaluable), </w:t>
      </w:r>
      <w:r w:rsidRPr="00521A12">
        <w:rPr>
          <w:b/>
          <w:u w:val="single"/>
        </w:rPr>
        <w:t>then—</w:t>
      </w:r>
      <w:r w:rsidRPr="00521A12">
        <w:rPr>
          <w:b/>
          <w:highlight w:val="green"/>
          <w:u w:val="single"/>
        </w:rPr>
        <w:t>by appeal to Occam’s razor</w:t>
      </w:r>
      <w:r w:rsidRPr="00521A12">
        <w:rPr>
          <w:b/>
          <w:u w:val="single"/>
        </w:rPr>
        <w:t>—</w:t>
      </w:r>
      <w:r w:rsidRPr="00521A12">
        <w:rPr>
          <w:b/>
          <w:highlight w:val="green"/>
          <w:u w:val="single"/>
        </w:rPr>
        <w:t>we have</w:t>
      </w:r>
      <w:r w:rsidRPr="00521A12">
        <w:rPr>
          <w:b/>
          <w:u w:val="single"/>
        </w:rPr>
        <w:t xml:space="preserve"> at least </w:t>
      </w:r>
      <w:r w:rsidRPr="00521A12">
        <w:rPr>
          <w:b/>
          <w:highlight w:val="green"/>
          <w:u w:val="single"/>
        </w:rPr>
        <w:t xml:space="preserve">a </w:t>
      </w:r>
      <w:r w:rsidRPr="00521A12">
        <w:rPr>
          <w:b/>
          <w:u w:val="single"/>
        </w:rPr>
        <w:t xml:space="preserve">pro tanto </w:t>
      </w:r>
      <w:r w:rsidRPr="00521A12">
        <w:rPr>
          <w:b/>
          <w:highlight w:val="green"/>
          <w:u w:val="single"/>
        </w:rPr>
        <w:t>reason to resist the introduction of any further</w:t>
      </w:r>
      <w:r w:rsidRPr="00521A12">
        <w:rPr>
          <w:b/>
          <w:u w:val="single"/>
        </w:rPr>
        <w:t xml:space="preserve"> intrinsic </w:t>
      </w:r>
      <w:r w:rsidRPr="00521A12">
        <w:rPr>
          <w:b/>
          <w:highlight w:val="green"/>
          <w:u w:val="single"/>
        </w:rPr>
        <w:t>values</w:t>
      </w:r>
      <w:r w:rsidRPr="00521A12">
        <w:rPr>
          <w:b/>
          <w:u w:val="single"/>
        </w:rPr>
        <w:t xml:space="preserve"> and disvalues. It is </w:t>
      </w:r>
      <w:r w:rsidRPr="00521A12">
        <w:rPr>
          <w:b/>
          <w:u w:val="single"/>
        </w:rPr>
        <w:lastRenderedPageBreak/>
        <w:t xml:space="preserve">ontologically more costly to posit a plurality of intrinsic values and disvalues, so in case all values admit of explanation by reference to a single intrinsic value and a single intrinsic disvalue, </w:t>
      </w:r>
      <w:r w:rsidRPr="00521A12">
        <w:rPr>
          <w:b/>
          <w:highlight w:val="green"/>
          <w:u w:val="single"/>
        </w:rPr>
        <w:t>we have reason to reject more complicated accounts</w:t>
      </w:r>
      <w:r w:rsidRPr="00521A12">
        <w:rPr>
          <w:b/>
          <w:u w:val="single"/>
        </w:rPr>
        <w:t>.</w:t>
      </w:r>
      <w:r w:rsidRPr="00521A12">
        <w:t xml:space="preserve"> </w:t>
      </w:r>
      <w:r w:rsidRPr="00521A12">
        <w:rPr>
          <w:b/>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521A12">
        <w:t xml:space="preserve"> The challenge can be phrased as the following question: </w:t>
      </w:r>
      <w:r w:rsidRPr="00521A12">
        <w:rPr>
          <w:b/>
          <w:u w:val="single"/>
        </w:rPr>
        <w:t>If the non-hedonic values suggested by pluralists are truly intrinsic values in their own right, then why do they tend to point toward pleasure and away from pain?</w:t>
      </w:r>
      <w:r w:rsidRPr="00521A12">
        <w:t>27</w:t>
      </w:r>
    </w:p>
    <w:p w14:paraId="6CB860CD" w14:textId="77777777" w:rsidR="00D133F5" w:rsidRPr="00521A12" w:rsidRDefault="00D133F5" w:rsidP="00D133F5"/>
    <w:p w14:paraId="78667861" w14:textId="77777777" w:rsidR="00D133F5" w:rsidRPr="00521A12" w:rsidRDefault="00D133F5" w:rsidP="00D133F5">
      <w:pPr>
        <w:pStyle w:val="Heading4"/>
        <w:rPr>
          <w:rFonts w:cs="Calibri"/>
        </w:rPr>
      </w:pPr>
      <w:r w:rsidRPr="00521A12">
        <w:rPr>
          <w:rFonts w:cs="Calibri"/>
        </w:rPr>
        <w:t>3. No act omission distinction for states since their implicit approvals of actions still entail moral responsibility</w:t>
      </w:r>
    </w:p>
    <w:p w14:paraId="0E250E43" w14:textId="77777777" w:rsidR="00D133F5" w:rsidRPr="00521A12" w:rsidRDefault="00D133F5" w:rsidP="00D133F5">
      <w:pPr>
        <w:rPr>
          <w:b/>
          <w:bCs/>
          <w:sz w:val="20"/>
        </w:rPr>
      </w:pPr>
      <w:r w:rsidRPr="00521A12">
        <w:rPr>
          <w:rStyle w:val="Style13ptBold"/>
        </w:rPr>
        <w:t xml:space="preserve">Sunstein and Vermeule 5 </w:t>
      </w:r>
      <w:r w:rsidRPr="00521A12">
        <w:rPr>
          <w:rStyle w:val="Style13ptBold"/>
          <w:b w:val="0"/>
          <w:bCs/>
          <w:sz w:val="22"/>
          <w:szCs w:val="22"/>
        </w:rPr>
        <w:t>[Cass R. Sunstein and Adrian Vermeule. The University of Chicago Law School. “Is Capital Punishment Morally Required? The Relevance of Life‐Life Tradeoffs.” JOHN M. OLIN LAW &amp; ECONOMICS WORKING PAPER NO. 239. The Chicago Working Paper Series. March 2005] AJ</w:t>
      </w:r>
    </w:p>
    <w:p w14:paraId="3EA0DEE8" w14:textId="77777777" w:rsidR="00D133F5" w:rsidRPr="00521A12" w:rsidRDefault="00D133F5" w:rsidP="00D133F5">
      <w:pPr>
        <w:rPr>
          <w:rStyle w:val="StyleUnderline"/>
        </w:rPr>
      </w:pPr>
      <w:r w:rsidRPr="00521A12">
        <w:rPr>
          <w:sz w:val="12"/>
        </w:rPr>
        <w:t xml:space="preserve">In our view, </w:t>
      </w:r>
      <w:r w:rsidRPr="00521A12">
        <w:rPr>
          <w:rStyle w:val="StyleUnderline"/>
        </w:rPr>
        <w:t xml:space="preserve">both the argument from causation and the argument from intention </w:t>
      </w:r>
      <w:r w:rsidRPr="00521A12">
        <w:rPr>
          <w:sz w:val="12"/>
        </w:rPr>
        <w:t xml:space="preserve">go wrong by </w:t>
      </w:r>
      <w:r w:rsidRPr="00521A12">
        <w:rPr>
          <w:rStyle w:val="StyleUnderline"/>
        </w:rPr>
        <w:t>overlook</w:t>
      </w:r>
      <w:r w:rsidRPr="00521A12">
        <w:rPr>
          <w:sz w:val="12"/>
        </w:rPr>
        <w:t xml:space="preserve">ing </w:t>
      </w:r>
      <w:r w:rsidRPr="00521A12">
        <w:rPr>
          <w:rStyle w:val="StyleUnderline"/>
        </w:rPr>
        <w:t xml:space="preserve">the distinctive features of government </w:t>
      </w:r>
      <w:r w:rsidRPr="00521A12">
        <w:rPr>
          <w:sz w:val="12"/>
        </w:rPr>
        <w:t>as a moral agent. Whatever the general status of the act-omission distinction as a matter of moral philosophy,38 the distinction is least impressive when applied to government.39 The most fundamental point is that</w:t>
      </w:r>
      <w:r w:rsidRPr="00521A12">
        <w:rPr>
          <w:rStyle w:val="StyleUnderline"/>
        </w:rPr>
        <w:t xml:space="preserve"> </w:t>
      </w:r>
      <w:r w:rsidRPr="00521A12">
        <w:rPr>
          <w:rStyle w:val="StyleUnderline"/>
          <w:highlight w:val="green"/>
        </w:rPr>
        <w:t xml:space="preserve">unlike individuals, governments always </w:t>
      </w:r>
      <w:r w:rsidRPr="00521A12">
        <w:rPr>
          <w:rStyle w:val="StyleUnderline"/>
        </w:rPr>
        <w:t xml:space="preserve">and necessarily </w:t>
      </w:r>
      <w:r w:rsidRPr="00521A12">
        <w:rPr>
          <w:rStyle w:val="StyleUnderline"/>
          <w:highlight w:val="green"/>
        </w:rPr>
        <w:t xml:space="preserve">face a choice between </w:t>
      </w:r>
      <w:r w:rsidRPr="00521A12">
        <w:rPr>
          <w:sz w:val="12"/>
        </w:rPr>
        <w:t>or among possible</w:t>
      </w:r>
      <w:r w:rsidRPr="00521A12">
        <w:rPr>
          <w:rStyle w:val="StyleUnderline"/>
          <w:sz w:val="12"/>
        </w:rPr>
        <w:t xml:space="preserve"> </w:t>
      </w:r>
      <w:r w:rsidRPr="00521A12">
        <w:rPr>
          <w:rStyle w:val="StyleUnderline"/>
        </w:rPr>
        <w:t xml:space="preserve">policies for </w:t>
      </w:r>
      <w:r w:rsidRPr="00521A12">
        <w:rPr>
          <w:rStyle w:val="StyleUnderline"/>
          <w:highlight w:val="green"/>
        </w:rPr>
        <w:t>regulating third parties</w:t>
      </w:r>
      <w:r w:rsidRPr="00521A12">
        <w:rPr>
          <w:rStyle w:val="StyleUnderline"/>
        </w:rPr>
        <w:t xml:space="preserve">. </w:t>
      </w:r>
      <w:r w:rsidRPr="00521A12">
        <w:rPr>
          <w:sz w:val="12"/>
        </w:rPr>
        <w:t>The distinction between acts and omissions may not be intelligible in this context, and even if it is, the distinction does not make a morally relevant difference. Most generally,</w:t>
      </w:r>
      <w:r w:rsidRPr="00521A12">
        <w:rPr>
          <w:rStyle w:val="StyleUnderline"/>
          <w:sz w:val="12"/>
        </w:rPr>
        <w:t xml:space="preserve"> </w:t>
      </w:r>
      <w:r w:rsidRPr="00521A12">
        <w:rPr>
          <w:rStyle w:val="StyleUnderline"/>
        </w:rPr>
        <w:t xml:space="preserve">government </w:t>
      </w:r>
      <w:r w:rsidRPr="00521A12">
        <w:rPr>
          <w:sz w:val="12"/>
        </w:rPr>
        <w:t xml:space="preserve">is in the business of </w:t>
      </w:r>
      <w:r w:rsidRPr="00521A12">
        <w:rPr>
          <w:rStyle w:val="StyleUnderline"/>
        </w:rPr>
        <w:t>creat</w:t>
      </w:r>
      <w:r w:rsidRPr="00521A12">
        <w:rPr>
          <w:sz w:val="12"/>
        </w:rPr>
        <w:t>ing</w:t>
      </w:r>
      <w:r w:rsidRPr="00521A12">
        <w:rPr>
          <w:rStyle w:val="StyleUnderline"/>
          <w:sz w:val="12"/>
        </w:rPr>
        <w:t xml:space="preserve"> </w:t>
      </w:r>
      <w:r w:rsidRPr="00521A12">
        <w:rPr>
          <w:rStyle w:val="StyleUnderline"/>
        </w:rPr>
        <w:t xml:space="preserve">permissions and prohibitions. </w:t>
      </w:r>
      <w:r w:rsidRPr="00521A12">
        <w:rPr>
          <w:rStyle w:val="StyleUnderline"/>
          <w:highlight w:val="green"/>
        </w:rPr>
        <w:t xml:space="preserve">When it </w:t>
      </w:r>
      <w:r w:rsidRPr="00521A12">
        <w:rPr>
          <w:sz w:val="12"/>
        </w:rPr>
        <w:t>explicitly or</w:t>
      </w:r>
      <w:r w:rsidRPr="00521A12">
        <w:rPr>
          <w:rStyle w:val="StyleUnderline"/>
          <w:sz w:val="12"/>
        </w:rPr>
        <w:t xml:space="preserve"> </w:t>
      </w:r>
      <w:r w:rsidRPr="00521A12">
        <w:rPr>
          <w:rStyle w:val="StyleUnderline"/>
        </w:rPr>
        <w:t xml:space="preserve">implicitly </w:t>
      </w:r>
      <w:r w:rsidRPr="00521A12">
        <w:rPr>
          <w:rStyle w:val="StyleUnderline"/>
          <w:highlight w:val="green"/>
        </w:rPr>
        <w:t>authorizes private action, it is not</w:t>
      </w:r>
      <w:r w:rsidRPr="00521A12">
        <w:rPr>
          <w:rStyle w:val="StyleUnderline"/>
        </w:rPr>
        <w:t xml:space="preserve"> </w:t>
      </w:r>
      <w:r w:rsidRPr="00521A12">
        <w:rPr>
          <w:sz w:val="12"/>
        </w:rPr>
        <w:t>omitting to do anything, or</w:t>
      </w:r>
      <w:r w:rsidRPr="00521A12">
        <w:rPr>
          <w:rStyle w:val="StyleUnderline"/>
          <w:sz w:val="12"/>
        </w:rPr>
        <w:t xml:space="preserve"> </w:t>
      </w:r>
      <w:r w:rsidRPr="00521A12">
        <w:rPr>
          <w:rStyle w:val="StyleUnderline"/>
          <w:highlight w:val="green"/>
        </w:rPr>
        <w:t>refusing to act</w:t>
      </w:r>
      <w:r w:rsidRPr="00521A12">
        <w:rPr>
          <w:rStyle w:val="StyleUnderline"/>
        </w:rPr>
        <w:t>.</w:t>
      </w:r>
      <w:r w:rsidRPr="00521A12">
        <w:rPr>
          <w:sz w:val="12"/>
        </w:rPr>
        <w:t>40</w:t>
      </w:r>
      <w:r w:rsidRPr="00521A12">
        <w:rPr>
          <w:rStyle w:val="StyleUnderline"/>
          <w:sz w:val="12"/>
        </w:rPr>
        <w:t xml:space="preserve"> </w:t>
      </w:r>
      <w:r w:rsidRPr="00521A12">
        <w:rPr>
          <w:rStyle w:val="StyleUnderline"/>
        </w:rPr>
        <w:t xml:space="preserve">Moreover, </w:t>
      </w:r>
      <w:r w:rsidRPr="00521A12">
        <w:rPr>
          <w:rStyle w:val="StyleUnderline"/>
          <w:highlight w:val="green"/>
        </w:rPr>
        <w:t xml:space="preserve">the distinction between authorized and unauthorized </w:t>
      </w:r>
      <w:r w:rsidRPr="00521A12">
        <w:rPr>
          <w:rStyle w:val="StyleUnderline"/>
        </w:rPr>
        <w:t xml:space="preserve">private </w:t>
      </w:r>
      <w:r w:rsidRPr="00521A12">
        <w:rPr>
          <w:rStyle w:val="StyleUnderline"/>
          <w:highlight w:val="green"/>
        </w:rPr>
        <w:t>action—</w:t>
      </w:r>
      <w:r w:rsidRPr="00521A12">
        <w:rPr>
          <w:rStyle w:val="StyleUnderline"/>
        </w:rPr>
        <w:t>for example, private killing—</w:t>
      </w:r>
      <w:r w:rsidRPr="00521A12">
        <w:rPr>
          <w:rStyle w:val="StyleUnderline"/>
          <w:highlight w:val="green"/>
        </w:rPr>
        <w:t xml:space="preserve">becomes obscure when the government formally forbids private action, but </w:t>
      </w:r>
      <w:r w:rsidRPr="00521A12">
        <w:rPr>
          <w:rStyle w:val="StyleUnderline"/>
        </w:rPr>
        <w:t xml:space="preserve">chooses a set of policy instruments that </w:t>
      </w:r>
      <w:r w:rsidRPr="00521A12">
        <w:rPr>
          <w:rStyle w:val="StyleUnderline"/>
          <w:highlight w:val="green"/>
        </w:rPr>
        <w:t>do not</w:t>
      </w:r>
      <w:r w:rsidRPr="00521A12">
        <w:rPr>
          <w:rStyle w:val="StyleUnderline"/>
        </w:rPr>
        <w:t xml:space="preserve"> </w:t>
      </w:r>
      <w:r w:rsidRPr="00521A12">
        <w:rPr>
          <w:sz w:val="12"/>
        </w:rPr>
        <w:t>adequately or</w:t>
      </w:r>
      <w:r w:rsidRPr="00521A12">
        <w:rPr>
          <w:rStyle w:val="StyleUnderline"/>
          <w:sz w:val="12"/>
        </w:rPr>
        <w:t xml:space="preserve"> </w:t>
      </w:r>
      <w:r w:rsidRPr="00521A12">
        <w:rPr>
          <w:rStyle w:val="StyleUnderline"/>
          <w:highlight w:val="green"/>
        </w:rPr>
        <w:t>fully discourage it.</w:t>
      </w:r>
    </w:p>
    <w:p w14:paraId="3C943775" w14:textId="77777777" w:rsidR="00D133F5" w:rsidRPr="00521A12" w:rsidRDefault="00D133F5" w:rsidP="00D133F5"/>
    <w:p w14:paraId="1D2060CB" w14:textId="77777777" w:rsidR="00D133F5" w:rsidRPr="00521A12" w:rsidRDefault="00D133F5" w:rsidP="00D133F5">
      <w:pPr>
        <w:pStyle w:val="Heading4"/>
        <w:rPr>
          <w:rFonts w:cs="Calibri"/>
        </w:rPr>
      </w:pPr>
      <w:r w:rsidRPr="00521A12">
        <w:rPr>
          <w:rFonts w:cs="Calibri"/>
        </w:rPr>
        <w:t>4. Extinction comes first!</w:t>
      </w:r>
    </w:p>
    <w:p w14:paraId="7E2E04B0" w14:textId="77777777" w:rsidR="00D133F5" w:rsidRPr="00521A12" w:rsidRDefault="00D133F5" w:rsidP="00D133F5">
      <w:r w:rsidRPr="00521A12">
        <w:rPr>
          <w:rStyle w:val="Style13ptBold"/>
        </w:rPr>
        <w:t>Pummer 15</w:t>
      </w:r>
      <w:r w:rsidRPr="00521A12">
        <w:t xml:space="preserve"> [Theron, Junior Research Fellow in Philosophy at St. Anne's College, University of Oxford. “Moral Agreement on Saving the World” Practical Ethics, University of Oxford. May 18, 2015] AT</w:t>
      </w:r>
    </w:p>
    <w:p w14:paraId="4676D5F0" w14:textId="77777777" w:rsidR="00D133F5" w:rsidRPr="00521A12" w:rsidRDefault="00D133F5" w:rsidP="00D133F5">
      <w:pPr>
        <w:rPr>
          <w:sz w:val="14"/>
        </w:rPr>
      </w:pPr>
      <w:r w:rsidRPr="00521A12">
        <w:rPr>
          <w:rStyle w:val="StyleUnderline"/>
        </w:rPr>
        <w:t>There appears to be lot of disagreement in moral philosophy. Whether these many apparent disagreements are deep and irresolvable, I believe there is at least one thing it is reasonable to agree on right now</w:t>
      </w:r>
      <w:r w:rsidRPr="00521A12">
        <w:rPr>
          <w:sz w:val="14"/>
        </w:rPr>
        <w:t>, whatever general moral view we adopt</w:t>
      </w:r>
      <w:r w:rsidRPr="00521A12">
        <w:rPr>
          <w:rStyle w:val="StyleUnderline"/>
        </w:rPr>
        <w:t>: that it is very important to reduce the risk that all intelligent beings on this planet are eliminated by an enormous catastrophe, such as a nuclear war.</w:t>
      </w:r>
      <w:r w:rsidRPr="00521A12">
        <w:rPr>
          <w:sz w:val="14"/>
        </w:rPr>
        <w:t xml:space="preserve"> How we might in fact try to reduce such existential risks is discussed elsewhere. My claim here is only that </w:t>
      </w:r>
      <w:r w:rsidRPr="00521A12">
        <w:rPr>
          <w:rStyle w:val="StyleUnderline"/>
        </w:rPr>
        <w:t xml:space="preserve">we – whether we’re consequentialists, deontologists, or virtue ethicists – should all agree that we should try to save the world. </w:t>
      </w:r>
      <w:r w:rsidRPr="00521A12">
        <w:rPr>
          <w:sz w:val="14"/>
        </w:rPr>
        <w:t xml:space="preserve">According to consequentialism, we should maximize the good, where this is taken to be the goodness, from an impartial perspective, of outcomes. </w:t>
      </w:r>
      <w:r w:rsidRPr="00521A12">
        <w:rPr>
          <w:rStyle w:val="StyleUnderline"/>
        </w:rPr>
        <w:t>Clearly one thing that makes an outcome good is that the people in it are doing well. There is little disagreement here.</w:t>
      </w:r>
      <w:r w:rsidRPr="00521A12">
        <w:rPr>
          <w:sz w:val="14"/>
        </w:rPr>
        <w:t xml:space="preserve"> If the happiness or well-being of possible future people is just as important as that of people who already exist, and if they would have good lives, it is not hard to see how</w:t>
      </w:r>
      <w:r w:rsidRPr="00521A12">
        <w:rPr>
          <w:rStyle w:val="StyleUnderline"/>
        </w:rPr>
        <w:t xml:space="preserve"> </w:t>
      </w:r>
      <w:r w:rsidRPr="00521A12">
        <w:rPr>
          <w:rStyle w:val="StyleUnderline"/>
          <w:highlight w:val="green"/>
        </w:rPr>
        <w:t xml:space="preserve">reducing existential risk is </w:t>
      </w:r>
      <w:r w:rsidRPr="00521A12">
        <w:rPr>
          <w:rStyle w:val="StyleUnderline"/>
        </w:rPr>
        <w:t xml:space="preserve">easily </w:t>
      </w:r>
      <w:r w:rsidRPr="00521A12">
        <w:rPr>
          <w:rStyle w:val="StyleUnderline"/>
          <w:highlight w:val="green"/>
        </w:rPr>
        <w:t xml:space="preserve">the most </w:t>
      </w:r>
      <w:r w:rsidRPr="00521A12">
        <w:rPr>
          <w:rStyle w:val="StyleUnderline"/>
          <w:highlight w:val="green"/>
        </w:rPr>
        <w:lastRenderedPageBreak/>
        <w:t>important thing in the whole world.</w:t>
      </w:r>
      <w:r w:rsidRPr="00521A12">
        <w:rPr>
          <w:rStyle w:val="StyleUnderline"/>
        </w:rPr>
        <w:t xml:space="preserve"> This is for the familiar reason that there are </w:t>
      </w:r>
      <w:r w:rsidRPr="00521A12">
        <w:rPr>
          <w:rStyle w:val="StyleUnderline"/>
          <w:highlight w:val="green"/>
        </w:rPr>
        <w:t xml:space="preserve">so many people </w:t>
      </w:r>
      <w:r w:rsidRPr="00521A12">
        <w:rPr>
          <w:rStyle w:val="StyleUnderline"/>
        </w:rPr>
        <w:t xml:space="preserve">who </w:t>
      </w:r>
      <w:r w:rsidRPr="00521A12">
        <w:rPr>
          <w:rStyle w:val="StyleUnderline"/>
          <w:highlight w:val="green"/>
        </w:rPr>
        <w:t>could exist in the future</w:t>
      </w:r>
      <w:r w:rsidRPr="00521A12">
        <w:rPr>
          <w:rStyle w:val="StyleUnderline"/>
        </w:rPr>
        <w:t xml:space="preserve"> – there are </w:t>
      </w:r>
      <w:r w:rsidRPr="00521A12">
        <w:rPr>
          <w:rStyle w:val="StyleUnderline"/>
          <w:highlight w:val="green"/>
        </w:rPr>
        <w:t>trillions upon trillions</w:t>
      </w:r>
      <w:r w:rsidRPr="00521A12">
        <w:rPr>
          <w:rStyle w:val="StyleUnderline"/>
        </w:rPr>
        <w:t xml:space="preserve">… upon trillions. There are so many possible future people that reducing existential risk is arguably the most important thing in the world, </w:t>
      </w:r>
      <w:r w:rsidRPr="00521A12">
        <w:rPr>
          <w:rStyle w:val="StyleUnderline"/>
          <w:highlight w:val="green"/>
        </w:rPr>
        <w:t xml:space="preserve">even if the well-being of these possible people were given only 0.001% as much weight </w:t>
      </w:r>
      <w:r w:rsidRPr="00521A12">
        <w:rPr>
          <w:rStyle w:val="StyleUnderline"/>
        </w:rPr>
        <w:t>as that of existing people.</w:t>
      </w:r>
      <w:r w:rsidRPr="00521A12">
        <w:rPr>
          <w:sz w:val="14"/>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521A12">
        <w:rPr>
          <w:rStyle w:val="StyleUnderlin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521A12">
        <w:rPr>
          <w:rStyle w:val="Emphasis"/>
        </w:rPr>
        <w:t>that is a huge mistake.</w:t>
      </w:r>
      <w:r w:rsidRPr="00521A12">
        <w:rPr>
          <w:sz w:val="14"/>
        </w:rPr>
        <w:t xml:space="preserve"> </w:t>
      </w:r>
      <w:r w:rsidRPr="00521A12">
        <w:rPr>
          <w:rStyle w:val="StyleUnderline"/>
          <w:highlight w:val="green"/>
        </w:rPr>
        <w:t>Non-consequentialism is</w:t>
      </w:r>
      <w:r w:rsidRPr="00521A12">
        <w:rPr>
          <w:rStyle w:val="StyleUnderline"/>
        </w:rPr>
        <w:t xml:space="preserve"> the view that there’s more that determines rightness than the goodness of consequences or outcomes; </w:t>
      </w:r>
      <w:r w:rsidRPr="00521A12">
        <w:rPr>
          <w:rStyle w:val="Emphasis"/>
        </w:rPr>
        <w:t xml:space="preserve">it is </w:t>
      </w:r>
      <w:r w:rsidRPr="00521A12">
        <w:rPr>
          <w:rStyle w:val="Emphasis"/>
          <w:highlight w:val="green"/>
        </w:rPr>
        <w:t>not the view that the latter don’t matter</w:t>
      </w:r>
      <w:r w:rsidRPr="00521A12">
        <w:rPr>
          <w:rStyle w:val="StyleUnderline"/>
        </w:rPr>
        <w:t>.</w:t>
      </w:r>
      <w:r w:rsidRPr="00521A12">
        <w:rPr>
          <w:sz w:val="14"/>
        </w:rPr>
        <w:t xml:space="preserve"> Even John Rawls wrote, “</w:t>
      </w:r>
      <w:r w:rsidRPr="00521A12">
        <w:rPr>
          <w:rStyle w:val="StyleUnderline"/>
        </w:rPr>
        <w:t>All ethical doctrines worth our attention take consequences into account in judging rightness. One which did not would simply be irrational, crazy.</w:t>
      </w:r>
      <w:r w:rsidRPr="00521A12">
        <w:rPr>
          <w:sz w:val="14"/>
        </w:rPr>
        <w:t xml:space="preserve">” </w:t>
      </w:r>
      <w:r w:rsidRPr="00521A12">
        <w:rPr>
          <w:rStyle w:val="Emphasis"/>
          <w:highlight w:val="green"/>
        </w:rPr>
        <w:t xml:space="preserve">Minimally plausible </w:t>
      </w:r>
      <w:r w:rsidRPr="00521A12">
        <w:rPr>
          <w:rStyle w:val="Emphasis"/>
        </w:rPr>
        <w:t xml:space="preserve">versions of </w:t>
      </w:r>
      <w:r w:rsidRPr="00521A12">
        <w:rPr>
          <w:rStyle w:val="Emphasis"/>
          <w:highlight w:val="green"/>
        </w:rPr>
        <w:t xml:space="preserve">deontology </w:t>
      </w:r>
      <w:r w:rsidRPr="00521A12">
        <w:rPr>
          <w:rStyle w:val="Emphasis"/>
        </w:rPr>
        <w:t xml:space="preserve">and virtue ethics </w:t>
      </w:r>
      <w:r w:rsidRPr="00521A12">
        <w:rPr>
          <w:rStyle w:val="Emphasis"/>
          <w:highlight w:val="green"/>
        </w:rPr>
        <w:t>must be concerned in part with promoting the good</w:t>
      </w:r>
      <w:r w:rsidRPr="00521A12">
        <w:rPr>
          <w:rStyle w:val="StyleUnderline"/>
        </w:rPr>
        <w:t>, from an impartial point of view.</w:t>
      </w:r>
      <w:r w:rsidRPr="00521A12">
        <w:rPr>
          <w:sz w:val="14"/>
        </w:rPr>
        <w:t xml:space="preserve"> </w:t>
      </w:r>
      <w:r w:rsidRPr="00521A12">
        <w:rPr>
          <w:rStyle w:val="StyleUnderline"/>
          <w:highlight w:val="green"/>
        </w:rPr>
        <w:t xml:space="preserve">They’d </w:t>
      </w:r>
      <w:r w:rsidRPr="00521A12">
        <w:rPr>
          <w:rStyle w:val="StyleUnderline"/>
        </w:rPr>
        <w:t xml:space="preserve">thus </w:t>
      </w:r>
      <w:r w:rsidRPr="00521A12">
        <w:rPr>
          <w:rStyle w:val="StyleUnderline"/>
          <w:highlight w:val="green"/>
        </w:rPr>
        <w:t>imply very strong reasons to reduce existential risk</w:t>
      </w:r>
      <w:r w:rsidRPr="00521A12">
        <w:rPr>
          <w:sz w:val="14"/>
          <w:highlight w:val="green"/>
        </w:rPr>
        <w:t>,</w:t>
      </w:r>
      <w:r w:rsidRPr="00521A12">
        <w:rPr>
          <w:sz w:val="14"/>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521A12">
        <w:rPr>
          <w:rStyle w:val="StyleUnderline"/>
        </w:rPr>
        <w:t>Even egoism, the view that each agent should maximize her own good, might imply strong reasons to reduce existential risk.</w:t>
      </w:r>
      <w:r w:rsidRPr="00521A12">
        <w:rPr>
          <w:sz w:val="14"/>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521A12">
        <w:rPr>
          <w:rStyle w:val="StyleUnderline"/>
        </w:rPr>
        <w:t>To be minimally plausible, egoism will need to be paired with a more sophisticated account of well-being.</w:t>
      </w:r>
      <w:r w:rsidRPr="00521A12">
        <w:rPr>
          <w:sz w:val="14"/>
        </w:rPr>
        <w:t xml:space="preserve"> To see this, it is enough to consider, as Plato did, the possibility of a ring of invisibility – </w:t>
      </w:r>
      <w:r w:rsidRPr="00521A12">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521A12">
        <w:rPr>
          <w:sz w:val="14"/>
        </w:rPr>
        <w:t xml:space="preserve">, in some robust way, where this would to a significant extent be a function of other-regarding concerns (see chapter 12 of this classic intro to ethics). But </w:t>
      </w:r>
      <w:r w:rsidRPr="00521A12">
        <w:rPr>
          <w:rStyle w:val="StyleUnderline"/>
        </w:rPr>
        <w:t>once these elements are included, we can (roughly, as above) argue that this sort of egoism will imply strong reasons to reduce existential risk.</w:t>
      </w:r>
      <w:r w:rsidRPr="00521A12">
        <w:rPr>
          <w:sz w:val="14"/>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521A12">
        <w:rPr>
          <w:rStyle w:val="Emphasis"/>
          <w:highlight w:val="green"/>
        </w:rPr>
        <w:t>We should also take into account moral uncertainty.</w:t>
      </w:r>
      <w:r w:rsidRPr="00521A12">
        <w:rPr>
          <w:sz w:val="14"/>
        </w:rPr>
        <w:t xml:space="preserve"> </w:t>
      </w:r>
      <w:r w:rsidRPr="00521A12">
        <w:rPr>
          <w:rStyle w:val="StyleUnderline"/>
        </w:rPr>
        <w:t>What is it reasonable for one to do, when one is uncertain not (only) about the empirical facts, but also about the moral facts?</w:t>
      </w:r>
      <w:r w:rsidRPr="00521A12">
        <w:rPr>
          <w:sz w:val="14"/>
        </w:rPr>
        <w:t xml:space="preserve"> I’ve just argued that </w:t>
      </w:r>
      <w:r w:rsidRPr="00521A12">
        <w:rPr>
          <w:rStyle w:val="StyleUnderline"/>
        </w:rPr>
        <w:t>there’s agreement among minimally plausible ethical views that we have strong reason to reduce existential risk – not only consequentialists, but also deontologists, virtue ethicists, and sophisticated egoists should agree.</w:t>
      </w:r>
      <w:r w:rsidRPr="00521A12">
        <w:rPr>
          <w:sz w:val="14"/>
        </w:rPr>
        <w:t xml:space="preserve"> But </w:t>
      </w:r>
      <w:r w:rsidRPr="00521A12">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521A12">
        <w:rPr>
          <w:sz w:val="14"/>
        </w:rPr>
        <w:t xml:space="preserve">(and 10% sure that one of these other ones is correct), </w:t>
      </w:r>
      <w:r w:rsidRPr="00521A12">
        <w:rPr>
          <w:rStyle w:val="StyleUnderline"/>
        </w:rPr>
        <w:t>they would have pretty strong reason, from the standpoint of moral uncertainty, to reduce existential risk.</w:t>
      </w:r>
      <w:r w:rsidRPr="00521A12">
        <w:rPr>
          <w:sz w:val="14"/>
        </w:rPr>
        <w:t xml:space="preserve"> Perhaps most disturbingly still, </w:t>
      </w:r>
      <w:r w:rsidRPr="00521A12">
        <w:rPr>
          <w:rStyle w:val="StyleUnderline"/>
          <w:highlight w:val="green"/>
        </w:rPr>
        <w:t xml:space="preserve">even if we are only 1% sure that </w:t>
      </w:r>
      <w:r w:rsidRPr="00521A12">
        <w:rPr>
          <w:rStyle w:val="StyleUnderline"/>
        </w:rPr>
        <w:t xml:space="preserve">the </w:t>
      </w:r>
      <w:r w:rsidRPr="00521A12">
        <w:rPr>
          <w:rStyle w:val="StyleUnderline"/>
          <w:highlight w:val="green"/>
        </w:rPr>
        <w:t xml:space="preserve">well-being </w:t>
      </w:r>
      <w:r w:rsidRPr="00521A12">
        <w:rPr>
          <w:rStyle w:val="StyleUnderline"/>
        </w:rPr>
        <w:t xml:space="preserve">of possible future people </w:t>
      </w:r>
      <w:r w:rsidRPr="00521A12">
        <w:rPr>
          <w:rStyle w:val="StyleUnderline"/>
          <w:highlight w:val="green"/>
        </w:rPr>
        <w:t xml:space="preserve">matters, </w:t>
      </w:r>
      <w:r w:rsidRPr="00521A12">
        <w:rPr>
          <w:rStyle w:val="StyleUnderline"/>
        </w:rPr>
        <w:t xml:space="preserve">it is at least arguable that, </w:t>
      </w:r>
      <w:r w:rsidRPr="00521A12">
        <w:rPr>
          <w:rStyle w:val="StyleUnderline"/>
          <w:highlight w:val="green"/>
        </w:rPr>
        <w:t xml:space="preserve">from </w:t>
      </w:r>
      <w:r w:rsidRPr="00521A12">
        <w:rPr>
          <w:rStyle w:val="StyleUnderline"/>
        </w:rPr>
        <w:t xml:space="preserve">the standpoint of </w:t>
      </w:r>
      <w:r w:rsidRPr="00521A12">
        <w:rPr>
          <w:rStyle w:val="StyleUnderline"/>
          <w:highlight w:val="green"/>
        </w:rPr>
        <w:lastRenderedPageBreak/>
        <w:t>moral uncertainty, reducing existential risk is the most important thing in the world.</w:t>
      </w:r>
      <w:r w:rsidRPr="00521A12">
        <w:rPr>
          <w:sz w:val="14"/>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521A12">
        <w:rPr>
          <w:rStyle w:val="StyleUnderline"/>
        </w:rPr>
        <w:t>It is enough for my claim that there is moral agreement in the relevant sense if</w:t>
      </w:r>
      <w:r w:rsidRPr="00521A12">
        <w:rPr>
          <w:sz w:val="14"/>
        </w:rPr>
        <w:t xml:space="preserve">, at least given certain empirical claims about what future lives would most likely be like, </w:t>
      </w:r>
      <w:r w:rsidRPr="00521A12">
        <w:rPr>
          <w:rStyle w:val="Emphasis"/>
          <w:highlight w:val="green"/>
        </w:rPr>
        <w:t xml:space="preserve">all minimally plausible moral views would converge </w:t>
      </w:r>
      <w:r w:rsidRPr="00521A12">
        <w:rPr>
          <w:rStyle w:val="Emphasis"/>
        </w:rPr>
        <w:t xml:space="preserve">on the conclusion </w:t>
      </w:r>
      <w:r w:rsidRPr="00521A12">
        <w:rPr>
          <w:rStyle w:val="Emphasis"/>
          <w:highlight w:val="green"/>
        </w:rPr>
        <w:t>that we should try to save the world</w:t>
      </w:r>
      <w:r w:rsidRPr="00521A12">
        <w:rPr>
          <w:rStyle w:val="StyleUnderline"/>
          <w:highlight w:val="green"/>
        </w:rPr>
        <w:t>.</w:t>
      </w:r>
      <w:r w:rsidRPr="00521A12">
        <w:rPr>
          <w:sz w:val="14"/>
        </w:rPr>
        <w:t xml:space="preserve"> While there are some non-crazy </w:t>
      </w:r>
      <w:r w:rsidRPr="00521A12">
        <w:rPr>
          <w:rStyle w:val="StyleUnderline"/>
        </w:rPr>
        <w:t>views that place significantly greater moral weight on avoiding suffering than on promoting happiness</w:t>
      </w:r>
      <w:r w:rsidRPr="00521A12">
        <w:rPr>
          <w:sz w:val="14"/>
        </w:rPr>
        <w:t xml:space="preserve">, for reasons others have offered (and for independent reasons I won’t get into here unless requested to), they nonetheless </w:t>
      </w:r>
      <w:r w:rsidRPr="00521A12">
        <w:rPr>
          <w:rStyle w:val="StyleUnderline"/>
        </w:rPr>
        <w:t>seem to be fairly implausible views.</w:t>
      </w:r>
      <w:r w:rsidRPr="00521A12">
        <w:rPr>
          <w:sz w:val="14"/>
        </w:rPr>
        <w:t xml:space="preserve"> And </w:t>
      </w:r>
      <w:r w:rsidRPr="00521A12">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521A12">
        <w:rPr>
          <w:sz w:val="14"/>
        </w:rPr>
        <w:t xml:space="preserve"> Derek Parfit, whose work has emphasized future generations as well as agreement in ethics, described our situation clearly and accurately: “We live during the hinge of history. </w:t>
      </w:r>
      <w:r w:rsidRPr="00521A12">
        <w:rPr>
          <w:rStyle w:val="StyleUnderline"/>
        </w:rPr>
        <w:t xml:space="preserve">Given the scientific and technological discoveries of the last two centuries, the world has never changed as fast. </w:t>
      </w:r>
      <w:r w:rsidRPr="00521A12">
        <w:rPr>
          <w:sz w:val="14"/>
        </w:rPr>
        <w:t xml:space="preserve">We shall soon have even greater powers to transform, not only our surroundings, but ourselves and our successors. </w:t>
      </w:r>
      <w:r w:rsidRPr="00521A12">
        <w:rPr>
          <w:rStyle w:val="StyleUnderline"/>
        </w:rPr>
        <w:t xml:space="preserve">If we act wisely in the next few centuries, humanity will survive its most dangerous and decisive period. </w:t>
      </w:r>
      <w:r w:rsidRPr="00521A12">
        <w:rPr>
          <w:sz w:val="14"/>
        </w:rPr>
        <w:t xml:space="preserve">Our descendants could, if necessary, go elsewhere, spreading through this galaxy…. </w:t>
      </w:r>
      <w:r w:rsidRPr="00521A12">
        <w:rPr>
          <w:rStyle w:val="StyleUnderline"/>
        </w:rPr>
        <w:t>Our descendants might, I believe, make the further future very good. But that good future may also depend in part on us. If our selfish recklessness ends human history, we would be acting very wrongly.</w:t>
      </w:r>
      <w:r w:rsidRPr="00521A12">
        <w:rPr>
          <w:sz w:val="14"/>
        </w:rPr>
        <w:t>” (From chapter 36 of On What Matters)</w:t>
      </w:r>
    </w:p>
    <w:p w14:paraId="57FA37B8" w14:textId="77777777" w:rsidR="00D133F5" w:rsidRPr="00521A12" w:rsidRDefault="00D133F5" w:rsidP="00D133F5"/>
    <w:p w14:paraId="35387E63" w14:textId="77777777" w:rsidR="00D133F5" w:rsidRPr="00521A12" w:rsidRDefault="00D133F5" w:rsidP="00D133F5">
      <w:pPr>
        <w:pStyle w:val="Heading4"/>
        <w:rPr>
          <w:rFonts w:cs="Calibri"/>
        </w:rPr>
      </w:pPr>
      <w:r w:rsidRPr="00521A12">
        <w:rPr>
          <w:rFonts w:cs="Calibri"/>
        </w:rPr>
        <w:t xml:space="preserve">5. Making impactful contributions demands </w:t>
      </w:r>
      <w:r w:rsidRPr="00521A12">
        <w:rPr>
          <w:rFonts w:cs="Calibri"/>
          <w:u w:val="single"/>
        </w:rPr>
        <w:t>causal policy relevance</w:t>
      </w:r>
      <w:r w:rsidRPr="00521A12">
        <w:rPr>
          <w:rFonts w:cs="Calibri"/>
        </w:rPr>
        <w:t xml:space="preserve"> AND </w:t>
      </w:r>
      <w:r w:rsidRPr="00521A12">
        <w:rPr>
          <w:rFonts w:cs="Calibri"/>
          <w:u w:val="single"/>
        </w:rPr>
        <w:t>methodological pluralism</w:t>
      </w:r>
      <w:r w:rsidRPr="00521A12">
        <w:rPr>
          <w:rFonts w:cs="Calibri"/>
        </w:rPr>
        <w:t xml:space="preserve"> -- that is the only way to draw accurate contextual conclusions and prevent violent, imprecise reification. </w:t>
      </w:r>
    </w:p>
    <w:p w14:paraId="53556F0F" w14:textId="77777777" w:rsidR="00D133F5" w:rsidRPr="00521A12" w:rsidRDefault="00D133F5" w:rsidP="00D133F5">
      <w:r w:rsidRPr="00521A12">
        <w:t xml:space="preserve">Michael C. </w:t>
      </w:r>
      <w:r w:rsidRPr="00521A12">
        <w:rPr>
          <w:rStyle w:val="Style13ptBold"/>
        </w:rPr>
        <w:t>Desch 19</w:t>
      </w:r>
      <w:r w:rsidRPr="00521A12">
        <w:t>. Packey J. Dee Professor of International Relations at Notre Dame and founding director of the Notre Dame International Security Center, former Professor and Director of the Patterson School of Diplomacy and International Commerce at the University of Kentucky, #gocats. 2019. “Conclusions, Responses to Objections, and Scholarly Recommendations.” Cult of the Irrelevant: The Waning Influence of Social Science on National Security, Princeton University Press.</w:t>
      </w:r>
    </w:p>
    <w:p w14:paraId="0F927D26" w14:textId="77777777" w:rsidR="00D133F5" w:rsidRPr="00521A12" w:rsidRDefault="00D133F5" w:rsidP="00D133F5">
      <w:pPr>
        <w:rPr>
          <w:sz w:val="12"/>
        </w:rPr>
      </w:pPr>
      <w:r w:rsidRPr="00521A12">
        <w:rPr>
          <w:sz w:val="12"/>
        </w:rPr>
        <w:t xml:space="preserve">I want to reiterate that </w:t>
      </w:r>
      <w:r w:rsidRPr="00521A12">
        <w:rPr>
          <w:rStyle w:val="StyleUnderline"/>
        </w:rPr>
        <w:t xml:space="preserve">I am not arguing that scholarship that is formal or quantitative is by definition </w:t>
      </w:r>
      <w:r w:rsidRPr="00521A12">
        <w:rPr>
          <w:rStyle w:val="Emphasis"/>
        </w:rPr>
        <w:t>irrelevant</w:t>
      </w:r>
      <w:r w:rsidRPr="00521A12">
        <w:rPr>
          <w:sz w:val="12"/>
        </w:rPr>
        <w:t xml:space="preserve">. Indeed, one can point to examples of both that are. </w:t>
      </w:r>
      <w:r w:rsidRPr="00521A12">
        <w:rPr>
          <w:rStyle w:val="StyleUnderline"/>
        </w:rPr>
        <w:t>When applied to economic issues, the discipline of economics has managed to be both highly “scientific” and, at times, quite relevant, though for both good and ill. Likewise, there are examples of highly quantitative political science that policymakers have found useful.</w:t>
      </w:r>
      <w:r w:rsidRPr="00521A12">
        <w:rPr>
          <w:sz w:val="12"/>
        </w:rPr>
        <w:t xml:space="preserve">1 Finally, there is much nonquantitative scholarship, particularly but not exclusively in the humanities that, is jargon laden and otherwise inaccessible to a wider audience, including government policymakers.2 This is by no means an anti-social science methods screed, just a reminder of the tensions between rigor and relevance that need to managed rather than assumed away. </w:t>
      </w:r>
      <w:r w:rsidRPr="00521A12">
        <w:rPr>
          <w:rStyle w:val="StyleUnderline"/>
        </w:rPr>
        <w:t xml:space="preserve">Nor is this in any way a brief </w:t>
      </w:r>
      <w:r w:rsidRPr="00521A12">
        <w:rPr>
          <w:rStyle w:val="Emphasis"/>
        </w:rPr>
        <w:t>against theory</w:t>
      </w:r>
      <w:r w:rsidRPr="00521A12">
        <w:rPr>
          <w:sz w:val="12"/>
        </w:rPr>
        <w:t xml:space="preserve">. Former State Department official Roger Hilsman reminded us that </w:t>
      </w:r>
      <w:r w:rsidRPr="00521A12">
        <w:rPr>
          <w:rStyle w:val="Emphasis"/>
        </w:rPr>
        <w:t>everyone</w:t>
      </w:r>
      <w:r w:rsidRPr="00521A12">
        <w:rPr>
          <w:sz w:val="12"/>
        </w:rPr>
        <w:t xml:space="preserve">, including policymakers, </w:t>
      </w:r>
      <w:r w:rsidRPr="00521A12">
        <w:rPr>
          <w:rStyle w:val="StyleUnderline"/>
        </w:rPr>
        <w:t>uses theory</w:t>
      </w:r>
      <w:r w:rsidRPr="00521A12">
        <w:rPr>
          <w:sz w:val="12"/>
        </w:rPr>
        <w:t xml:space="preserve">. Paraphrasing John Maynard Keynes, he concluded that </w:t>
      </w:r>
      <w:r w:rsidRPr="00521A12">
        <w:rPr>
          <w:rStyle w:val="StyleUnderline"/>
        </w:rPr>
        <w:t xml:space="preserve">“it seems obvious that all thinking involves notions of how and why things happen. </w:t>
      </w:r>
      <w:r w:rsidRPr="00521A12">
        <w:rPr>
          <w:sz w:val="12"/>
        </w:rPr>
        <w:t xml:space="preserve">Even the ‘practical’ man who despises theory has a number of assumptions and expectations which lead him to believe that when certain things are done, certain results follow.. . .It is this ‘theory’ that helps a problem solver select from the mass of facts surrounding him those which he hopes are relevant.”3 Given that, I fully associate myself with Hans Morgenthau’s balanced view that “theory without verification is metaphysics, but empiricism without theory is aimless.”4 Since policymakers implicitly use theory in analyzing situations and assessing their alternatives, such theories should be stated explicitly and analyzed systematically, which is a comparative advantage of the scholars. </w:t>
      </w:r>
      <w:r w:rsidRPr="00521A12">
        <w:rPr>
          <w:rStyle w:val="Emphasis"/>
        </w:rPr>
        <w:t>Instead</w:t>
      </w:r>
      <w:r w:rsidRPr="00521A12">
        <w:rPr>
          <w:sz w:val="12"/>
        </w:rPr>
        <w:t xml:space="preserve">, what </w:t>
      </w:r>
      <w:r w:rsidRPr="00521A12">
        <w:rPr>
          <w:rStyle w:val="StyleUnderline"/>
        </w:rPr>
        <w:t>I offer</w:t>
      </w:r>
      <w:r w:rsidRPr="00521A12">
        <w:rPr>
          <w:sz w:val="12"/>
        </w:rPr>
        <w:t xml:space="preserve"> is </w:t>
      </w:r>
      <w:r w:rsidRPr="00521A12">
        <w:rPr>
          <w:rStyle w:val="StyleUnderline"/>
        </w:rPr>
        <w:t>simply a critique of the increasing tendency</w:t>
      </w:r>
      <w:r w:rsidRPr="00521A12">
        <w:rPr>
          <w:sz w:val="12"/>
        </w:rPr>
        <w:t xml:space="preserve"> of many social scientists </w:t>
      </w:r>
      <w:r w:rsidRPr="00521A12">
        <w:rPr>
          <w:rStyle w:val="StyleUnderline"/>
        </w:rPr>
        <w:t>to embrace</w:t>
      </w:r>
      <w:r w:rsidRPr="00521A12">
        <w:rPr>
          <w:sz w:val="12"/>
        </w:rPr>
        <w:t xml:space="preserve"> </w:t>
      </w:r>
      <w:r w:rsidRPr="00521A12">
        <w:rPr>
          <w:rStyle w:val="Emphasis"/>
        </w:rPr>
        <w:t>methods</w:t>
      </w:r>
      <w:r w:rsidRPr="00521A12">
        <w:rPr>
          <w:sz w:val="12"/>
        </w:rPr>
        <w:t xml:space="preserve"> and models </w:t>
      </w:r>
      <w:r w:rsidRPr="00521A12">
        <w:rPr>
          <w:rStyle w:val="Emphasis"/>
        </w:rPr>
        <w:t>for their own sake</w:t>
      </w:r>
      <w:r w:rsidRPr="00521A12">
        <w:rPr>
          <w:rStyle w:val="StyleUnderline"/>
        </w:rPr>
        <w:t xml:space="preserve"> rather than because they can </w:t>
      </w:r>
      <w:r w:rsidRPr="00521A12">
        <w:rPr>
          <w:rStyle w:val="Emphasis"/>
        </w:rPr>
        <w:t>help us answer</w:t>
      </w:r>
      <w:r w:rsidRPr="00521A12">
        <w:rPr>
          <w:sz w:val="12"/>
        </w:rPr>
        <w:t xml:space="preserve"> substantively important </w:t>
      </w:r>
      <w:r w:rsidRPr="00521A12">
        <w:rPr>
          <w:rStyle w:val="Emphasis"/>
        </w:rPr>
        <w:lastRenderedPageBreak/>
        <w:t>questions</w:t>
      </w:r>
      <w:r w:rsidRPr="00521A12">
        <w:rPr>
          <w:sz w:val="12"/>
        </w:rPr>
        <w:t xml:space="preserve">. </w:t>
      </w:r>
      <w:r w:rsidRPr="00521A12">
        <w:rPr>
          <w:rStyle w:val="StyleUnderline"/>
        </w:rPr>
        <w:t>This inclination is</w:t>
      </w:r>
      <w:r w:rsidRPr="00521A12">
        <w:rPr>
          <w:sz w:val="12"/>
        </w:rPr>
        <w:t xml:space="preserve"> in part the result of the otherwise normal and productive workings of science, but is also </w:t>
      </w:r>
      <w:r w:rsidRPr="00521A12">
        <w:rPr>
          <w:rStyle w:val="Emphasis"/>
        </w:rPr>
        <w:t>reinforced</w:t>
      </w:r>
      <w:r w:rsidRPr="00521A12">
        <w:rPr>
          <w:sz w:val="12"/>
        </w:rPr>
        <w:t xml:space="preserve"> </w:t>
      </w:r>
      <w:r w:rsidRPr="00521A12">
        <w:rPr>
          <w:rStyle w:val="StyleUnderline"/>
        </w:rPr>
        <w:t>by</w:t>
      </w:r>
      <w:r w:rsidRPr="00521A12">
        <w:rPr>
          <w:sz w:val="12"/>
        </w:rPr>
        <w:t xml:space="preserve"> less positive factors such as organizational self-interest and </w:t>
      </w:r>
      <w:r w:rsidRPr="00521A12">
        <w:rPr>
          <w:rStyle w:val="Emphasis"/>
          <w:highlight w:val="green"/>
        </w:rPr>
        <w:t>intellectual culture</w:t>
      </w:r>
      <w:r w:rsidRPr="00521A12">
        <w:rPr>
          <w:rStyle w:val="StyleUnderline"/>
        </w:rPr>
        <w:t>. As a result</w:t>
      </w:r>
      <w:r w:rsidRPr="00521A12">
        <w:rPr>
          <w:sz w:val="12"/>
        </w:rPr>
        <w:t xml:space="preserve"> of the latter, many </w:t>
      </w:r>
      <w:r w:rsidRPr="00521A12">
        <w:rPr>
          <w:rStyle w:val="StyleUnderline"/>
        </w:rPr>
        <w:t xml:space="preserve">political scientists </w:t>
      </w:r>
      <w:r w:rsidRPr="00521A12">
        <w:rPr>
          <w:rStyle w:val="StyleUnderline"/>
          <w:highlight w:val="green"/>
        </w:rPr>
        <w:t>have committed</w:t>
      </w:r>
      <w:r w:rsidRPr="00521A12">
        <w:rPr>
          <w:rStyle w:val="StyleUnderline"/>
        </w:rPr>
        <w:t xml:space="preserve"> themselves </w:t>
      </w:r>
      <w:r w:rsidRPr="00521A12">
        <w:rPr>
          <w:rStyle w:val="StyleUnderline"/>
          <w:highlight w:val="green"/>
        </w:rPr>
        <w:t>to</w:t>
      </w:r>
      <w:r w:rsidRPr="00521A12">
        <w:rPr>
          <w:sz w:val="12"/>
        </w:rPr>
        <w:t xml:space="preserve"> </w:t>
      </w:r>
      <w:r w:rsidRPr="00521A12">
        <w:rPr>
          <w:rStyle w:val="Emphasis"/>
        </w:rPr>
        <w:t>particular</w:t>
      </w:r>
      <w:r w:rsidRPr="00521A12">
        <w:rPr>
          <w:sz w:val="12"/>
        </w:rPr>
        <w:t xml:space="preserve"> social science </w:t>
      </w:r>
      <w:r w:rsidRPr="00521A12">
        <w:rPr>
          <w:rStyle w:val="Emphasis"/>
          <w:highlight w:val="green"/>
        </w:rPr>
        <w:t>methods</w:t>
      </w:r>
      <w:r w:rsidRPr="00521A12">
        <w:rPr>
          <w:sz w:val="12"/>
          <w:highlight w:val="green"/>
        </w:rPr>
        <w:t xml:space="preserve"> </w:t>
      </w:r>
      <w:r w:rsidRPr="00521A12">
        <w:rPr>
          <w:rStyle w:val="StyleUnderline"/>
          <w:highlight w:val="green"/>
        </w:rPr>
        <w:t>not</w:t>
      </w:r>
      <w:r w:rsidRPr="00521A12">
        <w:rPr>
          <w:rStyle w:val="StyleUnderline"/>
        </w:rPr>
        <w:t xml:space="preserve"> so much because they </w:t>
      </w:r>
      <w:r w:rsidRPr="00521A12">
        <w:rPr>
          <w:rStyle w:val="StyleUnderline"/>
          <w:highlight w:val="green"/>
        </w:rPr>
        <w:t>believe they</w:t>
      </w:r>
      <w:r w:rsidRPr="00521A12">
        <w:rPr>
          <w:rStyle w:val="StyleUnderline"/>
        </w:rPr>
        <w:t xml:space="preserve"> will</w:t>
      </w:r>
      <w:r w:rsidRPr="00521A12">
        <w:rPr>
          <w:sz w:val="12"/>
        </w:rPr>
        <w:t xml:space="preserve"> </w:t>
      </w:r>
      <w:r w:rsidRPr="00521A12">
        <w:rPr>
          <w:rStyle w:val="Emphasis"/>
          <w:highlight w:val="green"/>
        </w:rPr>
        <w:t>illuminate</w:t>
      </w:r>
      <w:r w:rsidRPr="00521A12">
        <w:rPr>
          <w:sz w:val="12"/>
        </w:rPr>
        <w:t xml:space="preserve"> </w:t>
      </w:r>
      <w:r w:rsidRPr="00521A12">
        <w:rPr>
          <w:rStyle w:val="Emphasis"/>
        </w:rPr>
        <w:t xml:space="preserve">real-world </w:t>
      </w:r>
      <w:r w:rsidRPr="00521A12">
        <w:rPr>
          <w:rStyle w:val="Emphasis"/>
          <w:highlight w:val="green"/>
        </w:rPr>
        <w:t>policy problems</w:t>
      </w:r>
      <w:r w:rsidRPr="00521A12">
        <w:rPr>
          <w:sz w:val="12"/>
          <w:highlight w:val="green"/>
        </w:rPr>
        <w:t xml:space="preserve"> </w:t>
      </w:r>
      <w:r w:rsidRPr="00521A12">
        <w:rPr>
          <w:rStyle w:val="StyleUnderline"/>
          <w:highlight w:val="green"/>
        </w:rPr>
        <w:t>but because they</w:t>
      </w:r>
      <w:r w:rsidRPr="00521A12">
        <w:rPr>
          <w:sz w:val="12"/>
        </w:rPr>
        <w:t xml:space="preserve"> serve a vested interest in disciplinary autonomy and </w:t>
      </w:r>
      <w:r w:rsidRPr="00521A12">
        <w:rPr>
          <w:rStyle w:val="Emphasis"/>
          <w:highlight w:val="green"/>
        </w:rPr>
        <w:t>dovetail</w:t>
      </w:r>
      <w:r w:rsidRPr="00521A12">
        <w:rPr>
          <w:sz w:val="12"/>
          <w:highlight w:val="green"/>
        </w:rPr>
        <w:t xml:space="preserve"> </w:t>
      </w:r>
      <w:r w:rsidRPr="00521A12">
        <w:rPr>
          <w:rStyle w:val="StyleUnderline"/>
          <w:highlight w:val="green"/>
        </w:rPr>
        <w:t>with a</w:t>
      </w:r>
      <w:r w:rsidRPr="00521A12">
        <w:rPr>
          <w:sz w:val="12"/>
          <w:highlight w:val="green"/>
        </w:rPr>
        <w:t xml:space="preserve"> </w:t>
      </w:r>
      <w:r w:rsidRPr="00521A12">
        <w:rPr>
          <w:rStyle w:val="Emphasis"/>
          <w:highlight w:val="green"/>
        </w:rPr>
        <w:t>particular image</w:t>
      </w:r>
      <w:r w:rsidRPr="00521A12">
        <w:rPr>
          <w:sz w:val="12"/>
        </w:rPr>
        <w:t xml:space="preserve"> (mathematized and model-based) of what a “science” of politics should look like. In other words, the professionalization of social science is the root of the enduring relevance question. </w:t>
      </w:r>
      <w:r w:rsidRPr="00521A12">
        <w:rPr>
          <w:rStyle w:val="StyleUnderline"/>
        </w:rPr>
        <w:t>This</w:t>
      </w:r>
      <w:r w:rsidRPr="00521A12">
        <w:rPr>
          <w:sz w:val="12"/>
        </w:rPr>
        <w:t xml:space="preserve"> tendency to equate rigor with technique </w:t>
      </w:r>
      <w:r w:rsidRPr="00521A12">
        <w:rPr>
          <w:rStyle w:val="StyleUnderline"/>
        </w:rPr>
        <w:t xml:space="preserve">imposes </w:t>
      </w:r>
      <w:r w:rsidRPr="00521A12">
        <w:rPr>
          <w:rStyle w:val="Emphasis"/>
        </w:rPr>
        <w:t>costs on</w:t>
      </w:r>
      <w:r w:rsidRPr="00521A12">
        <w:rPr>
          <w:sz w:val="12"/>
        </w:rPr>
        <w:t xml:space="preserve"> the rest of </w:t>
      </w:r>
      <w:r w:rsidRPr="00521A12">
        <w:rPr>
          <w:rStyle w:val="Emphasis"/>
        </w:rPr>
        <w:t>society</w:t>
      </w:r>
      <w:r w:rsidRPr="00521A12">
        <w:rPr>
          <w:sz w:val="12"/>
        </w:rPr>
        <w:t xml:space="preserve"> as well as the discipline, especially </w:t>
      </w:r>
      <w:r w:rsidRPr="00521A12">
        <w:rPr>
          <w:rStyle w:val="StyleUnderline"/>
        </w:rPr>
        <w:t xml:space="preserve">when it excludes a more balanced approach to rigor and relevance of the sort that characterized the subfield of security studies in the </w:t>
      </w:r>
      <w:r w:rsidRPr="00521A12">
        <w:rPr>
          <w:rStyle w:val="Emphasis"/>
        </w:rPr>
        <w:t>past</w:t>
      </w:r>
      <w:r w:rsidRPr="00521A12">
        <w:rPr>
          <w:sz w:val="12"/>
        </w:rPr>
        <w:t xml:space="preserve">. On the former, as diplomat George Kennan rightly observed, </w:t>
      </w:r>
      <w:r w:rsidRPr="00521A12">
        <w:rPr>
          <w:rStyle w:val="StyleUnderline"/>
        </w:rPr>
        <w:t>policymakers</w:t>
      </w:r>
      <w:r w:rsidRPr="00521A12">
        <w:rPr>
          <w:sz w:val="12"/>
        </w:rPr>
        <w:t xml:space="preserve"> </w:t>
      </w:r>
      <w:r w:rsidRPr="00521A12">
        <w:rPr>
          <w:rStyle w:val="Emphasis"/>
        </w:rPr>
        <w:t>need academic expertise</w:t>
      </w:r>
      <w:r w:rsidRPr="00521A12">
        <w:rPr>
          <w:sz w:val="12"/>
        </w:rPr>
        <w:t xml:space="preserve"> </w:t>
      </w:r>
      <w:r w:rsidRPr="00521A12">
        <w:rPr>
          <w:rStyle w:val="StyleUnderline"/>
        </w:rPr>
        <w:t xml:space="preserve">because they have to make decisions about issues and areas of the world “about which they </w:t>
      </w:r>
      <w:r w:rsidRPr="00521A12">
        <w:rPr>
          <w:rStyle w:val="Emphasis"/>
        </w:rPr>
        <w:t>cannot be expert and learned</w:t>
      </w:r>
      <w:r w:rsidRPr="00521A12">
        <w:rPr>
          <w:rStyle w:val="StyleUnderline"/>
        </w:rPr>
        <w:t>.”</w:t>
      </w:r>
      <w:r w:rsidRPr="00521A12">
        <w:rPr>
          <w:sz w:val="12"/>
        </w:rPr>
        <w:t xml:space="preserve">5 </w:t>
      </w:r>
      <w:r w:rsidRPr="00521A12">
        <w:rPr>
          <w:rStyle w:val="StyleUnderline"/>
        </w:rPr>
        <w:t>They</w:t>
      </w:r>
      <w:r w:rsidRPr="00521A12">
        <w:rPr>
          <w:sz w:val="12"/>
        </w:rPr>
        <w:t xml:space="preserve"> </w:t>
      </w:r>
      <w:r w:rsidRPr="00521A12">
        <w:rPr>
          <w:rStyle w:val="Emphasis"/>
        </w:rPr>
        <w:t>depend on the academy</w:t>
      </w:r>
      <w:r w:rsidRPr="00521A12">
        <w:rPr>
          <w:sz w:val="12"/>
        </w:rPr>
        <w:t xml:space="preserve"> </w:t>
      </w:r>
      <w:r w:rsidRPr="00521A12">
        <w:rPr>
          <w:rStyle w:val="StyleUnderline"/>
        </w:rPr>
        <w:t xml:space="preserve">for the raw data—whether quantitative or historical—that they use in decision making. They also rely on the social sciences for the theories they use to analyze and make sense of this data. The problem with relying </w:t>
      </w:r>
      <w:r w:rsidRPr="00521A12">
        <w:rPr>
          <w:rStyle w:val="Emphasis"/>
        </w:rPr>
        <w:t>exclusively</w:t>
      </w:r>
      <w:r w:rsidRPr="00521A12">
        <w:rPr>
          <w:sz w:val="12"/>
        </w:rPr>
        <w:t xml:space="preserve"> </w:t>
      </w:r>
      <w:r w:rsidRPr="00521A12">
        <w:rPr>
          <w:rStyle w:val="StyleUnderline"/>
        </w:rPr>
        <w:t xml:space="preserve">on in-house government research to make up for the lack of policy-relevant academic research is that it is </w:t>
      </w:r>
      <w:r w:rsidRPr="00521A12">
        <w:rPr>
          <w:rStyle w:val="Emphasis"/>
        </w:rPr>
        <w:t>often of low quality</w:t>
      </w:r>
      <w:r w:rsidRPr="00521A12">
        <w:rPr>
          <w:rStyle w:val="StyleUnderline"/>
        </w:rPr>
        <w:t xml:space="preserve">. The role of the “independent policy analyst” is </w:t>
      </w:r>
      <w:r w:rsidRPr="00521A12">
        <w:rPr>
          <w:rStyle w:val="Emphasis"/>
        </w:rPr>
        <w:t xml:space="preserve">essential for three reasons: </w:t>
      </w:r>
      <w:r w:rsidRPr="00521A12">
        <w:rPr>
          <w:sz w:val="12"/>
        </w:rPr>
        <w:t xml:space="preserve">6 He or she </w:t>
      </w:r>
      <w:r w:rsidRPr="00521A12">
        <w:rPr>
          <w:rStyle w:val="StyleUnderline"/>
        </w:rPr>
        <w:t xml:space="preserve">can </w:t>
      </w:r>
      <w:r w:rsidRPr="00521A12">
        <w:rPr>
          <w:rStyle w:val="Emphasis"/>
        </w:rPr>
        <w:t>challenge basic policy assumptions</w:t>
      </w:r>
      <w:r w:rsidRPr="00521A12">
        <w:rPr>
          <w:sz w:val="12"/>
        </w:rPr>
        <w:t xml:space="preserve">. As RAND’s Hans Spier put it, they can </w:t>
      </w:r>
      <w:r w:rsidRPr="00521A12">
        <w:rPr>
          <w:rStyle w:val="StyleUnderline"/>
        </w:rPr>
        <w:t xml:space="preserve">undertake “research which does </w:t>
      </w:r>
      <w:r w:rsidRPr="00521A12">
        <w:rPr>
          <w:rStyle w:val="Emphasis"/>
        </w:rPr>
        <w:t>not necessarily take the mission of the military for granted</w:t>
      </w:r>
      <w:r w:rsidRPr="00521A12">
        <w:rPr>
          <w:sz w:val="12"/>
        </w:rPr>
        <w:t xml:space="preserve"> </w:t>
      </w:r>
      <w:r w:rsidRPr="00521A12">
        <w:rPr>
          <w:rStyle w:val="StyleUnderline"/>
        </w:rPr>
        <w:t xml:space="preserve">and admits the possibility U.S. </w:t>
      </w:r>
      <w:r w:rsidRPr="00521A12">
        <w:rPr>
          <w:rStyle w:val="Emphasis"/>
        </w:rPr>
        <w:t>may be wrong”</w:t>
      </w:r>
      <w:r w:rsidRPr="00521A12">
        <w:rPr>
          <w:sz w:val="12"/>
        </w:rPr>
        <w:t xml:space="preserve">7 </w:t>
      </w:r>
      <w:r w:rsidRPr="00521A12">
        <w:rPr>
          <w:rStyle w:val="StyleUnderline"/>
        </w:rPr>
        <w:t xml:space="preserve">And </w:t>
      </w:r>
      <w:r w:rsidRPr="00521A12">
        <w:rPr>
          <w:rStyle w:val="Emphasis"/>
        </w:rPr>
        <w:t>academic</w:t>
      </w:r>
      <w:r w:rsidRPr="00521A12">
        <w:rPr>
          <w:rStyle w:val="StyleUnderline"/>
        </w:rPr>
        <w:t xml:space="preserve"> social scientists are particularly well suited to this role by virtue of the fact that they both </w:t>
      </w:r>
      <w:r w:rsidRPr="00521A12">
        <w:rPr>
          <w:rStyle w:val="Emphasis"/>
        </w:rPr>
        <w:t>conduct research</w:t>
      </w:r>
      <w:r w:rsidRPr="00521A12">
        <w:rPr>
          <w:rStyle w:val="StyleUnderline"/>
        </w:rPr>
        <w:t xml:space="preserve"> and </w:t>
      </w:r>
      <w:r w:rsidRPr="00521A12">
        <w:rPr>
          <w:rStyle w:val="Emphasis"/>
        </w:rPr>
        <w:t xml:space="preserve">also teach future policymakers. </w:t>
      </w:r>
      <w:r w:rsidRPr="00521A12">
        <w:rPr>
          <w:sz w:val="12"/>
        </w:rPr>
        <w:t xml:space="preserve">Academics have some other advantages over policymakers. </w:t>
      </w:r>
      <w:r w:rsidRPr="00521A12">
        <w:rPr>
          <w:rStyle w:val="StyleUnderline"/>
        </w:rPr>
        <w:t xml:space="preserve">They have the </w:t>
      </w:r>
      <w:r w:rsidRPr="00521A12">
        <w:rPr>
          <w:rStyle w:val="Emphasis"/>
        </w:rPr>
        <w:t>time</w:t>
      </w:r>
      <w:r w:rsidRPr="00521A12">
        <w:rPr>
          <w:rStyle w:val="StyleUnderline"/>
        </w:rPr>
        <w:t xml:space="preserve"> to develop greater</w:t>
      </w:r>
      <w:r w:rsidRPr="00521A12">
        <w:rPr>
          <w:sz w:val="12"/>
        </w:rPr>
        <w:t xml:space="preserve"> </w:t>
      </w:r>
      <w:r w:rsidRPr="00521A12">
        <w:rPr>
          <w:rStyle w:val="Emphasis"/>
        </w:rPr>
        <w:t>depth of knowledge</w:t>
      </w:r>
      <w:r w:rsidRPr="00521A12">
        <w:rPr>
          <w:sz w:val="12"/>
        </w:rPr>
        <w:t xml:space="preserve"> on issues and regions than most policymakers can. </w:t>
      </w:r>
      <w:r w:rsidRPr="00521A12">
        <w:rPr>
          <w:rStyle w:val="StyleUnderline"/>
        </w:rPr>
        <w:t xml:space="preserve">The institution of </w:t>
      </w:r>
      <w:r w:rsidRPr="00521A12">
        <w:rPr>
          <w:rStyle w:val="Emphasis"/>
        </w:rPr>
        <w:t>tenure</w:t>
      </w:r>
      <w:r w:rsidRPr="00521A12">
        <w:rPr>
          <w:rStyle w:val="StyleUnderline"/>
        </w:rPr>
        <w:t xml:space="preserve"> also gives them</w:t>
      </w:r>
      <w:r w:rsidRPr="00521A12">
        <w:rPr>
          <w:sz w:val="12"/>
        </w:rPr>
        <w:t xml:space="preserve">, at least in theory, </w:t>
      </w:r>
      <w:r w:rsidRPr="00521A12">
        <w:rPr>
          <w:rStyle w:val="StyleUnderline"/>
        </w:rPr>
        <w:t xml:space="preserve">the freedom to explore </w:t>
      </w:r>
      <w:r w:rsidRPr="00521A12">
        <w:rPr>
          <w:rStyle w:val="Emphasis"/>
        </w:rPr>
        <w:t>controversial issues</w:t>
      </w:r>
      <w:r w:rsidRPr="00521A12">
        <w:rPr>
          <w:sz w:val="12"/>
        </w:rPr>
        <w:t xml:space="preserve"> </w:t>
      </w:r>
      <w:r w:rsidRPr="00521A12">
        <w:rPr>
          <w:rStyle w:val="StyleUnderline"/>
        </w:rPr>
        <w:t xml:space="preserve">and take </w:t>
      </w:r>
      <w:r w:rsidRPr="00521A12">
        <w:rPr>
          <w:rStyle w:val="Emphasis"/>
        </w:rPr>
        <w:t>unpopular stands</w:t>
      </w:r>
      <w:r w:rsidRPr="00521A12">
        <w:rPr>
          <w:sz w:val="12"/>
        </w:rPr>
        <w:t xml:space="preserve">. </w:t>
      </w:r>
      <w:r w:rsidRPr="00521A12">
        <w:rPr>
          <w:rStyle w:val="StyleUnderline"/>
        </w:rPr>
        <w:t xml:space="preserve">And while peer review can homogenize and narrow scholarship, it also plays an indisputably positive role in advancing it. Finally, university-based scholars have less of a vested interest in certain </w:t>
      </w:r>
      <w:r w:rsidRPr="00521A12">
        <w:rPr>
          <w:rStyle w:val="Emphasis"/>
        </w:rPr>
        <w:t>policies and programs</w:t>
      </w:r>
      <w:r w:rsidRPr="00521A12">
        <w:rPr>
          <w:sz w:val="12"/>
        </w:rPr>
        <w:t xml:space="preserve"> than do policymakers, though of course that is not to deny that they have their own institutional interests and biases.9 </w:t>
      </w:r>
      <w:r w:rsidRPr="00521A12">
        <w:rPr>
          <w:rStyle w:val="StyleUnderline"/>
        </w:rPr>
        <w:t>I am not suggesting, of course, that scholars would make better policy than bureaucrats and elected officials. They lack inside knowledge, have little actual power, and are often politically out of step with the rest of American society.</w:t>
      </w:r>
      <w:r w:rsidRPr="00521A12">
        <w:rPr>
          <w:sz w:val="12"/>
        </w:rPr>
        <w:t xml:space="preserve">10 They also come to policy issues with a markedly different intellectual orientation than policymakers.11 </w:t>
      </w:r>
      <w:r w:rsidRPr="00521A12">
        <w:rPr>
          <w:rStyle w:val="StyleUnderline"/>
        </w:rPr>
        <w:t>Rather</w:t>
      </w:r>
      <w:r w:rsidRPr="00521A12">
        <w:rPr>
          <w:sz w:val="12"/>
        </w:rPr>
        <w:t xml:space="preserve">, my point is simply that </w:t>
      </w:r>
      <w:r w:rsidRPr="00521A12">
        <w:rPr>
          <w:rStyle w:val="StyleUnderline"/>
          <w:highlight w:val="green"/>
        </w:rPr>
        <w:t>our</w:t>
      </w:r>
      <w:r w:rsidRPr="00521A12">
        <w:rPr>
          <w:rStyle w:val="StyleUnderline"/>
        </w:rPr>
        <w:t xml:space="preserve"> democratic </w:t>
      </w:r>
      <w:r w:rsidRPr="00521A12">
        <w:rPr>
          <w:rStyle w:val="StyleUnderline"/>
          <w:highlight w:val="green"/>
        </w:rPr>
        <w:t xml:space="preserve">political system </w:t>
      </w:r>
      <w:r w:rsidRPr="00521A12">
        <w:rPr>
          <w:rStyle w:val="Emphasis"/>
          <w:highlight w:val="green"/>
        </w:rPr>
        <w:t>depends</w:t>
      </w:r>
      <w:r w:rsidRPr="00521A12">
        <w:rPr>
          <w:rStyle w:val="StyleUnderline"/>
          <w:highlight w:val="green"/>
        </w:rPr>
        <w:t xml:space="preserve"> on</w:t>
      </w:r>
      <w:r w:rsidRPr="00521A12">
        <w:rPr>
          <w:sz w:val="12"/>
        </w:rPr>
        <w:t xml:space="preserve"> the successful functioning of the marketplace of ideas and checks and balances in which individuals and </w:t>
      </w:r>
      <w:r w:rsidRPr="00521A12">
        <w:rPr>
          <w:rStyle w:val="StyleUnderline"/>
          <w:highlight w:val="green"/>
        </w:rPr>
        <w:t>groups</w:t>
      </w:r>
      <w:r w:rsidRPr="00521A12">
        <w:rPr>
          <w:rStyle w:val="StyleUnderline"/>
        </w:rPr>
        <w:t xml:space="preserve"> with various strengths and weaknesses</w:t>
      </w:r>
      <w:r w:rsidRPr="00521A12">
        <w:rPr>
          <w:sz w:val="12"/>
        </w:rPr>
        <w:t xml:space="preserve"> and </w:t>
      </w:r>
      <w:r w:rsidRPr="00521A12">
        <w:rPr>
          <w:rStyle w:val="Emphasis"/>
          <w:highlight w:val="green"/>
        </w:rPr>
        <w:t>offsetting</w:t>
      </w:r>
      <w:r w:rsidRPr="00521A12">
        <w:rPr>
          <w:sz w:val="12"/>
        </w:rPr>
        <w:t xml:space="preserve"> biases participate in the larger policy debate, thereby compensating for </w:t>
      </w:r>
      <w:r w:rsidRPr="00521A12">
        <w:rPr>
          <w:rStyle w:val="Emphasis"/>
          <w:highlight w:val="green"/>
        </w:rPr>
        <w:t>each other’s limitations</w:t>
      </w:r>
      <w:r w:rsidRPr="00521A12">
        <w:rPr>
          <w:sz w:val="12"/>
        </w:rPr>
        <w:t xml:space="preserve">.12 </w:t>
      </w:r>
      <w:r w:rsidRPr="00521A12">
        <w:rPr>
          <w:rStyle w:val="StyleUnderline"/>
        </w:rPr>
        <w:t>We run into trouble when we lack one of these perspectives in policy debates. Indeed</w:t>
      </w:r>
      <w:r w:rsidRPr="00521A12">
        <w:rPr>
          <w:sz w:val="12"/>
        </w:rPr>
        <w:t xml:space="preserve">, there are instances—the war </w:t>
      </w:r>
      <w:r w:rsidRPr="00521A12">
        <w:rPr>
          <w:rStyle w:val="StyleUnderline"/>
        </w:rPr>
        <w:t>in</w:t>
      </w:r>
      <w:r w:rsidRPr="00521A12">
        <w:rPr>
          <w:sz w:val="12"/>
        </w:rPr>
        <w:t xml:space="preserve"> </w:t>
      </w:r>
      <w:r w:rsidRPr="00521A12">
        <w:rPr>
          <w:rStyle w:val="Emphasis"/>
        </w:rPr>
        <w:t>Vietnam</w:t>
      </w:r>
      <w:r w:rsidRPr="00521A12">
        <w:rPr>
          <w:sz w:val="12"/>
        </w:rPr>
        <w:t xml:space="preserve"> </w:t>
      </w:r>
      <w:r w:rsidRPr="00521A12">
        <w:rPr>
          <w:rStyle w:val="StyleUnderline"/>
        </w:rPr>
        <w:t>and</w:t>
      </w:r>
      <w:r w:rsidRPr="00521A12">
        <w:rPr>
          <w:sz w:val="12"/>
        </w:rPr>
        <w:t xml:space="preserve"> the recent </w:t>
      </w:r>
      <w:r w:rsidRPr="00521A12">
        <w:rPr>
          <w:rStyle w:val="Emphasis"/>
        </w:rPr>
        <w:t>Iraq</w:t>
      </w:r>
      <w:r w:rsidRPr="00521A12">
        <w:rPr>
          <w:sz w:val="12"/>
        </w:rPr>
        <w:t xml:space="preserve"> War—in which </w:t>
      </w:r>
      <w:r w:rsidRPr="00521A12">
        <w:rPr>
          <w:rStyle w:val="StyleUnderline"/>
        </w:rPr>
        <w:t xml:space="preserve">had the majority consensus of </w:t>
      </w:r>
      <w:r w:rsidRPr="00521A12">
        <w:rPr>
          <w:rStyle w:val="Emphasis"/>
        </w:rPr>
        <w:t>scholars</w:t>
      </w:r>
      <w:r w:rsidRPr="00521A12">
        <w:rPr>
          <w:sz w:val="12"/>
        </w:rPr>
        <w:t xml:space="preserve"> in academia </w:t>
      </w:r>
      <w:r w:rsidRPr="00521A12">
        <w:rPr>
          <w:rStyle w:val="Emphasis"/>
        </w:rPr>
        <w:t>influenced policy</w:t>
      </w:r>
      <w:r w:rsidRPr="00521A12">
        <w:rPr>
          <w:sz w:val="12"/>
        </w:rPr>
        <w:t xml:space="preserve">, the country’s </w:t>
      </w:r>
      <w:r w:rsidRPr="00521A12">
        <w:rPr>
          <w:rStyle w:val="StyleUnderline"/>
        </w:rPr>
        <w:t xml:space="preserve">national interest would have been </w:t>
      </w:r>
      <w:r w:rsidRPr="00521A12">
        <w:rPr>
          <w:rStyle w:val="Emphasis"/>
        </w:rPr>
        <w:t>better served</w:t>
      </w:r>
      <w:r w:rsidRPr="00521A12">
        <w:rPr>
          <w:sz w:val="12"/>
        </w:rPr>
        <w:t xml:space="preserve">. As </w:t>
      </w:r>
      <w:r w:rsidRPr="00521A12">
        <w:rPr>
          <w:rStyle w:val="StyleUnderline"/>
        </w:rPr>
        <w:t>the flawed Iraq War debate</w:t>
      </w:r>
      <w:r w:rsidRPr="00521A12">
        <w:rPr>
          <w:sz w:val="12"/>
        </w:rPr>
        <w:t xml:space="preserve"> demonstrates, our nation’s marketplace of ideas is </w:t>
      </w:r>
      <w:r w:rsidRPr="00521A12">
        <w:rPr>
          <w:rStyle w:val="Emphasis"/>
        </w:rPr>
        <w:t>bankrupt</w:t>
      </w:r>
      <w:r w:rsidRPr="00521A12">
        <w:rPr>
          <w:sz w:val="12"/>
        </w:rPr>
        <w:t xml:space="preserve">, particularly </w:t>
      </w:r>
      <w:r w:rsidRPr="00521A12">
        <w:rPr>
          <w:rStyle w:val="Emphasis"/>
        </w:rPr>
        <w:t>in national security affairs</w:t>
      </w:r>
      <w:r w:rsidRPr="00521A12">
        <w:rPr>
          <w:sz w:val="12"/>
        </w:rPr>
        <w:t xml:space="preserve">.13 Of course, </w:t>
      </w:r>
      <w:r w:rsidRPr="00521A12">
        <w:rPr>
          <w:rStyle w:val="StyleUnderline"/>
        </w:rPr>
        <w:t xml:space="preserve">our political problems run much deeper than just the Beltway/Ivory Tower gap, but closing it would represent an </w:t>
      </w:r>
      <w:r w:rsidRPr="00521A12">
        <w:rPr>
          <w:rStyle w:val="Emphasis"/>
        </w:rPr>
        <w:t>important step in the country’s intellectual recapitalization</w:t>
      </w:r>
      <w:r w:rsidRPr="00521A12">
        <w:rPr>
          <w:sz w:val="12"/>
        </w:rPr>
        <w:t>. This nation’s universities need to reclaim their place as one of society’s main sources of independent ideas about the problems that it faces.14 Less widely recognized, and perhaps more controversial given the prevailing sentiments in the Academy for a sharp distinction between “science” and “policy,” is my contention that the growing gap is ultimately bad for the generation of new knowledge. There are at least two reasons why greater attention to policy relevance produces better scholarship. First, it leads to more realistic theorizing. As John Kenneth Galbraith warned his economics colleagues nearly forty years ago, “</w:t>
      </w:r>
      <w:r w:rsidRPr="00521A12">
        <w:rPr>
          <w:rStyle w:val="StyleUnderline"/>
          <w:highlight w:val="green"/>
        </w:rPr>
        <w:t>No arrangement for</w:t>
      </w:r>
      <w:r w:rsidRPr="00521A12">
        <w:rPr>
          <w:rStyle w:val="StyleUnderline"/>
        </w:rPr>
        <w:t xml:space="preserve"> the perpetuation of </w:t>
      </w:r>
      <w:r w:rsidRPr="00521A12">
        <w:rPr>
          <w:rStyle w:val="StyleUnderline"/>
          <w:highlight w:val="green"/>
        </w:rPr>
        <w:t xml:space="preserve">thought is </w:t>
      </w:r>
      <w:r w:rsidRPr="00521A12">
        <w:rPr>
          <w:rStyle w:val="Emphasis"/>
          <w:highlight w:val="green"/>
        </w:rPr>
        <w:t>secure</w:t>
      </w:r>
      <w:r w:rsidRPr="00521A12">
        <w:rPr>
          <w:rStyle w:val="StyleUnderline"/>
          <w:highlight w:val="green"/>
        </w:rPr>
        <w:t xml:space="preserve"> if</w:t>
      </w:r>
      <w:r w:rsidRPr="00521A12">
        <w:rPr>
          <w:rStyle w:val="StyleUnderline"/>
        </w:rPr>
        <w:t xml:space="preserve"> that </w:t>
      </w:r>
      <w:r w:rsidRPr="00521A12">
        <w:rPr>
          <w:rStyle w:val="StyleUnderline"/>
          <w:highlight w:val="green"/>
        </w:rPr>
        <w:t>thought does not</w:t>
      </w:r>
      <w:r w:rsidRPr="00521A12">
        <w:rPr>
          <w:rStyle w:val="StyleUnderline"/>
        </w:rPr>
        <w:t xml:space="preserve"> make </w:t>
      </w:r>
      <w:r w:rsidRPr="00521A12">
        <w:rPr>
          <w:rStyle w:val="Emphasis"/>
          <w:highlight w:val="green"/>
        </w:rPr>
        <w:t>contact</w:t>
      </w:r>
      <w:r w:rsidRPr="00521A12">
        <w:rPr>
          <w:rStyle w:val="Emphasis"/>
        </w:rPr>
        <w:t xml:space="preserve"> with </w:t>
      </w:r>
      <w:r w:rsidRPr="00521A12">
        <w:rPr>
          <w:rStyle w:val="Emphasis"/>
          <w:highlight w:val="green"/>
        </w:rPr>
        <w:t>the problems</w:t>
      </w:r>
      <w:r w:rsidRPr="00521A12">
        <w:rPr>
          <w:rStyle w:val="Emphasis"/>
        </w:rPr>
        <w:t xml:space="preserve"> that </w:t>
      </w:r>
      <w:r w:rsidRPr="00521A12">
        <w:rPr>
          <w:rStyle w:val="Emphasis"/>
          <w:highlight w:val="green"/>
        </w:rPr>
        <w:t>it is presumed to solve</w:t>
      </w:r>
      <w:r w:rsidRPr="00521A12">
        <w:rPr>
          <w:sz w:val="12"/>
        </w:rPr>
        <w:t xml:space="preserve">.”15 Second, a </w:t>
      </w:r>
      <w:r w:rsidRPr="00521A12">
        <w:rPr>
          <w:sz w:val="12"/>
        </w:rPr>
        <w:lastRenderedPageBreak/>
        <w:t xml:space="preserve">focus on manipulatable variables makes it more likely that they are testable because the analyst can ensure variation on them. Also, </w:t>
      </w:r>
      <w:r w:rsidRPr="00521A12">
        <w:rPr>
          <w:rStyle w:val="StyleUnderline"/>
        </w:rPr>
        <w:t>the</w:t>
      </w:r>
      <w:r w:rsidRPr="00521A12">
        <w:rPr>
          <w:sz w:val="12"/>
        </w:rPr>
        <w:t xml:space="preserve"> </w:t>
      </w:r>
      <w:r w:rsidRPr="00521A12">
        <w:rPr>
          <w:rStyle w:val="Emphasis"/>
        </w:rPr>
        <w:t>hyperspecialization</w:t>
      </w:r>
      <w:r w:rsidRPr="00521A12">
        <w:rPr>
          <w:sz w:val="12"/>
        </w:rPr>
        <w:t xml:space="preserve"> </w:t>
      </w:r>
      <w:r w:rsidRPr="00521A12">
        <w:rPr>
          <w:rStyle w:val="StyleUnderline"/>
        </w:rPr>
        <w:t xml:space="preserve">of knowledge today makes it difficult for even scholars in related disciplines to understand </w:t>
      </w:r>
      <w:r w:rsidRPr="00521A12">
        <w:rPr>
          <w:rStyle w:val="Emphasis"/>
        </w:rPr>
        <w:t>each other</w:t>
      </w:r>
      <w:r w:rsidRPr="00521A12">
        <w:rPr>
          <w:rStyle w:val="StyleUnderline"/>
        </w:rPr>
        <w:t xml:space="preserve">, much less the </w:t>
      </w:r>
      <w:r w:rsidRPr="00521A12">
        <w:rPr>
          <w:rStyle w:val="Emphasis"/>
        </w:rPr>
        <w:t>general public</w:t>
      </w:r>
      <w:r w:rsidRPr="00521A12">
        <w:rPr>
          <w:sz w:val="12"/>
        </w:rPr>
        <w:t xml:space="preserve">. </w:t>
      </w:r>
      <w:r w:rsidRPr="00521A12">
        <w:rPr>
          <w:rStyle w:val="StyleUnderline"/>
        </w:rPr>
        <w:t>Such</w:t>
      </w:r>
      <w:r w:rsidRPr="00521A12">
        <w:rPr>
          <w:sz w:val="12"/>
        </w:rPr>
        <w:t xml:space="preserve"> </w:t>
      </w:r>
      <w:r w:rsidRPr="00521A12">
        <w:rPr>
          <w:rStyle w:val="Emphasis"/>
        </w:rPr>
        <w:t>intellectual fragmentation</w:t>
      </w:r>
      <w:r w:rsidRPr="00521A12">
        <w:rPr>
          <w:sz w:val="12"/>
        </w:rPr>
        <w:t xml:space="preserve"> </w:t>
      </w:r>
      <w:r w:rsidRPr="00521A12">
        <w:rPr>
          <w:rStyle w:val="StyleUnderline"/>
        </w:rPr>
        <w:t xml:space="preserve">makes the application of scholarly knowledge to </w:t>
      </w:r>
      <w:r w:rsidRPr="00521A12">
        <w:rPr>
          <w:rStyle w:val="Emphasis"/>
        </w:rPr>
        <w:t>policymaking</w:t>
      </w:r>
      <w:r w:rsidRPr="00521A12">
        <w:rPr>
          <w:rStyle w:val="StyleUnderline"/>
        </w:rPr>
        <w:t xml:space="preserve"> extremely </w:t>
      </w:r>
      <w:r w:rsidRPr="00521A12">
        <w:rPr>
          <w:rStyle w:val="Emphasis"/>
        </w:rPr>
        <w:t>difficult</w:t>
      </w:r>
      <w:r w:rsidRPr="00521A12">
        <w:rPr>
          <w:sz w:val="12"/>
        </w:rPr>
        <w:t xml:space="preserve">. </w:t>
      </w:r>
      <w:r w:rsidRPr="00521A12">
        <w:rPr>
          <w:rStyle w:val="StyleUnderline"/>
        </w:rPr>
        <w:t xml:space="preserve">Therefore, a deeper and more </w:t>
      </w:r>
      <w:r w:rsidRPr="00521A12">
        <w:rPr>
          <w:rStyle w:val="Emphasis"/>
        </w:rPr>
        <w:t>regular engagement</w:t>
      </w:r>
      <w:r w:rsidRPr="00521A12">
        <w:rPr>
          <w:sz w:val="12"/>
        </w:rPr>
        <w:t xml:space="preserve"> </w:t>
      </w:r>
      <w:r w:rsidRPr="00521A12">
        <w:rPr>
          <w:rStyle w:val="StyleUnderline"/>
        </w:rPr>
        <w:t xml:space="preserve">between the Ivory Tower and the Beltway will be </w:t>
      </w:r>
      <w:r w:rsidRPr="00521A12">
        <w:rPr>
          <w:rStyle w:val="Emphasis"/>
        </w:rPr>
        <w:t>mutually beneficial</w:t>
      </w:r>
      <w:r w:rsidRPr="00521A12">
        <w:rPr>
          <w:rStyle w:val="StyleUnderline"/>
        </w:rPr>
        <w:t xml:space="preserve"> </w:t>
      </w:r>
      <w:r w:rsidRPr="00521A12">
        <w:rPr>
          <w:sz w:val="12"/>
        </w:rPr>
        <w:t xml:space="preserve">for both sides.16 Ultimately, </w:t>
      </w:r>
      <w:r w:rsidRPr="00521A12">
        <w:rPr>
          <w:rStyle w:val="StyleUnderline"/>
        </w:rPr>
        <w:t xml:space="preserve">even the most sophisticated social science will be judged by </w:t>
      </w:r>
      <w:r w:rsidRPr="00521A12">
        <w:rPr>
          <w:rStyle w:val="Emphasis"/>
        </w:rPr>
        <w:t>what it tells us about things that affect the lives of large numbers of people and which policymakers</w:t>
      </w:r>
      <w:r w:rsidRPr="00521A12">
        <w:rPr>
          <w:sz w:val="12"/>
        </w:rPr>
        <w:t xml:space="preserve"> therefore </w:t>
      </w:r>
      <w:r w:rsidRPr="00521A12">
        <w:rPr>
          <w:rStyle w:val="Emphasis"/>
        </w:rPr>
        <w:t>seek to influence</w:t>
      </w:r>
      <w:r w:rsidRPr="00521A12">
        <w:rPr>
          <w:sz w:val="12"/>
        </w:rPr>
        <w:t xml:space="preserve"> and control.17 </w:t>
      </w:r>
      <w:r w:rsidRPr="00521A12">
        <w:rPr>
          <w:rStyle w:val="StyleUnderline"/>
        </w:rPr>
        <w:t xml:space="preserve">The recurrent congressional debates about National Science Foundation funding for political science highlight the </w:t>
      </w:r>
      <w:r w:rsidRPr="00521A12">
        <w:rPr>
          <w:rStyle w:val="Emphasis"/>
        </w:rPr>
        <w:t>direct costs to the discipline</w:t>
      </w:r>
      <w:r w:rsidRPr="00521A12">
        <w:rPr>
          <w:sz w:val="12"/>
        </w:rPr>
        <w:t xml:space="preserve"> </w:t>
      </w:r>
      <w:r w:rsidRPr="00521A12">
        <w:rPr>
          <w:rStyle w:val="StyleUnderline"/>
        </w:rPr>
        <w:t>of not being able to justify itself in terms of broader impact on the rest of society</w:t>
      </w:r>
      <w:r w:rsidRPr="00521A12">
        <w:rPr>
          <w:sz w:val="12"/>
        </w:rPr>
        <w:t xml:space="preserve">. Harkening back to the debate about the Mansfield Amendment, an article in Science cautioned that “to the extent that the research community disdains work on major national missions or behaves self-servingly in mission-oriented work, anti-intellectualism will increase its influence on the fate of American science.”18 Also, public and philanthropic community support for investment in academia generally reflects the belief that it will produce work that will speak to problems of broader importance. </w:t>
      </w:r>
      <w:r w:rsidRPr="00521A12">
        <w:rPr>
          <w:rStyle w:val="StyleUnderline"/>
        </w:rPr>
        <w:t>When the academy fails</w:t>
      </w:r>
      <w:r w:rsidRPr="00521A12">
        <w:rPr>
          <w:sz w:val="12"/>
        </w:rPr>
        <w:t xml:space="preserve"> on that score, </w:t>
      </w:r>
      <w:r w:rsidRPr="00521A12">
        <w:rPr>
          <w:rStyle w:val="StyleUnderline"/>
        </w:rPr>
        <w:t xml:space="preserve">it can </w:t>
      </w:r>
      <w:r w:rsidRPr="00521A12">
        <w:rPr>
          <w:rStyle w:val="Emphasis"/>
        </w:rPr>
        <w:t>undermine</w:t>
      </w:r>
      <w:r w:rsidRPr="00521A12">
        <w:rPr>
          <w:sz w:val="12"/>
        </w:rPr>
        <w:t xml:space="preserve"> that </w:t>
      </w:r>
      <w:r w:rsidRPr="00521A12">
        <w:rPr>
          <w:rStyle w:val="Emphasis"/>
        </w:rPr>
        <w:t>support</w:t>
      </w:r>
      <w:r w:rsidRPr="00521A12">
        <w:rPr>
          <w:sz w:val="12"/>
        </w:rPr>
        <w:t xml:space="preserve">.19 </w:t>
      </w:r>
      <w:r w:rsidRPr="00521A12">
        <w:rPr>
          <w:rStyle w:val="StyleUnderline"/>
        </w:rPr>
        <w:t xml:space="preserve">Political science’s subfield of international security studies can plausibly claim to save large amounts of money and even lives and so its </w:t>
      </w:r>
      <w:r w:rsidRPr="00521A12">
        <w:rPr>
          <w:rStyle w:val="Emphasis"/>
        </w:rPr>
        <w:t>increasing marginalization</w:t>
      </w:r>
      <w:r w:rsidRPr="00521A12">
        <w:rPr>
          <w:rStyle w:val="StyleUnderline"/>
        </w:rPr>
        <w:t xml:space="preserve"> is a </w:t>
      </w:r>
      <w:r w:rsidRPr="00521A12">
        <w:rPr>
          <w:rStyle w:val="Emphasis"/>
        </w:rPr>
        <w:t xml:space="preserve">self-inflicted wound on the discipline. </w:t>
      </w:r>
      <w:r w:rsidRPr="00521A12">
        <w:rPr>
          <w:sz w:val="12"/>
        </w:rPr>
        <w:t xml:space="preserve">Response to Objections There are at least eight reasonable, though ultimately unpersuasive, objections to my argument that we should consider. First, some point to the influence of the Democratic Peace Theory (DPT) on the Clinton, George W. Bush, and Obama administrations as evidence that one of the most scientific of social science theories in international relations was both useful and influential among policymakers.20 The argument that democracies are unlikely to go to war with each other gained currency among social scientists based on statistical analysis of every major interstate war since 1815. In the words of Rutgers political scientist Jack Levy, the Democratic Peace Theory is “as close as anything we have to an empirical law in international relations.”21 Two scholars argued that the theory became relevant outside of the academy precisely “because of the law-like status of a particular empirical finding.”22 Others hold it up as a model of how basic research in political science can contribute to policymakers.23 It is not clear, though, that the influence of the DPT on recent U.S. foreign policy was due to its unassailable social scientific standing. While former Defense Department official and Ohio State political scientist Joseph Kruzel conceded that DPT “had substantial impact on public policy,” he attributed its attractiveness to policymakers to its simplicity rather than its social scientific rigor.24 It clearly identifies America’s enemies (nondemocratic states) and prescribed a simple response to them (make them democratic). It is also likely that the much less methodologically sophisticated articulation of the theory in the work of Michael Doyle was far more influential.25 And the process by which DPT entered the Clinton White House did not involve sophisticated social science. Rather, the key administration proponent of the democratic peace was National Security Advisor (and former college professor) Anthony Lake.26 It is clear, however, that to the extent that Lake was drawing support for the democratic peace from academic sources, it was not from statistically based research, but rather from the qualitative work of scholars like Harvard’s Samuel Huntington.27 The results of a survey of senior national security policymakers found that more than half of those familiar with the methodologically sophisticated democratic peace theory reported not being influenced by it in their government work.28 Finally, one could argue that U.S. policymakers have embraced the democratic peace because of its compatibility with our political culture rather than its scientific standing.29 A second, and in some ways, flip side of the first critique, is that the relevance problem with contemporary security studies is the result of the subfield’s domination by realism, and particularly its most abstruse and theoretical manifestation, neorealism.30 Critics point particularly to neorealist arguments that tout the virtues of nuclear proliferation as examples of theoretically elegant but politically unacceptable social science.31 Despite its respectability among scholars, neorealist proliferation optimism has reportedly had little influence on actual policy.32 While that particular policy issue may not have been influenced by realist thinking, as this book has shown realists have remained committed to policy relevance at times when the rest of the discipline has eschewed it. And they have more often been on the right side of policy debates as well.33 A third potential challenge to my argument is that many social scientists believe that they should avoid offering policy recommendations in favoring of focusing on basic research tasks such as identifying empirical regularities and offering generalizations to explain them.34 As Dartmouth political scientist Kalman Silvert warned, “It is not the legitimate role of the social scientist as scholar to advocate specific courses of governmental action or to act as implementer of government decisions.”35 Another rationale is that doing so is unnecessary given that the applied implications of basic research tend to trickle down by themselves.36 Policy engagement—particularly offering explicit policy recommendations—is both unwise and unnecessary in the view of many social scientists. Neither of these views, however, are shared by policymakers. Most believe that in addition to providing basic research findings, “scientists must explicitly define the linkage, whether immediate or remote, of the knowledge acquired or being acquired, to specific operational problems and continually assess the import of such knowledge to solution of the problems.”37 Nor are current and former policymakers sanguine about the trickle-down (or bubble-up in which senior policymakers get the results of scholarly work through their methodologically savvy staffs) process. As John K. Plank of the Brookings Institution, a former DoD official, recollected, “There is presumably a process whereby the research product is filtered up to [senior policymakers], but in point of fact very little of operational usefulness is transmitted.”38 Fourth, some political scientists believe that there are now so many new outlets for scholars to engage in the policy debate, it is both easier for them to do so and also unnecessary for them to concern themselves with doing so in their scholarship.39 Academics can now publish basic research in scholarly venues and then disseminate its applied implications through the new media. George Washington political scientist and blogger Marc Lynch effused that with the rise of the new media “this is in most ways a golden age for policy-relevant public spheres.”40 Indeed, many see the proliferation of new media outlets as the answer to political science’s perennial problem: its diminished public profile.41 The assumption here is that political scientists are simply not communicating their results effectively. There are three problems with these arguments: Until recently, we had no idea whether blogs and other new media reached policymakers. As one optimist conceded, we have “no solid statistics” on our impact.42 But we do now and it suggests that blogs and other new media are in fact not an important source of information for policymakers and therefore are unlikely to effectively convey the implications of basic research to policymakers, the media, or the general public.43 Moreover, even if a few blogs get some attention, many others do not, simply making more noise in an already cacophonous marketplace of ideas.44 And suggesting that the failure of communication argument misses the mark, Social Science Research Council president Craig Calhoun noted that scholarly “engagement with public constituencies must move beyond a dissemination model” that assumes that “pure research” will naturally triclde down, even with better communication.45 In other words, it is not the medium that matters as much as the message. And the message must be made more intelligible and useful to policymakers and the general public. Finally, there is systematic evidence that academic bloggers and scholars who utilize other new media venues receive little professional credit for them in the critical areas of promotion and tenure.46 In short, despite the explosive growth of new media outlets, professional incentives still do not encourage scholars to use them. A fifth conceivable objection is that advanced social science techniques and basic research will eventually become more useful to policymakers as they (or at least their staffs) become more sophisticated in their understanding of them. One optimist, for example, noted that most graduate public policy schools now include one or two required courses in economics and social science methods in their curricula. As these increasingly methodologically savvy young bureaucrats become senior policymakers, so this argument goes, they will be more adept at using them and more appreciative of their policy relevance.47 However, this argument assumes that training in advanced research techniques is a recent development. Policy schools, however, have long had methods courses as part of their required curriculum. Even prior to this, many national security policymakers came out of academic Ph.D. programs in which they were exposed to the latest innovations in social science methodology. It also ignores that the security studies subfield played a leading role in developing many of these sophisticated social science techniques, particularly at RAND in the 1950s.48 An example of the reverse flow of ideas from the policy world to the Academy was the “unquestionably” leading role that RAND mathematicians and other social scientists played in the development of game theory, a mathematical framework for strategizing under uncertainty.49 Despite early enthusiasm, many at RAND concluded that game theory had an Achilles Heel in its application to national security policy: how to assign the </w:t>
      </w:r>
      <w:r w:rsidRPr="00521A12">
        <w:rPr>
          <w:sz w:val="12"/>
        </w:rPr>
        <w:lastRenderedPageBreak/>
        <w:t xml:space="preserve">numerical values that were to be plugged into its formulas. That was not a trivial limitation, which led Hitch to confess that “for our purposes, Game Theory has been quite disappointing.”50 It also assumes that today’s aspiring policymakers come away from these methods courses with an unqualified appreciation of their usefulness. My experience after ten years in teaching in such schools, and familiarity with the evaluations students give these courses, leaves me skeptical. They often do not see the usefulness of such courses and suspect they are being forced to take them for academic, not professional, reasons.51 Other colleagues at professional schools share this impression.52 Finally, an earlier survey of current and former national security policymakers reveals that the more highly educated the policymaker, the greater the skepticism about their utility.53 This is consistent with the argument that familiarity with advanced techniques instills greater appreciation not only for their promise but also their limits. Even proponents of modern social science methods in international relations concede that “the emerging science of international relations has a long way to go before it can be of direct use to policy makers.”54 It is hard to find much evidence that the most sophisticated approaches to international relations are of much direct use to policymakers, and there are ample reasons for caution about how much of the discipline’s “basic” research is really trickling down to indirectly influence policymakers. Sixth, some point to the post-9 /11 resurgence of interest among younger social scientists as a harbinger of another renaissance of interest in policy relevance. Others suggest that changes in the nature of the “new paradigm of knowledge production,” which is “socially distributed, application-oriented, trans-disciplinary, and subject to multiple accountabilities” constitute grounds for optimism about a broader return to relevance among the social sciences.55 To be sure, there are reasons for optimism on this score but also for continuing caution. As we have seen, previous periods of optimism about answering the relevance question have given way to disappointment. Moreover, many scholars have claimed to be policy relevant even though policymakers did not find them so.56 As one CIA analyst warned, “Social scientists commonly define policy-relevant research far more broadly than the foreign policy community does.”57 </w:t>
      </w:r>
      <w:r w:rsidRPr="00521A12">
        <w:rPr>
          <w:rStyle w:val="StyleUnderline"/>
        </w:rPr>
        <w:t>A</w:t>
      </w:r>
      <w:r w:rsidRPr="00521A12">
        <w:rPr>
          <w:sz w:val="12"/>
        </w:rPr>
        <w:t xml:space="preserve"> seventh potential </w:t>
      </w:r>
      <w:r w:rsidRPr="00521A12">
        <w:rPr>
          <w:rStyle w:val="Emphasis"/>
        </w:rPr>
        <w:t>criticism</w:t>
      </w:r>
      <w:r w:rsidRPr="00521A12">
        <w:rPr>
          <w:sz w:val="12"/>
        </w:rPr>
        <w:t xml:space="preserve"> </w:t>
      </w:r>
      <w:r w:rsidRPr="00521A12">
        <w:rPr>
          <w:rStyle w:val="StyleUnderline"/>
        </w:rPr>
        <w:t xml:space="preserve">of my argument is there are </w:t>
      </w:r>
      <w:r w:rsidRPr="00521A12">
        <w:rPr>
          <w:rStyle w:val="Emphasis"/>
        </w:rPr>
        <w:t>other forms of “relevance”</w:t>
      </w:r>
      <w:r w:rsidRPr="00521A12">
        <w:rPr>
          <w:sz w:val="12"/>
        </w:rPr>
        <w:t xml:space="preserve"> </w:t>
      </w:r>
      <w:r w:rsidRPr="00521A12">
        <w:rPr>
          <w:rStyle w:val="StyleUnderline"/>
        </w:rPr>
        <w:t>beyond just influencing government policymakers by offering policy recommendations to which scholars should aspire.</w:t>
      </w:r>
      <w:r w:rsidRPr="00521A12">
        <w:rPr>
          <w:sz w:val="12"/>
        </w:rPr>
        <w:t xml:space="preserve">58 Especially in a democratic political system, a scholar’s vocation for politics </w:t>
      </w:r>
      <w:r w:rsidRPr="00521A12">
        <w:rPr>
          <w:rStyle w:val="StyleUnderline"/>
        </w:rPr>
        <w:t>can also involve</w:t>
      </w:r>
      <w:r w:rsidRPr="00521A12">
        <w:rPr>
          <w:sz w:val="12"/>
        </w:rPr>
        <w:t xml:space="preserve"> </w:t>
      </w:r>
      <w:r w:rsidRPr="00521A12">
        <w:rPr>
          <w:rStyle w:val="Emphasis"/>
        </w:rPr>
        <w:t>educating students</w:t>
      </w:r>
      <w:r w:rsidRPr="00521A12">
        <w:rPr>
          <w:sz w:val="12"/>
        </w:rPr>
        <w:t xml:space="preserve"> </w:t>
      </w:r>
      <w:r w:rsidRPr="00521A12">
        <w:rPr>
          <w:rStyle w:val="StyleUnderline"/>
        </w:rPr>
        <w:t xml:space="preserve">and </w:t>
      </w:r>
      <w:r w:rsidRPr="00521A12">
        <w:rPr>
          <w:rStyle w:val="Emphasis"/>
        </w:rPr>
        <w:t>informing the</w:t>
      </w:r>
      <w:r w:rsidRPr="00521A12">
        <w:rPr>
          <w:sz w:val="12"/>
        </w:rPr>
        <w:t xml:space="preserve"> wider </w:t>
      </w:r>
      <w:r w:rsidRPr="00521A12">
        <w:rPr>
          <w:rStyle w:val="Emphasis"/>
        </w:rPr>
        <w:t>public</w:t>
      </w:r>
      <w:r w:rsidRPr="00521A12">
        <w:rPr>
          <w:sz w:val="12"/>
        </w:rPr>
        <w:t xml:space="preserve"> </w:t>
      </w:r>
      <w:r w:rsidRPr="00521A12">
        <w:rPr>
          <w:rStyle w:val="StyleUnderline"/>
        </w:rPr>
        <w:t>about</w:t>
      </w:r>
      <w:r w:rsidRPr="00521A12">
        <w:rPr>
          <w:sz w:val="12"/>
        </w:rPr>
        <w:t xml:space="preserve"> </w:t>
      </w:r>
      <w:r w:rsidRPr="00521A12">
        <w:rPr>
          <w:rStyle w:val="Emphasis"/>
        </w:rPr>
        <w:t>pressing issues</w:t>
      </w:r>
      <w:r w:rsidRPr="00521A12">
        <w:rPr>
          <w:sz w:val="12"/>
        </w:rPr>
        <w:t xml:space="preserve"> of policy. </w:t>
      </w:r>
      <w:r w:rsidRPr="00521A12">
        <w:rPr>
          <w:rStyle w:val="StyleUnderline"/>
        </w:rPr>
        <w:t>Moreover, an engaged scholar could serve with</w:t>
      </w:r>
      <w:r w:rsidRPr="00521A12">
        <w:rPr>
          <w:sz w:val="12"/>
        </w:rPr>
        <w:t xml:space="preserve"> </w:t>
      </w:r>
      <w:r w:rsidRPr="00521A12">
        <w:rPr>
          <w:rStyle w:val="Emphasis"/>
        </w:rPr>
        <w:t>n</w:t>
      </w:r>
      <w:r w:rsidRPr="00521A12">
        <w:rPr>
          <w:sz w:val="12"/>
        </w:rPr>
        <w:t>on</w:t>
      </w:r>
      <w:r w:rsidRPr="00521A12">
        <w:rPr>
          <w:rStyle w:val="Emphasis"/>
        </w:rPr>
        <w:t>g</w:t>
      </w:r>
      <w:r w:rsidRPr="00521A12">
        <w:rPr>
          <w:sz w:val="12"/>
        </w:rPr>
        <w:t xml:space="preserve">overnmental and private </w:t>
      </w:r>
      <w:r w:rsidRPr="00521A12">
        <w:rPr>
          <w:rStyle w:val="Emphasis"/>
        </w:rPr>
        <w:t>o</w:t>
      </w:r>
      <w:r w:rsidRPr="00521A12">
        <w:rPr>
          <w:sz w:val="12"/>
        </w:rPr>
        <w:t>rganization</w:t>
      </w:r>
      <w:r w:rsidRPr="00521A12">
        <w:rPr>
          <w:rStyle w:val="Emphasis"/>
        </w:rPr>
        <w:t>s</w:t>
      </w:r>
      <w:r w:rsidRPr="00521A12">
        <w:rPr>
          <w:sz w:val="12"/>
        </w:rPr>
        <w:t xml:space="preserve"> </w:t>
      </w:r>
      <w:r w:rsidRPr="00521A12">
        <w:rPr>
          <w:rStyle w:val="StyleUnderline"/>
        </w:rPr>
        <w:t>rather than just through government</w:t>
      </w:r>
      <w:r w:rsidRPr="00521A12">
        <w:rPr>
          <w:sz w:val="12"/>
        </w:rPr>
        <w:t xml:space="preserve"> service. </w:t>
      </w:r>
      <w:r w:rsidRPr="00521A12">
        <w:rPr>
          <w:rStyle w:val="StyleUnderline"/>
        </w:rPr>
        <w:t>While there is</w:t>
      </w:r>
      <w:r w:rsidRPr="00521A12">
        <w:rPr>
          <w:sz w:val="12"/>
        </w:rPr>
        <w:t xml:space="preserve"> </w:t>
      </w:r>
      <w:r w:rsidRPr="00521A12">
        <w:rPr>
          <w:rStyle w:val="Emphasis"/>
        </w:rPr>
        <w:t>no doubt</w:t>
      </w:r>
      <w:r w:rsidRPr="00521A12">
        <w:rPr>
          <w:sz w:val="12"/>
        </w:rPr>
        <w:t xml:space="preserve"> </w:t>
      </w:r>
      <w:r w:rsidRPr="00521A12">
        <w:rPr>
          <w:rStyle w:val="StyleUnderline"/>
        </w:rPr>
        <w:t xml:space="preserve">that policy influence is broader than just affecting </w:t>
      </w:r>
      <w:r w:rsidRPr="00521A12">
        <w:rPr>
          <w:rStyle w:val="Emphasis"/>
        </w:rPr>
        <w:t>government policy</w:t>
      </w:r>
      <w:r w:rsidRPr="00521A12">
        <w:rPr>
          <w:rStyle w:val="StyleUnderline"/>
        </w:rPr>
        <w:t xml:space="preserve">, that is </w:t>
      </w:r>
      <w:r w:rsidRPr="00521A12">
        <w:rPr>
          <w:rStyle w:val="Emphasis"/>
        </w:rPr>
        <w:t>ultimately</w:t>
      </w:r>
      <w:r w:rsidRPr="00521A12">
        <w:rPr>
          <w:rStyle w:val="StyleUnderline"/>
        </w:rPr>
        <w:t xml:space="preserve"> the</w:t>
      </w:r>
      <w:r w:rsidRPr="00521A12">
        <w:rPr>
          <w:sz w:val="12"/>
        </w:rPr>
        <w:t xml:space="preserve"> </w:t>
      </w:r>
      <w:r w:rsidRPr="00521A12">
        <w:rPr>
          <w:rStyle w:val="Emphasis"/>
        </w:rPr>
        <w:t>goal of the enterprise</w:t>
      </w:r>
      <w:r w:rsidRPr="00521A12">
        <w:rPr>
          <w:rStyle w:val="StyleUnderline"/>
        </w:rPr>
        <w:t xml:space="preserve">, either directly through policymakers or indirectly through the media or the public. Moreover, it is the </w:t>
      </w:r>
      <w:r w:rsidRPr="00521A12">
        <w:rPr>
          <w:rStyle w:val="Emphasis"/>
        </w:rPr>
        <w:t>clearest and most demanding standard of relevance available</w:t>
      </w:r>
      <w:r w:rsidRPr="00521A12">
        <w:rPr>
          <w:rStyle w:val="StyleUnderline"/>
        </w:rPr>
        <w:t>. So if we want to</w:t>
      </w:r>
      <w:r w:rsidRPr="00521A12">
        <w:rPr>
          <w:sz w:val="12"/>
        </w:rPr>
        <w:t xml:space="preserve"> </w:t>
      </w:r>
      <w:r w:rsidRPr="00521A12">
        <w:rPr>
          <w:rStyle w:val="Emphasis"/>
        </w:rPr>
        <w:t>understand when and how</w:t>
      </w:r>
      <w:r w:rsidRPr="00521A12">
        <w:rPr>
          <w:sz w:val="12"/>
        </w:rPr>
        <w:t xml:space="preserve"> </w:t>
      </w:r>
      <w:r w:rsidRPr="00521A12">
        <w:rPr>
          <w:rStyle w:val="StyleUnderline"/>
        </w:rPr>
        <w:t xml:space="preserve">social science matters to policymakers that is the most </w:t>
      </w:r>
      <w:r w:rsidRPr="00521A12">
        <w:rPr>
          <w:rStyle w:val="Emphasis"/>
        </w:rPr>
        <w:t>important</w:t>
      </w:r>
      <w:r w:rsidRPr="00521A12">
        <w:rPr>
          <w:rStyle w:val="StyleUnderline"/>
        </w:rPr>
        <w:t xml:space="preserve">, if not the </w:t>
      </w:r>
      <w:r w:rsidRPr="00521A12">
        <w:rPr>
          <w:rStyle w:val="Emphasis"/>
        </w:rPr>
        <w:t>only</w:t>
      </w:r>
      <w:r w:rsidRPr="00521A12">
        <w:rPr>
          <w:rStyle w:val="StyleUnderline"/>
        </w:rPr>
        <w:t>, aspect of it to consider</w:t>
      </w:r>
      <w:r w:rsidRPr="00521A12">
        <w:rPr>
          <w:sz w:val="12"/>
        </w:rPr>
        <w:t xml:space="preserve">.59 Finally, many political scientists share Daniel Drezner’s view that economics has solved the relevance question in being both rigorous and relevant. 60 The logical implication of such a belief is that the rest of social sciences should follow that discipline’s lead in terms of its approach and methodology. This economics envy is based on a misapprehension that academic trends in economics have not also created a relevance problem. For example, a recent review of research at the World Bank by leading academic economists raised questions about how much of the scholarship of bank analysts that was written for publication in academic journals was of any use to the bank.61 Their answer was not much. They blamed intellectual trends in the discipline because it encouraged research that was “too academic, too focused toward the previously existing academic agenda, and too directed towards technical rather than pressing policy issues.”62 Behind this economics envy lies an even deeper inferiority complex visa- vis the natural sciences. Many social scientists believe that the physical sciences have two advantages over the “softer” social sciences: more reliable data and a consensus on how to analyze it. Quantifiable data, in this view, is more persuasive, because it is clearer and less subject to dispute.63 This view of the superiority of the physical over the social sciences is widespread, with many of the former reveling in their preeminence and some of the latter manifesting two classic symptoms of an inferiority complex: resentment or reflexive emulation. Neither of these responses is healthy. It is simply not true that expressing propositions mathematically ensures that they are clearer and more transparent than conveying them in English. Economist Paul Romer admitted that “with enough math, an author can be confident that most readers will never figure out where FWUTV [facts with unknown truth values] is buried. A discussant or referee cannot say that an identification assumption is not credible if they cannot figure out what it is and are too embarrassed to ask.”64 On the latter, one would think that the 2008 Great Recession, in which the misguided belief that quantitative models of the economy could be used to guide investment decisions on the grounds they could reveal “the truth” about what drives the market, would temper confidence that such scientific approaches could ensure effective policy.65 In a much discussed essay in the New York Times Magazine, Princeton economist Paul Krugman concluded that “the economics profession went astray because economists, as a group, mistook beauty, clad in impressive-looking mathematics, for truth.. . . The central cause of the profession’s failure was the desire for an all-encompassing, intellectually elegant approach that also gave economists a chance to show off their mathematical prowess.”66 It is not even clear that natural scientists have been most influential when they have employed their most rigorous and mathematically sophisticated approaches, at least in the national security realm. Indeed, there is more evidence that they have been most influential when they have offered practical solutions to real-world problems. These solutions have often come from scientifically uncertain and incomplete data.67 These are the hallmarks of much of the best of qualitative social science. Social scientists also ought to take heart that they not only can make an important contribution using their own distinct approaches, but also that in some instances they might even be superior to those of the physical scientists. For example, many of the nuclear scientists involved in the Manhattan Project soon came to regret their role in the escalating nuclear arms race of the Cold War. Reflecting a collective sense of guilt, chemist and peace activist Linus Pauling got almost nine thousand scientists to sign a January 1958 petition to end nuclear testing as first step toward universal disarmament.68 Talcing an equally impractical tack, Hungarian physicist Leo Szilard wrote to Franldin Delano Roosevelt’s science adviser Vannevar Bush in January 1944, “This weapon is so powerful that there can be no peace if it is simultaneously in the possession of any two powers unless these two powers are bound by an indissoluble political union.”69 While not all of the atomic scientists harbored doubts—recall the famous debates between Robert Oppenheimer and Edward Teller—the majority became advocates of international control of nuclear weapons, a policy that in retrospect was politically unrealistic. In comparing the assessments and policy recommendations of the physical scientists in the Golden Age, with those of social scientists like Jacob Viner, Bernard Brodie, and William T. R Fox, it is hard to avoid the conclusion that the latter’s views of the nuclear problem (that the genie of nuclear weapons could not be stuffed back in the bottle), and their recommendations for dealing with that situation (nuclear deterrence), were far more “realistic” than those of the nuclear “one world” physical scientists. What Is to Be Done? </w:t>
      </w:r>
      <w:r w:rsidRPr="00521A12">
        <w:rPr>
          <w:rStyle w:val="StyleUnderline"/>
        </w:rPr>
        <w:t>There are</w:t>
      </w:r>
      <w:r w:rsidRPr="00521A12">
        <w:rPr>
          <w:sz w:val="12"/>
        </w:rPr>
        <w:t xml:space="preserve">, of course, some </w:t>
      </w:r>
      <w:r w:rsidRPr="00521A12">
        <w:rPr>
          <w:rStyle w:val="Emphasis"/>
        </w:rPr>
        <w:t>nuts-and-bolts</w:t>
      </w:r>
      <w:r w:rsidRPr="00521A12">
        <w:rPr>
          <w:sz w:val="12"/>
        </w:rPr>
        <w:t xml:space="preserve"> </w:t>
      </w:r>
      <w:r w:rsidRPr="00521A12">
        <w:rPr>
          <w:rStyle w:val="StyleUnderline"/>
        </w:rPr>
        <w:t>issues that scholars should be mindful of if they want to participate in the broader policy debate</w:t>
      </w:r>
      <w:r w:rsidRPr="00521A12">
        <w:rPr>
          <w:sz w:val="12"/>
        </w:rPr>
        <w:t xml:space="preserve">. Since policymakers have short attention spans given the number and breadth of issues they have to deal with, scholarly efforts to engage them need to be brief in conveying their ideas.70 This explains why Op/Eds are particularly influential and why so many are optimistic that blogs could play a similar role. Moreover, </w:t>
      </w:r>
      <w:r w:rsidRPr="00521A12">
        <w:rPr>
          <w:rStyle w:val="StyleUnderline"/>
        </w:rPr>
        <w:t>policymakers find much current scholarly work</w:t>
      </w:r>
      <w:r w:rsidRPr="00521A12">
        <w:rPr>
          <w:sz w:val="12"/>
        </w:rPr>
        <w:t>—from across the methodological spectrum—</w:t>
      </w:r>
      <w:r w:rsidRPr="00521A12">
        <w:rPr>
          <w:rStyle w:val="Emphasis"/>
        </w:rPr>
        <w:t>inaccessible</w:t>
      </w:r>
      <w:r w:rsidRPr="00521A12">
        <w:rPr>
          <w:sz w:val="12"/>
        </w:rPr>
        <w:t xml:space="preserve">. The common sentiment animating their views is that </w:t>
      </w:r>
      <w:r w:rsidRPr="00521A12">
        <w:rPr>
          <w:rStyle w:val="StyleUnderline"/>
        </w:rPr>
        <w:t xml:space="preserve">scholars should </w:t>
      </w:r>
      <w:r w:rsidRPr="00521A12">
        <w:rPr>
          <w:rStyle w:val="Emphasis"/>
        </w:rPr>
        <w:t>cut</w:t>
      </w:r>
      <w:r w:rsidRPr="00521A12">
        <w:rPr>
          <w:sz w:val="12"/>
        </w:rPr>
        <w:t xml:space="preserve"> the </w:t>
      </w:r>
      <w:r w:rsidRPr="00521A12">
        <w:rPr>
          <w:rStyle w:val="Emphasis"/>
        </w:rPr>
        <w:t>jargon</w:t>
      </w:r>
      <w:r w:rsidRPr="00521A12">
        <w:rPr>
          <w:sz w:val="12"/>
        </w:rPr>
        <w:t xml:space="preserve">. Policymakers don’t want scholars to write in Greek or French, but rather just plain English.71 There are also some much bigger issues undergirding the relevance question.72 To begin with, </w:t>
      </w:r>
      <w:r w:rsidRPr="00521A12">
        <w:rPr>
          <w:rStyle w:val="StyleUnderline"/>
          <w:highlight w:val="green"/>
        </w:rPr>
        <w:t xml:space="preserve">political science needs to </w:t>
      </w:r>
      <w:r w:rsidRPr="00521A12">
        <w:rPr>
          <w:rStyle w:val="Emphasis"/>
          <w:highlight w:val="green"/>
        </w:rPr>
        <w:t>rethink how it balances</w:t>
      </w:r>
      <w:r w:rsidRPr="00521A12">
        <w:rPr>
          <w:sz w:val="12"/>
        </w:rPr>
        <w:t xml:space="preserve"> scholarly </w:t>
      </w:r>
      <w:r w:rsidRPr="00521A12">
        <w:rPr>
          <w:rStyle w:val="Emphasis"/>
          <w:highlight w:val="green"/>
        </w:rPr>
        <w:t>rigor with practical application</w:t>
      </w:r>
      <w:r w:rsidRPr="00521A12">
        <w:rPr>
          <w:rStyle w:val="StyleUnderline"/>
        </w:rPr>
        <w:t>. There is a</w:t>
      </w:r>
      <w:r w:rsidRPr="00521A12">
        <w:rPr>
          <w:sz w:val="12"/>
        </w:rPr>
        <w:t xml:space="preserve"> </w:t>
      </w:r>
      <w:r w:rsidRPr="00521A12">
        <w:rPr>
          <w:rStyle w:val="Emphasis"/>
        </w:rPr>
        <w:t>middle ground</w:t>
      </w:r>
      <w:r w:rsidRPr="00521A12">
        <w:rPr>
          <w:sz w:val="12"/>
        </w:rPr>
        <w:t xml:space="preserve"> </w:t>
      </w:r>
      <w:r w:rsidRPr="00521A12">
        <w:rPr>
          <w:rStyle w:val="StyleUnderline"/>
        </w:rPr>
        <w:t>between policy analysis and journalism</w:t>
      </w:r>
      <w:r w:rsidRPr="00521A12">
        <w:rPr>
          <w:sz w:val="12"/>
        </w:rPr>
        <w:t xml:space="preserve">, on one side, </w:t>
      </w:r>
      <w:r w:rsidRPr="00521A12">
        <w:rPr>
          <w:rStyle w:val="StyleUnderline"/>
        </w:rPr>
        <w:t>and</w:t>
      </w:r>
      <w:r w:rsidRPr="00521A12">
        <w:rPr>
          <w:sz w:val="12"/>
        </w:rPr>
        <w:t xml:space="preserve"> </w:t>
      </w:r>
      <w:r w:rsidRPr="00521A12">
        <w:rPr>
          <w:rStyle w:val="Emphasis"/>
        </w:rPr>
        <w:t>scholastic irrelevance</w:t>
      </w:r>
      <w:r w:rsidRPr="00521A12">
        <w:rPr>
          <w:sz w:val="12"/>
        </w:rPr>
        <w:t xml:space="preserve"> on the other.73 </w:t>
      </w:r>
      <w:r w:rsidRPr="00521A12">
        <w:rPr>
          <w:rStyle w:val="StyleUnderline"/>
          <w:highlight w:val="green"/>
        </w:rPr>
        <w:t>The</w:t>
      </w:r>
      <w:r w:rsidRPr="00521A12">
        <w:rPr>
          <w:sz w:val="12"/>
          <w:highlight w:val="green"/>
        </w:rPr>
        <w:t xml:space="preserve"> </w:t>
      </w:r>
      <w:r w:rsidRPr="00521A12">
        <w:rPr>
          <w:rStyle w:val="Emphasis"/>
          <w:highlight w:val="green"/>
        </w:rPr>
        <w:t>best approach</w:t>
      </w:r>
      <w:r w:rsidRPr="00521A12">
        <w:rPr>
          <w:sz w:val="12"/>
        </w:rPr>
        <w:t xml:space="preserve"> to balancing scholarly rigor with continuing policy relevance </w:t>
      </w:r>
      <w:r w:rsidRPr="00521A12">
        <w:rPr>
          <w:rStyle w:val="StyleUnderline"/>
          <w:highlight w:val="green"/>
        </w:rPr>
        <w:t>is</w:t>
      </w:r>
      <w:r w:rsidRPr="00521A12">
        <w:rPr>
          <w:sz w:val="12"/>
          <w:highlight w:val="green"/>
        </w:rPr>
        <w:t xml:space="preserve"> </w:t>
      </w:r>
      <w:r w:rsidRPr="00521A12">
        <w:rPr>
          <w:rStyle w:val="Emphasis"/>
          <w:highlight w:val="green"/>
        </w:rPr>
        <w:t>methodological pluralism</w:t>
      </w:r>
      <w:r w:rsidRPr="00521A12">
        <w:rPr>
          <w:rStyle w:val="StyleUnderline"/>
          <w:highlight w:val="green"/>
        </w:rPr>
        <w:t xml:space="preserve">, </w:t>
      </w:r>
      <w:r w:rsidRPr="00521A12">
        <w:rPr>
          <w:rStyle w:val="StyleUnderline"/>
        </w:rPr>
        <w:t xml:space="preserve">which includes a commitment to </w:t>
      </w:r>
      <w:r w:rsidRPr="00521A12">
        <w:rPr>
          <w:rStyle w:val="StyleUnderline"/>
          <w:highlight w:val="green"/>
        </w:rPr>
        <w:t xml:space="preserve">using </w:t>
      </w:r>
      <w:r w:rsidRPr="00521A12">
        <w:rPr>
          <w:rStyle w:val="StyleUnderline"/>
        </w:rPr>
        <w:t xml:space="preserve">not </w:t>
      </w:r>
      <w:r w:rsidRPr="00521A12">
        <w:rPr>
          <w:rStyle w:val="Emphasis"/>
        </w:rPr>
        <w:t>any particular method</w:t>
      </w:r>
      <w:r w:rsidRPr="00521A12">
        <w:rPr>
          <w:sz w:val="12"/>
        </w:rPr>
        <w:t xml:space="preserve"> (</w:t>
      </w:r>
      <w:r w:rsidRPr="00521A12">
        <w:rPr>
          <w:rStyle w:val="StyleUnderline"/>
        </w:rPr>
        <w:t>or</w:t>
      </w:r>
      <w:r w:rsidRPr="00521A12">
        <w:rPr>
          <w:sz w:val="12"/>
        </w:rPr>
        <w:t xml:space="preserve"> </w:t>
      </w:r>
      <w:r w:rsidRPr="00521A12">
        <w:rPr>
          <w:rStyle w:val="Emphasis"/>
        </w:rPr>
        <w:t>all of them</w:t>
      </w:r>
      <w:r w:rsidRPr="00521A12">
        <w:rPr>
          <w:sz w:val="12"/>
        </w:rPr>
        <w:t xml:space="preserve">) </w:t>
      </w:r>
      <w:r w:rsidRPr="00521A12">
        <w:rPr>
          <w:rStyle w:val="StyleUnderline"/>
        </w:rPr>
        <w:t xml:space="preserve">but rather just </w:t>
      </w:r>
      <w:r w:rsidRPr="00521A12">
        <w:rPr>
          <w:rStyle w:val="StyleUnderline"/>
          <w:highlight w:val="green"/>
        </w:rPr>
        <w:t xml:space="preserve">the </w:t>
      </w:r>
      <w:r w:rsidRPr="00521A12">
        <w:rPr>
          <w:rStyle w:val="StyleUnderline"/>
          <w:highlight w:val="green"/>
        </w:rPr>
        <w:lastRenderedPageBreak/>
        <w:t xml:space="preserve">approach most </w:t>
      </w:r>
      <w:r w:rsidRPr="00521A12">
        <w:rPr>
          <w:rStyle w:val="Emphasis"/>
          <w:highlight w:val="green"/>
        </w:rPr>
        <w:t>appropriate for the question</w:t>
      </w:r>
      <w:r w:rsidRPr="00521A12">
        <w:rPr>
          <w:rStyle w:val="Emphasis"/>
        </w:rPr>
        <w:t xml:space="preserve"> at hand</w:t>
      </w:r>
      <w:r w:rsidRPr="00521A12">
        <w:rPr>
          <w:sz w:val="12"/>
        </w:rPr>
        <w:t xml:space="preserve">. But methodological pluralism, by itself, is not sufficient. The latest trend in political science requiring the simultaneous use of multiple methods could, ironically, prove to be even more limiting of policy relevance. Indeed, given the need to employ all of these methods simultaneously, it is potentially even more constraining in terms of the problems it can address because it has to be limited to those which can be quantified, modeled, and studied in depth at the same time.74 Therefore, </w:t>
      </w:r>
      <w:r w:rsidRPr="00521A12">
        <w:rPr>
          <w:rStyle w:val="Emphasis"/>
        </w:rPr>
        <w:t>reinforcing</w:t>
      </w:r>
      <w:r w:rsidRPr="00521A12">
        <w:rPr>
          <w:sz w:val="12"/>
        </w:rPr>
        <w:t xml:space="preserve"> </w:t>
      </w:r>
      <w:r w:rsidRPr="00521A12">
        <w:rPr>
          <w:rStyle w:val="StyleUnderline"/>
        </w:rPr>
        <w:t>methodological pluralism must also be a</w:t>
      </w:r>
      <w:r w:rsidRPr="00521A12">
        <w:rPr>
          <w:sz w:val="12"/>
        </w:rPr>
        <w:t xml:space="preserve"> </w:t>
      </w:r>
      <w:r w:rsidRPr="00521A12">
        <w:rPr>
          <w:rStyle w:val="Emphasis"/>
        </w:rPr>
        <w:t>commitment to problem-, rather than method-, driven research agendas</w:t>
      </w:r>
      <w:r w:rsidRPr="00521A12">
        <w:rPr>
          <w:rStyle w:val="StyleUnderline"/>
        </w:rPr>
        <w:t xml:space="preserve">. It is only the </w:t>
      </w:r>
      <w:r w:rsidRPr="00521A12">
        <w:rPr>
          <w:rStyle w:val="Emphasis"/>
        </w:rPr>
        <w:t>combination</w:t>
      </w:r>
      <w:r w:rsidRPr="00521A12">
        <w:rPr>
          <w:sz w:val="12"/>
        </w:rPr>
        <w:t xml:space="preserve"> </w:t>
      </w:r>
      <w:r w:rsidRPr="00521A12">
        <w:rPr>
          <w:rStyle w:val="StyleUnderline"/>
        </w:rPr>
        <w:t>of these</w:t>
      </w:r>
      <w:r w:rsidRPr="00521A12">
        <w:rPr>
          <w:sz w:val="12"/>
        </w:rPr>
        <w:t xml:space="preserve"> two </w:t>
      </w:r>
      <w:r w:rsidRPr="00521A12">
        <w:rPr>
          <w:rStyle w:val="StyleUnderline"/>
        </w:rPr>
        <w:t>principles that will ensure that policy-relevant security studies can</w:t>
      </w:r>
      <w:r w:rsidRPr="00521A12">
        <w:rPr>
          <w:sz w:val="12"/>
        </w:rPr>
        <w:t xml:space="preserve"> not only </w:t>
      </w:r>
      <w:r w:rsidRPr="00521A12">
        <w:rPr>
          <w:rStyle w:val="Emphasis"/>
        </w:rPr>
        <w:t>survive</w:t>
      </w:r>
      <w:r w:rsidRPr="00521A12">
        <w:rPr>
          <w:sz w:val="12"/>
        </w:rPr>
        <w:t xml:space="preserve">, but thrive, in political science.75 Scholars also need to think carefully about the role of theory in policyrelevant security studies scholarship. </w:t>
      </w:r>
      <w:r w:rsidRPr="00521A12">
        <w:rPr>
          <w:rStyle w:val="StyleUnderline"/>
        </w:rPr>
        <w:t xml:space="preserve">While there is no doubt that theory is important to policymakers, scholars need to be aware that as with many other things, </w:t>
      </w:r>
      <w:r w:rsidRPr="00521A12">
        <w:rPr>
          <w:rStyle w:val="Emphasis"/>
        </w:rPr>
        <w:t>too much</w:t>
      </w:r>
      <w:r w:rsidRPr="00521A12">
        <w:rPr>
          <w:sz w:val="12"/>
        </w:rPr>
        <w:t xml:space="preserve"> of it </w:t>
      </w:r>
      <w:r w:rsidRPr="00521A12">
        <w:rPr>
          <w:rStyle w:val="StyleUnderline"/>
        </w:rPr>
        <w:t>can be</w:t>
      </w:r>
      <w:r w:rsidRPr="00521A12">
        <w:rPr>
          <w:sz w:val="12"/>
        </w:rPr>
        <w:t xml:space="preserve"> a </w:t>
      </w:r>
      <w:r w:rsidRPr="00521A12">
        <w:rPr>
          <w:rStyle w:val="Emphasis"/>
        </w:rPr>
        <w:t>bad</w:t>
      </w:r>
      <w:r w:rsidRPr="00521A12">
        <w:rPr>
          <w:sz w:val="12"/>
        </w:rPr>
        <w:t xml:space="preserve"> thing. </w:t>
      </w:r>
      <w:r w:rsidRPr="00521A12">
        <w:rPr>
          <w:rStyle w:val="StyleUnderline"/>
        </w:rPr>
        <w:t xml:space="preserve">In particular, the </w:t>
      </w:r>
      <w:r w:rsidRPr="00521A12">
        <w:rPr>
          <w:rStyle w:val="StyleUnderline"/>
          <w:highlight w:val="green"/>
        </w:rPr>
        <w:t>effort to cram the</w:t>
      </w:r>
      <w:r w:rsidRPr="00521A12">
        <w:rPr>
          <w:sz w:val="12"/>
          <w:highlight w:val="green"/>
        </w:rPr>
        <w:t xml:space="preserve"> </w:t>
      </w:r>
      <w:r w:rsidRPr="00521A12">
        <w:rPr>
          <w:rStyle w:val="Emphasis"/>
          <w:highlight w:val="green"/>
        </w:rPr>
        <w:t>rich complexity of the social world into universal models</w:t>
      </w:r>
      <w:r w:rsidRPr="00521A12">
        <w:rPr>
          <w:sz w:val="12"/>
          <w:highlight w:val="green"/>
        </w:rPr>
        <w:t xml:space="preserve"> </w:t>
      </w:r>
      <w:r w:rsidRPr="00521A12">
        <w:rPr>
          <w:rStyle w:val="StyleUnderline"/>
          <w:highlight w:val="green"/>
        </w:rPr>
        <w:t xml:space="preserve">can do </w:t>
      </w:r>
      <w:r w:rsidRPr="00521A12">
        <w:rPr>
          <w:rStyle w:val="Emphasis"/>
          <w:highlight w:val="green"/>
        </w:rPr>
        <w:t>intellectual violence</w:t>
      </w:r>
      <w:r w:rsidRPr="00521A12">
        <w:rPr>
          <w:rStyle w:val="Emphasis"/>
        </w:rPr>
        <w:t xml:space="preserve"> to the phenomenon under study</w:t>
      </w:r>
      <w:r w:rsidRPr="00521A12">
        <w:rPr>
          <w:sz w:val="12"/>
        </w:rPr>
        <w:t xml:space="preserve"> </w:t>
      </w:r>
      <w:r w:rsidRPr="00521A12">
        <w:rPr>
          <w:rStyle w:val="StyleUnderline"/>
          <w:highlight w:val="green"/>
        </w:rPr>
        <w:t xml:space="preserve">as well as produce </w:t>
      </w:r>
      <w:r w:rsidRPr="00521A12">
        <w:rPr>
          <w:rStyle w:val="Emphasis"/>
          <w:highlight w:val="green"/>
        </w:rPr>
        <w:t>suboptimal policy</w:t>
      </w:r>
      <w:r w:rsidRPr="00521A12">
        <w:rPr>
          <w:sz w:val="12"/>
        </w:rPr>
        <w:t xml:space="preserve">. Paul Nitze, then the director of the Secretary of State’s Policy Planning Staff, readily conceded policymakers’ need for theory but also noted that “there is the opposing consideration .. . that </w:t>
      </w:r>
      <w:r w:rsidRPr="00521A12">
        <w:rPr>
          <w:rStyle w:val="StyleUnderline"/>
        </w:rPr>
        <w:t xml:space="preserve">[theoretical] oversimplification presents </w:t>
      </w:r>
      <w:r w:rsidRPr="00521A12">
        <w:rPr>
          <w:rStyle w:val="Emphasis"/>
        </w:rPr>
        <w:t>great dangers</w:t>
      </w:r>
      <w:r w:rsidRPr="00521A12">
        <w:rPr>
          <w:sz w:val="12"/>
        </w:rPr>
        <w:t xml:space="preserve">.”76 Albert Wohlstetter advocated a balanced approach to theory, noting that the key to his success throughout his career “was the practical experience I had in working with engineers. I worked with them from two sides, so to speak, as someone who had been concerned with very abstract theory more basic than that familiar to design engineers, but on the other hand, I was also concerned with production, and therefore generally trying to get them to do things more practical than they wanted to do.”77 </w:t>
      </w:r>
      <w:r w:rsidRPr="00521A12">
        <w:rPr>
          <w:rStyle w:val="StyleUnderline"/>
        </w:rPr>
        <w:t>Theory is a powerful</w:t>
      </w:r>
      <w:r w:rsidRPr="00521A12">
        <w:rPr>
          <w:sz w:val="12"/>
        </w:rPr>
        <w:t xml:space="preserve"> </w:t>
      </w:r>
      <w:r w:rsidRPr="00521A12">
        <w:rPr>
          <w:rStyle w:val="Emphasis"/>
        </w:rPr>
        <w:t>tool</w:t>
      </w:r>
      <w:r w:rsidRPr="00521A12">
        <w:rPr>
          <w:sz w:val="12"/>
        </w:rPr>
        <w:t xml:space="preserve"> of statecraft, </w:t>
      </w:r>
      <w:r w:rsidRPr="00521A12">
        <w:rPr>
          <w:rStyle w:val="StyleUnderline"/>
        </w:rPr>
        <w:t xml:space="preserve">but when scholars embrace </w:t>
      </w:r>
      <w:r w:rsidRPr="00521A12">
        <w:rPr>
          <w:rStyle w:val="StyleUnderline"/>
          <w:highlight w:val="green"/>
        </w:rPr>
        <w:t>universal models</w:t>
      </w:r>
      <w:r w:rsidRPr="00521A12">
        <w:rPr>
          <w:rStyle w:val="StyleUnderline"/>
        </w:rPr>
        <w:t xml:space="preserve"> they also</w:t>
      </w:r>
      <w:r w:rsidRPr="00521A12">
        <w:rPr>
          <w:sz w:val="12"/>
        </w:rPr>
        <w:t xml:space="preserve"> </w:t>
      </w:r>
      <w:r w:rsidRPr="00521A12">
        <w:rPr>
          <w:rStyle w:val="Emphasis"/>
          <w:highlight w:val="green"/>
        </w:rPr>
        <w:t>risk irrelevance or worse</w:t>
      </w:r>
      <w:r w:rsidRPr="00521A12">
        <w:rPr>
          <w:sz w:val="12"/>
        </w:rPr>
        <w:t xml:space="preserve">. Likewise, the transmission belts conveying scholarly findings to the policy world must be repaired. Kennan envisioned the State Department’s Policy Planning Staff in the late 1940s serving this function, and in some respects it continues to do so to this day.78 However, there are limits to how effectively a part of the bureaucracy can serve as an honest research broker. A plethora of think tanks in Washington are also supposed to translate knowledge into action, though the trend in recent years has been toward the establishment of overtly political and advocacy organizations, rather than nonpartisan, translational research centers.79 Reinventing the role of think tanks as bridges between the Ivory Tower and the beltway is long overdue. </w:t>
      </w:r>
      <w:r w:rsidRPr="00521A12">
        <w:rPr>
          <w:rStyle w:val="StyleUnderline"/>
        </w:rPr>
        <w:t xml:space="preserve">While </w:t>
      </w:r>
      <w:r w:rsidRPr="00521A12">
        <w:rPr>
          <w:rStyle w:val="Emphasis"/>
        </w:rPr>
        <w:t>nonacademic</w:t>
      </w:r>
      <w:r w:rsidRPr="00521A12">
        <w:rPr>
          <w:rStyle w:val="StyleUnderline"/>
        </w:rPr>
        <w:t xml:space="preserve"> transmission belts can mediate between the Ivory Tower and the Beltway, they are</w:t>
      </w:r>
      <w:r w:rsidRPr="00521A12">
        <w:rPr>
          <w:sz w:val="12"/>
        </w:rPr>
        <w:t xml:space="preserve"> </w:t>
      </w:r>
      <w:r w:rsidRPr="00521A12">
        <w:rPr>
          <w:rStyle w:val="Emphasis"/>
        </w:rPr>
        <w:t>no substitute</w:t>
      </w:r>
      <w:r w:rsidRPr="00521A12">
        <w:rPr>
          <w:sz w:val="12"/>
        </w:rPr>
        <w:t xml:space="preserve"> </w:t>
      </w:r>
      <w:r w:rsidRPr="00521A12">
        <w:rPr>
          <w:rStyle w:val="StyleUnderline"/>
        </w:rPr>
        <w:t>for the</w:t>
      </w:r>
      <w:r w:rsidRPr="00521A12">
        <w:rPr>
          <w:sz w:val="12"/>
        </w:rPr>
        <w:t xml:space="preserve"> </w:t>
      </w:r>
      <w:r w:rsidRPr="00521A12">
        <w:rPr>
          <w:rStyle w:val="Emphasis"/>
        </w:rPr>
        <w:t>scholars who produce knowledge to themselves serve as their own translators</w:t>
      </w:r>
      <w:r w:rsidRPr="00521A12">
        <w:rPr>
          <w:sz w:val="12"/>
        </w:rPr>
        <w:t xml:space="preserve"> </w:t>
      </w:r>
      <w:r w:rsidRPr="00521A12">
        <w:rPr>
          <w:rStyle w:val="StyleUnderline"/>
        </w:rPr>
        <w:t xml:space="preserve">of it </w:t>
      </w:r>
      <w:r w:rsidRPr="00521A12">
        <w:rPr>
          <w:rStyle w:val="Emphasis"/>
        </w:rPr>
        <w:t>into</w:t>
      </w:r>
      <w:r w:rsidRPr="00521A12">
        <w:rPr>
          <w:sz w:val="12"/>
        </w:rPr>
        <w:t xml:space="preserve"> </w:t>
      </w:r>
      <w:r w:rsidRPr="00521A12">
        <w:rPr>
          <w:rStyle w:val="StyleUnderline"/>
        </w:rPr>
        <w:t>policy. To be sure, scholars should not</w:t>
      </w:r>
      <w:r w:rsidRPr="00521A12">
        <w:rPr>
          <w:sz w:val="12"/>
        </w:rPr>
        <w:t xml:space="preserve"> </w:t>
      </w:r>
      <w:r w:rsidRPr="00521A12">
        <w:rPr>
          <w:rStyle w:val="Emphasis"/>
        </w:rPr>
        <w:t>stop</w:t>
      </w:r>
      <w:r w:rsidRPr="00521A12">
        <w:rPr>
          <w:sz w:val="12"/>
        </w:rPr>
        <w:t xml:space="preserve"> </w:t>
      </w:r>
      <w:r w:rsidRPr="00521A12">
        <w:rPr>
          <w:rStyle w:val="StyleUnderline"/>
        </w:rPr>
        <w:t>writing scholarly books and monographs</w:t>
      </w:r>
      <w:r w:rsidRPr="00521A12">
        <w:rPr>
          <w:sz w:val="12"/>
        </w:rPr>
        <w:t xml:space="preserve"> utilizing the most sophisticated techniques of their discipline, if appropriate. </w:t>
      </w:r>
      <w:r w:rsidRPr="00521A12">
        <w:rPr>
          <w:rStyle w:val="StyleUnderline"/>
        </w:rPr>
        <w:t xml:space="preserve">In </w:t>
      </w:r>
      <w:r w:rsidRPr="00521A12">
        <w:rPr>
          <w:rStyle w:val="Emphasis"/>
        </w:rPr>
        <w:t>addition</w:t>
      </w:r>
      <w:r w:rsidRPr="00521A12">
        <w:rPr>
          <w:sz w:val="12"/>
        </w:rPr>
        <w:t xml:space="preserve"> </w:t>
      </w:r>
      <w:r w:rsidRPr="00521A12">
        <w:rPr>
          <w:rStyle w:val="StyleUnderline"/>
        </w:rPr>
        <w:t>to doing these things, scholars should</w:t>
      </w:r>
      <w:r w:rsidRPr="00521A12">
        <w:rPr>
          <w:sz w:val="12"/>
        </w:rPr>
        <w:t xml:space="preserve"> </w:t>
      </w:r>
      <w:r w:rsidRPr="00521A12">
        <w:rPr>
          <w:rStyle w:val="Emphasis"/>
        </w:rPr>
        <w:t>address</w:t>
      </w:r>
      <w:r w:rsidRPr="00521A12">
        <w:rPr>
          <w:sz w:val="12"/>
        </w:rPr>
        <w:t xml:space="preserve"> pressing </w:t>
      </w:r>
      <w:r w:rsidRPr="00521A12">
        <w:rPr>
          <w:rStyle w:val="Emphasis"/>
        </w:rPr>
        <w:t>real world problems, not just chase after disciplinary fads.</w:t>
      </w:r>
      <w:r w:rsidRPr="00521A12">
        <w:rPr>
          <w:sz w:val="12"/>
        </w:rPr>
        <w:t xml:space="preserve"> </w:t>
      </w:r>
      <w:r w:rsidRPr="00521A12">
        <w:rPr>
          <w:rStyle w:val="Emphasis"/>
        </w:rPr>
        <w:t>No one</w:t>
      </w:r>
      <w:r w:rsidRPr="00521A12">
        <w:rPr>
          <w:sz w:val="12"/>
        </w:rPr>
        <w:t xml:space="preserve"> </w:t>
      </w:r>
      <w:r w:rsidRPr="00521A12">
        <w:rPr>
          <w:rStyle w:val="StyleUnderline"/>
        </w:rPr>
        <w:t xml:space="preserve">is in a better position to highlight the policy implications of a given piece of research than the </w:t>
      </w:r>
      <w:r w:rsidRPr="00521A12">
        <w:rPr>
          <w:rStyle w:val="Emphasis"/>
        </w:rPr>
        <w:t>individual who conducted it</w:t>
      </w:r>
      <w:r w:rsidRPr="00521A12">
        <w:rPr>
          <w:sz w:val="12"/>
        </w:rPr>
        <w:t xml:space="preserve">. Academic social scientists, if they want to be heard by senior policymakers, and heard correctly, need to be their own policy “transmission belts.”80 The role of the Democratic Peace Theory in the recent Iraq war demonstrates the problems with scholars not specifying the concrete policy implications of their research.81 </w:t>
      </w:r>
      <w:r w:rsidRPr="00521A12">
        <w:rPr>
          <w:rStyle w:val="StyleUnderline"/>
          <w:highlight w:val="green"/>
        </w:rPr>
        <w:t>Drawing on</w:t>
      </w:r>
      <w:r w:rsidRPr="00521A12">
        <w:rPr>
          <w:sz w:val="12"/>
          <w:highlight w:val="green"/>
        </w:rPr>
        <w:t xml:space="preserve"> </w:t>
      </w:r>
      <w:r w:rsidRPr="00521A12">
        <w:rPr>
          <w:rStyle w:val="Emphasis"/>
          <w:highlight w:val="green"/>
        </w:rPr>
        <w:t>DPT</w:t>
      </w:r>
      <w:r w:rsidRPr="00521A12">
        <w:rPr>
          <w:sz w:val="12"/>
        </w:rPr>
        <w:t xml:space="preserve">, some </w:t>
      </w:r>
      <w:r w:rsidRPr="00521A12">
        <w:rPr>
          <w:rStyle w:val="StyleUnderline"/>
        </w:rPr>
        <w:t>officials in the</w:t>
      </w:r>
      <w:r w:rsidRPr="00521A12">
        <w:rPr>
          <w:sz w:val="12"/>
        </w:rPr>
        <w:t xml:space="preserve"> George W. </w:t>
      </w:r>
      <w:r w:rsidRPr="00521A12">
        <w:rPr>
          <w:rStyle w:val="StyleUnderline"/>
          <w:highlight w:val="green"/>
        </w:rPr>
        <w:t>Bush</w:t>
      </w:r>
      <w:r w:rsidRPr="00521A12">
        <w:rPr>
          <w:rStyle w:val="StyleUnderline"/>
        </w:rPr>
        <w:t xml:space="preserve"> administration </w:t>
      </w:r>
      <w:r w:rsidRPr="00521A12">
        <w:rPr>
          <w:rStyle w:val="StyleUnderline"/>
          <w:highlight w:val="green"/>
        </w:rPr>
        <w:t>justified the</w:t>
      </w:r>
      <w:r w:rsidRPr="00521A12">
        <w:rPr>
          <w:sz w:val="12"/>
          <w:highlight w:val="green"/>
        </w:rPr>
        <w:t xml:space="preserve"> </w:t>
      </w:r>
      <w:r w:rsidRPr="00521A12">
        <w:rPr>
          <w:rStyle w:val="Emphasis"/>
          <w:highlight w:val="green"/>
        </w:rPr>
        <w:t>invasion of Iraq</w:t>
      </w:r>
      <w:r w:rsidRPr="00521A12">
        <w:rPr>
          <w:sz w:val="12"/>
        </w:rPr>
        <w:t xml:space="preserve"> as part of a larger strategy to bring peace to the region by spreading democracy.82 Democratic Peace proponent Bruce </w:t>
      </w:r>
      <w:r w:rsidRPr="00521A12">
        <w:rPr>
          <w:rStyle w:val="StyleUnderline"/>
        </w:rPr>
        <w:t>Russett</w:t>
      </w:r>
      <w:r w:rsidRPr="00521A12">
        <w:rPr>
          <w:sz w:val="12"/>
        </w:rPr>
        <w:t xml:space="preserve"> </w:t>
      </w:r>
      <w:r w:rsidRPr="00521A12">
        <w:rPr>
          <w:rStyle w:val="Emphasis"/>
        </w:rPr>
        <w:t>objected</w:t>
      </w:r>
      <w:r w:rsidRPr="00521A12">
        <w:rPr>
          <w:sz w:val="12"/>
        </w:rPr>
        <w:t xml:space="preserve"> to this conclusion </w:t>
      </w:r>
      <w:r w:rsidRPr="00521A12">
        <w:rPr>
          <w:rStyle w:val="Emphasis"/>
        </w:rPr>
        <w:t>after the fact</w:t>
      </w:r>
      <w:r w:rsidRPr="00521A12">
        <w:rPr>
          <w:sz w:val="12"/>
        </w:rPr>
        <w:t xml:space="preserve"> though his voice had been largely mute in the run up to the war.83 </w:t>
      </w:r>
      <w:r w:rsidRPr="00521A12">
        <w:rPr>
          <w:rStyle w:val="StyleUnderline"/>
          <w:highlight w:val="green"/>
        </w:rPr>
        <w:t>Had</w:t>
      </w:r>
      <w:r w:rsidRPr="00521A12">
        <w:rPr>
          <w:rStyle w:val="StyleUnderline"/>
        </w:rPr>
        <w:t xml:space="preserve"> he and other democracy </w:t>
      </w:r>
      <w:r w:rsidRPr="00521A12">
        <w:rPr>
          <w:rStyle w:val="StyleUnderline"/>
          <w:highlight w:val="green"/>
        </w:rPr>
        <w:t>scholars participated</w:t>
      </w:r>
      <w:r w:rsidRPr="00521A12">
        <w:rPr>
          <w:sz w:val="12"/>
        </w:rPr>
        <w:t xml:space="preserve"> more </w:t>
      </w:r>
      <w:r w:rsidRPr="00521A12">
        <w:rPr>
          <w:rStyle w:val="Emphasis"/>
          <w:highlight w:val="green"/>
        </w:rPr>
        <w:t>actively</w:t>
      </w:r>
      <w:r w:rsidRPr="00521A12">
        <w:rPr>
          <w:sz w:val="12"/>
        </w:rPr>
        <w:t xml:space="preserve"> </w:t>
      </w:r>
      <w:r w:rsidRPr="00521A12">
        <w:rPr>
          <w:rStyle w:val="StyleUnderline"/>
        </w:rPr>
        <w:t>in the</w:t>
      </w:r>
      <w:r w:rsidRPr="00521A12">
        <w:rPr>
          <w:sz w:val="12"/>
        </w:rPr>
        <w:t xml:space="preserve"> </w:t>
      </w:r>
      <w:r w:rsidRPr="00521A12">
        <w:rPr>
          <w:rStyle w:val="Emphasis"/>
        </w:rPr>
        <w:t>prewar debate</w:t>
      </w:r>
      <w:r w:rsidRPr="00521A12">
        <w:rPr>
          <w:sz w:val="12"/>
        </w:rPr>
        <w:t xml:space="preserve">, </w:t>
      </w:r>
      <w:r w:rsidRPr="00521A12">
        <w:rPr>
          <w:rStyle w:val="StyleUnderline"/>
          <w:highlight w:val="green"/>
        </w:rPr>
        <w:t>this rationale may have been</w:t>
      </w:r>
      <w:r w:rsidRPr="00521A12">
        <w:rPr>
          <w:sz w:val="12"/>
          <w:highlight w:val="green"/>
        </w:rPr>
        <w:t xml:space="preserve"> </w:t>
      </w:r>
      <w:r w:rsidRPr="00521A12">
        <w:rPr>
          <w:rStyle w:val="Emphasis"/>
          <w:highlight w:val="green"/>
        </w:rPr>
        <w:t>less credible</w:t>
      </w:r>
      <w:r w:rsidRPr="00521A12">
        <w:rPr>
          <w:sz w:val="12"/>
          <w:highlight w:val="green"/>
        </w:rPr>
        <w:t>.</w:t>
      </w:r>
      <w:r w:rsidRPr="00521A12">
        <w:rPr>
          <w:sz w:val="12"/>
        </w:rPr>
        <w:t xml:space="preserve"> </w:t>
      </w:r>
      <w:r w:rsidRPr="00521A12">
        <w:rPr>
          <w:rStyle w:val="StyleUnderline"/>
        </w:rPr>
        <w:t>Academics</w:t>
      </w:r>
      <w:r w:rsidRPr="00521A12">
        <w:rPr>
          <w:sz w:val="12"/>
        </w:rPr>
        <w:t xml:space="preserve"> also </w:t>
      </w:r>
      <w:r w:rsidRPr="00521A12">
        <w:rPr>
          <w:rStyle w:val="StyleUnderline"/>
        </w:rPr>
        <w:t>need to develop a</w:t>
      </w:r>
      <w:r w:rsidRPr="00521A12">
        <w:rPr>
          <w:sz w:val="12"/>
        </w:rPr>
        <w:t xml:space="preserve"> more </w:t>
      </w:r>
      <w:r w:rsidRPr="00521A12">
        <w:rPr>
          <w:rStyle w:val="Emphasis"/>
        </w:rPr>
        <w:t>nuanced appreciation of the</w:t>
      </w:r>
      <w:r w:rsidRPr="00521A12">
        <w:rPr>
          <w:sz w:val="12"/>
        </w:rPr>
        <w:t xml:space="preserve"> various </w:t>
      </w:r>
      <w:r w:rsidRPr="00521A12">
        <w:rPr>
          <w:rStyle w:val="Emphasis"/>
        </w:rPr>
        <w:t>influences on policy</w:t>
      </w:r>
      <w:r w:rsidRPr="00521A12">
        <w:rPr>
          <w:rStyle w:val="StyleUnderline"/>
        </w:rPr>
        <w:t xml:space="preserve">. Many, even in democratic political systems, tend to have an </w:t>
      </w:r>
      <w:r w:rsidRPr="00521A12">
        <w:rPr>
          <w:rStyle w:val="Emphasis"/>
        </w:rPr>
        <w:t>unrealistically “technocratic” attitude</w:t>
      </w:r>
      <w:r w:rsidRPr="00521A12">
        <w:rPr>
          <w:sz w:val="12"/>
        </w:rPr>
        <w:t xml:space="preserve"> toward policymaking. 84 They often </w:t>
      </w:r>
      <w:r w:rsidRPr="00521A12">
        <w:rPr>
          <w:rStyle w:val="StyleUnderline"/>
        </w:rPr>
        <w:t>underestimate the role of</w:t>
      </w:r>
      <w:r w:rsidRPr="00521A12">
        <w:rPr>
          <w:sz w:val="12"/>
        </w:rPr>
        <w:t xml:space="preserve"> </w:t>
      </w:r>
      <w:r w:rsidRPr="00521A12">
        <w:rPr>
          <w:rStyle w:val="Emphasis"/>
        </w:rPr>
        <w:t>politics</w:t>
      </w:r>
      <w:r w:rsidRPr="00521A12">
        <w:rPr>
          <w:sz w:val="12"/>
        </w:rPr>
        <w:t xml:space="preserve"> in government decision making. </w:t>
      </w:r>
      <w:r w:rsidRPr="00521A12">
        <w:rPr>
          <w:rStyle w:val="StyleUnderline"/>
        </w:rPr>
        <w:t>Scholars must therefore</w:t>
      </w:r>
      <w:r w:rsidRPr="00521A12">
        <w:rPr>
          <w:sz w:val="12"/>
        </w:rPr>
        <w:t xml:space="preserve"> </w:t>
      </w:r>
      <w:r w:rsidRPr="00521A12">
        <w:rPr>
          <w:rStyle w:val="Emphasis"/>
        </w:rPr>
        <w:t>understand that the policymaking process is inherently political</w:t>
      </w:r>
      <w:r w:rsidRPr="00521A12">
        <w:rPr>
          <w:sz w:val="12"/>
        </w:rPr>
        <w:t xml:space="preserve"> </w:t>
      </w:r>
      <w:r w:rsidRPr="00521A12">
        <w:rPr>
          <w:rStyle w:val="StyleUnderline"/>
        </w:rPr>
        <w:t>and that without such an appreciation of the political considerations associated with any policy choice, even a good one may not be implemented.</w:t>
      </w:r>
      <w:r w:rsidRPr="00521A12">
        <w:rPr>
          <w:sz w:val="12"/>
        </w:rPr>
        <w:t>85</w:t>
      </w:r>
    </w:p>
    <w:p w14:paraId="652ACF84" w14:textId="77777777" w:rsidR="00D133F5" w:rsidRPr="00D133F5" w:rsidRDefault="00D133F5" w:rsidP="00D133F5"/>
    <w:p w14:paraId="5717E565" w14:textId="4AC84A27" w:rsidR="00D133F5" w:rsidRDefault="00D133F5" w:rsidP="00D133F5"/>
    <w:p w14:paraId="00D19AAE" w14:textId="77777777" w:rsidR="00D133F5" w:rsidRPr="00D133F5" w:rsidRDefault="00D133F5" w:rsidP="00D133F5"/>
    <w:p w14:paraId="1F8950FD" w14:textId="77777777" w:rsidR="00D133F5" w:rsidRPr="00D133F5" w:rsidRDefault="00D133F5" w:rsidP="00D133F5"/>
    <w:p w14:paraId="5AF89E0F" w14:textId="08785CE3" w:rsidR="00D133F5" w:rsidRPr="004244A6" w:rsidRDefault="00D133F5" w:rsidP="00D133F5">
      <w:pPr>
        <w:pStyle w:val="Heading2"/>
        <w:rPr>
          <w:rFonts w:asciiTheme="majorHAnsi" w:hAnsiTheme="majorHAnsi" w:cstheme="majorHAnsi"/>
        </w:rPr>
      </w:pPr>
      <w:r>
        <w:rPr>
          <w:rFonts w:asciiTheme="majorHAnsi" w:hAnsiTheme="majorHAnsi" w:cstheme="majorHAnsi"/>
        </w:rPr>
        <w:lastRenderedPageBreak/>
        <w:t>1</w:t>
      </w:r>
    </w:p>
    <w:p w14:paraId="0ED49685" w14:textId="77777777" w:rsidR="00D133F5" w:rsidRPr="004244A6" w:rsidRDefault="00D133F5" w:rsidP="00D133F5">
      <w:pPr>
        <w:pStyle w:val="Heading4"/>
        <w:rPr>
          <w:rFonts w:asciiTheme="majorHAnsi" w:hAnsiTheme="majorHAnsi" w:cstheme="majorHAnsi"/>
        </w:rPr>
      </w:pPr>
      <w:r w:rsidRPr="004244A6">
        <w:rPr>
          <w:rFonts w:asciiTheme="majorHAnsi" w:hAnsiTheme="majorHAnsi" w:cstheme="majorHAnsi"/>
        </w:rPr>
        <w:t xml:space="preserve">Tech can solve infrastructure concerns but needs to be </w:t>
      </w:r>
      <w:r w:rsidRPr="004244A6">
        <w:rPr>
          <w:rFonts w:asciiTheme="majorHAnsi" w:hAnsiTheme="majorHAnsi" w:cstheme="majorHAnsi"/>
          <w:u w:val="single"/>
        </w:rPr>
        <w:t>integrated</w:t>
      </w:r>
      <w:r w:rsidRPr="004244A6">
        <w:rPr>
          <w:rFonts w:asciiTheme="majorHAnsi" w:hAnsiTheme="majorHAnsi" w:cstheme="majorHAnsi"/>
        </w:rPr>
        <w:t xml:space="preserve"> – operators are </w:t>
      </w:r>
      <w:r w:rsidRPr="004244A6">
        <w:rPr>
          <w:rFonts w:asciiTheme="majorHAnsi" w:hAnsiTheme="majorHAnsi" w:cstheme="majorHAnsi"/>
          <w:u w:val="single"/>
        </w:rPr>
        <w:t>key</w:t>
      </w:r>
      <w:r w:rsidRPr="004244A6">
        <w:rPr>
          <w:rFonts w:asciiTheme="majorHAnsi" w:hAnsiTheme="majorHAnsi" w:cstheme="majorHAnsi"/>
        </w:rPr>
        <w:t>.</w:t>
      </w:r>
    </w:p>
    <w:p w14:paraId="0C9F2378" w14:textId="77777777" w:rsidR="00D133F5" w:rsidRPr="004244A6" w:rsidRDefault="00D133F5" w:rsidP="00D133F5">
      <w:pPr>
        <w:rPr>
          <w:rFonts w:asciiTheme="majorHAnsi" w:hAnsiTheme="majorHAnsi" w:cstheme="majorHAnsi"/>
        </w:rPr>
      </w:pPr>
      <w:r w:rsidRPr="004244A6">
        <w:rPr>
          <w:rStyle w:val="Style13ptBold"/>
          <w:rFonts w:asciiTheme="majorHAnsi" w:hAnsiTheme="majorHAnsi" w:cstheme="majorHAnsi"/>
        </w:rPr>
        <w:t>Jacobs 5/31</w:t>
      </w:r>
      <w:r w:rsidRPr="004244A6">
        <w:rPr>
          <w:rFonts w:asciiTheme="majorHAnsi" w:hAnsiTheme="majorHAnsi" w:cstheme="majorHAnsi"/>
        </w:rPr>
        <w:t xml:space="preserve"> [Lionel; Senior Security Architect in the Palo Alto Networks ICS and SCADA solutions team. Coming from the asset-owner side , Lionel has spent more than 20 years working in the IT/OT environment, with a focus on ICS systems design, controls, and implementation. He was a pioneer in bridging the IT-OT security gap and implementing next-generation security into performance and safety critical process control areas. During his tenure, he successfully deployed a large scale ICS/SCADA security architecture composed of over 100 next-generation firewalls, hundreds of advanced endpoint protection clients and SIEM, distributed over dozens of remote plants and a centralized core, all based on a "Zero Trust" philosophy. Lionel graduated from Houston Baptist University with a double degree in Physics and Mathematics and has held certifications as a MCSE, CCA, CCNP, CCIP, CCNA, CSSA, and GICSP; “Critical Infrastructure Protection: Physical and Cyber Security Both Matter,” eSecurity Planet; 5/31/21; https://www.esecurityplanet.com/networks/critical-infrastructure-protection-physical-cybersecurity/]//SJWen</w:t>
      </w:r>
    </w:p>
    <w:p w14:paraId="50205A15" w14:textId="77777777" w:rsidR="00D133F5" w:rsidRPr="004244A6" w:rsidRDefault="00D133F5" w:rsidP="00D133F5">
      <w:pPr>
        <w:rPr>
          <w:rFonts w:asciiTheme="majorHAnsi" w:hAnsiTheme="majorHAnsi" w:cstheme="majorHAnsi"/>
          <w:sz w:val="16"/>
        </w:rPr>
      </w:pPr>
      <w:r w:rsidRPr="004244A6">
        <w:rPr>
          <w:rFonts w:asciiTheme="majorHAnsi" w:hAnsiTheme="majorHAnsi" w:cstheme="majorHAnsi"/>
          <w:sz w:val="16"/>
        </w:rPr>
        <w:t>Segmentation based on business criteria</w:t>
      </w:r>
    </w:p>
    <w:p w14:paraId="042CA6E8" w14:textId="77777777" w:rsidR="00D133F5" w:rsidRPr="004244A6" w:rsidRDefault="00D133F5" w:rsidP="00D133F5">
      <w:pPr>
        <w:rPr>
          <w:rFonts w:asciiTheme="majorHAnsi" w:hAnsiTheme="majorHAnsi" w:cstheme="majorHAnsi"/>
          <w:u w:val="single"/>
        </w:rPr>
      </w:pPr>
      <w:r w:rsidRPr="004244A6">
        <w:rPr>
          <w:rFonts w:asciiTheme="majorHAnsi" w:hAnsiTheme="majorHAnsi" w:cstheme="majorHAnsi"/>
          <w:sz w:val="16"/>
        </w:rPr>
        <w:t xml:space="preserve">Segmentation is not just breaking apart the network based on the IP-Address space. True </w:t>
      </w:r>
      <w:r w:rsidRPr="004244A6">
        <w:rPr>
          <w:rFonts w:asciiTheme="majorHAnsi" w:hAnsiTheme="majorHAnsi" w:cstheme="majorHAnsi"/>
          <w:highlight w:val="cyan"/>
          <w:u w:val="single"/>
        </w:rPr>
        <w:t xml:space="preserve">segmentation requires </w:t>
      </w:r>
      <w:r w:rsidRPr="004244A6">
        <w:rPr>
          <w:rStyle w:val="Emphasis"/>
          <w:rFonts w:asciiTheme="majorHAnsi" w:hAnsiTheme="majorHAnsi" w:cstheme="majorHAnsi"/>
          <w:highlight w:val="cyan"/>
        </w:rPr>
        <w:t>identifying</w:t>
      </w:r>
      <w:r w:rsidRPr="004244A6">
        <w:rPr>
          <w:rFonts w:asciiTheme="majorHAnsi" w:hAnsiTheme="majorHAnsi" w:cstheme="majorHAnsi"/>
          <w:highlight w:val="cyan"/>
          <w:u w:val="single"/>
        </w:rPr>
        <w:t xml:space="preserve"> and </w:t>
      </w:r>
      <w:r w:rsidRPr="004244A6">
        <w:rPr>
          <w:rStyle w:val="Emphasis"/>
          <w:rFonts w:asciiTheme="majorHAnsi" w:hAnsiTheme="majorHAnsi" w:cstheme="majorHAnsi"/>
          <w:highlight w:val="cyan"/>
        </w:rPr>
        <w:t>grouping</w:t>
      </w:r>
      <w:r w:rsidRPr="004244A6">
        <w:rPr>
          <w:rFonts w:asciiTheme="majorHAnsi" w:hAnsiTheme="majorHAnsi" w:cstheme="majorHAnsi"/>
          <w:highlight w:val="cyan"/>
          <w:u w:val="single"/>
        </w:rPr>
        <w:t xml:space="preserve"> devices</w:t>
      </w:r>
      <w:r w:rsidRPr="004244A6">
        <w:rPr>
          <w:rFonts w:asciiTheme="majorHAnsi" w:hAnsiTheme="majorHAnsi" w:cstheme="majorHAnsi"/>
          <w:u w:val="single"/>
        </w:rPr>
        <w:t xml:space="preserve"> into Zones or Enclaves based on </w:t>
      </w:r>
      <w:r w:rsidRPr="004244A6">
        <w:rPr>
          <w:rStyle w:val="Emphasis"/>
          <w:rFonts w:asciiTheme="majorHAnsi" w:hAnsiTheme="majorHAnsi" w:cstheme="majorHAnsi"/>
        </w:rPr>
        <w:t>meaningful business criteria</w:t>
      </w:r>
      <w:r w:rsidRPr="004244A6">
        <w:rPr>
          <w:rFonts w:asciiTheme="majorHAnsi" w:hAnsiTheme="majorHAnsi" w:cstheme="majorHAnsi"/>
          <w:u w:val="single"/>
        </w:rPr>
        <w:t xml:space="preserve"> to protect </w:t>
      </w:r>
      <w:r w:rsidRPr="004244A6">
        <w:rPr>
          <w:rStyle w:val="Emphasis"/>
          <w:rFonts w:asciiTheme="majorHAnsi" w:hAnsiTheme="majorHAnsi" w:cstheme="majorHAnsi"/>
        </w:rPr>
        <w:t>better vulnerable devices</w:t>
      </w:r>
      <w:r w:rsidRPr="004244A6">
        <w:rPr>
          <w:rFonts w:asciiTheme="majorHAnsi" w:hAnsiTheme="majorHAnsi" w:cstheme="majorHAnsi"/>
          <w:sz w:val="16"/>
        </w:rPr>
        <w:t xml:space="preserve"> found within the address space. </w:t>
      </w:r>
      <w:r w:rsidRPr="004244A6">
        <w:rPr>
          <w:rFonts w:asciiTheme="majorHAnsi" w:hAnsiTheme="majorHAnsi" w:cstheme="majorHAnsi"/>
          <w:highlight w:val="cyan"/>
          <w:u w:val="single"/>
        </w:rPr>
        <w:t>Access</w:t>
      </w:r>
      <w:r w:rsidRPr="004244A6">
        <w:rPr>
          <w:rFonts w:asciiTheme="majorHAnsi" w:hAnsiTheme="majorHAnsi" w:cstheme="majorHAnsi"/>
          <w:u w:val="single"/>
        </w:rPr>
        <w:t xml:space="preserve"> to devices in the zone </w:t>
      </w:r>
      <w:r w:rsidRPr="004244A6">
        <w:rPr>
          <w:rFonts w:asciiTheme="majorHAnsi" w:hAnsiTheme="majorHAnsi" w:cstheme="majorHAnsi"/>
          <w:highlight w:val="cyan"/>
          <w:u w:val="single"/>
        </w:rPr>
        <w:t xml:space="preserve">needs to be </w:t>
      </w:r>
      <w:r w:rsidRPr="004244A6">
        <w:rPr>
          <w:rStyle w:val="Emphasis"/>
          <w:rFonts w:asciiTheme="majorHAnsi" w:hAnsiTheme="majorHAnsi" w:cstheme="majorHAnsi"/>
          <w:highlight w:val="cyan"/>
        </w:rPr>
        <w:t>restricted</w:t>
      </w:r>
      <w:r w:rsidRPr="004244A6">
        <w:rPr>
          <w:rFonts w:asciiTheme="majorHAnsi" w:hAnsiTheme="majorHAnsi" w:cstheme="majorHAnsi"/>
          <w:u w:val="single"/>
        </w:rPr>
        <w:t xml:space="preserve"> by </w:t>
      </w:r>
      <w:r w:rsidRPr="004244A6">
        <w:rPr>
          <w:rStyle w:val="Emphasis"/>
          <w:rFonts w:asciiTheme="majorHAnsi" w:hAnsiTheme="majorHAnsi" w:cstheme="majorHAnsi"/>
        </w:rPr>
        <w:t>users</w:t>
      </w:r>
      <w:r w:rsidRPr="004244A6">
        <w:rPr>
          <w:rFonts w:asciiTheme="majorHAnsi" w:hAnsiTheme="majorHAnsi" w:cstheme="majorHAnsi"/>
          <w:u w:val="single"/>
        </w:rPr>
        <w:t xml:space="preserve">, </w:t>
      </w:r>
      <w:r w:rsidRPr="004244A6">
        <w:rPr>
          <w:rStyle w:val="Emphasis"/>
          <w:rFonts w:asciiTheme="majorHAnsi" w:hAnsiTheme="majorHAnsi" w:cstheme="majorHAnsi"/>
        </w:rPr>
        <w:t>groups</w:t>
      </w:r>
      <w:r w:rsidRPr="004244A6">
        <w:rPr>
          <w:rFonts w:asciiTheme="majorHAnsi" w:hAnsiTheme="majorHAnsi" w:cstheme="majorHAnsi"/>
          <w:u w:val="single"/>
        </w:rPr>
        <w:t xml:space="preserve">, </w:t>
      </w:r>
      <w:r w:rsidRPr="004244A6">
        <w:rPr>
          <w:rStyle w:val="Emphasis"/>
          <w:rFonts w:asciiTheme="majorHAnsi" w:hAnsiTheme="majorHAnsi" w:cstheme="majorHAnsi"/>
        </w:rPr>
        <w:t>protocols</w:t>
      </w:r>
      <w:r w:rsidRPr="004244A6">
        <w:rPr>
          <w:rFonts w:asciiTheme="majorHAnsi" w:hAnsiTheme="majorHAnsi" w:cstheme="majorHAnsi"/>
          <w:u w:val="single"/>
        </w:rPr>
        <w:t xml:space="preserve">, </w:t>
      </w:r>
      <w:r w:rsidRPr="004244A6">
        <w:rPr>
          <w:rStyle w:val="Emphasis"/>
          <w:rFonts w:asciiTheme="majorHAnsi" w:hAnsiTheme="majorHAnsi" w:cstheme="majorHAnsi"/>
        </w:rPr>
        <w:t>networks</w:t>
      </w:r>
      <w:r w:rsidRPr="004244A6">
        <w:rPr>
          <w:rFonts w:asciiTheme="majorHAnsi" w:hAnsiTheme="majorHAnsi" w:cstheme="majorHAnsi"/>
          <w:u w:val="single"/>
        </w:rPr>
        <w:t xml:space="preserve">, and </w:t>
      </w:r>
      <w:r w:rsidRPr="004244A6">
        <w:rPr>
          <w:rStyle w:val="Emphasis"/>
          <w:rFonts w:asciiTheme="majorHAnsi" w:hAnsiTheme="majorHAnsi" w:cstheme="majorHAnsi"/>
        </w:rPr>
        <w:t>devices</w:t>
      </w:r>
      <w:r w:rsidRPr="004244A6">
        <w:rPr>
          <w:rFonts w:asciiTheme="majorHAnsi" w:hAnsiTheme="majorHAnsi" w:cstheme="majorHAnsi"/>
          <w:u w:val="single"/>
        </w:rPr>
        <w:t xml:space="preserve">. In some instances, you may even consider </w:t>
      </w:r>
      <w:r w:rsidRPr="004244A6">
        <w:rPr>
          <w:rStyle w:val="Emphasis"/>
          <w:rFonts w:asciiTheme="majorHAnsi" w:hAnsiTheme="majorHAnsi" w:cstheme="majorHAnsi"/>
        </w:rPr>
        <w:t>restricting</w:t>
      </w:r>
      <w:r w:rsidRPr="004244A6">
        <w:rPr>
          <w:rFonts w:asciiTheme="majorHAnsi" w:hAnsiTheme="majorHAnsi" w:cstheme="majorHAnsi"/>
          <w:u w:val="single"/>
        </w:rPr>
        <w:t xml:space="preserve"> access by </w:t>
      </w:r>
      <w:r w:rsidRPr="004244A6">
        <w:rPr>
          <w:rStyle w:val="Emphasis"/>
          <w:rFonts w:asciiTheme="majorHAnsi" w:hAnsiTheme="majorHAnsi" w:cstheme="majorHAnsi"/>
        </w:rPr>
        <w:t>time of day</w:t>
      </w:r>
      <w:r w:rsidRPr="004244A6">
        <w:rPr>
          <w:rFonts w:asciiTheme="majorHAnsi" w:hAnsiTheme="majorHAnsi" w:cstheme="majorHAnsi"/>
          <w:u w:val="single"/>
        </w:rPr>
        <w:t>.</w:t>
      </w:r>
    </w:p>
    <w:p w14:paraId="400BCC80" w14:textId="77777777" w:rsidR="00D133F5" w:rsidRPr="004244A6" w:rsidRDefault="00D133F5" w:rsidP="00D133F5">
      <w:pPr>
        <w:rPr>
          <w:rFonts w:asciiTheme="majorHAnsi" w:hAnsiTheme="majorHAnsi" w:cstheme="majorHAnsi"/>
          <w:sz w:val="16"/>
        </w:rPr>
      </w:pPr>
      <w:r w:rsidRPr="004244A6">
        <w:rPr>
          <w:rFonts w:asciiTheme="majorHAnsi" w:hAnsiTheme="majorHAnsi" w:cstheme="majorHAnsi"/>
          <w:sz w:val="16"/>
        </w:rPr>
        <w:t>IoT/IIoT is beginning to take hold in the energy industry, which means there are going to be more devices attached to these networks gathering information and possibly running on a vendor’s proprietary software and hardware, which more than likely will not be managed or patchable by the operator of the system. So O&amp;G needs to have a definite plan on how they will address this growing trend, and a zero trust-based strategy offers the best means of doing this integration in a safe, secure, and, most important, reversible manner.</w:t>
      </w:r>
    </w:p>
    <w:p w14:paraId="1FB12983" w14:textId="77777777" w:rsidR="00D133F5" w:rsidRPr="004244A6" w:rsidRDefault="00D133F5" w:rsidP="00D133F5">
      <w:pPr>
        <w:rPr>
          <w:rFonts w:asciiTheme="majorHAnsi" w:hAnsiTheme="majorHAnsi" w:cstheme="majorHAnsi"/>
          <w:sz w:val="16"/>
        </w:rPr>
      </w:pPr>
      <w:r w:rsidRPr="004244A6">
        <w:rPr>
          <w:rFonts w:asciiTheme="majorHAnsi" w:hAnsiTheme="majorHAnsi" w:cstheme="majorHAnsi"/>
          <w:sz w:val="16"/>
        </w:rPr>
        <w:t>Camera and sensor security</w:t>
      </w:r>
    </w:p>
    <w:p w14:paraId="6A92465A" w14:textId="77777777" w:rsidR="00D133F5" w:rsidRPr="004244A6" w:rsidRDefault="00D133F5" w:rsidP="00D133F5">
      <w:pPr>
        <w:rPr>
          <w:rFonts w:asciiTheme="majorHAnsi" w:hAnsiTheme="majorHAnsi" w:cstheme="majorHAnsi"/>
          <w:u w:val="single"/>
        </w:rPr>
      </w:pPr>
      <w:r w:rsidRPr="004244A6">
        <w:rPr>
          <w:rFonts w:asciiTheme="majorHAnsi" w:hAnsiTheme="majorHAnsi" w:cstheme="majorHAnsi"/>
          <w:sz w:val="16"/>
        </w:rPr>
        <w:t xml:space="preserve">Segmentation will also include the zoning of radio frequency (RF) technologies like Wi-Fi, Microwave, satellite, and cellular. ICS and SCADA systems </w:t>
      </w:r>
      <w:r w:rsidRPr="004244A6">
        <w:rPr>
          <w:rFonts w:asciiTheme="majorHAnsi" w:hAnsiTheme="majorHAnsi" w:cstheme="majorHAnsi"/>
          <w:highlight w:val="cyan"/>
          <w:u w:val="single"/>
        </w:rPr>
        <w:t xml:space="preserve">operators must remain </w:t>
      </w:r>
      <w:r w:rsidRPr="004244A6">
        <w:rPr>
          <w:rStyle w:val="Emphasis"/>
          <w:rFonts w:asciiTheme="majorHAnsi" w:hAnsiTheme="majorHAnsi" w:cstheme="majorHAnsi"/>
          <w:highlight w:val="cyan"/>
        </w:rPr>
        <w:t>mindful</w:t>
      </w:r>
      <w:r w:rsidRPr="004244A6">
        <w:rPr>
          <w:rFonts w:asciiTheme="majorHAnsi" w:hAnsiTheme="majorHAnsi" w:cstheme="majorHAnsi"/>
          <w:u w:val="single"/>
        </w:rPr>
        <w:t xml:space="preserve"> of the </w:t>
      </w:r>
      <w:r w:rsidRPr="004244A6">
        <w:rPr>
          <w:rStyle w:val="Emphasis"/>
          <w:rFonts w:asciiTheme="majorHAnsi" w:hAnsiTheme="majorHAnsi" w:cstheme="majorHAnsi"/>
        </w:rPr>
        <w:t>possibility</w:t>
      </w:r>
      <w:r w:rsidRPr="004244A6">
        <w:rPr>
          <w:rFonts w:asciiTheme="majorHAnsi" w:hAnsiTheme="majorHAnsi" w:cstheme="majorHAnsi"/>
          <w:u w:val="single"/>
        </w:rPr>
        <w:t xml:space="preserve"> </w:t>
      </w:r>
      <w:r w:rsidRPr="004244A6">
        <w:rPr>
          <w:rFonts w:asciiTheme="majorHAnsi" w:hAnsiTheme="majorHAnsi" w:cstheme="majorHAnsi"/>
          <w:highlight w:val="cyan"/>
          <w:u w:val="single"/>
        </w:rPr>
        <w:t xml:space="preserve">of an </w:t>
      </w:r>
      <w:r w:rsidRPr="004244A6">
        <w:rPr>
          <w:rStyle w:val="Emphasis"/>
          <w:rFonts w:asciiTheme="majorHAnsi" w:hAnsiTheme="majorHAnsi" w:cstheme="majorHAnsi"/>
          <w:highlight w:val="cyan"/>
        </w:rPr>
        <w:t>upstream attack</w:t>
      </w:r>
      <w:r w:rsidRPr="004244A6">
        <w:rPr>
          <w:rFonts w:asciiTheme="majorHAnsi" w:hAnsiTheme="majorHAnsi" w:cstheme="majorHAnsi"/>
          <w:u w:val="single"/>
        </w:rPr>
        <w:t xml:space="preserve"> by threat actors who have managed to </w:t>
      </w:r>
      <w:r w:rsidRPr="004244A6">
        <w:rPr>
          <w:rStyle w:val="Emphasis"/>
          <w:rFonts w:asciiTheme="majorHAnsi" w:hAnsiTheme="majorHAnsi" w:cstheme="majorHAnsi"/>
        </w:rPr>
        <w:t>compromise</w:t>
      </w:r>
      <w:r w:rsidRPr="004244A6">
        <w:rPr>
          <w:rFonts w:asciiTheme="majorHAnsi" w:hAnsiTheme="majorHAnsi" w:cstheme="majorHAnsi"/>
          <w:u w:val="single"/>
        </w:rPr>
        <w:t xml:space="preserve"> their RF facilities</w:t>
      </w:r>
      <w:r w:rsidRPr="004244A6">
        <w:rPr>
          <w:rFonts w:asciiTheme="majorHAnsi" w:hAnsiTheme="majorHAnsi" w:cstheme="majorHAnsi"/>
          <w:sz w:val="16"/>
        </w:rPr>
        <w:t xml:space="preserve">. Remote </w:t>
      </w:r>
      <w:r w:rsidRPr="004244A6">
        <w:rPr>
          <w:rStyle w:val="Emphasis"/>
          <w:rFonts w:asciiTheme="majorHAnsi" w:hAnsiTheme="majorHAnsi" w:cstheme="majorHAnsi"/>
          <w:highlight w:val="cyan"/>
        </w:rPr>
        <w:t>facilities</w:t>
      </w:r>
      <w:r w:rsidRPr="004244A6">
        <w:rPr>
          <w:rFonts w:asciiTheme="majorHAnsi" w:hAnsiTheme="majorHAnsi" w:cstheme="majorHAnsi"/>
          <w:u w:val="single"/>
        </w:rPr>
        <w:t xml:space="preserve"> and </w:t>
      </w:r>
      <w:r w:rsidRPr="004244A6">
        <w:rPr>
          <w:rStyle w:val="Emphasis"/>
          <w:rFonts w:asciiTheme="majorHAnsi" w:hAnsiTheme="majorHAnsi" w:cstheme="majorHAnsi"/>
        </w:rPr>
        <w:t>devices</w:t>
      </w:r>
      <w:r w:rsidRPr="004244A6">
        <w:rPr>
          <w:rFonts w:asciiTheme="majorHAnsi" w:hAnsiTheme="majorHAnsi" w:cstheme="majorHAnsi"/>
          <w:u w:val="single"/>
        </w:rPr>
        <w:t xml:space="preserve"> often </w:t>
      </w:r>
      <w:r w:rsidRPr="004244A6">
        <w:rPr>
          <w:rFonts w:asciiTheme="majorHAnsi" w:hAnsiTheme="majorHAnsi" w:cstheme="majorHAnsi"/>
          <w:highlight w:val="cyan"/>
          <w:u w:val="single"/>
        </w:rPr>
        <w:t xml:space="preserve">have </w:t>
      </w:r>
      <w:r w:rsidRPr="004244A6">
        <w:rPr>
          <w:rStyle w:val="Emphasis"/>
          <w:rFonts w:asciiTheme="majorHAnsi" w:hAnsiTheme="majorHAnsi" w:cstheme="majorHAnsi"/>
          <w:highlight w:val="cyan"/>
        </w:rPr>
        <w:t>cameras</w:t>
      </w:r>
      <w:r w:rsidRPr="004244A6">
        <w:rPr>
          <w:rFonts w:asciiTheme="majorHAnsi" w:hAnsiTheme="majorHAnsi" w:cstheme="majorHAnsi"/>
          <w:highlight w:val="cyan"/>
          <w:u w:val="single"/>
        </w:rPr>
        <w:t xml:space="preserve"> and </w:t>
      </w:r>
      <w:r w:rsidRPr="004244A6">
        <w:rPr>
          <w:rStyle w:val="Emphasis"/>
          <w:rFonts w:asciiTheme="majorHAnsi" w:hAnsiTheme="majorHAnsi" w:cstheme="majorHAnsi"/>
          <w:highlight w:val="cyan"/>
        </w:rPr>
        <w:t>sensors</w:t>
      </w:r>
      <w:r w:rsidRPr="004244A6">
        <w:rPr>
          <w:rFonts w:asciiTheme="majorHAnsi" w:hAnsiTheme="majorHAnsi" w:cstheme="majorHAnsi"/>
          <w:sz w:val="16"/>
        </w:rPr>
        <w:t xml:space="preserve"> to alert when a door has been opened. Still, because they are remote, </w:t>
      </w:r>
      <w:r w:rsidRPr="004244A6">
        <w:rPr>
          <w:rFonts w:asciiTheme="majorHAnsi" w:hAnsiTheme="majorHAnsi" w:cstheme="majorHAnsi"/>
          <w:highlight w:val="cyan"/>
          <w:u w:val="single"/>
        </w:rPr>
        <w:t xml:space="preserve">attackers have time to </w:t>
      </w:r>
      <w:r w:rsidRPr="004244A6">
        <w:rPr>
          <w:rStyle w:val="Emphasis"/>
          <w:rFonts w:asciiTheme="majorHAnsi" w:hAnsiTheme="majorHAnsi" w:cstheme="majorHAnsi"/>
          <w:highlight w:val="cyan"/>
        </w:rPr>
        <w:t>enter the facilities</w:t>
      </w:r>
      <w:r w:rsidRPr="004244A6">
        <w:rPr>
          <w:rFonts w:asciiTheme="majorHAnsi" w:hAnsiTheme="majorHAnsi" w:cstheme="majorHAnsi"/>
          <w:highlight w:val="cyan"/>
          <w:u w:val="single"/>
        </w:rPr>
        <w:t xml:space="preserve"> and plant a device</w:t>
      </w:r>
      <w:r w:rsidRPr="004244A6">
        <w:rPr>
          <w:rFonts w:asciiTheme="majorHAnsi" w:hAnsiTheme="majorHAnsi" w:cstheme="majorHAnsi"/>
          <w:u w:val="single"/>
        </w:rPr>
        <w:t xml:space="preserve"> that can go </w:t>
      </w:r>
      <w:r w:rsidRPr="004244A6">
        <w:rPr>
          <w:rStyle w:val="Emphasis"/>
          <w:rFonts w:asciiTheme="majorHAnsi" w:hAnsiTheme="majorHAnsi" w:cstheme="majorHAnsi"/>
        </w:rPr>
        <w:t>completely unnoticed</w:t>
      </w:r>
      <w:r w:rsidRPr="004244A6">
        <w:rPr>
          <w:rFonts w:asciiTheme="majorHAnsi" w:hAnsiTheme="majorHAnsi" w:cstheme="majorHAnsi"/>
          <w:u w:val="single"/>
        </w:rPr>
        <w:t>.</w:t>
      </w:r>
    </w:p>
    <w:p w14:paraId="08A1DAA4" w14:textId="77777777" w:rsidR="00D133F5" w:rsidRPr="004244A6" w:rsidRDefault="00D133F5" w:rsidP="00D133F5">
      <w:pPr>
        <w:rPr>
          <w:rFonts w:asciiTheme="majorHAnsi" w:hAnsiTheme="majorHAnsi" w:cstheme="majorHAnsi"/>
          <w:sz w:val="16"/>
        </w:rPr>
      </w:pPr>
      <w:r w:rsidRPr="004244A6">
        <w:rPr>
          <w:rFonts w:asciiTheme="majorHAnsi" w:hAnsiTheme="majorHAnsi" w:cstheme="majorHAnsi"/>
          <w:sz w:val="16"/>
        </w:rPr>
        <w:t xml:space="preserve">Another option physical access affords them is the opportunity to compromise the runtime operating systems and/or OS of the devices they find. The only way you will find these would be to do a </w:t>
      </w:r>
      <w:r w:rsidRPr="004244A6">
        <w:rPr>
          <w:rStyle w:val="Emphasis"/>
          <w:rFonts w:asciiTheme="majorHAnsi" w:hAnsiTheme="majorHAnsi" w:cstheme="majorHAnsi"/>
          <w:highlight w:val="cyan"/>
        </w:rPr>
        <w:t>physical search</w:t>
      </w:r>
      <w:r w:rsidRPr="004244A6">
        <w:rPr>
          <w:rFonts w:asciiTheme="majorHAnsi" w:hAnsiTheme="majorHAnsi" w:cstheme="majorHAnsi"/>
          <w:u w:val="single"/>
        </w:rPr>
        <w:t xml:space="preserve"> of the facility or cabinet </w:t>
      </w:r>
      <w:r w:rsidRPr="004244A6">
        <w:rPr>
          <w:rFonts w:asciiTheme="majorHAnsi" w:hAnsiTheme="majorHAnsi" w:cstheme="majorHAnsi"/>
          <w:highlight w:val="cyan"/>
          <w:u w:val="single"/>
        </w:rPr>
        <w:t>and</w:t>
      </w:r>
      <w:r w:rsidRPr="004244A6">
        <w:rPr>
          <w:rFonts w:asciiTheme="majorHAnsi" w:hAnsiTheme="majorHAnsi" w:cstheme="majorHAnsi"/>
          <w:u w:val="single"/>
        </w:rPr>
        <w:t xml:space="preserve"> run an </w:t>
      </w:r>
      <w:r w:rsidRPr="004244A6">
        <w:rPr>
          <w:rStyle w:val="Emphasis"/>
          <w:rFonts w:asciiTheme="majorHAnsi" w:hAnsiTheme="majorHAnsi" w:cstheme="majorHAnsi"/>
          <w:highlight w:val="cyan"/>
        </w:rPr>
        <w:t>audit</w:t>
      </w:r>
      <w:r w:rsidRPr="004244A6">
        <w:rPr>
          <w:rFonts w:asciiTheme="majorHAnsi" w:hAnsiTheme="majorHAnsi" w:cstheme="majorHAnsi"/>
          <w:highlight w:val="cyan"/>
          <w:u w:val="single"/>
        </w:rPr>
        <w:t xml:space="preserve"> of the </w:t>
      </w:r>
      <w:r w:rsidRPr="004244A6">
        <w:rPr>
          <w:rStyle w:val="Emphasis"/>
          <w:rFonts w:asciiTheme="majorHAnsi" w:hAnsiTheme="majorHAnsi" w:cstheme="majorHAnsi"/>
          <w:highlight w:val="cyan"/>
        </w:rPr>
        <w:t>OS</w:t>
      </w:r>
      <w:r w:rsidRPr="004244A6">
        <w:rPr>
          <w:rFonts w:asciiTheme="majorHAnsi" w:hAnsiTheme="majorHAnsi" w:cstheme="majorHAnsi"/>
          <w:sz w:val="16"/>
        </w:rPr>
        <w:t xml:space="preserve"> to ensure nothing has been tainted.</w:t>
      </w:r>
    </w:p>
    <w:p w14:paraId="444D874A" w14:textId="77777777" w:rsidR="00D133F5" w:rsidRPr="004244A6" w:rsidRDefault="00D133F5" w:rsidP="00D133F5">
      <w:pPr>
        <w:rPr>
          <w:rFonts w:asciiTheme="majorHAnsi" w:hAnsiTheme="majorHAnsi" w:cstheme="majorHAnsi"/>
          <w:sz w:val="16"/>
        </w:rPr>
      </w:pPr>
      <w:r w:rsidRPr="004244A6">
        <w:rPr>
          <w:rFonts w:asciiTheme="majorHAnsi" w:hAnsiTheme="majorHAnsi" w:cstheme="majorHAnsi"/>
          <w:sz w:val="16"/>
        </w:rPr>
        <w:t>Zoning limits damage</w:t>
      </w:r>
    </w:p>
    <w:p w14:paraId="6D4C072F" w14:textId="77777777" w:rsidR="00D133F5" w:rsidRPr="004244A6" w:rsidRDefault="00D133F5" w:rsidP="00D133F5">
      <w:pPr>
        <w:rPr>
          <w:rFonts w:asciiTheme="majorHAnsi" w:hAnsiTheme="majorHAnsi" w:cstheme="majorHAnsi"/>
          <w:u w:val="single"/>
        </w:rPr>
      </w:pPr>
      <w:r w:rsidRPr="004244A6">
        <w:rPr>
          <w:rFonts w:asciiTheme="majorHAnsi" w:hAnsiTheme="majorHAnsi" w:cstheme="majorHAnsi"/>
          <w:sz w:val="16"/>
        </w:rPr>
        <w:lastRenderedPageBreak/>
        <w:t xml:space="preserve">So </w:t>
      </w:r>
      <w:r w:rsidRPr="004244A6">
        <w:rPr>
          <w:rFonts w:asciiTheme="majorHAnsi" w:hAnsiTheme="majorHAnsi" w:cstheme="majorHAnsi"/>
          <w:u w:val="single"/>
        </w:rPr>
        <w:t xml:space="preserve">the reason why the </w:t>
      </w:r>
      <w:r w:rsidRPr="004244A6">
        <w:rPr>
          <w:rStyle w:val="Emphasis"/>
          <w:rFonts w:asciiTheme="majorHAnsi" w:hAnsiTheme="majorHAnsi" w:cstheme="majorHAnsi"/>
        </w:rPr>
        <w:t>zone trust segmentation</w:t>
      </w:r>
      <w:r w:rsidRPr="004244A6">
        <w:rPr>
          <w:rFonts w:asciiTheme="majorHAnsi" w:hAnsiTheme="majorHAnsi" w:cstheme="majorHAnsi"/>
          <w:u w:val="single"/>
        </w:rPr>
        <w:t xml:space="preserve"> (zoning) is so important is if you don’t have the </w:t>
      </w:r>
      <w:r w:rsidRPr="004244A6">
        <w:rPr>
          <w:rStyle w:val="Emphasis"/>
          <w:rFonts w:asciiTheme="majorHAnsi" w:hAnsiTheme="majorHAnsi" w:cstheme="majorHAnsi"/>
        </w:rPr>
        <w:t>time</w:t>
      </w:r>
      <w:r w:rsidRPr="004244A6">
        <w:rPr>
          <w:rFonts w:asciiTheme="majorHAnsi" w:hAnsiTheme="majorHAnsi" w:cstheme="majorHAnsi"/>
          <w:u w:val="single"/>
        </w:rPr>
        <w:t xml:space="preserve"> to perform these acts to confirm that the site is </w:t>
      </w:r>
      <w:r w:rsidRPr="004244A6">
        <w:rPr>
          <w:rStyle w:val="Emphasis"/>
          <w:rFonts w:asciiTheme="majorHAnsi" w:hAnsiTheme="majorHAnsi" w:cstheme="majorHAnsi"/>
        </w:rPr>
        <w:t>not compromised</w:t>
      </w:r>
      <w:r w:rsidRPr="004244A6">
        <w:rPr>
          <w:rFonts w:asciiTheme="majorHAnsi" w:hAnsiTheme="majorHAnsi" w:cstheme="majorHAnsi"/>
          <w:u w:val="single"/>
        </w:rPr>
        <w:t xml:space="preserve">. With </w:t>
      </w:r>
      <w:r w:rsidRPr="004244A6">
        <w:rPr>
          <w:rStyle w:val="Emphasis"/>
          <w:rFonts w:asciiTheme="majorHAnsi" w:hAnsiTheme="majorHAnsi" w:cstheme="majorHAnsi"/>
          <w:highlight w:val="cyan"/>
        </w:rPr>
        <w:t>proper zoning</w:t>
      </w:r>
      <w:r w:rsidRPr="004244A6">
        <w:rPr>
          <w:rFonts w:asciiTheme="majorHAnsi" w:hAnsiTheme="majorHAnsi" w:cstheme="majorHAnsi"/>
          <w:highlight w:val="cyan"/>
          <w:u w:val="single"/>
        </w:rPr>
        <w:t xml:space="preserve"> enforcement</w:t>
      </w:r>
      <w:r w:rsidRPr="004244A6">
        <w:rPr>
          <w:rFonts w:asciiTheme="majorHAnsi" w:hAnsiTheme="majorHAnsi" w:cstheme="majorHAnsi"/>
          <w:u w:val="single"/>
        </w:rPr>
        <w:t xml:space="preserve">, you </w:t>
      </w:r>
      <w:r w:rsidRPr="004244A6">
        <w:rPr>
          <w:rFonts w:asciiTheme="majorHAnsi" w:hAnsiTheme="majorHAnsi" w:cstheme="majorHAnsi"/>
          <w:highlight w:val="cyan"/>
          <w:u w:val="single"/>
        </w:rPr>
        <w:t xml:space="preserve">can </w:t>
      </w:r>
      <w:r w:rsidRPr="004244A6">
        <w:rPr>
          <w:rStyle w:val="Emphasis"/>
          <w:rFonts w:asciiTheme="majorHAnsi" w:hAnsiTheme="majorHAnsi" w:cstheme="majorHAnsi"/>
          <w:highlight w:val="cyan"/>
        </w:rPr>
        <w:t>limit</w:t>
      </w:r>
      <w:r w:rsidRPr="004244A6">
        <w:rPr>
          <w:rFonts w:asciiTheme="majorHAnsi" w:hAnsiTheme="majorHAnsi" w:cstheme="majorHAnsi"/>
          <w:highlight w:val="cyan"/>
          <w:u w:val="single"/>
        </w:rPr>
        <w:t xml:space="preserve"> and </w:t>
      </w:r>
      <w:r w:rsidRPr="004244A6">
        <w:rPr>
          <w:rStyle w:val="Emphasis"/>
          <w:rFonts w:asciiTheme="majorHAnsi" w:hAnsiTheme="majorHAnsi" w:cstheme="majorHAnsi"/>
          <w:highlight w:val="cyan"/>
        </w:rPr>
        <w:t>isolate</w:t>
      </w:r>
      <w:r w:rsidRPr="004244A6">
        <w:rPr>
          <w:rFonts w:asciiTheme="majorHAnsi" w:hAnsiTheme="majorHAnsi" w:cstheme="majorHAnsi"/>
          <w:highlight w:val="cyan"/>
          <w:u w:val="single"/>
        </w:rPr>
        <w:t xml:space="preserve"> the damage</w:t>
      </w:r>
      <w:r w:rsidRPr="004244A6">
        <w:rPr>
          <w:rFonts w:asciiTheme="majorHAnsi" w:hAnsiTheme="majorHAnsi" w:cstheme="majorHAnsi"/>
          <w:u w:val="single"/>
        </w:rPr>
        <w:t xml:space="preserve"> to a region or </w:t>
      </w:r>
      <w:r w:rsidRPr="004244A6">
        <w:rPr>
          <w:rStyle w:val="Emphasis"/>
          <w:rFonts w:asciiTheme="majorHAnsi" w:hAnsiTheme="majorHAnsi" w:cstheme="majorHAnsi"/>
        </w:rPr>
        <w:t>just that location</w:t>
      </w:r>
      <w:r w:rsidRPr="004244A6">
        <w:rPr>
          <w:rFonts w:asciiTheme="majorHAnsi" w:hAnsiTheme="majorHAnsi" w:cstheme="majorHAnsi"/>
          <w:u w:val="single"/>
        </w:rPr>
        <w:t>.</w:t>
      </w:r>
    </w:p>
    <w:p w14:paraId="18BC8618" w14:textId="77777777" w:rsidR="00D133F5" w:rsidRPr="004244A6" w:rsidRDefault="00D133F5" w:rsidP="00D133F5">
      <w:pPr>
        <w:rPr>
          <w:rFonts w:asciiTheme="majorHAnsi" w:hAnsiTheme="majorHAnsi" w:cstheme="majorHAnsi"/>
          <w:sz w:val="16"/>
        </w:rPr>
      </w:pPr>
      <w:r w:rsidRPr="004244A6">
        <w:rPr>
          <w:rFonts w:asciiTheme="majorHAnsi" w:hAnsiTheme="majorHAnsi" w:cstheme="majorHAnsi"/>
          <w:sz w:val="16"/>
        </w:rPr>
        <w:t>Zones in a Zero Trust network also serve as an inspection point for traffic entering and exiting the enclave. The enabling of IPS, IDS, and virtual sandboxing technology can be applied on a per-zone basis, allowing for customized protection for the vulnerable devices contained within. Implementing these security measures is a best practice even on zones where devices can receive updates and have some form of endpoint protection.</w:t>
      </w:r>
    </w:p>
    <w:p w14:paraId="13710F7A" w14:textId="77777777" w:rsidR="00D133F5" w:rsidRPr="004244A6" w:rsidRDefault="00D133F5" w:rsidP="00D133F5">
      <w:pPr>
        <w:rPr>
          <w:rFonts w:asciiTheme="majorHAnsi" w:hAnsiTheme="majorHAnsi" w:cstheme="majorHAnsi"/>
          <w:sz w:val="16"/>
        </w:rPr>
      </w:pPr>
      <w:r w:rsidRPr="004244A6">
        <w:rPr>
          <w:rFonts w:asciiTheme="majorHAnsi" w:hAnsiTheme="majorHAnsi" w:cstheme="majorHAnsi"/>
          <w:sz w:val="16"/>
        </w:rPr>
        <w:t>With proper design and device consideration, zoning with the different inspection technologies enabled can also be a remediating factor for those devices in your network that cannot be patched, updated, and even those that are end-of-life. In short, zoning with inspection technology enabled helps to ensure IT and OT network systems’ safe operations. In even the most secure environments, it is never safe to assume that data traffic transversing the network is free of a potential threat.</w:t>
      </w:r>
    </w:p>
    <w:p w14:paraId="736B7D1B" w14:textId="77777777" w:rsidR="00D133F5" w:rsidRPr="004244A6" w:rsidRDefault="00D133F5" w:rsidP="00D133F5">
      <w:pPr>
        <w:rPr>
          <w:rFonts w:asciiTheme="majorHAnsi" w:hAnsiTheme="majorHAnsi" w:cstheme="majorHAnsi"/>
        </w:rPr>
      </w:pPr>
    </w:p>
    <w:p w14:paraId="7DAB6114" w14:textId="77777777" w:rsidR="00D133F5" w:rsidRPr="004244A6" w:rsidRDefault="00D133F5" w:rsidP="00D133F5">
      <w:pPr>
        <w:pStyle w:val="Heading4"/>
        <w:rPr>
          <w:rFonts w:asciiTheme="majorHAnsi" w:hAnsiTheme="majorHAnsi" w:cstheme="majorHAnsi"/>
        </w:rPr>
      </w:pPr>
      <w:r w:rsidRPr="004244A6">
        <w:rPr>
          <w:rFonts w:asciiTheme="majorHAnsi" w:hAnsiTheme="majorHAnsi" w:cstheme="majorHAnsi"/>
        </w:rPr>
        <w:t xml:space="preserve">Increased strikes send a </w:t>
      </w:r>
      <w:r w:rsidRPr="004244A6">
        <w:rPr>
          <w:rFonts w:asciiTheme="majorHAnsi" w:hAnsiTheme="majorHAnsi" w:cstheme="majorHAnsi"/>
          <w:u w:val="single"/>
        </w:rPr>
        <w:t>clear signal to terrorists</w:t>
      </w:r>
      <w:r w:rsidRPr="004244A6">
        <w:rPr>
          <w:rFonts w:asciiTheme="majorHAnsi" w:hAnsiTheme="majorHAnsi" w:cstheme="majorHAnsi"/>
        </w:rPr>
        <w:t xml:space="preserve"> that critical US infrastructure is </w:t>
      </w:r>
      <w:r w:rsidRPr="004244A6">
        <w:rPr>
          <w:rFonts w:asciiTheme="majorHAnsi" w:hAnsiTheme="majorHAnsi" w:cstheme="majorHAnsi"/>
          <w:u w:val="single"/>
        </w:rPr>
        <w:t>vulnerable</w:t>
      </w:r>
      <w:r w:rsidRPr="004244A6">
        <w:rPr>
          <w:rFonts w:asciiTheme="majorHAnsi" w:hAnsiTheme="majorHAnsi" w:cstheme="majorHAnsi"/>
        </w:rPr>
        <w:t xml:space="preserve"> by </w:t>
      </w:r>
      <w:r w:rsidRPr="004244A6">
        <w:rPr>
          <w:rFonts w:asciiTheme="majorHAnsi" w:hAnsiTheme="majorHAnsi" w:cstheme="majorHAnsi"/>
          <w:u w:val="single"/>
        </w:rPr>
        <w:t>weakening organizations</w:t>
      </w:r>
      <w:r w:rsidRPr="004244A6">
        <w:rPr>
          <w:rFonts w:asciiTheme="majorHAnsi" w:hAnsiTheme="majorHAnsi" w:cstheme="majorHAnsi"/>
        </w:rPr>
        <w:t>.</w:t>
      </w:r>
    </w:p>
    <w:p w14:paraId="32B8283D" w14:textId="77777777" w:rsidR="00D133F5" w:rsidRPr="004244A6" w:rsidRDefault="00D133F5" w:rsidP="00D133F5">
      <w:pPr>
        <w:rPr>
          <w:rFonts w:asciiTheme="majorHAnsi" w:hAnsiTheme="majorHAnsi" w:cstheme="majorHAnsi"/>
        </w:rPr>
      </w:pPr>
      <w:r w:rsidRPr="004244A6">
        <w:rPr>
          <w:rStyle w:val="Style13ptBold"/>
          <w:rFonts w:asciiTheme="majorHAnsi" w:hAnsiTheme="majorHAnsi" w:cstheme="majorHAnsi"/>
        </w:rPr>
        <w:t>Davies 6</w:t>
      </w:r>
      <w:r w:rsidRPr="004244A6">
        <w:rPr>
          <w:rFonts w:asciiTheme="majorHAnsi" w:hAnsiTheme="majorHAnsi" w:cstheme="majorHAnsi"/>
        </w:rPr>
        <w:t xml:space="preserve"> [Ross; George Mason University - Antonin Scalia Law School, Faculty, The Green Bag; “Strike Season: Protecting Labor-Management Conflict in the Age of Terror,” SSRN; 4/12/06; https://papers.ssrn.com/sol3/papers.cfm?abstract_id=896185]//SJWen</w:t>
      </w:r>
    </w:p>
    <w:p w14:paraId="5DEC7C42" w14:textId="77777777" w:rsidR="00D133F5" w:rsidRPr="004244A6" w:rsidRDefault="00D133F5" w:rsidP="00D133F5">
      <w:pPr>
        <w:rPr>
          <w:rFonts w:asciiTheme="majorHAnsi" w:hAnsiTheme="majorHAnsi" w:cstheme="majorHAnsi"/>
          <w:sz w:val="16"/>
        </w:rPr>
      </w:pPr>
      <w:r w:rsidRPr="004244A6">
        <w:rPr>
          <w:rFonts w:asciiTheme="majorHAnsi" w:hAnsiTheme="majorHAnsi" w:cstheme="majorHAnsi"/>
          <w:highlight w:val="cyan"/>
          <w:u w:val="single"/>
        </w:rPr>
        <w:t>Strikes</w:t>
      </w:r>
      <w:r w:rsidRPr="004244A6">
        <w:rPr>
          <w:rFonts w:asciiTheme="majorHAnsi" w:hAnsiTheme="majorHAnsi" w:cstheme="majorHAnsi"/>
          <w:sz w:val="16"/>
        </w:rPr>
        <w:t xml:space="preserve"> (and, to a lesser extent, lockouts) are painful but necessary parts of private-sector American labor-management relations. Even if they weren't - even if sound public policy called for their eradication - we couldn't stop them. They </w:t>
      </w:r>
      <w:r w:rsidRPr="004244A6">
        <w:rPr>
          <w:rFonts w:asciiTheme="majorHAnsi" w:hAnsiTheme="majorHAnsi" w:cstheme="majorHAnsi"/>
          <w:u w:val="single"/>
        </w:rPr>
        <w:t xml:space="preserve">are an </w:t>
      </w:r>
      <w:r w:rsidRPr="004244A6">
        <w:rPr>
          <w:rStyle w:val="Emphasis"/>
          <w:rFonts w:asciiTheme="majorHAnsi" w:hAnsiTheme="majorHAnsi" w:cstheme="majorHAnsi"/>
        </w:rPr>
        <w:t>inevitable byproduct</w:t>
      </w:r>
      <w:r w:rsidRPr="004244A6">
        <w:rPr>
          <w:rFonts w:asciiTheme="majorHAnsi" w:hAnsiTheme="majorHAnsi" w:cstheme="majorHAnsi"/>
          <w:u w:val="single"/>
        </w:rPr>
        <w:t xml:space="preserve"> of the conflicting interests and </w:t>
      </w:r>
      <w:r w:rsidRPr="004244A6">
        <w:rPr>
          <w:rStyle w:val="Emphasis"/>
          <w:rFonts w:asciiTheme="majorHAnsi" w:hAnsiTheme="majorHAnsi" w:cstheme="majorHAnsi"/>
        </w:rPr>
        <w:t>limited resources of organized workers</w:t>
      </w:r>
      <w:r w:rsidRPr="004244A6">
        <w:rPr>
          <w:rFonts w:asciiTheme="majorHAnsi" w:hAnsiTheme="majorHAnsi" w:cstheme="majorHAnsi"/>
          <w:u w:val="single"/>
        </w:rPr>
        <w:t xml:space="preserve"> and their employers. History shows that this is true even in times of warfare overseas or crisis at home</w:t>
      </w:r>
      <w:r w:rsidRPr="004244A6">
        <w:rPr>
          <w:rFonts w:asciiTheme="majorHAnsi" w:hAnsiTheme="majorHAnsi" w:cstheme="majorHAnsi"/>
          <w:sz w:val="16"/>
        </w:rPr>
        <w:t xml:space="preserve">: labor-management strife lessens at the beginning of a conflict and then bounces back. </w:t>
      </w:r>
      <w:r w:rsidRPr="004244A6">
        <w:rPr>
          <w:rFonts w:asciiTheme="majorHAnsi" w:hAnsiTheme="majorHAnsi" w:cstheme="majorHAnsi"/>
          <w:u w:val="single"/>
        </w:rPr>
        <w:t xml:space="preserve">Now, however, we are </w:t>
      </w:r>
      <w:r w:rsidRPr="004244A6">
        <w:rPr>
          <w:rFonts w:asciiTheme="majorHAnsi" w:hAnsiTheme="majorHAnsi" w:cstheme="majorHAnsi"/>
          <w:highlight w:val="cyan"/>
          <w:u w:val="single"/>
        </w:rPr>
        <w:t xml:space="preserve">confronted with </w:t>
      </w:r>
      <w:r w:rsidRPr="004244A6">
        <w:rPr>
          <w:rStyle w:val="Emphasis"/>
          <w:rFonts w:asciiTheme="majorHAnsi" w:hAnsiTheme="majorHAnsi" w:cstheme="majorHAnsi"/>
          <w:highlight w:val="cyan"/>
        </w:rPr>
        <w:t>warfare at home</w:t>
      </w:r>
      <w:r w:rsidRPr="004244A6">
        <w:rPr>
          <w:rFonts w:asciiTheme="majorHAnsi" w:hAnsiTheme="majorHAnsi" w:cstheme="majorHAnsi"/>
          <w:sz w:val="16"/>
        </w:rPr>
        <w:t>, a phenomenon that the United States has not had to deal with since the Civil War - before the rise of today's unprecedentedly large, complex, and interdependent economy and government.</w:t>
      </w:r>
    </w:p>
    <w:p w14:paraId="5467D07C" w14:textId="77777777" w:rsidR="00D133F5" w:rsidRPr="004244A6" w:rsidRDefault="00D133F5" w:rsidP="00D133F5">
      <w:pPr>
        <w:rPr>
          <w:rFonts w:asciiTheme="majorHAnsi" w:hAnsiTheme="majorHAnsi" w:cstheme="majorHAnsi"/>
          <w:sz w:val="16"/>
        </w:rPr>
      </w:pPr>
      <w:r w:rsidRPr="004244A6">
        <w:rPr>
          <w:rFonts w:asciiTheme="majorHAnsi" w:hAnsiTheme="majorHAnsi" w:cstheme="majorHAnsi"/>
          <w:sz w:val="16"/>
        </w:rPr>
        <w:t xml:space="preserve">And history is repeating itself again. </w:t>
      </w:r>
      <w:r w:rsidRPr="004244A6">
        <w:rPr>
          <w:rFonts w:asciiTheme="majorHAnsi" w:hAnsiTheme="majorHAnsi" w:cstheme="majorHAnsi"/>
          <w:u w:val="single"/>
        </w:rPr>
        <w:t xml:space="preserve">After a lull at the </w:t>
      </w:r>
      <w:r w:rsidRPr="004244A6">
        <w:rPr>
          <w:rStyle w:val="Emphasis"/>
          <w:rFonts w:asciiTheme="majorHAnsi" w:hAnsiTheme="majorHAnsi" w:cstheme="majorHAnsi"/>
        </w:rPr>
        <w:t>beginning</w:t>
      </w:r>
      <w:r w:rsidRPr="004244A6">
        <w:rPr>
          <w:rFonts w:asciiTheme="majorHAnsi" w:hAnsiTheme="majorHAnsi" w:cstheme="majorHAnsi"/>
          <w:u w:val="single"/>
        </w:rPr>
        <w:t xml:space="preserve"> of the war with terrorists</w:t>
      </w:r>
      <w:r w:rsidRPr="004244A6">
        <w:rPr>
          <w:rFonts w:asciiTheme="majorHAnsi" w:hAnsiTheme="majorHAnsi" w:cstheme="majorHAnsi"/>
          <w:sz w:val="16"/>
        </w:rPr>
        <w:t xml:space="preserve">, </w:t>
      </w:r>
      <w:r w:rsidRPr="004244A6">
        <w:rPr>
          <w:rFonts w:asciiTheme="majorHAnsi" w:hAnsiTheme="majorHAnsi" w:cstheme="majorHAnsi"/>
          <w:u w:val="single"/>
        </w:rPr>
        <w:t xml:space="preserve">work stoppages have </w:t>
      </w:r>
      <w:r w:rsidRPr="004244A6">
        <w:rPr>
          <w:rStyle w:val="Emphasis"/>
          <w:rFonts w:asciiTheme="majorHAnsi" w:hAnsiTheme="majorHAnsi" w:cstheme="majorHAnsi"/>
        </w:rPr>
        <w:t>returned to their pre-war levels</w:t>
      </w:r>
      <w:r w:rsidRPr="004244A6">
        <w:rPr>
          <w:rFonts w:asciiTheme="majorHAnsi" w:hAnsiTheme="majorHAnsi" w:cstheme="majorHAnsi"/>
          <w:u w:val="single"/>
        </w:rPr>
        <w:t xml:space="preserve">. The </w:t>
      </w:r>
      <w:r w:rsidRPr="004244A6">
        <w:rPr>
          <w:rFonts w:asciiTheme="majorHAnsi" w:hAnsiTheme="majorHAnsi" w:cstheme="majorHAnsi"/>
          <w:highlight w:val="cyan"/>
          <w:u w:val="single"/>
        </w:rPr>
        <w:t>overall rate of strike</w:t>
      </w:r>
      <w:r w:rsidRPr="004244A6">
        <w:rPr>
          <w:rFonts w:asciiTheme="majorHAnsi" w:hAnsiTheme="majorHAnsi" w:cstheme="majorHAnsi"/>
          <w:u w:val="single"/>
        </w:rPr>
        <w:t xml:space="preserve"> activity </w:t>
      </w:r>
      <w:r w:rsidRPr="004244A6">
        <w:rPr>
          <w:rFonts w:asciiTheme="majorHAnsi" w:hAnsiTheme="majorHAnsi" w:cstheme="majorHAnsi"/>
          <w:highlight w:val="cyan"/>
          <w:u w:val="single"/>
        </w:rPr>
        <w:t>is substantially lower</w:t>
      </w:r>
      <w:r w:rsidRPr="004244A6">
        <w:rPr>
          <w:rFonts w:asciiTheme="majorHAnsi" w:hAnsiTheme="majorHAnsi" w:cstheme="majorHAnsi"/>
          <w:u w:val="single"/>
        </w:rPr>
        <w:t xml:space="preserve"> than it was during previous wars</w:t>
      </w:r>
      <w:r w:rsidRPr="004244A6">
        <w:rPr>
          <w:rFonts w:asciiTheme="majorHAnsi" w:hAnsiTheme="majorHAnsi" w:cstheme="majorHAnsi"/>
          <w:sz w:val="16"/>
        </w:rPr>
        <w:t xml:space="preserve"> (it has been slowly declining, along with overall union membership in the private sector, for decades). </w:t>
      </w:r>
      <w:r w:rsidRPr="004244A6">
        <w:rPr>
          <w:rFonts w:asciiTheme="majorHAnsi" w:hAnsiTheme="majorHAnsi" w:cstheme="majorHAnsi"/>
          <w:u w:val="single"/>
        </w:rPr>
        <w:t>Today's war</w:t>
      </w:r>
      <w:r w:rsidRPr="004244A6">
        <w:rPr>
          <w:rFonts w:asciiTheme="majorHAnsi" w:hAnsiTheme="majorHAnsi" w:cstheme="majorHAnsi"/>
          <w:sz w:val="16"/>
        </w:rPr>
        <w:t xml:space="preserve">, however, </w:t>
      </w:r>
      <w:r w:rsidRPr="004244A6">
        <w:rPr>
          <w:rFonts w:asciiTheme="majorHAnsi" w:hAnsiTheme="majorHAnsi" w:cstheme="majorHAnsi"/>
          <w:u w:val="single"/>
        </w:rPr>
        <w:t xml:space="preserve">is being fought in </w:t>
      </w:r>
      <w:r w:rsidRPr="004244A6">
        <w:rPr>
          <w:rStyle w:val="Emphasis"/>
          <w:rFonts w:asciiTheme="majorHAnsi" w:hAnsiTheme="majorHAnsi" w:cstheme="majorHAnsi"/>
        </w:rPr>
        <w:t>part on American soil</w:t>
      </w:r>
      <w:r w:rsidRPr="004244A6">
        <w:rPr>
          <w:rFonts w:asciiTheme="majorHAnsi" w:hAnsiTheme="majorHAnsi" w:cstheme="majorHAnsi"/>
          <w:sz w:val="16"/>
        </w:rPr>
        <w:t xml:space="preserve">, and against enemies who operate worldwide, but whose attacks tend to be small and local, seeking advantage from the unpredictability and brutality of the damage they inflict rather than from its scale. Thus, </w:t>
      </w:r>
      <w:r w:rsidRPr="004244A6">
        <w:rPr>
          <w:rFonts w:asciiTheme="majorHAnsi" w:hAnsiTheme="majorHAnsi" w:cstheme="majorHAnsi"/>
          <w:u w:val="single"/>
        </w:rPr>
        <w:t xml:space="preserve">even small, localized, and </w:t>
      </w:r>
      <w:r w:rsidRPr="004244A6">
        <w:rPr>
          <w:rStyle w:val="Emphasis"/>
          <w:rFonts w:asciiTheme="majorHAnsi" w:hAnsiTheme="majorHAnsi" w:cstheme="majorHAnsi"/>
        </w:rPr>
        <w:t xml:space="preserve">occasional </w:t>
      </w:r>
      <w:r w:rsidRPr="004244A6">
        <w:rPr>
          <w:rStyle w:val="Emphasis"/>
          <w:rFonts w:asciiTheme="majorHAnsi" w:hAnsiTheme="majorHAnsi" w:cstheme="majorHAnsi"/>
          <w:highlight w:val="cyan"/>
        </w:rPr>
        <w:t>work stoppages</w:t>
      </w:r>
      <w:r w:rsidRPr="004244A6">
        <w:rPr>
          <w:rFonts w:asciiTheme="majorHAnsi" w:hAnsiTheme="majorHAnsi" w:cstheme="majorHAnsi"/>
          <w:sz w:val="16"/>
        </w:rPr>
        <w:t xml:space="preserve"> - </w:t>
      </w:r>
      <w:r w:rsidRPr="004244A6">
        <w:rPr>
          <w:rFonts w:asciiTheme="majorHAnsi" w:hAnsiTheme="majorHAnsi" w:cstheme="majorHAnsi"/>
          <w:u w:val="single"/>
        </w:rPr>
        <w:t xml:space="preserve">not just the </w:t>
      </w:r>
      <w:r w:rsidRPr="004244A6">
        <w:rPr>
          <w:rStyle w:val="Emphasis"/>
          <w:rFonts w:asciiTheme="majorHAnsi" w:hAnsiTheme="majorHAnsi" w:cstheme="majorHAnsi"/>
          <w:highlight w:val="cyan"/>
        </w:rPr>
        <w:t>large-scale strikes</w:t>
      </w:r>
      <w:r w:rsidRPr="004244A6">
        <w:rPr>
          <w:rFonts w:asciiTheme="majorHAnsi" w:hAnsiTheme="majorHAnsi" w:cstheme="majorHAnsi"/>
          <w:u w:val="single"/>
        </w:rPr>
        <w:t xml:space="preserve"> that arguably affected the </w:t>
      </w:r>
      <w:r w:rsidRPr="004244A6">
        <w:rPr>
          <w:rStyle w:val="Emphasis"/>
          <w:rFonts w:asciiTheme="majorHAnsi" w:hAnsiTheme="majorHAnsi" w:cstheme="majorHAnsi"/>
        </w:rPr>
        <w:t>military-industrial complex</w:t>
      </w:r>
      <w:r w:rsidRPr="004244A6">
        <w:rPr>
          <w:rFonts w:asciiTheme="majorHAnsi" w:hAnsiTheme="majorHAnsi" w:cstheme="majorHAnsi"/>
          <w:u w:val="single"/>
        </w:rPr>
        <w:t xml:space="preserve"> and thus the </w:t>
      </w:r>
      <w:r w:rsidRPr="004244A6">
        <w:rPr>
          <w:rStyle w:val="Emphasis"/>
          <w:rFonts w:asciiTheme="majorHAnsi" w:hAnsiTheme="majorHAnsi" w:cstheme="majorHAnsi"/>
        </w:rPr>
        <w:t>war efforts in the past</w:t>
      </w:r>
      <w:r w:rsidRPr="004244A6">
        <w:rPr>
          <w:rFonts w:asciiTheme="majorHAnsi" w:hAnsiTheme="majorHAnsi" w:cstheme="majorHAnsi"/>
          <w:sz w:val="16"/>
        </w:rPr>
        <w:t xml:space="preserve"> - </w:t>
      </w:r>
      <w:r w:rsidRPr="004244A6">
        <w:rPr>
          <w:rFonts w:asciiTheme="majorHAnsi" w:hAnsiTheme="majorHAnsi" w:cstheme="majorHAnsi"/>
          <w:u w:val="single"/>
        </w:rPr>
        <w:t xml:space="preserve">have the potential to </w:t>
      </w:r>
      <w:r w:rsidRPr="004244A6">
        <w:rPr>
          <w:rStyle w:val="Emphasis"/>
          <w:rFonts w:asciiTheme="majorHAnsi" w:hAnsiTheme="majorHAnsi" w:cstheme="majorHAnsi"/>
          <w:highlight w:val="cyan"/>
        </w:rPr>
        <w:t>increase risks to critical infrastructure</w:t>
      </w:r>
      <w:r w:rsidRPr="004244A6">
        <w:rPr>
          <w:rFonts w:asciiTheme="majorHAnsi" w:hAnsiTheme="majorHAnsi" w:cstheme="majorHAnsi"/>
          <w:highlight w:val="cyan"/>
          <w:u w:val="single"/>
        </w:rPr>
        <w:t xml:space="preserve"> and</w:t>
      </w:r>
      <w:r w:rsidRPr="004244A6">
        <w:rPr>
          <w:rFonts w:asciiTheme="majorHAnsi" w:hAnsiTheme="majorHAnsi" w:cstheme="majorHAnsi"/>
          <w:u w:val="single"/>
        </w:rPr>
        <w:t xml:space="preserve"> public </w:t>
      </w:r>
      <w:r w:rsidRPr="004244A6">
        <w:rPr>
          <w:rFonts w:asciiTheme="majorHAnsi" w:hAnsiTheme="majorHAnsi" w:cstheme="majorHAnsi"/>
          <w:highlight w:val="cyan"/>
          <w:u w:val="single"/>
        </w:rPr>
        <w:t>safety</w:t>
      </w:r>
      <w:r w:rsidRPr="004244A6">
        <w:rPr>
          <w:rFonts w:asciiTheme="majorHAnsi" w:hAnsiTheme="majorHAnsi" w:cstheme="majorHAnsi"/>
          <w:u w:val="single"/>
        </w:rPr>
        <w:t xml:space="preserve"> during the war on terror</w:t>
      </w:r>
      <w:r w:rsidRPr="004244A6">
        <w:rPr>
          <w:rFonts w:asciiTheme="majorHAnsi" w:hAnsiTheme="majorHAnsi" w:cstheme="majorHAnsi"/>
          <w:sz w:val="16"/>
        </w:rPr>
        <w:t xml:space="preserve">. In other words, </w:t>
      </w:r>
      <w:r w:rsidRPr="004244A6">
        <w:rPr>
          <w:rFonts w:asciiTheme="majorHAnsi" w:hAnsiTheme="majorHAnsi" w:cstheme="majorHAnsi"/>
          <w:highlight w:val="cyan"/>
          <w:u w:val="single"/>
        </w:rPr>
        <w:t>persistent strike activity</w:t>
      </w:r>
      <w:r w:rsidRPr="004244A6">
        <w:rPr>
          <w:rFonts w:asciiTheme="majorHAnsi" w:hAnsiTheme="majorHAnsi" w:cstheme="majorHAnsi"/>
          <w:u w:val="single"/>
        </w:rPr>
        <w:t xml:space="preserve"> at current levels </w:t>
      </w:r>
      <w:r w:rsidRPr="004244A6">
        <w:rPr>
          <w:rFonts w:asciiTheme="majorHAnsi" w:hAnsiTheme="majorHAnsi" w:cstheme="majorHAnsi"/>
          <w:highlight w:val="cyan"/>
          <w:u w:val="single"/>
        </w:rPr>
        <w:t>poses risks of public harm</w:t>
      </w:r>
      <w:r w:rsidRPr="004244A6">
        <w:rPr>
          <w:rFonts w:asciiTheme="majorHAnsi" w:hAnsiTheme="majorHAnsi" w:cstheme="majorHAnsi"/>
          <w:sz w:val="16"/>
        </w:rPr>
        <w:t xml:space="preserve">, </w:t>
      </w:r>
      <w:r w:rsidRPr="004244A6">
        <w:rPr>
          <w:rFonts w:asciiTheme="majorHAnsi" w:hAnsiTheme="majorHAnsi" w:cstheme="majorHAnsi"/>
          <w:u w:val="single"/>
        </w:rPr>
        <w:t xml:space="preserve">albeit </w:t>
      </w:r>
      <w:r w:rsidRPr="004244A6">
        <w:rPr>
          <w:rFonts w:asciiTheme="majorHAnsi" w:hAnsiTheme="majorHAnsi" w:cstheme="majorHAnsi"/>
          <w:highlight w:val="cyan"/>
          <w:u w:val="single"/>
        </w:rPr>
        <w:t xml:space="preserve">risks that are </w:t>
      </w:r>
      <w:r w:rsidRPr="004244A6">
        <w:rPr>
          <w:rStyle w:val="Emphasis"/>
          <w:rFonts w:asciiTheme="majorHAnsi" w:hAnsiTheme="majorHAnsi" w:cstheme="majorHAnsi"/>
          <w:highlight w:val="cyan"/>
        </w:rPr>
        <w:t>difficult to anticipate</w:t>
      </w:r>
      <w:r w:rsidRPr="004244A6">
        <w:rPr>
          <w:rFonts w:asciiTheme="majorHAnsi" w:hAnsiTheme="majorHAnsi" w:cstheme="majorHAnsi"/>
          <w:u w:val="single"/>
        </w:rPr>
        <w:t xml:space="preserve"> with specificity in the absence of much </w:t>
      </w:r>
      <w:r w:rsidRPr="004244A6">
        <w:rPr>
          <w:rStyle w:val="Emphasis"/>
          <w:rFonts w:asciiTheme="majorHAnsi" w:hAnsiTheme="majorHAnsi" w:cstheme="majorHAnsi"/>
        </w:rPr>
        <w:t>experience or available data</w:t>
      </w:r>
      <w:r w:rsidRPr="004244A6">
        <w:rPr>
          <w:rFonts w:asciiTheme="majorHAnsi" w:hAnsiTheme="majorHAnsi" w:cstheme="majorHAnsi"/>
          <w:sz w:val="16"/>
        </w:rPr>
        <w:t>. This justifies taking some reasonable precautions, including the proposal made in this Article.</w:t>
      </w:r>
    </w:p>
    <w:p w14:paraId="2DB5FD17" w14:textId="77777777" w:rsidR="00D133F5" w:rsidRPr="004244A6" w:rsidRDefault="00D133F5" w:rsidP="00D133F5">
      <w:pPr>
        <w:rPr>
          <w:rFonts w:asciiTheme="majorHAnsi" w:hAnsiTheme="majorHAnsi" w:cstheme="majorHAnsi"/>
          <w:u w:val="single"/>
        </w:rPr>
      </w:pPr>
      <w:r w:rsidRPr="004244A6">
        <w:rPr>
          <w:rFonts w:asciiTheme="majorHAnsi" w:hAnsiTheme="majorHAnsi" w:cstheme="majorHAnsi"/>
          <w:sz w:val="16"/>
        </w:rPr>
        <w:t xml:space="preserve">By its very nature, </w:t>
      </w:r>
      <w:r w:rsidRPr="004244A6">
        <w:rPr>
          <w:rFonts w:asciiTheme="majorHAnsi" w:hAnsiTheme="majorHAnsi" w:cstheme="majorHAnsi"/>
          <w:u w:val="single"/>
        </w:rPr>
        <w:t xml:space="preserve">a </w:t>
      </w:r>
      <w:r w:rsidRPr="004244A6">
        <w:rPr>
          <w:rFonts w:asciiTheme="majorHAnsi" w:hAnsiTheme="majorHAnsi" w:cstheme="majorHAnsi"/>
          <w:highlight w:val="cyan"/>
          <w:u w:val="single"/>
        </w:rPr>
        <w:t>labor strike increases</w:t>
      </w:r>
      <w:r w:rsidRPr="004244A6">
        <w:rPr>
          <w:rFonts w:asciiTheme="majorHAnsi" w:hAnsiTheme="majorHAnsi" w:cstheme="majorHAnsi"/>
          <w:u w:val="single"/>
        </w:rPr>
        <w:t xml:space="preserve"> the </w:t>
      </w:r>
      <w:r w:rsidRPr="004244A6">
        <w:rPr>
          <w:rStyle w:val="Emphasis"/>
          <w:rFonts w:asciiTheme="majorHAnsi" w:hAnsiTheme="majorHAnsi" w:cstheme="majorHAnsi"/>
          <w:highlight w:val="cyan"/>
        </w:rPr>
        <w:t>vulnerability of</w:t>
      </w:r>
      <w:r w:rsidRPr="004244A6">
        <w:rPr>
          <w:rStyle w:val="Emphasis"/>
          <w:rFonts w:asciiTheme="majorHAnsi" w:hAnsiTheme="majorHAnsi" w:cstheme="majorHAnsi"/>
        </w:rPr>
        <w:t xml:space="preserve"> that employer's </w:t>
      </w:r>
      <w:r w:rsidRPr="004244A6">
        <w:rPr>
          <w:rStyle w:val="Emphasis"/>
          <w:rFonts w:asciiTheme="majorHAnsi" w:hAnsiTheme="majorHAnsi" w:cstheme="majorHAnsi"/>
          <w:highlight w:val="cyan"/>
        </w:rPr>
        <w:t>operations</w:t>
      </w:r>
      <w:r w:rsidRPr="004244A6">
        <w:rPr>
          <w:rFonts w:asciiTheme="majorHAnsi" w:hAnsiTheme="majorHAnsi" w:cstheme="majorHAnsi"/>
          <w:highlight w:val="cyan"/>
          <w:u w:val="single"/>
        </w:rPr>
        <w:t xml:space="preserve"> to a </w:t>
      </w:r>
      <w:r w:rsidRPr="004244A6">
        <w:rPr>
          <w:rStyle w:val="Emphasis"/>
          <w:rFonts w:asciiTheme="majorHAnsi" w:hAnsiTheme="majorHAnsi" w:cstheme="majorHAnsi"/>
          <w:highlight w:val="cyan"/>
        </w:rPr>
        <w:t>terrorist attack</w:t>
      </w:r>
      <w:r w:rsidRPr="004244A6">
        <w:rPr>
          <w:rFonts w:asciiTheme="majorHAnsi" w:hAnsiTheme="majorHAnsi" w:cstheme="majorHAnsi"/>
          <w:highlight w:val="cyan"/>
          <w:u w:val="single"/>
        </w:rPr>
        <w:t>. A strike</w:t>
      </w:r>
      <w:r w:rsidRPr="004244A6">
        <w:rPr>
          <w:rFonts w:asciiTheme="majorHAnsi" w:hAnsiTheme="majorHAnsi" w:cstheme="majorHAnsi"/>
          <w:u w:val="single"/>
        </w:rPr>
        <w:t xml:space="preserve"> is an act </w:t>
      </w:r>
      <w:r w:rsidRPr="004244A6">
        <w:rPr>
          <w:rStyle w:val="Emphasis"/>
          <w:rFonts w:asciiTheme="majorHAnsi" w:hAnsiTheme="majorHAnsi" w:cstheme="majorHAnsi"/>
        </w:rPr>
        <w:t>specifically designed to</w:t>
      </w:r>
      <w:r w:rsidRPr="004244A6">
        <w:rPr>
          <w:rFonts w:asciiTheme="majorHAnsi" w:hAnsiTheme="majorHAnsi" w:cstheme="majorHAnsi"/>
          <w:u w:val="single"/>
        </w:rPr>
        <w:t xml:space="preserve"> disrupt and </w:t>
      </w:r>
      <w:r w:rsidRPr="004244A6">
        <w:rPr>
          <w:rFonts w:asciiTheme="majorHAnsi" w:hAnsiTheme="majorHAnsi" w:cstheme="majorHAnsi"/>
          <w:highlight w:val="cyan"/>
          <w:u w:val="single"/>
        </w:rPr>
        <w:t xml:space="preserve">weaken an </w:t>
      </w:r>
      <w:r w:rsidRPr="004244A6">
        <w:rPr>
          <w:rStyle w:val="Emphasis"/>
          <w:rFonts w:asciiTheme="majorHAnsi" w:hAnsiTheme="majorHAnsi" w:cstheme="majorHAnsi"/>
          <w:highlight w:val="cyan"/>
        </w:rPr>
        <w:t>employer's operations</w:t>
      </w:r>
      <w:r w:rsidRPr="004244A6">
        <w:rPr>
          <w:rFonts w:asciiTheme="majorHAnsi" w:hAnsiTheme="majorHAnsi" w:cstheme="majorHAnsi"/>
          <w:sz w:val="16"/>
        </w:rPr>
        <w:t xml:space="preserve">, for the (usually) perfectly lawful purpose of pressing for resolution of a dispute with management. </w:t>
      </w:r>
      <w:r w:rsidRPr="004244A6">
        <w:rPr>
          <w:rFonts w:asciiTheme="majorHAnsi" w:hAnsiTheme="majorHAnsi" w:cstheme="majorHAnsi"/>
          <w:u w:val="single"/>
        </w:rPr>
        <w:t xml:space="preserve">A </w:t>
      </w:r>
      <w:r w:rsidRPr="004244A6">
        <w:rPr>
          <w:rStyle w:val="Emphasis"/>
          <w:rFonts w:asciiTheme="majorHAnsi" w:hAnsiTheme="majorHAnsi" w:cstheme="majorHAnsi"/>
          <w:highlight w:val="cyan"/>
        </w:rPr>
        <w:t>weakened organization</w:t>
      </w:r>
      <w:r w:rsidRPr="004244A6">
        <w:rPr>
          <w:rFonts w:asciiTheme="majorHAnsi" w:hAnsiTheme="majorHAnsi" w:cstheme="majorHAnsi"/>
          <w:u w:val="single"/>
        </w:rPr>
        <w:t xml:space="preserve"> or other entity </w:t>
      </w:r>
      <w:r w:rsidRPr="004244A6">
        <w:rPr>
          <w:rFonts w:asciiTheme="majorHAnsi" w:hAnsiTheme="majorHAnsi" w:cstheme="majorHAnsi"/>
          <w:highlight w:val="cyan"/>
          <w:u w:val="single"/>
        </w:rPr>
        <w:t>is</w:t>
      </w:r>
      <w:r w:rsidRPr="004244A6">
        <w:rPr>
          <w:rFonts w:asciiTheme="majorHAnsi" w:hAnsiTheme="majorHAnsi" w:cstheme="majorHAnsi"/>
          <w:sz w:val="16"/>
        </w:rPr>
        <w:t xml:space="preserve">, of course, </w:t>
      </w:r>
      <w:r w:rsidRPr="004244A6">
        <w:rPr>
          <w:rStyle w:val="Emphasis"/>
          <w:rFonts w:asciiTheme="majorHAnsi" w:hAnsiTheme="majorHAnsi" w:cstheme="majorHAnsi"/>
          <w:highlight w:val="cyan"/>
        </w:rPr>
        <w:t>less capable of resisting</w:t>
      </w:r>
      <w:r w:rsidRPr="004244A6">
        <w:rPr>
          <w:rFonts w:asciiTheme="majorHAnsi" w:hAnsiTheme="majorHAnsi" w:cstheme="majorHAnsi"/>
          <w:u w:val="single"/>
        </w:rPr>
        <w:t xml:space="preserve"> and </w:t>
      </w:r>
      <w:r w:rsidRPr="004244A6">
        <w:rPr>
          <w:rStyle w:val="Emphasis"/>
          <w:rFonts w:asciiTheme="majorHAnsi" w:hAnsiTheme="majorHAnsi" w:cstheme="majorHAnsi"/>
        </w:rPr>
        <w:t xml:space="preserve">surviving </w:t>
      </w:r>
      <w:r w:rsidRPr="004244A6">
        <w:rPr>
          <w:rStyle w:val="Emphasis"/>
          <w:rFonts w:asciiTheme="majorHAnsi" w:hAnsiTheme="majorHAnsi" w:cstheme="majorHAnsi"/>
          <w:highlight w:val="cyan"/>
        </w:rPr>
        <w:lastRenderedPageBreak/>
        <w:t>exogenous shocks</w:t>
      </w:r>
      <w:r w:rsidRPr="004244A6">
        <w:rPr>
          <w:rFonts w:asciiTheme="majorHAnsi" w:hAnsiTheme="majorHAnsi" w:cstheme="majorHAnsi"/>
          <w:u w:val="single"/>
        </w:rPr>
        <w:t xml:space="preserve">, whether they be commercial competition </w:t>
      </w:r>
      <w:r w:rsidRPr="004244A6">
        <w:rPr>
          <w:rFonts w:asciiTheme="majorHAnsi" w:hAnsiTheme="majorHAnsi" w:cstheme="majorHAnsi"/>
          <w:highlight w:val="cyan"/>
          <w:u w:val="single"/>
        </w:rPr>
        <w:t xml:space="preserve">or </w:t>
      </w:r>
      <w:r w:rsidRPr="004244A6">
        <w:rPr>
          <w:rStyle w:val="Emphasis"/>
          <w:rFonts w:asciiTheme="majorHAnsi" w:hAnsiTheme="majorHAnsi" w:cstheme="majorHAnsi"/>
          <w:highlight w:val="cyan"/>
        </w:rPr>
        <w:t>terrorist attacks</w:t>
      </w:r>
      <w:r w:rsidRPr="004244A6">
        <w:rPr>
          <w:rFonts w:asciiTheme="majorHAnsi" w:hAnsiTheme="majorHAnsi" w:cstheme="majorHAnsi"/>
          <w:highlight w:val="cyan"/>
          <w:u w:val="single"/>
        </w:rPr>
        <w:t>.</w:t>
      </w:r>
      <w:r w:rsidRPr="004244A6">
        <w:rPr>
          <w:rFonts w:asciiTheme="majorHAnsi" w:hAnsiTheme="majorHAnsi" w:cstheme="majorHAnsi"/>
          <w:u w:val="single"/>
        </w:rPr>
        <w:t xml:space="preserve"> In the United States, </w:t>
      </w:r>
      <w:r w:rsidRPr="004244A6">
        <w:rPr>
          <w:rFonts w:asciiTheme="majorHAnsi" w:hAnsiTheme="majorHAnsi" w:cstheme="majorHAnsi"/>
          <w:highlight w:val="cyan"/>
          <w:u w:val="single"/>
        </w:rPr>
        <w:t>with</w:t>
      </w:r>
      <w:r w:rsidRPr="004244A6">
        <w:rPr>
          <w:rFonts w:asciiTheme="majorHAnsi" w:hAnsiTheme="majorHAnsi" w:cstheme="majorHAnsi"/>
          <w:sz w:val="16"/>
        </w:rPr>
        <w:t xml:space="preserve"> its fully </w:t>
      </w:r>
      <w:r w:rsidRPr="004244A6">
        <w:rPr>
          <w:rFonts w:asciiTheme="majorHAnsi" w:hAnsiTheme="majorHAnsi" w:cstheme="majorHAnsi"/>
          <w:u w:val="single"/>
        </w:rPr>
        <w:t xml:space="preserve">extended and </w:t>
      </w:r>
      <w:r w:rsidRPr="004244A6">
        <w:rPr>
          <w:rFonts w:asciiTheme="majorHAnsi" w:hAnsiTheme="majorHAnsi" w:cstheme="majorHAnsi"/>
          <w:highlight w:val="cyan"/>
          <w:u w:val="single"/>
        </w:rPr>
        <w:t xml:space="preserve">endlessly </w:t>
      </w:r>
      <w:r w:rsidRPr="004244A6">
        <w:rPr>
          <w:rStyle w:val="Emphasis"/>
          <w:rFonts w:asciiTheme="majorHAnsi" w:hAnsiTheme="majorHAnsi" w:cstheme="majorHAnsi"/>
          <w:highlight w:val="cyan"/>
        </w:rPr>
        <w:t>interconnected critical infrastructure</w:t>
      </w:r>
      <w:r w:rsidRPr="004244A6">
        <w:rPr>
          <w:rFonts w:asciiTheme="majorHAnsi" w:hAnsiTheme="majorHAnsi" w:cstheme="majorHAnsi"/>
          <w:u w:val="single"/>
        </w:rPr>
        <w:t xml:space="preserve"> that touches </w:t>
      </w:r>
      <w:r w:rsidRPr="004244A6">
        <w:rPr>
          <w:rStyle w:val="Emphasis"/>
          <w:rFonts w:asciiTheme="majorHAnsi" w:hAnsiTheme="majorHAnsi" w:cstheme="majorHAnsi"/>
        </w:rPr>
        <w:t>everything</w:t>
      </w:r>
      <w:r w:rsidRPr="004244A6">
        <w:rPr>
          <w:rFonts w:asciiTheme="majorHAnsi" w:hAnsiTheme="majorHAnsi" w:cstheme="majorHAnsi"/>
          <w:u w:val="single"/>
        </w:rPr>
        <w:t xml:space="preserve"> from food processing to energy distribution to water quality</w:t>
      </w:r>
      <w:r w:rsidRPr="004244A6">
        <w:rPr>
          <w:rFonts w:asciiTheme="majorHAnsi" w:hAnsiTheme="majorHAnsi" w:cstheme="majorHAnsi"/>
          <w:sz w:val="16"/>
        </w:rPr>
        <w:t xml:space="preserve">, </w:t>
      </w:r>
      <w:r w:rsidRPr="004244A6">
        <w:rPr>
          <w:rFonts w:asciiTheme="majorHAnsi" w:hAnsiTheme="majorHAnsi" w:cstheme="majorHAnsi"/>
          <w:highlight w:val="cyan"/>
          <w:u w:val="single"/>
        </w:rPr>
        <w:t xml:space="preserve">a strike in the </w:t>
      </w:r>
      <w:r w:rsidRPr="004244A6">
        <w:rPr>
          <w:rStyle w:val="Emphasis"/>
          <w:rFonts w:asciiTheme="majorHAnsi" w:hAnsiTheme="majorHAnsi" w:cstheme="majorHAnsi"/>
          <w:highlight w:val="cyan"/>
        </w:rPr>
        <w:t>wrong place</w:t>
      </w:r>
      <w:r w:rsidRPr="004244A6">
        <w:rPr>
          <w:rStyle w:val="Emphasis"/>
          <w:rFonts w:asciiTheme="majorHAnsi" w:hAnsiTheme="majorHAnsi" w:cstheme="majorHAnsi"/>
        </w:rPr>
        <w:t xml:space="preserve"> at the wrong time</w:t>
      </w:r>
      <w:r w:rsidRPr="004244A6">
        <w:rPr>
          <w:rFonts w:asciiTheme="majorHAnsi" w:hAnsiTheme="majorHAnsi" w:cstheme="majorHAnsi"/>
          <w:u w:val="single"/>
        </w:rPr>
        <w:t xml:space="preserve"> </w:t>
      </w:r>
      <w:r w:rsidRPr="004244A6">
        <w:rPr>
          <w:rFonts w:asciiTheme="majorHAnsi" w:hAnsiTheme="majorHAnsi" w:cstheme="majorHAnsi"/>
          <w:highlight w:val="cyan"/>
          <w:u w:val="single"/>
        </w:rPr>
        <w:t>that disrupts and weakens</w:t>
      </w:r>
      <w:r w:rsidRPr="004244A6">
        <w:rPr>
          <w:rFonts w:asciiTheme="majorHAnsi" w:hAnsiTheme="majorHAnsi" w:cstheme="majorHAnsi"/>
          <w:u w:val="single"/>
        </w:rPr>
        <w:t xml:space="preserve"> some part of that </w:t>
      </w:r>
      <w:r w:rsidRPr="004244A6">
        <w:rPr>
          <w:rFonts w:asciiTheme="majorHAnsi" w:hAnsiTheme="majorHAnsi" w:cstheme="majorHAnsi"/>
          <w:highlight w:val="cyan"/>
          <w:u w:val="single"/>
        </w:rPr>
        <w:t xml:space="preserve">infrastructure could be </w:t>
      </w:r>
      <w:r w:rsidRPr="004244A6">
        <w:rPr>
          <w:rStyle w:val="Emphasis"/>
          <w:rFonts w:asciiTheme="majorHAnsi" w:hAnsiTheme="majorHAnsi" w:cstheme="majorHAnsi"/>
          <w:highlight w:val="cyan"/>
        </w:rPr>
        <w:t>decisive in</w:t>
      </w:r>
      <w:r w:rsidRPr="004244A6">
        <w:rPr>
          <w:rStyle w:val="Emphasis"/>
          <w:rFonts w:asciiTheme="majorHAnsi" w:hAnsiTheme="majorHAnsi" w:cstheme="majorHAnsi"/>
        </w:rPr>
        <w:t xml:space="preserve"> the success or failure of a </w:t>
      </w:r>
      <w:r w:rsidRPr="004244A6">
        <w:rPr>
          <w:rStyle w:val="Emphasis"/>
          <w:rFonts w:asciiTheme="majorHAnsi" w:hAnsiTheme="majorHAnsi" w:cstheme="majorHAnsi"/>
          <w:highlight w:val="cyan"/>
        </w:rPr>
        <w:t>terrorist attack</w:t>
      </w:r>
      <w:r w:rsidRPr="004244A6">
        <w:rPr>
          <w:rFonts w:asciiTheme="majorHAnsi" w:hAnsiTheme="majorHAnsi" w:cstheme="majorHAnsi"/>
          <w:sz w:val="16"/>
        </w:rPr>
        <w:t xml:space="preserve"> of the small, local sort described above, </w:t>
      </w:r>
      <w:r w:rsidRPr="004244A6">
        <w:rPr>
          <w:rFonts w:asciiTheme="majorHAnsi" w:hAnsiTheme="majorHAnsi" w:cstheme="majorHAnsi"/>
          <w:u w:val="single"/>
        </w:rPr>
        <w:t>on such a weakened link in some infrastructural chain</w:t>
      </w:r>
      <w:r w:rsidRPr="004244A6">
        <w:rPr>
          <w:rFonts w:asciiTheme="majorHAnsi" w:hAnsiTheme="majorHAnsi" w:cstheme="majorHAnsi"/>
          <w:sz w:val="16"/>
        </w:rPr>
        <w:t xml:space="preserve">. Of course, none of this is to suggest that any union or its members (or any employer or its managers) would knowingly expose their fellow citizens or their property to a terrorist attack. To the contrary, experience to date suggests that union members are at least as patriotic and conscientious as Americans in general. In fact, the effectiveness of the proposal made in this Article is predicated in part on the assumption that neither workers nor their employers will knowingly contribute to the incidence or effectiveness of terrorist attacks. The concern addressed here is, rather, </w:t>
      </w:r>
      <w:r w:rsidRPr="004244A6">
        <w:rPr>
          <w:rFonts w:asciiTheme="majorHAnsi" w:hAnsiTheme="majorHAnsi" w:cstheme="majorHAnsi"/>
          <w:u w:val="single"/>
        </w:rPr>
        <w:t xml:space="preserve">that innocent instigators or perpetuators of a </w:t>
      </w:r>
      <w:r w:rsidRPr="004244A6">
        <w:rPr>
          <w:rFonts w:asciiTheme="majorHAnsi" w:hAnsiTheme="majorHAnsi" w:cstheme="majorHAnsi"/>
          <w:highlight w:val="cyan"/>
          <w:u w:val="single"/>
        </w:rPr>
        <w:t>work stoppage</w:t>
      </w:r>
      <w:r w:rsidRPr="004244A6">
        <w:rPr>
          <w:rFonts w:asciiTheme="majorHAnsi" w:hAnsiTheme="majorHAnsi" w:cstheme="majorHAnsi"/>
          <w:u w:val="single"/>
        </w:rPr>
        <w:t xml:space="preserve"> might </w:t>
      </w:r>
      <w:r w:rsidRPr="004244A6">
        <w:rPr>
          <w:rStyle w:val="Emphasis"/>
          <w:rFonts w:asciiTheme="majorHAnsi" w:hAnsiTheme="majorHAnsi" w:cstheme="majorHAnsi"/>
        </w:rPr>
        <w:t xml:space="preserve">unwittingly </w:t>
      </w:r>
      <w:r w:rsidRPr="004244A6">
        <w:rPr>
          <w:rStyle w:val="Emphasis"/>
          <w:rFonts w:asciiTheme="majorHAnsi" w:hAnsiTheme="majorHAnsi" w:cstheme="majorHAnsi"/>
          <w:highlight w:val="cyan"/>
        </w:rPr>
        <w:t>facilitate a successful terrorist attack</w:t>
      </w:r>
      <w:r w:rsidRPr="004244A6">
        <w:rPr>
          <w:rFonts w:asciiTheme="majorHAnsi" w:hAnsiTheme="majorHAnsi" w:cstheme="majorHAnsi"/>
          <w:u w:val="single"/>
        </w:rPr>
        <w:t xml:space="preserve"> or aggravate its effects.</w:t>
      </w:r>
    </w:p>
    <w:p w14:paraId="39BB1F3E" w14:textId="77777777" w:rsidR="00D133F5" w:rsidRPr="004244A6" w:rsidRDefault="00D133F5" w:rsidP="00D133F5">
      <w:pPr>
        <w:rPr>
          <w:rFonts w:asciiTheme="majorHAnsi" w:hAnsiTheme="majorHAnsi" w:cstheme="majorHAnsi"/>
          <w:u w:val="single"/>
        </w:rPr>
      </w:pPr>
    </w:p>
    <w:p w14:paraId="5AAA56BA" w14:textId="77777777" w:rsidR="00D133F5" w:rsidRPr="004244A6" w:rsidRDefault="00D133F5" w:rsidP="00D133F5">
      <w:pPr>
        <w:pStyle w:val="Heading4"/>
        <w:rPr>
          <w:rFonts w:asciiTheme="majorHAnsi" w:hAnsiTheme="majorHAnsi" w:cstheme="majorHAnsi"/>
        </w:rPr>
      </w:pPr>
      <w:r w:rsidRPr="004244A6">
        <w:rPr>
          <w:rFonts w:asciiTheme="majorHAnsi" w:hAnsiTheme="majorHAnsi" w:cstheme="majorHAnsi"/>
        </w:rPr>
        <w:t xml:space="preserve">Attacks on critical infrastructure </w:t>
      </w:r>
      <w:r w:rsidRPr="004244A6">
        <w:rPr>
          <w:rFonts w:asciiTheme="majorHAnsi" w:hAnsiTheme="majorHAnsi" w:cstheme="majorHAnsi"/>
          <w:u w:val="single"/>
        </w:rPr>
        <w:t>collapses the economy</w:t>
      </w:r>
      <w:r w:rsidRPr="004244A6">
        <w:rPr>
          <w:rFonts w:asciiTheme="majorHAnsi" w:hAnsiTheme="majorHAnsi" w:cstheme="majorHAnsi"/>
        </w:rPr>
        <w:t xml:space="preserve"> through </w:t>
      </w:r>
      <w:r w:rsidRPr="004244A6">
        <w:rPr>
          <w:rFonts w:asciiTheme="majorHAnsi" w:hAnsiTheme="majorHAnsi" w:cstheme="majorHAnsi"/>
          <w:u w:val="single"/>
        </w:rPr>
        <w:t>multiple avenues</w:t>
      </w:r>
      <w:r w:rsidRPr="004244A6">
        <w:rPr>
          <w:rFonts w:asciiTheme="majorHAnsi" w:hAnsiTheme="majorHAnsi" w:cstheme="majorHAnsi"/>
        </w:rPr>
        <w:t>.</w:t>
      </w:r>
    </w:p>
    <w:p w14:paraId="53CE092B" w14:textId="77777777" w:rsidR="00D133F5" w:rsidRPr="004244A6" w:rsidRDefault="00D133F5" w:rsidP="00D133F5">
      <w:pPr>
        <w:rPr>
          <w:rFonts w:asciiTheme="majorHAnsi" w:hAnsiTheme="majorHAnsi" w:cstheme="majorHAnsi"/>
        </w:rPr>
      </w:pPr>
      <w:r w:rsidRPr="004244A6">
        <w:rPr>
          <w:rStyle w:val="Style13ptBold"/>
          <w:rFonts w:asciiTheme="majorHAnsi" w:hAnsiTheme="majorHAnsi" w:cstheme="majorHAnsi"/>
        </w:rPr>
        <w:t>FAS 6</w:t>
      </w:r>
      <w:r w:rsidRPr="004244A6">
        <w:rPr>
          <w:rFonts w:asciiTheme="majorHAnsi" w:hAnsiTheme="majorHAnsi" w:cstheme="majorHAnsi"/>
        </w:rPr>
        <w:t xml:space="preserve"> [DCSINT Handbook  No. 1.02; Info directly from US army and Deputy Chief of Staff for Intelligence; “Critical Infrastructure Threats and Terrorism,” DCSINT/FAS; 8/10/6; https://fas.org/irp/threat/terrorism/sup2.pdf]//SJWen</w:t>
      </w:r>
    </w:p>
    <w:p w14:paraId="22428A2B" w14:textId="77777777" w:rsidR="00D133F5" w:rsidRPr="004244A6" w:rsidRDefault="00D133F5" w:rsidP="00D133F5">
      <w:pPr>
        <w:rPr>
          <w:rFonts w:asciiTheme="majorHAnsi" w:hAnsiTheme="majorHAnsi" w:cstheme="majorHAnsi"/>
          <w:u w:val="single"/>
        </w:rPr>
      </w:pPr>
      <w:r w:rsidRPr="004244A6">
        <w:rPr>
          <w:rStyle w:val="Emphasis"/>
          <w:rFonts w:asciiTheme="majorHAnsi" w:hAnsiTheme="majorHAnsi" w:cstheme="majorHAnsi"/>
        </w:rPr>
        <w:t>Agriculture</w:t>
      </w:r>
      <w:r w:rsidRPr="004244A6">
        <w:rPr>
          <w:rFonts w:asciiTheme="majorHAnsi" w:hAnsiTheme="majorHAnsi" w:cstheme="majorHAnsi"/>
          <w:u w:val="single"/>
        </w:rPr>
        <w:t xml:space="preserve"> </w:t>
      </w:r>
    </w:p>
    <w:p w14:paraId="6DBB5B66" w14:textId="77777777" w:rsidR="00D133F5" w:rsidRPr="004244A6" w:rsidRDefault="00D133F5" w:rsidP="00D133F5">
      <w:pPr>
        <w:rPr>
          <w:rFonts w:asciiTheme="majorHAnsi" w:hAnsiTheme="majorHAnsi" w:cstheme="majorHAnsi"/>
          <w:sz w:val="16"/>
        </w:rPr>
      </w:pPr>
      <w:r w:rsidRPr="004244A6">
        <w:rPr>
          <w:rFonts w:asciiTheme="majorHAnsi" w:hAnsiTheme="majorHAnsi" w:cstheme="majorHAnsi"/>
          <w:sz w:val="16"/>
        </w:rPr>
        <w:t xml:space="preserve">In 1984, a cult </w:t>
      </w:r>
      <w:r w:rsidRPr="004244A6">
        <w:rPr>
          <w:rFonts w:asciiTheme="majorHAnsi" w:hAnsiTheme="majorHAnsi" w:cstheme="majorHAnsi"/>
          <w:highlight w:val="cyan"/>
          <w:u w:val="single"/>
        </w:rPr>
        <w:t xml:space="preserve">group </w:t>
      </w:r>
      <w:r w:rsidRPr="004244A6">
        <w:rPr>
          <w:rStyle w:val="Emphasis"/>
          <w:rFonts w:asciiTheme="majorHAnsi" w:hAnsiTheme="majorHAnsi" w:cstheme="majorHAnsi"/>
          <w:highlight w:val="cyan"/>
        </w:rPr>
        <w:t>poisoned salad bars</w:t>
      </w:r>
      <w:r w:rsidRPr="004244A6">
        <w:rPr>
          <w:rStyle w:val="Emphasis"/>
          <w:rFonts w:asciiTheme="majorHAnsi" w:hAnsiTheme="majorHAnsi" w:cstheme="majorHAnsi"/>
        </w:rPr>
        <w:t xml:space="preserve"> at several Oregon restaurants with Salmonella bacteria</w:t>
      </w:r>
      <w:r w:rsidRPr="004244A6">
        <w:rPr>
          <w:rFonts w:asciiTheme="majorHAnsi" w:hAnsiTheme="majorHAnsi" w:cstheme="majorHAnsi"/>
          <w:u w:val="single"/>
        </w:rPr>
        <w:t xml:space="preserve"> as</w:t>
      </w:r>
      <w:r w:rsidRPr="004244A6">
        <w:rPr>
          <w:rFonts w:asciiTheme="majorHAnsi" w:hAnsiTheme="majorHAnsi" w:cstheme="majorHAnsi"/>
          <w:sz w:val="16"/>
        </w:rPr>
        <w:t xml:space="preserve"> the </w:t>
      </w:r>
      <w:r w:rsidRPr="004244A6">
        <w:rPr>
          <w:rFonts w:asciiTheme="majorHAnsi" w:hAnsiTheme="majorHAnsi" w:cstheme="majorHAnsi"/>
          <w:highlight w:val="cyan"/>
          <w:u w:val="single"/>
        </w:rPr>
        <w:t xml:space="preserve">first recorded event of </w:t>
      </w:r>
      <w:r w:rsidRPr="004244A6">
        <w:rPr>
          <w:rStyle w:val="Emphasis"/>
          <w:rFonts w:asciiTheme="majorHAnsi" w:hAnsiTheme="majorHAnsi" w:cstheme="majorHAnsi"/>
          <w:highlight w:val="cyan"/>
        </w:rPr>
        <w:t>bioterrorism</w:t>
      </w:r>
      <w:r w:rsidRPr="004244A6">
        <w:rPr>
          <w:rFonts w:asciiTheme="majorHAnsi" w:hAnsiTheme="majorHAnsi" w:cstheme="majorHAnsi"/>
          <w:u w:val="single"/>
        </w:rPr>
        <w:t xml:space="preserve"> in the United States</w:t>
      </w:r>
      <w:r w:rsidRPr="004244A6">
        <w:rPr>
          <w:rFonts w:asciiTheme="majorHAnsi" w:hAnsiTheme="majorHAnsi" w:cstheme="majorHAnsi"/>
          <w:sz w:val="16"/>
        </w:rPr>
        <w:t xml:space="preserve">. This resulted in 750 people becoming sick.24 </w:t>
      </w:r>
      <w:r w:rsidRPr="004244A6">
        <w:rPr>
          <w:rFonts w:asciiTheme="majorHAnsi" w:hAnsiTheme="majorHAnsi" w:cstheme="majorHAnsi"/>
          <w:u w:val="single"/>
        </w:rPr>
        <w:t xml:space="preserve">A </w:t>
      </w:r>
      <w:r w:rsidRPr="004244A6">
        <w:rPr>
          <w:rStyle w:val="Emphasis"/>
          <w:rFonts w:asciiTheme="majorHAnsi" w:hAnsiTheme="majorHAnsi" w:cstheme="majorHAnsi"/>
        </w:rPr>
        <w:t>review</w:t>
      </w:r>
      <w:r w:rsidRPr="004244A6">
        <w:rPr>
          <w:rFonts w:asciiTheme="majorHAnsi" w:hAnsiTheme="majorHAnsi" w:cstheme="majorHAnsi"/>
          <w:u w:val="single"/>
        </w:rPr>
        <w:t xml:space="preserve"> of the </w:t>
      </w:r>
      <w:r w:rsidRPr="004244A6">
        <w:rPr>
          <w:rFonts w:asciiTheme="majorHAnsi" w:hAnsiTheme="majorHAnsi" w:cstheme="majorHAnsi"/>
          <w:highlight w:val="cyan"/>
          <w:u w:val="single"/>
        </w:rPr>
        <w:t>agriculture infrastructure</w:t>
      </w:r>
      <w:r w:rsidRPr="004244A6">
        <w:rPr>
          <w:rFonts w:asciiTheme="majorHAnsi" w:hAnsiTheme="majorHAnsi" w:cstheme="majorHAnsi"/>
          <w:u w:val="single"/>
        </w:rPr>
        <w:t xml:space="preserve"> results in </w:t>
      </w:r>
      <w:r w:rsidRPr="004244A6">
        <w:rPr>
          <w:rStyle w:val="Emphasis"/>
          <w:rFonts w:asciiTheme="majorHAnsi" w:hAnsiTheme="majorHAnsi" w:cstheme="majorHAnsi"/>
          <w:highlight w:val="cyan"/>
        </w:rPr>
        <w:t xml:space="preserve">vulnerable areas </w:t>
      </w:r>
      <w:r w:rsidRPr="004244A6">
        <w:rPr>
          <w:rStyle w:val="Emphasis"/>
          <w:rFonts w:asciiTheme="majorHAnsi" w:hAnsiTheme="majorHAnsi" w:cstheme="majorHAnsi"/>
        </w:rPr>
        <w:t>such as the high concentration</w:t>
      </w:r>
      <w:r w:rsidRPr="004244A6">
        <w:rPr>
          <w:rFonts w:asciiTheme="majorHAnsi" w:hAnsiTheme="majorHAnsi" w:cstheme="majorHAnsi"/>
          <w:u w:val="single"/>
        </w:rPr>
        <w:t xml:space="preserve"> of the </w:t>
      </w:r>
      <w:r w:rsidRPr="004244A6">
        <w:rPr>
          <w:rStyle w:val="Emphasis"/>
          <w:rFonts w:asciiTheme="majorHAnsi" w:hAnsiTheme="majorHAnsi" w:cstheme="majorHAnsi"/>
        </w:rPr>
        <w:t>livestock industry</w:t>
      </w:r>
      <w:r w:rsidRPr="004244A6">
        <w:rPr>
          <w:rFonts w:asciiTheme="majorHAnsi" w:hAnsiTheme="majorHAnsi" w:cstheme="majorHAnsi"/>
          <w:u w:val="single"/>
        </w:rPr>
        <w:t xml:space="preserve"> and the </w:t>
      </w:r>
      <w:r w:rsidRPr="004244A6">
        <w:rPr>
          <w:rStyle w:val="Emphasis"/>
          <w:rFonts w:asciiTheme="majorHAnsi" w:hAnsiTheme="majorHAnsi" w:cstheme="majorHAnsi"/>
        </w:rPr>
        <w:t>centralized nature</w:t>
      </w:r>
      <w:r w:rsidRPr="004244A6">
        <w:rPr>
          <w:rFonts w:asciiTheme="majorHAnsi" w:hAnsiTheme="majorHAnsi" w:cstheme="majorHAnsi"/>
          <w:u w:val="single"/>
        </w:rPr>
        <w:t xml:space="preserve"> of the </w:t>
      </w:r>
      <w:r w:rsidRPr="004244A6">
        <w:rPr>
          <w:rStyle w:val="Emphasis"/>
          <w:rFonts w:asciiTheme="majorHAnsi" w:hAnsiTheme="majorHAnsi" w:cstheme="majorHAnsi"/>
        </w:rPr>
        <w:t>food processing industry</w:t>
      </w:r>
      <w:r w:rsidRPr="004244A6">
        <w:rPr>
          <w:rFonts w:asciiTheme="majorHAnsi" w:hAnsiTheme="majorHAnsi" w:cstheme="majorHAnsi"/>
          <w:sz w:val="16"/>
        </w:rPr>
        <w:t xml:space="preserve">. The farm-to table chain contains various points into which an attack could be launched. </w:t>
      </w:r>
      <w:r w:rsidRPr="004244A6">
        <w:rPr>
          <w:rFonts w:asciiTheme="majorHAnsi" w:hAnsiTheme="majorHAnsi" w:cstheme="majorHAnsi"/>
          <w:u w:val="single"/>
        </w:rPr>
        <w:t xml:space="preserve">The </w:t>
      </w:r>
      <w:r w:rsidRPr="004244A6">
        <w:rPr>
          <w:rFonts w:asciiTheme="majorHAnsi" w:hAnsiTheme="majorHAnsi" w:cstheme="majorHAnsi"/>
          <w:highlight w:val="cyan"/>
          <w:u w:val="single"/>
        </w:rPr>
        <w:t>threat of attack would</w:t>
      </w:r>
      <w:r w:rsidRPr="004244A6">
        <w:rPr>
          <w:rFonts w:asciiTheme="majorHAnsi" w:hAnsiTheme="majorHAnsi" w:cstheme="majorHAnsi"/>
          <w:u w:val="single"/>
        </w:rPr>
        <w:t xml:space="preserve"> seriously </w:t>
      </w:r>
      <w:r w:rsidRPr="004244A6">
        <w:rPr>
          <w:rStyle w:val="Emphasis"/>
          <w:rFonts w:asciiTheme="majorHAnsi" w:hAnsiTheme="majorHAnsi" w:cstheme="majorHAnsi"/>
          <w:highlight w:val="cyan"/>
        </w:rPr>
        <w:t>damage consumer confidence</w:t>
      </w:r>
      <w:r w:rsidRPr="004244A6">
        <w:rPr>
          <w:rFonts w:asciiTheme="majorHAnsi" w:hAnsiTheme="majorHAnsi" w:cstheme="majorHAnsi"/>
          <w:highlight w:val="cyan"/>
          <w:u w:val="single"/>
        </w:rPr>
        <w:t xml:space="preserve"> and </w:t>
      </w:r>
      <w:r w:rsidRPr="004244A6">
        <w:rPr>
          <w:rStyle w:val="Emphasis"/>
          <w:rFonts w:asciiTheme="majorHAnsi" w:hAnsiTheme="majorHAnsi" w:cstheme="majorHAnsi"/>
          <w:highlight w:val="cyan"/>
        </w:rPr>
        <w:t>undermine export markets</w:t>
      </w:r>
      <w:r w:rsidRPr="004244A6">
        <w:rPr>
          <w:rFonts w:asciiTheme="majorHAnsi" w:hAnsiTheme="majorHAnsi" w:cstheme="majorHAnsi"/>
          <w:sz w:val="16"/>
        </w:rPr>
        <w:t xml:space="preserve">. Understanding the goal of the threat points to the area most likely attacked. </w:t>
      </w:r>
      <w:r w:rsidRPr="004244A6">
        <w:rPr>
          <w:rFonts w:asciiTheme="majorHAnsi" w:hAnsiTheme="majorHAnsi" w:cstheme="majorHAnsi"/>
          <w:u w:val="single"/>
        </w:rPr>
        <w:t xml:space="preserve">If the intent was economic disruption the target would be </w:t>
      </w:r>
      <w:r w:rsidRPr="004244A6">
        <w:rPr>
          <w:rStyle w:val="Emphasis"/>
          <w:rFonts w:asciiTheme="majorHAnsi" w:hAnsiTheme="majorHAnsi" w:cstheme="majorHAnsi"/>
        </w:rPr>
        <w:t>livestock</w:t>
      </w:r>
      <w:r w:rsidRPr="004244A6">
        <w:rPr>
          <w:rFonts w:asciiTheme="majorHAnsi" w:hAnsiTheme="majorHAnsi" w:cstheme="majorHAnsi"/>
          <w:u w:val="single"/>
        </w:rPr>
        <w:t xml:space="preserve"> and </w:t>
      </w:r>
      <w:r w:rsidRPr="004244A6">
        <w:rPr>
          <w:rStyle w:val="Emphasis"/>
          <w:rFonts w:asciiTheme="majorHAnsi" w:hAnsiTheme="majorHAnsi" w:cstheme="majorHAnsi"/>
        </w:rPr>
        <w:t>crops</w:t>
      </w:r>
      <w:r w:rsidRPr="004244A6">
        <w:rPr>
          <w:rFonts w:asciiTheme="majorHAnsi" w:hAnsiTheme="majorHAnsi" w:cstheme="majorHAnsi"/>
          <w:u w:val="single"/>
        </w:rPr>
        <w:t>, but if the intent was mass casualties the point of attack would be contamination of finished food products</w:t>
      </w:r>
      <w:r w:rsidRPr="004244A6">
        <w:rPr>
          <w:rFonts w:asciiTheme="majorHAnsi" w:hAnsiTheme="majorHAnsi" w:cstheme="majorHAnsi"/>
          <w:sz w:val="16"/>
        </w:rPr>
        <w:t xml:space="preserve">. Damage to livestock could be very swift, the USDA calculated that foot-and mouth disease could spread to 25 states in 5 days.25 CDC is presently tracking and developing scenarios for the arrival of Avian Flu. </w:t>
      </w:r>
    </w:p>
    <w:p w14:paraId="47AE58B5" w14:textId="77777777" w:rsidR="00D133F5" w:rsidRPr="004244A6" w:rsidRDefault="00D133F5" w:rsidP="00D133F5">
      <w:pPr>
        <w:rPr>
          <w:rStyle w:val="Emphasis"/>
          <w:rFonts w:asciiTheme="majorHAnsi" w:hAnsiTheme="majorHAnsi" w:cstheme="majorHAnsi"/>
        </w:rPr>
      </w:pPr>
      <w:r w:rsidRPr="004244A6">
        <w:rPr>
          <w:rStyle w:val="Emphasis"/>
          <w:rFonts w:asciiTheme="majorHAnsi" w:hAnsiTheme="majorHAnsi" w:cstheme="majorHAnsi"/>
        </w:rPr>
        <w:t xml:space="preserve">Banking </w:t>
      </w:r>
    </w:p>
    <w:p w14:paraId="068DECF4" w14:textId="77777777" w:rsidR="00D133F5" w:rsidRPr="004244A6" w:rsidRDefault="00D133F5" w:rsidP="00D133F5">
      <w:pPr>
        <w:rPr>
          <w:rFonts w:asciiTheme="majorHAnsi" w:hAnsiTheme="majorHAnsi" w:cstheme="majorHAnsi"/>
          <w:sz w:val="16"/>
        </w:rPr>
      </w:pPr>
      <w:r w:rsidRPr="004244A6">
        <w:rPr>
          <w:rFonts w:asciiTheme="majorHAnsi" w:hAnsiTheme="majorHAnsi" w:cstheme="majorHAnsi"/>
          <w:sz w:val="16"/>
        </w:rPr>
        <w:t xml:space="preserve">Prior to the destruction of the Twin Towers, </w:t>
      </w:r>
      <w:r w:rsidRPr="004244A6">
        <w:rPr>
          <w:rStyle w:val="Emphasis"/>
          <w:rFonts w:asciiTheme="majorHAnsi" w:hAnsiTheme="majorHAnsi" w:cstheme="majorHAnsi"/>
          <w:highlight w:val="cyan"/>
        </w:rPr>
        <w:t>physical</w:t>
      </w:r>
      <w:r w:rsidRPr="004244A6">
        <w:rPr>
          <w:rFonts w:asciiTheme="majorHAnsi" w:hAnsiTheme="majorHAnsi" w:cstheme="majorHAnsi"/>
          <w:highlight w:val="cyan"/>
          <w:u w:val="single"/>
        </w:rPr>
        <w:t xml:space="preserve"> </w:t>
      </w:r>
      <w:r w:rsidRPr="004244A6">
        <w:rPr>
          <w:rStyle w:val="Emphasis"/>
          <w:rFonts w:asciiTheme="majorHAnsi" w:hAnsiTheme="majorHAnsi" w:cstheme="majorHAnsi"/>
          <w:highlight w:val="cyan"/>
        </w:rPr>
        <w:t>attacks</w:t>
      </w:r>
      <w:r w:rsidRPr="004244A6">
        <w:rPr>
          <w:rFonts w:asciiTheme="majorHAnsi" w:hAnsiTheme="majorHAnsi" w:cstheme="majorHAnsi"/>
          <w:highlight w:val="cyan"/>
          <w:u w:val="single"/>
        </w:rPr>
        <w:t xml:space="preserve"> against</w:t>
      </w:r>
      <w:r w:rsidRPr="004244A6">
        <w:rPr>
          <w:rFonts w:asciiTheme="majorHAnsi" w:hAnsiTheme="majorHAnsi" w:cstheme="majorHAnsi"/>
          <w:u w:val="single"/>
        </w:rPr>
        <w:t xml:space="preserve"> the </w:t>
      </w:r>
      <w:r w:rsidRPr="004244A6">
        <w:rPr>
          <w:rFonts w:asciiTheme="majorHAnsi" w:hAnsiTheme="majorHAnsi" w:cstheme="majorHAnsi"/>
          <w:highlight w:val="cyan"/>
          <w:u w:val="single"/>
        </w:rPr>
        <w:t>banking</w:t>
      </w:r>
      <w:r w:rsidRPr="004244A6">
        <w:rPr>
          <w:rFonts w:asciiTheme="majorHAnsi" w:hAnsiTheme="majorHAnsi" w:cstheme="majorHAnsi"/>
          <w:u w:val="single"/>
        </w:rPr>
        <w:t xml:space="preserve"> industry, such as the </w:t>
      </w:r>
      <w:r w:rsidRPr="004244A6">
        <w:rPr>
          <w:rStyle w:val="Emphasis"/>
          <w:rFonts w:asciiTheme="majorHAnsi" w:hAnsiTheme="majorHAnsi" w:cstheme="majorHAnsi"/>
          <w:highlight w:val="cyan"/>
        </w:rPr>
        <w:t>destruction</w:t>
      </w:r>
      <w:r w:rsidRPr="004244A6">
        <w:rPr>
          <w:rFonts w:asciiTheme="majorHAnsi" w:hAnsiTheme="majorHAnsi" w:cstheme="majorHAnsi"/>
          <w:highlight w:val="cyan"/>
          <w:u w:val="single"/>
        </w:rPr>
        <w:t xml:space="preserve"> of facilities</w:t>
      </w:r>
      <w:r w:rsidRPr="004244A6">
        <w:rPr>
          <w:rFonts w:asciiTheme="majorHAnsi" w:hAnsiTheme="majorHAnsi" w:cstheme="majorHAnsi"/>
          <w:u w:val="single"/>
        </w:rPr>
        <w:t>, were rare</w:t>
      </w:r>
      <w:r w:rsidRPr="004244A6">
        <w:rPr>
          <w:rFonts w:asciiTheme="majorHAnsi" w:hAnsiTheme="majorHAnsi" w:cstheme="majorHAnsi"/>
          <w:sz w:val="16"/>
        </w:rPr>
        <w:t xml:space="preserve">. Unfortunately, </w:t>
      </w:r>
      <w:r w:rsidRPr="004244A6">
        <w:rPr>
          <w:rFonts w:asciiTheme="majorHAnsi" w:hAnsiTheme="majorHAnsi" w:cstheme="majorHAnsi"/>
          <w:u w:val="single"/>
        </w:rPr>
        <w:t xml:space="preserve">evidence indicates </w:t>
      </w:r>
      <w:r w:rsidRPr="004244A6">
        <w:rPr>
          <w:rStyle w:val="Emphasis"/>
          <w:rFonts w:asciiTheme="majorHAnsi" w:hAnsiTheme="majorHAnsi" w:cstheme="majorHAnsi"/>
        </w:rPr>
        <w:t>that may change</w:t>
      </w:r>
      <w:r w:rsidRPr="004244A6">
        <w:rPr>
          <w:rFonts w:asciiTheme="majorHAnsi" w:hAnsiTheme="majorHAnsi" w:cstheme="majorHAnsi"/>
          <w:sz w:val="16"/>
        </w:rPr>
        <w:t xml:space="preserve">, in March 2005 </w:t>
      </w:r>
      <w:r w:rsidRPr="004244A6">
        <w:rPr>
          <w:rFonts w:asciiTheme="majorHAnsi" w:hAnsiTheme="majorHAnsi" w:cstheme="majorHAnsi"/>
          <w:u w:val="single"/>
        </w:rPr>
        <w:t xml:space="preserve">three British </w:t>
      </w:r>
      <w:r w:rsidRPr="004244A6">
        <w:rPr>
          <w:rFonts w:asciiTheme="majorHAnsi" w:hAnsiTheme="majorHAnsi" w:cstheme="majorHAnsi"/>
          <w:highlight w:val="cyan"/>
          <w:u w:val="single"/>
        </w:rPr>
        <w:t>al-Qa’ida</w:t>
      </w:r>
      <w:r w:rsidRPr="004244A6">
        <w:rPr>
          <w:rFonts w:asciiTheme="majorHAnsi" w:hAnsiTheme="majorHAnsi" w:cstheme="majorHAnsi"/>
          <w:u w:val="single"/>
        </w:rPr>
        <w:t xml:space="preserve"> operatives were indicted by a U.S. federal court on charges of conducting </w:t>
      </w:r>
      <w:r w:rsidRPr="004244A6">
        <w:rPr>
          <w:rStyle w:val="Emphasis"/>
          <w:rFonts w:asciiTheme="majorHAnsi" w:hAnsiTheme="majorHAnsi" w:cstheme="majorHAnsi"/>
        </w:rPr>
        <w:t xml:space="preserve">detailed reconnaissance of </w:t>
      </w:r>
      <w:r w:rsidRPr="004244A6">
        <w:rPr>
          <w:rStyle w:val="Emphasis"/>
          <w:rFonts w:asciiTheme="majorHAnsi" w:hAnsiTheme="majorHAnsi" w:cstheme="majorHAnsi"/>
          <w:highlight w:val="cyan"/>
        </w:rPr>
        <w:t>financial targets</w:t>
      </w:r>
      <w:r w:rsidRPr="004244A6">
        <w:rPr>
          <w:rFonts w:asciiTheme="majorHAnsi" w:hAnsiTheme="majorHAnsi" w:cstheme="majorHAnsi"/>
          <w:sz w:val="16"/>
        </w:rPr>
        <w:t xml:space="preserve"> in lower Manhattan, Newark, New Jersey, and Washington, D.C. </w:t>
      </w:r>
      <w:r w:rsidRPr="004244A6">
        <w:rPr>
          <w:rFonts w:asciiTheme="majorHAnsi" w:hAnsiTheme="majorHAnsi" w:cstheme="majorHAnsi"/>
          <w:u w:val="single"/>
        </w:rPr>
        <w:t xml:space="preserve">In addition to video taping the </w:t>
      </w:r>
      <w:r w:rsidRPr="004244A6">
        <w:rPr>
          <w:rStyle w:val="Emphasis"/>
          <w:rFonts w:asciiTheme="majorHAnsi" w:hAnsiTheme="majorHAnsi" w:cstheme="majorHAnsi"/>
          <w:highlight w:val="cyan"/>
        </w:rPr>
        <w:t>Citigroup Center</w:t>
      </w:r>
      <w:r w:rsidRPr="004244A6">
        <w:rPr>
          <w:rFonts w:asciiTheme="majorHAnsi" w:hAnsiTheme="majorHAnsi" w:cstheme="majorHAnsi"/>
          <w:u w:val="single"/>
        </w:rPr>
        <w:t xml:space="preserve"> and the </w:t>
      </w:r>
      <w:r w:rsidRPr="004244A6">
        <w:rPr>
          <w:rStyle w:val="Emphasis"/>
          <w:rFonts w:asciiTheme="majorHAnsi" w:hAnsiTheme="majorHAnsi" w:cstheme="majorHAnsi"/>
          <w:highlight w:val="cyan"/>
        </w:rPr>
        <w:t>New York Stock Exchange</w:t>
      </w:r>
      <w:r w:rsidRPr="004244A6">
        <w:rPr>
          <w:rFonts w:asciiTheme="majorHAnsi" w:hAnsiTheme="majorHAnsi" w:cstheme="majorHAnsi"/>
          <w:u w:val="single"/>
        </w:rPr>
        <w:t xml:space="preserve"> in New York City, the </w:t>
      </w:r>
      <w:r w:rsidRPr="004244A6">
        <w:rPr>
          <w:rStyle w:val="Emphasis"/>
          <w:rFonts w:asciiTheme="majorHAnsi" w:hAnsiTheme="majorHAnsi" w:cstheme="majorHAnsi"/>
          <w:highlight w:val="cyan"/>
        </w:rPr>
        <w:t>Prudential Financial building</w:t>
      </w:r>
      <w:r w:rsidRPr="004244A6">
        <w:rPr>
          <w:rStyle w:val="Emphasis"/>
          <w:rFonts w:asciiTheme="majorHAnsi" w:hAnsiTheme="majorHAnsi" w:cstheme="majorHAnsi"/>
        </w:rPr>
        <w:t xml:space="preserve"> in Newark</w:t>
      </w:r>
      <w:r w:rsidRPr="004244A6">
        <w:rPr>
          <w:rFonts w:asciiTheme="majorHAnsi" w:hAnsiTheme="majorHAnsi" w:cstheme="majorHAnsi"/>
          <w:u w:val="single"/>
        </w:rPr>
        <w:t xml:space="preserve">, and the </w:t>
      </w:r>
      <w:r w:rsidRPr="004244A6">
        <w:rPr>
          <w:rStyle w:val="Emphasis"/>
          <w:rFonts w:asciiTheme="majorHAnsi" w:hAnsiTheme="majorHAnsi" w:cstheme="majorHAnsi"/>
        </w:rPr>
        <w:t>headquarters</w:t>
      </w:r>
      <w:r w:rsidRPr="004244A6">
        <w:rPr>
          <w:rFonts w:asciiTheme="majorHAnsi" w:hAnsiTheme="majorHAnsi" w:cstheme="majorHAnsi"/>
          <w:u w:val="single"/>
        </w:rPr>
        <w:t xml:space="preserve"> of the </w:t>
      </w:r>
      <w:r w:rsidRPr="004244A6">
        <w:rPr>
          <w:rStyle w:val="Emphasis"/>
          <w:rFonts w:asciiTheme="majorHAnsi" w:hAnsiTheme="majorHAnsi" w:cstheme="majorHAnsi"/>
          <w:highlight w:val="cyan"/>
        </w:rPr>
        <w:t>International Monetary Fund</w:t>
      </w:r>
      <w:r w:rsidRPr="004244A6">
        <w:rPr>
          <w:rFonts w:asciiTheme="majorHAnsi" w:hAnsiTheme="majorHAnsi" w:cstheme="majorHAnsi"/>
          <w:highlight w:val="cyan"/>
          <w:u w:val="single"/>
        </w:rPr>
        <w:t xml:space="preserve"> and</w:t>
      </w:r>
      <w:r w:rsidRPr="004244A6">
        <w:rPr>
          <w:rFonts w:asciiTheme="majorHAnsi" w:hAnsiTheme="majorHAnsi" w:cstheme="majorHAnsi"/>
          <w:u w:val="single"/>
        </w:rPr>
        <w:t xml:space="preserve"> the </w:t>
      </w:r>
      <w:r w:rsidRPr="004244A6">
        <w:rPr>
          <w:rStyle w:val="Emphasis"/>
          <w:rFonts w:asciiTheme="majorHAnsi" w:hAnsiTheme="majorHAnsi" w:cstheme="majorHAnsi"/>
          <w:highlight w:val="cyan"/>
        </w:rPr>
        <w:t>World Bank</w:t>
      </w:r>
      <w:r w:rsidRPr="004244A6">
        <w:rPr>
          <w:rFonts w:asciiTheme="majorHAnsi" w:hAnsiTheme="majorHAnsi" w:cstheme="majorHAnsi"/>
          <w:highlight w:val="cyan"/>
          <w:u w:val="single"/>
        </w:rPr>
        <w:t xml:space="preserve"> </w:t>
      </w:r>
      <w:r w:rsidRPr="004244A6">
        <w:rPr>
          <w:rFonts w:asciiTheme="majorHAnsi" w:hAnsiTheme="majorHAnsi" w:cstheme="majorHAnsi"/>
          <w:u w:val="single"/>
        </w:rPr>
        <w:t xml:space="preserve">in Washington D.C., the men </w:t>
      </w:r>
      <w:r w:rsidRPr="004244A6">
        <w:rPr>
          <w:rStyle w:val="Emphasis"/>
          <w:rFonts w:asciiTheme="majorHAnsi" w:hAnsiTheme="majorHAnsi" w:cstheme="majorHAnsi"/>
        </w:rPr>
        <w:t>amassed</w:t>
      </w:r>
      <w:r w:rsidRPr="004244A6">
        <w:rPr>
          <w:rFonts w:asciiTheme="majorHAnsi" w:hAnsiTheme="majorHAnsi" w:cstheme="majorHAnsi"/>
          <w:u w:val="single"/>
        </w:rPr>
        <w:t xml:space="preserve"> more than 500 photographs of the sites</w:t>
      </w:r>
      <w:r w:rsidRPr="004244A6">
        <w:rPr>
          <w:rFonts w:asciiTheme="majorHAnsi" w:hAnsiTheme="majorHAnsi" w:cstheme="majorHAnsi"/>
          <w:sz w:val="16"/>
        </w:rPr>
        <w:t xml:space="preserve">.26 </w:t>
      </w:r>
      <w:r w:rsidRPr="004244A6">
        <w:rPr>
          <w:rFonts w:asciiTheme="majorHAnsi" w:hAnsiTheme="majorHAnsi" w:cstheme="majorHAnsi"/>
          <w:u w:val="single"/>
        </w:rPr>
        <w:t xml:space="preserve">The Banking infrastructures primary </w:t>
      </w:r>
      <w:r w:rsidRPr="004244A6">
        <w:rPr>
          <w:rFonts w:asciiTheme="majorHAnsi" w:hAnsiTheme="majorHAnsi" w:cstheme="majorHAnsi"/>
          <w:highlight w:val="cyan"/>
          <w:u w:val="single"/>
        </w:rPr>
        <w:t>weakness is along</w:t>
      </w:r>
      <w:r w:rsidRPr="004244A6">
        <w:rPr>
          <w:rFonts w:asciiTheme="majorHAnsi" w:hAnsiTheme="majorHAnsi" w:cstheme="majorHAnsi"/>
          <w:u w:val="single"/>
        </w:rPr>
        <w:t xml:space="preserve"> its </w:t>
      </w:r>
      <w:r w:rsidRPr="004244A6">
        <w:rPr>
          <w:rStyle w:val="Emphasis"/>
          <w:rFonts w:asciiTheme="majorHAnsi" w:hAnsiTheme="majorHAnsi" w:cstheme="majorHAnsi"/>
          <w:highlight w:val="cyan"/>
        </w:rPr>
        <w:t>cyber axis</w:t>
      </w:r>
      <w:r w:rsidRPr="004244A6">
        <w:rPr>
          <w:rStyle w:val="Emphasis"/>
          <w:rFonts w:asciiTheme="majorHAnsi" w:hAnsiTheme="majorHAnsi" w:cstheme="majorHAnsi"/>
        </w:rPr>
        <w:t xml:space="preserve"> </w:t>
      </w:r>
      <w:r w:rsidRPr="004244A6">
        <w:rPr>
          <w:rStyle w:val="Emphasis"/>
          <w:rFonts w:asciiTheme="majorHAnsi" w:hAnsiTheme="majorHAnsi" w:cstheme="majorHAnsi"/>
        </w:rPr>
        <w:lastRenderedPageBreak/>
        <w:t>of attack</w:t>
      </w:r>
      <w:r w:rsidRPr="004244A6">
        <w:rPr>
          <w:rFonts w:asciiTheme="majorHAnsi" w:hAnsiTheme="majorHAnsi" w:cstheme="majorHAnsi"/>
          <w:sz w:val="16"/>
        </w:rPr>
        <w:t xml:space="preserve">. Through phishing and banking Trojan targeting specific financial institutions, </w:t>
      </w:r>
      <w:r w:rsidRPr="004244A6">
        <w:rPr>
          <w:rFonts w:asciiTheme="majorHAnsi" w:hAnsiTheme="majorHAnsi" w:cstheme="majorHAnsi"/>
          <w:u w:val="single"/>
        </w:rPr>
        <w:t xml:space="preserve">attackers </w:t>
      </w:r>
      <w:r w:rsidRPr="004244A6">
        <w:rPr>
          <w:rStyle w:val="Emphasis"/>
          <w:rFonts w:asciiTheme="majorHAnsi" w:hAnsiTheme="majorHAnsi" w:cstheme="majorHAnsi"/>
        </w:rPr>
        <w:t>reduce confidence</w:t>
      </w:r>
      <w:r w:rsidRPr="004244A6">
        <w:rPr>
          <w:rFonts w:asciiTheme="majorHAnsi" w:hAnsiTheme="majorHAnsi" w:cstheme="majorHAnsi"/>
          <w:u w:val="single"/>
        </w:rPr>
        <w:t xml:space="preserve"> among consumers</w:t>
      </w:r>
      <w:r w:rsidRPr="004244A6">
        <w:rPr>
          <w:rFonts w:asciiTheme="majorHAnsi" w:hAnsiTheme="majorHAnsi" w:cstheme="majorHAnsi"/>
          <w:sz w:val="16"/>
        </w:rPr>
        <w:t>. Recently American Express posted an alert online, including a screenshot of a pop-up that appeared when users log in to its secure site.27</w:t>
      </w:r>
    </w:p>
    <w:p w14:paraId="0DC7EDEA" w14:textId="77777777" w:rsidR="00D133F5" w:rsidRPr="004244A6" w:rsidRDefault="00D133F5" w:rsidP="00D133F5">
      <w:pPr>
        <w:rPr>
          <w:rFonts w:asciiTheme="majorHAnsi" w:hAnsiTheme="majorHAnsi" w:cstheme="majorHAnsi"/>
          <w:sz w:val="16"/>
        </w:rPr>
      </w:pPr>
      <w:r w:rsidRPr="004244A6">
        <w:rPr>
          <w:rFonts w:asciiTheme="majorHAnsi" w:hAnsiTheme="majorHAnsi" w:cstheme="majorHAnsi"/>
          <w:sz w:val="16"/>
        </w:rPr>
        <w:t xml:space="preserve">The </w:t>
      </w:r>
      <w:r w:rsidRPr="004244A6">
        <w:rPr>
          <w:rFonts w:asciiTheme="majorHAnsi" w:hAnsiTheme="majorHAnsi" w:cstheme="majorHAnsi"/>
          <w:u w:val="single"/>
        </w:rPr>
        <w:t xml:space="preserve">attack not only attempts to </w:t>
      </w:r>
      <w:r w:rsidRPr="004244A6">
        <w:rPr>
          <w:rStyle w:val="Emphasis"/>
          <w:rFonts w:asciiTheme="majorHAnsi" w:hAnsiTheme="majorHAnsi" w:cstheme="majorHAnsi"/>
        </w:rPr>
        <w:t>obtain personal information</w:t>
      </w:r>
      <w:r w:rsidRPr="004244A6">
        <w:rPr>
          <w:rFonts w:asciiTheme="majorHAnsi" w:hAnsiTheme="majorHAnsi" w:cstheme="majorHAnsi"/>
          <w:u w:val="single"/>
        </w:rPr>
        <w:t xml:space="preserve"> that can be used for </w:t>
      </w:r>
      <w:r w:rsidRPr="004244A6">
        <w:rPr>
          <w:rStyle w:val="Emphasis"/>
          <w:rFonts w:asciiTheme="majorHAnsi" w:hAnsiTheme="majorHAnsi" w:cstheme="majorHAnsi"/>
        </w:rPr>
        <w:t>various operations</w:t>
      </w:r>
      <w:r w:rsidRPr="004244A6">
        <w:rPr>
          <w:rFonts w:asciiTheme="majorHAnsi" w:hAnsiTheme="majorHAnsi" w:cstheme="majorHAnsi"/>
          <w:u w:val="single"/>
        </w:rPr>
        <w:t xml:space="preserve">, but also launches a </w:t>
      </w:r>
      <w:r w:rsidRPr="004244A6">
        <w:rPr>
          <w:rStyle w:val="Emphasis"/>
          <w:rFonts w:asciiTheme="majorHAnsi" w:hAnsiTheme="majorHAnsi" w:cstheme="majorHAnsi"/>
        </w:rPr>
        <w:t>virus</w:t>
      </w:r>
      <w:r w:rsidRPr="004244A6">
        <w:rPr>
          <w:rFonts w:asciiTheme="majorHAnsi" w:hAnsiTheme="majorHAnsi" w:cstheme="majorHAnsi"/>
          <w:u w:val="single"/>
        </w:rPr>
        <w:t xml:space="preserve"> into the user’s computer. CitiBank, and Chase Manhattan Bank have both been victim </w:t>
      </w:r>
      <w:r w:rsidRPr="004244A6">
        <w:rPr>
          <w:rFonts w:asciiTheme="majorHAnsi" w:hAnsiTheme="majorHAnsi" w:cstheme="majorHAnsi"/>
          <w:sz w:val="16"/>
        </w:rPr>
        <w:t>during 2005 and 2006 to phishing schemes misrepresenting their services to their clients.</w:t>
      </w:r>
    </w:p>
    <w:p w14:paraId="49FECFFF" w14:textId="77777777" w:rsidR="00D133F5" w:rsidRPr="004244A6" w:rsidRDefault="00D133F5" w:rsidP="00D133F5">
      <w:pPr>
        <w:rPr>
          <w:rFonts w:asciiTheme="majorHAnsi" w:hAnsiTheme="majorHAnsi" w:cstheme="majorHAnsi"/>
          <w:sz w:val="16"/>
        </w:rPr>
      </w:pPr>
      <w:r w:rsidRPr="004244A6">
        <w:rPr>
          <w:rStyle w:val="Emphasis"/>
          <w:rFonts w:asciiTheme="majorHAnsi" w:hAnsiTheme="majorHAnsi" w:cstheme="majorHAnsi"/>
        </w:rPr>
        <w:t>Energy</w:t>
      </w:r>
    </w:p>
    <w:p w14:paraId="4F7E46FF" w14:textId="77777777" w:rsidR="00D133F5" w:rsidRPr="004244A6" w:rsidRDefault="00D133F5" w:rsidP="00D133F5">
      <w:pPr>
        <w:rPr>
          <w:rFonts w:asciiTheme="majorHAnsi" w:hAnsiTheme="majorHAnsi" w:cstheme="majorHAnsi"/>
          <w:sz w:val="16"/>
        </w:rPr>
      </w:pPr>
      <w:r w:rsidRPr="004244A6">
        <w:rPr>
          <w:rFonts w:asciiTheme="majorHAnsi" w:hAnsiTheme="majorHAnsi" w:cstheme="majorHAnsi"/>
          <w:sz w:val="16"/>
        </w:rPr>
        <w:t xml:space="preserve">Recently </w:t>
      </w:r>
      <w:r w:rsidRPr="004244A6">
        <w:rPr>
          <w:rFonts w:asciiTheme="majorHAnsi" w:hAnsiTheme="majorHAnsi" w:cstheme="majorHAnsi"/>
          <w:u w:val="single"/>
        </w:rPr>
        <w:t xml:space="preserve">the </w:t>
      </w:r>
      <w:r w:rsidRPr="004244A6">
        <w:rPr>
          <w:rFonts w:asciiTheme="majorHAnsi" w:hAnsiTheme="majorHAnsi" w:cstheme="majorHAnsi"/>
          <w:highlight w:val="cyan"/>
          <w:u w:val="single"/>
        </w:rPr>
        <w:t>oil industry</w:t>
      </w:r>
      <w:r w:rsidRPr="004244A6">
        <w:rPr>
          <w:rFonts w:asciiTheme="majorHAnsi" w:hAnsiTheme="majorHAnsi" w:cstheme="majorHAnsi"/>
          <w:u w:val="single"/>
        </w:rPr>
        <w:t xml:space="preserve"> </w:t>
      </w:r>
      <w:r w:rsidRPr="004244A6">
        <w:rPr>
          <w:rStyle w:val="Emphasis"/>
          <w:rFonts w:asciiTheme="majorHAnsi" w:hAnsiTheme="majorHAnsi" w:cstheme="majorHAnsi"/>
        </w:rPr>
        <w:t>occupied the headlines,</w:t>
      </w:r>
      <w:r w:rsidRPr="004244A6">
        <w:rPr>
          <w:rFonts w:asciiTheme="majorHAnsi" w:hAnsiTheme="majorHAnsi" w:cstheme="majorHAnsi"/>
          <w:u w:val="single"/>
        </w:rPr>
        <w:t xml:space="preserve"> and the </w:t>
      </w:r>
      <w:r w:rsidRPr="004244A6">
        <w:rPr>
          <w:rFonts w:asciiTheme="majorHAnsi" w:hAnsiTheme="majorHAnsi" w:cstheme="majorHAnsi"/>
          <w:highlight w:val="cyan"/>
          <w:u w:val="single"/>
        </w:rPr>
        <w:t>criticality</w:t>
      </w:r>
      <w:r w:rsidRPr="004244A6">
        <w:rPr>
          <w:rFonts w:asciiTheme="majorHAnsi" w:hAnsiTheme="majorHAnsi" w:cstheme="majorHAnsi"/>
          <w:u w:val="single"/>
        </w:rPr>
        <w:t xml:space="preserve"> of this infrastructure </w:t>
      </w:r>
      <w:r w:rsidRPr="004244A6">
        <w:rPr>
          <w:rFonts w:asciiTheme="majorHAnsi" w:hAnsiTheme="majorHAnsi" w:cstheme="majorHAnsi"/>
          <w:highlight w:val="cyan"/>
          <w:u w:val="single"/>
        </w:rPr>
        <w:t xml:space="preserve">is </w:t>
      </w:r>
      <w:r w:rsidRPr="004244A6">
        <w:rPr>
          <w:rStyle w:val="Emphasis"/>
          <w:rFonts w:asciiTheme="majorHAnsi" w:hAnsiTheme="majorHAnsi" w:cstheme="majorHAnsi"/>
          <w:highlight w:val="cyan"/>
        </w:rPr>
        <w:t>not</w:t>
      </w:r>
      <w:r w:rsidRPr="004244A6">
        <w:rPr>
          <w:rFonts w:asciiTheme="majorHAnsi" w:hAnsiTheme="majorHAnsi" w:cstheme="majorHAnsi"/>
          <w:highlight w:val="cyan"/>
          <w:u w:val="single"/>
        </w:rPr>
        <w:t xml:space="preserve"> lost on terrorists</w:t>
      </w:r>
      <w:r w:rsidRPr="004244A6">
        <w:rPr>
          <w:rFonts w:asciiTheme="majorHAnsi" w:hAnsiTheme="majorHAnsi" w:cstheme="majorHAnsi"/>
          <w:sz w:val="16"/>
        </w:rPr>
        <w:t xml:space="preserve">. In mid-December 2004, </w:t>
      </w:r>
      <w:r w:rsidRPr="004244A6">
        <w:rPr>
          <w:rFonts w:asciiTheme="majorHAnsi" w:hAnsiTheme="majorHAnsi" w:cstheme="majorHAnsi"/>
          <w:highlight w:val="cyan"/>
          <w:u w:val="single"/>
        </w:rPr>
        <w:t>Arab television aired</w:t>
      </w:r>
      <w:r w:rsidRPr="004244A6">
        <w:rPr>
          <w:rFonts w:asciiTheme="majorHAnsi" w:hAnsiTheme="majorHAnsi" w:cstheme="majorHAnsi"/>
          <w:u w:val="single"/>
        </w:rPr>
        <w:t xml:space="preserve"> an </w:t>
      </w:r>
      <w:r w:rsidRPr="004244A6">
        <w:rPr>
          <w:rStyle w:val="Emphasis"/>
          <w:rFonts w:asciiTheme="majorHAnsi" w:hAnsiTheme="majorHAnsi" w:cstheme="majorHAnsi"/>
        </w:rPr>
        <w:t>alleged</w:t>
      </w:r>
      <w:r w:rsidRPr="004244A6">
        <w:rPr>
          <w:rFonts w:asciiTheme="majorHAnsi" w:hAnsiTheme="majorHAnsi" w:cstheme="majorHAnsi"/>
          <w:u w:val="single"/>
        </w:rPr>
        <w:t xml:space="preserve"> </w:t>
      </w:r>
      <w:r w:rsidRPr="004244A6">
        <w:rPr>
          <w:rFonts w:asciiTheme="majorHAnsi" w:hAnsiTheme="majorHAnsi" w:cstheme="majorHAnsi"/>
          <w:highlight w:val="cyan"/>
          <w:u w:val="single"/>
        </w:rPr>
        <w:t>audiotape message</w:t>
      </w:r>
      <w:r w:rsidRPr="004244A6">
        <w:rPr>
          <w:rFonts w:asciiTheme="majorHAnsi" w:hAnsiTheme="majorHAnsi" w:cstheme="majorHAnsi"/>
          <w:u w:val="single"/>
        </w:rPr>
        <w:t xml:space="preserve"> by Usama bin </w:t>
      </w:r>
      <w:r w:rsidRPr="004244A6">
        <w:rPr>
          <w:rFonts w:asciiTheme="majorHAnsi" w:hAnsiTheme="majorHAnsi" w:cstheme="majorHAnsi"/>
          <w:highlight w:val="cyan"/>
          <w:u w:val="single"/>
        </w:rPr>
        <w:t>Laden in which he called</w:t>
      </w:r>
      <w:r w:rsidRPr="004244A6">
        <w:rPr>
          <w:rFonts w:asciiTheme="majorHAnsi" w:hAnsiTheme="majorHAnsi" w:cstheme="majorHAnsi"/>
          <w:u w:val="single"/>
        </w:rPr>
        <w:t xml:space="preserve"> upon </w:t>
      </w:r>
      <w:r w:rsidRPr="004244A6">
        <w:rPr>
          <w:rFonts w:asciiTheme="majorHAnsi" w:hAnsiTheme="majorHAnsi" w:cstheme="majorHAnsi"/>
          <w:highlight w:val="cyan"/>
          <w:u w:val="single"/>
        </w:rPr>
        <w:t xml:space="preserve">his followers to </w:t>
      </w:r>
      <w:r w:rsidRPr="004244A6">
        <w:rPr>
          <w:rStyle w:val="Emphasis"/>
          <w:rFonts w:asciiTheme="majorHAnsi" w:hAnsiTheme="majorHAnsi" w:cstheme="majorHAnsi"/>
          <w:highlight w:val="cyan"/>
        </w:rPr>
        <w:t>wreak havoc on</w:t>
      </w:r>
      <w:r w:rsidRPr="004244A6">
        <w:rPr>
          <w:rStyle w:val="Emphasis"/>
          <w:rFonts w:asciiTheme="majorHAnsi" w:hAnsiTheme="majorHAnsi" w:cstheme="majorHAnsi"/>
        </w:rPr>
        <w:t xml:space="preserve"> the </w:t>
      </w:r>
      <w:r w:rsidRPr="004244A6">
        <w:rPr>
          <w:rStyle w:val="Emphasis"/>
          <w:rFonts w:asciiTheme="majorHAnsi" w:hAnsiTheme="majorHAnsi" w:cstheme="majorHAnsi"/>
          <w:highlight w:val="cyan"/>
        </w:rPr>
        <w:t xml:space="preserve">U.S. and world economy by disrupting oil </w:t>
      </w:r>
      <w:r w:rsidRPr="004244A6">
        <w:rPr>
          <w:rStyle w:val="Emphasis"/>
          <w:rFonts w:asciiTheme="majorHAnsi" w:hAnsiTheme="majorHAnsi" w:cstheme="majorHAnsi"/>
        </w:rPr>
        <w:t>supplies</w:t>
      </w:r>
      <w:r w:rsidRPr="004244A6">
        <w:rPr>
          <w:rFonts w:asciiTheme="majorHAnsi" w:hAnsiTheme="majorHAnsi" w:cstheme="majorHAnsi"/>
          <w:sz w:val="16"/>
        </w:rPr>
        <w:t xml:space="preserve"> from the Persian Gulf to the United States.28 </w:t>
      </w:r>
      <w:r w:rsidRPr="004244A6">
        <w:rPr>
          <w:rFonts w:asciiTheme="majorHAnsi" w:hAnsiTheme="majorHAnsi" w:cstheme="majorHAnsi"/>
          <w:highlight w:val="cyan"/>
          <w:u w:val="single"/>
        </w:rPr>
        <w:t xml:space="preserve">The U.S. uses </w:t>
      </w:r>
      <w:r w:rsidRPr="004244A6">
        <w:rPr>
          <w:rStyle w:val="Emphasis"/>
          <w:rFonts w:asciiTheme="majorHAnsi" w:hAnsiTheme="majorHAnsi" w:cstheme="majorHAnsi"/>
          <w:highlight w:val="cyan"/>
        </w:rPr>
        <w:t>over</w:t>
      </w:r>
      <w:r w:rsidRPr="004244A6">
        <w:rPr>
          <w:rFonts w:asciiTheme="majorHAnsi" w:hAnsiTheme="majorHAnsi" w:cstheme="majorHAnsi"/>
          <w:highlight w:val="cyan"/>
          <w:u w:val="single"/>
        </w:rPr>
        <w:t xml:space="preserve"> 20.7 million barrels a day</w:t>
      </w:r>
      <w:r w:rsidRPr="004244A6">
        <w:rPr>
          <w:rFonts w:asciiTheme="majorHAnsi" w:hAnsiTheme="majorHAnsi" w:cstheme="majorHAnsi"/>
          <w:u w:val="single"/>
        </w:rPr>
        <w:t xml:space="preserve"> of crude oil and products and imports 58.4% of that requirement</w:t>
      </w:r>
      <w:r w:rsidRPr="004244A6">
        <w:rPr>
          <w:rFonts w:asciiTheme="majorHAnsi" w:hAnsiTheme="majorHAnsi" w:cstheme="majorHAnsi"/>
          <w:sz w:val="16"/>
        </w:rPr>
        <w:t xml:space="preserve">.29 On 19 January 2006 al-Qaeda leader Osama bin Laden announced in a video release that, “The war against America and its allies will not be confined to Iraq…..”, and since June of 2003 there have been 298 recorded attacks against Iraqi oil facilities.30 </w:t>
      </w:r>
      <w:r w:rsidRPr="004244A6">
        <w:rPr>
          <w:rFonts w:asciiTheme="majorHAnsi" w:hAnsiTheme="majorHAnsi" w:cstheme="majorHAnsi"/>
          <w:u w:val="single"/>
        </w:rPr>
        <w:t xml:space="preserve">Terrorists conduct research as to the easiest point to </w:t>
      </w:r>
      <w:r w:rsidRPr="004244A6">
        <w:rPr>
          <w:rStyle w:val="Emphasis"/>
          <w:rFonts w:asciiTheme="majorHAnsi" w:hAnsiTheme="majorHAnsi" w:cstheme="majorHAnsi"/>
        </w:rPr>
        <w:t>damage the flow of oil or to the point where the most damage can be done</w:t>
      </w:r>
      <w:r w:rsidRPr="004244A6">
        <w:rPr>
          <w:rFonts w:asciiTheme="majorHAnsi" w:hAnsiTheme="majorHAnsi" w:cstheme="majorHAnsi"/>
          <w:sz w:val="16"/>
        </w:rPr>
        <w:t xml:space="preserve">. Scenarios involving the oil fields themselves, a jetliner crashing into the Ras Tanura facility in Saudi Arabia could remove 10 percent of the world’s energy imports in one act.31 </w:t>
      </w:r>
      <w:r w:rsidRPr="004244A6">
        <w:rPr>
          <w:rFonts w:asciiTheme="majorHAnsi" w:hAnsiTheme="majorHAnsi" w:cstheme="majorHAnsi"/>
          <w:u w:val="single"/>
        </w:rPr>
        <w:t xml:space="preserve">Maritime attacks are also </w:t>
      </w:r>
      <w:r w:rsidRPr="004244A6">
        <w:rPr>
          <w:rStyle w:val="Emphasis"/>
          <w:rFonts w:asciiTheme="majorHAnsi" w:hAnsiTheme="majorHAnsi" w:cstheme="majorHAnsi"/>
        </w:rPr>
        <w:t>option</w:t>
      </w:r>
      <w:r w:rsidRPr="004244A6">
        <w:rPr>
          <w:rFonts w:asciiTheme="majorHAnsi" w:hAnsiTheme="majorHAnsi" w:cstheme="majorHAnsi"/>
          <w:u w:val="single"/>
        </w:rPr>
        <w:t xml:space="preserve"> for terrorists</w:t>
      </w:r>
      <w:r w:rsidRPr="004244A6">
        <w:rPr>
          <w:rFonts w:asciiTheme="majorHAnsi" w:hAnsiTheme="majorHAnsi" w:cstheme="majorHAnsi"/>
          <w:sz w:val="16"/>
        </w:rPr>
        <w:t>; on October 6, 2002 a French tanker carrying 397,000 barrels of crude oil from Iran to Malaysia was rammed by an explosive laden boat off of the port of Ash Shihr, 353 miles east of Aden. The double-hulled tanker was breached, and maritime insurers tripled the rates.32 Energy most travel often long distances from the site where it is obtained to the point where it is converted into energy for use, a catastrophic event at any of the sites or along its route can adversely impact the energy infrastructure and cause ripples in other infrastructures. The security of the pipeline in Alaska increases in importance as efforts are made to make America more independent on energy use.</w:t>
      </w:r>
    </w:p>
    <w:p w14:paraId="3A768AEA" w14:textId="77777777" w:rsidR="00D133F5" w:rsidRPr="004244A6" w:rsidRDefault="00D133F5" w:rsidP="00D133F5">
      <w:pPr>
        <w:rPr>
          <w:rFonts w:asciiTheme="majorHAnsi" w:hAnsiTheme="majorHAnsi" w:cstheme="majorHAnsi"/>
          <w:sz w:val="16"/>
        </w:rPr>
      </w:pPr>
      <w:r w:rsidRPr="004244A6">
        <w:rPr>
          <w:rStyle w:val="Emphasis"/>
          <w:rFonts w:asciiTheme="majorHAnsi" w:hAnsiTheme="majorHAnsi" w:cstheme="majorHAnsi"/>
        </w:rPr>
        <w:t>Economy</w:t>
      </w:r>
    </w:p>
    <w:p w14:paraId="70BC0A85" w14:textId="77777777" w:rsidR="00D133F5" w:rsidRPr="004244A6" w:rsidRDefault="00D133F5" w:rsidP="00D133F5">
      <w:pPr>
        <w:rPr>
          <w:rStyle w:val="Emphasis"/>
          <w:rFonts w:asciiTheme="majorHAnsi" w:hAnsiTheme="majorHAnsi" w:cstheme="majorHAnsi"/>
        </w:rPr>
      </w:pPr>
      <w:r w:rsidRPr="004244A6">
        <w:rPr>
          <w:rFonts w:asciiTheme="majorHAnsi" w:hAnsiTheme="majorHAnsi" w:cstheme="majorHAnsi"/>
          <w:u w:val="single"/>
        </w:rPr>
        <w:t xml:space="preserve">The U.S. </w:t>
      </w:r>
      <w:r w:rsidRPr="004244A6">
        <w:rPr>
          <w:rFonts w:asciiTheme="majorHAnsi" w:hAnsiTheme="majorHAnsi" w:cstheme="majorHAnsi"/>
          <w:highlight w:val="cyan"/>
          <w:u w:val="single"/>
        </w:rPr>
        <w:t xml:space="preserve">economy is the </w:t>
      </w:r>
      <w:r w:rsidRPr="004244A6">
        <w:rPr>
          <w:rStyle w:val="Emphasis"/>
          <w:rFonts w:asciiTheme="majorHAnsi" w:hAnsiTheme="majorHAnsi" w:cstheme="majorHAnsi"/>
          <w:highlight w:val="cyan"/>
        </w:rPr>
        <w:t>end-state target of several terrorist groups</w:t>
      </w:r>
      <w:r w:rsidRPr="004244A6">
        <w:rPr>
          <w:rFonts w:asciiTheme="majorHAnsi" w:hAnsiTheme="majorHAnsi" w:cstheme="majorHAnsi"/>
          <w:u w:val="single"/>
        </w:rPr>
        <w:t xml:space="preserve"> as identified in the </w:t>
      </w:r>
      <w:r w:rsidRPr="004244A6">
        <w:rPr>
          <w:rStyle w:val="Emphasis"/>
          <w:rFonts w:asciiTheme="majorHAnsi" w:hAnsiTheme="majorHAnsi" w:cstheme="majorHAnsi"/>
        </w:rPr>
        <w:t>introduction quote</w:t>
      </w:r>
      <w:r w:rsidRPr="004244A6">
        <w:rPr>
          <w:rFonts w:asciiTheme="majorHAnsi" w:hAnsiTheme="majorHAnsi" w:cstheme="majorHAnsi"/>
          <w:sz w:val="16"/>
        </w:rPr>
        <w:t xml:space="preserve">. The means by which </w:t>
      </w:r>
      <w:r w:rsidRPr="004244A6">
        <w:rPr>
          <w:rFonts w:asciiTheme="majorHAnsi" w:hAnsiTheme="majorHAnsi" w:cstheme="majorHAnsi"/>
          <w:highlight w:val="cyan"/>
          <w:u w:val="single"/>
        </w:rPr>
        <w:t>terrorists</w:t>
      </w:r>
      <w:r w:rsidRPr="004244A6">
        <w:rPr>
          <w:rFonts w:asciiTheme="majorHAnsi" w:hAnsiTheme="majorHAnsi" w:cstheme="majorHAnsi"/>
          <w:u w:val="single"/>
        </w:rPr>
        <w:t xml:space="preserve"> and other threats </w:t>
      </w:r>
      <w:r w:rsidRPr="004244A6">
        <w:rPr>
          <w:rFonts w:asciiTheme="majorHAnsi" w:hAnsiTheme="majorHAnsi" w:cstheme="majorHAnsi"/>
          <w:highlight w:val="cyan"/>
          <w:u w:val="single"/>
        </w:rPr>
        <w:t xml:space="preserve">attempt to </w:t>
      </w:r>
      <w:r w:rsidRPr="004244A6">
        <w:rPr>
          <w:rStyle w:val="Emphasis"/>
          <w:rFonts w:asciiTheme="majorHAnsi" w:hAnsiTheme="majorHAnsi" w:cstheme="majorHAnsi"/>
          <w:highlight w:val="cyan"/>
        </w:rPr>
        <w:t>impact</w:t>
      </w:r>
      <w:r w:rsidRPr="004244A6">
        <w:rPr>
          <w:rStyle w:val="Emphasis"/>
          <w:rFonts w:asciiTheme="majorHAnsi" w:hAnsiTheme="majorHAnsi" w:cstheme="majorHAnsi"/>
        </w:rPr>
        <w:t xml:space="preserve"> the </w:t>
      </w:r>
      <w:r w:rsidRPr="004244A6">
        <w:rPr>
          <w:rStyle w:val="Emphasis"/>
          <w:rFonts w:asciiTheme="majorHAnsi" w:hAnsiTheme="majorHAnsi" w:cstheme="majorHAnsi"/>
          <w:highlight w:val="cyan"/>
        </w:rPr>
        <w:t>economic infrastructure</w:t>
      </w:r>
      <w:r w:rsidRPr="004244A6">
        <w:rPr>
          <w:rFonts w:asciiTheme="majorHAnsi" w:hAnsiTheme="majorHAnsi" w:cstheme="majorHAnsi"/>
          <w:u w:val="single"/>
        </w:rPr>
        <w:t xml:space="preserve"> is through it’s linkage to</w:t>
      </w:r>
      <w:r w:rsidRPr="004244A6">
        <w:rPr>
          <w:rFonts w:asciiTheme="majorHAnsi" w:hAnsiTheme="majorHAnsi" w:cstheme="majorHAnsi"/>
          <w:sz w:val="16"/>
        </w:rPr>
        <w:t xml:space="preserve"> the other </w:t>
      </w:r>
      <w:r w:rsidRPr="004244A6">
        <w:rPr>
          <w:rStyle w:val="Emphasis"/>
          <w:rFonts w:asciiTheme="majorHAnsi" w:hAnsiTheme="majorHAnsi" w:cstheme="majorHAnsi"/>
        </w:rPr>
        <w:t>infrastructures</w:t>
      </w:r>
      <w:r w:rsidRPr="004244A6">
        <w:rPr>
          <w:rFonts w:asciiTheme="majorHAnsi" w:hAnsiTheme="majorHAnsi" w:cstheme="majorHAnsi"/>
          <w:u w:val="single"/>
        </w:rPr>
        <w:t xml:space="preserve">. </w:t>
      </w:r>
      <w:r w:rsidRPr="004244A6">
        <w:rPr>
          <w:rFonts w:asciiTheme="majorHAnsi" w:hAnsiTheme="majorHAnsi" w:cstheme="majorHAnsi"/>
          <w:highlight w:val="cyan"/>
          <w:u w:val="single"/>
        </w:rPr>
        <w:t>Attacks</w:t>
      </w:r>
      <w:r w:rsidRPr="004244A6">
        <w:rPr>
          <w:rFonts w:asciiTheme="majorHAnsi" w:hAnsiTheme="majorHAnsi" w:cstheme="majorHAnsi"/>
          <w:u w:val="single"/>
        </w:rPr>
        <w:t xml:space="preserve"> are launched at </w:t>
      </w:r>
      <w:r w:rsidRPr="004244A6">
        <w:rPr>
          <w:rStyle w:val="Emphasis"/>
          <w:rFonts w:asciiTheme="majorHAnsi" w:hAnsiTheme="majorHAnsi" w:cstheme="majorHAnsi"/>
        </w:rPr>
        <w:t>other infrastructures</w:t>
      </w:r>
      <w:r w:rsidRPr="004244A6">
        <w:rPr>
          <w:rFonts w:asciiTheme="majorHAnsi" w:hAnsiTheme="majorHAnsi" w:cstheme="majorHAnsi"/>
          <w:u w:val="single"/>
        </w:rPr>
        <w:t xml:space="preserve">, such as </w:t>
      </w:r>
      <w:r w:rsidRPr="004244A6">
        <w:rPr>
          <w:rStyle w:val="Emphasis"/>
          <w:rFonts w:asciiTheme="majorHAnsi" w:hAnsiTheme="majorHAnsi" w:cstheme="majorHAnsi"/>
        </w:rPr>
        <w:t>energy</w:t>
      </w:r>
      <w:r w:rsidRPr="004244A6">
        <w:rPr>
          <w:rFonts w:asciiTheme="majorHAnsi" w:hAnsiTheme="majorHAnsi" w:cstheme="majorHAnsi"/>
          <w:u w:val="single"/>
        </w:rPr>
        <w:t xml:space="preserve"> or the </w:t>
      </w:r>
      <w:r w:rsidRPr="004244A6">
        <w:rPr>
          <w:rStyle w:val="Emphasis"/>
          <w:rFonts w:asciiTheme="majorHAnsi" w:hAnsiTheme="majorHAnsi" w:cstheme="majorHAnsi"/>
        </w:rPr>
        <w:t>Defense Industrial Base</w:t>
      </w:r>
      <w:r w:rsidRPr="004244A6">
        <w:rPr>
          <w:rFonts w:asciiTheme="majorHAnsi" w:hAnsiTheme="majorHAnsi" w:cstheme="majorHAnsi"/>
          <w:u w:val="single"/>
        </w:rPr>
        <w:t xml:space="preserve"> in an effort to </w:t>
      </w:r>
      <w:r w:rsidRPr="004244A6">
        <w:rPr>
          <w:rFonts w:asciiTheme="majorHAnsi" w:hAnsiTheme="majorHAnsi" w:cstheme="majorHAnsi"/>
          <w:highlight w:val="cyan"/>
          <w:u w:val="single"/>
        </w:rPr>
        <w:t xml:space="preserve">achieve a </w:t>
      </w:r>
      <w:r w:rsidRPr="004244A6">
        <w:rPr>
          <w:rStyle w:val="Emphasis"/>
          <w:rFonts w:asciiTheme="majorHAnsi" w:hAnsiTheme="majorHAnsi" w:cstheme="majorHAnsi"/>
          <w:highlight w:val="cyan"/>
        </w:rPr>
        <w:t>“cascading” result</w:t>
      </w:r>
      <w:r w:rsidRPr="004244A6">
        <w:rPr>
          <w:rFonts w:asciiTheme="majorHAnsi" w:hAnsiTheme="majorHAnsi" w:cstheme="majorHAnsi"/>
          <w:sz w:val="16"/>
        </w:rPr>
        <w:t xml:space="preserve"> that impacts the economy. </w:t>
      </w:r>
      <w:r w:rsidRPr="004244A6">
        <w:rPr>
          <w:rFonts w:asciiTheme="majorHAnsi" w:hAnsiTheme="majorHAnsi" w:cstheme="majorHAnsi"/>
          <w:u w:val="single"/>
        </w:rPr>
        <w:t xml:space="preserve">Cyber attacks on Banking and Finance are another effort to indirectly impact the economy. The short term impacts of the 9/11 attacks on Lower Manhattan resulted in the </w:t>
      </w:r>
      <w:r w:rsidRPr="004244A6">
        <w:rPr>
          <w:rStyle w:val="Emphasis"/>
          <w:rFonts w:asciiTheme="majorHAnsi" w:hAnsiTheme="majorHAnsi" w:cstheme="majorHAnsi"/>
        </w:rPr>
        <w:t>loss of 30% of office space</w:t>
      </w:r>
      <w:r w:rsidRPr="004244A6">
        <w:rPr>
          <w:rFonts w:asciiTheme="majorHAnsi" w:hAnsiTheme="majorHAnsi" w:cstheme="majorHAnsi"/>
          <w:u w:val="single"/>
        </w:rPr>
        <w:t xml:space="preserve"> and a number of businesses </w:t>
      </w:r>
      <w:r w:rsidRPr="004244A6">
        <w:rPr>
          <w:rStyle w:val="Emphasis"/>
          <w:rFonts w:asciiTheme="majorHAnsi" w:hAnsiTheme="majorHAnsi" w:cstheme="majorHAnsi"/>
        </w:rPr>
        <w:t>simply ceased to exist</w:t>
      </w:r>
      <w:r w:rsidRPr="004244A6">
        <w:rPr>
          <w:rFonts w:asciiTheme="majorHAnsi" w:hAnsiTheme="majorHAnsi" w:cstheme="majorHAnsi"/>
          <w:sz w:val="16"/>
        </w:rPr>
        <w:t xml:space="preserve">. Close to </w:t>
      </w:r>
      <w:r w:rsidRPr="004244A6">
        <w:rPr>
          <w:rStyle w:val="Emphasis"/>
          <w:rFonts w:asciiTheme="majorHAnsi" w:hAnsiTheme="majorHAnsi" w:cstheme="majorHAnsi"/>
        </w:rPr>
        <w:t>200,000 jobs were destroyed</w:t>
      </w:r>
      <w:r w:rsidRPr="004244A6">
        <w:rPr>
          <w:rFonts w:asciiTheme="majorHAnsi" w:hAnsiTheme="majorHAnsi" w:cstheme="majorHAnsi"/>
          <w:u w:val="single"/>
        </w:rPr>
        <w:t xml:space="preserve"> or </w:t>
      </w:r>
      <w:r w:rsidRPr="004244A6">
        <w:rPr>
          <w:rStyle w:val="Emphasis"/>
          <w:rFonts w:asciiTheme="majorHAnsi" w:hAnsiTheme="majorHAnsi" w:cstheme="majorHAnsi"/>
        </w:rPr>
        <w:t>relocated</w:t>
      </w:r>
      <w:r w:rsidRPr="004244A6">
        <w:rPr>
          <w:rFonts w:asciiTheme="majorHAnsi" w:hAnsiTheme="majorHAnsi" w:cstheme="majorHAnsi"/>
          <w:u w:val="single"/>
        </w:rPr>
        <w:t xml:space="preserve"> out of New York City. The </w:t>
      </w:r>
      <w:r w:rsidRPr="004244A6">
        <w:rPr>
          <w:rStyle w:val="Emphasis"/>
          <w:rFonts w:asciiTheme="majorHAnsi" w:hAnsiTheme="majorHAnsi" w:cstheme="majorHAnsi"/>
        </w:rPr>
        <w:t>destruction of physical assets</w:t>
      </w:r>
      <w:r w:rsidRPr="004244A6">
        <w:rPr>
          <w:rFonts w:asciiTheme="majorHAnsi" w:hAnsiTheme="majorHAnsi" w:cstheme="majorHAnsi"/>
          <w:u w:val="single"/>
        </w:rPr>
        <w:t xml:space="preserve"> was estimated in the national accounts to amount to $14 billion for private businesses, $1.5 billion for state and local government enterprises and $0.7 billion for federal enterprises. Rescue, cleanup and related costs are estimated to at </w:t>
      </w:r>
      <w:r w:rsidRPr="004244A6">
        <w:rPr>
          <w:rStyle w:val="Emphasis"/>
          <w:rFonts w:asciiTheme="majorHAnsi" w:hAnsiTheme="majorHAnsi" w:cstheme="majorHAnsi"/>
        </w:rPr>
        <w:t>least $11 billion for a total direct cost of $27.2 billion</w:t>
      </w:r>
      <w:r w:rsidRPr="004244A6">
        <w:rPr>
          <w:rFonts w:asciiTheme="majorHAnsi" w:hAnsiTheme="majorHAnsi" w:cstheme="majorHAnsi"/>
          <w:sz w:val="16"/>
        </w:rPr>
        <w:t xml:space="preserve">.33 The medium and long term effects cannot be accurately estimated but demonstrate the idea of cascading effects. The five main areas affected over a longer period were Insurance, Airlines, Tourism and other Service Industries, Shipping and Security and military spending. </w:t>
      </w:r>
      <w:r w:rsidRPr="004244A6">
        <w:rPr>
          <w:rFonts w:asciiTheme="majorHAnsi" w:hAnsiTheme="majorHAnsi" w:cstheme="majorHAnsi"/>
          <w:u w:val="single"/>
        </w:rPr>
        <w:t xml:space="preserve">At various times terrorist rhetoric has </w:t>
      </w:r>
      <w:r w:rsidRPr="004244A6">
        <w:rPr>
          <w:rStyle w:val="Emphasis"/>
          <w:rFonts w:asciiTheme="majorHAnsi" w:hAnsiTheme="majorHAnsi" w:cstheme="majorHAnsi"/>
        </w:rPr>
        <w:t>mentioned attacks</w:t>
      </w:r>
      <w:r w:rsidRPr="004244A6">
        <w:rPr>
          <w:rFonts w:asciiTheme="majorHAnsi" w:hAnsiTheme="majorHAnsi" w:cstheme="majorHAnsi"/>
          <w:u w:val="single"/>
        </w:rPr>
        <w:t xml:space="preserve"> against Wall Street proper, but the more </w:t>
      </w:r>
      <w:r w:rsidRPr="004244A6">
        <w:rPr>
          <w:rStyle w:val="Emphasis"/>
          <w:rFonts w:asciiTheme="majorHAnsi" w:hAnsiTheme="majorHAnsi" w:cstheme="majorHAnsi"/>
        </w:rPr>
        <w:t xml:space="preserve">realistic </w:t>
      </w:r>
      <w:r w:rsidRPr="004244A6">
        <w:rPr>
          <w:rStyle w:val="Emphasis"/>
          <w:rFonts w:asciiTheme="majorHAnsi" w:hAnsiTheme="majorHAnsi" w:cstheme="majorHAnsi"/>
          <w:highlight w:val="cyan"/>
        </w:rPr>
        <w:t xml:space="preserve">damage </w:t>
      </w:r>
      <w:r w:rsidRPr="004244A6">
        <w:rPr>
          <w:rFonts w:asciiTheme="majorHAnsi" w:hAnsiTheme="majorHAnsi" w:cstheme="majorHAnsi"/>
          <w:highlight w:val="cyan"/>
          <w:u w:val="single"/>
        </w:rPr>
        <w:t>to the economy will come through</w:t>
      </w:r>
      <w:r w:rsidRPr="004244A6">
        <w:rPr>
          <w:rFonts w:asciiTheme="majorHAnsi" w:hAnsiTheme="majorHAnsi" w:cstheme="majorHAnsi"/>
          <w:u w:val="single"/>
        </w:rPr>
        <w:t xml:space="preserve"> the </w:t>
      </w:r>
      <w:r w:rsidRPr="004244A6">
        <w:rPr>
          <w:rStyle w:val="Emphasis"/>
          <w:rFonts w:asciiTheme="majorHAnsi" w:hAnsiTheme="majorHAnsi" w:cstheme="majorHAnsi"/>
          <w:highlight w:val="cyan"/>
        </w:rPr>
        <w:t>indirect</w:t>
      </w:r>
      <w:r w:rsidRPr="004244A6">
        <w:rPr>
          <w:rStyle w:val="Emphasis"/>
          <w:rFonts w:asciiTheme="majorHAnsi" w:hAnsiTheme="majorHAnsi" w:cstheme="majorHAnsi"/>
        </w:rPr>
        <w:t xml:space="preserve"> approach of </w:t>
      </w:r>
      <w:r w:rsidRPr="004244A6">
        <w:rPr>
          <w:rStyle w:val="Emphasis"/>
          <w:rFonts w:asciiTheme="majorHAnsi" w:hAnsiTheme="majorHAnsi" w:cstheme="majorHAnsi"/>
          <w:highlight w:val="cyan"/>
        </w:rPr>
        <w:t>cascading effects</w:t>
      </w:r>
      <w:r w:rsidRPr="004244A6">
        <w:rPr>
          <w:rStyle w:val="Emphasis"/>
          <w:rFonts w:asciiTheme="majorHAnsi" w:hAnsiTheme="majorHAnsi" w:cstheme="majorHAnsi"/>
        </w:rPr>
        <w:t>.</w:t>
      </w:r>
    </w:p>
    <w:p w14:paraId="78EC9683" w14:textId="77777777" w:rsidR="00D133F5" w:rsidRPr="004244A6" w:rsidRDefault="00D133F5" w:rsidP="00D133F5">
      <w:pPr>
        <w:rPr>
          <w:rFonts w:asciiTheme="majorHAnsi" w:hAnsiTheme="majorHAnsi" w:cstheme="majorHAnsi"/>
          <w:u w:val="single"/>
        </w:rPr>
      </w:pPr>
      <w:r w:rsidRPr="004244A6">
        <w:rPr>
          <w:rStyle w:val="Emphasis"/>
          <w:rFonts w:asciiTheme="majorHAnsi" w:hAnsiTheme="majorHAnsi" w:cstheme="majorHAnsi"/>
        </w:rPr>
        <w:lastRenderedPageBreak/>
        <w:t>Transportation</w:t>
      </w:r>
    </w:p>
    <w:p w14:paraId="275705B8" w14:textId="77777777" w:rsidR="00D133F5" w:rsidRPr="004244A6" w:rsidRDefault="00D133F5" w:rsidP="00D133F5">
      <w:pPr>
        <w:rPr>
          <w:rFonts w:asciiTheme="majorHAnsi" w:hAnsiTheme="majorHAnsi" w:cstheme="majorHAnsi"/>
          <w:sz w:val="16"/>
        </w:rPr>
      </w:pPr>
      <w:r w:rsidRPr="004244A6">
        <w:rPr>
          <w:rFonts w:asciiTheme="majorHAnsi" w:hAnsiTheme="majorHAnsi" w:cstheme="majorHAnsi"/>
          <w:sz w:val="16"/>
        </w:rPr>
        <w:t>The attack on commuter trains in Madrid in March of 2004 and the London bombings in July of 2005, which together killed 243 people, clearly indicated the threat to the transportation infrastructure. Statistics provided by the Brookings Institute in Washington DC show that between 1991 and 2001 42% of worldwide terrorist attacks were directed against mass transit. Transportation is viewed by terrorists as a “soft target” and one that will impact the people of a country. Mass Service Transportation (MST) is the likely target of a terrorist attack.</w:t>
      </w:r>
    </w:p>
    <w:p w14:paraId="50832D7F" w14:textId="77777777" w:rsidR="00D133F5" w:rsidRPr="004244A6" w:rsidRDefault="00D133F5" w:rsidP="00D133F5">
      <w:pPr>
        <w:rPr>
          <w:rFonts w:asciiTheme="majorHAnsi" w:hAnsiTheme="majorHAnsi" w:cstheme="majorHAnsi"/>
          <w:sz w:val="16"/>
        </w:rPr>
      </w:pPr>
      <w:r w:rsidRPr="004244A6">
        <w:rPr>
          <w:rFonts w:asciiTheme="majorHAnsi" w:hAnsiTheme="majorHAnsi" w:cstheme="majorHAnsi"/>
          <w:sz w:val="16"/>
        </w:rPr>
        <w:t xml:space="preserve">MST caters to large volumes of people, crammed into narrow confined spaces </w:t>
      </w:r>
    </w:p>
    <w:p w14:paraId="5375502E" w14:textId="77777777" w:rsidR="00D133F5" w:rsidRPr="004244A6" w:rsidRDefault="00D133F5" w:rsidP="00D133F5">
      <w:pPr>
        <w:rPr>
          <w:rFonts w:asciiTheme="majorHAnsi" w:hAnsiTheme="majorHAnsi" w:cstheme="majorHAnsi"/>
          <w:sz w:val="16"/>
        </w:rPr>
      </w:pPr>
      <w:r w:rsidRPr="004244A6">
        <w:rPr>
          <w:rFonts w:asciiTheme="majorHAnsi" w:hAnsiTheme="majorHAnsi" w:cstheme="majorHAnsi"/>
          <w:sz w:val="16"/>
        </w:rPr>
        <w:t>MST is designed to move large numbers of people quickly and efficiently, which is often counter to protective measure</w:t>
      </w:r>
    </w:p>
    <w:p w14:paraId="5691D5E4" w14:textId="77777777" w:rsidR="00D133F5" w:rsidRPr="004244A6" w:rsidRDefault="00D133F5" w:rsidP="00D133F5">
      <w:pPr>
        <w:rPr>
          <w:rFonts w:asciiTheme="majorHAnsi" w:hAnsiTheme="majorHAnsi" w:cstheme="majorHAnsi"/>
          <w:sz w:val="16"/>
        </w:rPr>
      </w:pPr>
      <w:r w:rsidRPr="004244A6">
        <w:rPr>
          <w:rFonts w:asciiTheme="majorHAnsi" w:hAnsiTheme="majorHAnsi" w:cstheme="majorHAnsi"/>
          <w:sz w:val="16"/>
        </w:rPr>
        <w:t xml:space="preserve">MST assets are enclosed, serving to amplify explosions </w:t>
      </w:r>
    </w:p>
    <w:p w14:paraId="33C77C39" w14:textId="77777777" w:rsidR="00D133F5" w:rsidRPr="004244A6" w:rsidRDefault="00D133F5" w:rsidP="00D133F5">
      <w:pPr>
        <w:rPr>
          <w:rFonts w:asciiTheme="majorHAnsi" w:hAnsiTheme="majorHAnsi" w:cstheme="majorHAnsi"/>
          <w:sz w:val="16"/>
        </w:rPr>
      </w:pPr>
      <w:r w:rsidRPr="004244A6">
        <w:rPr>
          <w:rFonts w:asciiTheme="majorHAnsi" w:hAnsiTheme="majorHAnsi" w:cstheme="majorHAnsi"/>
          <w:sz w:val="16"/>
        </w:rPr>
        <w:t>MST attacks can result in “cascading effects” because communications and power conduits are usually collocated in proximity to their routes</w:t>
      </w:r>
    </w:p>
    <w:p w14:paraId="06F55BDF" w14:textId="77777777" w:rsidR="00D133F5" w:rsidRPr="004244A6" w:rsidRDefault="00D133F5" w:rsidP="00D133F5">
      <w:pPr>
        <w:rPr>
          <w:rFonts w:asciiTheme="majorHAnsi" w:hAnsiTheme="majorHAnsi" w:cstheme="majorHAnsi"/>
          <w:sz w:val="16"/>
        </w:rPr>
      </w:pPr>
      <w:r w:rsidRPr="004244A6">
        <w:rPr>
          <w:rFonts w:asciiTheme="majorHAnsi" w:hAnsiTheme="majorHAnsi" w:cstheme="majorHAnsi"/>
          <w:sz w:val="16"/>
        </w:rPr>
        <w:t xml:space="preserve">The Department of Homeland Security sent a “public sector notice” in May of 2006 based on two incidents of “suspicious videotaping” of European mass-transit systems.34 The individual had several tapes besides the one in his camera, none of which showed any tourist sites. The tapes focused on the insides of subway cars, the inside and outside of several stations and exit routes from the stations. In June of 2003 the FBI arrested Iyman Faris, a 34 year old naturalized American citizen who had been in contact with Al Qaeda conducting research and reconnaissance in an effort to destroy the Brooklyn Bridge.35 Mr. Faris had traveled to Afghanistan and Pakistan in 2000, meeting with Osama bin Laden, he returned to the U.S. and began gathering information concerning the Brooklyn Bridge and communicating via coded messages with Al Qaeda leaders. </w:t>
      </w:r>
      <w:r w:rsidRPr="004244A6">
        <w:rPr>
          <w:rFonts w:asciiTheme="majorHAnsi" w:hAnsiTheme="majorHAnsi" w:cstheme="majorHAnsi"/>
          <w:u w:val="single"/>
        </w:rPr>
        <w:t xml:space="preserve">An attack on the </w:t>
      </w:r>
      <w:r w:rsidRPr="004244A6">
        <w:rPr>
          <w:rStyle w:val="Emphasis"/>
          <w:rFonts w:asciiTheme="majorHAnsi" w:hAnsiTheme="majorHAnsi" w:cstheme="majorHAnsi"/>
        </w:rPr>
        <w:t>bridge</w:t>
      </w:r>
      <w:r w:rsidRPr="004244A6">
        <w:rPr>
          <w:rFonts w:asciiTheme="majorHAnsi" w:hAnsiTheme="majorHAnsi" w:cstheme="majorHAnsi"/>
          <w:u w:val="single"/>
        </w:rPr>
        <w:t xml:space="preserve"> would have not only damaged the </w:t>
      </w:r>
      <w:r w:rsidRPr="004244A6">
        <w:rPr>
          <w:rStyle w:val="Emphasis"/>
          <w:rFonts w:asciiTheme="majorHAnsi" w:hAnsiTheme="majorHAnsi" w:cstheme="majorHAnsi"/>
        </w:rPr>
        <w:t>transportation infrastructure</w:t>
      </w:r>
      <w:r w:rsidRPr="004244A6">
        <w:rPr>
          <w:rFonts w:asciiTheme="majorHAnsi" w:hAnsiTheme="majorHAnsi" w:cstheme="majorHAnsi"/>
          <w:u w:val="single"/>
        </w:rPr>
        <w:t xml:space="preserve">, but also a known </w:t>
      </w:r>
      <w:r w:rsidRPr="004244A6">
        <w:rPr>
          <w:rStyle w:val="Emphasis"/>
          <w:rFonts w:asciiTheme="majorHAnsi" w:hAnsiTheme="majorHAnsi" w:cstheme="majorHAnsi"/>
        </w:rPr>
        <w:t>American landmark</w:t>
      </w:r>
      <w:r w:rsidRPr="004244A6">
        <w:rPr>
          <w:rFonts w:asciiTheme="majorHAnsi" w:hAnsiTheme="majorHAnsi" w:cstheme="majorHAnsi"/>
          <w:sz w:val="16"/>
        </w:rPr>
        <w:t>. On 24 May 2006, a Pakistani immigrant was convicted on charges of plotting to blow up one of Manhattan’s busiest subway stations in retaliation for the U.S. actions at the Abu Ghraib prison.36</w:t>
      </w:r>
    </w:p>
    <w:p w14:paraId="0DD2203B" w14:textId="77777777" w:rsidR="00D133F5" w:rsidRPr="004244A6" w:rsidRDefault="00D133F5" w:rsidP="00D133F5">
      <w:pPr>
        <w:rPr>
          <w:rFonts w:asciiTheme="majorHAnsi" w:hAnsiTheme="majorHAnsi" w:cstheme="majorHAnsi"/>
          <w:sz w:val="16"/>
        </w:rPr>
      </w:pPr>
      <w:r w:rsidRPr="004244A6">
        <w:rPr>
          <w:rStyle w:val="Emphasis"/>
          <w:rFonts w:asciiTheme="majorHAnsi" w:hAnsiTheme="majorHAnsi" w:cstheme="majorHAnsi"/>
          <w:highlight w:val="cyan"/>
        </w:rPr>
        <w:t>Terrorist threats to</w:t>
      </w:r>
      <w:r w:rsidRPr="004244A6">
        <w:rPr>
          <w:rStyle w:val="Emphasis"/>
          <w:rFonts w:asciiTheme="majorHAnsi" w:hAnsiTheme="majorHAnsi" w:cstheme="majorHAnsi"/>
        </w:rPr>
        <w:t xml:space="preserve"> the </w:t>
      </w:r>
      <w:r w:rsidRPr="004244A6">
        <w:rPr>
          <w:rStyle w:val="Emphasis"/>
          <w:rFonts w:asciiTheme="majorHAnsi" w:hAnsiTheme="majorHAnsi" w:cstheme="majorHAnsi"/>
          <w:highlight w:val="cyan"/>
        </w:rPr>
        <w:t>transportation</w:t>
      </w:r>
      <w:r w:rsidRPr="004244A6">
        <w:rPr>
          <w:rStyle w:val="Emphasis"/>
          <w:rFonts w:asciiTheme="majorHAnsi" w:hAnsiTheme="majorHAnsi" w:cstheme="majorHAnsi"/>
        </w:rPr>
        <w:t xml:space="preserve"> infrastructure</w:t>
      </w:r>
      <w:r w:rsidRPr="004244A6">
        <w:rPr>
          <w:rFonts w:asciiTheme="majorHAnsi" w:hAnsiTheme="majorHAnsi" w:cstheme="majorHAnsi"/>
          <w:u w:val="single"/>
        </w:rPr>
        <w:t xml:space="preserve"> </w:t>
      </w:r>
      <w:r w:rsidRPr="004244A6">
        <w:rPr>
          <w:rFonts w:asciiTheme="majorHAnsi" w:hAnsiTheme="majorHAnsi" w:cstheme="majorHAnsi"/>
          <w:highlight w:val="cyan"/>
          <w:u w:val="single"/>
        </w:rPr>
        <w:t xml:space="preserve">extend </w:t>
      </w:r>
      <w:r w:rsidRPr="004244A6">
        <w:rPr>
          <w:rStyle w:val="Emphasis"/>
          <w:rFonts w:asciiTheme="majorHAnsi" w:hAnsiTheme="majorHAnsi" w:cstheme="majorHAnsi"/>
          <w:highlight w:val="cyan"/>
        </w:rPr>
        <w:t>beyond land to</w:t>
      </w:r>
      <w:r w:rsidRPr="004244A6">
        <w:rPr>
          <w:rStyle w:val="Emphasis"/>
          <w:rFonts w:asciiTheme="majorHAnsi" w:hAnsiTheme="majorHAnsi" w:cstheme="majorHAnsi"/>
        </w:rPr>
        <w:t xml:space="preserve"> the </w:t>
      </w:r>
      <w:r w:rsidRPr="004244A6">
        <w:rPr>
          <w:rStyle w:val="Emphasis"/>
          <w:rFonts w:asciiTheme="majorHAnsi" w:hAnsiTheme="majorHAnsi" w:cstheme="majorHAnsi"/>
          <w:highlight w:val="cyan"/>
        </w:rPr>
        <w:t>sea</w:t>
      </w:r>
      <w:r w:rsidRPr="004244A6">
        <w:rPr>
          <w:rFonts w:asciiTheme="majorHAnsi" w:hAnsiTheme="majorHAnsi" w:cstheme="majorHAnsi"/>
          <w:sz w:val="16"/>
        </w:rPr>
        <w:t xml:space="preserve">. Vice Admiral Jonathan Greenert, commander of the U.S. Seventh Fleet, said “one of my nightmares would be a maritime terrorism attack in the Strait of Malacca”.37 “There is a strain of al-Qaida in Southeast Asia, called Jemaah Islamiya. They are actively pursuing a maritime terrorism capability that includes diving and mining training.”38 </w:t>
      </w:r>
      <w:r w:rsidRPr="004244A6">
        <w:rPr>
          <w:rFonts w:asciiTheme="majorHAnsi" w:hAnsiTheme="majorHAnsi" w:cstheme="majorHAnsi"/>
          <w:u w:val="single"/>
        </w:rPr>
        <w:t xml:space="preserve">As how this </w:t>
      </w:r>
      <w:r w:rsidRPr="004244A6">
        <w:rPr>
          <w:rStyle w:val="Emphasis"/>
          <w:rFonts w:asciiTheme="majorHAnsi" w:hAnsiTheme="majorHAnsi" w:cstheme="majorHAnsi"/>
        </w:rPr>
        <w:t>might</w:t>
      </w:r>
      <w:r w:rsidRPr="004244A6">
        <w:rPr>
          <w:rFonts w:asciiTheme="majorHAnsi" w:hAnsiTheme="majorHAnsi" w:cstheme="majorHAnsi"/>
          <w:u w:val="single"/>
        </w:rPr>
        <w:t xml:space="preserve"> impact on the economy</w:t>
      </w:r>
      <w:r w:rsidRPr="004244A6">
        <w:rPr>
          <w:rStyle w:val="Emphasis"/>
          <w:rFonts w:asciiTheme="majorHAnsi" w:hAnsiTheme="majorHAnsi" w:cstheme="majorHAnsi"/>
        </w:rPr>
        <w:t xml:space="preserve">, </w:t>
      </w:r>
      <w:r w:rsidRPr="004244A6">
        <w:rPr>
          <w:rStyle w:val="Emphasis"/>
          <w:rFonts w:asciiTheme="majorHAnsi" w:hAnsiTheme="majorHAnsi" w:cstheme="majorHAnsi"/>
          <w:highlight w:val="cyan"/>
        </w:rPr>
        <w:t>$220 billion in trade comes through</w:t>
      </w:r>
      <w:r w:rsidRPr="004244A6">
        <w:rPr>
          <w:rStyle w:val="Emphasis"/>
          <w:rFonts w:asciiTheme="majorHAnsi" w:hAnsiTheme="majorHAnsi" w:cstheme="majorHAnsi"/>
        </w:rPr>
        <w:t xml:space="preserve"> the </w:t>
      </w:r>
      <w:r w:rsidRPr="004244A6">
        <w:rPr>
          <w:rStyle w:val="Emphasis"/>
          <w:rFonts w:asciiTheme="majorHAnsi" w:hAnsiTheme="majorHAnsi" w:cstheme="majorHAnsi"/>
          <w:highlight w:val="cyan"/>
        </w:rPr>
        <w:t>Seventh Fleet area of responsibility</w:t>
      </w:r>
      <w:r w:rsidRPr="004244A6">
        <w:rPr>
          <w:rFonts w:asciiTheme="majorHAnsi" w:hAnsiTheme="majorHAnsi" w:cstheme="majorHAnsi"/>
          <w:u w:val="single"/>
        </w:rPr>
        <w:t xml:space="preserve"> and </w:t>
      </w:r>
      <w:r w:rsidRPr="004244A6">
        <w:rPr>
          <w:rStyle w:val="Emphasis"/>
          <w:rFonts w:asciiTheme="majorHAnsi" w:hAnsiTheme="majorHAnsi" w:cstheme="majorHAnsi"/>
          <w:highlight w:val="cyan"/>
        </w:rPr>
        <w:t>98% of the commerce is moved by sea</w:t>
      </w:r>
      <w:r w:rsidRPr="004244A6">
        <w:rPr>
          <w:rFonts w:asciiTheme="majorHAnsi" w:hAnsiTheme="majorHAnsi" w:cstheme="majorHAnsi"/>
          <w:u w:val="single"/>
        </w:rPr>
        <w:t xml:space="preserve">. Just as ports can be viewed a SPOF within the maritime transport system, there are </w:t>
      </w:r>
      <w:r w:rsidRPr="004244A6">
        <w:rPr>
          <w:rStyle w:val="Emphasis"/>
          <w:rFonts w:asciiTheme="majorHAnsi" w:hAnsiTheme="majorHAnsi" w:cstheme="majorHAnsi"/>
        </w:rPr>
        <w:t>certain waterway</w:t>
      </w:r>
      <w:r w:rsidRPr="004244A6">
        <w:rPr>
          <w:rFonts w:asciiTheme="majorHAnsi" w:hAnsiTheme="majorHAnsi" w:cstheme="majorHAnsi"/>
          <w:u w:val="single"/>
        </w:rPr>
        <w:t xml:space="preserve"> </w:t>
      </w:r>
      <w:r w:rsidRPr="004244A6">
        <w:rPr>
          <w:rStyle w:val="Emphasis"/>
          <w:rFonts w:asciiTheme="majorHAnsi" w:hAnsiTheme="majorHAnsi" w:cstheme="majorHAnsi"/>
        </w:rPr>
        <w:t>chokepoints</w:t>
      </w:r>
      <w:r w:rsidRPr="004244A6">
        <w:rPr>
          <w:rFonts w:asciiTheme="majorHAnsi" w:hAnsiTheme="majorHAnsi" w:cstheme="majorHAnsi"/>
          <w:u w:val="single"/>
        </w:rPr>
        <w:t xml:space="preserve"> or </w:t>
      </w:r>
      <w:r w:rsidRPr="004244A6">
        <w:rPr>
          <w:rStyle w:val="Emphasis"/>
          <w:rFonts w:asciiTheme="majorHAnsi" w:hAnsiTheme="majorHAnsi" w:cstheme="majorHAnsi"/>
        </w:rPr>
        <w:t>heavily trafficked areas</w:t>
      </w:r>
      <w:r w:rsidRPr="004244A6">
        <w:rPr>
          <w:rFonts w:asciiTheme="majorHAnsi" w:hAnsiTheme="majorHAnsi" w:cstheme="majorHAnsi"/>
          <w:sz w:val="16"/>
        </w:rPr>
        <w:t xml:space="preserve"> that can be viewed as a high payoff target to a terrorist or result in catastrophic damage from a natural disaster.</w:t>
      </w:r>
    </w:p>
    <w:p w14:paraId="512B1CF9" w14:textId="77777777" w:rsidR="00D133F5" w:rsidRPr="004244A6" w:rsidRDefault="00D133F5" w:rsidP="00D133F5">
      <w:pPr>
        <w:rPr>
          <w:rFonts w:asciiTheme="majorHAnsi" w:hAnsiTheme="majorHAnsi" w:cstheme="majorHAnsi"/>
        </w:rPr>
      </w:pPr>
    </w:p>
    <w:p w14:paraId="7E03565E" w14:textId="77777777" w:rsidR="00D133F5" w:rsidRPr="004244A6" w:rsidRDefault="00D133F5" w:rsidP="00D133F5">
      <w:pPr>
        <w:pStyle w:val="Heading4"/>
        <w:rPr>
          <w:rFonts w:asciiTheme="majorHAnsi" w:hAnsiTheme="majorHAnsi" w:cstheme="majorHAnsi"/>
        </w:rPr>
      </w:pPr>
      <w:r w:rsidRPr="004244A6">
        <w:rPr>
          <w:rFonts w:asciiTheme="majorHAnsi" w:hAnsiTheme="majorHAnsi" w:cstheme="majorHAnsi"/>
          <w:u w:val="single"/>
        </w:rPr>
        <w:t>Extinction</w:t>
      </w:r>
      <w:r w:rsidRPr="004244A6">
        <w:rPr>
          <w:rFonts w:asciiTheme="majorHAnsi" w:hAnsiTheme="majorHAnsi" w:cstheme="majorHAnsi"/>
        </w:rPr>
        <w:t>.</w:t>
      </w:r>
    </w:p>
    <w:p w14:paraId="61155326" w14:textId="77777777" w:rsidR="00D133F5" w:rsidRPr="004244A6" w:rsidRDefault="00D133F5" w:rsidP="00D133F5">
      <w:pPr>
        <w:rPr>
          <w:rFonts w:asciiTheme="majorHAnsi" w:hAnsiTheme="majorHAnsi" w:cstheme="majorHAnsi"/>
        </w:rPr>
      </w:pPr>
      <w:r w:rsidRPr="004244A6">
        <w:rPr>
          <w:rStyle w:val="Style13ptBold"/>
          <w:rFonts w:asciiTheme="majorHAnsi" w:hAnsiTheme="majorHAnsi" w:cstheme="majorHAnsi"/>
        </w:rPr>
        <w:t xml:space="preserve">Liu '18 </w:t>
      </w:r>
      <w:r w:rsidRPr="004244A6">
        <w:rPr>
          <w:rFonts w:asciiTheme="majorHAnsi" w:hAnsiTheme="majorHAnsi" w:cstheme="majorHAnsi"/>
        </w:rPr>
        <w:t xml:space="preserve">[Qian; 11/13/18; Managing Director of Greater China for The Economist Group, previously director of the global economics unit and director of Access China for the Economist Intelligence Unit, PhD in economics from Uppsala University; "The next economic crisis could cause a global conflict. Here's why," </w:t>
      </w:r>
      <w:hyperlink r:id="rId11" w:history="1">
        <w:r w:rsidRPr="004244A6">
          <w:rPr>
            <w:rStyle w:val="Hyperlink"/>
            <w:rFonts w:asciiTheme="majorHAnsi" w:hAnsiTheme="majorHAnsi" w:cstheme="majorHAnsi"/>
          </w:rPr>
          <w:t>https://www.weforum.org/agenda/2018/11/the-next-economic-crisis-could-cause-a-global-conflict-heres-why/</w:t>
        </w:r>
      </w:hyperlink>
      <w:r w:rsidRPr="004244A6">
        <w:rPr>
          <w:rFonts w:asciiTheme="majorHAnsi" w:hAnsiTheme="majorHAnsi" w:cstheme="majorHAnsi"/>
        </w:rPr>
        <w:t>] // Re-Cut SJWen</w:t>
      </w:r>
    </w:p>
    <w:p w14:paraId="0A23D484" w14:textId="77777777" w:rsidR="00D133F5" w:rsidRPr="004244A6" w:rsidRDefault="00D133F5" w:rsidP="00D133F5">
      <w:pPr>
        <w:rPr>
          <w:rFonts w:asciiTheme="majorHAnsi" w:hAnsiTheme="majorHAnsi" w:cstheme="majorHAnsi"/>
          <w:sz w:val="16"/>
        </w:rPr>
      </w:pPr>
      <w:r w:rsidRPr="004244A6">
        <w:rPr>
          <w:rFonts w:asciiTheme="majorHAnsi" w:hAnsiTheme="majorHAnsi" w:cstheme="majorHAnsi"/>
          <w:sz w:val="16"/>
        </w:rPr>
        <w:t xml:space="preserve">The next economic crisis is closer than you think. But what you should really worry about is what comes after: </w:t>
      </w:r>
      <w:r w:rsidRPr="004244A6">
        <w:rPr>
          <w:rStyle w:val="StyleUnderline"/>
          <w:rFonts w:asciiTheme="majorHAnsi" w:hAnsiTheme="majorHAnsi" w:cstheme="majorHAnsi"/>
          <w:highlight w:val="cyan"/>
        </w:rPr>
        <w:t>in the current</w:t>
      </w:r>
      <w:r w:rsidRPr="004244A6">
        <w:rPr>
          <w:rStyle w:val="StyleUnderline"/>
          <w:rFonts w:asciiTheme="majorHAnsi" w:hAnsiTheme="majorHAnsi" w:cstheme="majorHAnsi"/>
        </w:rPr>
        <w:t xml:space="preserve"> social, political, and technological </w:t>
      </w:r>
      <w:r w:rsidRPr="004244A6">
        <w:rPr>
          <w:rStyle w:val="StyleUnderline"/>
          <w:rFonts w:asciiTheme="majorHAnsi" w:hAnsiTheme="majorHAnsi" w:cstheme="majorHAnsi"/>
          <w:highlight w:val="cyan"/>
        </w:rPr>
        <w:t>landscape</w:t>
      </w:r>
      <w:r w:rsidRPr="004244A6">
        <w:rPr>
          <w:rStyle w:val="StyleUnderline"/>
          <w:rFonts w:asciiTheme="majorHAnsi" w:hAnsiTheme="majorHAnsi" w:cstheme="majorHAnsi"/>
        </w:rPr>
        <w:t xml:space="preserve">, a </w:t>
      </w:r>
      <w:r w:rsidRPr="004244A6">
        <w:rPr>
          <w:rStyle w:val="Emphasis"/>
          <w:rFonts w:asciiTheme="majorHAnsi" w:hAnsiTheme="majorHAnsi" w:cstheme="majorHAnsi"/>
        </w:rPr>
        <w:t xml:space="preserve">prolonged </w:t>
      </w:r>
      <w:r w:rsidRPr="004244A6">
        <w:rPr>
          <w:rStyle w:val="Emphasis"/>
          <w:rFonts w:asciiTheme="majorHAnsi" w:hAnsiTheme="majorHAnsi" w:cstheme="majorHAnsi"/>
          <w:highlight w:val="cyan"/>
        </w:rPr>
        <w:t>economic crisis</w:t>
      </w:r>
      <w:r w:rsidRPr="004244A6">
        <w:rPr>
          <w:rStyle w:val="StyleUnderline"/>
          <w:rFonts w:asciiTheme="majorHAnsi" w:hAnsiTheme="majorHAnsi" w:cstheme="majorHAnsi"/>
        </w:rPr>
        <w:t>, combined with rising</w:t>
      </w:r>
      <w:r w:rsidRPr="004244A6">
        <w:rPr>
          <w:rFonts w:asciiTheme="majorHAnsi" w:hAnsiTheme="majorHAnsi" w:cstheme="majorHAnsi"/>
          <w:sz w:val="16"/>
        </w:rPr>
        <w:t xml:space="preserve"> income </w:t>
      </w:r>
      <w:r w:rsidRPr="004244A6">
        <w:rPr>
          <w:rStyle w:val="StyleUnderline"/>
          <w:rFonts w:asciiTheme="majorHAnsi" w:hAnsiTheme="majorHAnsi" w:cstheme="majorHAnsi"/>
        </w:rPr>
        <w:t xml:space="preserve">inequality, </w:t>
      </w:r>
      <w:r w:rsidRPr="004244A6">
        <w:rPr>
          <w:rStyle w:val="StyleUnderline"/>
          <w:rFonts w:asciiTheme="majorHAnsi" w:hAnsiTheme="majorHAnsi" w:cstheme="majorHAnsi"/>
          <w:highlight w:val="cyan"/>
        </w:rPr>
        <w:t>could</w:t>
      </w:r>
      <w:r w:rsidRPr="004244A6">
        <w:rPr>
          <w:rFonts w:asciiTheme="majorHAnsi" w:hAnsiTheme="majorHAnsi" w:cstheme="majorHAnsi"/>
          <w:sz w:val="16"/>
        </w:rPr>
        <w:t xml:space="preserve"> well </w:t>
      </w:r>
      <w:r w:rsidRPr="004244A6">
        <w:rPr>
          <w:rStyle w:val="Emphasis"/>
          <w:rFonts w:asciiTheme="majorHAnsi" w:hAnsiTheme="majorHAnsi" w:cstheme="majorHAnsi"/>
          <w:highlight w:val="cyan"/>
        </w:rPr>
        <w:t xml:space="preserve">escalate </w:t>
      </w:r>
      <w:r w:rsidRPr="004244A6">
        <w:rPr>
          <w:rStyle w:val="Emphasis"/>
          <w:rFonts w:asciiTheme="majorHAnsi" w:hAnsiTheme="majorHAnsi" w:cstheme="majorHAnsi"/>
        </w:rPr>
        <w:t>into a major global military conflict</w:t>
      </w:r>
      <w:r w:rsidRPr="004244A6">
        <w:rPr>
          <w:rFonts w:asciiTheme="majorHAnsi" w:hAnsiTheme="majorHAnsi" w:cstheme="majorHAnsi"/>
          <w:sz w:val="16"/>
        </w:rPr>
        <w:t xml:space="preserve">. The </w:t>
      </w:r>
      <w:r w:rsidRPr="004244A6">
        <w:rPr>
          <w:rStyle w:val="StyleUnderline"/>
          <w:rFonts w:asciiTheme="majorHAnsi" w:hAnsiTheme="majorHAnsi" w:cstheme="majorHAnsi"/>
        </w:rPr>
        <w:t>20</w:t>
      </w:r>
      <w:r w:rsidRPr="004244A6">
        <w:rPr>
          <w:rStyle w:val="Emphasis"/>
          <w:rFonts w:asciiTheme="majorHAnsi" w:hAnsiTheme="majorHAnsi" w:cstheme="majorHAnsi"/>
          <w:highlight w:val="cyan"/>
        </w:rPr>
        <w:t>08</w:t>
      </w:r>
      <w:r w:rsidRPr="004244A6">
        <w:rPr>
          <w:rFonts w:asciiTheme="majorHAnsi" w:hAnsiTheme="majorHAnsi" w:cstheme="majorHAnsi"/>
          <w:sz w:val="16"/>
        </w:rPr>
        <w:t xml:space="preserve">-09 global financial crisis </w:t>
      </w:r>
      <w:r w:rsidRPr="004244A6">
        <w:rPr>
          <w:rStyle w:val="StyleUnderline"/>
          <w:rFonts w:asciiTheme="majorHAnsi" w:hAnsiTheme="majorHAnsi" w:cstheme="majorHAnsi"/>
          <w:highlight w:val="cyan"/>
        </w:rPr>
        <w:t>almost</w:t>
      </w:r>
      <w:r w:rsidRPr="004244A6">
        <w:rPr>
          <w:rFonts w:asciiTheme="majorHAnsi" w:hAnsiTheme="majorHAnsi" w:cstheme="majorHAnsi"/>
          <w:sz w:val="16"/>
        </w:rPr>
        <w:t xml:space="preserve"> bankrupted governments and </w:t>
      </w:r>
      <w:r w:rsidRPr="004244A6">
        <w:rPr>
          <w:rStyle w:val="StyleUnderline"/>
          <w:rFonts w:asciiTheme="majorHAnsi" w:hAnsiTheme="majorHAnsi" w:cstheme="majorHAnsi"/>
          <w:highlight w:val="cyan"/>
        </w:rPr>
        <w:t xml:space="preserve">caused </w:t>
      </w:r>
      <w:r w:rsidRPr="004244A6">
        <w:rPr>
          <w:rStyle w:val="Emphasis"/>
          <w:rFonts w:asciiTheme="majorHAnsi" w:hAnsiTheme="majorHAnsi" w:cstheme="majorHAnsi"/>
          <w:highlight w:val="cyan"/>
        </w:rPr>
        <w:t>systemic collapse</w:t>
      </w:r>
      <w:r w:rsidRPr="004244A6">
        <w:rPr>
          <w:rStyle w:val="StyleUnderline"/>
          <w:rFonts w:asciiTheme="majorHAnsi" w:hAnsiTheme="majorHAnsi" w:cstheme="majorHAnsi"/>
          <w:highlight w:val="cyan"/>
        </w:rPr>
        <w:t xml:space="preserve">. Policymakers </w:t>
      </w:r>
      <w:r w:rsidRPr="004244A6">
        <w:rPr>
          <w:rStyle w:val="StyleUnderline"/>
          <w:rFonts w:asciiTheme="majorHAnsi" w:hAnsiTheme="majorHAnsi" w:cstheme="majorHAnsi"/>
        </w:rPr>
        <w:t xml:space="preserve">managed to </w:t>
      </w:r>
      <w:r w:rsidRPr="004244A6">
        <w:rPr>
          <w:rStyle w:val="StyleUnderline"/>
          <w:rFonts w:asciiTheme="majorHAnsi" w:hAnsiTheme="majorHAnsi" w:cstheme="majorHAnsi"/>
          <w:highlight w:val="cyan"/>
        </w:rPr>
        <w:t>pull</w:t>
      </w:r>
      <w:r w:rsidRPr="004244A6">
        <w:rPr>
          <w:rStyle w:val="StyleUnderline"/>
          <w:rFonts w:asciiTheme="majorHAnsi" w:hAnsiTheme="majorHAnsi" w:cstheme="majorHAnsi"/>
        </w:rPr>
        <w:t xml:space="preserve"> the global economy back </w:t>
      </w:r>
      <w:r w:rsidRPr="004244A6">
        <w:rPr>
          <w:rStyle w:val="StyleUnderline"/>
          <w:rFonts w:asciiTheme="majorHAnsi" w:hAnsiTheme="majorHAnsi" w:cstheme="majorHAnsi"/>
          <w:highlight w:val="cyan"/>
        </w:rPr>
        <w:t xml:space="preserve">from the brink, using </w:t>
      </w:r>
      <w:r w:rsidRPr="004244A6">
        <w:rPr>
          <w:rStyle w:val="StyleUnderline"/>
          <w:rFonts w:asciiTheme="majorHAnsi" w:hAnsiTheme="majorHAnsi" w:cstheme="majorHAnsi"/>
        </w:rPr>
        <w:t xml:space="preserve">massive monetary </w:t>
      </w:r>
      <w:r w:rsidRPr="004244A6">
        <w:rPr>
          <w:rStyle w:val="StyleUnderline"/>
          <w:rFonts w:asciiTheme="majorHAnsi" w:hAnsiTheme="majorHAnsi" w:cstheme="majorHAnsi"/>
          <w:highlight w:val="cyan"/>
        </w:rPr>
        <w:t>stimulus</w:t>
      </w:r>
      <w:r w:rsidRPr="004244A6">
        <w:rPr>
          <w:rFonts w:asciiTheme="majorHAnsi" w:hAnsiTheme="majorHAnsi" w:cstheme="majorHAnsi"/>
          <w:sz w:val="16"/>
        </w:rPr>
        <w:t xml:space="preserve">, including quantitative easing and near-zero (or even negative) interest rates. But monetary stimulus is like an adrenaline shot to jump-start an arrested heart; it can revive the patient, but it does nothing to cure the disease. Treating a sick economy requires structural reforms, which can cover </w:t>
      </w:r>
      <w:r w:rsidRPr="004244A6">
        <w:rPr>
          <w:rFonts w:asciiTheme="majorHAnsi" w:hAnsiTheme="majorHAnsi" w:cstheme="majorHAnsi"/>
          <w:sz w:val="16"/>
        </w:rPr>
        <w:lastRenderedPageBreak/>
        <w:t xml:space="preserve">everything from financial and labor markets to tax systems, fertility patterns, and education policies. Policymakers have utterly failed to pursue such reforms, despite promising to do so. Instead, they have remained preoccupied with politics. From Italy to Germany, forming and sustaining governments now seems to take more time than actual governing. And Greece, for example, has relied on money from international creditors to keep its head (barely) above water, rather than genuinely reforming its pension system or improving its business environment. The </w:t>
      </w:r>
      <w:r w:rsidRPr="004244A6">
        <w:rPr>
          <w:rStyle w:val="StyleUnderline"/>
          <w:rFonts w:asciiTheme="majorHAnsi" w:hAnsiTheme="majorHAnsi" w:cstheme="majorHAnsi"/>
          <w:highlight w:val="cyan"/>
        </w:rPr>
        <w:t>lack of structural reform</w:t>
      </w:r>
      <w:r w:rsidRPr="004244A6">
        <w:rPr>
          <w:rStyle w:val="StyleUnderline"/>
          <w:rFonts w:asciiTheme="majorHAnsi" w:hAnsiTheme="majorHAnsi" w:cstheme="majorHAnsi"/>
        </w:rPr>
        <w:t xml:space="preserve"> has </w:t>
      </w:r>
      <w:r w:rsidRPr="004244A6">
        <w:rPr>
          <w:rStyle w:val="StyleUnderline"/>
          <w:rFonts w:asciiTheme="majorHAnsi" w:hAnsiTheme="majorHAnsi" w:cstheme="majorHAnsi"/>
          <w:highlight w:val="cyan"/>
        </w:rPr>
        <w:t>meant</w:t>
      </w:r>
      <w:r w:rsidRPr="004244A6">
        <w:rPr>
          <w:rFonts w:asciiTheme="majorHAnsi" w:hAnsiTheme="majorHAnsi" w:cstheme="majorHAnsi"/>
          <w:sz w:val="16"/>
        </w:rPr>
        <w:t xml:space="preserve"> that the </w:t>
      </w:r>
      <w:r w:rsidRPr="004244A6">
        <w:rPr>
          <w:rStyle w:val="StyleUnderline"/>
          <w:rFonts w:asciiTheme="majorHAnsi" w:hAnsiTheme="majorHAnsi" w:cstheme="majorHAnsi"/>
        </w:rPr>
        <w:t xml:space="preserve">unprecedented </w:t>
      </w:r>
      <w:r w:rsidRPr="004244A6">
        <w:rPr>
          <w:rStyle w:val="StyleUnderline"/>
          <w:rFonts w:asciiTheme="majorHAnsi" w:hAnsiTheme="majorHAnsi" w:cstheme="majorHAnsi"/>
          <w:highlight w:val="cyan"/>
        </w:rPr>
        <w:t>excess liquidity</w:t>
      </w:r>
      <w:r w:rsidRPr="004244A6">
        <w:rPr>
          <w:rFonts w:asciiTheme="majorHAnsi" w:hAnsiTheme="majorHAnsi" w:cstheme="majorHAnsi"/>
          <w:sz w:val="16"/>
        </w:rPr>
        <w:t xml:space="preserve"> that central banks injected into their economies </w:t>
      </w:r>
      <w:r w:rsidRPr="004244A6">
        <w:rPr>
          <w:rStyle w:val="StyleUnderline"/>
          <w:rFonts w:asciiTheme="majorHAnsi" w:hAnsiTheme="majorHAnsi" w:cstheme="majorHAnsi"/>
        </w:rPr>
        <w:t xml:space="preserve">was not allocated to its most efficient uses. Instead, it </w:t>
      </w:r>
      <w:r w:rsidRPr="004244A6">
        <w:rPr>
          <w:rStyle w:val="StyleUnderline"/>
          <w:rFonts w:asciiTheme="majorHAnsi" w:hAnsiTheme="majorHAnsi" w:cstheme="majorHAnsi"/>
          <w:highlight w:val="cyan"/>
        </w:rPr>
        <w:t>raised global asset prices</w:t>
      </w:r>
      <w:r w:rsidRPr="004244A6">
        <w:rPr>
          <w:rStyle w:val="StyleUnderline"/>
          <w:rFonts w:asciiTheme="majorHAnsi" w:hAnsiTheme="majorHAnsi" w:cstheme="majorHAnsi"/>
        </w:rPr>
        <w:t xml:space="preserve"> to levels even higher than those prevailing before 2008</w:t>
      </w:r>
      <w:r w:rsidRPr="004244A6">
        <w:rPr>
          <w:rFonts w:asciiTheme="majorHAnsi" w:hAnsiTheme="majorHAnsi" w:cstheme="majorHAnsi"/>
          <w:sz w:val="16"/>
        </w:rPr>
        <w:t xml:space="preserve">. In the United States, housing prices are now 8% higher than they were at the peak of the property bubble in 2006, according to the property website Zillow. The price-to-earnings (CAPE) ratio, which measures whether stock-market prices are within a reasonable range, is now higher than it was both in 2008 and at the start of the Great Depression in 1929. As monetary tightening reveals the vulnerabilities in the real economy, the collapse of asset-price bubbles will trigger </w:t>
      </w:r>
      <w:r w:rsidRPr="004244A6">
        <w:rPr>
          <w:rStyle w:val="StyleUnderline"/>
          <w:rFonts w:asciiTheme="majorHAnsi" w:hAnsiTheme="majorHAnsi" w:cstheme="majorHAnsi"/>
          <w:highlight w:val="cyan"/>
        </w:rPr>
        <w:t>another</w:t>
      </w:r>
      <w:r w:rsidRPr="004244A6">
        <w:rPr>
          <w:rStyle w:val="StyleUnderline"/>
          <w:rFonts w:asciiTheme="majorHAnsi" w:hAnsiTheme="majorHAnsi" w:cstheme="majorHAnsi"/>
        </w:rPr>
        <w:t xml:space="preserve"> economic </w:t>
      </w:r>
      <w:r w:rsidRPr="004244A6">
        <w:rPr>
          <w:rStyle w:val="StyleUnderline"/>
          <w:rFonts w:asciiTheme="majorHAnsi" w:hAnsiTheme="majorHAnsi" w:cstheme="majorHAnsi"/>
          <w:highlight w:val="cyan"/>
        </w:rPr>
        <w:t>crisis</w:t>
      </w:r>
      <w:r w:rsidRPr="004244A6">
        <w:rPr>
          <w:rFonts w:asciiTheme="majorHAnsi" w:hAnsiTheme="majorHAnsi" w:cstheme="majorHAnsi"/>
          <w:sz w:val="16"/>
        </w:rPr>
        <w:t xml:space="preserve"> – one that </w:t>
      </w:r>
      <w:r w:rsidRPr="004244A6">
        <w:rPr>
          <w:rStyle w:val="StyleUnderline"/>
          <w:rFonts w:asciiTheme="majorHAnsi" w:hAnsiTheme="majorHAnsi" w:cstheme="majorHAnsi"/>
          <w:highlight w:val="cyan"/>
        </w:rPr>
        <w:t xml:space="preserve">could be </w:t>
      </w:r>
      <w:r w:rsidRPr="004244A6">
        <w:rPr>
          <w:rStyle w:val="Emphasis"/>
          <w:rFonts w:asciiTheme="majorHAnsi" w:hAnsiTheme="majorHAnsi" w:cstheme="majorHAnsi"/>
        </w:rPr>
        <w:t xml:space="preserve">even more </w:t>
      </w:r>
      <w:r w:rsidRPr="004244A6">
        <w:rPr>
          <w:rStyle w:val="Emphasis"/>
          <w:rFonts w:asciiTheme="majorHAnsi" w:hAnsiTheme="majorHAnsi" w:cstheme="majorHAnsi"/>
          <w:highlight w:val="cyan"/>
        </w:rPr>
        <w:t>severe</w:t>
      </w:r>
      <w:r w:rsidRPr="004244A6">
        <w:rPr>
          <w:rFonts w:asciiTheme="majorHAnsi" w:hAnsiTheme="majorHAnsi" w:cstheme="majorHAnsi"/>
          <w:sz w:val="16"/>
        </w:rPr>
        <w:t xml:space="preserve"> than the last, </w:t>
      </w:r>
      <w:r w:rsidRPr="004244A6">
        <w:rPr>
          <w:rStyle w:val="StyleUnderline"/>
          <w:rFonts w:asciiTheme="majorHAnsi" w:hAnsiTheme="majorHAnsi" w:cstheme="majorHAnsi"/>
        </w:rPr>
        <w:t xml:space="preserve">because we have built up a tolerance to our strongest macroeconomic medications. </w:t>
      </w:r>
      <w:r w:rsidRPr="004244A6">
        <w:rPr>
          <w:rStyle w:val="StyleUnderline"/>
          <w:rFonts w:asciiTheme="majorHAnsi" w:hAnsiTheme="majorHAnsi" w:cstheme="majorHAnsi"/>
          <w:highlight w:val="cyan"/>
        </w:rPr>
        <w:t>A decade of</w:t>
      </w:r>
      <w:r w:rsidRPr="004244A6">
        <w:rPr>
          <w:rFonts w:asciiTheme="majorHAnsi" w:hAnsiTheme="majorHAnsi" w:cstheme="majorHAnsi"/>
          <w:sz w:val="16"/>
        </w:rPr>
        <w:t xml:space="preserve"> regular adrenaline shots, in the form of ultra-low interest rates and </w:t>
      </w:r>
      <w:r w:rsidRPr="004244A6">
        <w:rPr>
          <w:rStyle w:val="StyleUnderline"/>
          <w:rFonts w:asciiTheme="majorHAnsi" w:hAnsiTheme="majorHAnsi" w:cstheme="majorHAnsi"/>
          <w:highlight w:val="cyan"/>
        </w:rPr>
        <w:t>unconventional monetary policies</w:t>
      </w:r>
      <w:r w:rsidRPr="004244A6">
        <w:rPr>
          <w:rStyle w:val="StyleUnderline"/>
          <w:rFonts w:asciiTheme="majorHAnsi" w:hAnsiTheme="majorHAnsi" w:cstheme="majorHAnsi"/>
        </w:rPr>
        <w:t xml:space="preserve">, has </w:t>
      </w:r>
      <w:r w:rsidRPr="004244A6">
        <w:rPr>
          <w:rStyle w:val="Emphasis"/>
          <w:rFonts w:asciiTheme="majorHAnsi" w:hAnsiTheme="majorHAnsi" w:cstheme="majorHAnsi"/>
        </w:rPr>
        <w:t xml:space="preserve">severely </w:t>
      </w:r>
      <w:r w:rsidRPr="004244A6">
        <w:rPr>
          <w:rStyle w:val="Emphasis"/>
          <w:rFonts w:asciiTheme="majorHAnsi" w:hAnsiTheme="majorHAnsi" w:cstheme="majorHAnsi"/>
          <w:highlight w:val="cyan"/>
        </w:rPr>
        <w:t>depleted their power to stabilize</w:t>
      </w:r>
      <w:r w:rsidRPr="004244A6">
        <w:rPr>
          <w:rStyle w:val="Emphasis"/>
          <w:rFonts w:asciiTheme="majorHAnsi" w:hAnsiTheme="majorHAnsi" w:cstheme="majorHAnsi"/>
        </w:rPr>
        <w:t xml:space="preserve"> and stimulate </w:t>
      </w:r>
      <w:r w:rsidRPr="004244A6">
        <w:rPr>
          <w:rStyle w:val="Emphasis"/>
          <w:rFonts w:asciiTheme="majorHAnsi" w:hAnsiTheme="majorHAnsi" w:cstheme="majorHAnsi"/>
          <w:highlight w:val="cyan"/>
        </w:rPr>
        <w:t>the economy</w:t>
      </w:r>
      <w:r w:rsidRPr="004244A6">
        <w:rPr>
          <w:rFonts w:asciiTheme="majorHAnsi" w:hAnsiTheme="majorHAnsi" w:cstheme="majorHAnsi"/>
          <w:sz w:val="16"/>
        </w:rPr>
        <w:t xml:space="preserve">. If history is any guide, the </w:t>
      </w:r>
      <w:r w:rsidRPr="004244A6">
        <w:rPr>
          <w:rStyle w:val="StyleUnderline"/>
          <w:rFonts w:asciiTheme="majorHAnsi" w:hAnsiTheme="majorHAnsi" w:cstheme="majorHAnsi"/>
        </w:rPr>
        <w:t>consequences</w:t>
      </w:r>
      <w:r w:rsidRPr="004244A6">
        <w:rPr>
          <w:rFonts w:asciiTheme="majorHAnsi" w:hAnsiTheme="majorHAnsi" w:cstheme="majorHAnsi"/>
          <w:sz w:val="16"/>
        </w:rPr>
        <w:t xml:space="preserve"> of this mistake </w:t>
      </w:r>
      <w:r w:rsidRPr="004244A6">
        <w:rPr>
          <w:rStyle w:val="StyleUnderline"/>
          <w:rFonts w:asciiTheme="majorHAnsi" w:hAnsiTheme="majorHAnsi" w:cstheme="majorHAnsi"/>
        </w:rPr>
        <w:t>could extend far beyond the economy</w:t>
      </w:r>
      <w:r w:rsidRPr="004244A6">
        <w:rPr>
          <w:rFonts w:asciiTheme="majorHAnsi" w:hAnsiTheme="majorHAnsi" w:cstheme="majorHAnsi"/>
          <w:sz w:val="16"/>
        </w:rPr>
        <w:t xml:space="preserve">. According to Harvard’s Benjamin Friedman, </w:t>
      </w:r>
      <w:r w:rsidRPr="004244A6">
        <w:rPr>
          <w:rStyle w:val="StyleUnderline"/>
          <w:rFonts w:asciiTheme="majorHAnsi" w:hAnsiTheme="majorHAnsi" w:cstheme="majorHAnsi"/>
          <w:highlight w:val="cyan"/>
        </w:rPr>
        <w:t>prolonged</w:t>
      </w:r>
      <w:r w:rsidRPr="004244A6">
        <w:rPr>
          <w:rFonts w:asciiTheme="majorHAnsi" w:hAnsiTheme="majorHAnsi" w:cstheme="majorHAnsi"/>
          <w:sz w:val="16"/>
        </w:rPr>
        <w:t xml:space="preserve"> periods of </w:t>
      </w:r>
      <w:r w:rsidRPr="004244A6">
        <w:rPr>
          <w:rStyle w:val="StyleUnderline"/>
          <w:rFonts w:asciiTheme="majorHAnsi" w:hAnsiTheme="majorHAnsi" w:cstheme="majorHAnsi"/>
          <w:highlight w:val="cyan"/>
        </w:rPr>
        <w:t>economic distress</w:t>
      </w:r>
      <w:r w:rsidRPr="004244A6">
        <w:rPr>
          <w:rStyle w:val="StyleUnderline"/>
          <w:rFonts w:asciiTheme="majorHAnsi" w:hAnsiTheme="majorHAnsi" w:cstheme="majorHAnsi"/>
        </w:rPr>
        <w:t xml:space="preserve"> have been characterized</w:t>
      </w:r>
      <w:r w:rsidRPr="004244A6">
        <w:rPr>
          <w:rFonts w:asciiTheme="majorHAnsi" w:hAnsiTheme="majorHAnsi" w:cstheme="majorHAnsi"/>
          <w:sz w:val="16"/>
        </w:rPr>
        <w:t xml:space="preserve"> also </w:t>
      </w:r>
      <w:r w:rsidRPr="004244A6">
        <w:rPr>
          <w:rStyle w:val="StyleUnderline"/>
          <w:rFonts w:asciiTheme="majorHAnsi" w:hAnsiTheme="majorHAnsi" w:cstheme="majorHAnsi"/>
        </w:rPr>
        <w:t>by</w:t>
      </w:r>
      <w:r w:rsidRPr="004244A6">
        <w:rPr>
          <w:rFonts w:asciiTheme="majorHAnsi" w:hAnsiTheme="majorHAnsi" w:cstheme="majorHAnsi"/>
          <w:sz w:val="16"/>
        </w:rPr>
        <w:t xml:space="preserve"> public </w:t>
      </w:r>
      <w:r w:rsidRPr="004244A6">
        <w:rPr>
          <w:rStyle w:val="StyleUnderline"/>
          <w:rFonts w:asciiTheme="majorHAnsi" w:hAnsiTheme="majorHAnsi" w:cstheme="majorHAnsi"/>
        </w:rPr>
        <w:t>antipathy toward</w:t>
      </w:r>
      <w:r w:rsidRPr="004244A6">
        <w:rPr>
          <w:rFonts w:asciiTheme="majorHAnsi" w:hAnsiTheme="majorHAnsi" w:cstheme="majorHAnsi"/>
          <w:sz w:val="16"/>
        </w:rPr>
        <w:t xml:space="preserve"> minority groups or </w:t>
      </w:r>
      <w:r w:rsidRPr="004244A6">
        <w:rPr>
          <w:rStyle w:val="StyleUnderline"/>
          <w:rFonts w:asciiTheme="majorHAnsi" w:hAnsiTheme="majorHAnsi" w:cstheme="majorHAnsi"/>
        </w:rPr>
        <w:t>foreign countries</w:t>
      </w:r>
      <w:r w:rsidRPr="004244A6">
        <w:rPr>
          <w:rFonts w:asciiTheme="majorHAnsi" w:hAnsiTheme="majorHAnsi" w:cstheme="majorHAnsi"/>
          <w:sz w:val="16"/>
        </w:rPr>
        <w:t xml:space="preserve"> – attitudes </w:t>
      </w:r>
      <w:r w:rsidRPr="004244A6">
        <w:rPr>
          <w:rStyle w:val="StyleUnderline"/>
          <w:rFonts w:asciiTheme="majorHAnsi" w:hAnsiTheme="majorHAnsi" w:cstheme="majorHAnsi"/>
        </w:rPr>
        <w:t xml:space="preserve">that </w:t>
      </w:r>
      <w:r w:rsidRPr="004244A6">
        <w:rPr>
          <w:rStyle w:val="StyleUnderline"/>
          <w:rFonts w:asciiTheme="majorHAnsi" w:hAnsiTheme="majorHAnsi" w:cstheme="majorHAnsi"/>
          <w:highlight w:val="cyan"/>
        </w:rPr>
        <w:t>can</w:t>
      </w:r>
      <w:r w:rsidRPr="004244A6">
        <w:rPr>
          <w:rFonts w:asciiTheme="majorHAnsi" w:hAnsiTheme="majorHAnsi" w:cstheme="majorHAnsi"/>
          <w:sz w:val="16"/>
        </w:rPr>
        <w:t xml:space="preserve"> help to </w:t>
      </w:r>
      <w:r w:rsidRPr="004244A6">
        <w:rPr>
          <w:rStyle w:val="StyleUnderline"/>
          <w:rFonts w:asciiTheme="majorHAnsi" w:hAnsiTheme="majorHAnsi" w:cstheme="majorHAnsi"/>
        </w:rPr>
        <w:t xml:space="preserve">fuel </w:t>
      </w:r>
      <w:r w:rsidRPr="004244A6">
        <w:rPr>
          <w:rStyle w:val="Emphasis"/>
          <w:rFonts w:asciiTheme="majorHAnsi" w:hAnsiTheme="majorHAnsi" w:cstheme="majorHAnsi"/>
          <w:highlight w:val="cyan"/>
        </w:rPr>
        <w:t>unrest</w:t>
      </w:r>
      <w:r w:rsidRPr="004244A6">
        <w:rPr>
          <w:rStyle w:val="StyleUnderline"/>
          <w:rFonts w:asciiTheme="majorHAnsi" w:hAnsiTheme="majorHAnsi" w:cstheme="majorHAnsi"/>
        </w:rPr>
        <w:t xml:space="preserve">, </w:t>
      </w:r>
      <w:r w:rsidRPr="004244A6">
        <w:rPr>
          <w:rStyle w:val="Emphasis"/>
          <w:rFonts w:asciiTheme="majorHAnsi" w:hAnsiTheme="majorHAnsi" w:cstheme="majorHAnsi"/>
          <w:highlight w:val="cyan"/>
        </w:rPr>
        <w:t>terrorism</w:t>
      </w:r>
      <w:r w:rsidRPr="004244A6">
        <w:rPr>
          <w:rStyle w:val="StyleUnderline"/>
          <w:rFonts w:asciiTheme="majorHAnsi" w:hAnsiTheme="majorHAnsi" w:cstheme="majorHAnsi"/>
        </w:rPr>
        <w:t xml:space="preserve">, or even </w:t>
      </w:r>
      <w:r w:rsidRPr="004244A6">
        <w:rPr>
          <w:rStyle w:val="Emphasis"/>
          <w:rFonts w:asciiTheme="majorHAnsi" w:hAnsiTheme="majorHAnsi" w:cstheme="majorHAnsi"/>
          <w:highlight w:val="cyan"/>
        </w:rPr>
        <w:t>war</w:t>
      </w:r>
      <w:r w:rsidRPr="004244A6">
        <w:rPr>
          <w:rFonts w:asciiTheme="majorHAnsi" w:hAnsiTheme="majorHAnsi" w:cstheme="majorHAnsi"/>
          <w:sz w:val="16"/>
        </w:rPr>
        <w:t xml:space="preserve">. For example, during the Great Depression, US President Herbert Hoover signed the 1930 Smoot-Hawley Tariff Act, intended to protect American workers and farmers from foreign competition. In the subsequent five years, global trade shrank by two-thirds. Within a decade, World War II had begun. To be sure, WWII, like World War I, was caused by a multitude of factors; </w:t>
      </w:r>
      <w:r w:rsidRPr="004244A6">
        <w:rPr>
          <w:rStyle w:val="StyleUnderline"/>
          <w:rFonts w:asciiTheme="majorHAnsi" w:hAnsiTheme="majorHAnsi" w:cstheme="majorHAnsi"/>
        </w:rPr>
        <w:t>there is no standard path to war. But</w:t>
      </w:r>
      <w:r w:rsidRPr="004244A6">
        <w:rPr>
          <w:rFonts w:asciiTheme="majorHAnsi" w:hAnsiTheme="majorHAnsi" w:cstheme="majorHAnsi"/>
          <w:sz w:val="16"/>
        </w:rPr>
        <w:t xml:space="preserve"> there is reason to believe that </w:t>
      </w:r>
      <w:r w:rsidRPr="004244A6">
        <w:rPr>
          <w:rStyle w:val="StyleUnderline"/>
          <w:rFonts w:asciiTheme="majorHAnsi" w:hAnsiTheme="majorHAnsi" w:cstheme="majorHAnsi"/>
        </w:rPr>
        <w:t>high</w:t>
      </w:r>
      <w:r w:rsidRPr="004244A6">
        <w:rPr>
          <w:rFonts w:asciiTheme="majorHAnsi" w:hAnsiTheme="majorHAnsi" w:cstheme="majorHAnsi"/>
          <w:sz w:val="16"/>
        </w:rPr>
        <w:t xml:space="preserve"> levels of </w:t>
      </w:r>
      <w:r w:rsidRPr="004244A6">
        <w:rPr>
          <w:rStyle w:val="StyleUnderline"/>
          <w:rFonts w:asciiTheme="majorHAnsi" w:hAnsiTheme="majorHAnsi" w:cstheme="majorHAnsi"/>
        </w:rPr>
        <w:t>inequality can play a significant role</w:t>
      </w:r>
      <w:r w:rsidRPr="004244A6">
        <w:rPr>
          <w:rFonts w:asciiTheme="majorHAnsi" w:hAnsiTheme="majorHAnsi" w:cstheme="majorHAnsi"/>
          <w:sz w:val="16"/>
        </w:rPr>
        <w:t xml:space="preserve"> in </w:t>
      </w:r>
      <w:r w:rsidRPr="004244A6">
        <w:rPr>
          <w:rStyle w:val="StyleUnderline"/>
          <w:rFonts w:asciiTheme="majorHAnsi" w:hAnsiTheme="majorHAnsi" w:cstheme="majorHAnsi"/>
        </w:rPr>
        <w:t>stoking conflict</w:t>
      </w:r>
      <w:r w:rsidRPr="004244A6">
        <w:rPr>
          <w:rFonts w:asciiTheme="majorHAnsi" w:hAnsiTheme="majorHAnsi" w:cstheme="majorHAnsi"/>
          <w:sz w:val="16"/>
        </w:rPr>
        <w:t xml:space="preserve">. According to research by the economist Thomas Piketty, a spike in income inequality is often followed by a great crisis. Income inequality then declines for a while, before rising again, until a new peak – and a new disaster. </w:t>
      </w:r>
      <w:r w:rsidRPr="004244A6">
        <w:rPr>
          <w:rStyle w:val="StyleUnderline"/>
          <w:rFonts w:asciiTheme="majorHAnsi" w:hAnsiTheme="majorHAnsi" w:cstheme="majorHAnsi"/>
        </w:rPr>
        <w:t>Though causality has yet to be proven, given the limited number of data points,</w:t>
      </w:r>
      <w:r w:rsidRPr="004244A6">
        <w:rPr>
          <w:rFonts w:asciiTheme="majorHAnsi" w:hAnsiTheme="majorHAnsi" w:cstheme="majorHAnsi"/>
          <w:sz w:val="16"/>
        </w:rPr>
        <w:t xml:space="preserve"> </w:t>
      </w:r>
      <w:r w:rsidRPr="004244A6">
        <w:rPr>
          <w:rStyle w:val="Emphasis"/>
          <w:rFonts w:asciiTheme="majorHAnsi" w:hAnsiTheme="majorHAnsi" w:cstheme="majorHAnsi"/>
        </w:rPr>
        <w:t xml:space="preserve">this </w:t>
      </w:r>
      <w:r w:rsidRPr="004244A6">
        <w:rPr>
          <w:rStyle w:val="Emphasis"/>
          <w:rFonts w:asciiTheme="majorHAnsi" w:hAnsiTheme="majorHAnsi" w:cstheme="majorHAnsi"/>
          <w:highlight w:val="cyan"/>
        </w:rPr>
        <w:t>correlation should not be taken lightly</w:t>
      </w:r>
      <w:r w:rsidRPr="004244A6">
        <w:rPr>
          <w:rFonts w:asciiTheme="majorHAnsi" w:hAnsiTheme="majorHAnsi" w:cstheme="majorHAnsi"/>
          <w:sz w:val="16"/>
        </w:rPr>
        <w:t xml:space="preserve">, especially with wealth and income inequality at historically high levels. This is </w:t>
      </w:r>
      <w:r w:rsidRPr="004244A6">
        <w:rPr>
          <w:rStyle w:val="StyleUnderline"/>
          <w:rFonts w:asciiTheme="majorHAnsi" w:hAnsiTheme="majorHAnsi" w:cstheme="majorHAnsi"/>
          <w:highlight w:val="cyan"/>
        </w:rPr>
        <w:t xml:space="preserve">all </w:t>
      </w:r>
      <w:r w:rsidRPr="004244A6">
        <w:rPr>
          <w:rStyle w:val="StyleUnderline"/>
          <w:rFonts w:asciiTheme="majorHAnsi" w:hAnsiTheme="majorHAnsi" w:cstheme="majorHAnsi"/>
        </w:rPr>
        <w:t>the more</w:t>
      </w:r>
      <w:r w:rsidRPr="004244A6">
        <w:rPr>
          <w:rFonts w:asciiTheme="majorHAnsi" w:hAnsiTheme="majorHAnsi" w:cstheme="majorHAnsi"/>
          <w:sz w:val="16"/>
        </w:rPr>
        <w:t xml:space="preserve"> worrying </w:t>
      </w:r>
      <w:r w:rsidRPr="004244A6">
        <w:rPr>
          <w:rStyle w:val="StyleUnderline"/>
          <w:rFonts w:asciiTheme="majorHAnsi" w:hAnsiTheme="majorHAnsi" w:cstheme="majorHAnsi"/>
        </w:rPr>
        <w:t>in view of</w:t>
      </w:r>
      <w:r w:rsidRPr="004244A6">
        <w:rPr>
          <w:rFonts w:asciiTheme="majorHAnsi" w:hAnsiTheme="majorHAnsi" w:cstheme="majorHAnsi"/>
          <w:sz w:val="16"/>
        </w:rPr>
        <w:t xml:space="preserve"> the </w:t>
      </w:r>
      <w:r w:rsidRPr="004244A6">
        <w:rPr>
          <w:rStyle w:val="StyleUnderline"/>
          <w:rFonts w:asciiTheme="majorHAnsi" w:hAnsiTheme="majorHAnsi" w:cstheme="majorHAnsi"/>
        </w:rPr>
        <w:t xml:space="preserve">numerous other </w:t>
      </w:r>
      <w:r w:rsidRPr="004244A6">
        <w:rPr>
          <w:rStyle w:val="StyleUnderline"/>
          <w:rFonts w:asciiTheme="majorHAnsi" w:hAnsiTheme="majorHAnsi" w:cstheme="majorHAnsi"/>
          <w:highlight w:val="cyan"/>
        </w:rPr>
        <w:t>factors stoking</w:t>
      </w:r>
      <w:r w:rsidRPr="004244A6">
        <w:rPr>
          <w:rStyle w:val="StyleUnderline"/>
          <w:rFonts w:asciiTheme="majorHAnsi" w:hAnsiTheme="majorHAnsi" w:cstheme="majorHAnsi"/>
        </w:rPr>
        <w:t xml:space="preserve"> social unrest and </w:t>
      </w:r>
      <w:r w:rsidRPr="004244A6">
        <w:rPr>
          <w:rStyle w:val="Emphasis"/>
          <w:rFonts w:asciiTheme="majorHAnsi" w:hAnsiTheme="majorHAnsi" w:cstheme="majorHAnsi"/>
          <w:highlight w:val="cyan"/>
        </w:rPr>
        <w:t>diplomatic tension</w:t>
      </w:r>
      <w:r w:rsidRPr="004244A6">
        <w:rPr>
          <w:rStyle w:val="StyleUnderline"/>
          <w:rFonts w:asciiTheme="majorHAnsi" w:hAnsiTheme="majorHAnsi" w:cstheme="majorHAnsi"/>
        </w:rPr>
        <w:t>, including technological disruption</w:t>
      </w:r>
      <w:r w:rsidRPr="004244A6">
        <w:rPr>
          <w:rFonts w:asciiTheme="majorHAnsi" w:hAnsiTheme="majorHAnsi" w:cstheme="majorHAnsi"/>
          <w:sz w:val="16"/>
        </w:rPr>
        <w:t xml:space="preserve">, a record-breaking </w:t>
      </w:r>
      <w:r w:rsidRPr="004244A6">
        <w:rPr>
          <w:rStyle w:val="StyleUnderline"/>
          <w:rFonts w:asciiTheme="majorHAnsi" w:hAnsiTheme="majorHAnsi" w:cstheme="majorHAnsi"/>
        </w:rPr>
        <w:t>migration</w:t>
      </w:r>
      <w:r w:rsidRPr="004244A6">
        <w:rPr>
          <w:rFonts w:asciiTheme="majorHAnsi" w:hAnsiTheme="majorHAnsi" w:cstheme="majorHAnsi"/>
          <w:sz w:val="16"/>
        </w:rPr>
        <w:t xml:space="preserve"> crisis, </w:t>
      </w:r>
      <w:r w:rsidRPr="004244A6">
        <w:rPr>
          <w:rStyle w:val="StyleUnderline"/>
          <w:rFonts w:asciiTheme="majorHAnsi" w:hAnsiTheme="majorHAnsi" w:cstheme="majorHAnsi"/>
        </w:rPr>
        <w:t>anxiety over globalization, political polarization, and</w:t>
      </w:r>
      <w:r w:rsidRPr="004244A6">
        <w:rPr>
          <w:rFonts w:asciiTheme="majorHAnsi" w:hAnsiTheme="majorHAnsi" w:cstheme="majorHAnsi"/>
          <w:sz w:val="16"/>
        </w:rPr>
        <w:t xml:space="preserve"> rising </w:t>
      </w:r>
      <w:r w:rsidRPr="004244A6">
        <w:rPr>
          <w:rStyle w:val="StyleUnderline"/>
          <w:rFonts w:asciiTheme="majorHAnsi" w:hAnsiTheme="majorHAnsi" w:cstheme="majorHAnsi"/>
        </w:rPr>
        <w:t>nationalism. All</w:t>
      </w:r>
      <w:r w:rsidRPr="004244A6">
        <w:rPr>
          <w:rFonts w:asciiTheme="majorHAnsi" w:hAnsiTheme="majorHAnsi" w:cstheme="majorHAnsi"/>
          <w:sz w:val="16"/>
        </w:rPr>
        <w:t xml:space="preserve"> are symptoms of failed policies that </w:t>
      </w:r>
      <w:r w:rsidRPr="004244A6">
        <w:rPr>
          <w:rStyle w:val="StyleUnderline"/>
          <w:rFonts w:asciiTheme="majorHAnsi" w:hAnsiTheme="majorHAnsi" w:cstheme="majorHAnsi"/>
        </w:rPr>
        <w:t>could</w:t>
      </w:r>
      <w:r w:rsidRPr="004244A6">
        <w:rPr>
          <w:rFonts w:asciiTheme="majorHAnsi" w:hAnsiTheme="majorHAnsi" w:cstheme="majorHAnsi"/>
          <w:sz w:val="16"/>
        </w:rPr>
        <w:t xml:space="preserve"> turn out to </w:t>
      </w:r>
      <w:r w:rsidRPr="004244A6">
        <w:rPr>
          <w:rStyle w:val="StyleUnderline"/>
          <w:rFonts w:asciiTheme="majorHAnsi" w:hAnsiTheme="majorHAnsi" w:cstheme="majorHAnsi"/>
        </w:rPr>
        <w:t xml:space="preserve">be </w:t>
      </w:r>
      <w:r w:rsidRPr="004244A6">
        <w:rPr>
          <w:rStyle w:val="Emphasis"/>
          <w:rFonts w:asciiTheme="majorHAnsi" w:hAnsiTheme="majorHAnsi" w:cstheme="majorHAnsi"/>
        </w:rPr>
        <w:t>trigger points for a future crisis</w:t>
      </w:r>
      <w:r w:rsidRPr="004244A6">
        <w:rPr>
          <w:rFonts w:asciiTheme="majorHAnsi" w:hAnsiTheme="majorHAnsi" w:cstheme="majorHAnsi"/>
          <w:sz w:val="16"/>
        </w:rPr>
        <w:t xml:space="preserve">. Voters have good reason to be frustrated, but the emotionally appealing populists to whom they are increasingly giving their support are offering ill-advised solutions that will only make matters worse. For example, despite the world’s unprecedented interconnectedness, </w:t>
      </w:r>
      <w:r w:rsidRPr="004244A6">
        <w:rPr>
          <w:rStyle w:val="StyleUnderline"/>
          <w:rFonts w:asciiTheme="majorHAnsi" w:hAnsiTheme="majorHAnsi" w:cstheme="majorHAnsi"/>
        </w:rPr>
        <w:t>multilateralism is increasingly being eschewed, as countries</w:t>
      </w:r>
      <w:r w:rsidRPr="004244A6">
        <w:rPr>
          <w:rFonts w:asciiTheme="majorHAnsi" w:hAnsiTheme="majorHAnsi" w:cstheme="majorHAnsi"/>
          <w:sz w:val="16"/>
        </w:rPr>
        <w:t xml:space="preserve"> – most notably, Donald Trump’s US – </w:t>
      </w:r>
      <w:r w:rsidRPr="004244A6">
        <w:rPr>
          <w:rStyle w:val="StyleUnderline"/>
          <w:rFonts w:asciiTheme="majorHAnsi" w:hAnsiTheme="majorHAnsi" w:cstheme="majorHAnsi"/>
        </w:rPr>
        <w:t>pursue unilateral, isolationist policies</w:t>
      </w:r>
      <w:r w:rsidRPr="004244A6">
        <w:rPr>
          <w:rFonts w:asciiTheme="majorHAnsi" w:hAnsiTheme="majorHAnsi" w:cstheme="majorHAnsi"/>
          <w:sz w:val="16"/>
        </w:rPr>
        <w:t xml:space="preserve">. Meanwhile, proxy wars are raging in Syria and Yemen. </w:t>
      </w:r>
      <w:r w:rsidRPr="004244A6">
        <w:rPr>
          <w:rStyle w:val="StyleUnderline"/>
          <w:rFonts w:asciiTheme="majorHAnsi" w:hAnsiTheme="majorHAnsi" w:cstheme="majorHAnsi"/>
        </w:rPr>
        <w:t>Against this background</w:t>
      </w:r>
      <w:r w:rsidRPr="004244A6">
        <w:rPr>
          <w:rFonts w:asciiTheme="majorHAnsi" w:hAnsiTheme="majorHAnsi" w:cstheme="majorHAnsi"/>
          <w:sz w:val="16"/>
        </w:rPr>
        <w:t xml:space="preserve">, we must take seriously the possibility that </w:t>
      </w:r>
      <w:r w:rsidRPr="004244A6">
        <w:rPr>
          <w:rStyle w:val="Emphasis"/>
          <w:rFonts w:asciiTheme="majorHAnsi" w:hAnsiTheme="majorHAnsi" w:cstheme="majorHAnsi"/>
          <w:highlight w:val="cyan"/>
        </w:rPr>
        <w:t>the next</w:t>
      </w:r>
      <w:r w:rsidRPr="004244A6">
        <w:rPr>
          <w:rStyle w:val="Emphasis"/>
          <w:rFonts w:asciiTheme="majorHAnsi" w:hAnsiTheme="majorHAnsi" w:cstheme="majorHAnsi"/>
        </w:rPr>
        <w:t xml:space="preserve"> economic </w:t>
      </w:r>
      <w:r w:rsidRPr="004244A6">
        <w:rPr>
          <w:rStyle w:val="Emphasis"/>
          <w:rFonts w:asciiTheme="majorHAnsi" w:hAnsiTheme="majorHAnsi" w:cstheme="majorHAnsi"/>
          <w:highlight w:val="cyan"/>
        </w:rPr>
        <w:t>crisis could lead to</w:t>
      </w:r>
      <w:r w:rsidRPr="004244A6">
        <w:rPr>
          <w:rStyle w:val="Emphasis"/>
          <w:rFonts w:asciiTheme="majorHAnsi" w:hAnsiTheme="majorHAnsi" w:cstheme="majorHAnsi"/>
        </w:rPr>
        <w:t xml:space="preserve"> a large-scale </w:t>
      </w:r>
      <w:r w:rsidRPr="004244A6">
        <w:rPr>
          <w:rStyle w:val="Emphasis"/>
          <w:rFonts w:asciiTheme="majorHAnsi" w:hAnsiTheme="majorHAnsi" w:cstheme="majorHAnsi"/>
          <w:highlight w:val="cyan"/>
        </w:rPr>
        <w:t>military confrontation</w:t>
      </w:r>
      <w:r w:rsidRPr="004244A6">
        <w:rPr>
          <w:rFonts w:asciiTheme="majorHAnsi" w:hAnsiTheme="majorHAnsi" w:cstheme="majorHAnsi"/>
          <w:sz w:val="16"/>
        </w:rPr>
        <w:t>. By the logic of the political scientist Samuel Huntington , considering such a scenario could help us avoid it, because it would force us to take action. In this case, the key will be for policymakers to pursue the structural reforms that they have long promised, while replacing finger-pointing and antagonism with a sensible and respectful global dialogue. The alternative may well be global conflagration.</w:t>
      </w:r>
      <w:r w:rsidRPr="004244A6">
        <w:rPr>
          <w:rFonts w:asciiTheme="majorHAnsi" w:hAnsiTheme="majorHAnsi" w:cstheme="majorHAnsi"/>
        </w:rPr>
        <w:t xml:space="preserve"> </w:t>
      </w:r>
    </w:p>
    <w:p w14:paraId="1D4DA579" w14:textId="170A7D5F" w:rsidR="00D133F5" w:rsidRPr="004244A6" w:rsidRDefault="00D133F5" w:rsidP="00D133F5">
      <w:pPr>
        <w:pStyle w:val="Heading2"/>
        <w:rPr>
          <w:rFonts w:asciiTheme="majorHAnsi" w:hAnsiTheme="majorHAnsi" w:cstheme="majorHAnsi"/>
        </w:rPr>
      </w:pPr>
      <w:r>
        <w:rPr>
          <w:rFonts w:asciiTheme="majorHAnsi" w:hAnsiTheme="majorHAnsi" w:cstheme="majorHAnsi"/>
        </w:rPr>
        <w:lastRenderedPageBreak/>
        <w:t>2</w:t>
      </w:r>
    </w:p>
    <w:p w14:paraId="46D1D02C" w14:textId="77777777" w:rsidR="00D133F5" w:rsidRPr="004244A6" w:rsidRDefault="00D133F5" w:rsidP="00D133F5">
      <w:pPr>
        <w:pStyle w:val="Heading4"/>
        <w:rPr>
          <w:rFonts w:asciiTheme="majorHAnsi" w:hAnsiTheme="majorHAnsi" w:cstheme="majorHAnsi"/>
        </w:rPr>
      </w:pPr>
      <w:r w:rsidRPr="004244A6">
        <w:rPr>
          <w:rFonts w:asciiTheme="majorHAnsi" w:hAnsiTheme="majorHAnsi" w:cstheme="majorHAnsi"/>
        </w:rPr>
        <w:t>Counterplan text: States ought to increase transparency measures between workers and employers to increase the opportunities of agreements before striking. If strikes were to occur, parties would be required to take appropriate precautions to decrease the risk of terrorist attacks.</w:t>
      </w:r>
    </w:p>
    <w:p w14:paraId="7A2C112E" w14:textId="77777777" w:rsidR="00D133F5" w:rsidRPr="004244A6" w:rsidRDefault="00D133F5" w:rsidP="00D133F5">
      <w:pPr>
        <w:rPr>
          <w:rFonts w:asciiTheme="majorHAnsi" w:hAnsiTheme="majorHAnsi" w:cstheme="majorHAnsi"/>
        </w:rPr>
      </w:pPr>
      <w:r w:rsidRPr="004244A6">
        <w:rPr>
          <w:rStyle w:val="Style13ptBold"/>
          <w:rFonts w:asciiTheme="majorHAnsi" w:hAnsiTheme="majorHAnsi" w:cstheme="majorHAnsi"/>
        </w:rPr>
        <w:t>Davies 6</w:t>
      </w:r>
      <w:r w:rsidRPr="004244A6">
        <w:rPr>
          <w:rFonts w:asciiTheme="majorHAnsi" w:hAnsiTheme="majorHAnsi" w:cstheme="majorHAnsi"/>
        </w:rPr>
        <w:t xml:space="preserve"> [Ross; George Mason University - Antonin Scalia Law School, Faculty, The Green Bag; “Strike Season: Protecting Labor-Management Conflict in the Age of Terror,” SSRN; 4/12/06; https://papers.ssrn.com/sol3/papers.cfm?abstract_id=896185]//SJWen</w:t>
      </w:r>
    </w:p>
    <w:p w14:paraId="079C12D1" w14:textId="77777777" w:rsidR="00D133F5" w:rsidRDefault="00D133F5" w:rsidP="00D133F5">
      <w:pPr>
        <w:rPr>
          <w:rFonts w:asciiTheme="majorHAnsi" w:hAnsiTheme="majorHAnsi" w:cstheme="majorHAnsi"/>
          <w:u w:val="single"/>
        </w:rPr>
      </w:pPr>
      <w:r w:rsidRPr="004244A6">
        <w:rPr>
          <w:rFonts w:asciiTheme="majorHAnsi" w:hAnsiTheme="majorHAnsi" w:cstheme="majorHAnsi"/>
          <w:sz w:val="16"/>
        </w:rPr>
        <w:t xml:space="preserve">Part I of this Article lays out the unique threat posed by strikes (and, to a lesser extent, by lockouts) in the age of terror. Using American experience during the world wars, Part II shows that there is no way to prevent strikes from happening, foreclosing any argument for a fruitless ban on strikes or for some sort of nostalgic and fictional Greatest-Generation-inspired, return to a patriotic war footing regulation of labor-management relations. Part III reviews the generally applicable labor laws currently in force and shows that both experience and precedent limit their prospects for effective regulation of labor-management conflict in the age of terror, with the notable exception of the 1974 health care amendments to the NLRA. Part IV describes a </w:t>
      </w:r>
      <w:r w:rsidRPr="004244A6">
        <w:rPr>
          <w:rStyle w:val="Emphasis"/>
          <w:rFonts w:asciiTheme="majorHAnsi" w:hAnsiTheme="majorHAnsi" w:cstheme="majorHAnsi"/>
        </w:rPr>
        <w:t xml:space="preserve">proposed </w:t>
      </w:r>
      <w:r w:rsidRPr="004244A6">
        <w:rPr>
          <w:rStyle w:val="Emphasis"/>
          <w:rFonts w:asciiTheme="majorHAnsi" w:hAnsiTheme="majorHAnsi" w:cstheme="majorHAnsi"/>
          <w:highlight w:val="cyan"/>
        </w:rPr>
        <w:t>extension</w:t>
      </w:r>
      <w:r w:rsidRPr="004244A6">
        <w:rPr>
          <w:rFonts w:asciiTheme="majorHAnsi" w:hAnsiTheme="majorHAnsi" w:cstheme="majorHAnsi"/>
          <w:highlight w:val="cyan"/>
          <w:u w:val="single"/>
        </w:rPr>
        <w:t xml:space="preserve"> of the 1974 amendments</w:t>
      </w:r>
      <w:r w:rsidRPr="004244A6">
        <w:rPr>
          <w:rFonts w:asciiTheme="majorHAnsi" w:hAnsiTheme="majorHAnsi" w:cstheme="majorHAnsi"/>
          <w:u w:val="single"/>
        </w:rPr>
        <w:t xml:space="preserve"> to cover </w:t>
      </w:r>
      <w:r w:rsidRPr="004244A6">
        <w:rPr>
          <w:rStyle w:val="Emphasis"/>
          <w:rFonts w:asciiTheme="majorHAnsi" w:hAnsiTheme="majorHAnsi" w:cstheme="majorHAnsi"/>
        </w:rPr>
        <w:t>critical</w:t>
      </w:r>
      <w:r w:rsidRPr="004244A6">
        <w:rPr>
          <w:rFonts w:asciiTheme="majorHAnsi" w:hAnsiTheme="majorHAnsi" w:cstheme="majorHAnsi"/>
          <w:u w:val="single"/>
        </w:rPr>
        <w:t xml:space="preserve"> infrastructure more </w:t>
      </w:r>
      <w:r w:rsidRPr="004244A6">
        <w:rPr>
          <w:rStyle w:val="Emphasis"/>
          <w:rFonts w:asciiTheme="majorHAnsi" w:hAnsiTheme="majorHAnsi" w:cstheme="majorHAnsi"/>
        </w:rPr>
        <w:t>generally</w:t>
      </w:r>
      <w:r w:rsidRPr="004244A6">
        <w:rPr>
          <w:rFonts w:asciiTheme="majorHAnsi" w:hAnsiTheme="majorHAnsi" w:cstheme="majorHAnsi"/>
          <w:u w:val="single"/>
        </w:rPr>
        <w:t xml:space="preserve"> and explains how and why it would serve </w:t>
      </w:r>
      <w:r w:rsidRPr="004244A6">
        <w:rPr>
          <w:rStyle w:val="Emphasis"/>
          <w:rFonts w:asciiTheme="majorHAnsi" w:hAnsiTheme="majorHAnsi" w:cstheme="majorHAnsi"/>
        </w:rPr>
        <w:t>labor</w:t>
      </w:r>
      <w:r w:rsidRPr="004244A6">
        <w:rPr>
          <w:rFonts w:asciiTheme="majorHAnsi" w:hAnsiTheme="majorHAnsi" w:cstheme="majorHAnsi"/>
          <w:u w:val="single"/>
        </w:rPr>
        <w:t xml:space="preserve">, </w:t>
      </w:r>
      <w:r w:rsidRPr="004244A6">
        <w:rPr>
          <w:rStyle w:val="Emphasis"/>
          <w:rFonts w:asciiTheme="majorHAnsi" w:hAnsiTheme="majorHAnsi" w:cstheme="majorHAnsi"/>
        </w:rPr>
        <w:t>management</w:t>
      </w:r>
      <w:r w:rsidRPr="004244A6">
        <w:rPr>
          <w:rFonts w:asciiTheme="majorHAnsi" w:hAnsiTheme="majorHAnsi" w:cstheme="majorHAnsi"/>
          <w:u w:val="single"/>
        </w:rPr>
        <w:t xml:space="preserve">, and the </w:t>
      </w:r>
      <w:r w:rsidRPr="004244A6">
        <w:rPr>
          <w:rStyle w:val="Emphasis"/>
          <w:rFonts w:asciiTheme="majorHAnsi" w:hAnsiTheme="majorHAnsi" w:cstheme="majorHAnsi"/>
        </w:rPr>
        <w:t>American people</w:t>
      </w:r>
      <w:r w:rsidRPr="004244A6">
        <w:rPr>
          <w:rFonts w:asciiTheme="majorHAnsi" w:hAnsiTheme="majorHAnsi" w:cstheme="majorHAnsi"/>
          <w:u w:val="single"/>
        </w:rPr>
        <w:t xml:space="preserve"> in the </w:t>
      </w:r>
      <w:r w:rsidRPr="004244A6">
        <w:rPr>
          <w:rStyle w:val="Emphasis"/>
          <w:rFonts w:asciiTheme="majorHAnsi" w:hAnsiTheme="majorHAnsi" w:cstheme="majorHAnsi"/>
        </w:rPr>
        <w:t>age</w:t>
      </w:r>
      <w:r w:rsidRPr="004244A6">
        <w:rPr>
          <w:rFonts w:asciiTheme="majorHAnsi" w:hAnsiTheme="majorHAnsi" w:cstheme="majorHAnsi"/>
          <w:u w:val="single"/>
        </w:rPr>
        <w:t xml:space="preserve"> of </w:t>
      </w:r>
      <w:r w:rsidRPr="004244A6">
        <w:rPr>
          <w:rStyle w:val="Emphasis"/>
          <w:rFonts w:asciiTheme="majorHAnsi" w:hAnsiTheme="majorHAnsi" w:cstheme="majorHAnsi"/>
        </w:rPr>
        <w:t>terror</w:t>
      </w:r>
      <w:r w:rsidRPr="004244A6">
        <w:rPr>
          <w:rFonts w:asciiTheme="majorHAnsi" w:hAnsiTheme="majorHAnsi" w:cstheme="majorHAnsi"/>
          <w:u w:val="single"/>
        </w:rPr>
        <w:t xml:space="preserve">. It would do so </w:t>
      </w:r>
      <w:r w:rsidRPr="004244A6">
        <w:rPr>
          <w:rStyle w:val="Emphasis"/>
          <w:rFonts w:asciiTheme="majorHAnsi" w:hAnsiTheme="majorHAnsi" w:cstheme="majorHAnsi"/>
        </w:rPr>
        <w:t>not by directly reducing strikes</w:t>
      </w:r>
      <w:r w:rsidRPr="004244A6">
        <w:rPr>
          <w:rFonts w:asciiTheme="majorHAnsi" w:hAnsiTheme="majorHAnsi" w:cstheme="majorHAnsi"/>
          <w:sz w:val="16"/>
        </w:rPr>
        <w:t xml:space="preserve">, lockouts, or the use of replacements (the three forms of risky work-stoppage-related behavior at which the proposed notice rule is directed), </w:t>
      </w:r>
      <w:r w:rsidRPr="004244A6">
        <w:rPr>
          <w:rFonts w:asciiTheme="majorHAnsi" w:hAnsiTheme="majorHAnsi" w:cstheme="majorHAnsi"/>
          <w:u w:val="single"/>
        </w:rPr>
        <w:t xml:space="preserve">but rather by </w:t>
      </w:r>
      <w:r w:rsidRPr="004244A6">
        <w:rPr>
          <w:rFonts w:asciiTheme="majorHAnsi" w:hAnsiTheme="majorHAnsi" w:cstheme="majorHAnsi"/>
          <w:highlight w:val="cyan"/>
          <w:u w:val="single"/>
        </w:rPr>
        <w:t xml:space="preserve">increasing </w:t>
      </w:r>
      <w:r w:rsidRPr="004244A6">
        <w:rPr>
          <w:rStyle w:val="Emphasis"/>
          <w:rFonts w:asciiTheme="majorHAnsi" w:hAnsiTheme="majorHAnsi" w:cstheme="majorHAnsi"/>
          <w:highlight w:val="cyan"/>
        </w:rPr>
        <w:t>transparency</w:t>
      </w:r>
      <w:r w:rsidRPr="004244A6">
        <w:rPr>
          <w:rFonts w:asciiTheme="majorHAnsi" w:hAnsiTheme="majorHAnsi" w:cstheme="majorHAnsi"/>
          <w:highlight w:val="cyan"/>
          <w:u w:val="single"/>
        </w:rPr>
        <w:t xml:space="preserve"> in</w:t>
      </w:r>
      <w:r w:rsidRPr="004244A6">
        <w:rPr>
          <w:rFonts w:asciiTheme="majorHAnsi" w:hAnsiTheme="majorHAnsi" w:cstheme="majorHAnsi"/>
          <w:u w:val="single"/>
        </w:rPr>
        <w:t xml:space="preserve"> the </w:t>
      </w:r>
      <w:r w:rsidRPr="004244A6">
        <w:rPr>
          <w:rFonts w:asciiTheme="majorHAnsi" w:hAnsiTheme="majorHAnsi" w:cstheme="majorHAnsi"/>
          <w:highlight w:val="cyan"/>
          <w:u w:val="single"/>
        </w:rPr>
        <w:t>use of</w:t>
      </w:r>
      <w:r w:rsidRPr="004244A6">
        <w:rPr>
          <w:rFonts w:asciiTheme="majorHAnsi" w:hAnsiTheme="majorHAnsi" w:cstheme="majorHAnsi"/>
          <w:u w:val="single"/>
        </w:rPr>
        <w:t xml:space="preserve"> those weapons of </w:t>
      </w:r>
      <w:r w:rsidRPr="004244A6">
        <w:rPr>
          <w:rStyle w:val="Emphasis"/>
          <w:rFonts w:asciiTheme="majorHAnsi" w:hAnsiTheme="majorHAnsi" w:cstheme="majorHAnsi"/>
          <w:highlight w:val="cyan"/>
        </w:rPr>
        <w:t>labor-management</w:t>
      </w:r>
      <w:r w:rsidRPr="004244A6">
        <w:rPr>
          <w:rFonts w:asciiTheme="majorHAnsi" w:hAnsiTheme="majorHAnsi" w:cstheme="majorHAnsi"/>
          <w:highlight w:val="cyan"/>
          <w:u w:val="single"/>
        </w:rPr>
        <w:t xml:space="preserve"> conflict</w:t>
      </w:r>
      <w:r w:rsidRPr="004244A6">
        <w:rPr>
          <w:rFonts w:asciiTheme="majorHAnsi" w:hAnsiTheme="majorHAnsi" w:cstheme="majorHAnsi"/>
          <w:u w:val="single"/>
        </w:rPr>
        <w:t xml:space="preserve"> and thus </w:t>
      </w:r>
      <w:r w:rsidRPr="004244A6">
        <w:rPr>
          <w:rStyle w:val="Emphasis"/>
          <w:rFonts w:asciiTheme="majorHAnsi" w:hAnsiTheme="majorHAnsi" w:cstheme="majorHAnsi"/>
          <w:highlight w:val="cyan"/>
        </w:rPr>
        <w:t>increasing</w:t>
      </w:r>
      <w:r w:rsidRPr="004244A6">
        <w:rPr>
          <w:rFonts w:asciiTheme="majorHAnsi" w:hAnsiTheme="majorHAnsi" w:cstheme="majorHAnsi"/>
          <w:u w:val="single"/>
        </w:rPr>
        <w:t xml:space="preserve"> the </w:t>
      </w:r>
      <w:r w:rsidRPr="004244A6">
        <w:rPr>
          <w:rFonts w:asciiTheme="majorHAnsi" w:hAnsiTheme="majorHAnsi" w:cstheme="majorHAnsi"/>
          <w:highlight w:val="cyan"/>
          <w:u w:val="single"/>
        </w:rPr>
        <w:t xml:space="preserve">opportunities for the </w:t>
      </w:r>
      <w:r w:rsidRPr="004244A6">
        <w:rPr>
          <w:rStyle w:val="Emphasis"/>
          <w:rFonts w:asciiTheme="majorHAnsi" w:hAnsiTheme="majorHAnsi" w:cstheme="majorHAnsi"/>
          <w:highlight w:val="cyan"/>
        </w:rPr>
        <w:t>parties</w:t>
      </w:r>
      <w:r w:rsidRPr="004244A6">
        <w:rPr>
          <w:rFonts w:asciiTheme="majorHAnsi" w:hAnsiTheme="majorHAnsi" w:cstheme="majorHAnsi"/>
          <w:sz w:val="16"/>
        </w:rPr>
        <w:t xml:space="preserve">, the </w:t>
      </w:r>
      <w:r w:rsidRPr="004244A6">
        <w:rPr>
          <w:rStyle w:val="Emphasis"/>
          <w:rFonts w:asciiTheme="majorHAnsi" w:hAnsiTheme="majorHAnsi" w:cstheme="majorHAnsi"/>
          <w:highlight w:val="cyan"/>
        </w:rPr>
        <w:t>government</w:t>
      </w:r>
      <w:r w:rsidRPr="004244A6">
        <w:rPr>
          <w:rFonts w:asciiTheme="majorHAnsi" w:hAnsiTheme="majorHAnsi" w:cstheme="majorHAnsi"/>
          <w:sz w:val="16"/>
        </w:rPr>
        <w:t xml:space="preserve">, </w:t>
      </w:r>
      <w:r w:rsidRPr="004244A6">
        <w:rPr>
          <w:rFonts w:asciiTheme="majorHAnsi" w:hAnsiTheme="majorHAnsi" w:cstheme="majorHAnsi"/>
          <w:highlight w:val="cyan"/>
          <w:u w:val="single"/>
        </w:rPr>
        <w:t xml:space="preserve">and the </w:t>
      </w:r>
      <w:r w:rsidRPr="004244A6">
        <w:rPr>
          <w:rStyle w:val="Emphasis"/>
          <w:rFonts w:asciiTheme="majorHAnsi" w:hAnsiTheme="majorHAnsi" w:cstheme="majorHAnsi"/>
          <w:highlight w:val="cyan"/>
        </w:rPr>
        <w:t>public</w:t>
      </w:r>
      <w:r w:rsidRPr="004244A6">
        <w:rPr>
          <w:rFonts w:asciiTheme="majorHAnsi" w:hAnsiTheme="majorHAnsi" w:cstheme="majorHAnsi"/>
          <w:highlight w:val="cyan"/>
          <w:u w:val="single"/>
        </w:rPr>
        <w:t xml:space="preserve"> to </w:t>
      </w:r>
      <w:r w:rsidRPr="004244A6">
        <w:rPr>
          <w:rStyle w:val="Emphasis"/>
          <w:rFonts w:asciiTheme="majorHAnsi" w:hAnsiTheme="majorHAnsi" w:cstheme="majorHAnsi"/>
          <w:highlight w:val="cyan"/>
        </w:rPr>
        <w:t>share info</w:t>
      </w:r>
      <w:r w:rsidRPr="004244A6">
        <w:rPr>
          <w:rStyle w:val="Emphasis"/>
          <w:rFonts w:asciiTheme="majorHAnsi" w:hAnsiTheme="majorHAnsi" w:cstheme="majorHAnsi"/>
        </w:rPr>
        <w:t>rmation</w:t>
      </w:r>
      <w:r w:rsidRPr="004244A6">
        <w:rPr>
          <w:rFonts w:asciiTheme="majorHAnsi" w:hAnsiTheme="majorHAnsi" w:cstheme="majorHAnsi"/>
          <w:u w:val="single"/>
        </w:rPr>
        <w:t xml:space="preserve"> </w:t>
      </w:r>
      <w:r w:rsidRPr="004244A6">
        <w:rPr>
          <w:rFonts w:asciiTheme="majorHAnsi" w:hAnsiTheme="majorHAnsi" w:cstheme="majorHAnsi"/>
          <w:highlight w:val="cyan"/>
          <w:u w:val="single"/>
        </w:rPr>
        <w:t xml:space="preserve">and take </w:t>
      </w:r>
      <w:r w:rsidRPr="004244A6">
        <w:rPr>
          <w:rStyle w:val="Emphasis"/>
          <w:rFonts w:asciiTheme="majorHAnsi" w:hAnsiTheme="majorHAnsi" w:cstheme="majorHAnsi"/>
          <w:highlight w:val="cyan"/>
        </w:rPr>
        <w:t>appropriate</w:t>
      </w:r>
      <w:r w:rsidRPr="004244A6">
        <w:rPr>
          <w:rFonts w:asciiTheme="majorHAnsi" w:hAnsiTheme="majorHAnsi" w:cstheme="majorHAnsi"/>
          <w:highlight w:val="cyan"/>
          <w:u w:val="single"/>
        </w:rPr>
        <w:t xml:space="preserve"> </w:t>
      </w:r>
      <w:r w:rsidRPr="004244A6">
        <w:rPr>
          <w:rStyle w:val="Emphasis"/>
          <w:rFonts w:asciiTheme="majorHAnsi" w:hAnsiTheme="majorHAnsi" w:cstheme="majorHAnsi"/>
          <w:highlight w:val="cyan"/>
        </w:rPr>
        <w:t>precautions</w:t>
      </w:r>
      <w:r w:rsidRPr="004244A6">
        <w:rPr>
          <w:rFonts w:asciiTheme="majorHAnsi" w:hAnsiTheme="majorHAnsi" w:cstheme="majorHAnsi"/>
          <w:highlight w:val="cyan"/>
          <w:u w:val="single"/>
        </w:rPr>
        <w:t xml:space="preserve"> to avoid</w:t>
      </w:r>
      <w:r w:rsidRPr="004244A6">
        <w:rPr>
          <w:rFonts w:asciiTheme="majorHAnsi" w:hAnsiTheme="majorHAnsi" w:cstheme="majorHAnsi"/>
          <w:u w:val="single"/>
        </w:rPr>
        <w:t xml:space="preserve"> increased risks of </w:t>
      </w:r>
      <w:r w:rsidRPr="004244A6">
        <w:rPr>
          <w:rStyle w:val="Emphasis"/>
          <w:rFonts w:asciiTheme="majorHAnsi" w:hAnsiTheme="majorHAnsi" w:cstheme="majorHAnsi"/>
        </w:rPr>
        <w:t xml:space="preserve">effective </w:t>
      </w:r>
      <w:r w:rsidRPr="004244A6">
        <w:rPr>
          <w:rStyle w:val="Emphasis"/>
          <w:rFonts w:asciiTheme="majorHAnsi" w:hAnsiTheme="majorHAnsi" w:cstheme="majorHAnsi"/>
          <w:highlight w:val="cyan"/>
        </w:rPr>
        <w:t>terrorist attacks</w:t>
      </w:r>
      <w:r w:rsidRPr="004244A6">
        <w:rPr>
          <w:rFonts w:asciiTheme="majorHAnsi" w:hAnsiTheme="majorHAnsi" w:cstheme="majorHAnsi"/>
          <w:u w:val="single"/>
        </w:rPr>
        <w:t>.</w:t>
      </w:r>
      <w:r w:rsidRPr="004244A6">
        <w:rPr>
          <w:rFonts w:asciiTheme="majorHAnsi" w:hAnsiTheme="majorHAnsi" w:cstheme="majorHAnsi"/>
          <w:sz w:val="16"/>
        </w:rPr>
        <w:t xml:space="preserve"> The </w:t>
      </w:r>
      <w:r w:rsidRPr="004244A6">
        <w:rPr>
          <w:rFonts w:asciiTheme="majorHAnsi" w:hAnsiTheme="majorHAnsi" w:cstheme="majorHAnsi"/>
          <w:u w:val="single"/>
        </w:rPr>
        <w:t>adoption of the rule proposed here would alter slightly the armaments of both labor and management</w:t>
      </w:r>
      <w:r w:rsidRPr="004244A6">
        <w:rPr>
          <w:rFonts w:asciiTheme="majorHAnsi" w:hAnsiTheme="majorHAnsi" w:cstheme="majorHAnsi"/>
          <w:sz w:val="16"/>
        </w:rPr>
        <w:t xml:space="preserve">, </w:t>
      </w:r>
      <w:r w:rsidRPr="004244A6">
        <w:rPr>
          <w:rFonts w:asciiTheme="majorHAnsi" w:hAnsiTheme="majorHAnsi" w:cstheme="majorHAnsi"/>
          <w:u w:val="single"/>
        </w:rPr>
        <w:t>but in all likelihood it would do so without affecting the overall balance of power between them in any meaningful way.</w:t>
      </w:r>
    </w:p>
    <w:p w14:paraId="75844007" w14:textId="0EC70485" w:rsidR="00E42E4C" w:rsidRDefault="00E42E4C" w:rsidP="00F601E6"/>
    <w:p w14:paraId="26DBBDD7" w14:textId="0A24A97F" w:rsidR="00D133F5" w:rsidRDefault="00D133F5" w:rsidP="00D133F5">
      <w:pPr>
        <w:pStyle w:val="Heading2"/>
      </w:pPr>
      <w:r>
        <w:lastRenderedPageBreak/>
        <w:t>3</w:t>
      </w:r>
      <w:r w:rsidRPr="00E71691">
        <w:t xml:space="preserve"> </w:t>
      </w:r>
    </w:p>
    <w:p w14:paraId="2793C37B" w14:textId="77777777" w:rsidR="00D133F5" w:rsidRPr="00D133F5" w:rsidRDefault="00D133F5" w:rsidP="00D133F5">
      <w:r w:rsidRPr="00D133F5">
        <w:t>nterp: New, undisclosed affs must specify which governments they defend.</w:t>
      </w:r>
    </w:p>
    <w:p w14:paraId="6ABF067F" w14:textId="77777777" w:rsidR="00D133F5" w:rsidRPr="00D133F5" w:rsidRDefault="00D133F5" w:rsidP="00D133F5">
      <w:r w:rsidRPr="00D133F5">
        <w:t>Generics – this topic is AWFUL for neg ground – there are very no generics that apply to every single aff that we can prepare for and the few that are i.e. condition cp’s are considered abusive by the community – actor specificity is the key to ground against new affs because it paves the way for da’s to legislative or executive action or any DA at all because they are highly reliant on what countries are defended as well as agent counterplans – ask yourself if theres ANY core generic that we could be reasonably expected to prepare – don’t treat this as a regular aspec argument – spec’ing new affs is a completely different issue – destroys clash and competitive equity as it sidecasts the role of the negative – drop the debater</w:t>
      </w:r>
    </w:p>
    <w:p w14:paraId="3B87312C" w14:textId="3D69148C" w:rsidR="00D133F5" w:rsidRPr="00D133F5" w:rsidRDefault="00D133F5" w:rsidP="00D133F5">
      <w:r w:rsidRPr="00D133F5">
        <w:t>at worst, it’s a justification for us to stick them with an actor and have them defend it</w:t>
      </w:r>
    </w:p>
    <w:p w14:paraId="570EA2AB" w14:textId="77777777" w:rsidR="00D133F5" w:rsidRPr="00E71691" w:rsidRDefault="00D133F5" w:rsidP="00D133F5">
      <w:pPr>
        <w:pStyle w:val="Heading4"/>
        <w:rPr>
          <w:rFonts w:cs="Arial"/>
        </w:rPr>
      </w:pPr>
      <w:r w:rsidRPr="00E71691">
        <w:rPr>
          <w:rFonts w:cs="Arial"/>
        </w:rPr>
        <w:t>Business recovery is strong. Business confidence is high.</w:t>
      </w:r>
    </w:p>
    <w:p w14:paraId="6783517C" w14:textId="77777777" w:rsidR="00D133F5" w:rsidRPr="00E71691" w:rsidRDefault="00D133F5" w:rsidP="00D133F5">
      <w:r w:rsidRPr="00E71691">
        <w:rPr>
          <w:rStyle w:val="Style13ptBold"/>
        </w:rPr>
        <w:t>Halloran ’9-14</w:t>
      </w:r>
      <w:r w:rsidRPr="00E71691">
        <w:t xml:space="preserve"> [Michael; 2021; M.B.A. from Carnegie Mellon University, former aerospace research engineer, Equity Strategist; Janney, “Despite Potential Headwinds, Key Labor Market Indicators Bode Well for the Economy,” https://www.janney.com/latest-articles-commentary/all-insights/insights/2021/09/14/despite-potential-headwinds-key-labor-market-indicators-bode-well-for-the-economy]</w:t>
      </w:r>
    </w:p>
    <w:p w14:paraId="33D9FA4F" w14:textId="77777777" w:rsidR="00D133F5" w:rsidRPr="00E71691" w:rsidRDefault="00D133F5" w:rsidP="00D133F5">
      <w:pPr>
        <w:rPr>
          <w:sz w:val="16"/>
        </w:rPr>
      </w:pPr>
      <w:r w:rsidRPr="00E71691">
        <w:rPr>
          <w:sz w:val="16"/>
        </w:rPr>
        <w:t xml:space="preserve">However, </w:t>
      </w:r>
      <w:r w:rsidRPr="00E71691">
        <w:rPr>
          <w:rStyle w:val="StyleUnderline"/>
        </w:rPr>
        <w:t xml:space="preserve">we </w:t>
      </w:r>
      <w:r w:rsidRPr="00E71691">
        <w:rPr>
          <w:rStyle w:val="Emphasis"/>
        </w:rPr>
        <w:t xml:space="preserve">remain </w:t>
      </w:r>
      <w:r w:rsidRPr="00E71691">
        <w:rPr>
          <w:rStyle w:val="Emphasis"/>
          <w:highlight w:val="cyan"/>
        </w:rPr>
        <w:t>encouraged</w:t>
      </w:r>
      <w:r w:rsidRPr="00E71691">
        <w:rPr>
          <w:rStyle w:val="StyleUnderline"/>
          <w:highlight w:val="cyan"/>
        </w:rPr>
        <w:t xml:space="preserve"> by</w:t>
      </w:r>
      <w:r w:rsidRPr="00E71691">
        <w:rPr>
          <w:rStyle w:val="StyleUnderline"/>
        </w:rPr>
        <w:t xml:space="preserve"> the </w:t>
      </w:r>
      <w:r w:rsidRPr="00E71691">
        <w:rPr>
          <w:rStyle w:val="StyleUnderline"/>
          <w:highlight w:val="cyan"/>
        </w:rPr>
        <w:t>recovery</w:t>
      </w:r>
      <w:r w:rsidRPr="00E71691">
        <w:rPr>
          <w:rStyle w:val="StyleUnderline"/>
        </w:rPr>
        <w:t xml:space="preserve"> </w:t>
      </w:r>
      <w:r w:rsidRPr="00E71691">
        <w:rPr>
          <w:sz w:val="16"/>
        </w:rPr>
        <w:t xml:space="preserve">that has been unfolding since the economy began reopening. We </w:t>
      </w:r>
      <w:r w:rsidRPr="00E71691">
        <w:rPr>
          <w:rStyle w:val="StyleUnderline"/>
        </w:rPr>
        <w:t xml:space="preserve">continue to see improvement </w:t>
      </w:r>
      <w:r w:rsidRPr="00E71691">
        <w:rPr>
          <w:rStyle w:val="StyleUnderline"/>
          <w:highlight w:val="cyan"/>
        </w:rPr>
        <w:t>in important</w:t>
      </w:r>
      <w:r w:rsidRPr="00E71691">
        <w:rPr>
          <w:rStyle w:val="StyleUnderline"/>
        </w:rPr>
        <w:t xml:space="preserve"> cyclical </w:t>
      </w:r>
      <w:r w:rsidRPr="00E71691">
        <w:rPr>
          <w:rStyle w:val="StyleUnderline"/>
          <w:highlight w:val="cyan"/>
        </w:rPr>
        <w:t>sectors</w:t>
      </w:r>
      <w:r w:rsidRPr="00E71691">
        <w:rPr>
          <w:rStyle w:val="StyleUnderline"/>
        </w:rPr>
        <w:t xml:space="preserve"> of the economy </w:t>
      </w:r>
      <w:r w:rsidRPr="00E71691">
        <w:rPr>
          <w:sz w:val="16"/>
        </w:rPr>
        <w:t xml:space="preserve">while </w:t>
      </w:r>
      <w:r w:rsidRPr="00E71691">
        <w:rPr>
          <w:rStyle w:val="StyleUnderline"/>
          <w:highlight w:val="cyan"/>
        </w:rPr>
        <w:t>consumers are</w:t>
      </w:r>
      <w:r w:rsidRPr="00E71691">
        <w:rPr>
          <w:rStyle w:val="StyleUnderline"/>
        </w:rPr>
        <w:t xml:space="preserve"> </w:t>
      </w:r>
      <w:r w:rsidRPr="00E71691">
        <w:rPr>
          <w:rStyle w:val="Emphasis"/>
        </w:rPr>
        <w:t xml:space="preserve">historically </w:t>
      </w:r>
      <w:r w:rsidRPr="00E71691">
        <w:rPr>
          <w:rStyle w:val="Emphasis"/>
          <w:highlight w:val="cyan"/>
        </w:rPr>
        <w:t>healthy</w:t>
      </w:r>
      <w:r w:rsidRPr="00E71691">
        <w:rPr>
          <w:rStyle w:val="StyleUnderline"/>
          <w:highlight w:val="cyan"/>
        </w:rPr>
        <w:t xml:space="preserve"> and</w:t>
      </w:r>
      <w:r w:rsidRPr="00E71691">
        <w:rPr>
          <w:rStyle w:val="StyleUnderline"/>
        </w:rPr>
        <w:t xml:space="preserve"> </w:t>
      </w:r>
      <w:r w:rsidRPr="00E71691">
        <w:rPr>
          <w:rStyle w:val="Emphasis"/>
        </w:rPr>
        <w:t xml:space="preserve">still have pent-up </w:t>
      </w:r>
      <w:r w:rsidRPr="00E71691">
        <w:rPr>
          <w:rStyle w:val="Emphasis"/>
          <w:highlight w:val="cyan"/>
        </w:rPr>
        <w:t>demand</w:t>
      </w:r>
      <w:r w:rsidRPr="00E71691">
        <w:rPr>
          <w:rStyle w:val="StyleUnderline"/>
          <w:highlight w:val="cyan"/>
        </w:rPr>
        <w:t>. Bus</w:t>
      </w:r>
      <w:r w:rsidRPr="00E71691">
        <w:rPr>
          <w:rStyle w:val="StyleUnderline"/>
        </w:rPr>
        <w:t xml:space="preserve">iness </w:t>
      </w:r>
      <w:r w:rsidRPr="00E71691">
        <w:rPr>
          <w:rStyle w:val="StyleUnderline"/>
          <w:highlight w:val="cyan"/>
        </w:rPr>
        <w:t>con</w:t>
      </w:r>
      <w:r w:rsidRPr="00E71691">
        <w:rPr>
          <w:rStyle w:val="StyleUnderline"/>
        </w:rPr>
        <w:t>fidence</w:t>
      </w:r>
      <w:r w:rsidRPr="00E71691">
        <w:rPr>
          <w:sz w:val="16"/>
        </w:rPr>
        <w:t xml:space="preserve"> has </w:t>
      </w:r>
      <w:r w:rsidRPr="00E71691">
        <w:rPr>
          <w:rStyle w:val="Emphasis"/>
          <w:highlight w:val="cyan"/>
        </w:rPr>
        <w:t>rebounded</w:t>
      </w:r>
      <w:r w:rsidRPr="00E71691">
        <w:rPr>
          <w:rStyle w:val="StyleUnderline"/>
          <w:highlight w:val="cyan"/>
        </w:rPr>
        <w:t xml:space="preserve"> with</w:t>
      </w:r>
      <w:r w:rsidRPr="00E71691">
        <w:rPr>
          <w:rStyle w:val="StyleUnderline"/>
        </w:rPr>
        <w:t xml:space="preserve"> </w:t>
      </w:r>
      <w:r w:rsidRPr="00E71691">
        <w:rPr>
          <w:rStyle w:val="Emphasis"/>
        </w:rPr>
        <w:t xml:space="preserve">strong corporate </w:t>
      </w:r>
      <w:r w:rsidRPr="00E71691">
        <w:rPr>
          <w:rStyle w:val="Emphasis"/>
          <w:highlight w:val="cyan"/>
        </w:rPr>
        <w:t>profits</w:t>
      </w:r>
      <w:r w:rsidRPr="00E71691">
        <w:rPr>
          <w:rStyle w:val="StyleUnderline"/>
          <w:highlight w:val="cyan"/>
        </w:rPr>
        <w:t xml:space="preserve"> that</w:t>
      </w:r>
      <w:r w:rsidRPr="00E71691">
        <w:rPr>
          <w:rStyle w:val="StyleUnderline"/>
        </w:rPr>
        <w:t xml:space="preserve"> should </w:t>
      </w:r>
      <w:r w:rsidRPr="00E71691">
        <w:rPr>
          <w:rStyle w:val="StyleUnderline"/>
          <w:highlight w:val="cyan"/>
        </w:rPr>
        <w:t>support</w:t>
      </w:r>
      <w:r w:rsidRPr="00E71691">
        <w:rPr>
          <w:rStyle w:val="StyleUnderline"/>
        </w:rPr>
        <w:t xml:space="preserve"> </w:t>
      </w:r>
      <w:r w:rsidRPr="00E71691">
        <w:rPr>
          <w:rStyle w:val="Emphasis"/>
        </w:rPr>
        <w:t xml:space="preserve">further </w:t>
      </w:r>
      <w:r w:rsidRPr="00E71691">
        <w:rPr>
          <w:rStyle w:val="Emphasis"/>
          <w:highlight w:val="cyan"/>
        </w:rPr>
        <w:t>capital</w:t>
      </w:r>
      <w:r w:rsidRPr="00E71691">
        <w:rPr>
          <w:rStyle w:val="Emphasis"/>
        </w:rPr>
        <w:t xml:space="preserve"> spending </w:t>
      </w:r>
      <w:r w:rsidRPr="00E71691">
        <w:rPr>
          <w:rStyle w:val="Emphasis"/>
          <w:highlight w:val="cyan"/>
        </w:rPr>
        <w:t>and hiring</w:t>
      </w:r>
      <w:r w:rsidRPr="00E71691">
        <w:rPr>
          <w:rStyle w:val="StyleUnderline"/>
        </w:rPr>
        <w:t xml:space="preserve"> (there are </w:t>
      </w:r>
      <w:r w:rsidRPr="00E71691">
        <w:rPr>
          <w:rStyle w:val="Emphasis"/>
        </w:rPr>
        <w:t>now more job openings</w:t>
      </w:r>
      <w:r w:rsidRPr="00E71691">
        <w:rPr>
          <w:rStyle w:val="StyleUnderline"/>
        </w:rPr>
        <w:t xml:space="preserve"> than</w:t>
      </w:r>
      <w:r w:rsidRPr="00E71691">
        <w:rPr>
          <w:sz w:val="16"/>
        </w:rPr>
        <w:t xml:space="preserve"> there are </w:t>
      </w:r>
      <w:r w:rsidRPr="00E71691">
        <w:rPr>
          <w:rStyle w:val="StyleUnderline"/>
        </w:rPr>
        <w:t xml:space="preserve">unemployed people by a </w:t>
      </w:r>
      <w:r w:rsidRPr="00E71691">
        <w:rPr>
          <w:rStyle w:val="Emphasis"/>
        </w:rPr>
        <w:t>record amount</w:t>
      </w:r>
      <w:r w:rsidRPr="00E71691">
        <w:rPr>
          <w:rStyle w:val="StyleUnderline"/>
        </w:rPr>
        <w:t>).</w:t>
      </w:r>
    </w:p>
    <w:p w14:paraId="4C6470A1" w14:textId="77777777" w:rsidR="00D133F5" w:rsidRPr="00E71691" w:rsidRDefault="00D133F5" w:rsidP="00D133F5">
      <w:pPr>
        <w:rPr>
          <w:sz w:val="16"/>
        </w:rPr>
      </w:pPr>
      <w:r w:rsidRPr="00E71691">
        <w:rPr>
          <w:rStyle w:val="StyleUnderline"/>
        </w:rPr>
        <w:t xml:space="preserve">We </w:t>
      </w:r>
      <w:r w:rsidRPr="00E71691">
        <w:rPr>
          <w:rStyle w:val="StyleUnderline"/>
          <w:highlight w:val="cyan"/>
        </w:rPr>
        <w:t>expect</w:t>
      </w:r>
      <w:r w:rsidRPr="00E71691">
        <w:rPr>
          <w:sz w:val="16"/>
        </w:rPr>
        <w:t xml:space="preserve"> to see </w:t>
      </w:r>
      <w:r w:rsidRPr="00E71691">
        <w:rPr>
          <w:rStyle w:val="Emphasis"/>
        </w:rPr>
        <w:t xml:space="preserve">further </w:t>
      </w:r>
      <w:r w:rsidRPr="00E71691">
        <w:rPr>
          <w:rStyle w:val="Emphasis"/>
          <w:highlight w:val="cyan"/>
        </w:rPr>
        <w:t>improvement</w:t>
      </w:r>
      <w:r w:rsidRPr="00E71691">
        <w:rPr>
          <w:sz w:val="16"/>
        </w:rPr>
        <w:t xml:space="preserve"> in the international backdrop, </w:t>
      </w:r>
      <w:r w:rsidRPr="00E71691">
        <w:rPr>
          <w:rStyle w:val="StyleUnderline"/>
          <w:highlight w:val="cyan"/>
        </w:rPr>
        <w:t>supported by</w:t>
      </w:r>
      <w:r w:rsidRPr="00E71691">
        <w:rPr>
          <w:rStyle w:val="StyleUnderline"/>
        </w:rPr>
        <w:t xml:space="preserve"> </w:t>
      </w:r>
      <w:r w:rsidRPr="00E71691">
        <w:rPr>
          <w:rStyle w:val="Emphasis"/>
        </w:rPr>
        <w:t xml:space="preserve">unprecedented fiscal and monetary </w:t>
      </w:r>
      <w:r w:rsidRPr="00E71691">
        <w:rPr>
          <w:rStyle w:val="Emphasis"/>
          <w:highlight w:val="cyan"/>
        </w:rPr>
        <w:t>stimulus</w:t>
      </w:r>
      <w:r w:rsidRPr="00E71691">
        <w:rPr>
          <w:rStyle w:val="StyleUnderline"/>
        </w:rPr>
        <w:t xml:space="preserve"> </w:t>
      </w:r>
      <w:r w:rsidRPr="00E71691">
        <w:rPr>
          <w:rStyle w:val="StyleUnderline"/>
          <w:highlight w:val="cyan"/>
        </w:rPr>
        <w:t>and</w:t>
      </w:r>
      <w:r w:rsidRPr="00E71691">
        <w:rPr>
          <w:rStyle w:val="StyleUnderline"/>
        </w:rPr>
        <w:t xml:space="preserve"> </w:t>
      </w:r>
      <w:r w:rsidRPr="00E71691">
        <w:rPr>
          <w:rStyle w:val="Emphasis"/>
        </w:rPr>
        <w:t xml:space="preserve">accelerating rates of </w:t>
      </w:r>
      <w:r w:rsidRPr="00E71691">
        <w:rPr>
          <w:rStyle w:val="Emphasis"/>
          <w:highlight w:val="cyan"/>
        </w:rPr>
        <w:t>vaccination</w:t>
      </w:r>
      <w:r w:rsidRPr="00E71691">
        <w:rPr>
          <w:rStyle w:val="StyleUnderline"/>
        </w:rPr>
        <w:t>. Although</w:t>
      </w:r>
      <w:r w:rsidRPr="00E71691">
        <w:rPr>
          <w:sz w:val="16"/>
        </w:rPr>
        <w:t xml:space="preserve"> the impact of the </w:t>
      </w:r>
      <w:r w:rsidRPr="00E71691">
        <w:rPr>
          <w:rStyle w:val="StyleUnderline"/>
        </w:rPr>
        <w:t>Delta</w:t>
      </w:r>
      <w:r w:rsidRPr="00E71691">
        <w:rPr>
          <w:sz w:val="16"/>
        </w:rPr>
        <w:t xml:space="preserve"> wave </w:t>
      </w:r>
      <w:r w:rsidRPr="00E71691">
        <w:rPr>
          <w:rStyle w:val="StyleUnderline"/>
        </w:rPr>
        <w:t>is</w:t>
      </w:r>
      <w:r w:rsidRPr="00E71691">
        <w:rPr>
          <w:sz w:val="16"/>
        </w:rPr>
        <w:t xml:space="preserve"> still being </w:t>
      </w:r>
      <w:r w:rsidRPr="00E71691">
        <w:rPr>
          <w:rStyle w:val="StyleUnderline"/>
        </w:rPr>
        <w:t xml:space="preserve">felt, </w:t>
      </w:r>
      <w:r w:rsidRPr="00E71691">
        <w:rPr>
          <w:rStyle w:val="Emphasis"/>
        </w:rPr>
        <w:t>recent evidence</w:t>
      </w:r>
      <w:r w:rsidRPr="00E71691">
        <w:rPr>
          <w:rStyle w:val="StyleUnderline"/>
        </w:rPr>
        <w:t xml:space="preserve"> confirms</w:t>
      </w:r>
      <w:r w:rsidRPr="00E71691">
        <w:rPr>
          <w:sz w:val="16"/>
        </w:rPr>
        <w:t xml:space="preserve"> the </w:t>
      </w:r>
      <w:r w:rsidRPr="00E71691">
        <w:rPr>
          <w:rStyle w:val="StyleUnderline"/>
        </w:rPr>
        <w:t>effectiveness of vaccines in limiting deaths</w:t>
      </w:r>
      <w:r w:rsidRPr="00E71691">
        <w:rPr>
          <w:sz w:val="16"/>
        </w:rPr>
        <w:t xml:space="preserve"> and hospitalizations. With the pace of vaccination now picking up in the areas most impacted by this wave—Asia and Australia—the case for fading headwinds leading to improving economic growth later this year remains positive.</w:t>
      </w:r>
    </w:p>
    <w:p w14:paraId="4441B8B7" w14:textId="77777777" w:rsidR="00D133F5" w:rsidRPr="00E71691" w:rsidRDefault="00D133F5" w:rsidP="00D133F5">
      <w:pPr>
        <w:rPr>
          <w:sz w:val="16"/>
        </w:rPr>
      </w:pPr>
      <w:r w:rsidRPr="00E71691">
        <w:rPr>
          <w:sz w:val="16"/>
        </w:rPr>
        <w:t xml:space="preserve">The </w:t>
      </w:r>
      <w:r w:rsidRPr="00E71691">
        <w:rPr>
          <w:rStyle w:val="StyleUnderline"/>
          <w:highlight w:val="cyan"/>
        </w:rPr>
        <w:t>signals from</w:t>
      </w:r>
      <w:r w:rsidRPr="00E71691">
        <w:rPr>
          <w:rStyle w:val="StyleUnderline"/>
        </w:rPr>
        <w:t xml:space="preserve"> </w:t>
      </w:r>
      <w:r w:rsidRPr="00E71691">
        <w:rPr>
          <w:rStyle w:val="Emphasis"/>
        </w:rPr>
        <w:t xml:space="preserve">financial </w:t>
      </w:r>
      <w:r w:rsidRPr="00E71691">
        <w:rPr>
          <w:rStyle w:val="Emphasis"/>
          <w:highlight w:val="cyan"/>
        </w:rPr>
        <w:t>markets</w:t>
      </w:r>
      <w:r w:rsidRPr="00E71691">
        <w:rPr>
          <w:sz w:val="16"/>
        </w:rPr>
        <w:t xml:space="preserve"> themselves </w:t>
      </w:r>
      <w:r w:rsidRPr="00E71691">
        <w:rPr>
          <w:rStyle w:val="StyleUnderline"/>
          <w:highlight w:val="cyan"/>
        </w:rPr>
        <w:t xml:space="preserve">remain </w:t>
      </w:r>
      <w:r w:rsidRPr="00E71691">
        <w:rPr>
          <w:rStyle w:val="Emphasis"/>
          <w:highlight w:val="cyan"/>
        </w:rPr>
        <w:t>positive</w:t>
      </w:r>
      <w:r w:rsidRPr="00E71691">
        <w:rPr>
          <w:sz w:val="16"/>
        </w:rPr>
        <w:t xml:space="preserve">. Despite consolidating last week, </w:t>
      </w:r>
      <w:r w:rsidRPr="00E71691">
        <w:rPr>
          <w:rStyle w:val="StyleUnderline"/>
          <w:highlight w:val="cyan"/>
        </w:rPr>
        <w:t>stocks</w:t>
      </w:r>
      <w:r w:rsidRPr="00E71691">
        <w:rPr>
          <w:rStyle w:val="StyleUnderline"/>
        </w:rPr>
        <w:t xml:space="preserve"> remain </w:t>
      </w:r>
      <w:r w:rsidRPr="00E71691">
        <w:rPr>
          <w:rStyle w:val="Emphasis"/>
        </w:rPr>
        <w:t xml:space="preserve">near record </w:t>
      </w:r>
      <w:r w:rsidRPr="00E71691">
        <w:rPr>
          <w:rStyle w:val="Emphasis"/>
          <w:highlight w:val="cyan"/>
        </w:rPr>
        <w:t>high</w:t>
      </w:r>
      <w:r w:rsidRPr="00E71691">
        <w:rPr>
          <w:rStyle w:val="Emphasis"/>
        </w:rPr>
        <w:t>s</w:t>
      </w:r>
      <w:r w:rsidRPr="00E71691">
        <w:rPr>
          <w:sz w:val="16"/>
        </w:rPr>
        <w:t xml:space="preserve"> while </w:t>
      </w:r>
      <w:r w:rsidRPr="00E71691">
        <w:rPr>
          <w:rStyle w:val="StyleUnderline"/>
        </w:rPr>
        <w:t xml:space="preserve">the 10-year </w:t>
      </w:r>
      <w:r w:rsidRPr="00E71691">
        <w:rPr>
          <w:rStyle w:val="StyleUnderline"/>
          <w:highlight w:val="cyan"/>
        </w:rPr>
        <w:t>Treasury</w:t>
      </w:r>
      <w:r w:rsidRPr="00E71691">
        <w:rPr>
          <w:rStyle w:val="StyleUnderline"/>
        </w:rPr>
        <w:t xml:space="preserve"> remains well </w:t>
      </w:r>
      <w:r w:rsidRPr="00E71691">
        <w:rPr>
          <w:rStyle w:val="StyleUnderline"/>
          <w:highlight w:val="cyan"/>
        </w:rPr>
        <w:t xml:space="preserve">above the </w:t>
      </w:r>
      <w:r w:rsidRPr="00E71691">
        <w:rPr>
          <w:rStyle w:val="Emphasis"/>
          <w:highlight w:val="cyan"/>
        </w:rPr>
        <w:t>lows</w:t>
      </w:r>
      <w:r w:rsidRPr="00E71691">
        <w:rPr>
          <w:rStyle w:val="Emphasis"/>
        </w:rPr>
        <w:t xml:space="preserve"> of earlier this summer</w:t>
      </w:r>
      <w:r w:rsidRPr="00E71691">
        <w:rPr>
          <w:sz w:val="16"/>
        </w:rPr>
        <w:t xml:space="preserve"> when concerns about Delta first emerged.</w:t>
      </w:r>
    </w:p>
    <w:p w14:paraId="2858115C" w14:textId="77777777" w:rsidR="00D133F5" w:rsidRPr="00E71691" w:rsidRDefault="00D133F5" w:rsidP="00D133F5">
      <w:r w:rsidRPr="00E71691">
        <w:rPr>
          <w:sz w:val="16"/>
        </w:rPr>
        <w:t xml:space="preserve">These factors </w:t>
      </w:r>
      <w:r w:rsidRPr="00E71691">
        <w:rPr>
          <w:rStyle w:val="StyleUnderline"/>
          <w:highlight w:val="cyan"/>
        </w:rPr>
        <w:t>support</w:t>
      </w:r>
      <w:r w:rsidRPr="00E71691">
        <w:rPr>
          <w:sz w:val="16"/>
        </w:rPr>
        <w:t xml:space="preserve"> our </w:t>
      </w:r>
      <w:r w:rsidRPr="00E71691">
        <w:rPr>
          <w:rStyle w:val="StyleUnderline"/>
          <w:highlight w:val="cyan"/>
        </w:rPr>
        <w:t>view of</w:t>
      </w:r>
      <w:r w:rsidRPr="00E71691">
        <w:rPr>
          <w:rStyle w:val="StyleUnderline"/>
        </w:rPr>
        <w:t xml:space="preserve"> a </w:t>
      </w:r>
      <w:r w:rsidRPr="00E71691">
        <w:rPr>
          <w:rStyle w:val="Emphasis"/>
          <w:highlight w:val="cyan"/>
        </w:rPr>
        <w:t>durable</w:t>
      </w:r>
      <w:r w:rsidRPr="00E71691">
        <w:rPr>
          <w:rStyle w:val="Emphasis"/>
        </w:rPr>
        <w:t xml:space="preserve"> economic </w:t>
      </w:r>
      <w:r w:rsidRPr="00E71691">
        <w:rPr>
          <w:rStyle w:val="Emphasis"/>
          <w:highlight w:val="cyan"/>
        </w:rPr>
        <w:t>recovery</w:t>
      </w:r>
      <w:r w:rsidRPr="00E71691">
        <w:rPr>
          <w:rStyle w:val="StyleUnderline"/>
        </w:rPr>
        <w:t xml:space="preserve"> from the pandemic</w:t>
      </w:r>
      <w:r w:rsidRPr="00E71691">
        <w:rPr>
          <w:sz w:val="16"/>
        </w:rPr>
        <w:t xml:space="preserve"> that should continue supporting stock prices. A healthy labor market is a critical element for a sustainable recovery that supports profit growth and last week’s news from the labor market remains encouraging.</w:t>
      </w:r>
    </w:p>
    <w:p w14:paraId="559EB7D5" w14:textId="77777777" w:rsidR="00D133F5" w:rsidRPr="00E71691" w:rsidRDefault="00D133F5" w:rsidP="00D133F5">
      <w:pPr>
        <w:pStyle w:val="Heading4"/>
        <w:rPr>
          <w:rFonts w:cs="Arial"/>
        </w:rPr>
      </w:pPr>
      <w:r w:rsidRPr="00E71691">
        <w:rPr>
          <w:rFonts w:cs="Arial"/>
        </w:rPr>
        <w:lastRenderedPageBreak/>
        <w:t xml:space="preserve">Unions devastate </w:t>
      </w:r>
      <w:r w:rsidRPr="00E71691">
        <w:rPr>
          <w:rFonts w:cs="Arial"/>
          <w:u w:val="single"/>
        </w:rPr>
        <w:t>growth</w:t>
      </w:r>
      <w:r w:rsidRPr="00E71691">
        <w:rPr>
          <w:rFonts w:cs="Arial"/>
        </w:rPr>
        <w:t xml:space="preserve"> and </w:t>
      </w:r>
      <w:r w:rsidRPr="00E71691">
        <w:rPr>
          <w:rFonts w:cs="Arial"/>
          <w:u w:val="single"/>
        </w:rPr>
        <w:t>worsen inequality</w:t>
      </w:r>
      <w:r w:rsidRPr="00E71691">
        <w:rPr>
          <w:rFonts w:cs="Arial"/>
        </w:rPr>
        <w:t xml:space="preserve"> – gains for workers </w:t>
      </w:r>
      <w:r w:rsidRPr="00E71691">
        <w:rPr>
          <w:rFonts w:cs="Arial"/>
          <w:u w:val="single"/>
        </w:rPr>
        <w:t>shift costs</w:t>
      </w:r>
      <w:r w:rsidRPr="00E71691">
        <w:rPr>
          <w:rFonts w:cs="Arial"/>
        </w:rPr>
        <w:t xml:space="preserve"> to other parts of the economy </w:t>
      </w:r>
    </w:p>
    <w:p w14:paraId="44FF562C" w14:textId="77777777" w:rsidR="00D133F5" w:rsidRPr="00E71691" w:rsidRDefault="00D133F5" w:rsidP="00D133F5">
      <w:r w:rsidRPr="00E71691">
        <w:rPr>
          <w:rStyle w:val="Style13ptBold"/>
        </w:rPr>
        <w:t>Epstein 20</w:t>
      </w:r>
      <w:r w:rsidRPr="00E71691">
        <w:t xml:space="preserve"> [Richard A. Epstein Peter and Kirsten Bedford Senior Fellow @ the Hoover Institution. "The Decline Of Unions Is Good News." https://www.hoover.org/research/decline-unions-good-news]</w:t>
      </w:r>
    </w:p>
    <w:p w14:paraId="1299B020" w14:textId="77777777" w:rsidR="00D133F5" w:rsidRPr="00E71691" w:rsidRDefault="00D133F5" w:rsidP="00D133F5">
      <w:pPr>
        <w:rPr>
          <w:rStyle w:val="StyleUnderline"/>
        </w:rPr>
      </w:pPr>
      <w:r w:rsidRPr="00E71691">
        <w:rPr>
          <w:sz w:val="16"/>
        </w:rPr>
        <w:t xml:space="preserve">This continued trend has elicited howls of protest from </w:t>
      </w:r>
      <w:r w:rsidRPr="00E71691">
        <w:rPr>
          <w:rStyle w:val="StyleUnderline"/>
        </w:rPr>
        <w:t>union supporters</w:t>
      </w:r>
      <w:r w:rsidRPr="00E71691">
        <w:rPr>
          <w:sz w:val="16"/>
        </w:rPr>
        <w:t xml:space="preserve"> who, of course, </w:t>
      </w:r>
      <w:r w:rsidRPr="00E71691">
        <w:rPr>
          <w:rStyle w:val="StyleUnderline"/>
        </w:rPr>
        <w:t xml:space="preserve">want to see an increase in union </w:t>
      </w:r>
      <w:r w:rsidRPr="00E71691">
        <w:rPr>
          <w:rStyle w:val="Emphasis"/>
        </w:rPr>
        <w:t>membership</w:t>
      </w:r>
      <w:r w:rsidRPr="00E71691">
        <w:rPr>
          <w:sz w:val="16"/>
        </w:rPr>
        <w:t xml:space="preserve">. It has also led several Democratic presidential candidates to make calls to reconfigure labor law. </w:t>
      </w:r>
      <w:r w:rsidRPr="00F160B5">
        <w:rPr>
          <w:rStyle w:val="StyleUnderline"/>
          <w:highlight w:val="cyan"/>
        </w:rPr>
        <w:t>Bernie</w:t>
      </w:r>
      <w:r w:rsidRPr="00E71691">
        <w:rPr>
          <w:sz w:val="16"/>
        </w:rPr>
        <w:t xml:space="preserve"> Sanders </w:t>
      </w:r>
      <w:r w:rsidRPr="00F160B5">
        <w:rPr>
          <w:rStyle w:val="StyleUnderline"/>
          <w:highlight w:val="cyan"/>
        </w:rPr>
        <w:t>wants</w:t>
      </w:r>
      <w:r w:rsidRPr="00E71691">
        <w:rPr>
          <w:rStyle w:val="StyleUnderline"/>
        </w:rPr>
        <w:t xml:space="preserve"> to double union membership</w:t>
      </w:r>
      <w:r w:rsidRPr="00E71691">
        <w:rPr>
          <w:sz w:val="16"/>
        </w:rPr>
        <w:t xml:space="preserve"> </w:t>
      </w:r>
      <w:r w:rsidRPr="00E71691">
        <w:rPr>
          <w:rStyle w:val="StyleUnderline"/>
        </w:rPr>
        <w:t>and give</w:t>
      </w:r>
      <w:r w:rsidRPr="00E71691">
        <w:rPr>
          <w:sz w:val="16"/>
        </w:rPr>
        <w:t xml:space="preserve"> federal workers </w:t>
      </w:r>
      <w:r w:rsidRPr="00F160B5">
        <w:rPr>
          <w:rStyle w:val="StyleUnderline"/>
          <w:highlight w:val="cyan"/>
        </w:rPr>
        <w:t>the</w:t>
      </w:r>
      <w:r w:rsidRPr="00F160B5">
        <w:rPr>
          <w:sz w:val="16"/>
          <w:highlight w:val="cyan"/>
        </w:rPr>
        <w:t xml:space="preserve"> </w:t>
      </w:r>
      <w:r w:rsidRPr="00F160B5">
        <w:rPr>
          <w:rStyle w:val="Emphasis"/>
          <w:highlight w:val="cyan"/>
        </w:rPr>
        <w:t>right to strike</w:t>
      </w:r>
      <w:r w:rsidRPr="00E71691">
        <w:rPr>
          <w:sz w:val="16"/>
        </w:rPr>
        <w:t xml:space="preserve">, as well as ban at-will contracts of employment, so that any dismissal could be subject to litigation under a “for cause” standard. </w:t>
      </w:r>
      <w:r w:rsidRPr="00E71691">
        <w:rPr>
          <w:rStyle w:val="StyleUnderline"/>
        </w:rPr>
        <w:t>Not to be outdone</w:t>
      </w:r>
      <w:r w:rsidRPr="00E71691">
        <w:rPr>
          <w:sz w:val="16"/>
        </w:rPr>
        <w:t xml:space="preserve">, Elizabeth </w:t>
      </w:r>
      <w:r w:rsidRPr="00E71691">
        <w:rPr>
          <w:rStyle w:val="StyleUnderline"/>
        </w:rPr>
        <w:t>Warren wants to make it illegal for firms to hire permanent replacements for striking workers</w:t>
      </w:r>
      <w:r w:rsidRPr="00E71691">
        <w:rPr>
          <w:sz w:val="16"/>
        </w:rPr>
        <w:t xml:space="preserve">. They are joined by Pete Buttigieg in demanding a change in federal labor law so that states may no longer pass right-to-work laws that insulate workers from the requirement to pay union dues in unionized firms. </w:t>
      </w:r>
      <w:r w:rsidRPr="00E71691">
        <w:rPr>
          <w:rStyle w:val="StyleUnderline"/>
        </w:rPr>
        <w:t xml:space="preserve">All of </w:t>
      </w:r>
      <w:r w:rsidRPr="00F160B5">
        <w:rPr>
          <w:rStyle w:val="StyleUnderline"/>
          <w:highlight w:val="cyan"/>
        </w:rPr>
        <w:t>these</w:t>
      </w:r>
      <w:r w:rsidRPr="00E71691">
        <w:rPr>
          <w:rStyle w:val="StyleUnderline"/>
        </w:rPr>
        <w:t xml:space="preserve"> new devices </w:t>
      </w:r>
      <w:r w:rsidRPr="00F160B5">
        <w:rPr>
          <w:rStyle w:val="StyleUnderline"/>
          <w:highlight w:val="cyan"/>
        </w:rPr>
        <w:t xml:space="preserve">are </w:t>
      </w:r>
      <w:r w:rsidRPr="00F160B5">
        <w:rPr>
          <w:rStyle w:val="Emphasis"/>
          <w:highlight w:val="cyan"/>
        </w:rPr>
        <w:t>proven job killers</w:t>
      </w:r>
      <w:r w:rsidRPr="00E71691">
        <w:rPr>
          <w:rStyle w:val="StyleUnderline"/>
        </w:rPr>
        <w:t>.</w:t>
      </w:r>
    </w:p>
    <w:p w14:paraId="2D0682CF" w14:textId="77777777" w:rsidR="00D133F5" w:rsidRPr="00E71691" w:rsidRDefault="00D133F5" w:rsidP="00D133F5">
      <w:pPr>
        <w:rPr>
          <w:sz w:val="16"/>
        </w:rPr>
      </w:pPr>
      <w:r w:rsidRPr="00F160B5">
        <w:rPr>
          <w:rStyle w:val="StyleUnderline"/>
          <w:highlight w:val="cyan"/>
        </w:rPr>
        <w:t>The arguments</w:t>
      </w:r>
      <w:r w:rsidRPr="00E71691">
        <w:rPr>
          <w:rStyle w:val="StyleUnderline"/>
        </w:rPr>
        <w:t xml:space="preserve"> in favor of </w:t>
      </w:r>
      <w:r w:rsidRPr="00E71691">
        <w:rPr>
          <w:rStyle w:val="Emphasis"/>
        </w:rPr>
        <w:t>unions</w:t>
      </w:r>
      <w:r w:rsidRPr="00E71691">
        <w:rPr>
          <w:rStyle w:val="StyleUnderline"/>
        </w:rPr>
        <w:t xml:space="preserve"> are also coming from some unexpected sources in academia</w:t>
      </w:r>
      <w:r w:rsidRPr="00E71691">
        <w:rPr>
          <w:sz w:val="16"/>
        </w:rPr>
        <w:t xml:space="preserve">, where a conservative case has been put forward on the ground that an increase in </w:t>
      </w:r>
      <w:r w:rsidRPr="00F160B5">
        <w:rPr>
          <w:rStyle w:val="StyleUnderline"/>
          <w:highlight w:val="cyan"/>
        </w:rPr>
        <w:t xml:space="preserve">union membership is </w:t>
      </w:r>
      <w:r w:rsidRPr="00F160B5">
        <w:rPr>
          <w:rStyle w:val="Emphasis"/>
          <w:highlight w:val="cyan"/>
        </w:rPr>
        <w:t>needed</w:t>
      </w:r>
      <w:r w:rsidRPr="00F160B5">
        <w:rPr>
          <w:sz w:val="16"/>
          <w:highlight w:val="cyan"/>
        </w:rPr>
        <w:t xml:space="preserve"> </w:t>
      </w:r>
      <w:r w:rsidRPr="00F160B5">
        <w:rPr>
          <w:rStyle w:val="StyleUnderline"/>
          <w:highlight w:val="cyan"/>
        </w:rPr>
        <w:t>to combat</w:t>
      </w:r>
      <w:r w:rsidRPr="00E71691">
        <w:rPr>
          <w:rStyle w:val="StyleUnderline"/>
        </w:rPr>
        <w:t xml:space="preserve"> job insecurity and </w:t>
      </w:r>
      <w:r w:rsidRPr="00E71691">
        <w:rPr>
          <w:rStyle w:val="Emphasis"/>
        </w:rPr>
        <w:t xml:space="preserve">economic </w:t>
      </w:r>
      <w:r w:rsidRPr="00F160B5">
        <w:rPr>
          <w:rStyle w:val="Emphasis"/>
          <w:highlight w:val="cyan"/>
        </w:rPr>
        <w:t>inequality</w:t>
      </w:r>
      <w:r w:rsidRPr="00E71691">
        <w:rPr>
          <w:sz w:val="16"/>
        </w:rPr>
        <w:t>.</w:t>
      </w:r>
    </w:p>
    <w:p w14:paraId="6DD5081A" w14:textId="77777777" w:rsidR="00D133F5" w:rsidRDefault="00D133F5" w:rsidP="00D133F5">
      <w:pPr>
        <w:rPr>
          <w:sz w:val="16"/>
        </w:rPr>
      </w:pPr>
      <w:r w:rsidRPr="00E71691">
        <w:rPr>
          <w:rStyle w:val="StyleUnderline"/>
        </w:rPr>
        <w:t xml:space="preserve">All of these pro-union critiques </w:t>
      </w:r>
      <w:r w:rsidRPr="00F160B5">
        <w:rPr>
          <w:rStyle w:val="StyleUnderline"/>
          <w:highlight w:val="cyan"/>
        </w:rPr>
        <w:t xml:space="preserve">miss the </w:t>
      </w:r>
      <w:r w:rsidRPr="00F160B5">
        <w:rPr>
          <w:rStyle w:val="Emphasis"/>
          <w:highlight w:val="cyan"/>
        </w:rPr>
        <w:t>basic point</w:t>
      </w:r>
      <w:r w:rsidRPr="00F160B5">
        <w:rPr>
          <w:rStyle w:val="StyleUnderline"/>
          <w:highlight w:val="cyan"/>
        </w:rPr>
        <w:t xml:space="preserve"> that</w:t>
      </w:r>
      <w:r w:rsidRPr="00E71691">
        <w:rPr>
          <w:rStyle w:val="StyleUnderline"/>
        </w:rPr>
        <w:t xml:space="preserve"> the </w:t>
      </w:r>
      <w:r w:rsidRPr="00F160B5">
        <w:rPr>
          <w:rStyle w:val="Emphasis"/>
          <w:highlight w:val="cyan"/>
        </w:rPr>
        <w:t>decline</w:t>
      </w:r>
      <w:r w:rsidRPr="00F160B5">
        <w:rPr>
          <w:sz w:val="16"/>
          <w:highlight w:val="cyan"/>
        </w:rPr>
        <w:t xml:space="preserve"> </w:t>
      </w:r>
      <w:r w:rsidRPr="00F160B5">
        <w:rPr>
          <w:rStyle w:val="StyleUnderline"/>
          <w:highlight w:val="cyan"/>
        </w:rPr>
        <w:t xml:space="preserve">of union power is </w:t>
      </w:r>
      <w:r w:rsidRPr="00F160B5">
        <w:rPr>
          <w:rStyle w:val="Emphasis"/>
          <w:highlight w:val="cyan"/>
        </w:rPr>
        <w:t>good news</w:t>
      </w:r>
      <w:r w:rsidRPr="00E71691">
        <w:rPr>
          <w:rStyle w:val="StyleUnderline"/>
        </w:rPr>
        <w:t xml:space="preserve">, not bad. That conclusion is driven not by some insidious effort to </w:t>
      </w:r>
      <w:r w:rsidRPr="00E71691">
        <w:rPr>
          <w:rStyle w:val="Emphasis"/>
        </w:rPr>
        <w:t>stifle</w:t>
      </w:r>
      <w:r w:rsidRPr="00E71691">
        <w:rPr>
          <w:rStyle w:val="StyleUnderline"/>
        </w:rPr>
        <w:t xml:space="preserve"> the </w:t>
      </w:r>
      <w:r w:rsidRPr="00E71691">
        <w:rPr>
          <w:rStyle w:val="Emphasis"/>
        </w:rPr>
        <w:t>welfare</w:t>
      </w:r>
      <w:r w:rsidRPr="00E71691">
        <w:rPr>
          <w:rStyle w:val="StyleUnderline"/>
        </w:rPr>
        <w:t xml:space="preserve"> of workers, but by the simple and profound point that </w:t>
      </w:r>
      <w:r w:rsidRPr="00F160B5">
        <w:rPr>
          <w:rStyle w:val="StyleUnderline"/>
          <w:highlight w:val="cyan"/>
        </w:rPr>
        <w:t xml:space="preserve">the greatest </w:t>
      </w:r>
      <w:r w:rsidRPr="00F160B5">
        <w:rPr>
          <w:rStyle w:val="Emphasis"/>
          <w:highlight w:val="cyan"/>
        </w:rPr>
        <w:t>protection</w:t>
      </w:r>
      <w:r w:rsidRPr="00E71691">
        <w:rPr>
          <w:sz w:val="16"/>
        </w:rPr>
        <w:t xml:space="preserve"> </w:t>
      </w:r>
      <w:r w:rsidRPr="00E71691">
        <w:rPr>
          <w:rStyle w:val="StyleUnderline"/>
        </w:rPr>
        <w:t xml:space="preserve">for workers </w:t>
      </w:r>
      <w:r w:rsidRPr="00F160B5">
        <w:rPr>
          <w:rStyle w:val="StyleUnderline"/>
          <w:highlight w:val="cyan"/>
        </w:rPr>
        <w:t xml:space="preserve">lies in a </w:t>
      </w:r>
      <w:r w:rsidRPr="00F160B5">
        <w:rPr>
          <w:rStyle w:val="Emphasis"/>
          <w:highlight w:val="cyan"/>
        </w:rPr>
        <w:t>competitive economy</w:t>
      </w:r>
      <w:r w:rsidRPr="00E71691">
        <w:rPr>
          <w:rStyle w:val="StyleUnderline"/>
        </w:rPr>
        <w:t xml:space="preserve"> that opens up more doors than it closes</w:t>
      </w:r>
      <w:r w:rsidRPr="00E71691">
        <w:rPr>
          <w:sz w:val="16"/>
        </w:rPr>
        <w:t xml:space="preserve">. </w:t>
      </w:r>
      <w:r w:rsidRPr="00F160B5">
        <w:rPr>
          <w:rStyle w:val="StyleUnderline"/>
          <w:highlight w:val="cyan"/>
        </w:rPr>
        <w:t>The only way</w:t>
      </w:r>
      <w:r w:rsidRPr="00E71691">
        <w:rPr>
          <w:rStyle w:val="StyleUnderline"/>
        </w:rPr>
        <w:t xml:space="preserve"> to achieve that result </w:t>
      </w:r>
      <w:r w:rsidRPr="00F160B5">
        <w:rPr>
          <w:rStyle w:val="StyleUnderline"/>
          <w:highlight w:val="cyan"/>
        </w:rPr>
        <w:t xml:space="preserve">is by </w:t>
      </w:r>
      <w:r w:rsidRPr="00F160B5">
        <w:rPr>
          <w:rStyle w:val="Emphasis"/>
          <w:highlight w:val="cyan"/>
        </w:rPr>
        <w:t>slashing</w:t>
      </w:r>
      <w:r w:rsidRPr="00E71691">
        <w:rPr>
          <w:rStyle w:val="StyleUnderline"/>
        </w:rPr>
        <w:t xml:space="preserve"> the various </w:t>
      </w:r>
      <w:r w:rsidRPr="00E71691">
        <w:rPr>
          <w:rStyle w:val="Emphasis"/>
        </w:rPr>
        <w:t>restrictions</w:t>
      </w:r>
      <w:r w:rsidRPr="00E71691">
        <w:rPr>
          <w:sz w:val="16"/>
        </w:rPr>
        <w:t xml:space="preserve"> </w:t>
      </w:r>
      <w:r w:rsidRPr="00E71691">
        <w:rPr>
          <w:rStyle w:val="StyleUnderline"/>
        </w:rPr>
        <w:t>that prevent job formation</w:t>
      </w:r>
      <w:r w:rsidRPr="00E71691">
        <w:rPr>
          <w:sz w:val="16"/>
        </w:rPr>
        <w:t xml:space="preserve">, as Justin Haskins of the Heartland Institute notes in a recent article at The Hill. </w:t>
      </w:r>
      <w:r w:rsidRPr="00E71691">
        <w:rPr>
          <w:rStyle w:val="StyleUnderline"/>
        </w:rPr>
        <w:t xml:space="preserve">The central economic insight is that </w:t>
      </w:r>
      <w:r w:rsidRPr="00F160B5">
        <w:rPr>
          <w:rStyle w:val="StyleUnderline"/>
          <w:highlight w:val="cyan"/>
        </w:rPr>
        <w:t>jobs get created</w:t>
      </w:r>
      <w:r w:rsidRPr="00E71691">
        <w:rPr>
          <w:rStyle w:val="StyleUnderline"/>
        </w:rPr>
        <w:t xml:space="preserve"> only </w:t>
      </w:r>
      <w:r w:rsidRPr="00F160B5">
        <w:rPr>
          <w:rStyle w:val="StyleUnderline"/>
          <w:highlight w:val="cyan"/>
        </w:rPr>
        <w:t>when there is the prospect of</w:t>
      </w:r>
      <w:r w:rsidRPr="00E71691">
        <w:rPr>
          <w:rStyle w:val="StyleUnderline"/>
        </w:rPr>
        <w:t xml:space="preserve"> </w:t>
      </w:r>
      <w:r w:rsidRPr="00F160B5">
        <w:rPr>
          <w:rStyle w:val="StyleUnderline"/>
          <w:highlight w:val="cyan"/>
        </w:rPr>
        <w:t>gains from trade</w:t>
      </w:r>
      <w:r w:rsidRPr="00E71691">
        <w:rPr>
          <w:sz w:val="16"/>
        </w:rPr>
        <w:t xml:space="preserve">. </w:t>
      </w:r>
      <w:r w:rsidRPr="00F160B5">
        <w:rPr>
          <w:rStyle w:val="StyleUnderline"/>
          <w:highlight w:val="cyan"/>
        </w:rPr>
        <w:t>Those</w:t>
      </w:r>
      <w:r w:rsidRPr="00E71691">
        <w:rPr>
          <w:rStyle w:val="StyleUnderline"/>
        </w:rPr>
        <w:t xml:space="preserve"> gains in turn </w:t>
      </w:r>
      <w:r w:rsidRPr="00F160B5">
        <w:rPr>
          <w:rStyle w:val="StyleUnderline"/>
          <w:highlight w:val="cyan"/>
        </w:rPr>
        <w:t xml:space="preserve">are </w:t>
      </w:r>
      <w:r w:rsidRPr="00F160B5">
        <w:rPr>
          <w:rStyle w:val="Emphasis"/>
          <w:highlight w:val="cyan"/>
        </w:rPr>
        <w:t>maximized</w:t>
      </w:r>
      <w:r w:rsidRPr="00F160B5">
        <w:rPr>
          <w:rStyle w:val="StyleUnderline"/>
          <w:highlight w:val="cyan"/>
        </w:rPr>
        <w:t xml:space="preserve"> by cutting</w:t>
      </w:r>
      <w:r w:rsidRPr="00E71691">
        <w:rPr>
          <w:rStyle w:val="StyleUnderline"/>
        </w:rPr>
        <w:t xml:space="preserve"> the multitude of </w:t>
      </w:r>
      <w:r w:rsidRPr="00F160B5">
        <w:rPr>
          <w:rStyle w:val="Emphasis"/>
          <w:highlight w:val="cyan"/>
        </w:rPr>
        <w:t>regulations</w:t>
      </w:r>
      <w:r w:rsidRPr="00F160B5">
        <w:rPr>
          <w:rStyle w:val="StyleUnderline"/>
          <w:highlight w:val="cyan"/>
        </w:rPr>
        <w:t xml:space="preserve"> and </w:t>
      </w:r>
      <w:r w:rsidRPr="00F160B5">
        <w:rPr>
          <w:rStyle w:val="Emphasis"/>
          <w:highlight w:val="cyan"/>
        </w:rPr>
        <w:t>taxes</w:t>
      </w:r>
      <w:r w:rsidRPr="00E71691">
        <w:rPr>
          <w:sz w:val="16"/>
        </w:rPr>
        <w:t xml:space="preserve"> </w:t>
      </w:r>
      <w:r w:rsidRPr="00E71691">
        <w:rPr>
          <w:rStyle w:val="StyleUnderline"/>
        </w:rPr>
        <w:t xml:space="preserve">that do nothing more than shrink overall wealth by directing social resources to less </w:t>
      </w:r>
      <w:r w:rsidRPr="00E71691">
        <w:rPr>
          <w:rStyle w:val="Emphasis"/>
        </w:rPr>
        <w:t>productive ends</w:t>
      </w:r>
      <w:r w:rsidRPr="00E71691">
        <w:rPr>
          <w:sz w:val="16"/>
        </w:rPr>
        <w:t>.</w:t>
      </w:r>
    </w:p>
    <w:p w14:paraId="20A4C389" w14:textId="77777777" w:rsidR="00D133F5" w:rsidRPr="00E71691" w:rsidRDefault="00D133F5" w:rsidP="00D133F5">
      <w:pPr>
        <w:pStyle w:val="Heading4"/>
        <w:rPr>
          <w:rFonts w:cs="Arial"/>
        </w:rPr>
      </w:pPr>
      <w:r w:rsidRPr="00E71691">
        <w:rPr>
          <w:rFonts w:cs="Arial"/>
        </w:rPr>
        <w:t>Unions crush competitiveness</w:t>
      </w:r>
    </w:p>
    <w:p w14:paraId="6BEE1C6F" w14:textId="77777777" w:rsidR="00D133F5" w:rsidRPr="00E71691" w:rsidRDefault="00D133F5" w:rsidP="00D133F5">
      <w:r w:rsidRPr="00E71691">
        <w:rPr>
          <w:rStyle w:val="Style13ptBold"/>
        </w:rPr>
        <w:t>Griswold 10</w:t>
      </w:r>
      <w:r w:rsidRPr="00E71691">
        <w:t xml:space="preserve"> [Daniel is Director of the Center for Trade Policy Studies at the Cato Institute “Unions, Protectionism, and U.S.Competitiveness” Cato Journal, Vol. 30, No. 1 (Winter 2010). P 181-195]</w:t>
      </w:r>
    </w:p>
    <w:p w14:paraId="28C5BAF9" w14:textId="77777777" w:rsidR="00D133F5" w:rsidRPr="00E71691" w:rsidRDefault="00D133F5" w:rsidP="00D133F5">
      <w:pPr>
        <w:autoSpaceDE w:val="0"/>
        <w:autoSpaceDN w:val="0"/>
        <w:adjustRightInd w:val="0"/>
      </w:pPr>
      <w:r w:rsidRPr="00E71691">
        <w:t xml:space="preserve">While globalization has affected labor unions in surprising ways, </w:t>
      </w:r>
      <w:r w:rsidRPr="00E71691">
        <w:rPr>
          <w:rStyle w:val="StyleUnderline"/>
        </w:rPr>
        <w:t>unions have also had a measurable effect on the ability of firms to compete in the global economy</w:t>
      </w:r>
      <w:r w:rsidRPr="00E71691">
        <w:t>. The 1984 publication of What Do Unions Do?,</w:t>
      </w:r>
      <w:r w:rsidRPr="00E71691">
        <w:rPr>
          <w:i/>
          <w:iCs/>
        </w:rPr>
        <w:t xml:space="preserve"> </w:t>
      </w:r>
      <w:r w:rsidRPr="00E71691">
        <w:t xml:space="preserve">by Freeman and Medoff, launched a growing body of research into the effects of labor unions on the performance of unionized firms compared to nonunionized firms. The evidence indicates </w:t>
      </w:r>
      <w:r w:rsidRPr="00E71691">
        <w:rPr>
          <w:rStyle w:val="StyleUnderline"/>
        </w:rPr>
        <w:t xml:space="preserve">that </w:t>
      </w:r>
      <w:r w:rsidRPr="00E71691">
        <w:rPr>
          <w:rStyle w:val="StyleUnderline"/>
          <w:highlight w:val="green"/>
        </w:rPr>
        <w:t xml:space="preserve">unions and globalization are </w:t>
      </w:r>
      <w:r w:rsidRPr="00E71691">
        <w:rPr>
          <w:rStyle w:val="Emphasis"/>
          <w:highlight w:val="green"/>
        </w:rPr>
        <w:t xml:space="preserve">not a happy mix </w:t>
      </w:r>
      <w:r w:rsidRPr="00E71691">
        <w:rPr>
          <w:rStyle w:val="StyleUnderline"/>
        </w:rPr>
        <w:t>for companies with unionized workforces.</w:t>
      </w:r>
      <w:r w:rsidRPr="00E71691">
        <w:rPr>
          <w:rStyle w:val="StyleUnderline"/>
          <w:sz w:val="12"/>
        </w:rPr>
        <w:t xml:space="preserve">¶ </w:t>
      </w:r>
      <w:r w:rsidRPr="00E71691">
        <w:t>Freeman and Medoff noted in their landmark work that the impact of unions on the workplace reveals itself in two faces</w:t>
      </w:r>
      <w:r w:rsidRPr="00E71691">
        <w:rPr>
          <w:rStyle w:val="StyleUnderline"/>
        </w:rPr>
        <w:t xml:space="preserve">, a “monopoly face,” which tends to reduce the efficiency of the affected firm, </w:t>
      </w:r>
      <w:r w:rsidRPr="00E71691">
        <w:t xml:space="preserve">and the “collective voice/institutional response face,” which can raise productivity by encouraging worker loyalty and reducing </w:t>
      </w:r>
      <w:r w:rsidRPr="00E71691">
        <w:lastRenderedPageBreak/>
        <w:t>turnover.</w:t>
      </w:r>
      <w:r w:rsidRPr="00E71691">
        <w:rPr>
          <w:sz w:val="12"/>
        </w:rPr>
        <w:t xml:space="preserve">¶ </w:t>
      </w:r>
      <w:r w:rsidRPr="00E71691">
        <w:rPr>
          <w:rStyle w:val="StyleUnderline"/>
        </w:rPr>
        <w:t>The monopoly face of unions can be seen in their efforts to fix wages and benefits at levels above those of a competitive labor market. A labor union is</w:t>
      </w:r>
      <w:r w:rsidRPr="00E71691">
        <w:t xml:space="preserve">, among other things, </w:t>
      </w:r>
      <w:r w:rsidRPr="00E71691">
        <w:rPr>
          <w:rStyle w:val="StyleUnderline"/>
        </w:rPr>
        <w:t xml:space="preserve">a </w:t>
      </w:r>
      <w:r w:rsidRPr="00E71691">
        <w:rPr>
          <w:rStyle w:val="Emphasis"/>
        </w:rPr>
        <w:t>cartel</w:t>
      </w:r>
      <w:r w:rsidRPr="00E71691">
        <w:t xml:space="preserve"> or monopoly </w:t>
      </w:r>
      <w:r w:rsidRPr="00E71691">
        <w:rPr>
          <w:rStyle w:val="StyleUnderline"/>
        </w:rPr>
        <w:t xml:space="preserve">that attempts to exert market power to extract a higher price for the labor it offers to a firm. Like monopolies in product markets, </w:t>
      </w:r>
      <w:r w:rsidRPr="00E71691">
        <w:rPr>
          <w:rStyle w:val="StyleUnderline"/>
          <w:highlight w:val="green"/>
        </w:rPr>
        <w:t xml:space="preserve">the result can be a </w:t>
      </w:r>
      <w:r w:rsidRPr="00E71691">
        <w:rPr>
          <w:rStyle w:val="Emphasis"/>
          <w:highlight w:val="green"/>
        </w:rPr>
        <w:t>misallocation</w:t>
      </w:r>
      <w:r w:rsidRPr="00E71691">
        <w:rPr>
          <w:rStyle w:val="StyleUnderline"/>
          <w:highlight w:val="green"/>
        </w:rPr>
        <w:t xml:space="preserve"> of resources. Higher wages cut into</w:t>
      </w:r>
      <w:r w:rsidRPr="00E71691">
        <w:rPr>
          <w:rStyle w:val="StyleUnderline"/>
        </w:rPr>
        <w:t xml:space="preserve"> firm </w:t>
      </w:r>
      <w:r w:rsidRPr="00E71691">
        <w:rPr>
          <w:rStyle w:val="StyleUnderline"/>
          <w:highlight w:val="green"/>
        </w:rPr>
        <w:t xml:space="preserve">profits, reducing </w:t>
      </w:r>
      <w:r w:rsidRPr="00E71691">
        <w:rPr>
          <w:rStyle w:val="Emphasis"/>
          <w:highlight w:val="green"/>
        </w:rPr>
        <w:t>investment</w:t>
      </w:r>
      <w:r w:rsidRPr="00E71691">
        <w:rPr>
          <w:rStyle w:val="StyleUnderline"/>
          <w:highlight w:val="green"/>
        </w:rPr>
        <w:t xml:space="preserve"> and </w:t>
      </w:r>
      <w:r w:rsidRPr="00E71691">
        <w:rPr>
          <w:rStyle w:val="Emphasis"/>
          <w:highlight w:val="green"/>
        </w:rPr>
        <w:t>employment</w:t>
      </w:r>
      <w:r w:rsidRPr="00E71691">
        <w:rPr>
          <w:rStyle w:val="StyleUnderline"/>
          <w:highlight w:val="green"/>
        </w:rPr>
        <w:t xml:space="preserve"> </w:t>
      </w:r>
      <w:r w:rsidRPr="00E71691">
        <w:rPr>
          <w:rStyle w:val="StyleUnderline"/>
        </w:rPr>
        <w:t xml:space="preserve">levels in the affected industry. </w:t>
      </w:r>
      <w:r w:rsidRPr="00E71691">
        <w:rPr>
          <w:rStyle w:val="StyleUnderline"/>
          <w:highlight w:val="green"/>
        </w:rPr>
        <w:t>Unions</w:t>
      </w:r>
      <w:r w:rsidRPr="00E71691">
        <w:rPr>
          <w:rStyle w:val="StyleUnderline"/>
        </w:rPr>
        <w:t xml:space="preserve"> can also </w:t>
      </w:r>
      <w:r w:rsidRPr="00E71691">
        <w:rPr>
          <w:rStyle w:val="StyleUnderline"/>
          <w:highlight w:val="green"/>
        </w:rPr>
        <w:t xml:space="preserve">impose </w:t>
      </w:r>
      <w:r w:rsidRPr="00E71691">
        <w:rPr>
          <w:rStyle w:val="Emphasis"/>
          <w:highlight w:val="green"/>
        </w:rPr>
        <w:t>restrictive work rules</w:t>
      </w:r>
      <w:r w:rsidRPr="00E71691">
        <w:rPr>
          <w:rStyle w:val="StyleUnderline"/>
          <w:highlight w:val="green"/>
        </w:rPr>
        <w:t xml:space="preserve"> and </w:t>
      </w:r>
      <w:r w:rsidRPr="00E71691">
        <w:rPr>
          <w:rStyle w:val="Emphasis"/>
          <w:highlight w:val="green"/>
        </w:rPr>
        <w:t>featherbedding</w:t>
      </w:r>
      <w:r w:rsidRPr="00E71691">
        <w:rPr>
          <w:rStyle w:val="StyleUnderline"/>
          <w:highlight w:val="green"/>
        </w:rPr>
        <w:t xml:space="preserve"> that reduce </w:t>
      </w:r>
      <w:r w:rsidRPr="00E71691">
        <w:rPr>
          <w:rStyle w:val="Emphasis"/>
          <w:highlight w:val="green"/>
        </w:rPr>
        <w:t>productivity</w:t>
      </w:r>
      <w:r w:rsidRPr="00E71691">
        <w:rPr>
          <w:rStyle w:val="StyleUnderline"/>
          <w:highlight w:val="green"/>
        </w:rPr>
        <w:t xml:space="preserve"> and </w:t>
      </w:r>
      <w:r w:rsidRPr="00E71691">
        <w:rPr>
          <w:rStyle w:val="Emphasis"/>
          <w:highlight w:val="green"/>
        </w:rPr>
        <w:t>stifle innovation</w:t>
      </w:r>
      <w:r w:rsidRPr="00E71691">
        <w:rPr>
          <w:rStyle w:val="StyleUnderline"/>
        </w:rPr>
        <w:t xml:space="preserve">. An </w:t>
      </w:r>
      <w:r w:rsidRPr="00E71691">
        <w:rPr>
          <w:rStyle w:val="StyleUnderline"/>
          <w:highlight w:val="green"/>
        </w:rPr>
        <w:t xml:space="preserve">emphasis on </w:t>
      </w:r>
      <w:r w:rsidRPr="00E71691">
        <w:rPr>
          <w:rStyle w:val="Emphasis"/>
          <w:highlight w:val="green"/>
        </w:rPr>
        <w:t>seniority over merit</w:t>
      </w:r>
      <w:r w:rsidRPr="00E71691">
        <w:rPr>
          <w:rStyle w:val="StyleUnderline"/>
        </w:rPr>
        <w:t xml:space="preserve"> in pay and promotion </w:t>
      </w:r>
      <w:r w:rsidRPr="00E71691">
        <w:rPr>
          <w:rStyle w:val="StyleUnderline"/>
          <w:highlight w:val="green"/>
        </w:rPr>
        <w:t xml:space="preserve">can reduce the incentive for </w:t>
      </w:r>
      <w:r w:rsidRPr="00E71691">
        <w:rPr>
          <w:rStyle w:val="Emphasis"/>
          <w:highlight w:val="green"/>
        </w:rPr>
        <w:t>worker effort.</w:t>
      </w:r>
      <w:r w:rsidRPr="00E71691">
        <w:rPr>
          <w:rStyle w:val="StyleUnderline"/>
          <w:highlight w:val="green"/>
        </w:rPr>
        <w:t xml:space="preserve"> One result can be the inability of management to respond</w:t>
      </w:r>
      <w:r w:rsidRPr="00E71691">
        <w:rPr>
          <w:rStyle w:val="StyleUnderline"/>
        </w:rPr>
        <w:t xml:space="preserve"> in a timely way </w:t>
      </w:r>
      <w:r w:rsidRPr="00E71691">
        <w:rPr>
          <w:rStyle w:val="StyleUnderline"/>
          <w:highlight w:val="green"/>
        </w:rPr>
        <w:t xml:space="preserve">to changing market conditions, putting the firm at a </w:t>
      </w:r>
      <w:r w:rsidRPr="00E71691">
        <w:rPr>
          <w:rStyle w:val="Emphasis"/>
          <w:highlight w:val="green"/>
        </w:rPr>
        <w:t>competitive disadvantage</w:t>
      </w:r>
      <w:r w:rsidRPr="00E71691">
        <w:rPr>
          <w:rStyle w:val="StyleUnderline"/>
          <w:highlight w:val="green"/>
        </w:rPr>
        <w:t xml:space="preserve">. </w:t>
      </w:r>
      <w:r w:rsidRPr="00E71691">
        <w:rPr>
          <w:rStyle w:val="Emphasis"/>
          <w:highlight w:val="green"/>
        </w:rPr>
        <w:t>Strikes</w:t>
      </w:r>
      <w:r w:rsidRPr="00E71691">
        <w:rPr>
          <w:rStyle w:val="StyleUnderline"/>
          <w:highlight w:val="green"/>
        </w:rPr>
        <w:t xml:space="preserve"> </w:t>
      </w:r>
      <w:r w:rsidRPr="00E71691">
        <w:rPr>
          <w:rStyle w:val="StyleUnderline"/>
        </w:rPr>
        <w:t xml:space="preserve">and other industrial action can </w:t>
      </w:r>
      <w:r w:rsidRPr="00E71691">
        <w:rPr>
          <w:rStyle w:val="StyleUnderline"/>
          <w:highlight w:val="green"/>
        </w:rPr>
        <w:t>damage a firm’s ability to retain market share</w:t>
      </w:r>
      <w:r w:rsidRPr="00E71691">
        <w:t>.</w:t>
      </w:r>
      <w:r w:rsidRPr="00E71691">
        <w:rPr>
          <w:sz w:val="12"/>
        </w:rPr>
        <w:t xml:space="preserve">¶ </w:t>
      </w:r>
      <w:r w:rsidRPr="00E71691">
        <w:t>On the positive side, as summarized in Bennett and Kaufman (2008: 3), unions can reduce worker turnover and increase their sense of loyalty to the firm, thus reducing transaction costs to the firm for hiring and training. The effect is consistent with the efficient- wage theory, which argues that paying workers an above-market wage can yield benefits to the firm that more than offset higher payroll costs. The protection of a union can empower individual workers to suggest workplace improvements, exercising the option for “voice” rather than “exit.” The organizing of a union can shock management into organizing production more efficiently to maintain competitiveness. Unions can enhance the representation of older, more experienced workers rather than allowing wages and benefits to be determined by more mobile, “marginal” workers who tend to be younger and single.</w:t>
      </w:r>
      <w:r w:rsidRPr="00E71691">
        <w:rPr>
          <w:sz w:val="12"/>
        </w:rPr>
        <w:t xml:space="preserve">¶ </w:t>
      </w:r>
      <w:r w:rsidRPr="00E71691">
        <w:t xml:space="preserve">Freeman and Medoff came to the conclusion in their influential book that the voice/representational face of organized labor tends to predominate the monopoly face, with the result that unions on balance play a positive role in enhancing the output and competitiveness of unionized firms. Twenty-five years later, however, </w:t>
      </w:r>
      <w:r w:rsidRPr="00E71691">
        <w:rPr>
          <w:rStyle w:val="StyleUnderline"/>
          <w:highlight w:val="green"/>
        </w:rPr>
        <w:t>the evidence does not support the</w:t>
      </w:r>
      <w:r w:rsidRPr="00E71691">
        <w:rPr>
          <w:rStyle w:val="StyleUnderline"/>
        </w:rPr>
        <w:t xml:space="preserve">ir more </w:t>
      </w:r>
      <w:r w:rsidRPr="00E71691">
        <w:rPr>
          <w:rStyle w:val="StyleUnderline"/>
          <w:highlight w:val="green"/>
        </w:rPr>
        <w:t>optimistic view of</w:t>
      </w:r>
      <w:r w:rsidRPr="00E71691">
        <w:rPr>
          <w:rStyle w:val="StyleUnderline"/>
        </w:rPr>
        <w:t xml:space="preserve"> the impact of </w:t>
      </w:r>
      <w:r w:rsidRPr="00E71691">
        <w:rPr>
          <w:rStyle w:val="StyleUnderline"/>
          <w:highlight w:val="green"/>
        </w:rPr>
        <w:t>organized labor on</w:t>
      </w:r>
      <w:r w:rsidRPr="00E71691">
        <w:rPr>
          <w:rStyle w:val="StyleUnderline"/>
        </w:rPr>
        <w:t xml:space="preserve"> the </w:t>
      </w:r>
      <w:r w:rsidRPr="00E71691">
        <w:rPr>
          <w:rStyle w:val="StyleUnderline"/>
          <w:highlight w:val="green"/>
        </w:rPr>
        <w:t>competitiveness</w:t>
      </w:r>
      <w:r w:rsidRPr="00E71691">
        <w:rPr>
          <w:rStyle w:val="StyleUnderline"/>
        </w:rPr>
        <w:t xml:space="preserve"> of U.S. companies in the global markets</w:t>
      </w:r>
      <w:r w:rsidRPr="00E71691">
        <w:t>.</w:t>
      </w:r>
    </w:p>
    <w:p w14:paraId="44A2A49E" w14:textId="77777777" w:rsidR="00D133F5" w:rsidRPr="00E71691" w:rsidRDefault="00D133F5" w:rsidP="00D133F5">
      <w:pPr>
        <w:rPr>
          <w:sz w:val="16"/>
        </w:rPr>
      </w:pPr>
    </w:p>
    <w:p w14:paraId="2E922A26" w14:textId="77777777" w:rsidR="00D133F5" w:rsidRPr="00E71691" w:rsidRDefault="00D133F5" w:rsidP="00D133F5">
      <w:pPr>
        <w:pStyle w:val="Heading4"/>
        <w:rPr>
          <w:rFonts w:cs="Arial"/>
        </w:rPr>
      </w:pPr>
      <w:r w:rsidRPr="00E71691">
        <w:rPr>
          <w:rFonts w:cs="Arial"/>
        </w:rPr>
        <w:t xml:space="preserve">Recessions cause </w:t>
      </w:r>
      <w:r w:rsidRPr="00E71691">
        <w:rPr>
          <w:rFonts w:cs="Arial"/>
          <w:u w:val="single"/>
        </w:rPr>
        <w:t>global crises</w:t>
      </w:r>
      <w:r w:rsidRPr="00E71691">
        <w:rPr>
          <w:rFonts w:cs="Arial"/>
        </w:rPr>
        <w:t xml:space="preserve"> – ensuring </w:t>
      </w:r>
      <w:r w:rsidRPr="00E71691">
        <w:rPr>
          <w:rFonts w:cs="Arial"/>
          <w:u w:val="single"/>
        </w:rPr>
        <w:t>continued growth</w:t>
      </w:r>
      <w:r w:rsidRPr="00E71691">
        <w:rPr>
          <w:rFonts w:cs="Arial"/>
        </w:rPr>
        <w:t xml:space="preserve"> is key  </w:t>
      </w:r>
    </w:p>
    <w:p w14:paraId="3867CB19" w14:textId="77777777" w:rsidR="00D133F5" w:rsidRPr="00E71691" w:rsidRDefault="00D133F5" w:rsidP="00D133F5">
      <w:r w:rsidRPr="00E71691">
        <w:rPr>
          <w:rStyle w:val="Style13ptBold"/>
        </w:rPr>
        <w:t xml:space="preserve">Baird ’20 </w:t>
      </w:r>
      <w:r w:rsidRPr="00E71691">
        <w:t>[Zoe; October 2020; C.E.O. and President of the Markle Foundation, Member of the Aspen Strategy Group and former Trustee at the Council on Foreign Relations, J.D. and A.B. from the University of California at Berkeley; Domestic and International (Dis)order: A Strategic Response, “Equitable Economic Recovery is a National Security Imperative,” Ch. 13]</w:t>
      </w:r>
    </w:p>
    <w:p w14:paraId="00E74904" w14:textId="77777777" w:rsidR="00D133F5" w:rsidRPr="00E71691" w:rsidRDefault="00D133F5" w:rsidP="00D133F5">
      <w:pPr>
        <w:rPr>
          <w:sz w:val="16"/>
        </w:rPr>
      </w:pPr>
      <w:r w:rsidRPr="00E71691">
        <w:rPr>
          <w:rStyle w:val="StyleUnderline"/>
        </w:rPr>
        <w:t xml:space="preserve">A </w:t>
      </w:r>
      <w:r w:rsidRPr="00E71691">
        <w:rPr>
          <w:rStyle w:val="StyleUnderline"/>
          <w:highlight w:val="cyan"/>
        </w:rPr>
        <w:t>strong</w:t>
      </w:r>
      <w:r w:rsidRPr="00E71691">
        <w:rPr>
          <w:sz w:val="16"/>
        </w:rPr>
        <w:t xml:space="preserve"> and inclusive </w:t>
      </w:r>
      <w:r w:rsidRPr="00E71691">
        <w:rPr>
          <w:rStyle w:val="StyleUnderline"/>
          <w:highlight w:val="cyan"/>
        </w:rPr>
        <w:t xml:space="preserve">economy is </w:t>
      </w:r>
      <w:r w:rsidRPr="00E71691">
        <w:rPr>
          <w:rStyle w:val="Emphasis"/>
          <w:highlight w:val="cyan"/>
        </w:rPr>
        <w:t>essential</w:t>
      </w:r>
      <w:r w:rsidRPr="00E71691">
        <w:rPr>
          <w:rStyle w:val="StyleUnderline"/>
          <w:highlight w:val="cyan"/>
        </w:rPr>
        <w:t xml:space="preserve"> for</w:t>
      </w:r>
      <w:r w:rsidRPr="00E71691">
        <w:rPr>
          <w:rStyle w:val="StyleUnderline"/>
        </w:rPr>
        <w:t xml:space="preserve"> American </w:t>
      </w:r>
      <w:r w:rsidRPr="00E71691">
        <w:rPr>
          <w:rStyle w:val="Emphasis"/>
        </w:rPr>
        <w:t>national security</w:t>
      </w:r>
      <w:r w:rsidRPr="00E71691">
        <w:rPr>
          <w:rStyle w:val="StyleUnderline"/>
        </w:rPr>
        <w:t xml:space="preserve"> and </w:t>
      </w:r>
      <w:r w:rsidRPr="00E71691">
        <w:rPr>
          <w:rStyle w:val="Emphasis"/>
        </w:rPr>
        <w:t xml:space="preserve">global </w:t>
      </w:r>
      <w:r w:rsidRPr="00E71691">
        <w:rPr>
          <w:rStyle w:val="Emphasis"/>
          <w:highlight w:val="cyan"/>
        </w:rPr>
        <w:t>leadership</w:t>
      </w:r>
      <w:r w:rsidRPr="00E71691">
        <w:rPr>
          <w:rStyle w:val="StyleUnderline"/>
        </w:rPr>
        <w:t>. As the nation seeks to return from</w:t>
      </w:r>
      <w:r w:rsidRPr="00E71691">
        <w:rPr>
          <w:sz w:val="16"/>
        </w:rPr>
        <w:t xml:space="preserve"> a </w:t>
      </w:r>
      <w:r w:rsidRPr="00E71691">
        <w:rPr>
          <w:rStyle w:val="StyleUnderline"/>
        </w:rPr>
        <w:t>historic economic crisis, the</w:t>
      </w:r>
      <w:r w:rsidRPr="00E71691">
        <w:rPr>
          <w:sz w:val="16"/>
        </w:rPr>
        <w:t xml:space="preserve"> national </w:t>
      </w:r>
      <w:r w:rsidRPr="00E71691">
        <w:rPr>
          <w:rStyle w:val="StyleUnderline"/>
        </w:rPr>
        <w:t>security community should support</w:t>
      </w:r>
      <w:r w:rsidRPr="00E71691">
        <w:rPr>
          <w:sz w:val="16"/>
        </w:rPr>
        <w:t xml:space="preserve"> an equitable </w:t>
      </w:r>
      <w:r w:rsidRPr="00E71691">
        <w:rPr>
          <w:rStyle w:val="StyleUnderline"/>
        </w:rPr>
        <w:t>recovery that helps</w:t>
      </w:r>
      <w:r w:rsidRPr="00E71691">
        <w:rPr>
          <w:sz w:val="16"/>
        </w:rPr>
        <w:t xml:space="preserve"> every worker </w:t>
      </w:r>
      <w:r w:rsidRPr="00E71691">
        <w:rPr>
          <w:rStyle w:val="StyleUnderline"/>
        </w:rPr>
        <w:t xml:space="preserve">adapt to the </w:t>
      </w:r>
      <w:r w:rsidRPr="00E71691">
        <w:rPr>
          <w:rStyle w:val="Emphasis"/>
        </w:rPr>
        <w:t>seismic shifts</w:t>
      </w:r>
      <w:r w:rsidRPr="00E71691">
        <w:rPr>
          <w:sz w:val="16"/>
        </w:rPr>
        <w:t xml:space="preserve"> underway </w:t>
      </w:r>
      <w:r w:rsidRPr="00E71691">
        <w:rPr>
          <w:rStyle w:val="StyleUnderline"/>
        </w:rPr>
        <w:t>in our economy</w:t>
      </w:r>
      <w:r w:rsidRPr="00E71691">
        <w:rPr>
          <w:sz w:val="16"/>
        </w:rPr>
        <w:t>.</w:t>
      </w:r>
    </w:p>
    <w:p w14:paraId="43E8C424" w14:textId="77777777" w:rsidR="00D133F5" w:rsidRPr="00E71691" w:rsidRDefault="00D133F5" w:rsidP="00D133F5">
      <w:pPr>
        <w:rPr>
          <w:sz w:val="16"/>
        </w:rPr>
      </w:pPr>
      <w:r w:rsidRPr="00E71691">
        <w:rPr>
          <w:rStyle w:val="StyleUnderline"/>
        </w:rPr>
        <w:t xml:space="preserve">Broadly shared economic prosperity is </w:t>
      </w:r>
      <w:r w:rsidRPr="00E71691">
        <w:rPr>
          <w:rStyle w:val="StyleUnderline"/>
          <w:highlight w:val="cyan"/>
        </w:rPr>
        <w:t xml:space="preserve">a </w:t>
      </w:r>
      <w:r w:rsidRPr="00E71691">
        <w:rPr>
          <w:rStyle w:val="Emphasis"/>
          <w:highlight w:val="cyan"/>
        </w:rPr>
        <w:t>bedrock</w:t>
      </w:r>
      <w:r w:rsidRPr="00E71691">
        <w:rPr>
          <w:rStyle w:val="StyleUnderline"/>
          <w:highlight w:val="cyan"/>
        </w:rPr>
        <w:t xml:space="preserve"> of America’s</w:t>
      </w:r>
      <w:r w:rsidRPr="00E71691">
        <w:rPr>
          <w:rStyle w:val="TitleChar"/>
          <w:rFonts w:ascii="Arial" w:hAnsi="Arial" w:cs="Arial"/>
        </w:rPr>
        <w:t xml:space="preserve"> </w:t>
      </w:r>
      <w:r w:rsidRPr="00E71691">
        <w:rPr>
          <w:rStyle w:val="Emphasis"/>
        </w:rPr>
        <w:t>economic</w:t>
      </w:r>
      <w:r w:rsidRPr="00E71691">
        <w:rPr>
          <w:rStyle w:val="TitleChar"/>
          <w:rFonts w:ascii="Arial" w:hAnsi="Arial" w:cs="Arial"/>
        </w:rPr>
        <w:t xml:space="preserve"> </w:t>
      </w:r>
      <w:r w:rsidRPr="00E71691">
        <w:rPr>
          <w:rStyle w:val="StyleUnderline"/>
        </w:rPr>
        <w:t>and</w:t>
      </w:r>
      <w:r w:rsidRPr="00E71691">
        <w:rPr>
          <w:rStyle w:val="TitleChar"/>
          <w:rFonts w:ascii="Arial" w:hAnsi="Arial" w:cs="Arial"/>
        </w:rPr>
        <w:t xml:space="preserve"> </w:t>
      </w:r>
      <w:r w:rsidRPr="00E71691">
        <w:rPr>
          <w:rStyle w:val="Emphasis"/>
        </w:rPr>
        <w:t xml:space="preserve">political </w:t>
      </w:r>
      <w:r w:rsidRPr="00E71691">
        <w:rPr>
          <w:rStyle w:val="Emphasis"/>
          <w:highlight w:val="cyan"/>
        </w:rPr>
        <w:t>strength</w:t>
      </w:r>
      <w:r w:rsidRPr="00E71691">
        <w:rPr>
          <w:rStyle w:val="StyleUnderline"/>
        </w:rPr>
        <w:t xml:space="preserve">—both </w:t>
      </w:r>
      <w:r w:rsidRPr="00E71691">
        <w:rPr>
          <w:rStyle w:val="Emphasis"/>
        </w:rPr>
        <w:t>domestically</w:t>
      </w:r>
      <w:r w:rsidRPr="00E71691">
        <w:rPr>
          <w:rStyle w:val="StyleUnderline"/>
        </w:rPr>
        <w:t xml:space="preserve"> and in the </w:t>
      </w:r>
      <w:r w:rsidRPr="00E71691">
        <w:rPr>
          <w:rStyle w:val="Emphasis"/>
        </w:rPr>
        <w:t>international</w:t>
      </w:r>
      <w:r w:rsidRPr="00E71691">
        <w:rPr>
          <w:rStyle w:val="StyleUnderline"/>
        </w:rPr>
        <w:t xml:space="preserve"> arena. A </w:t>
      </w:r>
      <w:r w:rsidRPr="00E71691">
        <w:rPr>
          <w:rStyle w:val="Emphasis"/>
        </w:rPr>
        <w:t>strong</w:t>
      </w:r>
      <w:r w:rsidRPr="00E71691">
        <w:rPr>
          <w:rStyle w:val="StyleUnderline"/>
        </w:rPr>
        <w:t xml:space="preserve"> and </w:t>
      </w:r>
      <w:r w:rsidRPr="00E71691">
        <w:rPr>
          <w:rStyle w:val="Emphasis"/>
          <w:highlight w:val="cyan"/>
        </w:rPr>
        <w:t>equitable</w:t>
      </w:r>
      <w:r w:rsidRPr="00E71691">
        <w:rPr>
          <w:rStyle w:val="StyleUnderline"/>
          <w:highlight w:val="cyan"/>
        </w:rPr>
        <w:t xml:space="preserve"> recovery</w:t>
      </w:r>
      <w:r w:rsidRPr="00E71691">
        <w:rPr>
          <w:rStyle w:val="StyleUnderline"/>
        </w:rPr>
        <w:t xml:space="preserve"> from the economic crisis created by COVID-19 </w:t>
      </w:r>
      <w:r w:rsidRPr="00E71691">
        <w:rPr>
          <w:rStyle w:val="StyleUnderline"/>
          <w:highlight w:val="cyan"/>
        </w:rPr>
        <w:t>would be</w:t>
      </w:r>
      <w:r w:rsidRPr="00E71691">
        <w:rPr>
          <w:rStyle w:val="StyleUnderline"/>
        </w:rPr>
        <w:t xml:space="preserve"> a </w:t>
      </w:r>
      <w:r w:rsidRPr="00E71691">
        <w:rPr>
          <w:rStyle w:val="Emphasis"/>
          <w:highlight w:val="cyan"/>
        </w:rPr>
        <w:t>powerful</w:t>
      </w:r>
      <w:r w:rsidRPr="00E71691">
        <w:rPr>
          <w:rStyle w:val="Emphasis"/>
        </w:rPr>
        <w:t xml:space="preserve"> testament</w:t>
      </w:r>
      <w:r w:rsidRPr="00E71691">
        <w:rPr>
          <w:rStyle w:val="StyleUnderline"/>
        </w:rPr>
        <w:t xml:space="preserve"> to the</w:t>
      </w:r>
      <w:r w:rsidRPr="00E71691">
        <w:rPr>
          <w:rStyle w:val="TitleChar"/>
          <w:rFonts w:ascii="Arial" w:hAnsi="Arial" w:cs="Arial"/>
        </w:rPr>
        <w:t xml:space="preserve"> </w:t>
      </w:r>
      <w:r w:rsidRPr="00E71691">
        <w:rPr>
          <w:rStyle w:val="Emphasis"/>
        </w:rPr>
        <w:t>resilience</w:t>
      </w:r>
      <w:r w:rsidRPr="00E71691">
        <w:rPr>
          <w:rStyle w:val="StyleUnderline"/>
        </w:rPr>
        <w:t xml:space="preserve"> of the American system and its</w:t>
      </w:r>
      <w:r w:rsidRPr="00E71691">
        <w:rPr>
          <w:rStyle w:val="TitleChar"/>
          <w:rFonts w:ascii="Arial" w:hAnsi="Arial" w:cs="Arial"/>
        </w:rPr>
        <w:t xml:space="preserve"> </w:t>
      </w:r>
      <w:r w:rsidRPr="00E71691">
        <w:rPr>
          <w:rStyle w:val="Emphasis"/>
        </w:rPr>
        <w:t>ability to create prosperity</w:t>
      </w:r>
      <w:r w:rsidRPr="00E71691">
        <w:rPr>
          <w:rStyle w:val="StyleUnderline"/>
        </w:rPr>
        <w:t xml:space="preserve"> at a time of </w:t>
      </w:r>
      <w:r w:rsidRPr="00E71691">
        <w:rPr>
          <w:rStyle w:val="Emphasis"/>
        </w:rPr>
        <w:t>seismic change</w:t>
      </w:r>
      <w:r w:rsidRPr="00E71691">
        <w:rPr>
          <w:rStyle w:val="StyleUnderline"/>
        </w:rPr>
        <w:t xml:space="preserve"> and persistent </w:t>
      </w:r>
      <w:r w:rsidRPr="00E71691">
        <w:rPr>
          <w:rStyle w:val="Emphasis"/>
        </w:rPr>
        <w:t>global crisis</w:t>
      </w:r>
      <w:r w:rsidRPr="00E71691">
        <w:rPr>
          <w:sz w:val="16"/>
        </w:rPr>
        <w:t xml:space="preserve">. Such a recovery could attack the profound economic inequities that have </w:t>
      </w:r>
      <w:r w:rsidRPr="00E71691">
        <w:rPr>
          <w:sz w:val="16"/>
        </w:rPr>
        <w:lastRenderedPageBreak/>
        <w:t xml:space="preserve">developed over the past several decades. </w:t>
      </w:r>
      <w:r w:rsidRPr="00E71691">
        <w:rPr>
          <w:rStyle w:val="StyleUnderline"/>
        </w:rPr>
        <w:t>Without</w:t>
      </w:r>
      <w:r w:rsidRPr="00E71691">
        <w:rPr>
          <w:rStyle w:val="TitleChar"/>
          <w:rFonts w:ascii="Arial" w:hAnsi="Arial" w:cs="Arial"/>
        </w:rPr>
        <w:t xml:space="preserve"> </w:t>
      </w:r>
      <w:r w:rsidRPr="00E71691">
        <w:rPr>
          <w:rStyle w:val="Emphasis"/>
        </w:rPr>
        <w:t>bold action</w:t>
      </w:r>
      <w:r w:rsidRPr="00E71691">
        <w:rPr>
          <w:sz w:val="16"/>
        </w:rPr>
        <w:t xml:space="preserve"> to help all workers access good jobs as the economy returns, </w:t>
      </w:r>
      <w:r w:rsidRPr="00E71691">
        <w:rPr>
          <w:rStyle w:val="StyleUnderline"/>
        </w:rPr>
        <w:t>the</w:t>
      </w:r>
      <w:r w:rsidRPr="00E71691">
        <w:rPr>
          <w:rStyle w:val="TitleChar"/>
          <w:rFonts w:ascii="Arial" w:hAnsi="Arial" w:cs="Arial"/>
        </w:rPr>
        <w:t xml:space="preserve"> </w:t>
      </w:r>
      <w:r w:rsidRPr="00E71691">
        <w:rPr>
          <w:rStyle w:val="Emphasis"/>
          <w:highlight w:val="cyan"/>
        </w:rPr>
        <w:t>U</w:t>
      </w:r>
      <w:r w:rsidRPr="00E71691">
        <w:rPr>
          <w:sz w:val="16"/>
        </w:rPr>
        <w:t xml:space="preserve">nited </w:t>
      </w:r>
      <w:r w:rsidRPr="00E71691">
        <w:rPr>
          <w:rStyle w:val="Emphasis"/>
          <w:highlight w:val="cyan"/>
        </w:rPr>
        <w:t>S</w:t>
      </w:r>
      <w:r w:rsidRPr="00E71691">
        <w:rPr>
          <w:sz w:val="16"/>
        </w:rPr>
        <w:t xml:space="preserve">tates </w:t>
      </w:r>
      <w:r w:rsidRPr="00E71691">
        <w:rPr>
          <w:rStyle w:val="StyleUnderline"/>
          <w:highlight w:val="cyan"/>
        </w:rPr>
        <w:t>risks</w:t>
      </w:r>
      <w:r w:rsidRPr="00E71691">
        <w:rPr>
          <w:rStyle w:val="TitleChar"/>
          <w:rFonts w:ascii="Arial" w:hAnsi="Arial" w:cs="Arial"/>
          <w:highlight w:val="cyan"/>
        </w:rPr>
        <w:t xml:space="preserve"> </w:t>
      </w:r>
      <w:r w:rsidRPr="00E71691">
        <w:rPr>
          <w:rStyle w:val="Emphasis"/>
          <w:highlight w:val="cyan"/>
        </w:rPr>
        <w:t>undermining</w:t>
      </w:r>
      <w:r w:rsidRPr="00E71691">
        <w:rPr>
          <w:rStyle w:val="StyleUnderline"/>
        </w:rPr>
        <w:t xml:space="preserve"> the</w:t>
      </w:r>
      <w:r w:rsidRPr="00E71691">
        <w:rPr>
          <w:rStyle w:val="TitleChar"/>
          <w:rFonts w:ascii="Arial" w:hAnsi="Arial" w:cs="Arial"/>
        </w:rPr>
        <w:t xml:space="preserve"> </w:t>
      </w:r>
      <w:r w:rsidRPr="00E71691">
        <w:rPr>
          <w:rStyle w:val="Emphasis"/>
          <w:highlight w:val="cyan"/>
        </w:rPr>
        <w:t>legitimacy</w:t>
      </w:r>
      <w:r w:rsidRPr="00E71691">
        <w:rPr>
          <w:rStyle w:val="Emphasis"/>
        </w:rPr>
        <w:t xml:space="preserve"> of its institutions</w:t>
      </w:r>
      <w:r w:rsidRPr="00E71691">
        <w:rPr>
          <w:rStyle w:val="StyleUnderline"/>
        </w:rPr>
        <w:t xml:space="preserve"> </w:t>
      </w:r>
      <w:r w:rsidRPr="00E71691">
        <w:rPr>
          <w:rStyle w:val="StyleUnderline"/>
          <w:highlight w:val="cyan"/>
        </w:rPr>
        <w:t>and</w:t>
      </w:r>
      <w:r w:rsidRPr="00E71691">
        <w:rPr>
          <w:rStyle w:val="StyleUnderline"/>
        </w:rPr>
        <w:t xml:space="preserve"> its </w:t>
      </w:r>
      <w:r w:rsidRPr="00E71691">
        <w:rPr>
          <w:rStyle w:val="Emphasis"/>
          <w:highlight w:val="cyan"/>
        </w:rPr>
        <w:t>international standing</w:t>
      </w:r>
      <w:r w:rsidRPr="00E71691">
        <w:rPr>
          <w:rStyle w:val="StyleUnderline"/>
        </w:rPr>
        <w:t>. The</w:t>
      </w:r>
      <w:r w:rsidRPr="00E71691">
        <w:rPr>
          <w:rStyle w:val="TitleChar"/>
          <w:rFonts w:ascii="Arial" w:hAnsi="Arial" w:cs="Arial"/>
        </w:rPr>
        <w:t xml:space="preserve"> </w:t>
      </w:r>
      <w:r w:rsidRPr="00E71691">
        <w:rPr>
          <w:rStyle w:val="Emphasis"/>
        </w:rPr>
        <w:t>outcome</w:t>
      </w:r>
      <w:r w:rsidRPr="00E71691">
        <w:rPr>
          <w:rStyle w:val="StyleUnderline"/>
        </w:rPr>
        <w:t xml:space="preserve"> will be a </w:t>
      </w:r>
      <w:r w:rsidRPr="00E71691">
        <w:rPr>
          <w:rStyle w:val="Emphasis"/>
        </w:rPr>
        <w:t>key determinant</w:t>
      </w:r>
      <w:r w:rsidRPr="00E71691">
        <w:rPr>
          <w:rStyle w:val="StyleUnderline"/>
        </w:rPr>
        <w:t xml:space="preserve"> of America’s </w:t>
      </w:r>
      <w:r w:rsidRPr="00E71691">
        <w:rPr>
          <w:rStyle w:val="Emphasis"/>
        </w:rPr>
        <w:t>national security</w:t>
      </w:r>
      <w:r w:rsidRPr="00E71691">
        <w:rPr>
          <w:rStyle w:val="TitleChar"/>
          <w:rFonts w:ascii="Arial" w:hAnsi="Arial" w:cs="Arial"/>
        </w:rPr>
        <w:t xml:space="preserve"> </w:t>
      </w:r>
      <w:r w:rsidRPr="00E71691">
        <w:rPr>
          <w:rStyle w:val="StyleUnderline"/>
        </w:rPr>
        <w:t>for years to come</w:t>
      </w:r>
      <w:r w:rsidRPr="00E71691">
        <w:rPr>
          <w:sz w:val="16"/>
        </w:rPr>
        <w:t>.</w:t>
      </w:r>
    </w:p>
    <w:p w14:paraId="53B980EE" w14:textId="77777777" w:rsidR="00D133F5" w:rsidRPr="00E71691" w:rsidRDefault="00D133F5" w:rsidP="00D133F5">
      <w:pPr>
        <w:rPr>
          <w:sz w:val="16"/>
          <w:szCs w:val="18"/>
        </w:rPr>
      </w:pPr>
      <w:r w:rsidRPr="00E71691">
        <w:rPr>
          <w:sz w:val="16"/>
          <w:szCs w:val="18"/>
        </w:rPr>
        <w:t>An equitable recovery requires a national commitment to help all workers obtain good jobs—particularly the two-thirds of adults without a bachelor’s degree and people of color who have been most affected by the crisis and were denied opportunity before it. As the nation engages in a historic debate about how to accelerate economic recovery, ambitious public investment is necessary to put Americans back to work with dignity and opportunity. We need an intentional effort to make sure that the jobs that come back are good jobs with decent wages, benefits, and mobility and to empower workers to access these opportunities in a profoundly changed labor market.</w:t>
      </w:r>
    </w:p>
    <w:p w14:paraId="0E940654" w14:textId="77777777" w:rsidR="00D133F5" w:rsidRPr="00E71691" w:rsidRDefault="00D133F5" w:rsidP="00D133F5">
      <w:pPr>
        <w:rPr>
          <w:sz w:val="16"/>
        </w:rPr>
      </w:pPr>
      <w:r w:rsidRPr="00E71691">
        <w:rPr>
          <w:rStyle w:val="StyleUnderline"/>
        </w:rPr>
        <w:t xml:space="preserve">To achieve these goals, </w:t>
      </w:r>
      <w:r w:rsidRPr="00E71691">
        <w:rPr>
          <w:rStyle w:val="Emphasis"/>
          <w:highlight w:val="cyan"/>
        </w:rPr>
        <w:t>America</w:t>
      </w:r>
      <w:r w:rsidRPr="00E71691">
        <w:rPr>
          <w:rStyle w:val="StyleUnderline"/>
        </w:rPr>
        <w:t xml:space="preserve">n policy makers </w:t>
      </w:r>
      <w:r w:rsidRPr="00E71691">
        <w:rPr>
          <w:rStyle w:val="StyleUnderline"/>
          <w:highlight w:val="cyan"/>
        </w:rPr>
        <w:t>need</w:t>
      </w:r>
      <w:r w:rsidRPr="00E71691">
        <w:rPr>
          <w:rStyle w:val="StyleUnderline"/>
        </w:rPr>
        <w:t xml:space="preserve"> to establish</w:t>
      </w:r>
      <w:r w:rsidRPr="00E71691">
        <w:rPr>
          <w:rStyle w:val="TitleChar"/>
          <w:rFonts w:ascii="Arial" w:hAnsi="Arial" w:cs="Arial"/>
        </w:rPr>
        <w:t xml:space="preserve"> </w:t>
      </w:r>
      <w:r w:rsidRPr="00E71691">
        <w:rPr>
          <w:rStyle w:val="Emphasis"/>
        </w:rPr>
        <w:t xml:space="preserve">job </w:t>
      </w:r>
      <w:r w:rsidRPr="00E71691">
        <w:rPr>
          <w:rStyle w:val="Emphasis"/>
          <w:highlight w:val="cyan"/>
        </w:rPr>
        <w:t>growth strategies</w:t>
      </w:r>
      <w:r w:rsidRPr="00E71691">
        <w:rPr>
          <w:rStyle w:val="StyleUnderline"/>
        </w:rPr>
        <w:t xml:space="preserve"> that address </w:t>
      </w:r>
      <w:r w:rsidRPr="00E71691">
        <w:rPr>
          <w:rStyle w:val="Emphasis"/>
        </w:rPr>
        <w:t>urgent public needs</w:t>
      </w:r>
      <w:r w:rsidRPr="00E71691">
        <w:rPr>
          <w:rStyle w:val="TitleChar"/>
          <w:rFonts w:ascii="Arial" w:hAnsi="Arial" w:cs="Arial"/>
        </w:rPr>
        <w:t xml:space="preserve"> </w:t>
      </w:r>
      <w:r w:rsidRPr="00E71691">
        <w:rPr>
          <w:rStyle w:val="StyleUnderline"/>
        </w:rPr>
        <w:t>through</w:t>
      </w:r>
      <w:r w:rsidRPr="00E71691">
        <w:rPr>
          <w:rStyle w:val="TitleChar"/>
          <w:rFonts w:ascii="Arial" w:hAnsi="Arial" w:cs="Arial"/>
        </w:rPr>
        <w:t xml:space="preserve"> </w:t>
      </w:r>
      <w:r w:rsidRPr="00E71691">
        <w:rPr>
          <w:rStyle w:val="Emphasis"/>
        </w:rPr>
        <w:t>major programs</w:t>
      </w:r>
      <w:r w:rsidRPr="00E71691">
        <w:rPr>
          <w:rStyle w:val="TitleChar"/>
          <w:rFonts w:ascii="Arial" w:hAnsi="Arial" w:cs="Arial"/>
        </w:rPr>
        <w:t xml:space="preserve"> </w:t>
      </w:r>
      <w:r w:rsidRPr="00E71691">
        <w:rPr>
          <w:rStyle w:val="StyleUnderline"/>
        </w:rPr>
        <w:t>in green energy, infrastructure, and health</w:t>
      </w:r>
      <w:r w:rsidRPr="00E71691">
        <w:rPr>
          <w:sz w:val="16"/>
        </w:rPr>
        <w:t>. Alongside these job growth strategies, we need to recognize and develop the talents of workers by creating an adult learning system that meets workers’ needs and develops skills for the digital economy. The national security community must lend its support to this cause. And as it does so, it can bring home the lessons from the advances made in these areas in other countries, particularly our European allies, and consider this a realm of international cooperation and international engagement.</w:t>
      </w:r>
    </w:p>
    <w:p w14:paraId="5FC36C27" w14:textId="77777777" w:rsidR="00D133F5" w:rsidRPr="00E71691" w:rsidRDefault="00D133F5" w:rsidP="00D133F5">
      <w:pPr>
        <w:rPr>
          <w:sz w:val="16"/>
        </w:rPr>
      </w:pPr>
      <w:r w:rsidRPr="00E71691">
        <w:rPr>
          <w:sz w:val="16"/>
        </w:rPr>
        <w:t>Shared Economic Prosperity Is a National Security Asset</w:t>
      </w:r>
    </w:p>
    <w:p w14:paraId="6718F160" w14:textId="77777777" w:rsidR="00D133F5" w:rsidRPr="00E71691" w:rsidRDefault="00D133F5" w:rsidP="00D133F5">
      <w:pPr>
        <w:rPr>
          <w:sz w:val="16"/>
        </w:rPr>
      </w:pPr>
      <w:r w:rsidRPr="00E71691">
        <w:rPr>
          <w:rStyle w:val="StyleUnderline"/>
        </w:rPr>
        <w:t xml:space="preserve">A </w:t>
      </w:r>
      <w:r w:rsidRPr="00E71691">
        <w:rPr>
          <w:rStyle w:val="Emphasis"/>
        </w:rPr>
        <w:t>strong economy</w:t>
      </w:r>
      <w:r w:rsidRPr="00E71691">
        <w:rPr>
          <w:rStyle w:val="StyleUnderline"/>
        </w:rPr>
        <w:t xml:space="preserve"> is</w:t>
      </w:r>
      <w:r w:rsidRPr="00E71691">
        <w:rPr>
          <w:rStyle w:val="TitleChar"/>
          <w:rFonts w:ascii="Arial" w:hAnsi="Arial" w:cs="Arial"/>
        </w:rPr>
        <w:t xml:space="preserve"> </w:t>
      </w:r>
      <w:r w:rsidRPr="00E71691">
        <w:rPr>
          <w:rStyle w:val="Emphasis"/>
        </w:rPr>
        <w:t>essential</w:t>
      </w:r>
      <w:r w:rsidRPr="00E71691">
        <w:rPr>
          <w:rStyle w:val="StyleUnderline"/>
        </w:rPr>
        <w:t xml:space="preserve"> to America’s</w:t>
      </w:r>
      <w:r w:rsidRPr="00E71691">
        <w:rPr>
          <w:rStyle w:val="TitleChar"/>
          <w:rFonts w:ascii="Arial" w:hAnsi="Arial" w:cs="Arial"/>
        </w:rPr>
        <w:t xml:space="preserve"> </w:t>
      </w:r>
      <w:r w:rsidRPr="00E71691">
        <w:rPr>
          <w:rStyle w:val="Emphasis"/>
        </w:rPr>
        <w:t>security and diplomatic strategy</w:t>
      </w:r>
      <w:r w:rsidRPr="00E71691">
        <w:rPr>
          <w:rStyle w:val="StyleUnderline"/>
        </w:rPr>
        <w:t xml:space="preserve">. Economic </w:t>
      </w:r>
      <w:r w:rsidRPr="00E71691">
        <w:rPr>
          <w:rStyle w:val="StyleUnderline"/>
          <w:highlight w:val="cyan"/>
        </w:rPr>
        <w:t>strength increases</w:t>
      </w:r>
      <w:r w:rsidRPr="00E71691">
        <w:rPr>
          <w:rStyle w:val="StyleUnderline"/>
        </w:rPr>
        <w:t xml:space="preserve"> our </w:t>
      </w:r>
      <w:r w:rsidRPr="00E71691">
        <w:rPr>
          <w:rStyle w:val="Emphasis"/>
          <w:highlight w:val="cyan"/>
        </w:rPr>
        <w:t>influence</w:t>
      </w:r>
      <w:r w:rsidRPr="00E71691">
        <w:rPr>
          <w:rStyle w:val="StyleUnderline"/>
        </w:rPr>
        <w:t xml:space="preserve"> on the global stage,</w:t>
      </w:r>
      <w:r w:rsidRPr="00E71691">
        <w:rPr>
          <w:rStyle w:val="TitleChar"/>
          <w:rFonts w:ascii="Arial" w:hAnsi="Arial" w:cs="Arial"/>
        </w:rPr>
        <w:t xml:space="preserve"> </w:t>
      </w:r>
      <w:r w:rsidRPr="00E71691">
        <w:rPr>
          <w:rStyle w:val="Emphasis"/>
        </w:rPr>
        <w:t>expands markets</w:t>
      </w:r>
      <w:r w:rsidRPr="00E71691">
        <w:rPr>
          <w:rStyle w:val="StyleUnderline"/>
        </w:rPr>
        <w:t xml:space="preserve">, </w:t>
      </w:r>
      <w:r w:rsidRPr="00E71691">
        <w:rPr>
          <w:rStyle w:val="StyleUnderline"/>
          <w:highlight w:val="cyan"/>
        </w:rPr>
        <w:t>and</w:t>
      </w:r>
      <w:r w:rsidRPr="00E71691">
        <w:rPr>
          <w:rStyle w:val="TitleChar"/>
          <w:rFonts w:ascii="Arial" w:hAnsi="Arial" w:cs="Arial"/>
          <w:highlight w:val="cyan"/>
        </w:rPr>
        <w:t xml:space="preserve"> </w:t>
      </w:r>
      <w:r w:rsidRPr="00E71691">
        <w:rPr>
          <w:rStyle w:val="Emphasis"/>
          <w:highlight w:val="cyan"/>
        </w:rPr>
        <w:t>funds</w:t>
      </w:r>
      <w:r w:rsidRPr="00E71691">
        <w:rPr>
          <w:rStyle w:val="StyleUnderline"/>
          <w:highlight w:val="cyan"/>
        </w:rPr>
        <w:t xml:space="preserve"> a</w:t>
      </w:r>
      <w:r w:rsidRPr="00E71691">
        <w:rPr>
          <w:rStyle w:val="TitleChar"/>
          <w:rFonts w:ascii="Arial" w:hAnsi="Arial" w:cs="Arial"/>
          <w:highlight w:val="cyan"/>
        </w:rPr>
        <w:t xml:space="preserve"> </w:t>
      </w:r>
      <w:r w:rsidRPr="00E71691">
        <w:rPr>
          <w:rStyle w:val="Emphasis"/>
          <w:highlight w:val="cyan"/>
        </w:rPr>
        <w:t>strong</w:t>
      </w:r>
      <w:r w:rsidRPr="00E71691">
        <w:rPr>
          <w:rStyle w:val="Emphasis"/>
        </w:rPr>
        <w:t xml:space="preserve"> and agile </w:t>
      </w:r>
      <w:r w:rsidRPr="00E71691">
        <w:rPr>
          <w:rStyle w:val="Emphasis"/>
          <w:highlight w:val="cyan"/>
        </w:rPr>
        <w:t>military</w:t>
      </w:r>
      <w:r w:rsidRPr="00E71691">
        <w:rPr>
          <w:rStyle w:val="StyleUnderline"/>
        </w:rPr>
        <w:t xml:space="preserve"> and</w:t>
      </w:r>
      <w:r w:rsidRPr="00E71691">
        <w:rPr>
          <w:rStyle w:val="TitleChar"/>
          <w:rFonts w:ascii="Arial" w:hAnsi="Arial" w:cs="Arial"/>
        </w:rPr>
        <w:t xml:space="preserve"> </w:t>
      </w:r>
      <w:r w:rsidRPr="00E71691">
        <w:rPr>
          <w:rStyle w:val="Emphasis"/>
        </w:rPr>
        <w:t>national defense</w:t>
      </w:r>
      <w:r w:rsidRPr="00E71691">
        <w:rPr>
          <w:sz w:val="16"/>
        </w:rPr>
        <w:t xml:space="preserve">. Yet it is not enough for America’s economy to be strong for some—prosperity must be broadly shared. </w:t>
      </w:r>
      <w:r w:rsidRPr="00E71691">
        <w:rPr>
          <w:rStyle w:val="Emphasis"/>
        </w:rPr>
        <w:t xml:space="preserve">Widespread </w:t>
      </w:r>
      <w:r w:rsidRPr="00E71691">
        <w:rPr>
          <w:rStyle w:val="Emphasis"/>
          <w:highlight w:val="cyan"/>
        </w:rPr>
        <w:t>belief</w:t>
      </w:r>
      <w:r w:rsidRPr="00E71691">
        <w:rPr>
          <w:rStyle w:val="StyleUnderline"/>
          <w:highlight w:val="cyan"/>
        </w:rPr>
        <w:t xml:space="preserve"> in the</w:t>
      </w:r>
      <w:r w:rsidRPr="00E71691">
        <w:rPr>
          <w:rStyle w:val="StyleUnderline"/>
        </w:rPr>
        <w:t xml:space="preserve"> ability of the American </w:t>
      </w:r>
      <w:r w:rsidRPr="00E71691">
        <w:rPr>
          <w:rStyle w:val="Emphasis"/>
        </w:rPr>
        <w:t xml:space="preserve">economic </w:t>
      </w:r>
      <w:r w:rsidRPr="00E71691">
        <w:rPr>
          <w:rStyle w:val="Emphasis"/>
          <w:highlight w:val="cyan"/>
        </w:rPr>
        <w:t>system</w:t>
      </w:r>
      <w:r w:rsidRPr="00E71691">
        <w:rPr>
          <w:rStyle w:val="StyleUnderline"/>
        </w:rPr>
        <w:t xml:space="preserve"> to create economic security and mobility for all</w:t>
      </w:r>
      <w:r w:rsidRPr="00E71691">
        <w:rPr>
          <w:sz w:val="16"/>
        </w:rPr>
        <w:t xml:space="preserve">—the American Dream— </w:t>
      </w:r>
      <w:r w:rsidRPr="00E71691">
        <w:rPr>
          <w:rStyle w:val="StyleUnderline"/>
          <w:highlight w:val="cyan"/>
        </w:rPr>
        <w:t xml:space="preserve">creates </w:t>
      </w:r>
      <w:r w:rsidRPr="00E71691">
        <w:rPr>
          <w:rStyle w:val="Emphasis"/>
          <w:highlight w:val="cyan"/>
        </w:rPr>
        <w:t>credibility</w:t>
      </w:r>
      <w:r w:rsidRPr="00E71691">
        <w:rPr>
          <w:rStyle w:val="StyleUnderline"/>
        </w:rPr>
        <w:t xml:space="preserve"> and</w:t>
      </w:r>
      <w:r w:rsidRPr="00E71691">
        <w:rPr>
          <w:rStyle w:val="TitleChar"/>
          <w:rFonts w:ascii="Arial" w:hAnsi="Arial" w:cs="Arial"/>
        </w:rPr>
        <w:t xml:space="preserve"> </w:t>
      </w:r>
      <w:r w:rsidRPr="00E71691">
        <w:rPr>
          <w:rStyle w:val="Emphasis"/>
        </w:rPr>
        <w:t>legitimacy</w:t>
      </w:r>
      <w:r w:rsidRPr="00E71691">
        <w:rPr>
          <w:rStyle w:val="StyleUnderline"/>
        </w:rPr>
        <w:t xml:space="preserve"> </w:t>
      </w:r>
      <w:r w:rsidRPr="00E71691">
        <w:rPr>
          <w:rStyle w:val="StyleUnderline"/>
          <w:highlight w:val="cyan"/>
        </w:rPr>
        <w:t>for</w:t>
      </w:r>
      <w:r w:rsidRPr="00E71691">
        <w:rPr>
          <w:rStyle w:val="StyleUnderline"/>
        </w:rPr>
        <w:t xml:space="preserve"> America’s</w:t>
      </w:r>
      <w:r w:rsidRPr="00E71691">
        <w:rPr>
          <w:rStyle w:val="TitleChar"/>
          <w:rFonts w:ascii="Arial" w:hAnsi="Arial" w:cs="Arial"/>
        </w:rPr>
        <w:t xml:space="preserve"> </w:t>
      </w:r>
      <w:r w:rsidRPr="00E71691">
        <w:rPr>
          <w:rStyle w:val="Emphasis"/>
          <w:highlight w:val="cyan"/>
        </w:rPr>
        <w:t>values</w:t>
      </w:r>
      <w:r w:rsidRPr="00E71691">
        <w:rPr>
          <w:rStyle w:val="TitleChar"/>
          <w:rFonts w:ascii="Arial" w:hAnsi="Arial" w:cs="Arial"/>
        </w:rPr>
        <w:t xml:space="preserve">, </w:t>
      </w:r>
      <w:r w:rsidRPr="00E71691">
        <w:rPr>
          <w:rStyle w:val="Emphasis"/>
        </w:rPr>
        <w:t>governance</w:t>
      </w:r>
      <w:r w:rsidRPr="00E71691">
        <w:rPr>
          <w:rStyle w:val="StyleUnderline"/>
        </w:rPr>
        <w:t xml:space="preserve">, </w:t>
      </w:r>
      <w:r w:rsidRPr="00E71691">
        <w:rPr>
          <w:rStyle w:val="StyleUnderline"/>
          <w:highlight w:val="cyan"/>
        </w:rPr>
        <w:t>and</w:t>
      </w:r>
      <w:r w:rsidRPr="00E71691">
        <w:rPr>
          <w:rStyle w:val="TitleChar"/>
          <w:rFonts w:ascii="Arial" w:hAnsi="Arial" w:cs="Arial"/>
          <w:highlight w:val="cyan"/>
        </w:rPr>
        <w:t xml:space="preserve"> </w:t>
      </w:r>
      <w:r w:rsidRPr="00E71691">
        <w:rPr>
          <w:rStyle w:val="Emphasis"/>
          <w:highlight w:val="cyan"/>
        </w:rPr>
        <w:t>alliances</w:t>
      </w:r>
      <w:r w:rsidRPr="00E71691">
        <w:rPr>
          <w:rStyle w:val="StyleUnderline"/>
        </w:rPr>
        <w:t xml:space="preserve"> around the world</w:t>
      </w:r>
      <w:r w:rsidRPr="00E71691">
        <w:rPr>
          <w:sz w:val="16"/>
        </w:rPr>
        <w:t>.</w:t>
      </w:r>
    </w:p>
    <w:p w14:paraId="42F0EE94" w14:textId="77777777" w:rsidR="00D133F5" w:rsidRPr="00E71691" w:rsidRDefault="00D133F5" w:rsidP="00D133F5">
      <w:pPr>
        <w:rPr>
          <w:sz w:val="16"/>
        </w:rPr>
      </w:pPr>
      <w:r w:rsidRPr="00E71691">
        <w:rPr>
          <w:rStyle w:val="StyleUnderline"/>
        </w:rPr>
        <w:t xml:space="preserve">After World War II, the </w:t>
      </w:r>
      <w:r w:rsidRPr="00E71691">
        <w:rPr>
          <w:rStyle w:val="Emphasis"/>
        </w:rPr>
        <w:t>U</w:t>
      </w:r>
      <w:r w:rsidRPr="00E71691">
        <w:rPr>
          <w:sz w:val="16"/>
        </w:rPr>
        <w:t xml:space="preserve">nited </w:t>
      </w:r>
      <w:r w:rsidRPr="00E71691">
        <w:rPr>
          <w:rStyle w:val="Emphasis"/>
        </w:rPr>
        <w:t>S</w:t>
      </w:r>
      <w:r w:rsidRPr="00E71691">
        <w:rPr>
          <w:sz w:val="16"/>
        </w:rPr>
        <w:t xml:space="preserve">tates </w:t>
      </w:r>
      <w:r w:rsidRPr="00E71691">
        <w:rPr>
          <w:rStyle w:val="StyleUnderline"/>
        </w:rPr>
        <w:t xml:space="preserve">grew the middle class to historic size and strength. This achievement made America </w:t>
      </w:r>
      <w:r w:rsidRPr="00E71691">
        <w:rPr>
          <w:rStyle w:val="StyleUnderline"/>
          <w:highlight w:val="cyan"/>
        </w:rPr>
        <w:t>the</w:t>
      </w:r>
      <w:r w:rsidRPr="00E71691">
        <w:rPr>
          <w:rStyle w:val="TitleChar"/>
          <w:rFonts w:ascii="Arial" w:hAnsi="Arial" w:cs="Arial"/>
          <w:highlight w:val="cyan"/>
        </w:rPr>
        <w:t xml:space="preserve"> </w:t>
      </w:r>
      <w:r w:rsidRPr="00E71691">
        <w:rPr>
          <w:rStyle w:val="Emphasis"/>
          <w:highlight w:val="cyan"/>
        </w:rPr>
        <w:t>model</w:t>
      </w:r>
      <w:r w:rsidRPr="00E71691">
        <w:rPr>
          <w:rStyle w:val="StyleUnderline"/>
        </w:rPr>
        <w:t xml:space="preserve"> of the free world—</w:t>
      </w:r>
      <w:r w:rsidRPr="00E71691">
        <w:rPr>
          <w:rStyle w:val="Emphasis"/>
          <w:highlight w:val="cyan"/>
        </w:rPr>
        <w:t>set</w:t>
      </w:r>
      <w:r w:rsidRPr="00E71691">
        <w:rPr>
          <w:rStyle w:val="Emphasis"/>
        </w:rPr>
        <w:t xml:space="preserve">ting </w:t>
      </w:r>
      <w:r w:rsidRPr="00E71691">
        <w:rPr>
          <w:rStyle w:val="Emphasis"/>
          <w:highlight w:val="cyan"/>
        </w:rPr>
        <w:t>the stage</w:t>
      </w:r>
      <w:r w:rsidRPr="00E71691">
        <w:rPr>
          <w:rStyle w:val="StyleUnderline"/>
          <w:highlight w:val="cyan"/>
        </w:rPr>
        <w:t xml:space="preserve"> for</w:t>
      </w:r>
      <w:r w:rsidRPr="00E71691">
        <w:rPr>
          <w:rStyle w:val="StyleUnderline"/>
        </w:rPr>
        <w:t xml:space="preserve"> decades of American political and economic </w:t>
      </w:r>
      <w:r w:rsidRPr="00E71691">
        <w:rPr>
          <w:rStyle w:val="Emphasis"/>
          <w:highlight w:val="cyan"/>
        </w:rPr>
        <w:t>leadership</w:t>
      </w:r>
      <w:r w:rsidRPr="00E71691">
        <w:rPr>
          <w:rStyle w:val="StyleUnderline"/>
        </w:rPr>
        <w:t>. Domestically, broad participation in the economy is</w:t>
      </w:r>
      <w:r w:rsidRPr="00E71691">
        <w:rPr>
          <w:rStyle w:val="TitleChar"/>
          <w:rFonts w:ascii="Arial" w:hAnsi="Arial" w:cs="Arial"/>
        </w:rPr>
        <w:t xml:space="preserve"> </w:t>
      </w:r>
      <w:r w:rsidRPr="00E71691">
        <w:rPr>
          <w:rStyle w:val="Emphasis"/>
        </w:rPr>
        <w:t>core</w:t>
      </w:r>
      <w:r w:rsidRPr="00E71691">
        <w:rPr>
          <w:rStyle w:val="StyleUnderline"/>
        </w:rPr>
        <w:t xml:space="preserve"> to the </w:t>
      </w:r>
      <w:r w:rsidRPr="00E71691">
        <w:rPr>
          <w:rStyle w:val="Emphasis"/>
        </w:rPr>
        <w:t>legitimacy</w:t>
      </w:r>
      <w:r w:rsidRPr="00E71691">
        <w:rPr>
          <w:rStyle w:val="StyleUnderline"/>
        </w:rPr>
        <w:t xml:space="preserve"> of</w:t>
      </w:r>
      <w:r w:rsidRPr="00E71691">
        <w:rPr>
          <w:sz w:val="16"/>
        </w:rPr>
        <w:t xml:space="preserve"> our </w:t>
      </w:r>
      <w:r w:rsidRPr="00E71691">
        <w:rPr>
          <w:rStyle w:val="StyleUnderline"/>
        </w:rPr>
        <w:t>democracy and the strength of</w:t>
      </w:r>
      <w:r w:rsidRPr="00E71691">
        <w:rPr>
          <w:sz w:val="16"/>
        </w:rPr>
        <w:t xml:space="preserve"> our </w:t>
      </w:r>
      <w:r w:rsidRPr="00E71691">
        <w:rPr>
          <w:rStyle w:val="StyleUnderline"/>
        </w:rPr>
        <w:t>political institutions</w:t>
      </w:r>
      <w:r w:rsidRPr="00E71691">
        <w:rPr>
          <w:sz w:val="16"/>
        </w:rPr>
        <w:t>. A belief that the economic system works for millions is an important part of creating trust in a democratic government’s ability to meet the needs of the people.</w:t>
      </w:r>
    </w:p>
    <w:p w14:paraId="2FFD8386" w14:textId="77777777" w:rsidR="00D133F5" w:rsidRPr="00E71691" w:rsidRDefault="00D133F5" w:rsidP="00D133F5">
      <w:pPr>
        <w:rPr>
          <w:sz w:val="16"/>
          <w:szCs w:val="18"/>
        </w:rPr>
      </w:pPr>
      <w:r w:rsidRPr="00E71691">
        <w:rPr>
          <w:sz w:val="16"/>
          <w:szCs w:val="18"/>
        </w:rPr>
        <w:t>The COVID-19 Crisis Puts Millions of American Workers at Risk</w:t>
      </w:r>
    </w:p>
    <w:p w14:paraId="2BAB8AC4" w14:textId="77777777" w:rsidR="00D133F5" w:rsidRPr="00E71691" w:rsidRDefault="00D133F5" w:rsidP="00D133F5">
      <w:pPr>
        <w:rPr>
          <w:sz w:val="16"/>
          <w:szCs w:val="18"/>
        </w:rPr>
      </w:pPr>
      <w:r w:rsidRPr="00E71691">
        <w:rPr>
          <w:sz w:val="16"/>
          <w:szCs w:val="18"/>
        </w:rPr>
        <w:t>For the last several decades, the American Dream has been on the wane. Opportunity has been increasingly concentrated in the hands of a small share of workers able to access the knowledge economy. Too many Americans, particularly those without four-year degrees, experienced stagnant wages, less stability, and fewer opportunities for advancement.</w:t>
      </w:r>
    </w:p>
    <w:p w14:paraId="6EF747EF" w14:textId="77777777" w:rsidR="00D133F5" w:rsidRPr="00E71691" w:rsidRDefault="00D133F5" w:rsidP="00D133F5">
      <w:pPr>
        <w:rPr>
          <w:sz w:val="16"/>
          <w:szCs w:val="18"/>
        </w:rPr>
      </w:pPr>
      <w:r w:rsidRPr="00E71691">
        <w:rPr>
          <w:sz w:val="16"/>
          <w:szCs w:val="18"/>
        </w:rPr>
        <w:t>Since COVID-19 hit, millions have lost their jobs or income and are struggling to meet their basic needs—including food, housing, and medical care.1 The crisis has impacted sectors like hospitality, leisure, and retail, which employ a large share of America’s most economically vulnerable workers, resulting in alarming disparities in unemployment rates along education and racial lines. In August, the unemployment rate for those with a high school degree or less was more than double the rate for those with a bachelor’s degree.2 Black and Hispanic Americans are experiencing disproportionately high unemployment, with the gulf widening as the crisis continues.3</w:t>
      </w:r>
    </w:p>
    <w:p w14:paraId="1F8F87A6" w14:textId="77777777" w:rsidR="00D133F5" w:rsidRPr="00E71691" w:rsidRDefault="00D133F5" w:rsidP="00D133F5">
      <w:pPr>
        <w:rPr>
          <w:sz w:val="16"/>
          <w:szCs w:val="18"/>
        </w:rPr>
      </w:pPr>
      <w:r w:rsidRPr="00E71691">
        <w:rPr>
          <w:sz w:val="16"/>
          <w:szCs w:val="18"/>
        </w:rPr>
        <w:t>The experience of the Great Recession shows that without intentional effort to drive an inclusive recovery, inequality may get worse: while workers with a high school education or less experienced the majority of job losses, nearly all new jobs went to workers with postsecondary education. Inequalities across racial lines also increased as workers of color worked in the hardest-hit sectors and were slower to recover earnings and income than White workers.4</w:t>
      </w:r>
    </w:p>
    <w:p w14:paraId="6053AD77" w14:textId="77777777" w:rsidR="00D133F5" w:rsidRPr="00E71691" w:rsidRDefault="00D133F5" w:rsidP="00D133F5">
      <w:pPr>
        <w:rPr>
          <w:sz w:val="16"/>
          <w:szCs w:val="18"/>
        </w:rPr>
      </w:pPr>
      <w:r w:rsidRPr="00E71691">
        <w:rPr>
          <w:sz w:val="16"/>
          <w:szCs w:val="18"/>
        </w:rPr>
        <w:lastRenderedPageBreak/>
        <w:t>The Case for an Inclusive Recovery</w:t>
      </w:r>
    </w:p>
    <w:p w14:paraId="053296FC" w14:textId="77777777" w:rsidR="00D133F5" w:rsidRPr="00E71691" w:rsidRDefault="00D133F5" w:rsidP="00D133F5">
      <w:pPr>
        <w:rPr>
          <w:sz w:val="16"/>
        </w:rPr>
      </w:pPr>
      <w:r w:rsidRPr="00E71691">
        <w:rPr>
          <w:rStyle w:val="StyleUnderline"/>
        </w:rPr>
        <w:t xml:space="preserve">A </w:t>
      </w:r>
      <w:r w:rsidRPr="00E71691">
        <w:rPr>
          <w:rStyle w:val="StyleUnderline"/>
          <w:highlight w:val="cyan"/>
        </w:rPr>
        <w:t>recovery</w:t>
      </w:r>
      <w:r w:rsidRPr="00E71691">
        <w:rPr>
          <w:rStyle w:val="StyleUnderline"/>
        </w:rPr>
        <w:t xml:space="preserve"> that promotes broad economic participation, renewed opportunity, and equity will strengthen American moral and political authority</w:t>
      </w:r>
      <w:r w:rsidRPr="00E71691">
        <w:rPr>
          <w:rStyle w:val="TitleChar"/>
          <w:rFonts w:ascii="Arial" w:hAnsi="Arial" w:cs="Arial"/>
        </w:rPr>
        <w:t xml:space="preserve"> </w:t>
      </w:r>
      <w:r w:rsidRPr="00E71691">
        <w:rPr>
          <w:rStyle w:val="Emphasis"/>
        </w:rPr>
        <w:t>around the world</w:t>
      </w:r>
      <w:r w:rsidRPr="00E71691">
        <w:rPr>
          <w:rStyle w:val="StyleUnderline"/>
        </w:rPr>
        <w:t xml:space="preserve">. It </w:t>
      </w:r>
      <w:r w:rsidRPr="00E71691">
        <w:rPr>
          <w:rStyle w:val="StyleUnderline"/>
          <w:highlight w:val="cyan"/>
        </w:rPr>
        <w:t>will</w:t>
      </w:r>
      <w:r w:rsidRPr="00E71691">
        <w:rPr>
          <w:rStyle w:val="TitleChar"/>
          <w:rFonts w:ascii="Arial" w:hAnsi="Arial" w:cs="Arial"/>
          <w:highlight w:val="cyan"/>
        </w:rPr>
        <w:t xml:space="preserve"> </w:t>
      </w:r>
      <w:r w:rsidRPr="00E71691">
        <w:rPr>
          <w:rStyle w:val="Emphasis"/>
          <w:highlight w:val="cyan"/>
        </w:rPr>
        <w:t>send a</w:t>
      </w:r>
      <w:r w:rsidRPr="00E71691">
        <w:rPr>
          <w:rStyle w:val="Emphasis"/>
        </w:rPr>
        <w:t xml:space="preserve"> strong </w:t>
      </w:r>
      <w:r w:rsidRPr="00E71691">
        <w:rPr>
          <w:rStyle w:val="Emphasis"/>
          <w:highlight w:val="cyan"/>
        </w:rPr>
        <w:t>message</w:t>
      </w:r>
      <w:r w:rsidRPr="00E71691">
        <w:rPr>
          <w:rStyle w:val="StyleUnderline"/>
          <w:highlight w:val="cyan"/>
        </w:rPr>
        <w:t xml:space="preserve"> about</w:t>
      </w:r>
      <w:r w:rsidRPr="00E71691">
        <w:rPr>
          <w:rStyle w:val="StyleUnderline"/>
        </w:rPr>
        <w:t xml:space="preserve"> the strength and </w:t>
      </w:r>
      <w:r w:rsidRPr="00E71691">
        <w:rPr>
          <w:rStyle w:val="Emphasis"/>
          <w:highlight w:val="cyan"/>
        </w:rPr>
        <w:t>resilience</w:t>
      </w:r>
      <w:r w:rsidRPr="00E71691">
        <w:rPr>
          <w:rStyle w:val="StyleUnderline"/>
          <w:highlight w:val="cyan"/>
        </w:rPr>
        <w:t xml:space="preserve"> of </w:t>
      </w:r>
      <w:r w:rsidRPr="00E71691">
        <w:rPr>
          <w:rStyle w:val="Emphasis"/>
          <w:highlight w:val="cyan"/>
        </w:rPr>
        <w:t>democratic government</w:t>
      </w:r>
      <w:r w:rsidRPr="00E71691">
        <w:rPr>
          <w:rStyle w:val="StyleUnderline"/>
        </w:rPr>
        <w:t xml:space="preserve"> and the American people’s</w:t>
      </w:r>
      <w:r w:rsidRPr="00E71691">
        <w:rPr>
          <w:rStyle w:val="TitleChar"/>
          <w:rFonts w:ascii="Arial" w:hAnsi="Arial" w:cs="Arial"/>
        </w:rPr>
        <w:t xml:space="preserve"> </w:t>
      </w:r>
      <w:r w:rsidRPr="00E71691">
        <w:rPr>
          <w:rStyle w:val="Emphasis"/>
        </w:rPr>
        <w:t>ability to adapt</w:t>
      </w:r>
      <w:r w:rsidRPr="00E71691">
        <w:rPr>
          <w:rStyle w:val="StyleUnderline"/>
        </w:rPr>
        <w:t xml:space="preserve"> to a changing global economic landscape</w:t>
      </w:r>
      <w:r w:rsidRPr="00E71691">
        <w:rPr>
          <w:sz w:val="16"/>
        </w:rPr>
        <w:t xml:space="preserve">. An inclusive recovery will reaffirm American leadership as core to the success of our most critical international alliances, which are rooted in the notion of shared destiny and interdependence. For example, NATO, which has been a cornerstone of U.S. foreign policy and a force of global stability for decades, has suffered from American disengagement in recent years. </w:t>
      </w:r>
      <w:r w:rsidRPr="00E71691">
        <w:rPr>
          <w:rStyle w:val="StyleUnderline"/>
          <w:highlight w:val="cyan"/>
        </w:rPr>
        <w:t>A strong</w:t>
      </w:r>
      <w:r w:rsidRPr="00E71691">
        <w:rPr>
          <w:rStyle w:val="StyleUnderline"/>
        </w:rPr>
        <w:t xml:space="preserve"> American </w:t>
      </w:r>
      <w:r w:rsidRPr="00E71691">
        <w:rPr>
          <w:rStyle w:val="StyleUnderline"/>
          <w:highlight w:val="cyan"/>
        </w:rPr>
        <w:t>recovery</w:t>
      </w:r>
      <w:r w:rsidRPr="00E71691">
        <w:rPr>
          <w:sz w:val="16"/>
        </w:rPr>
        <w:t>—coupled with a renewed openness to international collaboration—</w:t>
      </w:r>
      <w:r w:rsidRPr="00E71691">
        <w:rPr>
          <w:rStyle w:val="StyleUnderline"/>
          <w:highlight w:val="cyan"/>
        </w:rPr>
        <w:t>is core to</w:t>
      </w:r>
      <w:r w:rsidRPr="00E71691">
        <w:rPr>
          <w:rStyle w:val="StyleUnderline"/>
        </w:rPr>
        <w:t xml:space="preserve"> </w:t>
      </w:r>
      <w:r w:rsidRPr="00E71691">
        <w:rPr>
          <w:rStyle w:val="Emphasis"/>
        </w:rPr>
        <w:t xml:space="preserve">NATO’s </w:t>
      </w:r>
      <w:r w:rsidRPr="00E71691">
        <w:rPr>
          <w:rStyle w:val="Emphasis"/>
          <w:highlight w:val="cyan"/>
        </w:rPr>
        <w:t>ability</w:t>
      </w:r>
      <w:r w:rsidRPr="00E71691">
        <w:rPr>
          <w:rStyle w:val="StyleUnderline"/>
          <w:highlight w:val="cyan"/>
        </w:rPr>
        <w:t xml:space="preserve"> to solve</w:t>
      </w:r>
      <w:r w:rsidRPr="00E71691">
        <w:rPr>
          <w:rStyle w:val="TitleChar"/>
          <w:rFonts w:ascii="Arial" w:hAnsi="Arial" w:cs="Arial"/>
          <w:highlight w:val="cyan"/>
        </w:rPr>
        <w:t xml:space="preserve"> </w:t>
      </w:r>
      <w:r w:rsidRPr="00E71691">
        <w:rPr>
          <w:rStyle w:val="Emphasis"/>
          <w:highlight w:val="cyan"/>
        </w:rPr>
        <w:t>shared geopolitical</w:t>
      </w:r>
      <w:r w:rsidRPr="00E71691">
        <w:rPr>
          <w:rStyle w:val="Emphasis"/>
        </w:rPr>
        <w:t xml:space="preserve"> and security </w:t>
      </w:r>
      <w:r w:rsidRPr="00E71691">
        <w:rPr>
          <w:rStyle w:val="Emphasis"/>
          <w:highlight w:val="cyan"/>
        </w:rPr>
        <w:t>challenges</w:t>
      </w:r>
      <w:r w:rsidRPr="00E71691">
        <w:rPr>
          <w:rStyle w:val="StyleUnderline"/>
        </w:rPr>
        <w:t>. A renewed partnership</w:t>
      </w:r>
      <w:r w:rsidRPr="00E71691">
        <w:rPr>
          <w:sz w:val="16"/>
        </w:rPr>
        <w:t xml:space="preserve"> with our European allies </w:t>
      </w:r>
      <w:r w:rsidRPr="00E71691">
        <w:rPr>
          <w:rStyle w:val="StyleUnderline"/>
        </w:rPr>
        <w:t xml:space="preserve">from </w:t>
      </w:r>
      <w:r w:rsidRPr="00E71691">
        <w:rPr>
          <w:rStyle w:val="StyleUnderline"/>
          <w:highlight w:val="cyan"/>
        </w:rPr>
        <w:t>a</w:t>
      </w:r>
      <w:r w:rsidRPr="00E71691">
        <w:rPr>
          <w:rStyle w:val="TitleChar"/>
          <w:rFonts w:ascii="Arial" w:hAnsi="Arial" w:cs="Arial"/>
          <w:highlight w:val="cyan"/>
        </w:rPr>
        <w:t xml:space="preserve"> </w:t>
      </w:r>
      <w:r w:rsidRPr="00E71691">
        <w:rPr>
          <w:rStyle w:val="Emphasis"/>
          <w:highlight w:val="cyan"/>
        </w:rPr>
        <w:t>position of</w:t>
      </w:r>
      <w:r w:rsidRPr="00E71691">
        <w:rPr>
          <w:rStyle w:val="Emphasis"/>
        </w:rPr>
        <w:t xml:space="preserve"> economic </w:t>
      </w:r>
      <w:r w:rsidRPr="00E71691">
        <w:rPr>
          <w:rStyle w:val="Emphasis"/>
          <w:highlight w:val="cyan"/>
        </w:rPr>
        <w:t>strength</w:t>
      </w:r>
      <w:r w:rsidRPr="00E71691">
        <w:rPr>
          <w:rStyle w:val="StyleUnderline"/>
        </w:rPr>
        <w:t xml:space="preserve"> will </w:t>
      </w:r>
      <w:r w:rsidRPr="00E71691">
        <w:rPr>
          <w:rStyle w:val="StyleUnderline"/>
          <w:highlight w:val="cyan"/>
        </w:rPr>
        <w:t>enable us to address</w:t>
      </w:r>
      <w:r w:rsidRPr="00E71691">
        <w:rPr>
          <w:rStyle w:val="TitleChar"/>
          <w:rFonts w:ascii="Arial" w:hAnsi="Arial" w:cs="Arial"/>
          <w:highlight w:val="cyan"/>
        </w:rPr>
        <w:t xml:space="preserve"> </w:t>
      </w:r>
      <w:r w:rsidRPr="00E71691">
        <w:rPr>
          <w:rStyle w:val="Emphasis"/>
          <w:szCs w:val="26"/>
          <w:highlight w:val="cyan"/>
        </w:rPr>
        <w:t>global crises</w:t>
      </w:r>
      <w:r w:rsidRPr="00E71691">
        <w:rPr>
          <w:rStyle w:val="StyleUnderline"/>
          <w:highlight w:val="cyan"/>
        </w:rPr>
        <w:t xml:space="preserve"> such as </w:t>
      </w:r>
      <w:r w:rsidRPr="00E71691">
        <w:rPr>
          <w:rStyle w:val="Emphasis"/>
          <w:highlight w:val="cyan"/>
        </w:rPr>
        <w:t>climate</w:t>
      </w:r>
      <w:r w:rsidRPr="00E71691">
        <w:rPr>
          <w:rStyle w:val="Emphasis"/>
        </w:rPr>
        <w:t xml:space="preserve"> change</w:t>
      </w:r>
      <w:r w:rsidRPr="00E71691">
        <w:rPr>
          <w:rStyle w:val="TitleChar"/>
          <w:rFonts w:ascii="Arial" w:hAnsi="Arial" w:cs="Arial"/>
        </w:rPr>
        <w:t xml:space="preserve">, </w:t>
      </w:r>
      <w:r w:rsidRPr="00E71691">
        <w:rPr>
          <w:rStyle w:val="Emphasis"/>
        </w:rPr>
        <w:t xml:space="preserve">global </w:t>
      </w:r>
      <w:r w:rsidRPr="00E71691">
        <w:rPr>
          <w:rStyle w:val="Emphasis"/>
          <w:highlight w:val="cyan"/>
        </w:rPr>
        <w:t>pandemics</w:t>
      </w:r>
      <w:r w:rsidRPr="00E71691">
        <w:rPr>
          <w:rStyle w:val="StyleUnderline"/>
          <w:highlight w:val="cyan"/>
        </w:rPr>
        <w:t>, and</w:t>
      </w:r>
      <w:r w:rsidRPr="00E71691">
        <w:rPr>
          <w:rStyle w:val="TitleChar"/>
          <w:rFonts w:ascii="Arial" w:hAnsi="Arial" w:cs="Arial"/>
          <w:highlight w:val="cyan"/>
        </w:rPr>
        <w:t xml:space="preserve"> </w:t>
      </w:r>
      <w:r w:rsidRPr="00E71691">
        <w:rPr>
          <w:rStyle w:val="Emphasis"/>
          <w:highlight w:val="cyan"/>
        </w:rPr>
        <w:t>refugees</w:t>
      </w:r>
      <w:r w:rsidRPr="00E71691">
        <w:rPr>
          <w:sz w:val="16"/>
        </w:rPr>
        <w:t>. Together, the United States and Europe can pursue a commitment to investing in workers for shared economic competitiveness, innovation, and long-term prosperity.</w:t>
      </w:r>
    </w:p>
    <w:p w14:paraId="00D6F27B" w14:textId="77777777" w:rsidR="00D133F5" w:rsidRPr="00E71691" w:rsidRDefault="00D133F5" w:rsidP="00D133F5">
      <w:pPr>
        <w:rPr>
          <w:sz w:val="16"/>
        </w:rPr>
      </w:pPr>
      <w:r w:rsidRPr="00E71691">
        <w:rPr>
          <w:rStyle w:val="StyleUnderline"/>
        </w:rPr>
        <w:t xml:space="preserve">The </w:t>
      </w:r>
      <w:r w:rsidRPr="00E71691">
        <w:rPr>
          <w:rStyle w:val="StyleUnderline"/>
          <w:highlight w:val="cyan"/>
        </w:rPr>
        <w:t>U.S. has</w:t>
      </w:r>
      <w:r w:rsidRPr="00E71691">
        <w:rPr>
          <w:rStyle w:val="TitleChar"/>
          <w:rFonts w:ascii="Arial" w:hAnsi="Arial" w:cs="Arial"/>
          <w:highlight w:val="cyan"/>
        </w:rPr>
        <w:t xml:space="preserve"> </w:t>
      </w:r>
      <w:r w:rsidRPr="00E71691">
        <w:rPr>
          <w:rStyle w:val="Emphasis"/>
          <w:highlight w:val="cyan"/>
        </w:rPr>
        <w:t>unique</w:t>
      </w:r>
      <w:r w:rsidRPr="00E71691">
        <w:rPr>
          <w:rStyle w:val="Emphasis"/>
        </w:rPr>
        <w:t xml:space="preserve"> advantages</w:t>
      </w:r>
      <w:r w:rsidRPr="00E71691">
        <w:rPr>
          <w:rStyle w:val="StyleUnderline"/>
        </w:rPr>
        <w:t xml:space="preserve"> that give it the </w:t>
      </w:r>
      <w:r w:rsidRPr="00E71691">
        <w:rPr>
          <w:rStyle w:val="Emphasis"/>
          <w:highlight w:val="cyan"/>
        </w:rPr>
        <w:t>tools</w:t>
      </w:r>
      <w:r w:rsidRPr="00E71691">
        <w:rPr>
          <w:rStyle w:val="StyleUnderline"/>
        </w:rPr>
        <w:t xml:space="preserve"> to emerge from the crisis with</w:t>
      </w:r>
      <w:r w:rsidRPr="00E71691">
        <w:rPr>
          <w:rStyle w:val="TitleChar"/>
          <w:rFonts w:ascii="Arial" w:hAnsi="Arial" w:cs="Arial"/>
        </w:rPr>
        <w:t xml:space="preserve"> </w:t>
      </w:r>
      <w:r w:rsidRPr="00E71691">
        <w:rPr>
          <w:rStyle w:val="Emphasis"/>
        </w:rPr>
        <w:t>tremendous economic strength</w:t>
      </w:r>
      <w:r w:rsidRPr="00E71691">
        <w:rPr>
          <w:sz w:val="16"/>
        </w:rPr>
        <w:t>— including an entrepreneurial spirit and the technological and scientific infrastructure to lead global efforts in developing industries like green energy and biosciences that will shape the international economy for decades to come.</w:t>
      </w:r>
    </w:p>
    <w:p w14:paraId="5120FD3F" w14:textId="6DC01B5E" w:rsidR="00D133F5" w:rsidRDefault="00D133F5" w:rsidP="00D133F5"/>
    <w:p w14:paraId="7DE6E798" w14:textId="468448EB" w:rsidR="00D133F5" w:rsidRDefault="00D133F5" w:rsidP="00D133F5">
      <w:r>
        <w:t>Interp: debaters must disclose actor qualifications for all the cards they read.</w:t>
      </w:r>
    </w:p>
    <w:p w14:paraId="5BEE3982" w14:textId="412E9D28" w:rsidR="00D133F5" w:rsidRDefault="00D133F5" w:rsidP="00D133F5">
      <w:r>
        <w:t>Violation: they don’t</w:t>
      </w:r>
    </w:p>
    <w:p w14:paraId="344FE8CA" w14:textId="5090B6C9" w:rsidR="00D133F5" w:rsidRDefault="00D133F5" w:rsidP="00D133F5">
      <w:r>
        <w:t xml:space="preserve">Standards: don’t know evidence quality, no way of evaluting evidence correctly, </w:t>
      </w:r>
    </w:p>
    <w:p w14:paraId="04052CB9" w14:textId="35EC5E90" w:rsidR="00D133F5" w:rsidRDefault="00D133F5" w:rsidP="00D133F5">
      <w:pPr>
        <w:pStyle w:val="Heading2"/>
      </w:pPr>
      <w:r>
        <w:lastRenderedPageBreak/>
        <w:t>Case</w:t>
      </w:r>
    </w:p>
    <w:p w14:paraId="47F47BE0" w14:textId="094117BF" w:rsidR="00F8657F" w:rsidRPr="00F8657F" w:rsidRDefault="00F8657F" w:rsidP="00F8657F">
      <w:r>
        <w:t>t</w:t>
      </w:r>
    </w:p>
    <w:p w14:paraId="2D6DF0EA" w14:textId="77777777" w:rsidR="00D133F5" w:rsidRPr="00D133F5" w:rsidRDefault="00D133F5" w:rsidP="00D133F5"/>
    <w:sectPr w:rsidR="00D133F5" w:rsidRPr="00D133F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4844B47"/>
    <w:multiLevelType w:val="hybridMultilevel"/>
    <w:tmpl w:val="F832387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D4E31F9"/>
    <w:multiLevelType w:val="hybridMultilevel"/>
    <w:tmpl w:val="ACF6D2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550766B"/>
    <w:multiLevelType w:val="hybridMultilevel"/>
    <w:tmpl w:val="852A187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74B734B"/>
    <w:multiLevelType w:val="hybridMultilevel"/>
    <w:tmpl w:val="27EE4080"/>
    <w:lvl w:ilvl="0" w:tplc="069AB6CC">
      <w:start w:val="3"/>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2"/>
  </w:num>
  <w:num w:numId="14">
    <w:abstractNumId w:val="13"/>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77"/>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33D2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264A"/>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3D24"/>
    <w:rsid w:val="007374A1"/>
    <w:rsid w:val="00752712"/>
    <w:rsid w:val="00753A84"/>
    <w:rsid w:val="007611F5"/>
    <w:rsid w:val="007619E4"/>
    <w:rsid w:val="00761E75"/>
    <w:rsid w:val="0076495E"/>
    <w:rsid w:val="00765FC8"/>
    <w:rsid w:val="00775694"/>
    <w:rsid w:val="00785C11"/>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6B9D"/>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3F7E"/>
    <w:rsid w:val="00B24662"/>
    <w:rsid w:val="00B3320D"/>
    <w:rsid w:val="00B3569C"/>
    <w:rsid w:val="00B43676"/>
    <w:rsid w:val="00B5602D"/>
    <w:rsid w:val="00B60125"/>
    <w:rsid w:val="00B6656B"/>
    <w:rsid w:val="00B71625"/>
    <w:rsid w:val="00B75C54"/>
    <w:rsid w:val="00B8710E"/>
    <w:rsid w:val="00B92A93"/>
    <w:rsid w:val="00BA17A8"/>
    <w:rsid w:val="00BA3C33"/>
    <w:rsid w:val="00BA61F5"/>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33F5"/>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61AD"/>
    <w:rsid w:val="00E353A2"/>
    <w:rsid w:val="00E36881"/>
    <w:rsid w:val="00E42E4C"/>
    <w:rsid w:val="00E47013"/>
    <w:rsid w:val="00E541F9"/>
    <w:rsid w:val="00E57B79"/>
    <w:rsid w:val="00E63419"/>
    <w:rsid w:val="00E64496"/>
    <w:rsid w:val="00E72115"/>
    <w:rsid w:val="00E8322E"/>
    <w:rsid w:val="00E839B0"/>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657F"/>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02398E0"/>
  <w14:defaultImageDpi w14:val="300"/>
  <w15:docId w15:val="{07EF2986-3729-1043-9AEA-DCD0394AEF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76B9D"/>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A76B9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76B9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A76B9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9"/>
    <w:unhideWhenUsed/>
    <w:qFormat/>
    <w:rsid w:val="00A76B9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76B9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76B9D"/>
  </w:style>
  <w:style w:type="character" w:customStyle="1" w:styleId="Heading1Char">
    <w:name w:val="Heading 1 Char"/>
    <w:aliases w:val="Pocket Char"/>
    <w:basedOn w:val="DefaultParagraphFont"/>
    <w:link w:val="Heading1"/>
    <w:uiPriority w:val="9"/>
    <w:rsid w:val="00A76B9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76B9D"/>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2,Underlines Char"/>
    <w:basedOn w:val="DefaultParagraphFont"/>
    <w:link w:val="Heading3"/>
    <w:uiPriority w:val="9"/>
    <w:rsid w:val="00A76B9D"/>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9"/>
    <w:rsid w:val="00A76B9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76B9D"/>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Bold Cite Char,Citation Char Char Char,ci,Underline Ch,c"/>
    <w:basedOn w:val="DefaultParagraphFont"/>
    <w:uiPriority w:val="1"/>
    <w:qFormat/>
    <w:rsid w:val="00A76B9D"/>
    <w:rPr>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B"/>
    <w:basedOn w:val="DefaultParagraphFont"/>
    <w:link w:val="textbold"/>
    <w:uiPriority w:val="20"/>
    <w:qFormat/>
    <w:rsid w:val="00A76B9D"/>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A76B9D"/>
    <w:rPr>
      <w:color w:val="auto"/>
      <w:u w:val="none"/>
    </w:rPr>
  </w:style>
  <w:style w:type="character" w:styleId="Hyperlink">
    <w:name w:val="Hyperlink"/>
    <w:aliases w:val="heading 1 (block title),Important,Read,Internet Link,Analytic Text,Internet link,Char Char1,Block Char1,No Underline Char1,Char Char Char Char Char Char Char Char1,Text 7 Char1,Tags v 2 Char1,Card Text,Heading 1 Char1,Hat Char1,Heading 1 Char2"/>
    <w:basedOn w:val="DefaultParagraphFont"/>
    <w:link w:val="Card"/>
    <w:uiPriority w:val="99"/>
    <w:unhideWhenUsed/>
    <w:rsid w:val="00A76B9D"/>
    <w:rPr>
      <w:color w:val="auto"/>
      <w:u w:val="none"/>
    </w:rPr>
  </w:style>
  <w:style w:type="paragraph" w:styleId="DocumentMap">
    <w:name w:val="Document Map"/>
    <w:basedOn w:val="Normal"/>
    <w:link w:val="DocumentMapChar"/>
    <w:uiPriority w:val="99"/>
    <w:semiHidden/>
    <w:unhideWhenUsed/>
    <w:rsid w:val="00A76B9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76B9D"/>
    <w:rPr>
      <w:rFonts w:ascii="Lucida Grande" w:hAnsi="Lucida Grande" w:cs="Lucida Grande"/>
    </w:rPr>
  </w:style>
  <w:style w:type="paragraph" w:customStyle="1" w:styleId="textbold">
    <w:name w:val="text bold"/>
    <w:basedOn w:val="Normal"/>
    <w:link w:val="Emphasis"/>
    <w:uiPriority w:val="20"/>
    <w:qFormat/>
    <w:rsid w:val="00D133F5"/>
    <w:pPr>
      <w:widowControl w:val="0"/>
      <w:ind w:left="720"/>
      <w:jc w:val="both"/>
    </w:pPr>
    <w:rPr>
      <w:b/>
      <w:iCs/>
      <w:u w:val="single"/>
      <w:bdr w:val="single" w:sz="8" w:space="0" w:color="auto"/>
    </w:rPr>
  </w:style>
  <w:style w:type="paragraph" w:customStyle="1" w:styleId="Card">
    <w:name w:val="Card"/>
    <w:aliases w:val="No Spacing111112,nonunderlined,No Spacing11211,Debate Text,No Spacing11,No Spacing111,No Spacing2,Read stuff,No Spacing1,Note Level 2,No Spacing41,No Spacing111111,Very Small Text,No Spacing31,No Spacing22,No Spacing3,Medium Grid 21,Tag and Cite"/>
    <w:basedOn w:val="Heading1"/>
    <w:link w:val="Hyperlink"/>
    <w:autoRedefine/>
    <w:uiPriority w:val="99"/>
    <w:qFormat/>
    <w:rsid w:val="00D133F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TitleChar">
    <w:name w:val="Title Char"/>
    <w:basedOn w:val="DefaultParagraphFont"/>
    <w:uiPriority w:val="6"/>
    <w:qFormat/>
    <w:rsid w:val="00D133F5"/>
    <w:rPr>
      <w:rFonts w:asciiTheme="majorHAnsi" w:eastAsiaTheme="majorEastAsia" w:hAnsiTheme="majorHAnsi" w:cstheme="majorBidi"/>
      <w:spacing w:val="-10"/>
      <w:kern w:val="28"/>
      <w:sz w:val="56"/>
      <w:szCs w:val="56"/>
    </w:rPr>
  </w:style>
  <w:style w:type="paragraph" w:customStyle="1" w:styleId="Emphasis1">
    <w:name w:val="Emphasis1"/>
    <w:basedOn w:val="Normal"/>
    <w:uiPriority w:val="20"/>
    <w:qFormat/>
    <w:rsid w:val="00D133F5"/>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bdr w:val="single" w:sz="8" w:space="0" w:color="auto"/>
      <w:lang w:eastAsia="zh-CN"/>
    </w:rPr>
  </w:style>
  <w:style w:type="paragraph" w:styleId="ListParagraph">
    <w:name w:val="List Paragraph"/>
    <w:basedOn w:val="Normal"/>
    <w:uiPriority w:val="34"/>
    <w:qFormat/>
    <w:rsid w:val="00F8657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eforum.org/agenda/2018/11/the-next-economic-crisis-could-cause-a-global-conflict-heres-why/" TargetMode="External"/><Relationship Id="rId5" Type="http://schemas.openxmlformats.org/officeDocument/2006/relationships/numbering" Target="numbering.xml"/><Relationship Id="rId10" Type="http://schemas.openxmlformats.org/officeDocument/2006/relationships/hyperlink" Target="https://link.springer.com/article/10.1007/s10790-015-9506-9" TargetMode="External"/><Relationship Id="rId4" Type="http://schemas.openxmlformats.org/officeDocument/2006/relationships/customXml" Target="../customXml/item4.xml"/><Relationship Id="rId9" Type="http://schemas.openxmlformats.org/officeDocument/2006/relationships/hyperlink" Target="https://link.springer.com/article/10.1007/s10790-015-9506-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tiezhe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27</Pages>
  <Words>13756</Words>
  <Characters>78412</Characters>
  <Application>Microsoft Office Word</Application>
  <DocSecurity>0</DocSecurity>
  <Lines>653</Lines>
  <Paragraphs>183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91985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Zheng, Katie [DH23]</cp:lastModifiedBy>
  <cp:revision>4</cp:revision>
  <dcterms:created xsi:type="dcterms:W3CDTF">2021-10-30T18:44:00Z</dcterms:created>
  <dcterms:modified xsi:type="dcterms:W3CDTF">2021-12-18T23:01:00Z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