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8A9F" w14:textId="77777777" w:rsidR="00942F35" w:rsidRPr="00942F35" w:rsidRDefault="00942F35" w:rsidP="00942F35"/>
    <w:p w14:paraId="7E717293" w14:textId="6C7551A5" w:rsidR="0027272E" w:rsidRDefault="0027272E" w:rsidP="0027272E">
      <w:pPr>
        <w:pStyle w:val="Heading1"/>
      </w:pPr>
      <w:r>
        <w:lastRenderedPageBreak/>
        <w:t>1nc alta rd 2</w:t>
      </w:r>
    </w:p>
    <w:p w14:paraId="6730B9F4" w14:textId="2882DA77" w:rsidR="0027272E" w:rsidRDefault="0027272E" w:rsidP="0027272E"/>
    <w:p w14:paraId="0D418083" w14:textId="39FB72D7" w:rsidR="0027272E" w:rsidRPr="004244A6" w:rsidRDefault="0027272E" w:rsidP="0027272E">
      <w:pPr>
        <w:pStyle w:val="Heading2"/>
        <w:rPr>
          <w:rFonts w:asciiTheme="majorHAnsi" w:hAnsiTheme="majorHAnsi" w:cstheme="majorHAnsi"/>
        </w:rPr>
      </w:pPr>
      <w:r>
        <w:rPr>
          <w:rFonts w:asciiTheme="majorHAnsi" w:hAnsiTheme="majorHAnsi" w:cstheme="majorHAnsi"/>
        </w:rPr>
        <w:lastRenderedPageBreak/>
        <w:t>1</w:t>
      </w:r>
    </w:p>
    <w:p w14:paraId="24EBCB54" w14:textId="77777777" w:rsidR="0027272E" w:rsidRPr="004244A6" w:rsidRDefault="0027272E" w:rsidP="0027272E">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04E40FAA" w14:textId="77777777" w:rsidR="0027272E" w:rsidRPr="004244A6" w:rsidRDefault="0027272E" w:rsidP="0027272E">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3C399E70"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Segmentation based on business criteria</w:t>
      </w:r>
    </w:p>
    <w:p w14:paraId="097FF294" w14:textId="77777777" w:rsidR="0027272E" w:rsidRPr="004244A6" w:rsidRDefault="0027272E" w:rsidP="0027272E">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0C89BA9C"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1AC8B7E9"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Camera and sensor security</w:t>
      </w:r>
    </w:p>
    <w:p w14:paraId="214412D4" w14:textId="77777777" w:rsidR="0027272E" w:rsidRPr="004244A6" w:rsidRDefault="0027272E" w:rsidP="0027272E">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4B9316CC"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64DE6A65"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Zoning limits damage</w:t>
      </w:r>
    </w:p>
    <w:p w14:paraId="43A4A02C" w14:textId="77777777" w:rsidR="0027272E" w:rsidRPr="004244A6" w:rsidRDefault="0027272E" w:rsidP="0027272E">
      <w:pPr>
        <w:rPr>
          <w:rFonts w:asciiTheme="majorHAnsi" w:hAnsiTheme="majorHAnsi" w:cstheme="majorHAnsi"/>
          <w:u w:val="single"/>
        </w:rPr>
      </w:pPr>
      <w:r w:rsidRPr="004244A6">
        <w:rPr>
          <w:rFonts w:asciiTheme="majorHAnsi" w:hAnsiTheme="majorHAnsi" w:cstheme="majorHAnsi"/>
          <w:sz w:val="16"/>
        </w:rPr>
        <w:lastRenderedPageBreak/>
        <w:t xml:space="preserve">So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1DA19F03"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5C5E0690"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1E2E9F4D" w14:textId="77777777" w:rsidR="0027272E" w:rsidRPr="004244A6" w:rsidRDefault="0027272E" w:rsidP="0027272E">
      <w:pPr>
        <w:rPr>
          <w:rFonts w:asciiTheme="majorHAnsi" w:hAnsiTheme="majorHAnsi" w:cstheme="majorHAnsi"/>
        </w:rPr>
      </w:pPr>
    </w:p>
    <w:p w14:paraId="7DA21068" w14:textId="77777777" w:rsidR="0027272E" w:rsidRPr="004244A6" w:rsidRDefault="0027272E" w:rsidP="0027272E">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4D5C51E7" w14:textId="77777777" w:rsidR="0027272E" w:rsidRPr="004244A6" w:rsidRDefault="0027272E" w:rsidP="0027272E">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69BEE8F3"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5BFBB0E8"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61BE8D12" w14:textId="77777777" w:rsidR="0027272E" w:rsidRPr="004244A6" w:rsidRDefault="0027272E" w:rsidP="0027272E">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lastRenderedPageBreak/>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6636CEBE" w14:textId="77777777" w:rsidR="0027272E" w:rsidRPr="004244A6" w:rsidRDefault="0027272E" w:rsidP="0027272E">
      <w:pPr>
        <w:rPr>
          <w:rFonts w:asciiTheme="majorHAnsi" w:hAnsiTheme="majorHAnsi" w:cstheme="majorHAnsi"/>
          <w:u w:val="single"/>
        </w:rPr>
      </w:pPr>
    </w:p>
    <w:p w14:paraId="5FA63BBE" w14:textId="77777777" w:rsidR="0027272E" w:rsidRPr="004244A6" w:rsidRDefault="0027272E" w:rsidP="0027272E">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074ED75F" w14:textId="77777777" w:rsidR="0027272E" w:rsidRPr="004244A6" w:rsidRDefault="0027272E" w:rsidP="0027272E">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Handbook  No. 1.02; Info directly from US army and Deputy Chief of Staff for Intelligence; “Critical Infrastructure Threats and Terrorism,” DCSINT/FAS; 8/10/6; https://fas.org/irp/threat/terrorism/sup2.pdf]//SJWen</w:t>
      </w:r>
    </w:p>
    <w:p w14:paraId="76A907D6" w14:textId="77777777" w:rsidR="0027272E" w:rsidRPr="004244A6" w:rsidRDefault="0027272E" w:rsidP="0027272E">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4D9EA303"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59E0971C" w14:textId="77777777" w:rsidR="0027272E" w:rsidRPr="004244A6" w:rsidRDefault="0027272E" w:rsidP="0027272E">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1811F207"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al-Qa’ida</w:t>
      </w:r>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video taping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w:t>
      </w:r>
      <w:r w:rsidRPr="004244A6">
        <w:rPr>
          <w:rStyle w:val="Emphasis"/>
          <w:rFonts w:asciiTheme="majorHAnsi" w:hAnsiTheme="majorHAnsi" w:cstheme="majorHAnsi"/>
        </w:rPr>
        <w:lastRenderedPageBreak/>
        <w:t>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037EBCC1"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CitiBank, and Chase Manhattan Bank have both been victim </w:t>
      </w:r>
      <w:r w:rsidRPr="004244A6">
        <w:rPr>
          <w:rFonts w:asciiTheme="majorHAnsi" w:hAnsiTheme="majorHAnsi" w:cstheme="majorHAnsi"/>
          <w:sz w:val="16"/>
        </w:rPr>
        <w:t>during 2005 and 2006 to phishing schemes misrepresenting their services to their clients.</w:t>
      </w:r>
    </w:p>
    <w:p w14:paraId="301BF328" w14:textId="77777777" w:rsidR="0027272E" w:rsidRPr="004244A6" w:rsidRDefault="0027272E" w:rsidP="0027272E">
      <w:pPr>
        <w:rPr>
          <w:rFonts w:asciiTheme="majorHAnsi" w:hAnsiTheme="majorHAnsi" w:cstheme="majorHAnsi"/>
          <w:sz w:val="16"/>
        </w:rPr>
      </w:pPr>
      <w:r w:rsidRPr="004244A6">
        <w:rPr>
          <w:rStyle w:val="Emphasis"/>
          <w:rFonts w:asciiTheme="majorHAnsi" w:hAnsiTheme="majorHAnsi" w:cstheme="majorHAnsi"/>
        </w:rPr>
        <w:t>Energy</w:t>
      </w:r>
    </w:p>
    <w:p w14:paraId="3B4C2477"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731FC863" w14:textId="77777777" w:rsidR="0027272E" w:rsidRPr="004244A6" w:rsidRDefault="0027272E" w:rsidP="0027272E">
      <w:pPr>
        <w:rPr>
          <w:rFonts w:asciiTheme="majorHAnsi" w:hAnsiTheme="majorHAnsi" w:cstheme="majorHAnsi"/>
          <w:sz w:val="16"/>
        </w:rPr>
      </w:pPr>
      <w:r w:rsidRPr="004244A6">
        <w:rPr>
          <w:rStyle w:val="Emphasis"/>
          <w:rFonts w:asciiTheme="majorHAnsi" w:hAnsiTheme="majorHAnsi" w:cstheme="majorHAnsi"/>
        </w:rPr>
        <w:t>Economy</w:t>
      </w:r>
    </w:p>
    <w:p w14:paraId="25577208" w14:textId="77777777" w:rsidR="0027272E" w:rsidRPr="004244A6" w:rsidRDefault="0027272E" w:rsidP="0027272E">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it’s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in an effort to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r w:rsidRPr="004244A6">
        <w:rPr>
          <w:rFonts w:asciiTheme="majorHAnsi" w:hAnsiTheme="majorHAnsi" w:cstheme="majorHAnsi"/>
          <w:u w:val="single"/>
        </w:rPr>
        <w:t xml:space="preserve">Cyber attacks on Banking and Finance are another effort to indirectly impact the economy. The short term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26BE5E52" w14:textId="77777777" w:rsidR="0027272E" w:rsidRPr="004244A6" w:rsidRDefault="0027272E" w:rsidP="0027272E">
      <w:pPr>
        <w:rPr>
          <w:rFonts w:asciiTheme="majorHAnsi" w:hAnsiTheme="majorHAnsi" w:cstheme="majorHAnsi"/>
          <w:u w:val="single"/>
        </w:rPr>
      </w:pPr>
      <w:r w:rsidRPr="004244A6">
        <w:rPr>
          <w:rStyle w:val="Emphasis"/>
          <w:rFonts w:asciiTheme="majorHAnsi" w:hAnsiTheme="majorHAnsi" w:cstheme="majorHAnsi"/>
        </w:rPr>
        <w:lastRenderedPageBreak/>
        <w:t>Transportation</w:t>
      </w:r>
    </w:p>
    <w:p w14:paraId="70353937"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44E0F37C"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04E9A34F"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122AB736"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0BC35E39"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61026EBF"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355F7E83" w14:textId="77777777" w:rsidR="0027272E" w:rsidRPr="004244A6" w:rsidRDefault="0027272E" w:rsidP="0027272E">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2B853B5C" w14:textId="77777777" w:rsidR="0027272E" w:rsidRPr="004244A6" w:rsidRDefault="0027272E" w:rsidP="0027272E">
      <w:pPr>
        <w:rPr>
          <w:rFonts w:asciiTheme="majorHAnsi" w:hAnsiTheme="majorHAnsi" w:cstheme="majorHAnsi"/>
        </w:rPr>
      </w:pPr>
    </w:p>
    <w:p w14:paraId="3143151C" w14:textId="77777777" w:rsidR="0027272E" w:rsidRPr="004244A6" w:rsidRDefault="0027272E" w:rsidP="0027272E">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758DA118" w14:textId="77777777" w:rsidR="0027272E" w:rsidRPr="004244A6" w:rsidRDefault="0027272E" w:rsidP="0027272E">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9"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 Re-Cut SJWen</w:t>
      </w:r>
    </w:p>
    <w:p w14:paraId="556A1253" w14:textId="77777777" w:rsidR="0027272E" w:rsidRPr="004244A6" w:rsidRDefault="0027272E" w:rsidP="0027272E">
      <w:pPr>
        <w:rPr>
          <w:rFonts w:asciiTheme="majorHAnsi" w:hAnsiTheme="majorHAnsi" w:cstheme="majorHAnsi"/>
          <w:sz w:val="16"/>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w:t>
      </w:r>
      <w:r w:rsidRPr="004244A6">
        <w:rPr>
          <w:rFonts w:asciiTheme="majorHAnsi" w:hAnsiTheme="majorHAnsi" w:cstheme="majorHAnsi"/>
          <w:sz w:val="16"/>
        </w:rPr>
        <w:lastRenderedPageBreak/>
        <w:t xml:space="preserve">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7356775B" w14:textId="2E7C26BC" w:rsidR="0027272E" w:rsidRPr="00E71691" w:rsidRDefault="0027272E" w:rsidP="0027272E">
      <w:pPr>
        <w:pStyle w:val="Heading2"/>
      </w:pPr>
      <w:r>
        <w:lastRenderedPageBreak/>
        <w:t>2</w:t>
      </w:r>
      <w:r w:rsidRPr="00E71691">
        <w:t xml:space="preserve"> </w:t>
      </w:r>
    </w:p>
    <w:p w14:paraId="572DD066" w14:textId="77777777" w:rsidR="0027272E" w:rsidRPr="00E71691" w:rsidRDefault="0027272E" w:rsidP="0027272E">
      <w:pPr>
        <w:pStyle w:val="Heading4"/>
        <w:rPr>
          <w:rFonts w:cs="Arial"/>
        </w:rPr>
      </w:pPr>
      <w:r w:rsidRPr="00E71691">
        <w:rPr>
          <w:rFonts w:cs="Arial"/>
        </w:rPr>
        <w:t>Business recovery is strong. Business confidence is high.</w:t>
      </w:r>
    </w:p>
    <w:p w14:paraId="13A0BA17" w14:textId="77777777" w:rsidR="0027272E" w:rsidRPr="00E71691" w:rsidRDefault="0027272E" w:rsidP="0027272E">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180FC073" w14:textId="77777777" w:rsidR="0027272E" w:rsidRPr="00E71691" w:rsidRDefault="0027272E" w:rsidP="0027272E">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2F56C92E" w14:textId="77777777" w:rsidR="0027272E" w:rsidRPr="00E71691" w:rsidRDefault="0027272E" w:rsidP="0027272E">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2F70B58A" w14:textId="77777777" w:rsidR="0027272E" w:rsidRPr="00E71691" w:rsidRDefault="0027272E" w:rsidP="0027272E">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11F14215" w14:textId="77777777" w:rsidR="0027272E" w:rsidRPr="00E71691" w:rsidRDefault="0027272E" w:rsidP="0027272E">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6F80D606" w14:textId="77777777" w:rsidR="0027272E" w:rsidRPr="00E71691" w:rsidRDefault="0027272E" w:rsidP="0027272E">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3C9F9F70" w14:textId="77777777" w:rsidR="0027272E" w:rsidRPr="00E71691" w:rsidRDefault="0027272E" w:rsidP="0027272E">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52B45DE2" w14:textId="77777777" w:rsidR="0027272E" w:rsidRPr="00E71691" w:rsidRDefault="0027272E" w:rsidP="0027272E">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6C828AE7" w14:textId="77777777" w:rsidR="0027272E" w:rsidRPr="00E71691" w:rsidRDefault="0027272E" w:rsidP="0027272E">
      <w:pPr>
        <w:rPr>
          <w:sz w:val="16"/>
        </w:rPr>
      </w:pPr>
      <w:r w:rsidRPr="00F160B5">
        <w:rPr>
          <w:rStyle w:val="StyleUnderline"/>
          <w:highlight w:val="cyan"/>
        </w:rPr>
        <w:lastRenderedPageBreak/>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6717BE05" w14:textId="77777777" w:rsidR="0027272E" w:rsidRDefault="0027272E" w:rsidP="0027272E">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14E1BAA2" w14:textId="77777777" w:rsidR="0027272E" w:rsidRPr="00E71691" w:rsidRDefault="0027272E" w:rsidP="0027272E">
      <w:pPr>
        <w:pStyle w:val="Heading4"/>
        <w:rPr>
          <w:rFonts w:cs="Arial"/>
        </w:rPr>
      </w:pPr>
      <w:r w:rsidRPr="00E71691">
        <w:rPr>
          <w:rFonts w:cs="Arial"/>
        </w:rPr>
        <w:t>Unions crush competitiveness</w:t>
      </w:r>
    </w:p>
    <w:p w14:paraId="32C19326" w14:textId="77777777" w:rsidR="0027272E" w:rsidRPr="00E71691" w:rsidRDefault="0027272E" w:rsidP="0027272E">
      <w:r w:rsidRPr="00E71691">
        <w:rPr>
          <w:rStyle w:val="Style13ptBold"/>
        </w:rPr>
        <w:t>Griswold 10</w:t>
      </w:r>
      <w:r w:rsidRPr="00E71691">
        <w:t xml:space="preserve"> [Daniel is Director of the Center for Trade Policy Studies at the Cato Institute “Unions, Protectionism, and U.S.Competitiveness” Cato Journal, Vol. 30, No. 1 (Winter 2010). P 181-195]</w:t>
      </w:r>
    </w:p>
    <w:p w14:paraId="4736D86B" w14:textId="77777777" w:rsidR="0027272E" w:rsidRPr="00E71691" w:rsidRDefault="0027272E" w:rsidP="0027272E">
      <w:pPr>
        <w:autoSpaceDE w:val="0"/>
        <w:autoSpaceDN w:val="0"/>
        <w:adjustRightInd w:val="0"/>
      </w:pPr>
      <w:r w:rsidRPr="00E71691">
        <w:t xml:space="preserve">While globalization has affected labor unions in surprising ways, </w:t>
      </w:r>
      <w:r w:rsidRPr="00E71691">
        <w:rPr>
          <w:rStyle w:val="StyleUnderline"/>
        </w:rPr>
        <w:t>unions have also had a measurable effect on the ability of firms to compete in the global economy</w:t>
      </w:r>
      <w:r w:rsidRPr="00E71691">
        <w:t>. The 1984 publication of What Do Unions Do?,</w:t>
      </w:r>
      <w:r w:rsidRPr="00E71691">
        <w:rPr>
          <w:i/>
          <w:iCs/>
        </w:rPr>
        <w:t xml:space="preserve"> </w:t>
      </w:r>
      <w:r w:rsidRPr="00E71691">
        <w:t xml:space="preserve">by Freeman and Medoff, launched a growing body of research into the effects of labor unions on the performance of unionized firms compared to nonunionized firms. The evidence indicates </w:t>
      </w:r>
      <w:r w:rsidRPr="00E71691">
        <w:rPr>
          <w:rStyle w:val="StyleUnderline"/>
        </w:rPr>
        <w:t xml:space="preserve">that </w:t>
      </w:r>
      <w:r w:rsidRPr="00E71691">
        <w:rPr>
          <w:rStyle w:val="StyleUnderline"/>
          <w:highlight w:val="green"/>
        </w:rPr>
        <w:t xml:space="preserve">unions and globalization are </w:t>
      </w:r>
      <w:r w:rsidRPr="00E71691">
        <w:rPr>
          <w:rStyle w:val="Emphasis"/>
          <w:highlight w:val="green"/>
        </w:rPr>
        <w:t xml:space="preserve">not a happy mix </w:t>
      </w:r>
      <w:r w:rsidRPr="00E71691">
        <w:rPr>
          <w:rStyle w:val="StyleUnderline"/>
        </w:rPr>
        <w:t>for companies with unionized workforces.</w:t>
      </w:r>
      <w:r w:rsidRPr="00E71691">
        <w:rPr>
          <w:rStyle w:val="StyleUnderline"/>
          <w:sz w:val="12"/>
        </w:rPr>
        <w:t xml:space="preserve">¶ </w:t>
      </w:r>
      <w:r w:rsidRPr="00E71691">
        <w:t>Freeman and Medoff noted in their landmark work that the impact of unions on the workplace reveals itself in two faces</w:t>
      </w:r>
      <w:r w:rsidRPr="00E71691">
        <w:rPr>
          <w:rStyle w:val="StyleUnderline"/>
        </w:rPr>
        <w:t xml:space="preserve">, a “monopoly face,” which tends to reduce the efficiency of the affected firm, </w:t>
      </w:r>
      <w:r w:rsidRPr="00E71691">
        <w:t>and the “collective voice/institutional response face,” which can raise productivity by encouraging worker loyalty and reducing turnover.</w:t>
      </w:r>
      <w:r w:rsidRPr="00E71691">
        <w:rPr>
          <w:sz w:val="12"/>
        </w:rPr>
        <w:t xml:space="preserve">¶ </w:t>
      </w:r>
      <w:r w:rsidRPr="00E71691">
        <w:rPr>
          <w:rStyle w:val="StyleUnderline"/>
        </w:rPr>
        <w:t>The monopoly face of unions can be seen in their efforts to fix wages and benefits at levels above those of a competitive labor market. A labor union is</w:t>
      </w:r>
      <w:r w:rsidRPr="00E71691">
        <w:t xml:space="preserve">, among other things, </w:t>
      </w:r>
      <w:r w:rsidRPr="00E71691">
        <w:rPr>
          <w:rStyle w:val="StyleUnderline"/>
        </w:rPr>
        <w:t xml:space="preserve">a </w:t>
      </w:r>
      <w:r w:rsidRPr="00E71691">
        <w:rPr>
          <w:rStyle w:val="Emphasis"/>
        </w:rPr>
        <w:t>cartel</w:t>
      </w:r>
      <w:r w:rsidRPr="00E71691">
        <w:t xml:space="preserve"> or monopoly </w:t>
      </w:r>
      <w:r w:rsidRPr="00E71691">
        <w:rPr>
          <w:rStyle w:val="StyleUnderline"/>
        </w:rPr>
        <w:t xml:space="preserve">that attempts to exert market power to extract a higher price for the labor it offers to a firm. Like monopolies in product markets, </w:t>
      </w:r>
      <w:r w:rsidRPr="00E71691">
        <w:rPr>
          <w:rStyle w:val="StyleUnderline"/>
          <w:highlight w:val="green"/>
        </w:rPr>
        <w:t xml:space="preserve">the result can be a </w:t>
      </w:r>
      <w:r w:rsidRPr="00E71691">
        <w:rPr>
          <w:rStyle w:val="Emphasis"/>
          <w:highlight w:val="green"/>
        </w:rPr>
        <w:t>misallocation</w:t>
      </w:r>
      <w:r w:rsidRPr="00E71691">
        <w:rPr>
          <w:rStyle w:val="StyleUnderline"/>
          <w:highlight w:val="green"/>
        </w:rPr>
        <w:t xml:space="preserve"> of resources. Higher wages cut into</w:t>
      </w:r>
      <w:r w:rsidRPr="00E71691">
        <w:rPr>
          <w:rStyle w:val="StyleUnderline"/>
        </w:rPr>
        <w:t xml:space="preserve"> firm </w:t>
      </w:r>
      <w:r w:rsidRPr="00E71691">
        <w:rPr>
          <w:rStyle w:val="StyleUnderline"/>
          <w:highlight w:val="green"/>
        </w:rPr>
        <w:t xml:space="preserve">profits, reducing </w:t>
      </w:r>
      <w:r w:rsidRPr="00E71691">
        <w:rPr>
          <w:rStyle w:val="Emphasis"/>
          <w:highlight w:val="green"/>
        </w:rPr>
        <w:t>investment</w:t>
      </w:r>
      <w:r w:rsidRPr="00E71691">
        <w:rPr>
          <w:rStyle w:val="StyleUnderline"/>
          <w:highlight w:val="green"/>
        </w:rPr>
        <w:t xml:space="preserve"> and </w:t>
      </w:r>
      <w:r w:rsidRPr="00E71691">
        <w:rPr>
          <w:rStyle w:val="Emphasis"/>
          <w:highlight w:val="green"/>
        </w:rPr>
        <w:t>employment</w:t>
      </w:r>
      <w:r w:rsidRPr="00E71691">
        <w:rPr>
          <w:rStyle w:val="StyleUnderline"/>
          <w:highlight w:val="green"/>
        </w:rPr>
        <w:t xml:space="preserve"> </w:t>
      </w:r>
      <w:r w:rsidRPr="00E71691">
        <w:rPr>
          <w:rStyle w:val="StyleUnderline"/>
        </w:rPr>
        <w:t xml:space="preserve">levels in the affected industry. </w:t>
      </w:r>
      <w:r w:rsidRPr="00E71691">
        <w:rPr>
          <w:rStyle w:val="StyleUnderline"/>
          <w:highlight w:val="green"/>
        </w:rPr>
        <w:t>Unions</w:t>
      </w:r>
      <w:r w:rsidRPr="00E71691">
        <w:rPr>
          <w:rStyle w:val="StyleUnderline"/>
        </w:rPr>
        <w:t xml:space="preserve"> can also </w:t>
      </w:r>
      <w:r w:rsidRPr="00E71691">
        <w:rPr>
          <w:rStyle w:val="StyleUnderline"/>
          <w:highlight w:val="green"/>
        </w:rPr>
        <w:t xml:space="preserve">impose </w:t>
      </w:r>
      <w:r w:rsidRPr="00E71691">
        <w:rPr>
          <w:rStyle w:val="Emphasis"/>
          <w:highlight w:val="green"/>
        </w:rPr>
        <w:t>restrictive work rules</w:t>
      </w:r>
      <w:r w:rsidRPr="00E71691">
        <w:rPr>
          <w:rStyle w:val="StyleUnderline"/>
          <w:highlight w:val="green"/>
        </w:rPr>
        <w:t xml:space="preserve"> and </w:t>
      </w:r>
      <w:r w:rsidRPr="00E71691">
        <w:rPr>
          <w:rStyle w:val="Emphasis"/>
          <w:highlight w:val="green"/>
        </w:rPr>
        <w:t>featherbedding</w:t>
      </w:r>
      <w:r w:rsidRPr="00E71691">
        <w:rPr>
          <w:rStyle w:val="StyleUnderline"/>
          <w:highlight w:val="green"/>
        </w:rPr>
        <w:t xml:space="preserve"> that reduce </w:t>
      </w:r>
      <w:r w:rsidRPr="00E71691">
        <w:rPr>
          <w:rStyle w:val="Emphasis"/>
          <w:highlight w:val="green"/>
        </w:rPr>
        <w:t>productivity</w:t>
      </w:r>
      <w:r w:rsidRPr="00E71691">
        <w:rPr>
          <w:rStyle w:val="StyleUnderline"/>
          <w:highlight w:val="green"/>
        </w:rPr>
        <w:t xml:space="preserve"> and </w:t>
      </w:r>
      <w:r w:rsidRPr="00E71691">
        <w:rPr>
          <w:rStyle w:val="Emphasis"/>
          <w:highlight w:val="green"/>
        </w:rPr>
        <w:t>stifle innovation</w:t>
      </w:r>
      <w:r w:rsidRPr="00E71691">
        <w:rPr>
          <w:rStyle w:val="StyleUnderline"/>
        </w:rPr>
        <w:t xml:space="preserve">. An </w:t>
      </w:r>
      <w:r w:rsidRPr="00E71691">
        <w:rPr>
          <w:rStyle w:val="StyleUnderline"/>
          <w:highlight w:val="green"/>
        </w:rPr>
        <w:t xml:space="preserve">emphasis on </w:t>
      </w:r>
      <w:r w:rsidRPr="00E71691">
        <w:rPr>
          <w:rStyle w:val="Emphasis"/>
          <w:highlight w:val="green"/>
        </w:rPr>
        <w:t>seniority over merit</w:t>
      </w:r>
      <w:r w:rsidRPr="00E71691">
        <w:rPr>
          <w:rStyle w:val="StyleUnderline"/>
        </w:rPr>
        <w:t xml:space="preserve"> in pay and promotion </w:t>
      </w:r>
      <w:r w:rsidRPr="00E71691">
        <w:rPr>
          <w:rStyle w:val="StyleUnderline"/>
          <w:highlight w:val="green"/>
        </w:rPr>
        <w:t xml:space="preserve">can reduce the incentive for </w:t>
      </w:r>
      <w:r w:rsidRPr="00E71691">
        <w:rPr>
          <w:rStyle w:val="Emphasis"/>
          <w:highlight w:val="green"/>
        </w:rPr>
        <w:t>worker effort.</w:t>
      </w:r>
      <w:r w:rsidRPr="00E71691">
        <w:rPr>
          <w:rStyle w:val="StyleUnderline"/>
          <w:highlight w:val="green"/>
        </w:rPr>
        <w:t xml:space="preserve"> One result can be the inability of management to respond</w:t>
      </w:r>
      <w:r w:rsidRPr="00E71691">
        <w:rPr>
          <w:rStyle w:val="StyleUnderline"/>
        </w:rPr>
        <w:t xml:space="preserve"> in a timely way </w:t>
      </w:r>
      <w:r w:rsidRPr="00E71691">
        <w:rPr>
          <w:rStyle w:val="StyleUnderline"/>
          <w:highlight w:val="green"/>
        </w:rPr>
        <w:t xml:space="preserve">to changing market conditions, putting the firm at a </w:t>
      </w:r>
      <w:r w:rsidRPr="00E71691">
        <w:rPr>
          <w:rStyle w:val="Emphasis"/>
          <w:highlight w:val="green"/>
        </w:rPr>
        <w:t>competitive disadvantage</w:t>
      </w:r>
      <w:r w:rsidRPr="00E71691">
        <w:rPr>
          <w:rStyle w:val="StyleUnderline"/>
          <w:highlight w:val="green"/>
        </w:rPr>
        <w:t xml:space="preserve">. </w:t>
      </w:r>
      <w:r w:rsidRPr="00E71691">
        <w:rPr>
          <w:rStyle w:val="Emphasis"/>
          <w:highlight w:val="green"/>
        </w:rPr>
        <w:t>Strikes</w:t>
      </w:r>
      <w:r w:rsidRPr="00E71691">
        <w:rPr>
          <w:rStyle w:val="StyleUnderline"/>
          <w:highlight w:val="green"/>
        </w:rPr>
        <w:t xml:space="preserve"> </w:t>
      </w:r>
      <w:r w:rsidRPr="00E71691">
        <w:rPr>
          <w:rStyle w:val="StyleUnderline"/>
        </w:rPr>
        <w:t xml:space="preserve">and other industrial action can </w:t>
      </w:r>
      <w:r w:rsidRPr="00E71691">
        <w:rPr>
          <w:rStyle w:val="StyleUnderline"/>
          <w:highlight w:val="green"/>
        </w:rPr>
        <w:t>damage a firm’s ability to retain market share</w:t>
      </w:r>
      <w:r w:rsidRPr="00E71691">
        <w:t>.</w:t>
      </w:r>
      <w:r w:rsidRPr="00E71691">
        <w:rPr>
          <w:sz w:val="12"/>
        </w:rPr>
        <w:t xml:space="preserve">¶ </w:t>
      </w:r>
      <w:r w:rsidRPr="00E71691">
        <w:t xml:space="preserve">On the positive side, as summarized in Bennett and Kaufman (2008: 3), unions can reduce worker turnover and increase their sense of loyalty to the firm, thus reducing transaction costs to the firm for hiring and training. The effect is consistent with the efficient- wage theory, which argues that paying workers an above-market wage can yield benefits to the firm that </w:t>
      </w:r>
      <w:r w:rsidRPr="00E71691">
        <w:lastRenderedPageBreak/>
        <w:t>more than offset higher payroll costs. The protection of a union can empower individual workers to suggest workplace improvements, exercising the option for “voice” rather than “exit.” The organizing of a union can shock management into organizing production more efficiently to maintain competitiveness. Unions can enhance the representation of older, more experienced workers rather than allowing wages and benefits to be determined by more mobile, “marginal” workers who tend to be younger and single.</w:t>
      </w:r>
      <w:r w:rsidRPr="00E71691">
        <w:rPr>
          <w:sz w:val="12"/>
        </w:rPr>
        <w:t xml:space="preserve">¶ </w:t>
      </w:r>
      <w:r w:rsidRPr="00E71691">
        <w:t xml:space="preserve">Freeman and Medoff came to the conclusion in their influential book that the voice/representational face of organized labor tends to predominate the monopoly face, with the result that unions on balance play a positive role in enhancing the output and competitiveness of unionized firms. Twenty-five years later, however, </w:t>
      </w:r>
      <w:r w:rsidRPr="00E71691">
        <w:rPr>
          <w:rStyle w:val="StyleUnderline"/>
          <w:highlight w:val="green"/>
        </w:rPr>
        <w:t>the evidence does not support the</w:t>
      </w:r>
      <w:r w:rsidRPr="00E71691">
        <w:rPr>
          <w:rStyle w:val="StyleUnderline"/>
        </w:rPr>
        <w:t xml:space="preserve">ir more </w:t>
      </w:r>
      <w:r w:rsidRPr="00E71691">
        <w:rPr>
          <w:rStyle w:val="StyleUnderline"/>
          <w:highlight w:val="green"/>
        </w:rPr>
        <w:t>optimistic view of</w:t>
      </w:r>
      <w:r w:rsidRPr="00E71691">
        <w:rPr>
          <w:rStyle w:val="StyleUnderline"/>
        </w:rPr>
        <w:t xml:space="preserve"> the impact of </w:t>
      </w:r>
      <w:r w:rsidRPr="00E71691">
        <w:rPr>
          <w:rStyle w:val="StyleUnderline"/>
          <w:highlight w:val="green"/>
        </w:rPr>
        <w:t>organized labor on</w:t>
      </w:r>
      <w:r w:rsidRPr="00E71691">
        <w:rPr>
          <w:rStyle w:val="StyleUnderline"/>
        </w:rPr>
        <w:t xml:space="preserve"> the </w:t>
      </w:r>
      <w:r w:rsidRPr="00E71691">
        <w:rPr>
          <w:rStyle w:val="StyleUnderline"/>
          <w:highlight w:val="green"/>
        </w:rPr>
        <w:t>competitiveness</w:t>
      </w:r>
      <w:r w:rsidRPr="00E71691">
        <w:rPr>
          <w:rStyle w:val="StyleUnderline"/>
        </w:rPr>
        <w:t xml:space="preserve"> of U.S. companies in the global markets</w:t>
      </w:r>
      <w:r w:rsidRPr="00E71691">
        <w:t>.</w:t>
      </w:r>
    </w:p>
    <w:p w14:paraId="1E1962E1" w14:textId="77777777" w:rsidR="0027272E" w:rsidRPr="00E71691" w:rsidRDefault="0027272E" w:rsidP="0027272E">
      <w:pPr>
        <w:rPr>
          <w:sz w:val="16"/>
        </w:rPr>
      </w:pPr>
    </w:p>
    <w:p w14:paraId="4EF31BB1" w14:textId="77777777" w:rsidR="0027272E" w:rsidRPr="00E71691" w:rsidRDefault="0027272E" w:rsidP="0027272E">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5F7A39DA" w14:textId="77777777" w:rsidR="0027272E" w:rsidRPr="00E71691" w:rsidRDefault="0027272E" w:rsidP="0027272E">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6F0A5741" w14:textId="77777777" w:rsidR="0027272E" w:rsidRPr="00E71691" w:rsidRDefault="0027272E" w:rsidP="0027272E">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7AC24A80" w14:textId="77777777" w:rsidR="0027272E" w:rsidRPr="00E71691" w:rsidRDefault="0027272E" w:rsidP="0027272E">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hAnsi="Arial" w:cs="Arial"/>
        </w:rPr>
        <w:t xml:space="preserve"> </w:t>
      </w:r>
      <w:r w:rsidRPr="00E71691">
        <w:rPr>
          <w:rStyle w:val="Emphasis"/>
        </w:rPr>
        <w:t>economic</w:t>
      </w:r>
      <w:r w:rsidRPr="00E71691">
        <w:rPr>
          <w:rStyle w:val="TitleChar"/>
          <w:rFonts w:ascii="Arial" w:hAnsi="Arial" w:cs="Arial"/>
        </w:rPr>
        <w:t xml:space="preserve"> </w:t>
      </w:r>
      <w:r w:rsidRPr="00E71691">
        <w:rPr>
          <w:rStyle w:val="StyleUnderline"/>
        </w:rPr>
        <w:t>and</w:t>
      </w:r>
      <w:r w:rsidRPr="00E71691">
        <w:rPr>
          <w:rStyle w:val="TitleChar"/>
          <w:rFonts w:ascii="Arial"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hAnsi="Arial" w:cs="Arial"/>
        </w:rPr>
        <w:t xml:space="preserve"> </w:t>
      </w:r>
      <w:r w:rsidRPr="00E71691">
        <w:rPr>
          <w:rStyle w:val="StyleUnderline"/>
        </w:rPr>
        <w:t>for years to come</w:t>
      </w:r>
      <w:r w:rsidRPr="00E71691">
        <w:rPr>
          <w:sz w:val="16"/>
        </w:rPr>
        <w:t>.</w:t>
      </w:r>
    </w:p>
    <w:p w14:paraId="0AB1144D" w14:textId="77777777" w:rsidR="0027272E" w:rsidRPr="00E71691" w:rsidRDefault="0027272E" w:rsidP="0027272E">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466494EE" w14:textId="77777777" w:rsidR="0027272E" w:rsidRPr="00E71691" w:rsidRDefault="0027272E" w:rsidP="0027272E">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hAnsi="Arial" w:cs="Arial"/>
        </w:rPr>
        <w:t xml:space="preserve"> </w:t>
      </w:r>
      <w:r w:rsidRPr="00E71691">
        <w:rPr>
          <w:rStyle w:val="StyleUnderline"/>
        </w:rPr>
        <w:t>through</w:t>
      </w:r>
      <w:r w:rsidRPr="00E71691">
        <w:rPr>
          <w:rStyle w:val="TitleChar"/>
          <w:rFonts w:ascii="Arial" w:hAnsi="Arial" w:cs="Arial"/>
        </w:rPr>
        <w:t xml:space="preserve"> </w:t>
      </w:r>
      <w:r w:rsidRPr="00E71691">
        <w:rPr>
          <w:rStyle w:val="Emphasis"/>
        </w:rPr>
        <w:t>major programs</w:t>
      </w:r>
      <w:r w:rsidRPr="00E71691">
        <w:rPr>
          <w:rStyle w:val="TitleChar"/>
          <w:rFonts w:ascii="Arial" w:hAnsi="Arial" w:cs="Arial"/>
        </w:rPr>
        <w:t xml:space="preserve"> </w:t>
      </w:r>
      <w:r w:rsidRPr="00E71691">
        <w:rPr>
          <w:rStyle w:val="StyleUnderline"/>
        </w:rPr>
        <w:t>in green energy, infrastructure, and health</w:t>
      </w:r>
      <w:r w:rsidRPr="00E71691">
        <w:rPr>
          <w:sz w:val="16"/>
        </w:rPr>
        <w:t xml:space="preserve">. Alongside these job growth strategies, we need to recognize and develop the talents of workers by creating an adult learning system that meets workers’ needs and develops skills for the digital economy. The national security community must lend </w:t>
      </w:r>
      <w:r w:rsidRPr="00E71691">
        <w:rPr>
          <w:sz w:val="16"/>
        </w:rPr>
        <w:lastRenderedPageBreak/>
        <w:t>its support to this cause. And as it does so, it can bring home the lessons from the advances made in these areas in other countries, particularly our European allies, and consider this a realm of international cooperation and international engagement.</w:t>
      </w:r>
    </w:p>
    <w:p w14:paraId="1BB248D4" w14:textId="77777777" w:rsidR="0027272E" w:rsidRPr="00E71691" w:rsidRDefault="0027272E" w:rsidP="0027272E">
      <w:pPr>
        <w:rPr>
          <w:sz w:val="16"/>
        </w:rPr>
      </w:pPr>
      <w:r w:rsidRPr="00E71691">
        <w:rPr>
          <w:sz w:val="16"/>
        </w:rPr>
        <w:t>Shared Economic Prosperity Is a National Security Asset</w:t>
      </w:r>
    </w:p>
    <w:p w14:paraId="21A0A2BE" w14:textId="77777777" w:rsidR="0027272E" w:rsidRPr="00E71691" w:rsidRDefault="0027272E" w:rsidP="0027272E">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hAnsi="Arial" w:cs="Arial"/>
        </w:rPr>
        <w:t xml:space="preserve"> </w:t>
      </w:r>
      <w:r w:rsidRPr="00E71691">
        <w:rPr>
          <w:rStyle w:val="Emphasis"/>
          <w:highlight w:val="cyan"/>
        </w:rPr>
        <w:t>values</w:t>
      </w:r>
      <w:r w:rsidRPr="00E71691">
        <w:rPr>
          <w:rStyle w:val="TitleChar"/>
          <w:rFonts w:ascii="Arial"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2A900F91" w14:textId="77777777" w:rsidR="0027272E" w:rsidRPr="00E71691" w:rsidRDefault="0027272E" w:rsidP="0027272E">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73B1FE85" w14:textId="77777777" w:rsidR="0027272E" w:rsidRPr="00E71691" w:rsidRDefault="0027272E" w:rsidP="0027272E">
      <w:pPr>
        <w:rPr>
          <w:sz w:val="16"/>
          <w:szCs w:val="18"/>
        </w:rPr>
      </w:pPr>
      <w:r w:rsidRPr="00E71691">
        <w:rPr>
          <w:sz w:val="16"/>
          <w:szCs w:val="18"/>
        </w:rPr>
        <w:t>The COVID-19 Crisis Puts Millions of American Workers at Risk</w:t>
      </w:r>
    </w:p>
    <w:p w14:paraId="0E7E3426" w14:textId="77777777" w:rsidR="0027272E" w:rsidRPr="00E71691" w:rsidRDefault="0027272E" w:rsidP="0027272E">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1AA344CA" w14:textId="77777777" w:rsidR="0027272E" w:rsidRPr="00E71691" w:rsidRDefault="0027272E" w:rsidP="0027272E">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0492A897" w14:textId="77777777" w:rsidR="0027272E" w:rsidRPr="00E71691" w:rsidRDefault="0027272E" w:rsidP="0027272E">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095A6CF8" w14:textId="77777777" w:rsidR="0027272E" w:rsidRPr="00E71691" w:rsidRDefault="0027272E" w:rsidP="0027272E">
      <w:pPr>
        <w:rPr>
          <w:sz w:val="16"/>
          <w:szCs w:val="18"/>
        </w:rPr>
      </w:pPr>
      <w:r w:rsidRPr="00E71691">
        <w:rPr>
          <w:sz w:val="16"/>
          <w:szCs w:val="18"/>
        </w:rPr>
        <w:t>The Case for an Inclusive Recovery</w:t>
      </w:r>
    </w:p>
    <w:p w14:paraId="6D131DD7" w14:textId="77777777" w:rsidR="0027272E" w:rsidRPr="00E71691" w:rsidRDefault="0027272E" w:rsidP="0027272E">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xml:space="preserve">, </w:t>
      </w:r>
      <w:r w:rsidRPr="00E71691">
        <w:rPr>
          <w:rStyle w:val="StyleUnderline"/>
          <w:highlight w:val="cyan"/>
        </w:rPr>
        <w:lastRenderedPageBreak/>
        <w:t>and</w:t>
      </w:r>
      <w:r w:rsidRPr="00E71691">
        <w:rPr>
          <w:rStyle w:val="TitleChar"/>
          <w:rFonts w:ascii="Arial"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116CA058" w14:textId="0F97C694" w:rsidR="0027272E" w:rsidRDefault="0027272E" w:rsidP="0027272E">
      <w:pPr>
        <w:rPr>
          <w:sz w:val="16"/>
        </w:rPr>
      </w:pPr>
      <w:r w:rsidRPr="00E71691">
        <w:rPr>
          <w:rStyle w:val="StyleUnderline"/>
        </w:rPr>
        <w:t xml:space="preserve">The </w:t>
      </w:r>
      <w:r w:rsidRPr="00E71691">
        <w:rPr>
          <w:rStyle w:val="StyleUnderline"/>
          <w:highlight w:val="cyan"/>
        </w:rPr>
        <w:t>U.S. has</w:t>
      </w:r>
      <w:r w:rsidRPr="00E71691">
        <w:rPr>
          <w:rStyle w:val="TitleChar"/>
          <w:rFonts w:ascii="Arial"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4CA9D922" w14:textId="2AFBBE20" w:rsidR="0027272E" w:rsidRDefault="0027272E" w:rsidP="0027272E">
      <w:pPr>
        <w:rPr>
          <w:sz w:val="16"/>
        </w:rPr>
      </w:pPr>
    </w:p>
    <w:p w14:paraId="6ADA1293" w14:textId="119BB1EF" w:rsidR="0027272E" w:rsidRDefault="0027272E" w:rsidP="0027272E">
      <w:pPr>
        <w:pStyle w:val="Heading2"/>
      </w:pPr>
      <w:r>
        <w:lastRenderedPageBreak/>
        <w:t>3</w:t>
      </w:r>
    </w:p>
    <w:p w14:paraId="79A0D920" w14:textId="7DE6BE69" w:rsidR="0027272E" w:rsidRDefault="0027272E" w:rsidP="0027272E">
      <w:pPr>
        <w:pStyle w:val="Heading4"/>
      </w:pPr>
      <w:r>
        <w:t>CP Text – A just government ought to recognize an unconditional right for non-military workers to strike.</w:t>
      </w:r>
    </w:p>
    <w:p w14:paraId="2AB69990" w14:textId="77777777" w:rsidR="0027272E" w:rsidRPr="00F56E07" w:rsidRDefault="0027272E" w:rsidP="0027272E"/>
    <w:p w14:paraId="3A2DE362" w14:textId="77777777" w:rsidR="0027272E" w:rsidRDefault="0027272E" w:rsidP="0027272E">
      <w:pPr>
        <w:pStyle w:val="Heading4"/>
      </w:pPr>
      <w:r>
        <w:t>Armed forces can’t strike now</w:t>
      </w:r>
    </w:p>
    <w:p w14:paraId="0D78F7AD" w14:textId="77777777" w:rsidR="0027272E" w:rsidRDefault="0027272E" w:rsidP="0027272E">
      <w:r w:rsidRPr="0055120B">
        <w:rPr>
          <w:rStyle w:val="Heading4Char"/>
        </w:rPr>
        <w:t>LII 6</w:t>
      </w:r>
      <w:r>
        <w:t xml:space="preserve"> [Cornell Legal Information Institute, 2006, "10 U.S. Code § 976," Cornell Legal Information Institute, https://www.law.cornell.edu/uscode/text/10/976]/Kankee</w:t>
      </w:r>
    </w:p>
    <w:p w14:paraId="74C26FDA" w14:textId="77777777" w:rsidR="0027272E" w:rsidRDefault="0027272E" w:rsidP="0027272E">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55120B">
        <w:rPr>
          <w:rStyle w:val="StyleUnderline"/>
          <w:highlight w:val="green"/>
        </w:rPr>
        <w:t xml:space="preserve">It shall be </w:t>
      </w:r>
      <w:r w:rsidRPr="0055120B">
        <w:rPr>
          <w:rStyle w:val="Emphasis"/>
          <w:highlight w:val="green"/>
        </w:rPr>
        <w:t>unlawful</w:t>
      </w:r>
      <w:r w:rsidRPr="0055120B">
        <w:rPr>
          <w:rStyle w:val="StyleUnderline"/>
          <w:highlight w:val="green"/>
        </w:rPr>
        <w:t xml:space="preserve"> for a member of the </w:t>
      </w:r>
      <w:r w:rsidRPr="0055120B">
        <w:rPr>
          <w:rStyle w:val="Emphasis"/>
          <w:highlight w:val="gree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F56E07">
        <w:rPr>
          <w:rStyle w:val="StyleUnderline"/>
          <w:highlight w:val="green"/>
        </w:rPr>
        <w:t xml:space="preserve">to </w:t>
      </w:r>
      <w:r w:rsidRPr="00F56E07">
        <w:rPr>
          <w:rStyle w:val="Emphasis"/>
          <w:highlight w:val="green"/>
        </w:rPr>
        <w:t>organize</w:t>
      </w:r>
      <w:r w:rsidRPr="00F5654F">
        <w:rPr>
          <w:rStyle w:val="StyleUnderline"/>
        </w:rPr>
        <w:t xml:space="preserve"> or attempt to organize, </w:t>
      </w:r>
      <w:r w:rsidRPr="00F56E07">
        <w:rPr>
          <w:rStyle w:val="StyleUnderline"/>
          <w:highlight w:val="green"/>
        </w:rPr>
        <w:t>or</w:t>
      </w:r>
      <w:r w:rsidRPr="00F5654F">
        <w:rPr>
          <w:rStyle w:val="StyleUnderline"/>
        </w:rPr>
        <w:t xml:space="preserve"> </w:t>
      </w:r>
      <w:r w:rsidRPr="00F56E07">
        <w:rPr>
          <w:rStyle w:val="Emphasis"/>
          <w:highlight w:val="green"/>
        </w:rPr>
        <w:t>participate</w:t>
      </w:r>
      <w:r w:rsidRPr="00F56E07">
        <w:rPr>
          <w:rStyle w:val="StyleUnderline"/>
          <w:highlight w:val="green"/>
        </w:rPr>
        <w:t xml:space="preserve"> in,</w:t>
      </w:r>
      <w:r w:rsidRPr="00F5654F">
        <w:rPr>
          <w:rStyle w:val="StyleUnderline"/>
        </w:rPr>
        <w:t xml:space="preserve"> </w:t>
      </w:r>
      <w:r w:rsidRPr="00F56E07">
        <w:rPr>
          <w:rStyle w:val="Emphasis"/>
          <w:highlight w:val="green"/>
        </w:rPr>
        <w:t>any strike</w:t>
      </w:r>
      <w:r w:rsidRPr="0055120B">
        <w:rPr>
          <w:sz w:val="16"/>
        </w:rPr>
        <w:t xml:space="preserve">, picketing, march, demonstration, </w:t>
      </w:r>
      <w:r w:rsidRPr="00F56E07">
        <w:rPr>
          <w:rStyle w:val="StyleUnderline"/>
          <w:highlight w:val="green"/>
        </w:rPr>
        <w:t>or</w:t>
      </w:r>
      <w:r w:rsidRPr="0055120B">
        <w:rPr>
          <w:sz w:val="16"/>
        </w:rPr>
        <w:t xml:space="preserve"> other similar form of </w:t>
      </w:r>
      <w:r w:rsidRPr="00F56E07">
        <w:rPr>
          <w:rStyle w:val="Emphasis"/>
          <w:highlight w:val="green"/>
        </w:rPr>
        <w:t>concerted action</w:t>
      </w:r>
      <w:r w:rsidRPr="00F56E07">
        <w:rPr>
          <w:rStyle w:val="StyleUnderline"/>
          <w:highlight w:val="green"/>
        </w:rPr>
        <w:t xml:space="preserve"> involving members</w:t>
      </w:r>
      <w:r w:rsidRPr="00F5654F">
        <w:rPr>
          <w:rStyle w:val="StyleUnderline"/>
        </w:rPr>
        <w:t xml:space="preserve"> </w:t>
      </w:r>
      <w:r w:rsidRPr="00F56E07">
        <w:rPr>
          <w:rStyle w:val="StyleUnderline"/>
          <w:highlight w:val="green"/>
        </w:rPr>
        <w:t>of the armed forces</w:t>
      </w:r>
      <w:r w:rsidRPr="00F5654F">
        <w:rPr>
          <w:rStyle w:val="StyleUnderline"/>
        </w:rPr>
        <w:t xml:space="preserve"> that is </w:t>
      </w:r>
      <w:r w:rsidRPr="00F56E07">
        <w:rPr>
          <w:rStyle w:val="Emphasis"/>
          <w:highlight w:val="green"/>
        </w:rPr>
        <w:t>directed</w:t>
      </w:r>
      <w:r w:rsidRPr="00F56E07">
        <w:rPr>
          <w:rStyle w:val="StyleUnderline"/>
          <w:highlight w:val="green"/>
        </w:rPr>
        <w:t xml:space="preserve"> </w:t>
      </w:r>
      <w:r w:rsidRPr="00F56E07">
        <w:rPr>
          <w:rStyle w:val="Emphasis"/>
          <w:highlight w:val="green"/>
        </w:rPr>
        <w:t>against</w:t>
      </w:r>
      <w:r w:rsidRPr="00F56E07">
        <w:rPr>
          <w:rStyle w:val="StyleUnderline"/>
          <w:highlight w:val="green"/>
        </w:rPr>
        <w:t xml:space="preserve"> the</w:t>
      </w:r>
      <w:r w:rsidRPr="00F5654F">
        <w:rPr>
          <w:rStyle w:val="StyleUnderline"/>
        </w:rPr>
        <w:t xml:space="preserve"> Government of the </w:t>
      </w:r>
      <w:r w:rsidRPr="00F56E07">
        <w:rPr>
          <w:rStyle w:val="StyleUnderline"/>
          <w:highlight w:val="green"/>
        </w:rPr>
        <w:t>U</w:t>
      </w:r>
      <w:r w:rsidRPr="00F5654F">
        <w:rPr>
          <w:rStyle w:val="StyleUnderline"/>
        </w:rPr>
        <w:t xml:space="preserve">nited </w:t>
      </w:r>
      <w:r w:rsidRPr="00F56E07">
        <w:rPr>
          <w:rStyle w:val="StyleUnderline"/>
          <w:highlight w:val="gree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w:t>
      </w:r>
      <w:r w:rsidRPr="0055120B">
        <w:rPr>
          <w:sz w:val="16"/>
        </w:rPr>
        <w:lastRenderedPageBreak/>
        <w:t>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6249ED63" w14:textId="77777777" w:rsidR="0027272E" w:rsidRPr="00F56E07" w:rsidRDefault="0027272E" w:rsidP="0027272E">
      <w:pPr>
        <w:rPr>
          <w:sz w:val="16"/>
        </w:rPr>
      </w:pPr>
      <w:r w:rsidRPr="00F56E07">
        <w:rPr>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F56E07">
        <w:rPr>
          <w:rStyle w:val="Emphasis"/>
          <w:highlight w:val="green"/>
        </w:rPr>
        <w:t>obedience</w:t>
      </w:r>
      <w:r w:rsidRPr="00F56E07">
        <w:rPr>
          <w:rStyle w:val="StyleUnderline"/>
          <w:highlight w:val="green"/>
        </w:rPr>
        <w:t xml:space="preserve"> to</w:t>
      </w:r>
      <w:r w:rsidRPr="00F56E07">
        <w:rPr>
          <w:rStyle w:val="StyleUnderline"/>
        </w:rPr>
        <w:t xml:space="preserve"> lawful </w:t>
      </w:r>
      <w:r w:rsidRPr="00F56E07">
        <w:rPr>
          <w:rStyle w:val="StyleUnderline"/>
          <w:highlight w:val="green"/>
        </w:rPr>
        <w:t>orders</w:t>
      </w:r>
      <w:r w:rsidRPr="00F56E07">
        <w:rPr>
          <w:rStyle w:val="StyleUnderline"/>
        </w:rPr>
        <w:t xml:space="preserve"> of superior officers </w:t>
      </w:r>
      <w:r w:rsidRPr="00F56E07">
        <w:rPr>
          <w:rStyle w:val="StyleUnderline"/>
          <w:highlight w:val="green"/>
        </w:rPr>
        <w:t xml:space="preserve">are </w:t>
      </w:r>
      <w:r w:rsidRPr="00F56E07">
        <w:rPr>
          <w:rStyle w:val="Emphasis"/>
          <w:highlight w:val="green"/>
        </w:rPr>
        <w:t>essential</w:t>
      </w:r>
      <w:r w:rsidRPr="00F56E07">
        <w:rPr>
          <w:sz w:val="16"/>
        </w:rPr>
        <w:t xml:space="preserve"> and time-honored </w:t>
      </w:r>
      <w:r w:rsidRPr="00F56E07">
        <w:rPr>
          <w:rStyle w:val="Emphasis"/>
          <w:highlight w:val="green"/>
        </w:rPr>
        <w:t>elements</w:t>
      </w:r>
      <w:r w:rsidRPr="00F56E07">
        <w:rPr>
          <w:rStyle w:val="StyleUnderline"/>
          <w:highlight w:val="green"/>
        </w:rPr>
        <w:t xml:space="preserve"> of</w:t>
      </w:r>
      <w:r w:rsidRPr="00F56E07">
        <w:rPr>
          <w:sz w:val="16"/>
          <w:highlight w:val="green"/>
        </w:rPr>
        <w:t xml:space="preserve"> </w:t>
      </w:r>
      <w:r w:rsidRPr="00F56E07">
        <w:rPr>
          <w:rStyle w:val="StyleUnderline"/>
          <w:highlight w:val="green"/>
        </w:rPr>
        <w:t>the</w:t>
      </w:r>
      <w:r w:rsidRPr="00F56E07">
        <w:rPr>
          <w:sz w:val="16"/>
        </w:rPr>
        <w:t xml:space="preserve"> </w:t>
      </w:r>
      <w:r w:rsidRPr="00F56E07">
        <w:rPr>
          <w:rStyle w:val="StyleUnderline"/>
          <w:highlight w:val="green"/>
        </w:rPr>
        <w:t xml:space="preserve">American </w:t>
      </w:r>
      <w:r w:rsidRPr="00F56E07">
        <w:rPr>
          <w:rStyle w:val="Emphasis"/>
          <w:highlight w:val="gree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F56E07">
        <w:rPr>
          <w:rStyle w:val="StyleUnderline"/>
          <w:highlight w:val="green"/>
        </w:rPr>
        <w:t>Unionization</w:t>
      </w:r>
      <w:r w:rsidRPr="00F56E07">
        <w:rPr>
          <w:sz w:val="16"/>
        </w:rPr>
        <w:t xml:space="preserve"> of the armed forces </w:t>
      </w:r>
      <w:r w:rsidRPr="00F56E07">
        <w:rPr>
          <w:rStyle w:val="StyleUnderline"/>
          <w:highlight w:val="green"/>
        </w:rPr>
        <w:t xml:space="preserve">would be </w:t>
      </w:r>
      <w:r w:rsidRPr="00F56E07">
        <w:rPr>
          <w:rStyle w:val="Emphasis"/>
          <w:highlight w:val="green"/>
        </w:rPr>
        <w:t>incompatible</w:t>
      </w:r>
      <w:r w:rsidRPr="00F56E07">
        <w:rPr>
          <w:rStyle w:val="StyleUnderline"/>
        </w:rPr>
        <w:t xml:space="preserve"> </w:t>
      </w:r>
      <w:r w:rsidRPr="00F56E07">
        <w:rPr>
          <w:rStyle w:val="StyleUnderline"/>
          <w:highlight w:val="green"/>
        </w:rPr>
        <w:t>with the</w:t>
      </w:r>
      <w:r w:rsidRPr="00F56E07">
        <w:rPr>
          <w:rStyle w:val="StyleUnderline"/>
        </w:rPr>
        <w:t xml:space="preserve"> military </w:t>
      </w:r>
      <w:r w:rsidRPr="00F56E07">
        <w:rPr>
          <w:rStyle w:val="Emphasis"/>
          <w:highlight w:val="green"/>
        </w:rPr>
        <w:t>chain of command</w:t>
      </w:r>
      <w:r w:rsidRPr="00F56E07">
        <w:rPr>
          <w:rStyle w:val="StyleUnderline"/>
        </w:rPr>
        <w:t xml:space="preserve">, </w:t>
      </w:r>
      <w:r w:rsidRPr="00F56E07">
        <w:rPr>
          <w:rStyle w:val="StyleUnderline"/>
          <w:highlight w:val="green"/>
        </w:rPr>
        <w:t xml:space="preserve">would </w:t>
      </w:r>
      <w:r w:rsidRPr="00F56E07">
        <w:rPr>
          <w:rStyle w:val="Emphasis"/>
          <w:highlight w:val="green"/>
        </w:rPr>
        <w:t>undermine</w:t>
      </w:r>
      <w:r w:rsidRPr="00F56E07">
        <w:rPr>
          <w:rStyle w:val="StyleUnderline"/>
          <w:highlight w:val="green"/>
        </w:rPr>
        <w:t xml:space="preserve"> the</w:t>
      </w:r>
      <w:r w:rsidRPr="00F56E07">
        <w:rPr>
          <w:rStyle w:val="StyleUnderline"/>
        </w:rPr>
        <w:t xml:space="preserve"> </w:t>
      </w:r>
      <w:r w:rsidRPr="00F56E07">
        <w:rPr>
          <w:rStyle w:val="StyleUnderline"/>
          <w:highlight w:val="green"/>
        </w:rPr>
        <w:t>role</w:t>
      </w:r>
      <w:r w:rsidRPr="00F56E07">
        <w:rPr>
          <w:rStyle w:val="StyleUnderline"/>
        </w:rPr>
        <w:t xml:space="preserve">, </w:t>
      </w:r>
      <w:r w:rsidRPr="00F56E07">
        <w:rPr>
          <w:rStyle w:val="StyleUnderline"/>
          <w:highlight w:val="green"/>
        </w:rPr>
        <w:t>authority</w:t>
      </w:r>
      <w:r w:rsidRPr="00F56E07">
        <w:rPr>
          <w:rStyle w:val="StyleUnderline"/>
        </w:rPr>
        <w:t xml:space="preserve">, </w:t>
      </w:r>
      <w:r w:rsidRPr="00F56E07">
        <w:rPr>
          <w:rStyle w:val="StyleUnderline"/>
          <w:highlight w:val="green"/>
        </w:rPr>
        <w:t>and position of the commander</w:t>
      </w:r>
      <w:r w:rsidRPr="00F56E07">
        <w:rPr>
          <w:rStyle w:val="StyleUnderline"/>
        </w:rPr>
        <w:t xml:space="preserve">, </w:t>
      </w:r>
      <w:r w:rsidRPr="00F56E07">
        <w:rPr>
          <w:rStyle w:val="StyleUnderline"/>
          <w:highlight w:val="green"/>
        </w:rPr>
        <w:t>and</w:t>
      </w:r>
      <w:r w:rsidRPr="00F56E07">
        <w:rPr>
          <w:rStyle w:val="StyleUnderline"/>
        </w:rPr>
        <w:t xml:space="preserve"> would </w:t>
      </w:r>
      <w:r w:rsidRPr="00F56E07">
        <w:rPr>
          <w:rStyle w:val="Emphasis"/>
          <w:highlight w:val="green"/>
        </w:rPr>
        <w:t>impair</w:t>
      </w:r>
      <w:r w:rsidRPr="00F56E07">
        <w:rPr>
          <w:rStyle w:val="StyleUnderline"/>
        </w:rPr>
        <w:t xml:space="preserve"> the morale and </w:t>
      </w:r>
      <w:r w:rsidRPr="00F56E07">
        <w:rPr>
          <w:rStyle w:val="Emphasis"/>
          <w:highlight w:val="gree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4924DE15" w14:textId="77777777" w:rsidR="0027272E" w:rsidRDefault="0027272E" w:rsidP="0027272E">
      <w:pPr>
        <w:pStyle w:val="Heading4"/>
      </w:pPr>
      <w:r>
        <w:t>Military unions wreck civilian military relations and US hegemony</w:t>
      </w:r>
    </w:p>
    <w:p w14:paraId="2668B3C8" w14:textId="77777777" w:rsidR="0027272E" w:rsidRPr="001E7CAE" w:rsidRDefault="0027272E" w:rsidP="0027272E">
      <w:r w:rsidRPr="00ED75C2">
        <w:rPr>
          <w:rStyle w:val="Heading4Char"/>
        </w:rPr>
        <w:t>Caforio 18</w:t>
      </w:r>
      <w: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14:paraId="19C5C591" w14:textId="77777777" w:rsidR="0027272E" w:rsidRPr="001E7CAE" w:rsidRDefault="0027272E" w:rsidP="0027272E">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 xml:space="preserve">They are subject to moving and </w:t>
      </w:r>
      <w:r w:rsidRPr="00F56E07">
        <w:rPr>
          <w:rStyle w:val="StyleUnderline"/>
        </w:rPr>
        <w:lastRenderedPageBreak/>
        <w:t>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F56E07">
        <w:rPr>
          <w:rStyle w:val="StyleUnderline"/>
          <w:highlight w:val="green"/>
        </w:rPr>
        <w:t>unionization</w:t>
      </w:r>
      <w:r w:rsidRPr="001E7CAE">
        <w:rPr>
          <w:rStyle w:val="StyleUnderline"/>
        </w:rPr>
        <w:t xml:space="preserve"> </w:t>
      </w:r>
      <w:r w:rsidRPr="001E7CAE">
        <w:rPr>
          <w:sz w:val="16"/>
        </w:rPr>
        <w:t xml:space="preserve">extends the boundaries of these changes: it </w:t>
      </w:r>
      <w:r w:rsidRPr="00F56E07">
        <w:rPr>
          <w:rStyle w:val="StyleUnderline"/>
          <w:highlight w:val="gree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F56E07">
        <w:rPr>
          <w:rStyle w:val="StyleUnderline"/>
          <w:highlight w:val="green"/>
        </w:rPr>
        <w:t>a</w:t>
      </w:r>
      <w:r w:rsidRPr="001E7CAE">
        <w:rPr>
          <w:rStyle w:val="StyleUnderline"/>
        </w:rPr>
        <w:t xml:space="preserve"> </w:t>
      </w:r>
      <w:r w:rsidRPr="00F56E07">
        <w:rPr>
          <w:rStyle w:val="Emphasis"/>
          <w:highlight w:val="green"/>
        </w:rPr>
        <w:t>dual authority</w:t>
      </w:r>
      <w:r w:rsidRPr="001E7CAE">
        <w:rPr>
          <w:sz w:val="16"/>
        </w:rPr>
        <w:t xml:space="preserve"> structure </w:t>
      </w:r>
      <w:r w:rsidRPr="00F56E07">
        <w:rPr>
          <w:rStyle w:val="StyleUnderline"/>
          <w:highlight w:val="green"/>
        </w:rPr>
        <w:t>while</w:t>
      </w:r>
      <w:r w:rsidRPr="001E7CAE">
        <w:rPr>
          <w:rStyle w:val="StyleUnderline"/>
        </w:rPr>
        <w:t xml:space="preserve"> </w:t>
      </w:r>
      <w:r w:rsidRPr="00F56E07">
        <w:rPr>
          <w:rStyle w:val="StyleUnderline"/>
          <w:highlight w:val="gree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F56E07">
        <w:rPr>
          <w:rStyle w:val="Emphasis"/>
          <w:highlight w:val="gree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F56E07">
        <w:rPr>
          <w:rStyle w:val="StyleUnderline"/>
          <w:highlight w:val="green"/>
        </w:rPr>
        <w:t>unions</w:t>
      </w:r>
      <w:r w:rsidRPr="001E7CAE">
        <w:rPr>
          <w:sz w:val="16"/>
        </w:rPr>
        <w:t xml:space="preserve"> into the military </w:t>
      </w:r>
      <w:r w:rsidRPr="00F56E07">
        <w:rPr>
          <w:rStyle w:val="StyleUnderline"/>
          <w:highlight w:val="green"/>
        </w:rPr>
        <w:t xml:space="preserve">creates a conflict situation with </w:t>
      </w:r>
      <w:r w:rsidRPr="00F56E07">
        <w:rPr>
          <w:rStyle w:val="Emphasis"/>
          <w:highlight w:val="green"/>
        </w:rPr>
        <w:t>substantial dysfunctional consequences</w:t>
      </w:r>
      <w:r w:rsidRPr="001E7CAE">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F56E07">
        <w:rPr>
          <w:rStyle w:val="StyleUnderline"/>
          <w:highlight w:val="green"/>
        </w:rPr>
        <w:t xml:space="preserve">unionization would lead to a </w:t>
      </w:r>
      <w:r w:rsidRPr="00F56E07">
        <w:rPr>
          <w:rStyle w:val="Emphasis"/>
          <w:highlight w:val="green"/>
        </w:rPr>
        <w:t>breakdown in discipline</w:t>
      </w:r>
      <w:r w:rsidRPr="001E7CAE">
        <w:rPr>
          <w:rStyle w:val="StyleUnderline"/>
        </w:rPr>
        <w:t xml:space="preserve">; </w:t>
      </w:r>
      <w:r w:rsidRPr="00F56E07">
        <w:rPr>
          <w:rStyle w:val="Emphasis"/>
          <w:highlight w:val="green"/>
        </w:rPr>
        <w:t>threaten the chain of command</w:t>
      </w:r>
      <w:r w:rsidRPr="001E7CAE">
        <w:rPr>
          <w:sz w:val="16"/>
        </w:rPr>
        <w:t xml:space="preserve">; </w:t>
      </w:r>
      <w:r w:rsidRPr="00F56E07">
        <w:rPr>
          <w:rStyle w:val="StyleUnderline"/>
          <w:highlight w:val="green"/>
        </w:rPr>
        <w:t>and</w:t>
      </w:r>
      <w:r w:rsidRPr="001E7CAE">
        <w:rPr>
          <w:sz w:val="16"/>
        </w:rPr>
        <w:t xml:space="preserve">, especially, </w:t>
      </w:r>
      <w:r w:rsidRPr="00F56E07">
        <w:rPr>
          <w:rStyle w:val="Emphasis"/>
          <w:highlight w:val="green"/>
        </w:rPr>
        <w:t>undermine</w:t>
      </w:r>
      <w:r w:rsidRPr="00F56E07">
        <w:rPr>
          <w:rStyle w:val="StyleUnderline"/>
          <w:highlight w:val="green"/>
        </w:rPr>
        <w:t xml:space="preserve"> the military's </w:t>
      </w:r>
      <w:r w:rsidRPr="00F56E07">
        <w:rPr>
          <w:rStyle w:val="Emphasis"/>
          <w:highlight w:val="green"/>
        </w:rPr>
        <w:t>ability</w:t>
      </w:r>
      <w:r w:rsidRPr="001E7CAE">
        <w:rPr>
          <w:rStyle w:val="StyleUnderline"/>
        </w:rPr>
        <w:t xml:space="preserve"> </w:t>
      </w:r>
      <w:r w:rsidRPr="00F56E07">
        <w:rPr>
          <w:rStyle w:val="StyleUnderline"/>
          <w:highlight w:val="green"/>
        </w:rPr>
        <w:t>to</w:t>
      </w:r>
      <w:r w:rsidRPr="001E7CAE">
        <w:rPr>
          <w:rStyle w:val="StyleUnderline"/>
        </w:rPr>
        <w:t xml:space="preserve"> </w:t>
      </w:r>
      <w:r w:rsidRPr="00F56E07">
        <w:rPr>
          <w:rStyle w:val="StyleUnderline"/>
          <w:highlight w:val="green"/>
        </w:rPr>
        <w:t>carry out its</w:t>
      </w:r>
      <w:r w:rsidRPr="001E7CAE">
        <w:rPr>
          <w:rStyle w:val="StyleUnderline"/>
        </w:rPr>
        <w:t xml:space="preserve"> assigned </w:t>
      </w:r>
      <w:r w:rsidRPr="00F56E07">
        <w:rPr>
          <w:rStyle w:val="StyleUnderline"/>
          <w:highlight w:val="gree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F56E07">
        <w:rPr>
          <w:rStyle w:val="Emphasis"/>
          <w:highlight w:val="green"/>
        </w:rPr>
        <w:t>drawbacks</w:t>
      </w:r>
      <w:r w:rsidRPr="00F56E07">
        <w:rPr>
          <w:rStyle w:val="StyleUnderline"/>
          <w:highlight w:val="green"/>
        </w:rPr>
        <w:t xml:space="preserve"> would</w:t>
      </w:r>
      <w:r w:rsidRPr="001E7CAE">
        <w:rPr>
          <w:sz w:val="16"/>
        </w:rPr>
        <w:t xml:space="preserve"> essentially </w:t>
      </w:r>
      <w:r w:rsidRPr="00F56E07">
        <w:rPr>
          <w:rStyle w:val="StyleUnderline"/>
          <w:highlight w:val="green"/>
        </w:rPr>
        <w:t>be</w:t>
      </w:r>
      <w:r w:rsidRPr="001E7CAE">
        <w:rPr>
          <w:sz w:val="16"/>
        </w:rPr>
        <w:t xml:space="preserve"> reduced to two: </w:t>
      </w:r>
      <w:r w:rsidRPr="001E7CAE">
        <w:rPr>
          <w:rStyle w:val="StyleUnderline"/>
        </w:rPr>
        <w:t xml:space="preserve">a risk of </w:t>
      </w:r>
      <w:r w:rsidRPr="00F56E07">
        <w:rPr>
          <w:rStyle w:val="Emphasis"/>
          <w:highlight w:val="green"/>
        </w:rPr>
        <w:t>divisiveness</w:t>
      </w:r>
      <w:r w:rsidRPr="00F56E07">
        <w:rPr>
          <w:rStyle w:val="StyleUnderline"/>
          <w:highlight w:val="gree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F56E07">
        <w:rPr>
          <w:rStyle w:val="StyleUnderline"/>
          <w:highlight w:val="green"/>
        </w:rPr>
        <w:t xml:space="preserve">increased </w:t>
      </w:r>
      <w:r w:rsidRPr="00F56E07">
        <w:rPr>
          <w:rStyle w:val="Emphasis"/>
          <w:highlight w:val="green"/>
        </w:rPr>
        <w:t>confrontation</w:t>
      </w:r>
      <w:r w:rsidRPr="00F56E07">
        <w:rPr>
          <w:rStyle w:val="StyleUnderline"/>
          <w:highlight w:val="gree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F56E07">
        <w:rPr>
          <w:rStyle w:val="StyleUnderline"/>
          <w:highlight w:val="green"/>
        </w:rPr>
        <w:t xml:space="preserve">unionization might </w:t>
      </w:r>
      <w:r w:rsidRPr="00F56E07">
        <w:rPr>
          <w:rStyle w:val="Emphasis"/>
          <w:highlight w:val="green"/>
        </w:rPr>
        <w:t>reinforce</w:t>
      </w:r>
      <w:r w:rsidRPr="00F56E07">
        <w:rPr>
          <w:rStyle w:val="StyleUnderline"/>
          <w:highlight w:val="green"/>
        </w:rPr>
        <w:t xml:space="preserve"> the military</w:t>
      </w:r>
      <w:r w:rsidRPr="001E7CAE">
        <w:rPr>
          <w:rStyle w:val="StyleUnderline"/>
        </w:rPr>
        <w:t xml:space="preserve"> </w:t>
      </w:r>
      <w:r w:rsidRPr="00F56E07">
        <w:rPr>
          <w:rStyle w:val="Emphasis"/>
          <w:highlight w:val="green"/>
        </w:rPr>
        <w:t>establishment</w:t>
      </w:r>
      <w:r w:rsidRPr="00F56E07">
        <w:rPr>
          <w:rStyle w:val="StyleUnderline"/>
          <w:highlight w:val="green"/>
        </w:rPr>
        <w:t xml:space="preserve"> and increase </w:t>
      </w:r>
      <w:r w:rsidRPr="00F56E07">
        <w:rPr>
          <w:rStyle w:val="StyleUnderline"/>
          <w:highlight w:val="green"/>
        </w:rPr>
        <w:lastRenderedPageBreak/>
        <w:t xml:space="preserve">its </w:t>
      </w:r>
      <w:r w:rsidRPr="00F56E07">
        <w:rPr>
          <w:rStyle w:val="Emphasis"/>
          <w:highlight w:val="green"/>
        </w:rPr>
        <w:t>influence</w:t>
      </w:r>
      <w:r w:rsidRPr="00F56E07">
        <w:rPr>
          <w:rStyle w:val="StyleUnderline"/>
          <w:highlight w:val="green"/>
        </w:rPr>
        <w:t xml:space="preserve"> over society</w:t>
      </w:r>
      <w:r w:rsidRPr="001E7CAE">
        <w:rPr>
          <w:rStyle w:val="StyleUnderline"/>
        </w:rPr>
        <w:t xml:space="preserve"> at large, </w:t>
      </w:r>
      <w:r w:rsidRPr="00F56E07">
        <w:rPr>
          <w:rStyle w:val="StyleUnderline"/>
          <w:highlight w:val="green"/>
        </w:rPr>
        <w:t>decreasing the capacity for political</w:t>
      </w:r>
      <w:r w:rsidRPr="001E7CAE">
        <w:rPr>
          <w:rStyle w:val="StyleUnderline"/>
        </w:rPr>
        <w:t xml:space="preserve"> </w:t>
      </w:r>
      <w:r w:rsidRPr="00F56E07">
        <w:rPr>
          <w:rStyle w:val="StyleUnderline"/>
          <w:highlight w:val="green"/>
        </w:rPr>
        <w:t>control</w:t>
      </w:r>
      <w:r w:rsidRPr="001E7CAE">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53391135" w14:textId="77777777" w:rsidR="0027272E" w:rsidRPr="007D4453" w:rsidRDefault="0027272E" w:rsidP="0027272E">
      <w:pPr>
        <w:pStyle w:val="Heading4"/>
        <w:rPr>
          <w:rFonts w:cs="Calibri"/>
        </w:rPr>
      </w:pPr>
      <w:r w:rsidRPr="007D4453">
        <w:rPr>
          <w:rFonts w:cs="Calibri"/>
        </w:rPr>
        <w:t xml:space="preserve">Heg solves </w:t>
      </w:r>
      <w:r w:rsidRPr="007D4453">
        <w:rPr>
          <w:rFonts w:cs="Calibri"/>
          <w:u w:val="single"/>
        </w:rPr>
        <w:t>arms races</w:t>
      </w:r>
      <w:r w:rsidRPr="007D4453">
        <w:rPr>
          <w:rFonts w:cs="Calibri"/>
        </w:rPr>
        <w:t xml:space="preserve">, </w:t>
      </w:r>
      <w:r w:rsidRPr="007D4453">
        <w:rPr>
          <w:rFonts w:cs="Calibri"/>
          <w:u w:val="single"/>
        </w:rPr>
        <w:t>land grabs</w:t>
      </w:r>
      <w:r w:rsidRPr="007D4453">
        <w:rPr>
          <w:rFonts w:cs="Calibri"/>
        </w:rPr>
        <w:t xml:space="preserve">, </w:t>
      </w:r>
      <w:r w:rsidRPr="007D4453">
        <w:rPr>
          <w:rFonts w:cs="Calibri"/>
          <w:u w:val="single"/>
        </w:rPr>
        <w:t>rogue states</w:t>
      </w:r>
      <w:r w:rsidRPr="007D4453">
        <w:rPr>
          <w:rFonts w:cs="Calibri"/>
        </w:rPr>
        <w:t xml:space="preserve">, and </w:t>
      </w:r>
      <w:r w:rsidRPr="007D4453">
        <w:rPr>
          <w:rFonts w:cs="Calibri"/>
          <w:u w:val="single"/>
        </w:rPr>
        <w:t>great power war</w:t>
      </w:r>
      <w:r w:rsidRPr="007D4453">
        <w:rPr>
          <w:rFonts w:cs="Calibri"/>
        </w:rPr>
        <w:t xml:space="preserve"> </w:t>
      </w:r>
    </w:p>
    <w:p w14:paraId="4F560DAC" w14:textId="77777777" w:rsidR="0027272E" w:rsidRPr="007D4453" w:rsidRDefault="0027272E" w:rsidP="0027272E">
      <w:r w:rsidRPr="007D4453">
        <w:rPr>
          <w:rStyle w:val="Style13ptBold"/>
        </w:rPr>
        <w:t>Brands 18</w:t>
      </w:r>
      <w:r w:rsidRPr="007D4453">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33575D25" w14:textId="77777777" w:rsidR="0027272E" w:rsidRPr="007D4453" w:rsidRDefault="0027272E" w:rsidP="0027272E">
      <w:pPr>
        <w:rPr>
          <w:b/>
          <w:iCs/>
          <w:u w:val="single"/>
        </w:rPr>
      </w:pPr>
      <w:r w:rsidRPr="007D4453">
        <w:rPr>
          <w:rStyle w:val="StyleUnderline"/>
        </w:rPr>
        <w:t xml:space="preserve">Since World War II, the United States has had a military </w:t>
      </w:r>
      <w:r w:rsidRPr="007D4453">
        <w:rPr>
          <w:rStyle w:val="Emphasis"/>
        </w:rPr>
        <w:t>second to none</w:t>
      </w:r>
      <w:r w:rsidRPr="0095781E">
        <w:rPr>
          <w:sz w:val="12"/>
        </w:rPr>
        <w:t xml:space="preserve">. Since the Cold War, </w:t>
      </w:r>
      <w:r w:rsidRPr="007D4453">
        <w:rPr>
          <w:rStyle w:val="StyleUnderline"/>
        </w:rPr>
        <w:t xml:space="preserve">America has </w:t>
      </w:r>
      <w:r w:rsidRPr="007D4453">
        <w:rPr>
          <w:rStyle w:val="Emphasis"/>
        </w:rPr>
        <w:t>committed</w:t>
      </w:r>
      <w:r w:rsidRPr="007D4453">
        <w:rPr>
          <w:rStyle w:val="StyleUnderline"/>
        </w:rPr>
        <w:t xml:space="preserve"> to having</w:t>
      </w:r>
      <w:r w:rsidRPr="0095781E">
        <w:rPr>
          <w:sz w:val="12"/>
        </w:rPr>
        <w:t xml:space="preserve"> </w:t>
      </w:r>
      <w:r w:rsidRPr="007D4453">
        <w:rPr>
          <w:rStyle w:val="Emphasis"/>
        </w:rPr>
        <w:t>overwhelming military primacy</w:t>
      </w:r>
      <w:r w:rsidRPr="0095781E">
        <w:rPr>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7D4453">
        <w:rPr>
          <w:rStyle w:val="Emphasis"/>
          <w:highlight w:val="cyan"/>
        </w:rPr>
        <w:t>U</w:t>
      </w:r>
      <w:r w:rsidRPr="007D4453">
        <w:rPr>
          <w:rStyle w:val="StyleUnderline"/>
        </w:rPr>
        <w:t>nited</w:t>
      </w:r>
      <w:r w:rsidRPr="007D4453">
        <w:rPr>
          <w:rStyle w:val="StyleUnderline"/>
          <w:highlight w:val="cyan"/>
        </w:rPr>
        <w:t xml:space="preserve"> </w:t>
      </w:r>
      <w:r w:rsidRPr="007D4453">
        <w:rPr>
          <w:rStyle w:val="Emphasis"/>
          <w:highlight w:val="cyan"/>
        </w:rPr>
        <w:t>S</w:t>
      </w:r>
      <w:r w:rsidRPr="007D4453">
        <w:rPr>
          <w:rStyle w:val="StyleUnderline"/>
        </w:rPr>
        <w:t>tates consistently accounted for around 35 to 45</w:t>
      </w:r>
      <w:r>
        <w:rPr>
          <w:rStyle w:val="StyleUnderline"/>
        </w:rPr>
        <w:t xml:space="preserve"> </w:t>
      </w:r>
      <w:r w:rsidRPr="007D4453">
        <w:rPr>
          <w:rStyle w:val="StyleUnderline"/>
        </w:rPr>
        <w:t xml:space="preserve">percent of world defense spending and </w:t>
      </w:r>
      <w:r w:rsidRPr="007D4453">
        <w:rPr>
          <w:rStyle w:val="StyleUnderline"/>
          <w:highlight w:val="cyan"/>
        </w:rPr>
        <w:t>maintained</w:t>
      </w:r>
      <w:r w:rsidRPr="007D4453">
        <w:rPr>
          <w:rStyle w:val="StyleUnderline"/>
        </w:rPr>
        <w:t xml:space="preserve"> </w:t>
      </w:r>
      <w:r w:rsidRPr="007D4453">
        <w:rPr>
          <w:rStyle w:val="Emphasis"/>
        </w:rPr>
        <w:t xml:space="preserve">peerless global </w:t>
      </w:r>
      <w:r w:rsidRPr="007D4453">
        <w:rPr>
          <w:rStyle w:val="Emphasis"/>
          <w:highlight w:val="cyan"/>
        </w:rPr>
        <w:t>power-projection</w:t>
      </w:r>
      <w:r w:rsidRPr="007D4453">
        <w:rPr>
          <w:rStyle w:val="Emphasis"/>
        </w:rPr>
        <w:t xml:space="preserve"> capabilities</w:t>
      </w:r>
      <w:r w:rsidRPr="0095781E">
        <w:rPr>
          <w:sz w:val="12"/>
        </w:rPr>
        <w:t xml:space="preserve">.7 Perhaps more important, U.S. </w:t>
      </w:r>
      <w:r w:rsidRPr="007D4453">
        <w:rPr>
          <w:rStyle w:val="StyleUnderline"/>
        </w:rPr>
        <w:t xml:space="preserve">primacy was also </w:t>
      </w:r>
      <w:r w:rsidRPr="007D4453">
        <w:rPr>
          <w:rStyle w:val="StyleUnderline"/>
          <w:highlight w:val="cyan"/>
        </w:rPr>
        <w:t>unrivaled in key</w:t>
      </w:r>
      <w:r w:rsidRPr="007D4453">
        <w:rPr>
          <w:rStyle w:val="StyleUnderline"/>
        </w:rPr>
        <w:t xml:space="preserve"> overseas </w:t>
      </w:r>
      <w:r w:rsidRPr="007D4453">
        <w:rPr>
          <w:rStyle w:val="Emphasis"/>
        </w:rPr>
        <w:t xml:space="preserve">strategic </w:t>
      </w:r>
      <w:r w:rsidRPr="007D4453">
        <w:rPr>
          <w:rStyle w:val="Emphasis"/>
          <w:highlight w:val="cyan"/>
        </w:rPr>
        <w:t>regions</w:t>
      </w:r>
      <w:r w:rsidRPr="0095781E">
        <w:rPr>
          <w:sz w:val="12"/>
        </w:rPr>
        <w:t>—</w:t>
      </w:r>
      <w:r w:rsidRPr="007D4453">
        <w:rPr>
          <w:rStyle w:val="Emphasis"/>
        </w:rPr>
        <w:t>Europe, East Asia, the Middle East</w:t>
      </w:r>
      <w:r w:rsidRPr="0095781E">
        <w:rPr>
          <w:sz w:val="12"/>
        </w:rPr>
        <w:t xml:space="preserve">. </w:t>
      </w:r>
      <w:r w:rsidRPr="007D4453">
        <w:rPr>
          <w:rStyle w:val="StyleUnderline"/>
        </w:rPr>
        <w:t xml:space="preserve">From </w:t>
      </w:r>
      <w:r w:rsidRPr="007D4453">
        <w:rPr>
          <w:rStyle w:val="Emphasis"/>
        </w:rPr>
        <w:t>thrashing Saddam</w:t>
      </w:r>
      <w:r w:rsidRPr="0095781E">
        <w:rPr>
          <w:sz w:val="12"/>
        </w:rPr>
        <w:t xml:space="preserve"> Hussein’s million-man Iraqi military </w:t>
      </w:r>
      <w:r w:rsidRPr="007D4453">
        <w:rPr>
          <w:rStyle w:val="StyleUnderline"/>
        </w:rPr>
        <w:t xml:space="preserve">during Operation Desert Storm, to deploying—with impunity—two carrier strike groups off Taiwan during the China-Taiwan crisis of 1995– 96, Washington has been able to project military power </w:t>
      </w:r>
      <w:r w:rsidRPr="007D4453">
        <w:rPr>
          <w:rStyle w:val="Emphasis"/>
        </w:rPr>
        <w:t>superior</w:t>
      </w:r>
      <w:r w:rsidRPr="007D4453">
        <w:rPr>
          <w:rStyle w:val="StyleUnderline"/>
        </w:rPr>
        <w:t xml:space="preserve"> to anything a </w:t>
      </w:r>
      <w:r w:rsidRPr="007D4453">
        <w:rPr>
          <w:rStyle w:val="Emphasis"/>
        </w:rPr>
        <w:t xml:space="preserve">regional rival </w:t>
      </w:r>
      <w:r w:rsidRPr="007D4453">
        <w:rPr>
          <w:rStyle w:val="StyleUnderline"/>
        </w:rPr>
        <w:t xml:space="preserve">could employ even </w:t>
      </w:r>
      <w:r w:rsidRPr="007D4453">
        <w:rPr>
          <w:rStyle w:val="Emphasis"/>
        </w:rPr>
        <w:t>on its own geopolitical doorstep.</w:t>
      </w:r>
      <w:r>
        <w:rPr>
          <w:rStyle w:val="Emphasis"/>
        </w:rPr>
        <w:t xml:space="preserve"> </w:t>
      </w:r>
      <w:r w:rsidRPr="0095781E">
        <w:rPr>
          <w:sz w:val="12"/>
        </w:rPr>
        <w:t xml:space="preserve">This </w:t>
      </w:r>
      <w:r w:rsidRPr="007D4453">
        <w:rPr>
          <w:rStyle w:val="Emphasis"/>
          <w:highlight w:val="cyan"/>
        </w:rPr>
        <w:t>military dominance</w:t>
      </w:r>
      <w:r w:rsidRPr="0095781E">
        <w:rPr>
          <w:sz w:val="12"/>
        </w:rPr>
        <w:t xml:space="preserve"> </w:t>
      </w:r>
      <w:r w:rsidRPr="007D4453">
        <w:rPr>
          <w:rStyle w:val="StyleUnderline"/>
        </w:rPr>
        <w:t>has constituted the</w:t>
      </w:r>
      <w:r w:rsidRPr="0095781E">
        <w:rPr>
          <w:sz w:val="12"/>
        </w:rPr>
        <w:t xml:space="preserve"> </w:t>
      </w:r>
      <w:r w:rsidRPr="007D4453">
        <w:rPr>
          <w:rStyle w:val="Emphasis"/>
        </w:rPr>
        <w:t xml:space="preserve">hard-power backbone </w:t>
      </w:r>
      <w:r w:rsidRPr="007D4453">
        <w:rPr>
          <w:rStyle w:val="StyleUnderline"/>
        </w:rPr>
        <w:t xml:space="preserve">of an ambitious global strategy. </w:t>
      </w:r>
      <w:r w:rsidRPr="0095781E">
        <w:rPr>
          <w:sz w:val="12"/>
        </w:rPr>
        <w:t>After the Cold War, U.S.</w:t>
      </w:r>
      <w:r w:rsidRPr="007D4453">
        <w:rPr>
          <w:rStyle w:val="StyleUnderline"/>
        </w:rPr>
        <w:t xml:space="preserve"> policymakers committed to averting a return to the </w:t>
      </w:r>
      <w:r w:rsidRPr="007D4453">
        <w:rPr>
          <w:rStyle w:val="Emphasis"/>
        </w:rPr>
        <w:t>unstable multipolarity</w:t>
      </w:r>
      <w:r w:rsidRPr="007D4453">
        <w:rPr>
          <w:rStyle w:val="StyleUnderline"/>
        </w:rPr>
        <w:t xml:space="preserve"> of earlier eras, and to perpetuating the more favorable unipolar order.</w:t>
      </w:r>
      <w:r w:rsidRPr="0095781E">
        <w:rPr>
          <w:sz w:val="12"/>
        </w:rPr>
        <w:t xml:space="preserve"> </w:t>
      </w:r>
      <w:r w:rsidRPr="007D4453">
        <w:rPr>
          <w:rStyle w:val="StyleUnderline"/>
        </w:rPr>
        <w:t xml:space="preserve">They committed to building on the successes of the postwar era by further </w:t>
      </w:r>
      <w:r w:rsidRPr="0095781E">
        <w:rPr>
          <w:rStyle w:val="StyleUnderline"/>
          <w:highlight w:val="cyan"/>
        </w:rPr>
        <w:t xml:space="preserve">advancing </w:t>
      </w:r>
      <w:r w:rsidRPr="0095781E">
        <w:rPr>
          <w:rStyle w:val="Emphasis"/>
          <w:highlight w:val="cyan"/>
        </w:rPr>
        <w:t>liberal political values</w:t>
      </w:r>
      <w:r w:rsidRPr="007D4453">
        <w:rPr>
          <w:rStyle w:val="StyleUnderline"/>
        </w:rPr>
        <w:t xml:space="preserve"> and an open international </w:t>
      </w:r>
      <w:r w:rsidRPr="007D4453">
        <w:rPr>
          <w:rStyle w:val="Emphasis"/>
        </w:rPr>
        <w:t>economy</w:t>
      </w:r>
      <w:r w:rsidRPr="007D4453">
        <w:rPr>
          <w:rStyle w:val="StyleUnderline"/>
        </w:rPr>
        <w:t xml:space="preserve">, </w:t>
      </w:r>
      <w:r w:rsidRPr="0095781E">
        <w:rPr>
          <w:rStyle w:val="StyleUnderline"/>
          <w:highlight w:val="cyan"/>
        </w:rPr>
        <w:t>and</w:t>
      </w:r>
      <w:r w:rsidRPr="007D4453">
        <w:rPr>
          <w:rStyle w:val="StyleUnderline"/>
        </w:rPr>
        <w:t xml:space="preserve"> to </w:t>
      </w:r>
      <w:r w:rsidRPr="007D4453">
        <w:rPr>
          <w:rStyle w:val="Emphasis"/>
          <w:highlight w:val="cyan"/>
        </w:rPr>
        <w:t>suppressing</w:t>
      </w:r>
      <w:r w:rsidRPr="007D4453">
        <w:rPr>
          <w:rStyle w:val="StyleUnderline"/>
        </w:rPr>
        <w:t xml:space="preserve"> international scourges such as </w:t>
      </w:r>
      <w:r w:rsidRPr="007D4453">
        <w:rPr>
          <w:rStyle w:val="Emphasis"/>
        </w:rPr>
        <w:t xml:space="preserve">rogue </w:t>
      </w:r>
      <w:r w:rsidRPr="007D4453">
        <w:rPr>
          <w:rStyle w:val="Emphasis"/>
          <w:highlight w:val="cyan"/>
        </w:rPr>
        <w:t>states</w:t>
      </w:r>
      <w:r w:rsidRPr="007D4453">
        <w:rPr>
          <w:rStyle w:val="StyleUnderline"/>
          <w:highlight w:val="cyan"/>
        </w:rPr>
        <w:t xml:space="preserve">, </w:t>
      </w:r>
      <w:r w:rsidRPr="007D4453">
        <w:rPr>
          <w:rStyle w:val="Emphasis"/>
          <w:highlight w:val="cyan"/>
        </w:rPr>
        <w:t>nuclear proliferation</w:t>
      </w:r>
      <w:r w:rsidRPr="007D4453">
        <w:rPr>
          <w:rStyle w:val="StyleUnderline"/>
          <w:highlight w:val="cyan"/>
        </w:rPr>
        <w:t xml:space="preserve">, and catastrophic </w:t>
      </w:r>
      <w:r w:rsidRPr="007D4453">
        <w:rPr>
          <w:rStyle w:val="Emphasis"/>
          <w:highlight w:val="cyan"/>
        </w:rPr>
        <w:t>terrorism</w:t>
      </w:r>
      <w:r w:rsidRPr="007D4453">
        <w:rPr>
          <w:rStyle w:val="StyleUnderline"/>
        </w:rPr>
        <w:t xml:space="preserve">. </w:t>
      </w:r>
      <w:r w:rsidRPr="0095781E">
        <w:rPr>
          <w:sz w:val="12"/>
        </w:rPr>
        <w:t xml:space="preserve">And because they recognized that military force remained the ultima ratio regum, </w:t>
      </w:r>
      <w:r w:rsidRPr="007D4453">
        <w:rPr>
          <w:rStyle w:val="StyleUnderline"/>
        </w:rPr>
        <w:t>they understood the</w:t>
      </w:r>
      <w:r w:rsidRPr="0095781E">
        <w:rPr>
          <w:sz w:val="12"/>
        </w:rPr>
        <w:t xml:space="preserve"> </w:t>
      </w:r>
      <w:r w:rsidRPr="007D4453">
        <w:rPr>
          <w:rStyle w:val="Emphasis"/>
        </w:rPr>
        <w:t>centrality</w:t>
      </w:r>
      <w:r w:rsidRPr="0095781E">
        <w:rPr>
          <w:sz w:val="12"/>
        </w:rPr>
        <w:t xml:space="preserve"> </w:t>
      </w:r>
      <w:r w:rsidRPr="007D4453">
        <w:rPr>
          <w:rStyle w:val="StyleUnderline"/>
        </w:rPr>
        <w:t>of military preponderance</w:t>
      </w:r>
      <w:r w:rsidRPr="0095781E">
        <w:rPr>
          <w:sz w:val="12"/>
        </w:rPr>
        <w:t xml:space="preserve">. </w:t>
      </w:r>
      <w:r w:rsidRPr="007D4453">
        <w:rPr>
          <w:rStyle w:val="StyleUnderline"/>
          <w:highlight w:val="cyan"/>
        </w:rPr>
        <w:t xml:space="preserve">Washington would </w:t>
      </w:r>
      <w:r w:rsidRPr="007D4453">
        <w:rPr>
          <w:rStyle w:val="Emphasis"/>
          <w:highlight w:val="cyan"/>
        </w:rPr>
        <w:t>need</w:t>
      </w:r>
      <w:r w:rsidRPr="007D4453">
        <w:rPr>
          <w:rStyle w:val="StyleUnderline"/>
          <w:highlight w:val="cyan"/>
        </w:rPr>
        <w:t xml:space="preserve"> the </w:t>
      </w:r>
      <w:r w:rsidRPr="007D4453">
        <w:rPr>
          <w:rStyle w:val="Emphasis"/>
          <w:highlight w:val="cyan"/>
        </w:rPr>
        <w:t>military power</w:t>
      </w:r>
      <w:r w:rsidRPr="0095781E">
        <w:rPr>
          <w:sz w:val="12"/>
        </w:rPr>
        <w:t xml:space="preserve"> </w:t>
      </w:r>
      <w:r w:rsidRPr="007D4453">
        <w:rPr>
          <w:rStyle w:val="StyleUnderline"/>
        </w:rPr>
        <w:t xml:space="preserve">necessary </w:t>
      </w:r>
      <w:r w:rsidRPr="007D4453">
        <w:rPr>
          <w:rStyle w:val="StyleUnderline"/>
          <w:highlight w:val="cyan"/>
        </w:rPr>
        <w:t xml:space="preserve">to </w:t>
      </w:r>
      <w:r w:rsidRPr="007D4453">
        <w:rPr>
          <w:rStyle w:val="Emphasis"/>
          <w:highlight w:val="cyan"/>
        </w:rPr>
        <w:t>underwrite</w:t>
      </w:r>
      <w:r w:rsidRPr="007D4453">
        <w:rPr>
          <w:rStyle w:val="StyleUnderline"/>
        </w:rPr>
        <w:t xml:space="preserve"> worldwide </w:t>
      </w:r>
      <w:r w:rsidRPr="007D4453">
        <w:rPr>
          <w:rStyle w:val="Emphasis"/>
          <w:highlight w:val="cyan"/>
        </w:rPr>
        <w:t>alliance commitments</w:t>
      </w:r>
      <w:r w:rsidRPr="007D4453">
        <w:rPr>
          <w:rStyle w:val="StyleUnderline"/>
        </w:rPr>
        <w:t xml:space="preserve">. </w:t>
      </w:r>
      <w:r w:rsidRPr="00090524">
        <w:rPr>
          <w:rStyle w:val="StyleUnderline"/>
        </w:rPr>
        <w:t xml:space="preserve">It would have to </w:t>
      </w:r>
      <w:r w:rsidRPr="007D4453">
        <w:rPr>
          <w:rStyle w:val="StyleUnderline"/>
          <w:highlight w:val="cyan"/>
        </w:rPr>
        <w:t xml:space="preserve">preserve </w:t>
      </w:r>
      <w:r w:rsidRPr="007D4453">
        <w:rPr>
          <w:rStyle w:val="Emphasis"/>
          <w:highlight w:val="cyan"/>
        </w:rPr>
        <w:t>substantial overmatch</w:t>
      </w:r>
      <w:r w:rsidRPr="0095781E">
        <w:rPr>
          <w:sz w:val="12"/>
          <w:highlight w:val="cyan"/>
        </w:rPr>
        <w:t xml:space="preserve"> </w:t>
      </w:r>
      <w:r w:rsidRPr="007D4453">
        <w:rPr>
          <w:rStyle w:val="StyleUnderline"/>
        </w:rPr>
        <w:t>versus any potential</w:t>
      </w:r>
      <w:r w:rsidRPr="0095781E">
        <w:rPr>
          <w:sz w:val="12"/>
        </w:rPr>
        <w:t xml:space="preserve"> </w:t>
      </w:r>
      <w:r w:rsidRPr="007D4453">
        <w:rPr>
          <w:rStyle w:val="Emphasis"/>
        </w:rPr>
        <w:t xml:space="preserve">great-power rival. </w:t>
      </w:r>
      <w:r w:rsidRPr="0095781E">
        <w:rPr>
          <w:sz w:val="12"/>
        </w:rPr>
        <w:t xml:space="preserve">It must be able to answer the sharpest challenges to the international system, such as Saddam’s invasion of Kuwait in 1990 or jihadist extremism after 9/11. Finally, </w:t>
      </w:r>
      <w:r w:rsidRPr="007D4453">
        <w:rPr>
          <w:rStyle w:val="StyleUnderline"/>
        </w:rPr>
        <w:t xml:space="preserve">because prevailing global </w:t>
      </w:r>
      <w:r w:rsidRPr="007D4453">
        <w:rPr>
          <w:rStyle w:val="Emphasis"/>
        </w:rPr>
        <w:t>norms</w:t>
      </w:r>
      <w:r w:rsidRPr="007D4453">
        <w:rPr>
          <w:rStyle w:val="StyleUnderline"/>
        </w:rPr>
        <w:t xml:space="preserve"> generally reflect </w:t>
      </w:r>
      <w:r w:rsidRPr="007D4453">
        <w:rPr>
          <w:rStyle w:val="Emphasis"/>
        </w:rPr>
        <w:t>hard-power realities</w:t>
      </w:r>
      <w:r w:rsidRPr="007D4453">
        <w:rPr>
          <w:rStyle w:val="StyleUnderline"/>
        </w:rPr>
        <w:t xml:space="preserve">, America would need the superiority to assure that its own </w:t>
      </w:r>
      <w:r w:rsidRPr="007D4453">
        <w:rPr>
          <w:rStyle w:val="Emphasis"/>
        </w:rPr>
        <w:t>values remained ascendant</w:t>
      </w:r>
      <w:r w:rsidRPr="007D4453">
        <w:rPr>
          <w:rStyle w:val="StyleUnderline"/>
        </w:rPr>
        <w:t>. It was impolitic to say that U.S.</w:t>
      </w:r>
      <w:r w:rsidRPr="007D4453">
        <w:rPr>
          <w:rStyle w:val="StyleUnderline"/>
          <w:highlight w:val="cyan"/>
        </w:rPr>
        <w:t xml:space="preserve"> </w:t>
      </w:r>
      <w:r w:rsidRPr="00090524">
        <w:rPr>
          <w:rStyle w:val="StyleUnderline"/>
        </w:rPr>
        <w:t>strategy and the international order required “</w:t>
      </w:r>
      <w:r w:rsidRPr="00090524">
        <w:rPr>
          <w:rStyle w:val="Emphasis"/>
        </w:rPr>
        <w:t>strengths beyond challenge</w:t>
      </w:r>
      <w:r w:rsidRPr="007D4453">
        <w:rPr>
          <w:rStyle w:val="StyleUnderline"/>
        </w:rPr>
        <w:t>,” but it was not at all inaccurate.</w:t>
      </w:r>
      <w:r>
        <w:rPr>
          <w:rStyle w:val="StyleUnderline"/>
        </w:rPr>
        <w:t xml:space="preserve"> </w:t>
      </w:r>
      <w:r w:rsidRPr="0095781E">
        <w:rPr>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7D4453">
        <w:rPr>
          <w:rStyle w:val="StyleUnderline"/>
        </w:rPr>
        <w:t xml:space="preserve">the fact that there was a limit to how cheaply that primacy could be had. The American military did shrink significantly during the 1990s, but U.S. officials understood that if </w:t>
      </w:r>
      <w:r w:rsidRPr="007D4453">
        <w:rPr>
          <w:rStyle w:val="StyleUnderline"/>
        </w:rPr>
        <w:lastRenderedPageBreak/>
        <w:t>Washington cut back too far, its primacy would erode to a point where it ceased to deliver its geopolitical benefits</w:t>
      </w:r>
      <w:r w:rsidRPr="0095781E">
        <w:rPr>
          <w:sz w:val="12"/>
        </w:rPr>
        <w:t xml:space="preserve">. </w:t>
      </w:r>
      <w:r w:rsidRPr="007D4453">
        <w:rPr>
          <w:rStyle w:val="Emphasis"/>
          <w:highlight w:val="cyan"/>
        </w:rPr>
        <w:t>Alliances</w:t>
      </w:r>
      <w:r w:rsidRPr="0095781E">
        <w:rPr>
          <w:sz w:val="12"/>
          <w:highlight w:val="cyan"/>
        </w:rPr>
        <w:t xml:space="preserve"> </w:t>
      </w:r>
      <w:r w:rsidRPr="007D4453">
        <w:rPr>
          <w:rStyle w:val="StyleUnderline"/>
          <w:highlight w:val="cyan"/>
        </w:rPr>
        <w:t>would</w:t>
      </w:r>
      <w:r w:rsidRPr="0095781E">
        <w:rPr>
          <w:sz w:val="12"/>
          <w:highlight w:val="cyan"/>
        </w:rPr>
        <w:t xml:space="preserve"> </w:t>
      </w:r>
      <w:r w:rsidRPr="007D4453">
        <w:rPr>
          <w:rStyle w:val="Emphasis"/>
          <w:highlight w:val="cyan"/>
        </w:rPr>
        <w:t>lose credibility</w:t>
      </w:r>
      <w:r w:rsidRPr="0095781E">
        <w:rPr>
          <w:sz w:val="12"/>
        </w:rPr>
        <w:t xml:space="preserve">; </w:t>
      </w:r>
      <w:r w:rsidRPr="007D4453">
        <w:rPr>
          <w:rStyle w:val="StyleUnderline"/>
        </w:rPr>
        <w:t>the</w:t>
      </w:r>
      <w:r w:rsidRPr="0095781E">
        <w:rPr>
          <w:sz w:val="12"/>
        </w:rPr>
        <w:t xml:space="preserve"> </w:t>
      </w:r>
      <w:r w:rsidRPr="007D4453">
        <w:rPr>
          <w:rStyle w:val="StyleUnderline"/>
          <w:highlight w:val="cyan"/>
        </w:rPr>
        <w:t>stability</w:t>
      </w:r>
      <w:r w:rsidRPr="007D4453">
        <w:rPr>
          <w:rStyle w:val="StyleUnderline"/>
        </w:rPr>
        <w:t xml:space="preserve"> of key </w:t>
      </w:r>
      <w:r w:rsidRPr="007D4453">
        <w:rPr>
          <w:rStyle w:val="Emphasis"/>
        </w:rPr>
        <w:t>regions</w:t>
      </w:r>
      <w:r w:rsidRPr="007D4453">
        <w:rPr>
          <w:rStyle w:val="StyleUnderline"/>
        </w:rPr>
        <w:t xml:space="preserve"> </w:t>
      </w:r>
      <w:r w:rsidRPr="007D4453">
        <w:rPr>
          <w:rStyle w:val="StyleUnderline"/>
          <w:highlight w:val="cyan"/>
        </w:rPr>
        <w:t xml:space="preserve">would be </w:t>
      </w:r>
      <w:r w:rsidRPr="007D4453">
        <w:rPr>
          <w:rStyle w:val="Emphasis"/>
          <w:highlight w:val="cyan"/>
        </w:rPr>
        <w:t>eroded</w:t>
      </w:r>
      <w:r w:rsidRPr="0095781E">
        <w:rPr>
          <w:sz w:val="12"/>
          <w:highlight w:val="cyan"/>
        </w:rPr>
        <w:t xml:space="preserve">; </w:t>
      </w:r>
      <w:r w:rsidRPr="007D4453">
        <w:rPr>
          <w:rStyle w:val="Emphasis"/>
          <w:highlight w:val="cyan"/>
        </w:rPr>
        <w:t>rivals would be emboldened</w:t>
      </w:r>
      <w:r w:rsidRPr="0095781E">
        <w:rPr>
          <w:sz w:val="12"/>
        </w:rPr>
        <w:t xml:space="preserve">; </w:t>
      </w:r>
      <w:r w:rsidRPr="007D4453">
        <w:rPr>
          <w:rStyle w:val="Emphasis"/>
        </w:rPr>
        <w:t xml:space="preserve">international </w:t>
      </w:r>
      <w:r w:rsidRPr="007D4453">
        <w:rPr>
          <w:rStyle w:val="Emphasis"/>
          <w:highlight w:val="cyan"/>
        </w:rPr>
        <w:t>crises would go unaddressed</w:t>
      </w:r>
      <w:r w:rsidRPr="0095781E">
        <w:rPr>
          <w:sz w:val="12"/>
        </w:rPr>
        <w:t xml:space="preserve">. American </w:t>
      </w:r>
      <w:r w:rsidRPr="007D4453">
        <w:rPr>
          <w:rStyle w:val="StyleUnderline"/>
        </w:rPr>
        <w:t xml:space="preserve">primacy was thus like a </w:t>
      </w:r>
      <w:r w:rsidRPr="007D4453">
        <w:rPr>
          <w:rStyle w:val="Emphasis"/>
        </w:rPr>
        <w:t>reasonably priced insurance policy</w:t>
      </w:r>
      <w:r w:rsidRPr="0095781E">
        <w:rPr>
          <w:sz w:val="12"/>
        </w:rPr>
        <w:t xml:space="preserve">. </w:t>
      </w:r>
      <w:r w:rsidRPr="007D4453">
        <w:rPr>
          <w:rStyle w:val="StyleUnderline"/>
        </w:rPr>
        <w:t>It required nontrivial expenditures, but protected against far costlier outcomes.</w:t>
      </w:r>
      <w:r w:rsidRPr="0095781E">
        <w:rPr>
          <w:sz w:val="12"/>
        </w:rPr>
        <w:t>9 Washington paid its insurance premiums for two decades after the Cold War. But more</w:t>
      </w:r>
      <w:r w:rsidRPr="007D4453">
        <w:rPr>
          <w:rStyle w:val="StyleUnderline"/>
        </w:rPr>
        <w:t xml:space="preserve"> recently American primacy and strategic solvency have been imperiled.</w:t>
      </w:r>
      <w:r>
        <w:rPr>
          <w:rStyle w:val="StyleUnderline"/>
        </w:rPr>
        <w:t xml:space="preserve"> </w:t>
      </w:r>
      <w:r w:rsidRPr="0095781E">
        <w:rPr>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7D4453">
        <w:rPr>
          <w:rStyle w:val="StyleUnderline"/>
        </w:rPr>
        <w:t xml:space="preserve">two decades after the Soviet collapse, the world was characterized by </w:t>
      </w:r>
      <w:r w:rsidRPr="007D4453">
        <w:rPr>
          <w:rStyle w:val="Emphasis"/>
        </w:rPr>
        <w:t xml:space="preserve">remarkably low levels of great-power competition, </w:t>
      </w:r>
      <w:r w:rsidRPr="007D4453">
        <w:rPr>
          <w:rStyle w:val="StyleUnderline"/>
        </w:rPr>
        <w:t xml:space="preserve">high levels of </w:t>
      </w:r>
      <w:r w:rsidRPr="007D4453">
        <w:rPr>
          <w:rStyle w:val="Emphasis"/>
        </w:rPr>
        <w:t>security</w:t>
      </w:r>
      <w:r w:rsidRPr="007D4453">
        <w:rPr>
          <w:rStyle w:val="StyleUnderline"/>
        </w:rPr>
        <w:t xml:space="preserve"> in key theaters such as </w:t>
      </w:r>
      <w:r w:rsidRPr="007D4453">
        <w:rPr>
          <w:rStyle w:val="Emphasis"/>
        </w:rPr>
        <w:t>Europe</w:t>
      </w:r>
      <w:r w:rsidRPr="007D4453">
        <w:rPr>
          <w:rStyle w:val="StyleUnderline"/>
        </w:rPr>
        <w:t xml:space="preserve"> and </w:t>
      </w:r>
      <w:r w:rsidRPr="007D4453">
        <w:rPr>
          <w:rStyle w:val="Emphasis"/>
        </w:rPr>
        <w:t>East Asia</w:t>
      </w:r>
      <w:r w:rsidRPr="007D4453">
        <w:rPr>
          <w:rStyle w:val="StyleUnderline"/>
        </w:rPr>
        <w:t xml:space="preserve">, and the </w:t>
      </w:r>
      <w:r w:rsidRPr="007D4453">
        <w:rPr>
          <w:rStyle w:val="Emphasis"/>
        </w:rPr>
        <w:t>comparative weakness</w:t>
      </w:r>
      <w:r w:rsidRPr="007D4453">
        <w:rPr>
          <w:rStyle w:val="StyleUnderline"/>
        </w:rPr>
        <w:t xml:space="preserve"> of those “</w:t>
      </w:r>
      <w:r w:rsidRPr="007D4453">
        <w:rPr>
          <w:rStyle w:val="Emphasis"/>
        </w:rPr>
        <w:t>rogue” actors</w:t>
      </w:r>
      <w:r w:rsidRPr="007D4453">
        <w:rPr>
          <w:rStyle w:val="StyleUnderline"/>
        </w:rPr>
        <w:t>—Iran, Iraq, North Korea, al-Qaeda—who most aggressively challenged American power.</w:t>
      </w:r>
      <w:r w:rsidRPr="0095781E">
        <w:rPr>
          <w:sz w:val="12"/>
        </w:rPr>
        <w:t xml:space="preserve"> During the 1990s, some observers even spoke of a “strategic pause,” the idea being that the end of the Cold War had afforded the United States a respite from normal levels of geopolitical danger and competition. Now, however, </w:t>
      </w:r>
      <w:r w:rsidRPr="007D4453">
        <w:rPr>
          <w:rStyle w:val="Emphasis"/>
        </w:rPr>
        <w:t>the strategic horizon is darkening</w:t>
      </w:r>
      <w:r w:rsidRPr="0095781E">
        <w:rPr>
          <w:sz w:val="12"/>
        </w:rPr>
        <w:t xml:space="preserve">, due to four factors. First, </w:t>
      </w:r>
      <w:r w:rsidRPr="007D4453">
        <w:rPr>
          <w:rStyle w:val="Emphasis"/>
          <w:highlight w:val="cyan"/>
        </w:rPr>
        <w:t xml:space="preserve">great-power </w:t>
      </w:r>
      <w:r w:rsidRPr="007D4453">
        <w:rPr>
          <w:rStyle w:val="Emphasis"/>
        </w:rPr>
        <w:t xml:space="preserve">military </w:t>
      </w:r>
      <w:r w:rsidRPr="007D4453">
        <w:rPr>
          <w:rStyle w:val="Emphasis"/>
          <w:highlight w:val="cyan"/>
        </w:rPr>
        <w:t>competition is back</w:t>
      </w:r>
      <w:r w:rsidRPr="0095781E">
        <w:rPr>
          <w:sz w:val="12"/>
        </w:rPr>
        <w:t xml:space="preserve">. </w:t>
      </w:r>
      <w:r w:rsidRPr="007D4453">
        <w:rPr>
          <w:rStyle w:val="StyleUnderline"/>
        </w:rPr>
        <w:t>The world’s two leading authoritarian powers</w:t>
      </w:r>
      <w:r w:rsidRPr="0095781E">
        <w:rPr>
          <w:sz w:val="12"/>
        </w:rPr>
        <w:t>—</w:t>
      </w:r>
      <w:r w:rsidRPr="007D4453">
        <w:rPr>
          <w:rStyle w:val="Emphasis"/>
          <w:highlight w:val="cyan"/>
        </w:rPr>
        <w:t>China</w:t>
      </w:r>
      <w:r w:rsidRPr="0095781E">
        <w:rPr>
          <w:sz w:val="12"/>
          <w:highlight w:val="cyan"/>
        </w:rPr>
        <w:t xml:space="preserve"> </w:t>
      </w:r>
      <w:r w:rsidRPr="007D4453">
        <w:rPr>
          <w:rStyle w:val="StyleUnderline"/>
          <w:highlight w:val="cyan"/>
        </w:rPr>
        <w:t>and</w:t>
      </w:r>
      <w:r w:rsidRPr="0095781E">
        <w:rPr>
          <w:sz w:val="12"/>
          <w:highlight w:val="cyan"/>
        </w:rPr>
        <w:t xml:space="preserve"> </w:t>
      </w:r>
      <w:r w:rsidRPr="007D4453">
        <w:rPr>
          <w:rStyle w:val="Emphasis"/>
          <w:highlight w:val="cyan"/>
        </w:rPr>
        <w:t>Russia</w:t>
      </w:r>
      <w:r w:rsidRPr="0095781E">
        <w:rPr>
          <w:sz w:val="12"/>
          <w:highlight w:val="cyan"/>
        </w:rPr>
        <w:t>—</w:t>
      </w:r>
      <w:r w:rsidRPr="007D4453">
        <w:rPr>
          <w:rStyle w:val="StyleUnderline"/>
          <w:highlight w:val="cyan"/>
        </w:rPr>
        <w:t xml:space="preserve">are seeking </w:t>
      </w:r>
      <w:r w:rsidRPr="007D4453">
        <w:rPr>
          <w:rStyle w:val="Emphasis"/>
          <w:highlight w:val="cyan"/>
        </w:rPr>
        <w:t>regional hegemony</w:t>
      </w:r>
      <w:r w:rsidRPr="0095781E">
        <w:rPr>
          <w:sz w:val="12"/>
          <w:highlight w:val="cyan"/>
        </w:rPr>
        <w:t>,</w:t>
      </w:r>
      <w:r w:rsidRPr="0095781E">
        <w:rPr>
          <w:sz w:val="12"/>
        </w:rPr>
        <w:t xml:space="preserve"> </w:t>
      </w:r>
      <w:r w:rsidRPr="007D4453">
        <w:rPr>
          <w:rStyle w:val="StyleUnderline"/>
        </w:rPr>
        <w:t xml:space="preserve">contesting global norms such as nonaggression and freedom of navigation, </w:t>
      </w:r>
      <w:r w:rsidRPr="007D4453">
        <w:rPr>
          <w:rStyle w:val="StyleUnderline"/>
          <w:highlight w:val="cyan"/>
        </w:rPr>
        <w:t xml:space="preserve">and developing the </w:t>
      </w:r>
      <w:r w:rsidRPr="007D4453">
        <w:rPr>
          <w:rStyle w:val="Emphasis"/>
          <w:highlight w:val="cyan"/>
        </w:rPr>
        <w:t>military punch</w:t>
      </w:r>
      <w:r w:rsidRPr="007D4453">
        <w:rPr>
          <w:rStyle w:val="StyleUnderline"/>
          <w:highlight w:val="cyan"/>
        </w:rPr>
        <w:t xml:space="preserve"> </w:t>
      </w:r>
      <w:r w:rsidRPr="007D4453">
        <w:rPr>
          <w:rStyle w:val="StyleUnderline"/>
        </w:rPr>
        <w:t>to underwrite these ambitions</w:t>
      </w:r>
      <w:r w:rsidRPr="0095781E">
        <w:rPr>
          <w:sz w:val="12"/>
        </w:rPr>
        <w:t>. Notwithstanding severe economic and demographic problems</w:t>
      </w:r>
      <w:r w:rsidRPr="007D4453">
        <w:rPr>
          <w:rStyle w:val="StyleUnderline"/>
        </w:rPr>
        <w:t xml:space="preserve">, </w:t>
      </w:r>
      <w:r w:rsidRPr="00090524">
        <w:rPr>
          <w:rStyle w:val="StyleUnderline"/>
        </w:rPr>
        <w:t xml:space="preserve">Russia has conducted a major military </w:t>
      </w:r>
      <w:r w:rsidRPr="00090524">
        <w:rPr>
          <w:rStyle w:val="Emphasis"/>
        </w:rPr>
        <w:t>modernization</w:t>
      </w:r>
      <w:r w:rsidRPr="00090524">
        <w:rPr>
          <w:rStyle w:val="StyleUnderline"/>
        </w:rPr>
        <w:t xml:space="preserve"> emphasizing </w:t>
      </w:r>
      <w:r w:rsidRPr="00090524">
        <w:rPr>
          <w:rStyle w:val="Emphasis"/>
        </w:rPr>
        <w:t>nuclear weapons</w:t>
      </w:r>
      <w:r w:rsidRPr="007D4453">
        <w:rPr>
          <w:rStyle w:val="StyleUnderline"/>
        </w:rPr>
        <w:t>, high-end conventional capabilities, and rapid-deployment and special operations forces— and utilized many of these capabilities in conflicts in Ukraine and Syria</w:t>
      </w:r>
      <w:r w:rsidRPr="0095781E">
        <w:rPr>
          <w:sz w:val="12"/>
        </w:rPr>
        <w:t xml:space="preserve">.10 </w:t>
      </w:r>
      <w:r w:rsidRPr="007D4453">
        <w:rPr>
          <w:rStyle w:val="StyleUnderline"/>
        </w:rPr>
        <w:t>China</w:t>
      </w:r>
      <w:r w:rsidRPr="0095781E">
        <w:rPr>
          <w:sz w:val="12"/>
        </w:rPr>
        <w:t xml:space="preserve">, meanwhile, </w:t>
      </w:r>
      <w:r w:rsidRPr="007D4453">
        <w:rPr>
          <w:rStyle w:val="StyleUnderline"/>
        </w:rPr>
        <w:t xml:space="preserve">has carried out a </w:t>
      </w:r>
      <w:r w:rsidRPr="007D4453">
        <w:rPr>
          <w:rStyle w:val="Emphasis"/>
        </w:rPr>
        <w:t>buildup of historic proportions,</w:t>
      </w:r>
      <w:r w:rsidRPr="0095781E">
        <w:rPr>
          <w:sz w:val="12"/>
        </w:rPr>
        <w:t xml:space="preserve"> with constant-dollar defense outlays rising from US$26 billion in 1995 to US$226 billion in 2016.11 Ominously, </w:t>
      </w:r>
      <w:r w:rsidRPr="007D4453">
        <w:rPr>
          <w:rStyle w:val="StyleUnderline"/>
        </w:rPr>
        <w:t xml:space="preserve">these expenditures have funded development of </w:t>
      </w:r>
      <w:r w:rsidRPr="007D4453">
        <w:rPr>
          <w:rStyle w:val="Emphasis"/>
        </w:rPr>
        <w:t>power-projection</w:t>
      </w:r>
      <w:r w:rsidRPr="007D4453">
        <w:rPr>
          <w:rStyle w:val="StyleUnderline"/>
        </w:rPr>
        <w:t xml:space="preserve"> and antiaccess/area denial</w:t>
      </w:r>
      <w:r w:rsidRPr="0095781E">
        <w:rPr>
          <w:sz w:val="12"/>
        </w:rPr>
        <w:t xml:space="preserve"> (</w:t>
      </w:r>
      <w:r w:rsidRPr="007D4453">
        <w:rPr>
          <w:rStyle w:val="Emphasis"/>
        </w:rPr>
        <w:t>A2/AD) tools</w:t>
      </w:r>
      <w:r w:rsidRPr="0095781E">
        <w:rPr>
          <w:sz w:val="12"/>
        </w:rPr>
        <w:t xml:space="preserve"> </w:t>
      </w:r>
      <w:r w:rsidRPr="007D4453">
        <w:rPr>
          <w:rStyle w:val="StyleUnderline"/>
        </w:rPr>
        <w:t>necessary to threaten China’s neighbors and complicate U.S. intervention on their behalf</w:t>
      </w:r>
      <w:r w:rsidRPr="0095781E">
        <w:rPr>
          <w:sz w:val="12"/>
        </w:rPr>
        <w:t xml:space="preserve">. Washington has grown accustomed to having a generational military lead; </w:t>
      </w:r>
      <w:r w:rsidRPr="007D4453">
        <w:rPr>
          <w:rStyle w:val="StyleUnderline"/>
        </w:rPr>
        <w:t xml:space="preserve">Russian and Chinese modernization efforts are now creating a </w:t>
      </w:r>
      <w:r w:rsidRPr="007D4453">
        <w:rPr>
          <w:rStyle w:val="Emphasis"/>
        </w:rPr>
        <w:t xml:space="preserve">far more competitive environment. </w:t>
      </w:r>
    </w:p>
    <w:p w14:paraId="399D303B" w14:textId="77777777" w:rsidR="0027272E" w:rsidRPr="0027272E" w:rsidRDefault="0027272E" w:rsidP="0027272E"/>
    <w:p w14:paraId="16B9A420" w14:textId="77777777" w:rsidR="0027272E" w:rsidRPr="00E71691" w:rsidRDefault="0027272E" w:rsidP="0027272E">
      <w:pPr>
        <w:rPr>
          <w:sz w:val="16"/>
        </w:rPr>
      </w:pPr>
    </w:p>
    <w:p w14:paraId="6A95071C" w14:textId="1F08A0A2" w:rsidR="0027272E" w:rsidRDefault="0027272E" w:rsidP="0027272E">
      <w:pPr>
        <w:pStyle w:val="Heading2"/>
      </w:pPr>
      <w:r>
        <w:lastRenderedPageBreak/>
        <w:t>Case</w:t>
      </w:r>
    </w:p>
    <w:p w14:paraId="2907226C" w14:textId="77777777" w:rsidR="00E6458B" w:rsidRPr="00E6458B" w:rsidRDefault="00E6458B" w:rsidP="00E6458B"/>
    <w:p w14:paraId="6D702E05" w14:textId="11C04C39" w:rsidR="00E6458B" w:rsidRDefault="00E6458B" w:rsidP="00E6458B">
      <w:pPr>
        <w:pStyle w:val="Heading3"/>
      </w:pPr>
      <w:r>
        <w:lastRenderedPageBreak/>
        <w:t>Framing</w:t>
      </w:r>
    </w:p>
    <w:p w14:paraId="1938E905" w14:textId="77777777" w:rsidR="00E6458B" w:rsidRPr="00E6458B" w:rsidRDefault="00E6458B" w:rsidP="00E6458B"/>
    <w:p w14:paraId="06FC8A5A" w14:textId="335F5FAD" w:rsidR="00E6458B" w:rsidRDefault="00E6458B" w:rsidP="00E6458B">
      <w:pPr>
        <w:pStyle w:val="Heading4"/>
      </w:pPr>
      <w:r>
        <w:t xml:space="preserve">Framing is the same, justice is nothing but util. The maximization of pleasure and the minimization of pain is the underlying logic behind justice, which promotes the spreading of pleasure. </w:t>
      </w:r>
    </w:p>
    <w:p w14:paraId="1B137521" w14:textId="6CE63DC5" w:rsidR="00E6458B" w:rsidRDefault="00E6458B" w:rsidP="00E6458B"/>
    <w:p w14:paraId="57DCAB2C" w14:textId="1E142F06" w:rsidR="00E6458B" w:rsidRDefault="00E6458B" w:rsidP="00E6458B">
      <w:pPr>
        <w:pStyle w:val="Heading3"/>
      </w:pPr>
      <w:r>
        <w:lastRenderedPageBreak/>
        <w:t>T/L</w:t>
      </w:r>
    </w:p>
    <w:p w14:paraId="075CB93F" w14:textId="77777777" w:rsidR="00E6458B" w:rsidRPr="00E6458B" w:rsidRDefault="00E6458B" w:rsidP="00E6458B"/>
    <w:p w14:paraId="723EA924" w14:textId="77777777" w:rsidR="0027272E" w:rsidRPr="00AC2D62" w:rsidRDefault="0027272E" w:rsidP="0027272E">
      <w:pPr>
        <w:pStyle w:val="Heading4"/>
        <w:tabs>
          <w:tab w:val="left" w:pos="10359"/>
        </w:tabs>
        <w:rPr>
          <w:color w:val="000000" w:themeColor="text1"/>
        </w:rPr>
      </w:pPr>
      <w:r w:rsidRPr="00AC2D62">
        <w:rPr>
          <w:color w:val="000000" w:themeColor="text1"/>
        </w:rPr>
        <w:t xml:space="preserve">1] Strikes allows for domination by exercising </w:t>
      </w:r>
      <w:r w:rsidRPr="00AC2D62">
        <w:rPr>
          <w:color w:val="000000" w:themeColor="text1"/>
          <w:u w:val="single"/>
        </w:rPr>
        <w:t>coercion</w:t>
      </w:r>
      <w:r w:rsidRPr="00AC2D62">
        <w:rPr>
          <w:color w:val="000000" w:themeColor="text1"/>
        </w:rPr>
        <w:t>.</w:t>
      </w:r>
      <w:r w:rsidRPr="00AC2D62">
        <w:rPr>
          <w:color w:val="000000" w:themeColor="text1"/>
        </w:rPr>
        <w:tab/>
      </w:r>
    </w:p>
    <w:p w14:paraId="68EBC076" w14:textId="77777777" w:rsidR="0027272E" w:rsidRPr="00AC2D62" w:rsidRDefault="0027272E" w:rsidP="0027272E">
      <w:pPr>
        <w:rPr>
          <w:color w:val="000000" w:themeColor="text1"/>
        </w:rPr>
      </w:pPr>
      <w:r w:rsidRPr="00AC2D62">
        <w:rPr>
          <w:b/>
          <w:color w:val="000000" w:themeColor="text1"/>
          <w:sz w:val="26"/>
        </w:rPr>
        <w:t>Gourevitch 18</w:t>
      </w:r>
      <w:r w:rsidRPr="00AC2D62">
        <w:rPr>
          <w:color w:val="000000" w:themeColor="text1"/>
        </w:rPr>
        <w:t xml:space="preserve"> [Alex; Brown University; “The Right to Strike: A Radical View,” American Political Science Review; 2018; </w:t>
      </w:r>
      <w:hyperlink r:id="rId10">
        <w:r w:rsidRPr="00AC2D62">
          <w:rPr>
            <w:color w:val="000000" w:themeColor="text1"/>
          </w:rPr>
          <w:t>https://sci-hub.se/10.1017/s0003055418000321]</w:t>
        </w:r>
      </w:hyperlink>
      <w:r w:rsidRPr="00AC2D62">
        <w:rPr>
          <w:color w:val="000000" w:themeColor="text1"/>
        </w:rPr>
        <w:t xml:space="preserve"> Justin</w:t>
      </w:r>
    </w:p>
    <w:p w14:paraId="37436EC5" w14:textId="77777777" w:rsidR="0027272E" w:rsidRPr="00AC2D62" w:rsidRDefault="0027272E" w:rsidP="0027272E">
      <w:pPr>
        <w:rPr>
          <w:color w:val="000000" w:themeColor="text1"/>
        </w:rPr>
      </w:pPr>
      <w:r w:rsidRPr="00AC2D62">
        <w:rPr>
          <w:color w:val="000000" w:themeColor="text1"/>
        </w:rPr>
        <w:t>**Edited for ableist language</w:t>
      </w:r>
    </w:p>
    <w:p w14:paraId="30FD57BB" w14:textId="77777777" w:rsidR="0027272E" w:rsidRPr="00AC2D62" w:rsidRDefault="0027272E" w:rsidP="0027272E">
      <w:pPr>
        <w:rPr>
          <w:color w:val="000000" w:themeColor="text1"/>
          <w:sz w:val="16"/>
          <w:szCs w:val="16"/>
        </w:rPr>
      </w:pPr>
      <w:r w:rsidRPr="00AC2D62">
        <w:rPr>
          <w:color w:val="000000" w:themeColor="text1"/>
          <w:sz w:val="16"/>
          <w:szCs w:val="16"/>
        </w:rPr>
        <w:t xml:space="preserve">Every </w:t>
      </w:r>
      <w:r w:rsidRPr="00AC2D62">
        <w:rPr>
          <w:color w:val="000000" w:themeColor="text1"/>
          <w:u w:val="single"/>
        </w:rPr>
        <w:t xml:space="preserve">liberal </w:t>
      </w:r>
      <w:r w:rsidRPr="00AC2D62">
        <w:rPr>
          <w:color w:val="000000" w:themeColor="text1"/>
          <w:highlight w:val="green"/>
          <w:u w:val="single"/>
        </w:rPr>
        <w:t xml:space="preserve">democracy </w:t>
      </w:r>
      <w:r w:rsidRPr="00AC2D62">
        <w:rPr>
          <w:b/>
          <w:color w:val="000000" w:themeColor="text1"/>
          <w:highlight w:val="green"/>
          <w:u w:val="single"/>
        </w:rPr>
        <w:t>recognizes</w:t>
      </w:r>
      <w:r w:rsidRPr="00AC2D62">
        <w:rPr>
          <w:color w:val="000000" w:themeColor="text1"/>
          <w:u w:val="single"/>
        </w:rPr>
        <w:t xml:space="preserve"> that workers have a </w:t>
      </w:r>
      <w:r w:rsidRPr="00AC2D62">
        <w:rPr>
          <w:b/>
          <w:color w:val="000000" w:themeColor="text1"/>
          <w:highlight w:val="green"/>
          <w:u w:val="single"/>
        </w:rPr>
        <w:t>right</w:t>
      </w:r>
      <w:r w:rsidRPr="00AC2D62">
        <w:rPr>
          <w:color w:val="000000" w:themeColor="text1"/>
          <w:highlight w:val="green"/>
          <w:u w:val="single"/>
        </w:rPr>
        <w:t xml:space="preserve"> to </w:t>
      </w:r>
      <w:r w:rsidRPr="00AC2D62">
        <w:rPr>
          <w:b/>
          <w:color w:val="000000" w:themeColor="text1"/>
          <w:highlight w:val="green"/>
          <w:u w:val="single"/>
        </w:rPr>
        <w:t>strike</w:t>
      </w:r>
      <w:r w:rsidRPr="00AC2D62">
        <w:rPr>
          <w:color w:val="000000" w:themeColor="text1"/>
          <w:sz w:val="16"/>
          <w:szCs w:val="16"/>
        </w:rPr>
        <w:t xml:space="preserve">. That right is protected in law, sometimes in the constitution itself. Yet </w:t>
      </w:r>
      <w:r w:rsidRPr="00AC2D62">
        <w:rPr>
          <w:color w:val="000000" w:themeColor="text1"/>
          <w:highlight w:val="green"/>
          <w:u w:val="single"/>
        </w:rPr>
        <w:t xml:space="preserve">strikes pose </w:t>
      </w:r>
      <w:r w:rsidRPr="00AC2D62">
        <w:rPr>
          <w:b/>
          <w:color w:val="000000" w:themeColor="text1"/>
          <w:highlight w:val="green"/>
          <w:u w:val="single"/>
        </w:rPr>
        <w:t>serious</w:t>
      </w:r>
      <w:r w:rsidRPr="00AC2D62">
        <w:rPr>
          <w:color w:val="000000" w:themeColor="text1"/>
          <w:highlight w:val="green"/>
          <w:u w:val="single"/>
        </w:rPr>
        <w:t xml:space="preserve"> </w:t>
      </w:r>
      <w:r w:rsidRPr="00AC2D62">
        <w:rPr>
          <w:b/>
          <w:color w:val="000000" w:themeColor="text1"/>
          <w:highlight w:val="green"/>
          <w:u w:val="single"/>
        </w:rPr>
        <w:t>problems</w:t>
      </w:r>
      <w:r w:rsidRPr="00AC2D62">
        <w:rPr>
          <w:color w:val="000000" w:themeColor="text1"/>
          <w:u w:val="single"/>
        </w:rPr>
        <w:t xml:space="preserve"> for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societies</w:t>
      </w:r>
      <w:r w:rsidRPr="00AC2D62">
        <w:rPr>
          <w:color w:val="000000" w:themeColor="text1"/>
          <w:u w:val="single"/>
        </w:rPr>
        <w:t xml:space="preserve">. They involve </w:t>
      </w:r>
      <w:r w:rsidRPr="00AC2D62">
        <w:rPr>
          <w:b/>
          <w:color w:val="000000" w:themeColor="text1"/>
          <w:u w:val="single"/>
        </w:rPr>
        <w:t>violence</w:t>
      </w:r>
      <w:r w:rsidRPr="00AC2D62">
        <w:rPr>
          <w:color w:val="000000" w:themeColor="text1"/>
          <w:u w:val="single"/>
        </w:rPr>
        <w:t xml:space="preserve"> and </w:t>
      </w:r>
      <w:r w:rsidRPr="00AC2D62">
        <w:rPr>
          <w:b/>
          <w:color w:val="000000" w:themeColor="text1"/>
          <w:highlight w:val="green"/>
          <w:u w:val="single"/>
        </w:rPr>
        <w:t>coercion</w:t>
      </w:r>
      <w:r w:rsidRPr="00AC2D62">
        <w:rPr>
          <w:color w:val="000000" w:themeColor="text1"/>
          <w:sz w:val="16"/>
          <w:szCs w:val="16"/>
        </w:rPr>
        <w:t xml:space="preserve">, they often </w:t>
      </w:r>
      <w:r w:rsidRPr="00AC2D62">
        <w:rPr>
          <w:color w:val="000000" w:themeColor="text1"/>
          <w:u w:val="single"/>
        </w:rPr>
        <w:t>violate</w:t>
      </w:r>
      <w:r w:rsidRPr="00AC2D62">
        <w:rPr>
          <w:color w:val="000000" w:themeColor="text1"/>
          <w:sz w:val="16"/>
          <w:szCs w:val="16"/>
        </w:rPr>
        <w:t xml:space="preserve"> some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liberties</w:t>
      </w:r>
      <w:r w:rsidRPr="00AC2D62">
        <w:rPr>
          <w:color w:val="000000" w:themeColor="text1"/>
          <w:u w:val="single"/>
        </w:rPr>
        <w:t xml:space="preserve">, they appear to </w:t>
      </w:r>
      <w:r w:rsidRPr="00AC2D62">
        <w:rPr>
          <w:b/>
          <w:color w:val="000000" w:themeColor="text1"/>
          <w:highlight w:val="green"/>
          <w:u w:val="single"/>
        </w:rPr>
        <w:t>involve</w:t>
      </w:r>
      <w:r w:rsidRPr="00AC2D62">
        <w:rPr>
          <w:color w:val="000000" w:themeColor="text1"/>
          <w:highlight w:val="green"/>
          <w:u w:val="single"/>
        </w:rPr>
        <w:t xml:space="preserve"> group </w:t>
      </w:r>
      <w:r w:rsidRPr="00AC2D62">
        <w:rPr>
          <w:color w:val="000000" w:themeColor="text1"/>
          <w:u w:val="single"/>
        </w:rPr>
        <w:t xml:space="preserve">rights </w:t>
      </w:r>
      <w:r w:rsidRPr="00AC2D62">
        <w:rPr>
          <w:color w:val="000000" w:themeColor="text1"/>
          <w:highlight w:val="green"/>
          <w:u w:val="single"/>
        </w:rPr>
        <w:t xml:space="preserve">having </w:t>
      </w:r>
      <w:r w:rsidRPr="00AC2D62">
        <w:rPr>
          <w:b/>
          <w:color w:val="000000" w:themeColor="text1"/>
          <w:highlight w:val="green"/>
          <w:u w:val="single"/>
        </w:rPr>
        <w:t>priority</w:t>
      </w:r>
      <w:r w:rsidRPr="00AC2D62">
        <w:rPr>
          <w:color w:val="000000" w:themeColor="text1"/>
          <w:u w:val="single"/>
        </w:rPr>
        <w:t xml:space="preserve"> over </w:t>
      </w:r>
      <w:r w:rsidRPr="00AC2D62">
        <w:rPr>
          <w:b/>
          <w:color w:val="000000" w:themeColor="text1"/>
          <w:u w:val="single"/>
        </w:rPr>
        <w:t>individual</w:t>
      </w:r>
      <w:r w:rsidRPr="00AC2D62">
        <w:rPr>
          <w:color w:val="000000" w:themeColor="text1"/>
          <w:u w:val="single"/>
        </w:rPr>
        <w:t xml:space="preserve"> </w:t>
      </w:r>
      <w:r w:rsidRPr="00AC2D62">
        <w:rPr>
          <w:b/>
          <w:color w:val="000000" w:themeColor="text1"/>
          <w:u w:val="single"/>
        </w:rPr>
        <w:t>ones</w:t>
      </w:r>
      <w:r w:rsidRPr="00AC2D62">
        <w:rPr>
          <w:color w:val="000000" w:themeColor="text1"/>
          <w:u w:val="single"/>
        </w:rPr>
        <w:t xml:space="preserve">, </w:t>
      </w:r>
      <w:r w:rsidRPr="00AC2D62">
        <w:rPr>
          <w:color w:val="000000" w:themeColor="text1"/>
          <w:highlight w:val="green"/>
          <w:u w:val="single"/>
        </w:rPr>
        <w:t>and</w:t>
      </w:r>
      <w:r w:rsidRPr="00AC2D62">
        <w:rPr>
          <w:color w:val="000000" w:themeColor="text1"/>
          <w:u w:val="single"/>
        </w:rPr>
        <w:t xml:space="preserve"> they can </w:t>
      </w:r>
      <w:r w:rsidRPr="00AC2D62">
        <w:rPr>
          <w:b/>
          <w:color w:val="000000" w:themeColor="text1"/>
          <w:highlight w:val="green"/>
          <w:u w:val="single"/>
        </w:rPr>
        <w:t>threaten</w:t>
      </w:r>
      <w:r w:rsidRPr="00AC2D62">
        <w:rPr>
          <w:color w:val="000000" w:themeColor="text1"/>
          <w:highlight w:val="green"/>
          <w:u w:val="single"/>
        </w:rPr>
        <w:t xml:space="preserve"> </w:t>
      </w:r>
      <w:r w:rsidRPr="00AC2D62">
        <w:rPr>
          <w:b/>
          <w:color w:val="000000" w:themeColor="text1"/>
          <w:highlight w:val="green"/>
          <w:u w:val="single"/>
        </w:rPr>
        <w:t>public</w:t>
      </w:r>
      <w:r w:rsidRPr="00AC2D62">
        <w:rPr>
          <w:color w:val="000000" w:themeColor="text1"/>
          <w:highlight w:val="green"/>
          <w:u w:val="single"/>
        </w:rPr>
        <w:t xml:space="preserve"> </w:t>
      </w:r>
      <w:r w:rsidRPr="00AC2D62">
        <w:rPr>
          <w:b/>
          <w:color w:val="000000" w:themeColor="text1"/>
          <w:highlight w:val="green"/>
          <w:u w:val="single"/>
        </w:rPr>
        <w:t>order</w:t>
      </w:r>
      <w:r w:rsidRPr="00AC2D62">
        <w:rPr>
          <w:color w:val="000000" w:themeColor="text1"/>
          <w:u w:val="single"/>
        </w:rPr>
        <w:t xml:space="preserve"> itself. </w:t>
      </w:r>
      <w:r w:rsidRPr="00AC2D62">
        <w:rPr>
          <w:color w:val="000000" w:themeColor="text1"/>
          <w:highlight w:val="green"/>
          <w:u w:val="single"/>
        </w:rPr>
        <w:t>Strikes are</w:t>
      </w:r>
      <w:r w:rsidRPr="00AC2D62">
        <w:rPr>
          <w:color w:val="000000" w:themeColor="text1"/>
          <w:u w:val="single"/>
        </w:rPr>
        <w:t xml:space="preserve"> also</w:t>
      </w:r>
      <w:r w:rsidRPr="00AC2D62">
        <w:rPr>
          <w:color w:val="000000" w:themeColor="text1"/>
          <w:sz w:val="16"/>
          <w:szCs w:val="16"/>
        </w:rPr>
        <w:t xml:space="preserve"> one of the most common forms of </w:t>
      </w:r>
      <w:r w:rsidRPr="00AC2D62">
        <w:rPr>
          <w:b/>
          <w:color w:val="000000" w:themeColor="text1"/>
          <w:highlight w:val="green"/>
          <w:u w:val="single"/>
        </w:rPr>
        <w:t>disruptive</w:t>
      </w:r>
      <w:r w:rsidRPr="00AC2D62">
        <w:rPr>
          <w:color w:val="000000" w:themeColor="text1"/>
          <w:u w:val="single"/>
        </w:rPr>
        <w:t xml:space="preserve"> </w:t>
      </w:r>
      <w:r w:rsidRPr="00AC2D62">
        <w:rPr>
          <w:b/>
          <w:color w:val="000000" w:themeColor="text1"/>
          <w:u w:val="single"/>
        </w:rPr>
        <w:t>collective</w:t>
      </w:r>
      <w:r w:rsidRPr="00AC2D62">
        <w:rPr>
          <w:color w:val="000000" w:themeColor="text1"/>
          <w:u w:val="single"/>
        </w:rPr>
        <w:t xml:space="preserve"> </w:t>
      </w:r>
      <w:r w:rsidRPr="00AC2D62">
        <w:rPr>
          <w:b/>
          <w:color w:val="000000" w:themeColor="text1"/>
          <w:u w:val="single"/>
        </w:rPr>
        <w:t>protest</w:t>
      </w:r>
      <w:r w:rsidRPr="00AC2D62">
        <w:rPr>
          <w:color w:val="000000" w:themeColor="text1"/>
          <w:sz w:val="16"/>
          <w:szCs w:val="16"/>
        </w:rPr>
        <w:t xml:space="preserve"> in modern history. Even given the dramatic decline in strike activity since its peak in the 1970s, they can play significant roles in our lives. For instance, just over the past few years in the United States, </w:t>
      </w:r>
      <w:r w:rsidRPr="00AC2D62">
        <w:rPr>
          <w:color w:val="000000" w:themeColor="text1"/>
          <w:u w:val="single"/>
        </w:rPr>
        <w:t xml:space="preserve">large illegal strikes by teachers </w:t>
      </w:r>
      <w:r w:rsidRPr="00AC2D62">
        <w:rPr>
          <w:strike/>
          <w:color w:val="000000" w:themeColor="text1"/>
          <w:u w:val="single"/>
        </w:rPr>
        <w:t>paralyzed</w:t>
      </w:r>
      <w:r w:rsidRPr="00AC2D62">
        <w:rPr>
          <w:color w:val="000000" w:themeColor="text1"/>
          <w:u w:val="single"/>
        </w:rPr>
        <w:t xml:space="preserve"> </w:t>
      </w:r>
      <w:r w:rsidRPr="00AC2D62">
        <w:rPr>
          <w:b/>
          <w:color w:val="000000" w:themeColor="text1"/>
          <w:u w:val="single"/>
        </w:rPr>
        <w:t>froze</w:t>
      </w:r>
      <w:r w:rsidRPr="00AC2D62">
        <w:rPr>
          <w:color w:val="000000" w:themeColor="text1"/>
          <w:u w:val="single"/>
        </w:rPr>
        <w:t xml:space="preserve"> major school districts in Chicago and Seattle, as well as </w:t>
      </w:r>
      <w:r w:rsidRPr="00AC2D62">
        <w:rPr>
          <w:b/>
          <w:color w:val="000000" w:themeColor="text1"/>
          <w:u w:val="single"/>
        </w:rPr>
        <w:t>statewide</w:t>
      </w:r>
      <w:r w:rsidRPr="00AC2D62">
        <w:rPr>
          <w:color w:val="000000" w:themeColor="text1"/>
          <w:u w:val="single"/>
        </w:rPr>
        <w:t xml:space="preserve"> in </w:t>
      </w:r>
      <w:r w:rsidRPr="00AC2D62">
        <w:rPr>
          <w:b/>
          <w:color w:val="000000" w:themeColor="text1"/>
          <w:u w:val="single"/>
        </w:rPr>
        <w:t>West</w:t>
      </w:r>
      <w:r w:rsidRPr="00AC2D62">
        <w:rPr>
          <w:color w:val="000000" w:themeColor="text1"/>
          <w:u w:val="single"/>
        </w:rPr>
        <w:t xml:space="preserve"> </w:t>
      </w:r>
      <w:r w:rsidRPr="00AC2D62">
        <w:rPr>
          <w:b/>
          <w:color w:val="000000" w:themeColor="text1"/>
          <w:u w:val="single"/>
        </w:rPr>
        <w:t>Virginia</w:t>
      </w:r>
      <w:r w:rsidRPr="00AC2D62">
        <w:rPr>
          <w:color w:val="000000" w:themeColor="text1"/>
          <w:u w:val="single"/>
        </w:rPr>
        <w:t xml:space="preserve">, </w:t>
      </w:r>
      <w:r w:rsidRPr="00AC2D62">
        <w:rPr>
          <w:b/>
          <w:color w:val="000000" w:themeColor="text1"/>
          <w:u w:val="single"/>
        </w:rPr>
        <w:t>Oklahoma</w:t>
      </w:r>
      <w:r w:rsidRPr="00AC2D62">
        <w:rPr>
          <w:color w:val="000000" w:themeColor="text1"/>
          <w:u w:val="single"/>
        </w:rPr>
        <w:t xml:space="preserve">, </w:t>
      </w:r>
      <w:r w:rsidRPr="00AC2D62">
        <w:rPr>
          <w:b/>
          <w:color w:val="000000" w:themeColor="text1"/>
          <w:u w:val="single"/>
        </w:rPr>
        <w:t>Arizona</w:t>
      </w:r>
      <w:r w:rsidRPr="00AC2D62">
        <w:rPr>
          <w:color w:val="000000" w:themeColor="text1"/>
          <w:u w:val="single"/>
        </w:rPr>
        <w:t xml:space="preserve">, and </w:t>
      </w:r>
      <w:r w:rsidRPr="00AC2D62">
        <w:rPr>
          <w:b/>
          <w:color w:val="000000" w:themeColor="text1"/>
          <w:u w:val="single"/>
        </w:rPr>
        <w:t>Colorado</w:t>
      </w:r>
      <w:r w:rsidRPr="00AC2D62">
        <w:rPr>
          <w:color w:val="000000" w:themeColor="text1"/>
          <w:sz w:val="16"/>
          <w:szCs w:val="16"/>
        </w:rPr>
        <w:t xml:space="preserve">; </w:t>
      </w:r>
      <w:r w:rsidRPr="00AC2D62">
        <w:rPr>
          <w:color w:val="000000" w:themeColor="text1"/>
          <w:u w:val="single"/>
        </w:rPr>
        <w:t xml:space="preserve">a </w:t>
      </w:r>
      <w:r w:rsidRPr="00AC2D62">
        <w:rPr>
          <w:b/>
          <w:color w:val="000000" w:themeColor="text1"/>
          <w:u w:val="single"/>
        </w:rPr>
        <w:t>strike</w:t>
      </w:r>
      <w:r w:rsidRPr="00AC2D62">
        <w:rPr>
          <w:color w:val="000000" w:themeColor="text1"/>
          <w:u w:val="single"/>
        </w:rPr>
        <w:t xml:space="preserve"> by taxi drivers played a </w:t>
      </w:r>
      <w:r w:rsidRPr="00AC2D62">
        <w:rPr>
          <w:b/>
          <w:color w:val="000000" w:themeColor="text1"/>
          <w:u w:val="single"/>
        </w:rPr>
        <w:t>major</w:t>
      </w:r>
      <w:r w:rsidRPr="00AC2D62">
        <w:rPr>
          <w:color w:val="000000" w:themeColor="text1"/>
          <w:u w:val="single"/>
        </w:rPr>
        <w:t xml:space="preserve"> role in debates and court decisions regarding </w:t>
      </w:r>
      <w:r w:rsidRPr="00AC2D62">
        <w:rPr>
          <w:b/>
          <w:color w:val="000000" w:themeColor="text1"/>
          <w:u w:val="single"/>
        </w:rPr>
        <w:t>immigration</w:t>
      </w:r>
      <w:r w:rsidRPr="00AC2D62">
        <w:rPr>
          <w:color w:val="000000" w:themeColor="text1"/>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21B6473" w14:textId="77777777" w:rsidR="0027272E" w:rsidRPr="00AC2D62" w:rsidRDefault="0027272E" w:rsidP="0027272E">
      <w:pPr>
        <w:rPr>
          <w:color w:val="000000" w:themeColor="text1"/>
          <w:sz w:val="16"/>
          <w:szCs w:val="16"/>
        </w:rPr>
      </w:pPr>
      <w:r w:rsidRPr="00AC2D62">
        <w:rPr>
          <w:color w:val="000000" w:themeColor="text1"/>
          <w:sz w:val="16"/>
          <w:szCs w:val="16"/>
        </w:rPr>
        <w:t xml:space="preserve">The </w:t>
      </w:r>
      <w:r w:rsidRPr="00AC2D62">
        <w:rPr>
          <w:color w:val="000000" w:themeColor="text1"/>
          <w:u w:val="single"/>
        </w:rPr>
        <w:t xml:space="preserve">right to strike raises </w:t>
      </w:r>
      <w:r w:rsidRPr="00AC2D62">
        <w:rPr>
          <w:b/>
          <w:color w:val="000000" w:themeColor="text1"/>
          <w:u w:val="single"/>
        </w:rPr>
        <w:t>far</w:t>
      </w:r>
      <w:r w:rsidRPr="00AC2D62">
        <w:rPr>
          <w:color w:val="000000" w:themeColor="text1"/>
          <w:u w:val="single"/>
        </w:rPr>
        <w:t xml:space="preserve"> more </w:t>
      </w:r>
      <w:r w:rsidRPr="00AC2D62">
        <w:rPr>
          <w:b/>
          <w:color w:val="000000" w:themeColor="text1"/>
          <w:u w:val="single"/>
        </w:rPr>
        <w:t>issues</w:t>
      </w:r>
      <w:r w:rsidRPr="00AC2D62">
        <w:rPr>
          <w:color w:val="000000" w:themeColor="text1"/>
          <w:u w:val="single"/>
        </w:rPr>
        <w:t xml:space="preserve"> than a </w:t>
      </w:r>
      <w:r w:rsidRPr="00AC2D62">
        <w:rPr>
          <w:b/>
          <w:color w:val="000000" w:themeColor="text1"/>
          <w:u w:val="single"/>
        </w:rPr>
        <w:t>single</w:t>
      </w:r>
      <w:r w:rsidRPr="00AC2D62">
        <w:rPr>
          <w:color w:val="000000" w:themeColor="text1"/>
          <w:u w:val="single"/>
        </w:rPr>
        <w:t xml:space="preserve"> </w:t>
      </w:r>
      <w:r w:rsidRPr="00AC2D62">
        <w:rPr>
          <w:b/>
          <w:color w:val="000000" w:themeColor="text1"/>
          <w:u w:val="single"/>
        </w:rPr>
        <w:t>essay</w:t>
      </w:r>
      <w:r w:rsidRPr="00AC2D62">
        <w:rPr>
          <w:color w:val="000000" w:themeColor="text1"/>
          <w:u w:val="single"/>
        </w:rPr>
        <w:t xml:space="preserve"> can handle</w:t>
      </w:r>
      <w:r w:rsidRPr="00AC2D62">
        <w:rPr>
          <w:color w:val="000000" w:themeColor="text1"/>
          <w:sz w:val="16"/>
          <w:szCs w:val="16"/>
        </w:rPr>
        <w:t xml:space="preserve">. In what follows, </w:t>
      </w:r>
      <w:r w:rsidRPr="00AC2D62">
        <w:rPr>
          <w:color w:val="000000" w:themeColor="text1"/>
          <w:u w:val="single"/>
        </w:rPr>
        <w:t xml:space="preserve">I address a particularly significant problem regarding the right to strike and its </w:t>
      </w:r>
      <w:r w:rsidRPr="00AC2D62">
        <w:rPr>
          <w:b/>
          <w:color w:val="000000" w:themeColor="text1"/>
          <w:u w:val="single"/>
        </w:rPr>
        <w:t>relation</w:t>
      </w:r>
      <w:r w:rsidRPr="00AC2D62">
        <w:rPr>
          <w:color w:val="000000" w:themeColor="text1"/>
          <w:u w:val="single"/>
        </w:rPr>
        <w:t xml:space="preserve"> to </w:t>
      </w:r>
      <w:r w:rsidRPr="00AC2D62">
        <w:rPr>
          <w:b/>
          <w:color w:val="000000" w:themeColor="text1"/>
          <w:u w:val="single"/>
        </w:rPr>
        <w:t>coercive</w:t>
      </w:r>
      <w:r w:rsidRPr="00AC2D62">
        <w:rPr>
          <w:color w:val="000000" w:themeColor="text1"/>
          <w:u w:val="single"/>
        </w:rPr>
        <w:t xml:space="preserve"> </w:t>
      </w:r>
      <w:r w:rsidRPr="00AC2D62">
        <w:rPr>
          <w:b/>
          <w:color w:val="000000" w:themeColor="text1"/>
          <w:u w:val="single"/>
        </w:rPr>
        <w:t>strike</w:t>
      </w:r>
      <w:r w:rsidRPr="00AC2D62">
        <w:rPr>
          <w:color w:val="000000" w:themeColor="text1"/>
          <w:u w:val="single"/>
        </w:rPr>
        <w:t xml:space="preserve"> </w:t>
      </w:r>
      <w:r w:rsidRPr="00AC2D62">
        <w:rPr>
          <w:b/>
          <w:color w:val="000000" w:themeColor="text1"/>
          <w:u w:val="single"/>
        </w:rPr>
        <w:t>tactics</w:t>
      </w:r>
      <w:r w:rsidRPr="00AC2D62">
        <w:rPr>
          <w:color w:val="000000" w:themeColor="text1"/>
          <w:sz w:val="16"/>
          <w:szCs w:val="16"/>
        </w:rPr>
        <w:t xml:space="preserve">. I argue that </w:t>
      </w:r>
      <w:r w:rsidRPr="00AC2D62">
        <w:rPr>
          <w:color w:val="000000" w:themeColor="text1"/>
          <w:u w:val="single"/>
        </w:rPr>
        <w:t xml:space="preserve">strikes present a </w:t>
      </w:r>
      <w:r w:rsidRPr="00AC2D62">
        <w:rPr>
          <w:b/>
          <w:color w:val="000000" w:themeColor="text1"/>
          <w:u w:val="single"/>
        </w:rPr>
        <w:t>dilemma</w:t>
      </w:r>
      <w:r w:rsidRPr="00AC2D62">
        <w:rPr>
          <w:color w:val="000000" w:themeColor="text1"/>
          <w:sz w:val="16"/>
          <w:szCs w:val="16"/>
        </w:rPr>
        <w:t xml:space="preserve"> for liberal societies </w:t>
      </w:r>
      <w:r w:rsidRPr="00AC2D62">
        <w:rPr>
          <w:color w:val="000000" w:themeColor="text1"/>
          <w:u w:val="single"/>
        </w:rPr>
        <w:t xml:space="preserve">because </w:t>
      </w:r>
      <w:r w:rsidRPr="00AC2D62">
        <w:rPr>
          <w:color w:val="000000" w:themeColor="text1"/>
          <w:highlight w:val="green"/>
          <w:u w:val="single"/>
        </w:rPr>
        <w:t xml:space="preserve">for </w:t>
      </w:r>
      <w:r w:rsidRPr="00AC2D62">
        <w:rPr>
          <w:b/>
          <w:color w:val="000000" w:themeColor="text1"/>
          <w:u w:val="single"/>
        </w:rPr>
        <w:t>most</w:t>
      </w:r>
      <w:r w:rsidRPr="00AC2D62">
        <w:rPr>
          <w:color w:val="000000" w:themeColor="text1"/>
          <w:u w:val="single"/>
        </w:rPr>
        <w:t xml:space="preserve"> </w:t>
      </w:r>
      <w:r w:rsidRPr="00AC2D62">
        <w:rPr>
          <w:b/>
          <w:color w:val="000000" w:themeColor="text1"/>
          <w:highlight w:val="green"/>
          <w:u w:val="single"/>
        </w:rPr>
        <w:t>workers</w:t>
      </w:r>
      <w:r w:rsidRPr="00AC2D62">
        <w:rPr>
          <w:color w:val="000000" w:themeColor="text1"/>
          <w:highlight w:val="green"/>
          <w:u w:val="single"/>
        </w:rPr>
        <w:t xml:space="preserve"> to have </w:t>
      </w:r>
      <w:r w:rsidRPr="00AC2D62">
        <w:rPr>
          <w:color w:val="000000" w:themeColor="text1"/>
          <w:u w:val="single"/>
        </w:rPr>
        <w:t xml:space="preserve">a reasonable chance of </w:t>
      </w:r>
      <w:r w:rsidRPr="00AC2D62">
        <w:rPr>
          <w:b/>
          <w:color w:val="000000" w:themeColor="text1"/>
          <w:highlight w:val="green"/>
          <w:u w:val="single"/>
        </w:rPr>
        <w:t>success</w:t>
      </w:r>
      <w:r w:rsidRPr="00AC2D62">
        <w:rPr>
          <w:color w:val="000000" w:themeColor="text1"/>
          <w:highlight w:val="green"/>
          <w:u w:val="single"/>
        </w:rPr>
        <w:t xml:space="preserve"> they need to use</w:t>
      </w:r>
      <w:r w:rsidRPr="00AC2D62">
        <w:rPr>
          <w:color w:val="000000" w:themeColor="text1"/>
          <w:u w:val="single"/>
        </w:rPr>
        <w:t xml:space="preserve"> some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But these </w:t>
      </w:r>
      <w:r w:rsidRPr="00AC2D62">
        <w:rPr>
          <w:color w:val="000000" w:themeColor="text1"/>
          <w:highlight w:val="green"/>
          <w:u w:val="single"/>
        </w:rPr>
        <w:t xml:space="preserve">coercive strike </w:t>
      </w:r>
      <w:r w:rsidRPr="00AC2D62">
        <w:rPr>
          <w:color w:val="000000" w:themeColor="text1"/>
          <w:u w:val="single"/>
        </w:rPr>
        <w:t xml:space="preserve">tactics both </w:t>
      </w:r>
      <w:r w:rsidRPr="00AC2D62">
        <w:rPr>
          <w:b/>
          <w:color w:val="000000" w:themeColor="text1"/>
          <w:highlight w:val="green"/>
          <w:u w:val="single"/>
        </w:rPr>
        <w:t>violate</w:t>
      </w:r>
      <w:r w:rsidRPr="00AC2D62">
        <w:rPr>
          <w:color w:val="000000" w:themeColor="text1"/>
          <w:u w:val="single"/>
        </w:rPr>
        <w:t xml:space="preserve"> the law and </w:t>
      </w:r>
      <w:r w:rsidRPr="00AC2D62">
        <w:rPr>
          <w:b/>
          <w:color w:val="000000" w:themeColor="text1"/>
          <w:u w:val="single"/>
        </w:rPr>
        <w:t>infringe</w:t>
      </w:r>
      <w:r w:rsidRPr="00AC2D62">
        <w:rPr>
          <w:color w:val="000000" w:themeColor="text1"/>
          <w:u w:val="single"/>
        </w:rPr>
        <w:t xml:space="preserve"> </w:t>
      </w:r>
      <w:r w:rsidRPr="00AC2D62">
        <w:rPr>
          <w:color w:val="000000" w:themeColor="text1"/>
          <w:highlight w:val="green"/>
          <w:u w:val="single"/>
        </w:rPr>
        <w:t>upon</w:t>
      </w:r>
      <w:r w:rsidRPr="00AC2D62">
        <w:rPr>
          <w:color w:val="000000" w:themeColor="text1"/>
          <w:u w:val="single"/>
        </w:rPr>
        <w:t xml:space="preserve"> what are widely held to be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highlight w:val="green"/>
          <w:u w:val="single"/>
        </w:rPr>
        <w:t>rights</w:t>
      </w:r>
      <w:r w:rsidRPr="00AC2D62">
        <w:rPr>
          <w:color w:val="000000" w:themeColor="text1"/>
          <w:sz w:val="16"/>
          <w:szCs w:val="16"/>
        </w:rPr>
        <w:t xml:space="preserve">. To resolve this dilemma, </w:t>
      </w:r>
      <w:r w:rsidRPr="00AC2D62">
        <w:rPr>
          <w:color w:val="000000" w:themeColor="text1"/>
          <w:u w:val="single"/>
        </w:rPr>
        <w:t xml:space="preserve">we have to know </w:t>
      </w:r>
      <w:r w:rsidRPr="00AC2D62">
        <w:rPr>
          <w:b/>
          <w:color w:val="000000" w:themeColor="text1"/>
          <w:u w:val="single"/>
        </w:rPr>
        <w:t>why</w:t>
      </w:r>
      <w:r w:rsidRPr="00AC2D62">
        <w:rPr>
          <w:color w:val="000000" w:themeColor="text1"/>
          <w:u w:val="single"/>
        </w:rPr>
        <w:t xml:space="preserve"> workers have the right to strike</w:t>
      </w:r>
      <w:r w:rsidRPr="00AC2D62">
        <w:rPr>
          <w:color w:val="000000" w:themeColor="text1"/>
          <w:sz w:val="16"/>
          <w:szCs w:val="16"/>
        </w:rPr>
        <w:t xml:space="preserve"> in the first place. I argue that </w:t>
      </w:r>
      <w:r w:rsidRPr="00AC2D62">
        <w:rPr>
          <w:color w:val="000000" w:themeColor="text1"/>
          <w:u w:val="single"/>
        </w:rPr>
        <w:t xml:space="preserve">the </w:t>
      </w:r>
      <w:r w:rsidRPr="00AC2D62">
        <w:rPr>
          <w:color w:val="000000" w:themeColor="text1"/>
          <w:highlight w:val="green"/>
          <w:u w:val="single"/>
        </w:rPr>
        <w:t xml:space="preserve">best way of </w:t>
      </w:r>
      <w:r w:rsidRPr="00AC2D62">
        <w:rPr>
          <w:b/>
          <w:color w:val="000000" w:themeColor="text1"/>
          <w:highlight w:val="green"/>
          <w:u w:val="single"/>
        </w:rPr>
        <w:t>understanding</w:t>
      </w:r>
      <w:r w:rsidRPr="00AC2D62">
        <w:rPr>
          <w:color w:val="000000" w:themeColor="text1"/>
          <w:highlight w:val="green"/>
          <w:u w:val="single"/>
        </w:rPr>
        <w:t xml:space="preserve"> </w:t>
      </w:r>
      <w:r w:rsidRPr="00AC2D62">
        <w:rPr>
          <w:color w:val="000000" w:themeColor="text1"/>
          <w:u w:val="single"/>
        </w:rPr>
        <w:t xml:space="preserve">the </w:t>
      </w:r>
      <w:r w:rsidRPr="00AC2D62">
        <w:rPr>
          <w:color w:val="000000" w:themeColor="text1"/>
          <w:highlight w:val="green"/>
          <w:u w:val="single"/>
        </w:rPr>
        <w:t>right to strike is</w:t>
      </w:r>
      <w:r w:rsidRPr="00AC2D62">
        <w:rPr>
          <w:color w:val="000000" w:themeColor="text1"/>
          <w:u w:val="single"/>
        </w:rPr>
        <w:t xml:space="preserve"> as </w:t>
      </w:r>
      <w:r w:rsidRPr="00AC2D62">
        <w:rPr>
          <w:color w:val="000000" w:themeColor="text1"/>
          <w:highlight w:val="green"/>
          <w:u w:val="single"/>
        </w:rPr>
        <w:t xml:space="preserve">a right to </w:t>
      </w:r>
      <w:r w:rsidRPr="00AC2D62">
        <w:rPr>
          <w:b/>
          <w:color w:val="000000" w:themeColor="text1"/>
          <w:highlight w:val="green"/>
          <w:u w:val="single"/>
        </w:rPr>
        <w:t>resist</w:t>
      </w:r>
      <w:r w:rsidRPr="00AC2D62">
        <w:rPr>
          <w:color w:val="000000" w:themeColor="text1"/>
          <w:u w:val="single"/>
        </w:rPr>
        <w:t xml:space="preserve"> the </w:t>
      </w:r>
      <w:r w:rsidRPr="00AC2D62">
        <w:rPr>
          <w:b/>
          <w:color w:val="000000" w:themeColor="text1"/>
          <w:highlight w:val="green"/>
          <w:u w:val="single"/>
        </w:rPr>
        <w:t>oppression</w:t>
      </w:r>
      <w:r w:rsidRPr="00AC2D62">
        <w:rPr>
          <w:color w:val="000000" w:themeColor="text1"/>
          <w:u w:val="single"/>
        </w:rPr>
        <w:t xml:space="preserve"> that workers face in the </w:t>
      </w:r>
      <w:r w:rsidRPr="00AC2D62">
        <w:rPr>
          <w:b/>
          <w:color w:val="000000" w:themeColor="text1"/>
          <w:u w:val="single"/>
        </w:rPr>
        <w:t>standard</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capitalist</w:t>
      </w:r>
      <w:r w:rsidRPr="00AC2D62">
        <w:rPr>
          <w:color w:val="000000" w:themeColor="text1"/>
          <w:u w:val="single"/>
        </w:rPr>
        <w:t xml:space="preserve"> </w:t>
      </w:r>
      <w:r w:rsidRPr="00AC2D62">
        <w:rPr>
          <w:b/>
          <w:color w:val="000000" w:themeColor="text1"/>
          <w:u w:val="single"/>
        </w:rPr>
        <w:t>economy</w:t>
      </w:r>
      <w:r w:rsidRPr="00AC2D62">
        <w:rPr>
          <w:color w:val="000000" w:themeColor="text1"/>
          <w:sz w:val="16"/>
          <w:szCs w:val="16"/>
        </w:rPr>
        <w:t xml:space="preserve">. This way of </w:t>
      </w:r>
      <w:r w:rsidRPr="00AC2D62">
        <w:rPr>
          <w:b/>
          <w:color w:val="000000" w:themeColor="text1"/>
          <w:highlight w:val="green"/>
          <w:u w:val="single"/>
        </w:rPr>
        <w:t>understanding</w:t>
      </w:r>
      <w:r w:rsidRPr="00AC2D62">
        <w:rPr>
          <w:color w:val="000000" w:themeColor="text1"/>
          <w:u w:val="single"/>
        </w:rPr>
        <w:t xml:space="preserve"> the right </w:t>
      </w:r>
      <w:r w:rsidRPr="00AC2D62">
        <w:rPr>
          <w:color w:val="000000" w:themeColor="text1"/>
          <w:highlight w:val="green"/>
          <w:u w:val="single"/>
        </w:rPr>
        <w:t xml:space="preserve">explains why </w:t>
      </w:r>
      <w:r w:rsidRPr="00AC2D62">
        <w:rPr>
          <w:color w:val="000000" w:themeColor="text1"/>
          <w:u w:val="single"/>
        </w:rPr>
        <w:t xml:space="preserve">the use of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w:t>
      </w:r>
      <w:r w:rsidRPr="00AC2D62">
        <w:rPr>
          <w:color w:val="000000" w:themeColor="text1"/>
          <w:highlight w:val="green"/>
          <w:u w:val="single"/>
        </w:rPr>
        <w:t xml:space="preserve">is not morally </w:t>
      </w:r>
      <w:r w:rsidRPr="00AC2D62">
        <w:rPr>
          <w:b/>
          <w:color w:val="000000" w:themeColor="text1"/>
          <w:highlight w:val="green"/>
          <w:u w:val="single"/>
        </w:rPr>
        <w:t>constrained</w:t>
      </w:r>
      <w:r w:rsidRPr="00AC2D62">
        <w:rPr>
          <w:color w:val="000000" w:themeColor="text1"/>
          <w:u w:val="single"/>
        </w:rPr>
        <w:t xml:space="preserve"> by</w:t>
      </w:r>
      <w:r w:rsidRPr="00AC2D62">
        <w:rPr>
          <w:color w:val="000000" w:themeColor="text1"/>
          <w:sz w:val="16"/>
          <w:szCs w:val="16"/>
        </w:rPr>
        <w:t xml:space="preserve"> the </w:t>
      </w:r>
      <w:r w:rsidRPr="00AC2D62">
        <w:rPr>
          <w:color w:val="000000" w:themeColor="text1"/>
          <w:u w:val="single"/>
        </w:rPr>
        <w:t xml:space="preserve">requirement to respect the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liberties</w:t>
      </w:r>
      <w:r w:rsidRPr="00AC2D62">
        <w:rPr>
          <w:color w:val="000000" w:themeColor="text1"/>
          <w:sz w:val="16"/>
          <w:szCs w:val="16"/>
        </w:rPr>
        <w:t xml:space="preserve"> nor the related laws that strikers violate when using certain coercive tactics. </w:t>
      </w:r>
    </w:p>
    <w:p w14:paraId="6FE93623" w14:textId="77777777" w:rsidR="0027272E" w:rsidRPr="00AC2D62" w:rsidRDefault="0027272E" w:rsidP="0027272E">
      <w:pPr>
        <w:pStyle w:val="Heading4"/>
        <w:jc w:val="both"/>
        <w:rPr>
          <w:color w:val="000000" w:themeColor="text1"/>
        </w:rPr>
      </w:pPr>
      <w:bookmarkStart w:id="0" w:name="_heading=h.g7388oqyy3yg" w:colFirst="0" w:colLast="0"/>
      <w:bookmarkEnd w:id="0"/>
      <w:r w:rsidRPr="00AC2D62">
        <w:rPr>
          <w:color w:val="000000" w:themeColor="text1"/>
        </w:rPr>
        <w:t xml:space="preserve">2] No offense: Strikes </w:t>
      </w:r>
      <w:r w:rsidRPr="00AC2D62">
        <w:rPr>
          <w:color w:val="000000" w:themeColor="text1"/>
          <w:u w:val="single"/>
        </w:rPr>
        <w:t>quit working</w:t>
      </w:r>
      <w:r w:rsidRPr="00AC2D62">
        <w:rPr>
          <w:color w:val="000000" w:themeColor="text1"/>
        </w:rPr>
        <w:t xml:space="preserve">, not the </w:t>
      </w:r>
      <w:r w:rsidRPr="00AC2D62">
        <w:rPr>
          <w:color w:val="000000" w:themeColor="text1"/>
          <w:u w:val="single"/>
        </w:rPr>
        <w:t>job</w:t>
      </w:r>
      <w:r w:rsidRPr="00AC2D62">
        <w:rPr>
          <w:color w:val="000000" w:themeColor="text1"/>
        </w:rPr>
        <w:t xml:space="preserve"> which still allows for </w:t>
      </w:r>
      <w:r w:rsidRPr="00AC2D62">
        <w:rPr>
          <w:color w:val="000000" w:themeColor="text1"/>
          <w:u w:val="single"/>
        </w:rPr>
        <w:t>instances of domination</w:t>
      </w:r>
      <w:r w:rsidRPr="00AC2D62">
        <w:rPr>
          <w:color w:val="000000" w:themeColor="text1"/>
        </w:rPr>
        <w:t>.</w:t>
      </w:r>
    </w:p>
    <w:p w14:paraId="60CEDCEB" w14:textId="77777777" w:rsidR="0027272E" w:rsidRPr="00AC2D62" w:rsidRDefault="0027272E" w:rsidP="0027272E">
      <w:pPr>
        <w:rPr>
          <w:color w:val="000000" w:themeColor="text1"/>
        </w:rPr>
      </w:pPr>
      <w:r w:rsidRPr="00AC2D62">
        <w:rPr>
          <w:b/>
          <w:color w:val="000000" w:themeColor="text1"/>
          <w:sz w:val="26"/>
        </w:rPr>
        <w:t>Gourevitch 16</w:t>
      </w:r>
      <w:r w:rsidRPr="00AC2D62">
        <w:rPr>
          <w:color w:val="000000" w:themeColor="text1"/>
        </w:rPr>
        <w:t xml:space="preserve"> [Alex; Brown University; “Quitting Work but Not the Job: Liberty and the Right to Strike,” 2016; </w:t>
      </w:r>
      <w:hyperlink r:id="rId11">
        <w:r w:rsidRPr="00AC2D62">
          <w:rPr>
            <w:color w:val="000000" w:themeColor="text1"/>
          </w:rPr>
          <w:t>https://sci-hub.se/https://doi.org/10.1017/S1537592716000049]</w:t>
        </w:r>
      </w:hyperlink>
      <w:r w:rsidRPr="00AC2D62">
        <w:rPr>
          <w:color w:val="000000" w:themeColor="text1"/>
        </w:rPr>
        <w:t xml:space="preserve"> Justin</w:t>
      </w:r>
    </w:p>
    <w:p w14:paraId="7AFE0C0B" w14:textId="77777777" w:rsidR="0027272E" w:rsidRPr="00AC2D62" w:rsidRDefault="0027272E" w:rsidP="0027272E">
      <w:pPr>
        <w:rPr>
          <w:color w:val="000000" w:themeColor="text1"/>
          <w:highlight w:val="green"/>
          <w:u w:val="single"/>
        </w:rPr>
      </w:pPr>
      <w:r w:rsidRPr="00AC2D62">
        <w:rPr>
          <w:color w:val="000000" w:themeColor="text1"/>
          <w:sz w:val="16"/>
          <w:szCs w:val="16"/>
        </w:rPr>
        <w:t xml:space="preserve">The further point is that, short of quasi-socialist redistribution or of giving everyone universal rights to ownership of capital, </w:t>
      </w:r>
      <w:r w:rsidRPr="00AC2D62">
        <w:rPr>
          <w:color w:val="000000" w:themeColor="text1"/>
          <w:highlight w:val="green"/>
          <w:u w:val="single"/>
        </w:rPr>
        <w:t>workers</w:t>
      </w:r>
      <w:r w:rsidRPr="00AC2D62">
        <w:rPr>
          <w:color w:val="000000" w:themeColor="text1"/>
          <w:u w:val="single"/>
        </w:rPr>
        <w:t xml:space="preserve"> are </w:t>
      </w:r>
      <w:r w:rsidRPr="00AC2D62">
        <w:rPr>
          <w:b/>
          <w:color w:val="000000" w:themeColor="text1"/>
          <w:u w:val="single"/>
        </w:rPr>
        <w:t>justified</w:t>
      </w:r>
      <w:r w:rsidRPr="00AC2D62">
        <w:rPr>
          <w:color w:val="000000" w:themeColor="text1"/>
          <w:u w:val="single"/>
        </w:rPr>
        <w:t xml:space="preserve"> in turning to some other way of </w:t>
      </w:r>
      <w:r w:rsidRPr="00AC2D62">
        <w:rPr>
          <w:color w:val="000000" w:themeColor="text1"/>
          <w:highlight w:val="green"/>
          <w:u w:val="single"/>
        </w:rPr>
        <w:t>resisting</w:t>
      </w:r>
      <w:r w:rsidRPr="00AC2D62">
        <w:rPr>
          <w:color w:val="000000" w:themeColor="text1"/>
          <w:u w:val="single"/>
        </w:rPr>
        <w:t xml:space="preserve"> their </w:t>
      </w:r>
      <w:r w:rsidRPr="00AC2D62">
        <w:rPr>
          <w:color w:val="000000" w:themeColor="text1"/>
          <w:highlight w:val="green"/>
          <w:u w:val="single"/>
        </w:rPr>
        <w:t>structural domination</w:t>
      </w:r>
      <w:r w:rsidRPr="00AC2D62">
        <w:rPr>
          <w:color w:val="000000" w:themeColor="text1"/>
          <w:sz w:val="16"/>
          <w:szCs w:val="16"/>
        </w:rPr>
        <w:t xml:space="preserve">. The legal fact of </w:t>
      </w:r>
      <w:r w:rsidRPr="00AC2D62">
        <w:rPr>
          <w:color w:val="000000" w:themeColor="text1"/>
          <w:highlight w:val="green"/>
          <w:u w:val="single"/>
        </w:rPr>
        <w:t xml:space="preserve">being able to quit a job is </w:t>
      </w:r>
      <w:r w:rsidRPr="00AC2D62">
        <w:rPr>
          <w:b/>
          <w:color w:val="000000" w:themeColor="text1"/>
          <w:highlight w:val="green"/>
          <w:u w:val="single"/>
        </w:rPr>
        <w:t>cold</w:t>
      </w:r>
      <w:r w:rsidRPr="00AC2D62">
        <w:rPr>
          <w:b/>
          <w:color w:val="000000" w:themeColor="text1"/>
          <w:u w:val="single"/>
        </w:rPr>
        <w:t xml:space="preserve"> comfort</w:t>
      </w:r>
      <w:r w:rsidRPr="00AC2D62">
        <w:rPr>
          <w:color w:val="000000" w:themeColor="text1"/>
          <w:u w:val="single"/>
        </w:rPr>
        <w:t xml:space="preserve"> </w:t>
      </w:r>
      <w:r w:rsidRPr="00AC2D62">
        <w:rPr>
          <w:color w:val="000000" w:themeColor="text1"/>
          <w:highlight w:val="green"/>
          <w:u w:val="single"/>
        </w:rPr>
        <w:t xml:space="preserve">because it allows workers to leave a </w:t>
      </w:r>
      <w:r w:rsidRPr="00AC2D62">
        <w:rPr>
          <w:b/>
          <w:color w:val="000000" w:themeColor="text1"/>
          <w:highlight w:val="green"/>
          <w:u w:val="single"/>
        </w:rPr>
        <w:t>specific boss</w:t>
      </w:r>
      <w:r w:rsidRPr="00AC2D62">
        <w:rPr>
          <w:color w:val="000000" w:themeColor="text1"/>
          <w:u w:val="single"/>
        </w:rPr>
        <w:t xml:space="preserve">, but </w:t>
      </w:r>
      <w:r w:rsidRPr="00AC2D62">
        <w:rPr>
          <w:color w:val="000000" w:themeColor="text1"/>
          <w:highlight w:val="green"/>
          <w:u w:val="single"/>
        </w:rPr>
        <w:t xml:space="preserve">not the </w:t>
      </w:r>
      <w:r w:rsidRPr="00AC2D62">
        <w:rPr>
          <w:b/>
          <w:color w:val="000000" w:themeColor="text1"/>
          <w:highlight w:val="green"/>
          <w:u w:val="single"/>
        </w:rPr>
        <w:t>labor market</w:t>
      </w:r>
      <w:r w:rsidRPr="00AC2D62">
        <w:rPr>
          <w:b/>
          <w:color w:val="000000" w:themeColor="text1"/>
          <w:u w:val="single"/>
        </w:rPr>
        <w:t xml:space="preserve"> itself.</w:t>
      </w:r>
      <w:r w:rsidRPr="00AC2D62">
        <w:rPr>
          <w:color w:val="000000" w:themeColor="text1"/>
          <w:sz w:val="16"/>
          <w:szCs w:val="16"/>
        </w:rPr>
        <w:t xml:space="preserve"> Insofar as </w:t>
      </w:r>
      <w:r w:rsidRPr="00AC2D62">
        <w:rPr>
          <w:color w:val="000000" w:themeColor="text1"/>
          <w:u w:val="single"/>
        </w:rPr>
        <w:t>workers are forced into contracts with employers, and into work associations with other workers, they can only resist their structural domination from within</w:t>
      </w:r>
      <w:r w:rsidRPr="00AC2D62">
        <w:rPr>
          <w:color w:val="000000" w:themeColor="text1"/>
          <w:sz w:val="16"/>
          <w:szCs w:val="16"/>
        </w:rPr>
        <w:t xml:space="preserve">. Here we have an insight into why </w:t>
      </w:r>
      <w:r w:rsidRPr="00AC2D62">
        <w:rPr>
          <w:color w:val="000000" w:themeColor="text1"/>
          <w:u w:val="single"/>
        </w:rPr>
        <w:t xml:space="preserve">the </w:t>
      </w:r>
      <w:r w:rsidRPr="00AC2D62">
        <w:rPr>
          <w:color w:val="000000" w:themeColor="text1"/>
          <w:highlight w:val="green"/>
          <w:u w:val="single"/>
        </w:rPr>
        <w:t xml:space="preserve">right to strike includes the </w:t>
      </w:r>
      <w:r w:rsidRPr="00AC2D62">
        <w:rPr>
          <w:b/>
          <w:color w:val="000000" w:themeColor="text1"/>
          <w:highlight w:val="green"/>
          <w:u w:val="single"/>
        </w:rPr>
        <w:t>perplexing claim</w:t>
      </w:r>
      <w:r w:rsidRPr="00AC2D62">
        <w:rPr>
          <w:b/>
          <w:color w:val="000000" w:themeColor="text1"/>
          <w:u w:val="single"/>
        </w:rPr>
        <w:t xml:space="preserve"> that </w:t>
      </w:r>
      <w:r w:rsidRPr="00AC2D62">
        <w:rPr>
          <w:b/>
          <w:color w:val="000000" w:themeColor="text1"/>
          <w:highlight w:val="green"/>
          <w:u w:val="single"/>
        </w:rPr>
        <w:lastRenderedPageBreak/>
        <w:t>workers refuse to work yet maintain a right to the job</w:t>
      </w:r>
      <w:r w:rsidRPr="00AC2D62">
        <w:rPr>
          <w:color w:val="000000" w:themeColor="text1"/>
          <w:u w:val="single"/>
        </w:rPr>
        <w:t>.</w:t>
      </w:r>
      <w:r w:rsidRPr="00AC2D62">
        <w:rPr>
          <w:color w:val="000000" w:themeColor="text1"/>
          <w:sz w:val="16"/>
          <w:szCs w:val="16"/>
        </w:rPr>
        <w:t xml:space="preserve"> The typical worker can quit the job, but she cannot quit the work. </w:t>
      </w:r>
      <w:r w:rsidRPr="00AC2D62">
        <w:rPr>
          <w:color w:val="000000" w:themeColor="text1"/>
          <w:u w:val="single"/>
        </w:rPr>
        <w:t xml:space="preserve">To avoid being exploited she turns the table: </w:t>
      </w:r>
      <w:r w:rsidRPr="00AC2D62">
        <w:rPr>
          <w:color w:val="000000" w:themeColor="text1"/>
          <w:highlight w:val="green"/>
          <w:u w:val="single"/>
        </w:rPr>
        <w:t xml:space="preserve">she quits working </w:t>
      </w:r>
      <w:r w:rsidRPr="00AC2D62">
        <w:rPr>
          <w:b/>
          <w:color w:val="000000" w:themeColor="text1"/>
          <w:highlight w:val="green"/>
          <w:u w:val="single"/>
        </w:rPr>
        <w:t>without</w:t>
      </w:r>
      <w:r w:rsidRPr="00AC2D62">
        <w:rPr>
          <w:color w:val="000000" w:themeColor="text1"/>
          <w:highlight w:val="green"/>
          <w:u w:val="single"/>
        </w:rPr>
        <w:t xml:space="preserve"> quitting the job.</w:t>
      </w:r>
    </w:p>
    <w:p w14:paraId="7F20F8AE" w14:textId="77777777" w:rsidR="0027272E" w:rsidRPr="00AC2D62" w:rsidRDefault="0027272E" w:rsidP="0027272E">
      <w:pPr>
        <w:pStyle w:val="Heading4"/>
        <w:rPr>
          <w:color w:val="000000" w:themeColor="text1"/>
        </w:rPr>
      </w:pPr>
      <w:bookmarkStart w:id="1" w:name="_heading=h.hfs29td2lfn" w:colFirst="0" w:colLast="0"/>
      <w:bookmarkEnd w:id="1"/>
      <w:r w:rsidRPr="00AC2D62">
        <w:rPr>
          <w:color w:val="000000" w:themeColor="text1"/>
        </w:rPr>
        <w:t xml:space="preserve">3] </w:t>
      </w:r>
      <w:r w:rsidRPr="00AC2D62">
        <w:rPr>
          <w:color w:val="000000" w:themeColor="text1"/>
          <w:u w:val="single"/>
        </w:rPr>
        <w:t>Free-riding</w:t>
      </w:r>
      <w:r w:rsidRPr="00AC2D62">
        <w:rPr>
          <w:color w:val="000000" w:themeColor="text1"/>
        </w:rPr>
        <w:t>: strikes are a form of free-riding since those who don’t participate still reap the benefits – that allows for instances of domination.</w:t>
      </w:r>
    </w:p>
    <w:p w14:paraId="2EF120A0" w14:textId="77777777" w:rsidR="0027272E" w:rsidRPr="00AC2D62" w:rsidRDefault="0027272E" w:rsidP="0027272E">
      <w:pPr>
        <w:rPr>
          <w:color w:val="000000" w:themeColor="text1"/>
        </w:rPr>
      </w:pPr>
      <w:r w:rsidRPr="00AC2D62">
        <w:rPr>
          <w:b/>
          <w:color w:val="000000" w:themeColor="text1"/>
          <w:sz w:val="26"/>
        </w:rPr>
        <w:t>Dolsak and Prakash 19</w:t>
      </w:r>
      <w:r w:rsidRPr="00AC2D62">
        <w:rPr>
          <w:color w:val="000000" w:themeColor="text1"/>
        </w:rPr>
        <w:t xml:space="preserve"> [Nives and Aseem; We write on environmental issues, climate politics and NGOs; “Climate Strikes: What They Accomplish And How They Could Have More Impact,” 9/14/19; Forbes; </w:t>
      </w:r>
      <w:hyperlink r:id="rId12">
        <w:r w:rsidRPr="00AC2D62">
          <w:rPr>
            <w:color w:val="000000" w:themeColor="text1"/>
          </w:rPr>
          <w:t>https://www.forbes.com/sites/prakashdolsak/2019/09/14/climate-strikes-what-they-accomplish-and-how-they-could-have-more-impact/?sh=2244a9bd5eed</w:t>
        </w:r>
      </w:hyperlink>
      <w:r w:rsidRPr="00AC2D62">
        <w:rPr>
          <w:color w:val="000000" w:themeColor="text1"/>
        </w:rPr>
        <w:t>] Justin</w:t>
      </w:r>
    </w:p>
    <w:p w14:paraId="737D65E0" w14:textId="77777777" w:rsidR="0027272E" w:rsidRPr="00AC2D62" w:rsidRDefault="0027272E" w:rsidP="0027272E">
      <w:pPr>
        <w:rPr>
          <w:color w:val="000000" w:themeColor="text1"/>
          <w:u w:val="single"/>
        </w:rPr>
      </w:pPr>
      <w:r w:rsidRPr="00AC2D62">
        <w:rPr>
          <w:color w:val="000000" w:themeColor="text1"/>
          <w:u w:val="single"/>
        </w:rPr>
        <w:t xml:space="preserve">While strikes and protests build </w:t>
      </w:r>
      <w:r w:rsidRPr="00AC2D62">
        <w:rPr>
          <w:b/>
          <w:color w:val="000000" w:themeColor="text1"/>
          <w:u w:val="single"/>
        </w:rPr>
        <w:t>solidarity</w:t>
      </w:r>
      <w:r w:rsidRPr="00AC2D62">
        <w:rPr>
          <w:color w:val="000000" w:themeColor="text1"/>
          <w:u w:val="single"/>
        </w:rPr>
        <w:t xml:space="preserve"> among their supporters, they are susceptible to </w:t>
      </w:r>
      <w:r w:rsidRPr="00AC2D62">
        <w:rPr>
          <w:b/>
          <w:color w:val="000000" w:themeColor="text1"/>
          <w:u w:val="single"/>
        </w:rPr>
        <w:t>collective action problems</w:t>
      </w:r>
      <w:r w:rsidRPr="00AC2D62">
        <w:rPr>
          <w:color w:val="000000" w:themeColor="text1"/>
          <w:u w:val="single"/>
        </w:rPr>
        <w:t xml:space="preserve">. This is </w:t>
      </w:r>
      <w:r w:rsidRPr="00AC2D62">
        <w:rPr>
          <w:b/>
          <w:color w:val="000000" w:themeColor="text1"/>
          <w:u w:val="single"/>
        </w:rPr>
        <w:t>because</w:t>
      </w:r>
      <w:r w:rsidRPr="00AC2D62">
        <w:rPr>
          <w:color w:val="000000" w:themeColor="text1"/>
          <w:u w:val="single"/>
        </w:rPr>
        <w:t xml:space="preserve"> </w:t>
      </w:r>
      <w:r w:rsidRPr="00AC2D62">
        <w:rPr>
          <w:b/>
          <w:color w:val="000000" w:themeColor="text1"/>
          <w:highlight w:val="green"/>
          <w:u w:val="single"/>
        </w:rPr>
        <w:t>the goals that strikers pursue tend to create non-excludable benefits</w:t>
      </w:r>
      <w:r w:rsidRPr="00AC2D62">
        <w:rPr>
          <w:color w:val="000000" w:themeColor="text1"/>
          <w:u w:val="single"/>
        </w:rPr>
        <w:t xml:space="preserve">. That is, </w:t>
      </w:r>
      <w:r w:rsidRPr="00AC2D62">
        <w:rPr>
          <w:color w:val="000000" w:themeColor="text1"/>
          <w:highlight w:val="green"/>
          <w:u w:val="single"/>
        </w:rPr>
        <w:t>benefits such as climate protection</w:t>
      </w:r>
      <w:r w:rsidRPr="00AC2D62">
        <w:rPr>
          <w:color w:val="000000" w:themeColor="text1"/>
          <w:u w:val="single"/>
        </w:rPr>
        <w:t xml:space="preserve"> can be </w:t>
      </w:r>
      <w:r w:rsidRPr="00AC2D62">
        <w:rPr>
          <w:b/>
          <w:color w:val="000000" w:themeColor="text1"/>
          <w:highlight w:val="green"/>
          <w:u w:val="single"/>
        </w:rPr>
        <w:t>enjoyed</w:t>
      </w:r>
      <w:r w:rsidRPr="00AC2D62">
        <w:rPr>
          <w:color w:val="000000" w:themeColor="text1"/>
          <w:highlight w:val="green"/>
          <w:u w:val="single"/>
        </w:rPr>
        <w:t xml:space="preserve"> by both </w:t>
      </w:r>
      <w:r w:rsidRPr="00AC2D62">
        <w:rPr>
          <w:b/>
          <w:color w:val="000000" w:themeColor="text1"/>
          <w:highlight w:val="green"/>
          <w:u w:val="single"/>
        </w:rPr>
        <w:t>strikers</w:t>
      </w:r>
      <w:r w:rsidRPr="00AC2D62">
        <w:rPr>
          <w:color w:val="000000" w:themeColor="text1"/>
          <w:highlight w:val="green"/>
          <w:u w:val="single"/>
        </w:rPr>
        <w:t xml:space="preserve"> and </w:t>
      </w:r>
      <w:r w:rsidRPr="00AC2D62">
        <w:rPr>
          <w:b/>
          <w:color w:val="000000" w:themeColor="text1"/>
          <w:highlight w:val="green"/>
          <w:u w:val="single"/>
        </w:rPr>
        <w:t>non</w:t>
      </w:r>
      <w:r w:rsidRPr="00AC2D62">
        <w:rPr>
          <w:color w:val="000000" w:themeColor="text1"/>
          <w:highlight w:val="green"/>
          <w:u w:val="single"/>
        </w:rPr>
        <w:t>-</w:t>
      </w:r>
      <w:r w:rsidRPr="00AC2D62">
        <w:rPr>
          <w:b/>
          <w:color w:val="000000" w:themeColor="text1"/>
          <w:highlight w:val="green"/>
          <w:u w:val="single"/>
        </w:rPr>
        <w:t>strikers</w:t>
      </w:r>
      <w:r w:rsidRPr="00AC2D62">
        <w:rPr>
          <w:color w:val="000000" w:themeColor="text1"/>
          <w:u w:val="single"/>
        </w:rPr>
        <w:t xml:space="preserve">. Thus, </w:t>
      </w:r>
      <w:r w:rsidRPr="00AC2D62">
        <w:rPr>
          <w:color w:val="000000" w:themeColor="text1"/>
          <w:highlight w:val="green"/>
          <w:u w:val="single"/>
        </w:rPr>
        <w:t>large participation</w:t>
      </w:r>
      <w:r w:rsidRPr="00AC2D62">
        <w:rPr>
          <w:color w:val="000000" w:themeColor="text1"/>
          <w:u w:val="single"/>
        </w:rPr>
        <w:t xml:space="preserve"> in climate strikes </w:t>
      </w:r>
      <w:r w:rsidRPr="00AC2D62">
        <w:rPr>
          <w:color w:val="000000" w:themeColor="text1"/>
          <w:highlight w:val="green"/>
          <w:u w:val="single"/>
        </w:rPr>
        <w:t>will reveal</w:t>
      </w:r>
      <w:r w:rsidRPr="00AC2D62">
        <w:rPr>
          <w:color w:val="000000" w:themeColor="text1"/>
          <w:u w:val="single"/>
        </w:rPr>
        <w:t xml:space="preserve"> that in spite of </w:t>
      </w:r>
      <w:r w:rsidRPr="00AC2D62">
        <w:rPr>
          <w:b/>
          <w:color w:val="000000" w:themeColor="text1"/>
          <w:highlight w:val="green"/>
          <w:u w:val="single"/>
        </w:rPr>
        <w:t>free-riding problems</w:t>
      </w:r>
      <w:r w:rsidRPr="00AC2D62">
        <w:rPr>
          <w:color w:val="000000" w:themeColor="text1"/>
          <w:u w:val="single"/>
        </w:rPr>
        <w:t>, a large number of people have a strong preference for climate action.</w:t>
      </w:r>
    </w:p>
    <w:p w14:paraId="2CBA34B8" w14:textId="77777777" w:rsidR="0027272E" w:rsidRDefault="0027272E" w:rsidP="0027272E"/>
    <w:p w14:paraId="7E853182" w14:textId="77777777" w:rsidR="0027272E" w:rsidRPr="00415B2B" w:rsidRDefault="0027272E" w:rsidP="0027272E">
      <w:pPr>
        <w:pStyle w:val="Heading4"/>
      </w:pPr>
      <w:r>
        <w:t>Government recognition doesn’t mean that the right to strike will actually be upheld, it just means they government says it exists – this is terminal defense to the aff’s solvency and outweighs on legal precision.</w:t>
      </w:r>
    </w:p>
    <w:p w14:paraId="56C9510B" w14:textId="77777777" w:rsidR="0027272E" w:rsidRPr="00255716" w:rsidRDefault="0027272E" w:rsidP="0027272E">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043706EA" w14:textId="77777777" w:rsidR="0027272E" w:rsidRDefault="0027272E" w:rsidP="0027272E">
      <w:pPr>
        <w:rPr>
          <w:sz w:val="16"/>
        </w:rPr>
      </w:pPr>
      <w:r w:rsidRPr="00987934">
        <w:rPr>
          <w:sz w:val="16"/>
        </w:rPr>
        <w:t xml:space="preserve">To try; </w:t>
      </w:r>
      <w:r w:rsidRPr="00415B2B">
        <w:rPr>
          <w:rStyle w:val="StyleUnderline"/>
          <w:highlight w:val="green"/>
        </w:rPr>
        <w:t>to examine in order to determine the truth of a matter</w:t>
      </w:r>
      <w:r w:rsidRPr="00987934">
        <w:rPr>
          <w:sz w:val="16"/>
        </w:rPr>
        <w:t>. Also to enter into a recognizance.</w:t>
      </w:r>
    </w:p>
    <w:p w14:paraId="4EB0A49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0E6DD9"/>
    <w:multiLevelType w:val="hybridMultilevel"/>
    <w:tmpl w:val="841A4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6A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72E"/>
    <w:rsid w:val="00272F3F"/>
    <w:rsid w:val="00274EDB"/>
    <w:rsid w:val="0027729E"/>
    <w:rsid w:val="002843B2"/>
    <w:rsid w:val="00284ED6"/>
    <w:rsid w:val="00290C5A"/>
    <w:rsid w:val="00290C92"/>
    <w:rsid w:val="00293DBC"/>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A8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F3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08D2"/>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F5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6458B"/>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6F67CB"/>
  <w14:defaultImageDpi w14:val="300"/>
  <w15:docId w15:val="{B7014220-6959-E34B-8577-51E060E47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3D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3D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3D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93D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93D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3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DBC"/>
  </w:style>
  <w:style w:type="character" w:customStyle="1" w:styleId="Heading1Char">
    <w:name w:val="Heading 1 Char"/>
    <w:aliases w:val="Pocket Char"/>
    <w:basedOn w:val="DefaultParagraphFont"/>
    <w:link w:val="Heading1"/>
    <w:uiPriority w:val="9"/>
    <w:rsid w:val="00293D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3DB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9"/>
    <w:rsid w:val="00293DB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93D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3DB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293DB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293DB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93DBC"/>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link w:val="Card"/>
    <w:uiPriority w:val="99"/>
    <w:unhideWhenUsed/>
    <w:rsid w:val="00293DBC"/>
    <w:rPr>
      <w:color w:val="auto"/>
      <w:u w:val="none"/>
    </w:rPr>
  </w:style>
  <w:style w:type="paragraph" w:styleId="DocumentMap">
    <w:name w:val="Document Map"/>
    <w:basedOn w:val="Normal"/>
    <w:link w:val="DocumentMapChar"/>
    <w:uiPriority w:val="99"/>
    <w:semiHidden/>
    <w:unhideWhenUsed/>
    <w:rsid w:val="00293D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3DBC"/>
    <w:rPr>
      <w:rFonts w:ascii="Lucida Grande" w:hAnsi="Lucida Grande" w:cs="Lucida Grande"/>
    </w:rPr>
  </w:style>
  <w:style w:type="paragraph" w:customStyle="1" w:styleId="textbold">
    <w:name w:val="text bold"/>
    <w:basedOn w:val="Normal"/>
    <w:link w:val="Emphasis"/>
    <w:uiPriority w:val="20"/>
    <w:qFormat/>
    <w:rsid w:val="0027272E"/>
    <w:pPr>
      <w:widowControl w:val="0"/>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
    <w:basedOn w:val="Heading1"/>
    <w:link w:val="Hyperlink"/>
    <w:autoRedefine/>
    <w:uiPriority w:val="99"/>
    <w:qFormat/>
    <w:rsid w:val="0027272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uiPriority w:val="6"/>
    <w:qFormat/>
    <w:rsid w:val="0027272E"/>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42F35"/>
    <w:pPr>
      <w:spacing w:after="0" w:line="240" w:lineRule="auto"/>
      <w:ind w:left="720"/>
      <w:contextualSpacing/>
    </w:pPr>
    <w:rPr>
      <w:rFonts w:asciiTheme="minorHAnsi" w:hAnsiTheme="minorHAnsi" w:cstheme="minorBidi"/>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prakashdolsak/2019/09/14/climate-strikes-what-they-accomplish-and-how-they-could-have-more-impact/?sh=2244a9bd5e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017/S1537592716000049%5d" TargetMode="External"/><Relationship Id="rId5" Type="http://schemas.openxmlformats.org/officeDocument/2006/relationships/numbering" Target="numbering.xml"/><Relationship Id="rId10" Type="http://schemas.openxmlformats.org/officeDocument/2006/relationships/hyperlink" Target="https://sci-hub.se/10.1017/s0003055418000321%5d//SJWen" TargetMode="External"/><Relationship Id="rId4" Type="http://schemas.openxmlformats.org/officeDocument/2006/relationships/customXml" Target="../customXml/item4.xml"/><Relationship Id="rId9" Type="http://schemas.openxmlformats.org/officeDocument/2006/relationships/hyperlink" Target="https://www.weforum.org/agenda/2018/11/the-next-economic-crisis-could-cause-a-global-conflict-heres-wh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10011</Words>
  <Characters>57066</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4</cp:revision>
  <dcterms:created xsi:type="dcterms:W3CDTF">2021-12-03T01:10:00Z</dcterms:created>
  <dcterms:modified xsi:type="dcterms:W3CDTF">2021-12-03T05:41:00Z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