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99FE3" w14:textId="664D73F0" w:rsidR="002610C7" w:rsidRDefault="00880DD5" w:rsidP="002610C7">
      <w:pPr>
        <w:pStyle w:val="Heading1"/>
      </w:pPr>
      <w:r>
        <w:t>1AC</w:t>
      </w:r>
      <w:r w:rsidR="0026723A">
        <w:t xml:space="preserve"> – </w:t>
      </w:r>
      <w:r>
        <w:t>UK</w:t>
      </w:r>
    </w:p>
    <w:p w14:paraId="7C2ECD53" w14:textId="2A87E9E1" w:rsidR="00880DD5" w:rsidRDefault="00880DD5" w:rsidP="00880DD5"/>
    <w:p w14:paraId="3B2438FA" w14:textId="5CB43C81" w:rsidR="00880DD5" w:rsidRDefault="00880DD5" w:rsidP="00880DD5">
      <w:pPr>
        <w:pStyle w:val="Heading3"/>
      </w:pPr>
      <w:r>
        <w:t>Advantage – Innovation</w:t>
      </w:r>
    </w:p>
    <w:p w14:paraId="0981FC48" w14:textId="77777777" w:rsidR="00880DD5" w:rsidRPr="00880DD5" w:rsidRDefault="00880DD5" w:rsidP="00880DD5"/>
    <w:p w14:paraId="636DCCC6" w14:textId="77777777" w:rsidR="00880DD5" w:rsidRDefault="002610C7" w:rsidP="002610C7">
      <w:pPr>
        <w:pStyle w:val="Heading4"/>
      </w:pPr>
      <w:r>
        <w:t xml:space="preserve">Advantage 1 is Innovation – </w:t>
      </w:r>
    </w:p>
    <w:p w14:paraId="57933FE2" w14:textId="274A2B59" w:rsidR="002610C7" w:rsidRDefault="002610C7" w:rsidP="00880DD5">
      <w:r>
        <w:t xml:space="preserve"> </w:t>
      </w:r>
    </w:p>
    <w:p w14:paraId="66D9DA09" w14:textId="77777777" w:rsidR="002610C7" w:rsidRPr="00317401" w:rsidRDefault="002610C7" w:rsidP="002610C7">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4E8E75F8" w14:textId="5D41EC13" w:rsidR="002610C7" w:rsidRPr="00317401" w:rsidRDefault="002610C7" w:rsidP="002610C7">
      <w:r w:rsidRPr="00317401">
        <w:rPr>
          <w:rStyle w:val="Style13ptBold"/>
        </w:rPr>
        <w:t>Feldman 1</w:t>
      </w:r>
      <w:r>
        <w:rPr>
          <w:rStyle w:val="Style13ptBold"/>
        </w:rPr>
        <w:t>9</w:t>
      </w:r>
      <w:r w:rsidRPr="00317401">
        <w:t xml:space="preserve"> Robin Feldman 2-11-2019 "‘One-and-done’ for new drugs could cut patent thickets and boost generic competition" </w:t>
      </w:r>
      <w:hyperlink r:id="rId5"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4A5077BF" w14:textId="77777777" w:rsidR="002610C7" w:rsidRPr="00317401" w:rsidRDefault="002610C7" w:rsidP="002610C7">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0C0EAD43" w14:textId="77777777" w:rsidR="002610C7" w:rsidRPr="00317401" w:rsidRDefault="002610C7" w:rsidP="002610C7">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2A1992C5" w14:textId="0C90DE7B" w:rsidR="002610C7" w:rsidRPr="00317401" w:rsidRDefault="002610C7" w:rsidP="002610C7">
      <w:r w:rsidRPr="00317401">
        <w:rPr>
          <w:rStyle w:val="Style13ptBold"/>
        </w:rPr>
        <w:t xml:space="preserve">Feldman </w:t>
      </w:r>
      <w:r>
        <w:rPr>
          <w:rStyle w:val="Style13ptBold"/>
        </w:rPr>
        <w:t>18</w:t>
      </w:r>
      <w:r w:rsidRPr="00317401">
        <w:t xml:space="preserve"> Robin Feldman 18, May your drug price be evergreen, Journal of Law and the Biosciences, Volume 5, Issue 3, December 2018, Pages 590–647, </w:t>
      </w:r>
      <w:hyperlink r:id="rId6"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317401">
        <w:t>sid</w:t>
      </w:r>
      <w:proofErr w:type="spellEnd"/>
    </w:p>
    <w:p w14:paraId="32206895" w14:textId="77777777" w:rsidR="002610C7" w:rsidRPr="00317401" w:rsidRDefault="002610C7" w:rsidP="002610C7">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proofErr w:type="gramStart"/>
      <w:r w:rsidRPr="00317401">
        <w:rPr>
          <w:highlight w:val="green"/>
          <w:u w:val="single"/>
        </w:rPr>
        <w:t>state of affairs</w:t>
      </w:r>
      <w:proofErr w:type="gramEnd"/>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058EDE1" w14:textId="77777777" w:rsidR="002610C7" w:rsidRDefault="002610C7" w:rsidP="002610C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0EAA8ABC" w14:textId="77777777" w:rsidR="002610C7" w:rsidRPr="00791206" w:rsidRDefault="002610C7" w:rsidP="002610C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7"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F991867" w14:textId="77777777" w:rsidR="002610C7" w:rsidRPr="00E974A9" w:rsidRDefault="002610C7" w:rsidP="002610C7">
      <w:pPr>
        <w:rPr>
          <w:sz w:val="16"/>
        </w:rPr>
      </w:pPr>
      <w:r w:rsidRPr="00E974A9">
        <w:rPr>
          <w:u w:val="single"/>
        </w:rPr>
        <w:t xml:space="preserve">In 2011, Elsa </w:t>
      </w:r>
      <w:proofErr w:type="spellStart"/>
      <w:r w:rsidRPr="00E974A9">
        <w:rPr>
          <w:u w:val="single"/>
        </w:rPr>
        <w:t>Dixler</w:t>
      </w:r>
      <w:proofErr w:type="spellEnd"/>
      <w:r w:rsidRPr="00E974A9">
        <w:rPr>
          <w:u w:val="single"/>
        </w:rPr>
        <w:t xml:space="preserve"> was diagnosed with multiple myeloma. That August, she was prescribed Revlimid, a drug that had come on the market six years earlier</w:t>
      </w:r>
      <w:r w:rsidRPr="00E974A9">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rPr>
        <w:t>Ph.D</w:t>
      </w:r>
      <w:proofErr w:type="spellEnd"/>
      <w:proofErr w:type="gramEnd"/>
      <w:r w:rsidRPr="00E974A9">
        <w:rPr>
          <w:sz w:val="16"/>
        </w:rPr>
        <w:t xml:space="preserve">, and have a pretty normal life,” said </w:t>
      </w:r>
      <w:proofErr w:type="spellStart"/>
      <w:r w:rsidRPr="00E974A9">
        <w:rPr>
          <w:sz w:val="16"/>
        </w:rPr>
        <w:t>Dixler</w:t>
      </w:r>
      <w:proofErr w:type="spellEnd"/>
      <w:r w:rsidRPr="00E974A9">
        <w:rPr>
          <w:sz w:val="16"/>
        </w:rPr>
        <w:t xml:space="preserve">, a Brooklyn resident who is now 74. “So, on the one hand, I feel enormously grateful.” </w:t>
      </w:r>
      <w:r w:rsidRPr="00E974A9">
        <w:rPr>
          <w:u w:val="single"/>
        </w:rPr>
        <w:t xml:space="preserve">But </w:t>
      </w:r>
      <w:proofErr w:type="spellStart"/>
      <w:r w:rsidRPr="00E974A9">
        <w:rPr>
          <w:u w:val="single"/>
        </w:rPr>
        <w:t>Dixler’s</w:t>
      </w:r>
      <w:proofErr w:type="spellEnd"/>
      <w:r w:rsidRPr="00E974A9">
        <w:rPr>
          <w:u w:val="single"/>
        </w:rPr>
        <w:t xml:space="preserve"> normal life has come at a steep financial cost to her family and to taxpayers. Revlimid typically costs nearly $800 per capsule, and </w:t>
      </w:r>
      <w:proofErr w:type="spellStart"/>
      <w:r w:rsidRPr="00E974A9">
        <w:rPr>
          <w:u w:val="single"/>
        </w:rPr>
        <w:t>Dixler</w:t>
      </w:r>
      <w:proofErr w:type="spellEnd"/>
      <w:r w:rsidRPr="00E974A9">
        <w:rPr>
          <w:u w:val="single"/>
        </w:rPr>
        <w:t xml:space="preserve"> takes one capsule per day for 21 days, then seven days off, and then resumes her daily dose, requiring 273 capsules a year</w:t>
      </w:r>
      <w:r w:rsidRPr="00E974A9">
        <w:rPr>
          <w:sz w:val="16"/>
        </w:rPr>
        <w:t xml:space="preserve">. Since retiring from The New York Times at the end of 2017, she has been on Medicare. </w:t>
      </w:r>
      <w:proofErr w:type="spellStart"/>
      <w:r w:rsidRPr="00E974A9">
        <w:rPr>
          <w:sz w:val="16"/>
        </w:rPr>
        <w:t>Dixler</w:t>
      </w:r>
      <w:proofErr w:type="spellEnd"/>
      <w:r w:rsidRPr="00E974A9">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highlight w:val="green"/>
          <w:u w:val="single"/>
        </w:rPr>
        <w:t xml:space="preserve">Revlimid should have </w:t>
      </w:r>
      <w:r w:rsidRPr="00E3202C">
        <w:rPr>
          <w:b/>
          <w:bCs/>
          <w:highlight w:val="green"/>
          <w:u w:val="single"/>
        </w:rPr>
        <w:t>been subject to competition</w:t>
      </w:r>
      <w:r w:rsidRPr="00E3202C">
        <w:rPr>
          <w:highlight w:val="green"/>
          <w:u w:val="single"/>
        </w:rPr>
        <w:t xml:space="preserve"> </w:t>
      </w:r>
      <w:r w:rsidRPr="00E974A9">
        <w:rPr>
          <w:u w:val="single"/>
        </w:rPr>
        <w:t xml:space="preserve">from generic drug makers starting </w:t>
      </w:r>
      <w:r w:rsidRPr="00E3202C">
        <w:rPr>
          <w:highlight w:val="green"/>
          <w:u w:val="single"/>
        </w:rPr>
        <w:t>in 2009</w:t>
      </w:r>
      <w:r w:rsidRPr="00E974A9">
        <w:rPr>
          <w:u w:val="single"/>
        </w:rPr>
        <w:t>, bringing down its cost by many orders of magnitude</w:t>
      </w:r>
      <w:r w:rsidRPr="00E974A9">
        <w:rPr>
          <w:sz w:val="16"/>
        </w:rPr>
        <w:t xml:space="preserve">. But </w:t>
      </w:r>
      <w:r w:rsidRPr="00E3202C">
        <w:rPr>
          <w:highlight w:val="green"/>
          <w:u w:val="single"/>
        </w:rPr>
        <w:t>by obtaining</w:t>
      </w:r>
      <w:r w:rsidRPr="00E3202C">
        <w:rPr>
          <w:sz w:val="16"/>
          <w:highlight w:val="green"/>
        </w:rPr>
        <w:t xml:space="preserve"> </w:t>
      </w:r>
      <w:r w:rsidRPr="00E3202C">
        <w:rPr>
          <w:b/>
          <w:bCs/>
          <w:highlight w:val="green"/>
          <w:u w:val="single"/>
        </w:rPr>
        <w:t>27 additional patents</w:t>
      </w:r>
      <w:r w:rsidRPr="00E974A9">
        <w:rPr>
          <w:sz w:val="16"/>
        </w:rPr>
        <w:t xml:space="preserve">, eight orphan drug exclusivities and 91 total additional protections from the U.S. Food and Drug Administration (FDA) </w:t>
      </w:r>
      <w:r w:rsidRPr="00E974A9">
        <w:rPr>
          <w:u w:val="single"/>
        </w:rPr>
        <w:t xml:space="preserve">since Revlimid’s introduction in 2005, </w:t>
      </w:r>
      <w:r w:rsidRPr="00E3202C">
        <w:rPr>
          <w:highlight w:val="green"/>
          <w:u w:val="single"/>
        </w:rPr>
        <w:t>its manufacturer</w:t>
      </w:r>
      <w:r w:rsidRPr="00E974A9">
        <w:rPr>
          <w:u w:val="single"/>
        </w:rPr>
        <w:t xml:space="preserve">, Celgene, has </w:t>
      </w:r>
      <w:r w:rsidRPr="00E3202C">
        <w:rPr>
          <w:highlight w:val="green"/>
          <w:u w:val="single"/>
        </w:rPr>
        <w:t xml:space="preserve">extended </w:t>
      </w:r>
      <w:r w:rsidRPr="00E974A9">
        <w:rPr>
          <w:u w:val="single"/>
        </w:rPr>
        <w:t xml:space="preserve">the drug’s </w:t>
      </w:r>
      <w:r w:rsidRPr="00E3202C">
        <w:rPr>
          <w:b/>
          <w:bCs/>
          <w:highlight w:val="green"/>
          <w:u w:val="single"/>
          <w:bdr w:val="single" w:sz="4" w:space="0" w:color="auto"/>
        </w:rPr>
        <w:t>monopoly</w:t>
      </w:r>
      <w:r w:rsidRPr="00E3202C">
        <w:rPr>
          <w:highlight w:val="green"/>
          <w:u w:val="single"/>
          <w:bdr w:val="single" w:sz="4" w:space="0" w:color="auto"/>
        </w:rPr>
        <w:t xml:space="preserve"> </w:t>
      </w:r>
      <w:r w:rsidRPr="00E3202C">
        <w:rPr>
          <w:b/>
          <w:bCs/>
          <w:highlight w:val="green"/>
          <w:u w:val="single"/>
          <w:bdr w:val="single" w:sz="4" w:space="0" w:color="auto"/>
        </w:rPr>
        <w:t>period</w:t>
      </w:r>
      <w:r w:rsidRPr="00E3202C">
        <w:rPr>
          <w:highlight w:val="green"/>
          <w:u w:val="single"/>
          <w:bdr w:val="single" w:sz="4" w:space="0" w:color="auto"/>
        </w:rPr>
        <w:t xml:space="preserve"> </w:t>
      </w:r>
      <w:r w:rsidRPr="00E3202C">
        <w:rPr>
          <w:b/>
          <w:bCs/>
          <w:highlight w:val="green"/>
          <w:u w:val="single"/>
          <w:bdr w:val="single" w:sz="4" w:space="0" w:color="auto"/>
        </w:rPr>
        <w:t>by 18 years</w:t>
      </w:r>
      <w:r w:rsidRPr="00E3202C">
        <w:rPr>
          <w:highlight w:val="green"/>
          <w:u w:val="single"/>
        </w:rPr>
        <w:t xml:space="preserve"> </w:t>
      </w:r>
      <w:r w:rsidRPr="00E974A9">
        <w:rPr>
          <w:u w:val="single"/>
        </w:rPr>
        <w:t>— through March 8, 2028</w:t>
      </w:r>
      <w:r w:rsidRPr="00E974A9">
        <w:rPr>
          <w:sz w:val="16"/>
        </w:rPr>
        <w:t xml:space="preserve">. “I cannot fathom </w:t>
      </w:r>
      <w:r w:rsidRPr="00E974A9">
        <w:rPr>
          <w:u w:val="single"/>
        </w:rPr>
        <w:t xml:space="preserve">the immorality of a business that relies on </w:t>
      </w:r>
      <w:r w:rsidRPr="00E3202C">
        <w:rPr>
          <w:b/>
          <w:bCs/>
          <w:highlight w:val="green"/>
          <w:u w:val="single"/>
          <w:bdr w:val="single" w:sz="4" w:space="0" w:color="auto"/>
        </w:rPr>
        <w:t>squeezing people with cancer</w:t>
      </w:r>
      <w:r w:rsidRPr="00E974A9">
        <w:rPr>
          <w:sz w:val="16"/>
        </w:rPr>
        <w:t xml:space="preserve">,” </w:t>
      </w:r>
      <w:proofErr w:type="spellStart"/>
      <w:r w:rsidRPr="00E974A9">
        <w:rPr>
          <w:sz w:val="16"/>
        </w:rPr>
        <w:t>Dixler</w:t>
      </w:r>
      <w:proofErr w:type="spellEnd"/>
      <w:r w:rsidRPr="00E974A9">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u w:val="single"/>
        </w:rPr>
        <w:t>They didn’t invent a new drug, rather, they found a new use for it,” she said.</w:t>
      </w:r>
      <w:r w:rsidRPr="00E974A9">
        <w:rPr>
          <w:sz w:val="16"/>
        </w:rPr>
        <w:t xml:space="preserve"> “</w:t>
      </w:r>
      <w:r w:rsidRPr="00E974A9">
        <w:rPr>
          <w:u w:val="single"/>
        </w:rPr>
        <w:t>The cost of Revlimid has imposed constraints on our retirement</w:t>
      </w:r>
      <w:r w:rsidRPr="00E974A9">
        <w:rPr>
          <w:sz w:val="16"/>
        </w:rPr>
        <w:t xml:space="preserve">,” </w:t>
      </w:r>
      <w:proofErr w:type="spellStart"/>
      <w:r w:rsidRPr="00E974A9">
        <w:rPr>
          <w:sz w:val="16"/>
        </w:rPr>
        <w:t>Dixler</w:t>
      </w:r>
      <w:proofErr w:type="spellEnd"/>
      <w:r w:rsidRPr="00E974A9">
        <w:rPr>
          <w:sz w:val="16"/>
        </w:rPr>
        <w:t xml:space="preserve"> said, “but when I hear other people’s stories, I feel very lucky. A lot of people have been devastated financially.” </w:t>
      </w:r>
      <w:r w:rsidRPr="00E974A9">
        <w:rPr>
          <w:u w:val="single"/>
        </w:rPr>
        <w:t>Revlimid is a case study in a process known as “</w:t>
      </w:r>
      <w:r w:rsidRPr="00E3202C">
        <w:rPr>
          <w:highlight w:val="green"/>
          <w:u w:val="single"/>
        </w:rPr>
        <w:t>evergreening</w:t>
      </w:r>
      <w:r w:rsidRPr="00E974A9">
        <w:rPr>
          <w:u w:val="single"/>
        </w:rPr>
        <w:t xml:space="preserve">” — </w:t>
      </w:r>
      <w:r w:rsidRPr="00E3202C">
        <w:rPr>
          <w:highlight w:val="green"/>
          <w:u w:val="single"/>
        </w:rPr>
        <w:t>artificially sustaining a monopoly for</w:t>
      </w:r>
      <w:r w:rsidRPr="00E974A9">
        <w:rPr>
          <w:u w:val="single"/>
        </w:rPr>
        <w:t xml:space="preserve"> years and even </w:t>
      </w:r>
      <w:r w:rsidRPr="00E3202C">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proofErr w:type="gramStart"/>
      <w:r w:rsidRPr="00E3202C">
        <w:rPr>
          <w:highlight w:val="green"/>
          <w:u w:val="single"/>
        </w:rPr>
        <w:t xml:space="preserve">most commonly </w:t>
      </w:r>
      <w:r w:rsidRPr="00E974A9">
        <w:rPr>
          <w:u w:val="single"/>
        </w:rPr>
        <w:t>used</w:t>
      </w:r>
      <w:proofErr w:type="gramEnd"/>
      <w:r w:rsidRPr="00E974A9">
        <w:rPr>
          <w:u w:val="single"/>
        </w:rPr>
        <w:t xml:space="preserve"> </w:t>
      </w:r>
      <w:r w:rsidRPr="00E3202C">
        <w:rPr>
          <w:highlight w:val="green"/>
          <w:u w:val="single"/>
        </w:rPr>
        <w:t xml:space="preserve">with blockbuster drugs </w:t>
      </w:r>
      <w:r w:rsidRPr="00E974A9">
        <w:rPr>
          <w:u w:val="single"/>
        </w:rPr>
        <w:t xml:space="preserve">generating the highest prices and profits. </w:t>
      </w:r>
      <w:r w:rsidRPr="00E3202C">
        <w:rPr>
          <w:b/>
          <w:bCs/>
          <w:highlight w:val="green"/>
          <w:u w:val="single"/>
        </w:rPr>
        <w:t xml:space="preserve">Of </w:t>
      </w:r>
      <w:r w:rsidRPr="00E974A9">
        <w:rPr>
          <w:b/>
          <w:bCs/>
          <w:u w:val="single"/>
        </w:rPr>
        <w:t xml:space="preserve">the roughly </w:t>
      </w:r>
      <w:r w:rsidRPr="00E3202C">
        <w:rPr>
          <w:b/>
          <w:bCs/>
          <w:highlight w:val="green"/>
          <w:u w:val="single"/>
        </w:rPr>
        <w:t>100 best-selling drugs</w:t>
      </w:r>
      <w:r w:rsidRPr="00E974A9">
        <w:rPr>
          <w:b/>
          <w:bCs/>
          <w:u w:val="single"/>
        </w:rPr>
        <w:t xml:space="preserve">, more than </w:t>
      </w:r>
      <w:r w:rsidRPr="00E3202C">
        <w:rPr>
          <w:b/>
          <w:bCs/>
          <w:highlight w:val="green"/>
          <w:u w:val="single"/>
        </w:rPr>
        <w:t xml:space="preserve">70 percent have extended </w:t>
      </w:r>
      <w:r w:rsidRPr="00E974A9">
        <w:rPr>
          <w:b/>
          <w:bCs/>
          <w:u w:val="single"/>
        </w:rPr>
        <w:t xml:space="preserve">their </w:t>
      </w:r>
      <w:r w:rsidRPr="00E3202C">
        <w:rPr>
          <w:b/>
          <w:bCs/>
          <w:highlight w:val="green"/>
          <w:u w:val="single"/>
        </w:rPr>
        <w:t>protection</w:t>
      </w:r>
      <w:r w:rsidRPr="00E3202C">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E3202C">
        <w:rPr>
          <w:highlight w:val="green"/>
          <w:u w:val="single"/>
        </w:rPr>
        <w:t xml:space="preserve">brought into </w:t>
      </w:r>
      <w:r w:rsidRPr="00E974A9">
        <w:rPr>
          <w:u w:val="single"/>
        </w:rPr>
        <w:t xml:space="preserve">sharper </w:t>
      </w:r>
      <w:r w:rsidRPr="00E3202C">
        <w:rPr>
          <w:highlight w:val="green"/>
          <w:u w:val="single"/>
        </w:rPr>
        <w:t xml:space="preserve">focus by </w:t>
      </w:r>
      <w:r w:rsidRPr="00E974A9">
        <w:rPr>
          <w:u w:val="single"/>
        </w:rPr>
        <w:t xml:space="preserve">a groundbreaking, publicly available, </w:t>
      </w:r>
      <w:r w:rsidRPr="00E3202C">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E3202C">
        <w:rPr>
          <w:highlight w:val="green"/>
          <w:u w:val="single"/>
        </w:rPr>
        <w:t xml:space="preserve">Competition is </w:t>
      </w:r>
      <w:r w:rsidRPr="00E974A9">
        <w:rPr>
          <w:u w:val="single"/>
        </w:rPr>
        <w:t xml:space="preserve">the backbone of the U.S. economy. But it’s </w:t>
      </w:r>
      <w:r w:rsidRPr="00E3202C">
        <w:rPr>
          <w:highlight w:val="green"/>
          <w:u w:val="single"/>
        </w:rPr>
        <w:t xml:space="preserve">not what we’re </w:t>
      </w:r>
      <w:r w:rsidRPr="00E3202C">
        <w:rPr>
          <w:b/>
          <w:bCs/>
          <w:highlight w:val="green"/>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w:t>
      </w:r>
      <w:proofErr w:type="gramStart"/>
      <w:r w:rsidRPr="00E974A9">
        <w:rPr>
          <w:sz w:val="16"/>
        </w:rPr>
        <w:t>period of time</w:t>
      </w:r>
      <w:proofErr w:type="gramEnd"/>
      <w:r w:rsidRPr="00E974A9">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highlight w:val="green"/>
          <w:u w:val="single"/>
        </w:rPr>
        <w:t xml:space="preserve">Drug prices </w:t>
      </w:r>
      <w:r w:rsidRPr="00E974A9">
        <w:rPr>
          <w:u w:val="single"/>
        </w:rPr>
        <w:t xml:space="preserve">typically </w:t>
      </w:r>
      <w:r w:rsidRPr="00E3202C">
        <w:rPr>
          <w:highlight w:val="green"/>
          <w:u w:val="single"/>
        </w:rPr>
        <w:t xml:space="preserve">drop by </w:t>
      </w:r>
      <w:r w:rsidRPr="00E974A9">
        <w:rPr>
          <w:u w:val="single"/>
        </w:rPr>
        <w:t xml:space="preserve">as much as </w:t>
      </w:r>
      <w:r w:rsidRPr="00E3202C">
        <w:rPr>
          <w:highlight w:val="green"/>
          <w:u w:val="single"/>
        </w:rPr>
        <w:t xml:space="preserve">20 percent when </w:t>
      </w:r>
      <w:r w:rsidRPr="00E974A9">
        <w:rPr>
          <w:u w:val="single"/>
        </w:rPr>
        <w:t xml:space="preserve">the first </w:t>
      </w:r>
      <w:r w:rsidRPr="00E3202C">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E3202C">
        <w:rPr>
          <w:b/>
          <w:sz w:val="26"/>
          <w:highlight w:val="green"/>
          <w:u w:val="single"/>
        </w:rPr>
        <w:t>database</w:t>
      </w:r>
      <w:r w:rsidRPr="00E3202C">
        <w:rPr>
          <w:highlight w:val="green"/>
          <w:u w:val="single"/>
        </w:rPr>
        <w:t xml:space="preserve"> </w:t>
      </w:r>
      <w:r w:rsidRPr="00E974A9">
        <w:rPr>
          <w:u w:val="single"/>
        </w:rPr>
        <w:t xml:space="preserve">was </w:t>
      </w:r>
      <w:r w:rsidRPr="00E3202C">
        <w:rPr>
          <w:b/>
          <w:sz w:val="26"/>
          <w:highlight w:val="green"/>
          <w:u w:val="single"/>
        </w:rPr>
        <w:t>created through</w:t>
      </w:r>
      <w:r w:rsidRPr="00E3202C">
        <w:rPr>
          <w:highlight w:val="green"/>
          <w:u w:val="single"/>
        </w:rPr>
        <w:t xml:space="preserve"> </w:t>
      </w:r>
      <w:r w:rsidRPr="00E974A9">
        <w:rPr>
          <w:u w:val="single"/>
        </w:rPr>
        <w:t xml:space="preserve">a painstaking process of </w:t>
      </w:r>
      <w:r w:rsidRPr="00E3202C">
        <w:rPr>
          <w:b/>
          <w:sz w:val="26"/>
          <w:highlight w:val="green"/>
          <w:u w:val="single"/>
        </w:rPr>
        <w:t>combing</w:t>
      </w:r>
      <w:r w:rsidRPr="00E3202C">
        <w:rPr>
          <w:highlight w:val="green"/>
          <w:u w:val="single"/>
        </w:rPr>
        <w:t xml:space="preserve"> </w:t>
      </w:r>
      <w:r w:rsidRPr="00E974A9">
        <w:rPr>
          <w:u w:val="single"/>
        </w:rPr>
        <w:t xml:space="preserve">through </w:t>
      </w:r>
      <w:r w:rsidRPr="00E3202C">
        <w:rPr>
          <w:b/>
          <w:sz w:val="26"/>
          <w:highlight w:val="green"/>
          <w:u w:val="single"/>
        </w:rPr>
        <w:t>160,000 data points</w:t>
      </w:r>
      <w:r w:rsidRPr="00E3202C">
        <w:rPr>
          <w:highlight w:val="green"/>
          <w:u w:val="single"/>
        </w:rPr>
        <w:t xml:space="preserve"> </w:t>
      </w:r>
      <w:r w:rsidRPr="00E3202C">
        <w:rPr>
          <w:b/>
          <w:sz w:val="26"/>
          <w:highlight w:val="green"/>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E3202C">
        <w:rPr>
          <w:b/>
          <w:sz w:val="26"/>
          <w:highlight w:val="green"/>
          <w:u w:val="single"/>
        </w:rPr>
        <w:t>We erred on the side of underrepresenting the evergreen gain</w:t>
      </w:r>
      <w:r w:rsidRPr="00E3202C">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highlight w:val="green"/>
          <w:u w:val="single"/>
        </w:rPr>
        <w:t xml:space="preserve">Nexium’s exclusivity </w:t>
      </w:r>
      <w:r w:rsidRPr="00E974A9">
        <w:rPr>
          <w:u w:val="single"/>
        </w:rPr>
        <w:t xml:space="preserve">was then </w:t>
      </w:r>
      <w:r w:rsidRPr="00E3202C">
        <w:rPr>
          <w:highlight w:val="green"/>
          <w:u w:val="single"/>
        </w:rPr>
        <w:t>extended by</w:t>
      </w:r>
      <w:r w:rsidRPr="00E974A9">
        <w:rPr>
          <w:u w:val="single"/>
        </w:rPr>
        <w:t xml:space="preserve"> more than </w:t>
      </w:r>
      <w:r w:rsidRPr="00E3202C">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E3202C">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E3202C">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E3202C">
        <w:rPr>
          <w:highlight w:val="green"/>
          <w:u w:val="single"/>
        </w:rPr>
        <w:t xml:space="preserve">unaffordable to </w:t>
      </w:r>
      <w:r w:rsidRPr="00E974A9">
        <w:rPr>
          <w:u w:val="single"/>
        </w:rPr>
        <w:t xml:space="preserve">many </w:t>
      </w:r>
      <w:r w:rsidRPr="00E3202C">
        <w:rPr>
          <w:highlight w:val="green"/>
          <w:u w:val="single"/>
        </w:rPr>
        <w:t xml:space="preserve">people </w:t>
      </w:r>
      <w:r w:rsidRPr="00E3202C">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E3202C">
        <w:rPr>
          <w:highlight w:val="green"/>
          <w:u w:val="single"/>
        </w:rPr>
        <w:t>EpiPen</w:t>
      </w:r>
      <w:r w:rsidRPr="00E3202C">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E3202C">
        <w:rPr>
          <w:highlight w:val="green"/>
          <w:u w:val="single"/>
        </w:rPr>
        <w:t xml:space="preserve">protected </w:t>
      </w:r>
      <w:r w:rsidRPr="00E974A9">
        <w:rPr>
          <w:u w:val="single"/>
        </w:rPr>
        <w:t xml:space="preserve">from competition until 2025 — </w:t>
      </w:r>
      <w:r w:rsidRPr="00E3202C">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rPr>
        <w:t>As</w:t>
      </w:r>
      <w:proofErr w:type="gramEnd"/>
      <w:r w:rsidRPr="00E974A9">
        <w:rPr>
          <w:sz w:val="16"/>
        </w:rPr>
        <w:t xml:space="preserve"> the Evergreen Drug Patent Search makes clear, the positive impact of Hatch-Waxman has been steadily and severely eroded by a regulatory system vulnerable to increasingly sophisticated forms of manipulation. “</w:t>
      </w:r>
      <w:r w:rsidRPr="00E974A9">
        <w:rPr>
          <w:u w:val="single"/>
        </w:rPr>
        <w:t>You might say that the patent and regulatory system has been weaponized,” Feldman said. “When billions of dollars are at stake, there’s a lot of money available to look for ways to exploit the legal system</w:t>
      </w:r>
      <w:r w:rsidRPr="00E974A9">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u w:val="single"/>
        </w:rPr>
        <w:t xml:space="preserve">These may </w:t>
      </w:r>
      <w:proofErr w:type="gramStart"/>
      <w:r w:rsidRPr="00E974A9">
        <w:rPr>
          <w:u w:val="single"/>
        </w:rPr>
        <w:t>include:</w:t>
      </w:r>
      <w:proofErr w:type="gramEnd"/>
      <w:r w:rsidRPr="00E974A9">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u w:val="single"/>
        </w:rPr>
        <w:t>The Evergreen Drug Patent Search provides the publicly available, evidence-based foundation that defines the extent of the problem</w:t>
      </w:r>
      <w:r w:rsidRPr="00E974A9">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6F49F38B" w14:textId="77777777" w:rsidR="002610C7" w:rsidRDefault="002610C7" w:rsidP="002610C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03110A52" w14:textId="77777777" w:rsidR="002610C7" w:rsidRDefault="002610C7" w:rsidP="002610C7">
      <w:pPr>
        <w:pStyle w:val="ListParagraph"/>
        <w:numPr>
          <w:ilvl w:val="0"/>
          <w:numId w:val="12"/>
        </w:numPr>
      </w:pPr>
      <w:r>
        <w:t>AT Advantage CPs to solve Drug Prices</w:t>
      </w:r>
    </w:p>
    <w:p w14:paraId="3FC591C7" w14:textId="77777777" w:rsidR="002610C7" w:rsidRDefault="002610C7" w:rsidP="002610C7">
      <w:r w:rsidRPr="006A5D4C">
        <w:rPr>
          <w:rStyle w:val="Style13ptBold"/>
        </w:rPr>
        <w:t>Radhakrishnan 16</w:t>
      </w:r>
      <w:r>
        <w:t xml:space="preserve"> </w:t>
      </w:r>
      <w:proofErr w:type="spellStart"/>
      <w:r w:rsidRPr="006A5D4C">
        <w:t>Priti</w:t>
      </w:r>
      <w:proofErr w:type="spellEnd"/>
      <w:r w:rsidRPr="006A5D4C">
        <w:t xml:space="preserve"> Radhakrishnan 6-14-2016 "Pharma’s secret weapon to keep drug prices high"</w:t>
      </w:r>
      <w:r>
        <w:t xml:space="preserve"> </w:t>
      </w:r>
      <w:hyperlink r:id="rId8" w:history="1">
        <w:r w:rsidRPr="00434D5E">
          <w:rPr>
            <w:rStyle w:val="Hyperlink"/>
          </w:rPr>
          <w:t>https://www.statnews.com/2016/06/14/secondary-patent-gilead-sovaldi-harvoni/</w:t>
        </w:r>
      </w:hyperlink>
      <w:r>
        <w:t xml:space="preserve"> (</w:t>
      </w:r>
      <w:proofErr w:type="spellStart"/>
      <w:r w:rsidRPr="006A5D4C">
        <w:t>Priti</w:t>
      </w:r>
      <w:proofErr w:type="spellEnd"/>
      <w:r w:rsidRPr="006A5D4C">
        <w:t xml:space="preserve">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9765CA9" w14:textId="77777777" w:rsidR="002610C7" w:rsidRPr="00CA120B" w:rsidRDefault="002610C7" w:rsidP="002610C7">
      <w:pPr>
        <w:rPr>
          <w:sz w:val="16"/>
        </w:rPr>
      </w:pPr>
      <w:r w:rsidRPr="006A5D4C">
        <w:rPr>
          <w:u w:val="single"/>
        </w:rPr>
        <w:t xml:space="preserve">Skyrocketing drug prices are forcing states to take </w:t>
      </w:r>
      <w:r w:rsidRPr="00E3202C">
        <w:rPr>
          <w:b/>
          <w:bCs/>
          <w:sz w:val="26"/>
          <w:highlight w:val="green"/>
          <w:u w:val="single"/>
        </w:rPr>
        <w:t>unprecedented measures</w:t>
      </w:r>
      <w:r w:rsidRPr="00E3202C">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E3202C">
        <w:rPr>
          <w:b/>
          <w:sz w:val="26"/>
          <w:highlight w:val="green"/>
          <w:u w:val="single"/>
        </w:rPr>
        <w:t>are important steps</w:t>
      </w:r>
      <w:r w:rsidRPr="006A5D4C">
        <w:rPr>
          <w:sz w:val="16"/>
        </w:rPr>
        <w:t xml:space="preserve">. </w:t>
      </w:r>
      <w:r w:rsidRPr="00E3202C">
        <w:rPr>
          <w:b/>
          <w:sz w:val="26"/>
          <w:highlight w:val="green"/>
          <w:u w:val="single"/>
        </w:rPr>
        <w:t>But</w:t>
      </w:r>
      <w:r w:rsidRPr="00E3202C">
        <w:rPr>
          <w:sz w:val="16"/>
          <w:highlight w:val="green"/>
        </w:rPr>
        <w:t xml:space="preserve"> </w:t>
      </w:r>
      <w:r w:rsidRPr="006A5D4C">
        <w:rPr>
          <w:sz w:val="16"/>
        </w:rPr>
        <w:t xml:space="preserve">they </w:t>
      </w:r>
      <w:r w:rsidRPr="00E3202C">
        <w:rPr>
          <w:b/>
          <w:sz w:val="26"/>
          <w:highlight w:val="green"/>
          <w:u w:val="single"/>
        </w:rPr>
        <w:t xml:space="preserve">ignore a key driver of the problem: </w:t>
      </w:r>
      <w:r w:rsidRPr="00E3202C">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E3202C">
        <w:rPr>
          <w:b/>
          <w:sz w:val="26"/>
          <w:highlight w:val="green"/>
          <w:u w:val="single"/>
        </w:rPr>
        <w:t>rarely represent anything new in terms of science</w:t>
      </w:r>
      <w:r w:rsidRPr="006A5D4C">
        <w:rPr>
          <w:u w:val="single"/>
        </w:rPr>
        <w:t xml:space="preserve">. Instead, their </w:t>
      </w:r>
      <w:r w:rsidRPr="00E3202C">
        <w:rPr>
          <w:b/>
          <w:sz w:val="26"/>
          <w:highlight w:val="green"/>
          <w:u w:val="single"/>
        </w:rPr>
        <w:t>purpose is to</w:t>
      </w:r>
      <w:r w:rsidRPr="00E3202C">
        <w:rPr>
          <w:highlight w:val="green"/>
          <w:u w:val="single"/>
        </w:rPr>
        <w:t xml:space="preserve"> </w:t>
      </w:r>
      <w:r w:rsidRPr="00E3202C">
        <w:rPr>
          <w:b/>
          <w:sz w:val="26"/>
          <w:highlight w:val="green"/>
          <w:u w:val="single"/>
        </w:rPr>
        <w:t>prolong</w:t>
      </w:r>
      <w:r w:rsidRPr="00E3202C">
        <w:rPr>
          <w:highlight w:val="green"/>
          <w:u w:val="single"/>
        </w:rPr>
        <w:t xml:space="preserve"> </w:t>
      </w:r>
      <w:r w:rsidRPr="00E3202C">
        <w:rPr>
          <w:b/>
          <w:sz w:val="26"/>
          <w:highlight w:val="green"/>
          <w:u w:val="single"/>
        </w:rPr>
        <w:t>a</w:t>
      </w:r>
      <w:r w:rsidRPr="00E3202C">
        <w:rPr>
          <w:highlight w:val="green"/>
          <w:u w:val="single"/>
        </w:rPr>
        <w:t xml:space="preserve"> </w:t>
      </w:r>
      <w:r w:rsidRPr="006A5D4C">
        <w:rPr>
          <w:u w:val="single"/>
        </w:rPr>
        <w:t xml:space="preserve">company’s </w:t>
      </w:r>
      <w:r w:rsidRPr="00E3202C">
        <w:rPr>
          <w:b/>
          <w:sz w:val="26"/>
          <w:highlight w:val="green"/>
          <w:u w:val="single"/>
        </w:rPr>
        <w:t>monopoly</w:t>
      </w:r>
      <w:r w:rsidRPr="00E3202C">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 xml:space="preserve">over 108 patents on its HIV drug </w:t>
      </w:r>
      <w:proofErr w:type="spellStart"/>
      <w:r w:rsidRPr="006A5D4C">
        <w:rPr>
          <w:u w:val="single"/>
        </w:rPr>
        <w:t>Kaletra</w:t>
      </w:r>
      <w:proofErr w:type="spellEnd"/>
      <w:r w:rsidRPr="006A5D4C">
        <w:rPr>
          <w:sz w:val="16"/>
        </w:rPr>
        <w:t xml:space="preserve">. Take the case of </w:t>
      </w:r>
      <w:proofErr w:type="spellStart"/>
      <w:r w:rsidRPr="006A5D4C">
        <w:rPr>
          <w:u w:val="single"/>
        </w:rPr>
        <w:t>Sovaldi</w:t>
      </w:r>
      <w:proofErr w:type="spellEnd"/>
      <w:r w:rsidRPr="006A5D4C">
        <w:rPr>
          <w:u w:val="single"/>
        </w:rPr>
        <w:t xml:space="preserve">, a treatment for hepatitis C developed by Gilead Sciences. In the United States, Gilead prices </w:t>
      </w:r>
      <w:proofErr w:type="spellStart"/>
      <w:r w:rsidRPr="006A5D4C">
        <w:rPr>
          <w:u w:val="single"/>
        </w:rPr>
        <w:t>Sovaldi</w:t>
      </w:r>
      <w:proofErr w:type="spellEnd"/>
      <w:r w:rsidRPr="006A5D4C">
        <w:rPr>
          <w:u w:val="single"/>
        </w:rPr>
        <w:t xml:space="preserve">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w:t>
      </w:r>
      <w:proofErr w:type="spellStart"/>
      <w:r w:rsidRPr="006A5D4C">
        <w:rPr>
          <w:sz w:val="16"/>
        </w:rPr>
        <w:t>Sovaldi</w:t>
      </w:r>
      <w:proofErr w:type="spellEnd"/>
      <w:r w:rsidRPr="006A5D4C">
        <w:rPr>
          <w:sz w:val="16"/>
        </w:rPr>
        <w:t xml:space="preserve">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w:t>
      </w:r>
      <w:proofErr w:type="spellStart"/>
      <w:r w:rsidRPr="006A5D4C">
        <w:rPr>
          <w:sz w:val="16"/>
        </w:rPr>
        <w:t>Sovaldi</w:t>
      </w:r>
      <w:proofErr w:type="spellEnd"/>
      <w:r w:rsidRPr="006A5D4C">
        <w:rPr>
          <w:sz w:val="16"/>
        </w:rPr>
        <w:t xml:space="preserve">.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E3202C">
        <w:rPr>
          <w:b/>
          <w:sz w:val="26"/>
          <w:highlight w:val="green"/>
          <w:u w:val="single"/>
        </w:rPr>
        <w:t>Pharmaceutical companies love to claim that winnowing</w:t>
      </w:r>
      <w:r w:rsidRPr="00E3202C">
        <w:rPr>
          <w:highlight w:val="green"/>
          <w:u w:val="single"/>
        </w:rPr>
        <w:t xml:space="preserve"> </w:t>
      </w:r>
      <w:r w:rsidRPr="006A5D4C">
        <w:rPr>
          <w:u w:val="single"/>
        </w:rPr>
        <w:t>their armada of pate</w:t>
      </w:r>
      <w:r w:rsidRPr="00E3202C">
        <w:rPr>
          <w:b/>
          <w:sz w:val="26"/>
          <w:highlight w:val="green"/>
          <w:u w:val="single"/>
        </w:rPr>
        <w:t xml:space="preserve">nts would be a disincentive to innovation </w:t>
      </w:r>
      <w:r w:rsidRPr="006A5D4C">
        <w:rPr>
          <w:u w:val="single"/>
        </w:rPr>
        <w:t xml:space="preserve">and would limit research into new drugs. </w:t>
      </w:r>
      <w:r w:rsidRPr="00E3202C">
        <w:rPr>
          <w:b/>
          <w:sz w:val="26"/>
          <w:highlight w:val="green"/>
          <w:u w:val="single"/>
        </w:rPr>
        <w:t>Don’t believe it</w:t>
      </w:r>
      <w:r w:rsidRPr="006A5D4C">
        <w:rPr>
          <w:u w:val="single"/>
        </w:rPr>
        <w:t xml:space="preserve">. </w:t>
      </w:r>
      <w:r w:rsidRPr="00E3202C">
        <w:rPr>
          <w:b/>
          <w:sz w:val="26"/>
          <w:highlight w:val="green"/>
          <w:u w:val="single"/>
        </w:rPr>
        <w:t xml:space="preserve">The industry devotes </w:t>
      </w:r>
      <w:r w:rsidRPr="00E3202C">
        <w:rPr>
          <w:b/>
          <w:sz w:val="26"/>
          <w:highlight w:val="green"/>
          <w:u w:val="single"/>
          <w:bdr w:val="single" w:sz="4" w:space="0" w:color="auto"/>
        </w:rPr>
        <w:t>shockingly little funding to research and development</w:t>
      </w:r>
      <w:r w:rsidRPr="006A5D4C">
        <w:rPr>
          <w:u w:val="single"/>
        </w:rPr>
        <w:t xml:space="preserve">. Companies </w:t>
      </w:r>
      <w:r w:rsidRPr="00E3202C">
        <w:rPr>
          <w:b/>
          <w:sz w:val="26"/>
          <w:highlight w:val="green"/>
          <w:u w:val="single"/>
        </w:rPr>
        <w:t>spend</w:t>
      </w:r>
      <w:r w:rsidRPr="00E3202C">
        <w:rPr>
          <w:highlight w:val="green"/>
          <w:u w:val="single"/>
        </w:rPr>
        <w:t xml:space="preserve"> </w:t>
      </w:r>
      <w:r w:rsidRPr="006A5D4C">
        <w:rPr>
          <w:u w:val="single"/>
        </w:rPr>
        <w:t xml:space="preserve">roughly </w:t>
      </w:r>
      <w:r w:rsidRPr="00E3202C">
        <w:rPr>
          <w:b/>
          <w:sz w:val="26"/>
          <w:highlight w:val="green"/>
          <w:u w:val="single"/>
        </w:rPr>
        <w:t>one-third</w:t>
      </w:r>
      <w:r w:rsidRPr="00E3202C">
        <w:rPr>
          <w:highlight w:val="green"/>
          <w:u w:val="single"/>
        </w:rPr>
        <w:t xml:space="preserve"> </w:t>
      </w:r>
      <w:r w:rsidRPr="006A5D4C">
        <w:rPr>
          <w:u w:val="single"/>
        </w:rPr>
        <w:t xml:space="preserve">of their revenues </w:t>
      </w:r>
      <w:r w:rsidRPr="00E3202C">
        <w:rPr>
          <w:b/>
          <w:sz w:val="26"/>
          <w:highlight w:val="green"/>
          <w:u w:val="single"/>
        </w:rPr>
        <w:t>on marketing</w:t>
      </w:r>
      <w:r w:rsidRPr="00E3202C">
        <w:rPr>
          <w:highlight w:val="green"/>
          <w:u w:val="single"/>
        </w:rPr>
        <w:t xml:space="preserve"> </w:t>
      </w:r>
      <w:r w:rsidRPr="00E3202C">
        <w:rPr>
          <w:b/>
          <w:sz w:val="26"/>
          <w:highlight w:val="green"/>
          <w:u w:val="single"/>
        </w:rPr>
        <w:t>and only half as much on research</w:t>
      </w:r>
      <w:r w:rsidRPr="00E3202C">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E3202C">
        <w:rPr>
          <w:b/>
          <w:sz w:val="26"/>
          <w:highlight w:val="green"/>
          <w:u w:val="single"/>
        </w:rPr>
        <w:t xml:space="preserve">research funding </w:t>
      </w:r>
      <w:r w:rsidRPr="006A5D4C">
        <w:rPr>
          <w:u w:val="single"/>
        </w:rPr>
        <w:t xml:space="preserve">has been </w:t>
      </w:r>
      <w:r w:rsidRPr="00E3202C">
        <w:rPr>
          <w:b/>
          <w:sz w:val="26"/>
          <w:highlight w:val="green"/>
          <w:u w:val="single"/>
        </w:rPr>
        <w:t>declining for more than a decade</w:t>
      </w:r>
      <w:r w:rsidRPr="006A5D4C">
        <w:rPr>
          <w:u w:val="single"/>
        </w:rPr>
        <w:t xml:space="preserve">, </w:t>
      </w:r>
      <w:r w:rsidRPr="00E3202C">
        <w:rPr>
          <w:b/>
          <w:sz w:val="26"/>
          <w:highlight w:val="green"/>
          <w:u w:val="single"/>
        </w:rPr>
        <w:t>while</w:t>
      </w:r>
      <w:r w:rsidRPr="00E3202C">
        <w:rPr>
          <w:highlight w:val="green"/>
          <w:u w:val="single"/>
        </w:rPr>
        <w:t xml:space="preserve"> </w:t>
      </w:r>
      <w:r w:rsidRPr="006A5D4C">
        <w:rPr>
          <w:u w:val="single"/>
        </w:rPr>
        <w:t xml:space="preserve">strategies of </w:t>
      </w:r>
      <w:r w:rsidRPr="00E3202C">
        <w:rPr>
          <w:b/>
          <w:sz w:val="26"/>
          <w:highlight w:val="green"/>
          <w:u w:val="single"/>
        </w:rPr>
        <w:t>secondary patenting have steadily increased.</w:t>
      </w:r>
      <w:r w:rsidRPr="00E3202C">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CCD6FF2" w14:textId="77777777" w:rsidR="002610C7" w:rsidRDefault="002610C7" w:rsidP="002610C7">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04C8BBB" w14:textId="77777777" w:rsidR="002610C7" w:rsidRPr="00E2724F" w:rsidRDefault="002610C7" w:rsidP="002610C7">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33993F4E" w14:textId="77777777" w:rsidR="002610C7" w:rsidRPr="001948D4" w:rsidRDefault="002610C7" w:rsidP="002610C7">
      <w:pPr>
        <w:rPr>
          <w:sz w:val="16"/>
        </w:rPr>
      </w:pPr>
      <w:hyperlink r:id="rId10"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1"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191E59EC" w14:textId="77777777" w:rsidR="002610C7" w:rsidRPr="00E2724F" w:rsidRDefault="002610C7" w:rsidP="002610C7">
      <w:pPr>
        <w:pStyle w:val="Heading4"/>
      </w:pPr>
      <w:r>
        <w:t xml:space="preserve">Extinction - generic defense doesn’t apply. </w:t>
      </w:r>
    </w:p>
    <w:p w14:paraId="3C6C6A42" w14:textId="77777777" w:rsidR="002610C7" w:rsidRPr="00A10F89" w:rsidRDefault="002610C7" w:rsidP="002610C7">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635304F" w14:textId="3D1742E8" w:rsidR="002610C7" w:rsidRDefault="002610C7" w:rsidP="002610C7">
      <w:pPr>
        <w:rPr>
          <w:rStyle w:val="Emphasis"/>
        </w:rPr>
      </w:pPr>
      <w:r w:rsidRPr="00A10F89">
        <w:rPr>
          <w:rStyle w:val="StyleUnderline"/>
        </w:rPr>
        <w:t xml:space="preserve">It is by now no secret that </w:t>
      </w:r>
      <w:r w:rsidRPr="00E3202C">
        <w:rPr>
          <w:rStyle w:val="StyleUnderline"/>
          <w:highlight w:val="green"/>
        </w:rPr>
        <w:t>the</w:t>
      </w:r>
      <w:r w:rsidRPr="00A10F89">
        <w:rPr>
          <w:rStyle w:val="StyleUnderline"/>
        </w:rPr>
        <w:t xml:space="preserve"> human </w:t>
      </w:r>
      <w:r w:rsidRPr="00E3202C">
        <w:rPr>
          <w:rStyle w:val="StyleUnderline"/>
          <w:highlight w:val="green"/>
        </w:rPr>
        <w:t>species is locked in a race</w:t>
      </w:r>
      <w:r w:rsidRPr="00A10F89">
        <w:rPr>
          <w:rStyle w:val="StyleUnderline"/>
        </w:rPr>
        <w:t xml:space="preserve"> of its own making </w:t>
      </w:r>
      <w:r w:rsidRPr="00E3202C">
        <w:rPr>
          <w:rStyle w:val="StyleUnderline"/>
          <w:highlight w:val="green"/>
        </w:rPr>
        <w:t>with “</w:t>
      </w:r>
      <w:r w:rsidRPr="00E3202C">
        <w:rPr>
          <w:rStyle w:val="StyleUnderline"/>
          <w:b/>
          <w:bCs/>
          <w:highlight w:val="green"/>
        </w:rPr>
        <w:t>superbugs</w:t>
      </w:r>
      <w:r w:rsidRPr="00E3202C">
        <w:rPr>
          <w:rStyle w:val="StyleUnderline"/>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rPr>
        <w:t xml:space="preserve">I do not exclude the possibility that bad actors might deliberately engineer deadly superbugs.1 But even if that does not happen, humanity faces </w:t>
      </w:r>
      <w:r w:rsidRPr="00E3202C">
        <w:rPr>
          <w:rStyle w:val="StyleUnderline"/>
          <w:highlight w:val="green"/>
        </w:rPr>
        <w:t>an</w:t>
      </w:r>
      <w:r w:rsidRPr="00A10F89">
        <w:rPr>
          <w:rStyle w:val="StyleUnderline"/>
        </w:rPr>
        <w:t xml:space="preserve"> </w:t>
      </w:r>
      <w:r w:rsidRPr="00E3202C">
        <w:rPr>
          <w:rStyle w:val="Emphasis"/>
          <w:highlight w:val="green"/>
        </w:rPr>
        <w:t>existential threat</w:t>
      </w:r>
      <w:r w:rsidRPr="00A10F89">
        <w:rPr>
          <w:rStyle w:val="StyleUnderline"/>
        </w:rPr>
        <w:t xml:space="preserve"> largely </w:t>
      </w:r>
      <w:r w:rsidRPr="00E3202C">
        <w:rPr>
          <w:rStyle w:val="StyleUnderline"/>
          <w:highlight w:val="green"/>
        </w:rPr>
        <w:t>of its</w:t>
      </w:r>
      <w:r w:rsidRPr="00A10F89">
        <w:rPr>
          <w:rStyle w:val="StyleUnderline"/>
        </w:rPr>
        <w:t xml:space="preserve"> </w:t>
      </w:r>
      <w:r w:rsidRPr="00E3202C">
        <w:rPr>
          <w:rStyle w:val="Emphasis"/>
          <w:highlight w:val="green"/>
        </w:rPr>
        <w:t>own making</w:t>
      </w:r>
      <w:r w:rsidRPr="00A10F89">
        <w:rPr>
          <w:rStyle w:val="StyleUnderline"/>
        </w:rPr>
        <w:t xml:space="preserve"> in the absence of malign intentions</w:t>
      </w:r>
      <w:r w:rsidRPr="0010630F">
        <w:rPr>
          <w:sz w:val="16"/>
        </w:rPr>
        <w:t xml:space="preserve">. </w:t>
      </w:r>
      <w:r w:rsidRPr="00A10F89">
        <w:rPr>
          <w:rStyle w:val="StyleUnderline"/>
        </w:rPr>
        <w:t xml:space="preserve">As threats go, this one is entirely predictable. The concept of a “black swan,” Nassim Nicholas </w:t>
      </w:r>
      <w:proofErr w:type="spellStart"/>
      <w:r w:rsidRPr="00A10F89">
        <w:rPr>
          <w:rStyle w:val="StyleUnderline"/>
        </w:rPr>
        <w:t>Taleb’s</w:t>
      </w:r>
      <w:proofErr w:type="spellEnd"/>
      <w:r w:rsidRPr="00A10F89">
        <w:rPr>
          <w:rStyle w:val="StyleUnderline"/>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rPr>
        <w:t xml:space="preserve">If one likes catchy labels, it better fits the term “gray rhino,” which, explains Michele </w:t>
      </w:r>
      <w:proofErr w:type="spellStart"/>
      <w:r w:rsidRPr="00A10F89">
        <w:rPr>
          <w:rStyle w:val="StyleUnderline"/>
        </w:rPr>
        <w:t>Wucker</w:t>
      </w:r>
      <w:proofErr w:type="spellEnd"/>
      <w:r w:rsidRPr="00A10F89">
        <w:rPr>
          <w:rStyle w:val="StyleUnderline"/>
        </w:rPr>
        <w:t xml:space="preserve">, is </w:t>
      </w:r>
      <w:r w:rsidRPr="00E3202C">
        <w:rPr>
          <w:rStyle w:val="StyleUnderline"/>
          <w:highlight w:val="green"/>
        </w:rPr>
        <w:t>a</w:t>
      </w:r>
      <w:r w:rsidRPr="00A10F89">
        <w:rPr>
          <w:rStyle w:val="StyleUnderline"/>
        </w:rPr>
        <w:t xml:space="preserve"> </w:t>
      </w:r>
      <w:r w:rsidRPr="00E3202C">
        <w:rPr>
          <w:rStyle w:val="Emphasis"/>
          <w:highlight w:val="green"/>
        </w:rPr>
        <w:t>high-probability, high-impact event</w:t>
      </w:r>
      <w:r w:rsidRPr="00A10F89">
        <w:rPr>
          <w:rStyle w:val="StyleUnderline"/>
        </w:rPr>
        <w:t xml:space="preserve"> </w:t>
      </w:r>
      <w:r w:rsidRPr="00E3202C">
        <w:rPr>
          <w:rStyle w:val="StyleUnderline"/>
          <w:highlight w:val="green"/>
        </w:rPr>
        <w:t>that people</w:t>
      </w:r>
      <w:r w:rsidRPr="00A10F89">
        <w:rPr>
          <w:rStyle w:val="StyleUnderline"/>
        </w:rPr>
        <w:t xml:space="preserve"> manage to </w:t>
      </w:r>
      <w:r w:rsidRPr="00E3202C">
        <w:rPr>
          <w:rStyle w:val="Emphasis"/>
          <w:highlight w:val="green"/>
        </w:rPr>
        <w:t>ignore anyway</w:t>
      </w:r>
      <w:r w:rsidRPr="00A10F89">
        <w:rPr>
          <w:rStyle w:val="StyleUnderline"/>
        </w:rPr>
        <w:t xml:space="preserve"> </w:t>
      </w:r>
      <w:r w:rsidRPr="00E3202C">
        <w:rPr>
          <w:rStyle w:val="StyleUnderline"/>
          <w:highlight w:val="green"/>
        </w:rPr>
        <w:t>for</w:t>
      </w:r>
      <w:r w:rsidRPr="00A10F89">
        <w:rPr>
          <w:rStyle w:val="StyleUnderline"/>
        </w:rPr>
        <w:t xml:space="preserve"> a raft of </w:t>
      </w:r>
      <w:r w:rsidRPr="00E3202C">
        <w:rPr>
          <w:rStyle w:val="Emphasis"/>
          <w:highlight w:val="green"/>
        </w:rPr>
        <w:t>social-psychological reasons</w:t>
      </w:r>
      <w:r w:rsidRPr="00A10F89">
        <w:rPr>
          <w:rStyle w:val="StyleUnderline"/>
        </w:rPr>
        <w:t xml:space="preserve">.2 </w:t>
      </w:r>
      <w:r w:rsidRPr="00E3202C">
        <w:rPr>
          <w:rStyle w:val="StyleUnderline"/>
          <w:highlight w:val="green"/>
        </w:rPr>
        <w:t>A pandemic</w:t>
      </w:r>
      <w:r w:rsidRPr="00A10F89">
        <w:rPr>
          <w:rStyle w:val="StyleUnderline"/>
        </w:rPr>
        <w:t xml:space="preserve"> is a quintessential gray rhino, for it </w:t>
      </w:r>
      <w:r w:rsidRPr="00E3202C">
        <w:rPr>
          <w:rStyle w:val="StyleUnderline"/>
          <w:highlight w:val="green"/>
        </w:rPr>
        <w:t xml:space="preserve">is no longer a matter of if but of </w:t>
      </w:r>
      <w:r w:rsidRPr="00E3202C">
        <w:rPr>
          <w:rStyle w:val="Emphasis"/>
          <w:highlight w:val="green"/>
        </w:rPr>
        <w:t>when</w:t>
      </w:r>
      <w:r w:rsidRPr="00A10F89">
        <w:rPr>
          <w:rStyle w:val="StyleUnderline"/>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rPr>
        <w:t>When interviewed for a 2015 article, “The Most Predictable Disaster in the History of the Human Race</w:t>
      </w:r>
      <w:proofErr w:type="gramStart"/>
      <w:r w:rsidRPr="00A10F89">
        <w:rPr>
          <w:rStyle w:val="StyleUnderline"/>
        </w:rPr>
        <w:t>, ”</w:t>
      </w:r>
      <w:proofErr w:type="gramEnd"/>
      <w:r w:rsidRPr="00A10F89">
        <w:rPr>
          <w:rStyle w:val="StyleUnderline"/>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rPr>
        <w:t>A pandemic disease is the</w:t>
      </w:r>
      <w:r w:rsidRPr="00A10F89">
        <w:rPr>
          <w:rStyle w:val="StyleUnderline"/>
        </w:rPr>
        <w:t xml:space="preserve"> </w:t>
      </w:r>
      <w:r w:rsidRPr="00E3202C">
        <w:rPr>
          <w:rStyle w:val="Emphasis"/>
          <w:highlight w:val="green"/>
        </w:rPr>
        <w:t>most predictable catastrophe in</w:t>
      </w:r>
      <w:r w:rsidRPr="00A10F89">
        <w:rPr>
          <w:rStyle w:val="StyleUnderline"/>
        </w:rPr>
        <w:t xml:space="preserve"> the </w:t>
      </w:r>
      <w:r w:rsidRPr="00E3202C">
        <w:rPr>
          <w:rStyle w:val="Emphasis"/>
          <w:highlight w:val="green"/>
        </w:rPr>
        <w:t>history</w:t>
      </w:r>
      <w:r w:rsidRPr="00A10F89">
        <w:rPr>
          <w:rStyle w:val="StyleUnderline"/>
        </w:rPr>
        <w:t xml:space="preserve"> of </w:t>
      </w:r>
      <w:proofErr w:type="gramStart"/>
      <w:r w:rsidRPr="00A10F89">
        <w:rPr>
          <w:rStyle w:val="StyleUnderline"/>
        </w:rPr>
        <w:t>the human race</w:t>
      </w:r>
      <w:proofErr w:type="gramEnd"/>
      <w:r w:rsidRPr="00A10F89">
        <w:rPr>
          <w:rStyle w:val="StyleUnderline"/>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rPr>
        <w:t>sufficient amounts of</w:t>
      </w:r>
      <w:proofErr w:type="gramEnd"/>
      <w:r w:rsidRPr="00A10F89">
        <w:rPr>
          <w:rStyle w:val="StyleUnderline"/>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rPr>
        <w:t xml:space="preserve">Perhaps even worse, </w:t>
      </w:r>
      <w:r w:rsidRPr="00E3202C">
        <w:rPr>
          <w:rStyle w:val="StyleUnderline"/>
          <w:highlight w:val="green"/>
        </w:rPr>
        <w:t>hospitals</w:t>
      </w:r>
      <w:r w:rsidRPr="00A10F89">
        <w:rPr>
          <w:rStyle w:val="StyleUnderline"/>
        </w:rPr>
        <w:t xml:space="preserve"> have </w:t>
      </w:r>
      <w:r w:rsidRPr="00E3202C">
        <w:rPr>
          <w:rStyle w:val="StyleUnderline"/>
          <w:highlight w:val="green"/>
        </w:rPr>
        <w:t>deployed antimicrobial products on an industrial scale</w:t>
      </w:r>
      <w:r w:rsidRPr="00A10F89">
        <w:rPr>
          <w:rStyle w:val="StyleUnderline"/>
        </w:rPr>
        <w:t xml:space="preserve"> for a long time now, the result being a sharp rise in iatrogenic bacterial illnesses. </w:t>
      </w:r>
      <w:r w:rsidRPr="00E3202C">
        <w:rPr>
          <w:rStyle w:val="StyleUnderline"/>
          <w:highlight w:val="green"/>
        </w:rPr>
        <w:t>Overuse</w:t>
      </w:r>
      <w:r w:rsidRPr="00A10F89">
        <w:rPr>
          <w:rStyle w:val="StyleUnderline"/>
        </w:rPr>
        <w:t xml:space="preserve"> of antibiotics and commercial products containing them has </w:t>
      </w:r>
      <w:r w:rsidRPr="00E3202C">
        <w:rPr>
          <w:rStyle w:val="StyleUnderline"/>
          <w:highlight w:val="green"/>
        </w:rPr>
        <w:t>helped superbugs</w:t>
      </w:r>
      <w:r w:rsidRPr="00A10F89">
        <w:rPr>
          <w:rStyle w:val="StyleUnderline"/>
        </w:rPr>
        <w:t xml:space="preserve"> to </w:t>
      </w:r>
      <w:r w:rsidRPr="00E3202C">
        <w:rPr>
          <w:rStyle w:val="StyleUnderline"/>
          <w:highlight w:val="green"/>
        </w:rPr>
        <w:t>evolve</w:t>
      </w:r>
      <w:r w:rsidRPr="00A10F89">
        <w:rPr>
          <w:rStyle w:val="StyleUnderline"/>
        </w:rPr>
        <w:t>. We now increasingly face microorganisms that cannot be killed by antibiotics, antifungals, antivirals, or any other chemical weapon we throw at them</w:t>
      </w:r>
      <w:r w:rsidRPr="0010630F">
        <w:rPr>
          <w:sz w:val="16"/>
        </w:rPr>
        <w:t xml:space="preserve">. </w:t>
      </w:r>
      <w:r w:rsidRPr="00A10F89">
        <w:rPr>
          <w:rStyle w:val="Emphasis"/>
        </w:rPr>
        <w:t xml:space="preserve">Pandemics are the major risk we run as a result, but it is not the only one. Overuse of antibiotics by doctors, homemakers, and hospital managers could mean that, in the not-too-distant future, </w:t>
      </w:r>
      <w:r w:rsidRPr="00E3202C">
        <w:rPr>
          <w:rStyle w:val="Emphasis"/>
          <w:highlight w:val="green"/>
        </w:rPr>
        <w:t>something as simple as a minor cut could</w:t>
      </w:r>
      <w:r w:rsidRPr="00A10F89">
        <w:rPr>
          <w:rStyle w:val="Emphasis"/>
        </w:rPr>
        <w:t xml:space="preserve"> again </w:t>
      </w:r>
      <w:r w:rsidRPr="00E3202C">
        <w:rPr>
          <w:rStyle w:val="Emphasis"/>
          <w:highlight w:val="green"/>
        </w:rPr>
        <w:t>become life-threatening if</w:t>
      </w:r>
      <w:r w:rsidRPr="00A10F89">
        <w:rPr>
          <w:rStyle w:val="Emphasis"/>
        </w:rPr>
        <w:t xml:space="preserve"> it becomes </w:t>
      </w:r>
      <w:r w:rsidRPr="00E3202C">
        <w:rPr>
          <w:rStyle w:val="Emphasis"/>
          <w:highlight w:val="green"/>
        </w:rPr>
        <w:t>infected</w:t>
      </w:r>
      <w:r w:rsidRPr="0010630F">
        <w:rPr>
          <w:sz w:val="16"/>
        </w:rPr>
        <w:t xml:space="preserve">. </w:t>
      </w:r>
      <w:r w:rsidRPr="00A10F89">
        <w:rPr>
          <w:rStyle w:val="StyleUnderline"/>
        </w:rPr>
        <w:t xml:space="preserve">Few non-medical professionals are aware that antibiotics are the foundation on which nearly </w:t>
      </w:r>
      <w:proofErr w:type="gramStart"/>
      <w:r w:rsidRPr="00A10F89">
        <w:rPr>
          <w:rStyle w:val="StyleUnderline"/>
        </w:rPr>
        <w:t>all of</w:t>
      </w:r>
      <w:proofErr w:type="gramEnd"/>
      <w:r w:rsidRPr="00A10F89">
        <w:rPr>
          <w:rStyle w:val="StyleUnderline"/>
        </w:rPr>
        <w:t xml:space="preserve"> modern medicine rests. Cancer therapy, organ transplants, surgeries minor and major, and even childbirth all rely on antibiotics to prevent infections. If infections become </w:t>
      </w:r>
      <w:proofErr w:type="gramStart"/>
      <w:r w:rsidRPr="00A10F89">
        <w:rPr>
          <w:rStyle w:val="StyleUnderline"/>
        </w:rPr>
        <w:t>untreatable</w:t>
      </w:r>
      <w:proofErr w:type="gramEnd"/>
      <w:r w:rsidRPr="00A10F89">
        <w:rPr>
          <w:rStyle w:val="StyleUnderline"/>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rPr>
        <w:t xml:space="preserve">Therefore, the major problem for clinicians is to identify a common symptom that may potentially be an early sign of a major infection that could result in an epidemic. </w:t>
      </w:r>
      <w:r w:rsidRPr="00A10F89">
        <w:rPr>
          <w:rStyle w:val="StyleUnderline"/>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rPr>
        <w:t xml:space="preserve">have seen doctors treating eczema with antibiotic cream, even though they know that bacteria are resistant to </w:t>
      </w:r>
      <w:proofErr w:type="gramStart"/>
      <w:r w:rsidRPr="00A10F89">
        <w:rPr>
          <w:rStyle w:val="StyleUnderline"/>
        </w:rPr>
        <w:t>the majority of</w:t>
      </w:r>
      <w:proofErr w:type="gramEnd"/>
      <w:r w:rsidRPr="00A10F89">
        <w:rPr>
          <w:rStyle w:val="StyleUnderline"/>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rPr>
        <w:t xml:space="preserve">This isn’t just an issue of bureaucratic incompetence. The </w:t>
      </w:r>
      <w:r w:rsidRPr="00E3202C">
        <w:rPr>
          <w:rStyle w:val="StyleUnderline"/>
          <w:b/>
          <w:bCs/>
          <w:highlight w:val="green"/>
        </w:rPr>
        <w:t xml:space="preserve">WHO </w:t>
      </w:r>
      <w:r w:rsidRPr="0010630F">
        <w:rPr>
          <w:rStyle w:val="StyleUnderline"/>
          <w:b/>
          <w:bCs/>
        </w:rPr>
        <w:t xml:space="preserve">is </w:t>
      </w:r>
      <w:r w:rsidRPr="00E3202C">
        <w:rPr>
          <w:rStyle w:val="StyleUnderline"/>
          <w:b/>
          <w:bCs/>
          <w:highlight w:val="green"/>
        </w:rPr>
        <w:t xml:space="preserve">under-resourced </w:t>
      </w:r>
      <w:r w:rsidRPr="0010630F">
        <w:rPr>
          <w:rStyle w:val="StyleUnderline"/>
          <w:b/>
          <w:bCs/>
        </w:rPr>
        <w:t xml:space="preserve">for the problems it is meant to solve. </w:t>
      </w:r>
      <w:r w:rsidRPr="00E3202C">
        <w:rPr>
          <w:rStyle w:val="StyleUnderline"/>
          <w:b/>
          <w:bCs/>
          <w:highlight w:val="green"/>
        </w:rPr>
        <w:t>Funding comes from voluntary donations</w:t>
      </w:r>
      <w:r w:rsidRPr="0010630F">
        <w:rPr>
          <w:rStyle w:val="StyleUnderline"/>
          <w:b/>
          <w:bCs/>
        </w:rPr>
        <w:t xml:space="preserve">, and there is </w:t>
      </w:r>
      <w:r w:rsidRPr="00E3202C">
        <w:rPr>
          <w:rStyle w:val="StyleUnderline"/>
          <w:b/>
          <w:bCs/>
          <w:highlight w:val="green"/>
        </w:rPr>
        <w:t xml:space="preserve">no mechanism by which </w:t>
      </w:r>
      <w:r w:rsidRPr="0010630F">
        <w:rPr>
          <w:rStyle w:val="StyleUnderline"/>
          <w:b/>
          <w:bCs/>
        </w:rPr>
        <w:t xml:space="preserve">it can quickly </w:t>
      </w:r>
      <w:r w:rsidRPr="00E3202C">
        <w:rPr>
          <w:rStyle w:val="StyleUnderline"/>
          <w:b/>
          <w:bCs/>
          <w:highlight w:val="green"/>
        </w:rPr>
        <w:t xml:space="preserve">scale up </w:t>
      </w:r>
      <w:r w:rsidRPr="0010630F">
        <w:rPr>
          <w:rStyle w:val="StyleUnderline"/>
          <w:b/>
          <w:bCs/>
        </w:rPr>
        <w:t xml:space="preserve">its efforts during an emergency. The </w:t>
      </w:r>
      <w:r w:rsidRPr="00E3202C">
        <w:rPr>
          <w:rStyle w:val="StyleUnderline"/>
          <w:b/>
          <w:bCs/>
          <w:highlight w:val="green"/>
        </w:rPr>
        <w:t xml:space="preserve">result is </w:t>
      </w:r>
      <w:r w:rsidRPr="0010630F">
        <w:rPr>
          <w:rStyle w:val="StyleUnderline"/>
          <w:b/>
          <w:bCs/>
        </w:rPr>
        <w:t xml:space="preserve">that its </w:t>
      </w:r>
      <w:r w:rsidRPr="00E3202C">
        <w:rPr>
          <w:rStyle w:val="StyleUnderline"/>
          <w:b/>
          <w:bCs/>
          <w:highlight w:val="green"/>
        </w:rPr>
        <w:t>response</w:t>
      </w:r>
      <w:r w:rsidRPr="0010630F">
        <w:rPr>
          <w:rStyle w:val="StyleUnderline"/>
          <w:b/>
          <w:bCs/>
        </w:rPr>
        <w:t xml:space="preserve"> to the next major disease outbreak </w:t>
      </w:r>
      <w:r w:rsidRPr="00E3202C">
        <w:rPr>
          <w:rStyle w:val="StyleUnderline"/>
          <w:b/>
          <w:bCs/>
          <w:highlight w:val="green"/>
        </w:rPr>
        <w:t xml:space="preserve">is </w:t>
      </w:r>
      <w:r w:rsidRPr="0010630F">
        <w:rPr>
          <w:rStyle w:val="StyleUnderline"/>
          <w:b/>
          <w:bCs/>
        </w:rPr>
        <w:t xml:space="preserve">likely to be as </w:t>
      </w:r>
      <w:r w:rsidRPr="00E3202C">
        <w:rPr>
          <w:rStyle w:val="StyleUnderline"/>
          <w:b/>
          <w:bCs/>
          <w:highlight w:val="green"/>
        </w:rPr>
        <w:t xml:space="preserve">inadequate </w:t>
      </w:r>
      <w:r w:rsidRPr="0010630F">
        <w:rPr>
          <w:rStyle w:val="StyleUnderline"/>
          <w:b/>
          <w:bCs/>
        </w:rPr>
        <w:t>as were its responses to Ebola, H1N1, and SARS</w:t>
      </w:r>
      <w:r w:rsidRPr="00A10F89">
        <w:rPr>
          <w:rStyle w:val="StyleUnderline"/>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rPr>
        <w:t xml:space="preserve">Worse, the situation is not static. While we sit paralyzed, </w:t>
      </w:r>
      <w:r w:rsidRPr="00E3202C">
        <w:rPr>
          <w:rStyle w:val="Emphasis"/>
          <w:highlight w:val="green"/>
        </w:rPr>
        <w:t>superbugs are evolving</w:t>
      </w:r>
      <w:r w:rsidRPr="00A10F89">
        <w:rPr>
          <w:rStyle w:val="Emphasis"/>
        </w:rPr>
        <w:t xml:space="preserve">. Epidemiological </w:t>
      </w:r>
      <w:r w:rsidRPr="00E3202C">
        <w:rPr>
          <w:rStyle w:val="Emphasis"/>
          <w:highlight w:val="green"/>
        </w:rPr>
        <w:t xml:space="preserve">models </w:t>
      </w:r>
      <w:r w:rsidRPr="00A10F89">
        <w:rPr>
          <w:rStyle w:val="Emphasis"/>
        </w:rPr>
        <w:t xml:space="preserve">now </w:t>
      </w:r>
      <w:r w:rsidRPr="00E3202C">
        <w:rPr>
          <w:rStyle w:val="Emphasis"/>
          <w:highlight w:val="green"/>
        </w:rPr>
        <w:t xml:space="preserve">predict </w:t>
      </w:r>
      <w:r w:rsidRPr="00A10F89">
        <w:rPr>
          <w:rStyle w:val="Emphasis"/>
        </w:rPr>
        <w:t xml:space="preserve">how an algorithmic process of </w:t>
      </w:r>
      <w:r w:rsidRPr="00E3202C">
        <w:rPr>
          <w:rStyle w:val="Emphasis"/>
          <w:highlight w:val="green"/>
        </w:rPr>
        <w:t xml:space="preserve">disease </w:t>
      </w:r>
      <w:r w:rsidRPr="00A10F89">
        <w:rPr>
          <w:rStyle w:val="Emphasis"/>
        </w:rPr>
        <w:t xml:space="preserve">spread </w:t>
      </w:r>
      <w:r w:rsidRPr="0010630F">
        <w:rPr>
          <w:rStyle w:val="Emphasis"/>
        </w:rPr>
        <w:t xml:space="preserve">will </w:t>
      </w:r>
      <w:r w:rsidRPr="00E3202C">
        <w:rPr>
          <w:rStyle w:val="Emphasis"/>
          <w:highlight w:val="green"/>
        </w:rPr>
        <w:t>move through the modern world</w:t>
      </w:r>
      <w:r w:rsidRPr="00A10F89">
        <w:rPr>
          <w:rStyle w:val="Emphasis"/>
        </w:rPr>
        <w:t xml:space="preserve">. </w:t>
      </w:r>
      <w:r w:rsidRPr="00E3202C">
        <w:rPr>
          <w:rStyle w:val="Emphasis"/>
          <w:highlight w:val="green"/>
        </w:rPr>
        <w:t xml:space="preserve">All urban centers </w:t>
      </w:r>
      <w:r w:rsidRPr="00A10F89">
        <w:rPr>
          <w:rStyle w:val="Emphasis"/>
        </w:rPr>
        <w:t xml:space="preserve">around the entire globe </w:t>
      </w:r>
      <w:r w:rsidRPr="00E3202C">
        <w:rPr>
          <w:rStyle w:val="Emphasis"/>
          <w:highlight w:val="green"/>
        </w:rPr>
        <w:t xml:space="preserve">can become infected within sixty days </w:t>
      </w:r>
      <w:r w:rsidRPr="0010630F">
        <w:rPr>
          <w:rStyle w:val="Emphasis"/>
        </w:rPr>
        <w:t>because we move around and cross borders much more than our ancestors did, thanks to air travel. A</w:t>
      </w:r>
      <w:r w:rsidRPr="00A10F89">
        <w:rPr>
          <w:rStyle w:val="Emphasis"/>
        </w:rPr>
        <w:t xml:space="preserve"> new </w:t>
      </w:r>
      <w:r w:rsidRPr="00E3202C">
        <w:rPr>
          <w:rStyle w:val="Emphasis"/>
          <w:highlight w:val="green"/>
        </w:rPr>
        <w:t xml:space="preserve">pandemic </w:t>
      </w:r>
      <w:r w:rsidRPr="0010630F">
        <w:rPr>
          <w:rStyle w:val="Emphasis"/>
        </w:rPr>
        <w:t>could start crossing borders before we even know it exists. A flu-like</w:t>
      </w:r>
      <w:r w:rsidRPr="00A10F89">
        <w:rPr>
          <w:rStyle w:val="Emphasis"/>
        </w:rPr>
        <w:t xml:space="preserve"> disease </w:t>
      </w:r>
      <w:r w:rsidRPr="00E3202C">
        <w:rPr>
          <w:rStyle w:val="Emphasis"/>
          <w:highlight w:val="green"/>
        </w:rPr>
        <w:t xml:space="preserve">could kill </w:t>
      </w:r>
      <w:r w:rsidRPr="00A10F89">
        <w:rPr>
          <w:rStyle w:val="Emphasis"/>
        </w:rPr>
        <w:t xml:space="preserve">more than </w:t>
      </w:r>
      <w:r w:rsidRPr="00E3202C">
        <w:rPr>
          <w:rStyle w:val="Emphasis"/>
          <w:highlight w:val="green"/>
        </w:rPr>
        <w:t xml:space="preserve">33 million </w:t>
      </w:r>
      <w:r w:rsidRPr="00A10F89">
        <w:rPr>
          <w:rStyle w:val="Emphasis"/>
        </w:rPr>
        <w:t xml:space="preserve">people </w:t>
      </w:r>
      <w:r w:rsidRPr="00E3202C">
        <w:rPr>
          <w:rStyle w:val="Emphasis"/>
          <w:highlight w:val="green"/>
        </w:rPr>
        <w:t xml:space="preserve">in </w:t>
      </w:r>
      <w:r w:rsidRPr="00A10F89">
        <w:rPr>
          <w:rStyle w:val="Emphasis"/>
        </w:rPr>
        <w:t xml:space="preserve">250 </w:t>
      </w:r>
      <w:r w:rsidRPr="00E3202C">
        <w:rPr>
          <w:rStyle w:val="Emphasis"/>
          <w:highlight w:val="green"/>
        </w:rPr>
        <w:t>days</w:t>
      </w:r>
      <w:r w:rsidRPr="00A10F89">
        <w:rPr>
          <w:rStyle w:val="Emphasis"/>
        </w:rPr>
        <w:t>.3</w:t>
      </w:r>
    </w:p>
    <w:p w14:paraId="406E99C5" w14:textId="77777777" w:rsidR="00880DD5" w:rsidRDefault="00880DD5" w:rsidP="002610C7">
      <w:pPr>
        <w:rPr>
          <w:rStyle w:val="Emphasis"/>
        </w:rPr>
      </w:pPr>
    </w:p>
    <w:p w14:paraId="5D0C59F1" w14:textId="77777777" w:rsidR="002610C7" w:rsidRDefault="002610C7" w:rsidP="002610C7">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3DE36BDC" w14:textId="77777777" w:rsidR="002610C7" w:rsidRPr="00CB1B2A" w:rsidRDefault="002610C7" w:rsidP="002610C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8ADB3AF" w14:textId="77777777" w:rsidR="002610C7" w:rsidRDefault="002610C7" w:rsidP="002610C7">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E3202C">
        <w:rPr>
          <w:rStyle w:val="Emphasis"/>
          <w:highlight w:val="green"/>
        </w:rPr>
        <w:t>energy production</w:t>
      </w:r>
      <w:r w:rsidRPr="00E3202C">
        <w:rPr>
          <w:highlight w:val="green"/>
          <w:u w:val="single"/>
        </w:rPr>
        <w:t xml:space="preserve"> and </w:t>
      </w:r>
      <w:r w:rsidRPr="00E3202C">
        <w:rPr>
          <w:rStyle w:val="Emphasis"/>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highlight w:val="green"/>
        </w:rPr>
        <w:t>the global ag</w:t>
      </w:r>
      <w:r w:rsidRPr="00CB1B2A">
        <w:rPr>
          <w:rStyle w:val="Emphasis"/>
        </w:rPr>
        <w:t xml:space="preserve">ricultural </w:t>
      </w:r>
      <w:r w:rsidRPr="00E3202C">
        <w:rPr>
          <w:rStyle w:val="Emphasis"/>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rPr>
        <w:t>all people need and deserve secure access to food supplies</w:t>
      </w:r>
      <w:r w:rsidRPr="00CB1B2A">
        <w:rPr>
          <w:u w:val="single"/>
        </w:rPr>
        <w:t xml:space="preserve">. Continued progress will require both </w:t>
      </w:r>
      <w:r w:rsidRPr="00CB1B2A">
        <w:rPr>
          <w:rStyle w:val="Emphasis"/>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rPr>
        <w:t>the planet’s</w:t>
      </w:r>
      <w:r w:rsidRPr="00E3202C">
        <w:rPr>
          <w:rStyle w:val="Emphasis"/>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1AD31578" w14:textId="77777777" w:rsidR="002610C7" w:rsidRDefault="002610C7" w:rsidP="002610C7">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2EEB6EB7" w14:textId="77777777" w:rsidR="002610C7" w:rsidRPr="00CB1B2A" w:rsidRDefault="002610C7" w:rsidP="002610C7">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9033F52" w14:textId="77777777" w:rsidR="002610C7" w:rsidRPr="00880DD5" w:rsidRDefault="002610C7" w:rsidP="002610C7">
      <w:pPr>
        <w:rPr>
          <w:sz w:val="10"/>
        </w:rPr>
      </w:pPr>
      <w:r w:rsidRPr="00880DD5">
        <w:rPr>
          <w:sz w:val="10"/>
        </w:rPr>
        <w:t xml:space="preserve">We also need to better understand how these NTDs are </w:t>
      </w:r>
      <w:proofErr w:type="gramStart"/>
      <w:r w:rsidRPr="00880DD5">
        <w:rPr>
          <w:sz w:val="10"/>
        </w:rPr>
        <w:t>actually transmitted</w:t>
      </w:r>
      <w:proofErr w:type="gramEnd"/>
      <w:r w:rsidRPr="00880DD5">
        <w:rPr>
          <w:sz w:val="10"/>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880DD5">
        <w:rPr>
          <w:sz w:val="10"/>
        </w:rPr>
        <w:t>evi</w:t>
      </w:r>
      <w:proofErr w:type="spellEnd"/>
      <w:r w:rsidRPr="00880DD5">
        <w:rPr>
          <w:sz w:val="10"/>
        </w:rPr>
        <w:t xml:space="preserve">- </w:t>
      </w:r>
      <w:proofErr w:type="spellStart"/>
      <w:r w:rsidRPr="00880DD5">
        <w:rPr>
          <w:sz w:val="10"/>
        </w:rPr>
        <w:t>dence</w:t>
      </w:r>
      <w:proofErr w:type="spellEnd"/>
      <w:r w:rsidRPr="00880DD5">
        <w:rPr>
          <w:sz w:val="10"/>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rPr>
        <w:t xml:space="preserve">an </w:t>
      </w:r>
      <w:r w:rsidRPr="00CB1B2A">
        <w:rPr>
          <w:rStyle w:val="Emphasis"/>
        </w:rPr>
        <w:t xml:space="preserve">important </w:t>
      </w:r>
      <w:r w:rsidRPr="00E3202C">
        <w:rPr>
          <w:rStyle w:val="Emphasis"/>
          <w:highlight w:val="green"/>
        </w:rPr>
        <w:t>r</w:t>
      </w:r>
      <w:r w:rsidRPr="00CB1B2A">
        <w:rPr>
          <w:rStyle w:val="Emphasis"/>
        </w:rPr>
        <w:t xml:space="preserve">esearch </w:t>
      </w:r>
      <w:r w:rsidRPr="00E3202C">
        <w:rPr>
          <w:rStyle w:val="Emphasis"/>
          <w:highlight w:val="green"/>
        </w:rPr>
        <w:t>and d</w:t>
      </w:r>
      <w:r w:rsidRPr="00CB1B2A">
        <w:rPr>
          <w:rStyle w:val="Emphasis"/>
        </w:rPr>
        <w:t>evelopment agenda</w:t>
      </w:r>
      <w:r w:rsidRPr="00880DD5">
        <w:rPr>
          <w:sz w:val="10"/>
        </w:rPr>
        <w:t xml:space="preserve"> </w:t>
      </w:r>
      <w:r w:rsidRPr="00E3202C">
        <w:rPr>
          <w:rStyle w:val="StyleUnderline"/>
          <w:highlight w:val="green"/>
        </w:rPr>
        <w:t>for</w:t>
      </w:r>
      <w:r w:rsidRPr="00880DD5">
        <w:rPr>
          <w:sz w:val="10"/>
        </w:rPr>
        <w:t xml:space="preserve"> the </w:t>
      </w:r>
      <w:r w:rsidRPr="00E3202C">
        <w:rPr>
          <w:rStyle w:val="StyleUnderline"/>
          <w:b/>
          <w:bCs/>
          <w:highlight w:val="green"/>
        </w:rPr>
        <w:t>NTDs</w:t>
      </w:r>
      <w:r w:rsidRPr="00E3202C">
        <w:rPr>
          <w:rStyle w:val="StyleUnderline"/>
          <w:highlight w:val="green"/>
        </w:rPr>
        <w:t xml:space="preserve"> in the U</w:t>
      </w:r>
      <w:r w:rsidRPr="00CB1B2A">
        <w:rPr>
          <w:rStyle w:val="StyleUnderline"/>
        </w:rPr>
        <w:t xml:space="preserve">nited </w:t>
      </w:r>
      <w:r w:rsidRPr="00E3202C">
        <w:rPr>
          <w:rStyle w:val="StyleUnderline"/>
          <w:highlight w:val="green"/>
        </w:rPr>
        <w:t>S</w:t>
      </w:r>
      <w:r w:rsidRPr="00CB1B2A">
        <w:rPr>
          <w:rStyle w:val="StyleUnderline"/>
        </w:rPr>
        <w:t xml:space="preserve">tates. There are no </w:t>
      </w:r>
      <w:r w:rsidRPr="00CB1B2A">
        <w:rPr>
          <w:rStyle w:val="Emphasis"/>
        </w:rPr>
        <w:t>point-of-care diagnostic tests</w:t>
      </w:r>
      <w:r w:rsidRPr="00880DD5">
        <w:rPr>
          <w:sz w:val="10"/>
        </w:rPr>
        <w:t xml:space="preserve"> available for most of the NTDs endemic to the nation, so blood from pa- </w:t>
      </w:r>
      <w:proofErr w:type="spellStart"/>
      <w:r w:rsidRPr="00880DD5">
        <w:rPr>
          <w:sz w:val="10"/>
        </w:rPr>
        <w:t>tients</w:t>
      </w:r>
      <w:proofErr w:type="spellEnd"/>
      <w:r w:rsidRPr="00880DD5">
        <w:rPr>
          <w:sz w:val="10"/>
        </w:rPr>
        <w:t xml:space="preserve"> must be sent to the CD С or other specialty research laboratories </w:t>
      </w:r>
      <w:proofErr w:type="gramStart"/>
      <w:r w:rsidRPr="00880DD5">
        <w:rPr>
          <w:sz w:val="10"/>
        </w:rPr>
        <w:t>in order to</w:t>
      </w:r>
      <w:proofErr w:type="gramEnd"/>
      <w:r w:rsidRPr="00880DD5">
        <w:rPr>
          <w:sz w:val="10"/>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rPr>
        <w:t xml:space="preserve">We also </w:t>
      </w:r>
      <w:r w:rsidRPr="00E3202C">
        <w:rPr>
          <w:rStyle w:val="StyleUnderline"/>
          <w:highlight w:val="green"/>
        </w:rPr>
        <w:t xml:space="preserve">need </w:t>
      </w:r>
      <w:r w:rsidRPr="00E3202C">
        <w:rPr>
          <w:rStyle w:val="Emphasis"/>
          <w:highlight w:val="green"/>
        </w:rPr>
        <w:t>new</w:t>
      </w:r>
      <w:r w:rsidRPr="00CB1B2A">
        <w:rPr>
          <w:rStyle w:val="Emphasis"/>
        </w:rPr>
        <w:t xml:space="preserve"> and improved </w:t>
      </w:r>
      <w:r w:rsidRPr="00E3202C">
        <w:rPr>
          <w:rStyle w:val="Emphasis"/>
          <w:highlight w:val="green"/>
        </w:rPr>
        <w:t>treatments and vaccines</w:t>
      </w:r>
      <w:r w:rsidRPr="00880DD5">
        <w:rPr>
          <w:sz w:val="10"/>
        </w:rPr>
        <w:t xml:space="preserve">. </w:t>
      </w:r>
      <w:r w:rsidRPr="00CB1B2A">
        <w:rPr>
          <w:rStyle w:val="StyleUnderline"/>
        </w:rPr>
        <w:t xml:space="preserve">Because the </w:t>
      </w:r>
      <w:r w:rsidRPr="00E3202C">
        <w:rPr>
          <w:rStyle w:val="StyleUnderline"/>
          <w:highlight w:val="green"/>
        </w:rPr>
        <w:t>NTDs</w:t>
      </w:r>
      <w:r w:rsidRPr="00CB1B2A">
        <w:rPr>
          <w:rStyle w:val="StyleUnderline"/>
        </w:rPr>
        <w:t xml:space="preserve"> are poverty-related diseases, they often </w:t>
      </w:r>
      <w:r w:rsidRPr="00E3202C">
        <w:rPr>
          <w:rStyle w:val="Emphasis"/>
          <w:highlight w:val="green"/>
        </w:rPr>
        <w:t>fly below the radar</w:t>
      </w:r>
      <w:r w:rsidRPr="00CB1B2A">
        <w:rPr>
          <w:rStyle w:val="StyleUnderline"/>
        </w:rPr>
        <w:t xml:space="preserve"> screen </w:t>
      </w:r>
      <w:r w:rsidRPr="00E3202C">
        <w:rPr>
          <w:rStyle w:val="StyleUnderline"/>
          <w:highlight w:val="green"/>
        </w:rPr>
        <w:t>of</w:t>
      </w:r>
      <w:r w:rsidRPr="00CB1B2A">
        <w:rPr>
          <w:rStyle w:val="StyleUnderline"/>
        </w:rPr>
        <w:t xml:space="preserve"> the major </w:t>
      </w:r>
      <w:r w:rsidRPr="00E3202C">
        <w:rPr>
          <w:rStyle w:val="StyleUnderline"/>
          <w:highlight w:val="green"/>
        </w:rPr>
        <w:t>pharma</w:t>
      </w:r>
      <w:r w:rsidRPr="00CB1B2A">
        <w:rPr>
          <w:rStyle w:val="StyleUnderline"/>
        </w:rPr>
        <w:t xml:space="preserve">ceutical </w:t>
      </w:r>
      <w:r w:rsidRPr="00E3202C">
        <w:rPr>
          <w:rStyle w:val="StyleUnderline"/>
          <w:highlight w:val="green"/>
        </w:rPr>
        <w:t xml:space="preserve">companies and are </w:t>
      </w:r>
      <w:r w:rsidRPr="00E3202C">
        <w:rPr>
          <w:rStyle w:val="Emphasis"/>
          <w:highlight w:val="green"/>
        </w:rPr>
        <w:t>not prioritized</w:t>
      </w:r>
      <w:r w:rsidRPr="00880DD5">
        <w:rPr>
          <w:sz w:val="10"/>
          <w:highlight w:val="green"/>
        </w:rPr>
        <w:t xml:space="preserve">. </w:t>
      </w:r>
      <w:r w:rsidRPr="00E3202C">
        <w:rPr>
          <w:rStyle w:val="StyleUnderline"/>
          <w:highlight w:val="green"/>
        </w:rPr>
        <w:t>Thus,</w:t>
      </w:r>
      <w:r w:rsidRPr="00CB1B2A">
        <w:rPr>
          <w:rStyle w:val="StyleUnderline"/>
        </w:rPr>
        <w:t xml:space="preserve"> the </w:t>
      </w:r>
      <w:r w:rsidRPr="00E3202C">
        <w:rPr>
          <w:rStyle w:val="StyleUnderline"/>
          <w:highlight w:val="green"/>
        </w:rPr>
        <w:t>drugs</w:t>
      </w:r>
      <w:r w:rsidRPr="00CB1B2A">
        <w:rPr>
          <w:rStyle w:val="StyleUnderline"/>
        </w:rPr>
        <w:t xml:space="preserve"> used to treat these illnesses </w:t>
      </w:r>
      <w:r w:rsidRPr="00E3202C">
        <w:rPr>
          <w:rStyle w:val="StyleUnderline"/>
          <w:highlight w:val="green"/>
        </w:rPr>
        <w:t xml:space="preserve">are </w:t>
      </w:r>
      <w:r w:rsidRPr="00E3202C">
        <w:rPr>
          <w:rStyle w:val="Emphasis"/>
          <w:highlight w:val="green"/>
        </w:rPr>
        <w:t>not</w:t>
      </w:r>
      <w:r w:rsidRPr="00CB1B2A">
        <w:rPr>
          <w:rStyle w:val="Emphasis"/>
        </w:rPr>
        <w:t xml:space="preserve"> widely </w:t>
      </w:r>
      <w:r w:rsidRPr="00E3202C">
        <w:rPr>
          <w:rStyle w:val="Emphasis"/>
          <w:highlight w:val="green"/>
        </w:rPr>
        <w:t>available</w:t>
      </w:r>
      <w:r w:rsidRPr="00880DD5">
        <w:rPr>
          <w:sz w:val="10"/>
        </w:rPr>
        <w:t xml:space="preserve">, so typically the CDC </w:t>
      </w:r>
      <w:proofErr w:type="gramStart"/>
      <w:r w:rsidRPr="00880DD5">
        <w:rPr>
          <w:sz w:val="10"/>
        </w:rPr>
        <w:t>has to</w:t>
      </w:r>
      <w:proofErr w:type="gramEnd"/>
      <w:r w:rsidRPr="00880DD5">
        <w:rPr>
          <w:sz w:val="10"/>
        </w:rPr>
        <w:t xml:space="preserve"> be contacted in order to access them. </w:t>
      </w:r>
      <w:r w:rsidRPr="00CB1B2A">
        <w:rPr>
          <w:rStyle w:val="StyleUnderline"/>
        </w:rPr>
        <w:t xml:space="preserve">In addition, many of these medicines were developed decades ago and produce a lot of </w:t>
      </w:r>
      <w:r w:rsidRPr="00CB1B2A">
        <w:rPr>
          <w:rStyle w:val="Emphasis"/>
        </w:rPr>
        <w:t>side effects</w:t>
      </w:r>
      <w:r w:rsidRPr="00880DD5">
        <w:rPr>
          <w:sz w:val="10"/>
        </w:rPr>
        <w:t xml:space="preserve">. For instance, the two medicines for Chagas disease—benznidazole and nifurtimox—cause skin rashes, diarrhea, and other unpleasant or even dangerous symptoms and illnesses. Patients using these medications </w:t>
      </w:r>
      <w:proofErr w:type="gramStart"/>
      <w:r w:rsidRPr="00880DD5">
        <w:rPr>
          <w:sz w:val="10"/>
        </w:rPr>
        <w:t>have to</w:t>
      </w:r>
      <w:proofErr w:type="gramEnd"/>
      <w:r w:rsidRPr="00880DD5">
        <w:rPr>
          <w:sz w:val="10"/>
        </w:rPr>
        <w:t xml:space="preserve"> interrupt their treatments up to 20% of the time. Moreover, these drugs cannot be used by pregnant women. </w:t>
      </w:r>
      <w:r w:rsidRPr="00860251">
        <w:rPr>
          <w:rStyle w:val="StyleUnderline"/>
        </w:rPr>
        <w:t xml:space="preserve">Currently, new innovations for NTDs like Chagas dis- multinational ease still rely on </w:t>
      </w:r>
      <w:r w:rsidRPr="00860251">
        <w:rPr>
          <w:rStyle w:val="Emphasis"/>
        </w:rPr>
        <w:t>nonprofit PDPs</w:t>
      </w:r>
      <w:r w:rsidRPr="00880DD5">
        <w:rPr>
          <w:sz w:val="10"/>
        </w:rPr>
        <w:t xml:space="preserve">. The Geneva-based Drugs pharmaceutical for Neglected Diseases Initiative is leading efforts to de- companies have </w:t>
      </w:r>
      <w:proofErr w:type="spellStart"/>
      <w:r w:rsidRPr="00880DD5">
        <w:rPr>
          <w:sz w:val="10"/>
        </w:rPr>
        <w:t>velop</w:t>
      </w:r>
      <w:proofErr w:type="spellEnd"/>
      <w:r w:rsidRPr="00880DD5">
        <w:rPr>
          <w:sz w:val="10"/>
        </w:rPr>
        <w:t xml:space="preserve"> new and safer Chagas disease medicines [60], while shown little or modest at our National School of Tropical Medicine the Sab in interest in American Vaccine Institute and Texas </w:t>
      </w:r>
      <w:proofErr w:type="spellStart"/>
      <w:r w:rsidRPr="00880DD5">
        <w:rPr>
          <w:sz w:val="10"/>
        </w:rPr>
        <w:t>Childrens</w:t>
      </w:r>
      <w:proofErr w:type="spellEnd"/>
      <w:r w:rsidRPr="00880DD5">
        <w:rPr>
          <w:sz w:val="10"/>
        </w:rPr>
        <w:t xml:space="preserve"> Hospital Center for NTDs. As a result, new Vaccine Development (Sabin PDP) is working to develop products are being a therapeutic vaccine that could be used alongside exist- developed in the </w:t>
      </w:r>
      <w:proofErr w:type="spellStart"/>
      <w:r w:rsidRPr="00880DD5">
        <w:rPr>
          <w:sz w:val="10"/>
        </w:rPr>
        <w:t>ing</w:t>
      </w:r>
      <w:proofErr w:type="spellEnd"/>
      <w:r w:rsidRPr="00880DD5">
        <w:rPr>
          <w:sz w:val="10"/>
        </w:rPr>
        <w:t xml:space="preserve"> treatments [61]. These efforts rely on major </w:t>
      </w:r>
      <w:proofErr w:type="spellStart"/>
      <w:r w:rsidRPr="00880DD5">
        <w:rPr>
          <w:sz w:val="10"/>
        </w:rPr>
        <w:t>philan</w:t>
      </w:r>
      <w:proofErr w:type="spellEnd"/>
      <w:r w:rsidRPr="00880DD5">
        <w:rPr>
          <w:sz w:val="10"/>
        </w:rPr>
        <w:t xml:space="preserve">- nonprofit sector. </w:t>
      </w:r>
      <w:proofErr w:type="spellStart"/>
      <w:r w:rsidRPr="00880DD5">
        <w:rPr>
          <w:sz w:val="10"/>
        </w:rPr>
        <w:t>thropic</w:t>
      </w:r>
      <w:proofErr w:type="spellEnd"/>
      <w:r w:rsidRPr="00880DD5">
        <w:rPr>
          <w:sz w:val="10"/>
        </w:rPr>
        <w:t xml:space="preserve"> donors. In our case at the Sabin PDP, they include the Kleberg Foundation, the Carlos Slim Foundation, the Southwest Electronic Energy Medical Research Institute, and Texas </w:t>
      </w:r>
      <w:proofErr w:type="spellStart"/>
      <w:r w:rsidRPr="00880DD5">
        <w:rPr>
          <w:sz w:val="10"/>
        </w:rPr>
        <w:t>Childrens</w:t>
      </w:r>
      <w:proofErr w:type="spellEnd"/>
      <w:r w:rsidRPr="00880DD5">
        <w:rPr>
          <w:sz w:val="10"/>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880DD5">
        <w:rPr>
          <w:sz w:val="10"/>
        </w:rPr>
        <w:t>live in</w:t>
      </w:r>
      <w:proofErr w:type="gramEnd"/>
      <w:r w:rsidRPr="00880DD5">
        <w:rPr>
          <w:sz w:val="10"/>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rPr>
        <w:t xml:space="preserve">Approximately </w:t>
      </w:r>
      <w:r w:rsidRPr="00CB1B2A">
        <w:rPr>
          <w:rStyle w:val="Emphasis"/>
        </w:rPr>
        <w:t>12 million Americans</w:t>
      </w:r>
      <w:r w:rsidRPr="00CB1B2A">
        <w:rPr>
          <w:rStyle w:val="StyleUnderline"/>
        </w:rPr>
        <w:t xml:space="preserve"> are infected with NTDs, led by </w:t>
      </w:r>
      <w:r w:rsidRPr="00CB1B2A">
        <w:rPr>
          <w:rStyle w:val="Emphasis"/>
        </w:rPr>
        <w:t>toxocariasis</w:t>
      </w:r>
      <w:r w:rsidRPr="00CB1B2A">
        <w:rPr>
          <w:rStyle w:val="StyleUnderline"/>
        </w:rPr>
        <w:t xml:space="preserve"> and </w:t>
      </w:r>
      <w:r w:rsidRPr="00CB1B2A">
        <w:rPr>
          <w:rStyle w:val="Emphasis"/>
        </w:rPr>
        <w:t>trichomoniasis</w:t>
      </w:r>
      <w:r w:rsidRPr="00CB1B2A">
        <w:rPr>
          <w:rStyle w:val="StyleUnderline"/>
        </w:rPr>
        <w:t xml:space="preserve">—which disproportionately affect African Americans—and </w:t>
      </w:r>
      <w:r w:rsidRPr="00CB1B2A">
        <w:rPr>
          <w:rStyle w:val="Emphasis"/>
        </w:rPr>
        <w:t>Chagas</w:t>
      </w:r>
      <w:r w:rsidRPr="00CB1B2A">
        <w:rPr>
          <w:rStyle w:val="StyleUnderline"/>
        </w:rPr>
        <w:t xml:space="preserve"> disease</w:t>
      </w:r>
      <w:r w:rsidRPr="00880DD5">
        <w:rPr>
          <w:sz w:val="10"/>
        </w:rPr>
        <w:t xml:space="preserve"> (American trypanosomiasis) </w:t>
      </w:r>
      <w:r w:rsidRPr="00CB1B2A">
        <w:rPr>
          <w:rStyle w:val="StyleUnderline"/>
        </w:rPr>
        <w:t>and cysticercosis—which disproportionately affect people of Hispanic origin</w:t>
      </w:r>
      <w:r w:rsidRPr="00880DD5">
        <w:rPr>
          <w:sz w:val="10"/>
        </w:rPr>
        <w:t xml:space="preserve">. </w:t>
      </w:r>
      <w:r w:rsidRPr="00CB1B2A">
        <w:rPr>
          <w:rStyle w:val="Emphasis"/>
        </w:rPr>
        <w:t>Toxoplasmosis</w:t>
      </w:r>
      <w:r w:rsidRPr="00880DD5">
        <w:rPr>
          <w:sz w:val="10"/>
        </w:rPr>
        <w:t xml:space="preserve"> </w:t>
      </w:r>
      <w:r w:rsidRPr="00CB1B2A">
        <w:rPr>
          <w:rStyle w:val="StyleUnderline"/>
        </w:rPr>
        <w:t xml:space="preserve">is another important NTD. Toxocariasis, cysticercosis, and toxocariasis exert important </w:t>
      </w:r>
      <w:r w:rsidRPr="00860251">
        <w:rPr>
          <w:rStyle w:val="Emphasis"/>
        </w:rPr>
        <w:t>mental health effects</w:t>
      </w:r>
      <w:r w:rsidRPr="00880DD5">
        <w:rPr>
          <w:sz w:val="10"/>
        </w:rPr>
        <w:t xml:space="preserve"> </w:t>
      </w:r>
      <w:r w:rsidRPr="00860251">
        <w:rPr>
          <w:rStyle w:val="StyleUnderline"/>
        </w:rPr>
        <w:t xml:space="preserve">on impoverished Americans. Many of these NTDs are transmitted </w:t>
      </w:r>
      <w:r w:rsidRPr="00860251">
        <w:rPr>
          <w:rStyle w:val="Emphasis"/>
        </w:rPr>
        <w:t>within US borders</w:t>
      </w:r>
      <w:r w:rsidRPr="00880DD5">
        <w:rPr>
          <w:sz w:val="10"/>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rPr>
        <w:t xml:space="preserve">There is an </w:t>
      </w:r>
      <w:r w:rsidRPr="00860251">
        <w:rPr>
          <w:rStyle w:val="Emphasis"/>
        </w:rPr>
        <w:t>urgent need</w:t>
      </w:r>
      <w:r w:rsidRPr="00880DD5">
        <w:rPr>
          <w:sz w:val="10"/>
        </w:rPr>
        <w:t xml:space="preserve"> </w:t>
      </w:r>
      <w:r w:rsidRPr="00860251">
        <w:rPr>
          <w:rStyle w:val="StyleUnderline"/>
        </w:rPr>
        <w:t xml:space="preserve">for </w:t>
      </w:r>
      <w:r w:rsidRPr="00860251">
        <w:rPr>
          <w:rStyle w:val="Emphasis"/>
        </w:rPr>
        <w:t xml:space="preserve">new “control tools” for American NTDs, </w:t>
      </w:r>
      <w:r w:rsidRPr="00860251">
        <w:rPr>
          <w:rStyle w:val="StyleUnderline"/>
        </w:rPr>
        <w:t>including</w:t>
      </w:r>
      <w:r w:rsidRPr="00880DD5">
        <w:rPr>
          <w:sz w:val="10"/>
        </w:rPr>
        <w:t xml:space="preserve"> point-of-care </w:t>
      </w:r>
      <w:r w:rsidRPr="00860251">
        <w:rPr>
          <w:rStyle w:val="Emphasis"/>
        </w:rPr>
        <w:t>diagnostics</w:t>
      </w:r>
      <w:r w:rsidRPr="00880DD5">
        <w:rPr>
          <w:sz w:val="10"/>
        </w:rPr>
        <w:t xml:space="preserve">, </w:t>
      </w:r>
      <w:r w:rsidRPr="00860251">
        <w:rPr>
          <w:rStyle w:val="Emphasis"/>
        </w:rPr>
        <w:t>antiparasitic and antiviral drugs</w:t>
      </w:r>
      <w:r w:rsidRPr="00880DD5">
        <w:rPr>
          <w:sz w:val="10"/>
        </w:rPr>
        <w:t xml:space="preserve">, </w:t>
      </w:r>
      <w:r w:rsidRPr="00860251">
        <w:rPr>
          <w:rStyle w:val="StyleUnderline"/>
        </w:rPr>
        <w:t>and</w:t>
      </w:r>
      <w:r w:rsidRPr="00880DD5">
        <w:rPr>
          <w:sz w:val="10"/>
        </w:rPr>
        <w:t xml:space="preserve"> </w:t>
      </w:r>
      <w:r w:rsidRPr="00860251">
        <w:rPr>
          <w:rStyle w:val="Emphasis"/>
        </w:rPr>
        <w:t>vaccines</w:t>
      </w:r>
      <w:r w:rsidRPr="00880DD5">
        <w:rPr>
          <w:sz w:val="10"/>
        </w:rPr>
        <w:t xml:space="preserve">. </w:t>
      </w:r>
      <w:r w:rsidRPr="00860251">
        <w:rPr>
          <w:rStyle w:val="StyleUnderline"/>
        </w:rPr>
        <w:t xml:space="preserve">Many of these products are being developed by </w:t>
      </w:r>
      <w:r w:rsidRPr="00860251">
        <w:rPr>
          <w:rStyle w:val="Emphasis"/>
        </w:rPr>
        <w:t>nonprofit PDPs</w:t>
      </w:r>
      <w:r w:rsidRPr="00860251">
        <w:rPr>
          <w:rStyle w:val="StyleUnderline"/>
        </w:rPr>
        <w:t xml:space="preserve"> rather than </w:t>
      </w:r>
      <w:r w:rsidRPr="00860251">
        <w:rPr>
          <w:rStyle w:val="Emphasis"/>
        </w:rPr>
        <w:t>pharmaceutical companies</w:t>
      </w:r>
      <w:r w:rsidRPr="00860251">
        <w:rPr>
          <w:rStyle w:val="StyleUnderline"/>
        </w:rPr>
        <w:t xml:space="preserve">. </w:t>
      </w:r>
      <w:r w:rsidRPr="00880DD5">
        <w:rPr>
          <w:sz w:val="10"/>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80DD5">
        <w:rPr>
          <w:sz w:val="10"/>
        </w:rPr>
        <w:t>leastadvantaged</w:t>
      </w:r>
      <w:proofErr w:type="spellEnd"/>
      <w:r w:rsidRPr="00880DD5">
        <w:rPr>
          <w:sz w:val="10"/>
        </w:rPr>
        <w:t xml:space="preserve"> members of the </w:t>
      </w:r>
      <w:proofErr w:type="spellStart"/>
      <w:r w:rsidRPr="00880DD5">
        <w:rPr>
          <w:sz w:val="10"/>
        </w:rPr>
        <w:t>worlds</w:t>
      </w:r>
      <w:proofErr w:type="spellEnd"/>
      <w:r w:rsidRPr="00880DD5">
        <w:rPr>
          <w:sz w:val="10"/>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80DD5">
        <w:rPr>
          <w:sz w:val="10"/>
        </w:rPr>
        <w:t>more closely examine</w:t>
      </w:r>
      <w:proofErr w:type="gramEnd"/>
      <w:r w:rsidRPr="00880DD5">
        <w:rPr>
          <w:sz w:val="10"/>
        </w:rPr>
        <w:t xml:space="preserve"> the six G20 countries with positive worm indices—Brazil, China, India, Indonesia, Mexico, and South Africa—in addition to Nigeria. Together these countries account for one-half of the </w:t>
      </w:r>
      <w:proofErr w:type="gramStart"/>
      <w:r w:rsidRPr="00880DD5">
        <w:rPr>
          <w:sz w:val="10"/>
        </w:rPr>
        <w:t>worlds</w:t>
      </w:r>
      <w:proofErr w:type="gramEnd"/>
      <w:r w:rsidRPr="00880DD5">
        <w:rPr>
          <w:sz w:val="10"/>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80DD5">
        <w:rPr>
          <w:sz w:val="10"/>
        </w:rPr>
        <w:t>Eyrun</w:t>
      </w:r>
      <w:proofErr w:type="spellEnd"/>
      <w:r w:rsidRPr="00880DD5">
        <w:rPr>
          <w:sz w:val="10"/>
        </w:rPr>
        <w:t xml:space="preserve"> </w:t>
      </w:r>
      <w:proofErr w:type="spellStart"/>
      <w:r w:rsidRPr="00880DD5">
        <w:rPr>
          <w:sz w:val="10"/>
        </w:rPr>
        <w:t>Kjetland</w:t>
      </w:r>
      <w:proofErr w:type="spellEnd"/>
      <w:r w:rsidRPr="00880DD5">
        <w:rPr>
          <w:sz w:val="10"/>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80DD5">
        <w:rPr>
          <w:sz w:val="10"/>
        </w:rPr>
        <w:t>the vast majority of</w:t>
      </w:r>
      <w:proofErr w:type="gramEnd"/>
      <w:r w:rsidRPr="00880DD5">
        <w:rPr>
          <w:sz w:val="10"/>
        </w:rPr>
        <w:t xml:space="preserve"> its children do not have access to regular and periodic deworming, and only about one-half of the population receives MDA for LF. India also has the </w:t>
      </w:r>
      <w:proofErr w:type="spellStart"/>
      <w:r w:rsidRPr="00880DD5">
        <w:rPr>
          <w:sz w:val="10"/>
        </w:rPr>
        <w:t>worlds</w:t>
      </w:r>
      <w:proofErr w:type="spellEnd"/>
      <w:r w:rsidRPr="00880DD5">
        <w:rPr>
          <w:sz w:val="10"/>
        </w:rPr>
        <w:t xml:space="preserve"> largest numbers of leprosy cases. This disease can also be attacked through MDA using a multidrug therapy regimen. WHO does not present information on China, either because it has not been determined or is </w:t>
      </w:r>
      <w:proofErr w:type="gramStart"/>
      <w:r w:rsidRPr="00880DD5">
        <w:rPr>
          <w:sz w:val="10"/>
        </w:rPr>
        <w:t>unavailable.</w:t>
      </w:r>
      <w:proofErr w:type="gramEnd"/>
      <w:r w:rsidRPr="00880DD5">
        <w:rPr>
          <w:sz w:val="10"/>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80DD5">
        <w:rPr>
          <w:sz w:val="10"/>
        </w:rPr>
        <w:t>current status</w:t>
      </w:r>
      <w:proofErr w:type="gramEnd"/>
      <w:r w:rsidRPr="00880DD5">
        <w:rPr>
          <w:sz w:val="10"/>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80DD5">
        <w:rPr>
          <w:sz w:val="10"/>
        </w:rPr>
        <w:t>previ</w:t>
      </w:r>
      <w:proofErr w:type="spellEnd"/>
      <w:r w:rsidRPr="00880DD5">
        <w:rPr>
          <w:sz w:val="10"/>
        </w:rPr>
        <w:t xml:space="preserve">- ------------------- </w:t>
      </w:r>
      <w:proofErr w:type="spellStart"/>
      <w:r w:rsidRPr="00880DD5">
        <w:rPr>
          <w:sz w:val="10"/>
        </w:rPr>
        <w:t>ously</w:t>
      </w:r>
      <w:proofErr w:type="spellEnd"/>
      <w:r w:rsidRPr="00880DD5">
        <w:rPr>
          <w:sz w:val="10"/>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80DD5">
        <w:rPr>
          <w:sz w:val="10"/>
        </w:rPr>
        <w:t>MillenThe</w:t>
      </w:r>
      <w:proofErr w:type="spellEnd"/>
      <w:r w:rsidRPr="00880DD5">
        <w:rPr>
          <w:sz w:val="10"/>
        </w:rPr>
        <w:t xml:space="preserve"> current status of access to essential medicines for people living in poverty and with NTDs among the G20 countries and Nigeria can be summarized as </w:t>
      </w:r>
      <w:proofErr w:type="gramStart"/>
      <w:r w:rsidRPr="00880DD5">
        <w:rPr>
          <w:sz w:val="10"/>
        </w:rPr>
        <w:t>abysmal.</w:t>
      </w:r>
      <w:proofErr w:type="gramEnd"/>
      <w:r w:rsidRPr="00880DD5">
        <w:rPr>
          <w:sz w:val="10"/>
        </w:rPr>
        <w:t xml:space="preserve"> The G20 145 </w:t>
      </w:r>
      <w:proofErr w:type="spellStart"/>
      <w:r w:rsidRPr="00880DD5">
        <w:rPr>
          <w:sz w:val="10"/>
        </w:rPr>
        <w:t>nium</w:t>
      </w:r>
      <w:proofErr w:type="spellEnd"/>
      <w:r w:rsidRPr="00880DD5">
        <w:rPr>
          <w:sz w:val="10"/>
        </w:rPr>
        <w:t xml:space="preserve"> Development Goals, with a focus on protecting the health of the </w:t>
      </w:r>
      <w:proofErr w:type="spellStart"/>
      <w:r w:rsidRPr="00880DD5">
        <w:rPr>
          <w:sz w:val="10"/>
        </w:rPr>
        <w:t>worlds</w:t>
      </w:r>
      <w:proofErr w:type="spellEnd"/>
      <w:r w:rsidRPr="00880DD5">
        <w:rPr>
          <w:sz w:val="10"/>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80DD5">
        <w:rPr>
          <w:sz w:val="10"/>
        </w:rPr>
        <w:t>and also</w:t>
      </w:r>
      <w:proofErr w:type="gramEnd"/>
      <w:r w:rsidRPr="00880DD5">
        <w:rPr>
          <w:sz w:val="10"/>
        </w:rPr>
        <w:t xml:space="preserve"> some helminth infections such as hookworm, schistosomiasis, onchocerciasis, and foodborne </w:t>
      </w:r>
      <w:proofErr w:type="spellStart"/>
      <w:r w:rsidRPr="00880DD5">
        <w:rPr>
          <w:sz w:val="10"/>
        </w:rPr>
        <w:t>trematodiases</w:t>
      </w:r>
      <w:proofErr w:type="spellEnd"/>
      <w:r w:rsidRPr="00880DD5">
        <w:rPr>
          <w:sz w:val="10"/>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80DD5">
        <w:rPr>
          <w:sz w:val="10"/>
        </w:rPr>
        <w:t>Of</w:t>
      </w:r>
      <w:proofErr w:type="gramEnd"/>
      <w:r w:rsidRPr="00880DD5">
        <w:rPr>
          <w:sz w:val="10"/>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80DD5">
        <w:rPr>
          <w:sz w:val="10"/>
        </w:rPr>
        <w:t>worstperforming</w:t>
      </w:r>
      <w:proofErr w:type="spellEnd"/>
      <w:r w:rsidRPr="00880DD5">
        <w:rPr>
          <w:sz w:val="10"/>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80DD5">
        <w:rPr>
          <w:sz w:val="10"/>
        </w:rPr>
        <w:t>in order to</w:t>
      </w:r>
      <w:proofErr w:type="gramEnd"/>
      <w:r w:rsidRPr="00880DD5">
        <w:rPr>
          <w:sz w:val="10"/>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80DD5">
        <w:rPr>
          <w:sz w:val="10"/>
        </w:rPr>
        <w:t>Amster</w:t>
      </w:r>
      <w:proofErr w:type="spellEnd"/>
      <w:r w:rsidRPr="00880DD5">
        <w:rPr>
          <w:sz w:val="10"/>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80DD5">
        <w:rPr>
          <w:sz w:val="10"/>
        </w:rPr>
        <w:t>years</w:t>
      </w:r>
      <w:proofErr w:type="gramEnd"/>
      <w:r w:rsidRPr="00880DD5">
        <w:rPr>
          <w:sz w:val="10"/>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80DD5">
        <w:rPr>
          <w:sz w:val="10"/>
        </w:rPr>
        <w:t>and also</w:t>
      </w:r>
      <w:proofErr w:type="gramEnd"/>
      <w:r w:rsidRPr="00880DD5">
        <w:rPr>
          <w:sz w:val="10"/>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80DD5">
        <w:rPr>
          <w:sz w:val="10"/>
        </w:rPr>
        <w:t>in order to</w:t>
      </w:r>
      <w:proofErr w:type="gramEnd"/>
      <w:r w:rsidRPr="00880DD5">
        <w:rPr>
          <w:sz w:val="10"/>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80DD5">
        <w:rPr>
          <w:sz w:val="10"/>
        </w:rPr>
        <w:t>in the area of</w:t>
      </w:r>
      <w:proofErr w:type="gramEnd"/>
      <w:r w:rsidRPr="00880DD5">
        <w:rPr>
          <w:sz w:val="10"/>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80DD5">
        <w:rPr>
          <w:sz w:val="10"/>
        </w:rPr>
        <w:t>Re:Search</w:t>
      </w:r>
      <w:proofErr w:type="spellEnd"/>
      <w:proofErr w:type="gramEnd"/>
      <w:r w:rsidRPr="00880DD5">
        <w:rPr>
          <w:sz w:val="10"/>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80DD5">
        <w:rPr>
          <w:sz w:val="10"/>
        </w:rPr>
        <w:t>Gurry</w:t>
      </w:r>
      <w:proofErr w:type="spellEnd"/>
      <w:r w:rsidRPr="00880DD5">
        <w:rPr>
          <w:sz w:val="10"/>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80DD5">
        <w:rPr>
          <w:sz w:val="10"/>
        </w:rPr>
        <w:t>all of</w:t>
      </w:r>
      <w:proofErr w:type="gramEnd"/>
      <w:r w:rsidRPr="00880DD5">
        <w:rPr>
          <w:sz w:val="10"/>
        </w:rPr>
        <w:t xml:space="preserve"> the </w:t>
      </w:r>
      <w:proofErr w:type="spellStart"/>
      <w:r w:rsidRPr="00880DD5">
        <w:rPr>
          <w:sz w:val="10"/>
        </w:rPr>
        <w:t>world s</w:t>
      </w:r>
      <w:proofErr w:type="spellEnd"/>
      <w:r w:rsidRPr="00880DD5">
        <w:rPr>
          <w:sz w:val="10"/>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rPr>
        <w:t>nations</w:t>
      </w:r>
      <w:r w:rsidRPr="00880DD5">
        <w:rPr>
          <w:sz w:val="10"/>
        </w:rPr>
        <w:t xml:space="preserve"> and Nigeria </w:t>
      </w:r>
      <w:r w:rsidRPr="00860251">
        <w:rPr>
          <w:rStyle w:val="StyleUnderline"/>
        </w:rPr>
        <w:t xml:space="preserve">need to take </w:t>
      </w:r>
      <w:r w:rsidRPr="00860251">
        <w:rPr>
          <w:rStyle w:val="Emphasis"/>
        </w:rPr>
        <w:t>greater responsibility</w:t>
      </w:r>
      <w:r w:rsidRPr="00860251">
        <w:rPr>
          <w:rStyle w:val="StyleUnderline"/>
        </w:rPr>
        <w:t xml:space="preserve"> for their </w:t>
      </w:r>
      <w:r w:rsidRPr="00860251">
        <w:rPr>
          <w:rStyle w:val="Emphasis"/>
        </w:rPr>
        <w:t>own neglected diseases and neglected populations</w:t>
      </w:r>
      <w:r w:rsidRPr="00860251">
        <w:rPr>
          <w:rStyle w:val="StyleUnderline"/>
        </w:rPr>
        <w:t xml:space="preserve">. Doing so could result in the control or elimination of </w:t>
      </w:r>
      <w:r w:rsidRPr="00860251">
        <w:rPr>
          <w:rStyle w:val="Emphasis"/>
        </w:rPr>
        <w:t>one-half or more of the planets NTDs</w:t>
      </w:r>
      <w:r w:rsidRPr="00880DD5">
        <w:rPr>
          <w:sz w:val="10"/>
        </w:rPr>
        <w:t xml:space="preserve">, </w:t>
      </w:r>
      <w:r w:rsidRPr="00860251">
        <w:rPr>
          <w:rStyle w:val="StyleUnderline"/>
        </w:rPr>
        <w:t>with substantial gai</w:t>
      </w:r>
      <w:r w:rsidRPr="00CB1B2A">
        <w:rPr>
          <w:rStyle w:val="StyleUnderline"/>
        </w:rPr>
        <w:t>ns made against HIV/AIDS, ТВ, and malaria</w:t>
      </w:r>
      <w:r w:rsidRPr="00880DD5">
        <w:rPr>
          <w:sz w:val="10"/>
        </w:rPr>
        <w:t xml:space="preserve">. Thus, while programs of overseas development assistance devoted to health, such as PEPFAR, GFATM, PMI, and USAID’s NTD Program, in which </w:t>
      </w:r>
      <w:r w:rsidRPr="00E3202C">
        <w:rPr>
          <w:rStyle w:val="StyleUnderline"/>
          <w:highlight w:val="green"/>
        </w:rPr>
        <w:t xml:space="preserve">the </w:t>
      </w:r>
      <w:proofErr w:type="spellStart"/>
      <w:r w:rsidRPr="00E3202C">
        <w:rPr>
          <w:rStyle w:val="StyleUnderline"/>
          <w:highlight w:val="green"/>
        </w:rPr>
        <w:t>worlds</w:t>
      </w:r>
      <w:proofErr w:type="spellEnd"/>
      <w:r w:rsidRPr="00E3202C">
        <w:rPr>
          <w:rStyle w:val="StyleUnderline"/>
          <w:highlight w:val="green"/>
        </w:rPr>
        <w:t xml:space="preserve"> richest</w:t>
      </w:r>
      <w:r w:rsidRPr="00CB1B2A">
        <w:rPr>
          <w:rStyle w:val="StyleUnderline"/>
        </w:rPr>
        <w:t xml:space="preserve"> countries</w:t>
      </w:r>
      <w:r w:rsidRPr="00880DD5">
        <w:rPr>
          <w:sz w:val="10"/>
        </w:rPr>
        <w:t xml:space="preserve"> provide support to the poorest nations for their neglected diseases, must continue and should even expand, we </w:t>
      </w:r>
      <w:r w:rsidRPr="00E3202C">
        <w:rPr>
          <w:rStyle w:val="StyleUnderline"/>
          <w:highlight w:val="green"/>
        </w:rPr>
        <w:t>need</w:t>
      </w:r>
      <w:r w:rsidRPr="00CB1B2A">
        <w:rPr>
          <w:rStyle w:val="StyleUnderline"/>
        </w:rPr>
        <w:t xml:space="preserve"> increasingly </w:t>
      </w:r>
      <w:r w:rsidRPr="00E3202C">
        <w:rPr>
          <w:rStyle w:val="StyleUnderline"/>
          <w:highlight w:val="green"/>
        </w:rPr>
        <w:t>to recognize the</w:t>
      </w:r>
      <w:r w:rsidRPr="00CB1B2A">
        <w:rPr>
          <w:rStyle w:val="StyleUnderline"/>
        </w:rPr>
        <w:t xml:space="preserve"> hidden </w:t>
      </w:r>
      <w:r w:rsidRPr="00E3202C">
        <w:rPr>
          <w:rStyle w:val="StyleUnderline"/>
          <w:highlight w:val="green"/>
        </w:rPr>
        <w:t>burden</w:t>
      </w:r>
      <w:r w:rsidRPr="00CB1B2A">
        <w:rPr>
          <w:rStyle w:val="StyleUnderline"/>
        </w:rPr>
        <w:t xml:space="preserve"> of neglected diseases</w:t>
      </w:r>
      <w:r w:rsidRPr="00880DD5">
        <w:rPr>
          <w:sz w:val="10"/>
        </w:rPr>
        <w:t xml:space="preserve"> among the poor living in wealthy countries. As a first step, we must </w:t>
      </w:r>
      <w:r w:rsidRPr="00E3202C">
        <w:rPr>
          <w:rStyle w:val="StyleUnderline"/>
          <w:highlight w:val="green"/>
        </w:rPr>
        <w:t>expand</w:t>
      </w:r>
      <w:r w:rsidRPr="00880DD5">
        <w:rPr>
          <w:sz w:val="10"/>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880DD5">
        <w:rPr>
          <w:sz w:val="10"/>
        </w:rPr>
        <w:t>in order to</w:t>
      </w:r>
      <w:proofErr w:type="gramEnd"/>
      <w:r w:rsidRPr="00880DD5">
        <w:rPr>
          <w:sz w:val="10"/>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highlight w:val="green"/>
        </w:rPr>
        <w:t>extraordinary</w:t>
      </w:r>
      <w:r w:rsidRPr="00880DD5">
        <w:rPr>
          <w:sz w:val="10"/>
        </w:rPr>
        <w:t xml:space="preserve"> finding is that at least three nations with positive worm indices—India, Pakistan, and China—also maintain nuclear stockpiles [1]. </w:t>
      </w:r>
      <w:r w:rsidRPr="00CB1B2A">
        <w:rPr>
          <w:rStyle w:val="StyleUnderline"/>
        </w:rPr>
        <w:t xml:space="preserve">Could the </w:t>
      </w:r>
      <w:r w:rsidRPr="00E3202C">
        <w:rPr>
          <w:rStyle w:val="Emphasis"/>
          <w:highlight w:val="green"/>
        </w:rPr>
        <w:t>scientific horsepower</w:t>
      </w:r>
      <w:r w:rsidRPr="00CB1B2A">
        <w:rPr>
          <w:rStyle w:val="Emphasis"/>
        </w:rPr>
        <w:t xml:space="preserve"> of</w:t>
      </w:r>
      <w:r w:rsidRPr="00880DD5">
        <w:rPr>
          <w:sz w:val="10"/>
        </w:rPr>
        <w:t xml:space="preserve"> these nuclear </w:t>
      </w:r>
      <w:r w:rsidRPr="00CB1B2A">
        <w:rPr>
          <w:rStyle w:val="Emphasis"/>
        </w:rPr>
        <w:t>states</w:t>
      </w:r>
      <w:r w:rsidRPr="00880DD5">
        <w:rPr>
          <w:sz w:val="10"/>
        </w:rPr>
        <w:t xml:space="preserve"> </w:t>
      </w:r>
      <w:r w:rsidRPr="00CB1B2A">
        <w:rPr>
          <w:rStyle w:val="StyleUnderline"/>
        </w:rPr>
        <w:t>be</w:t>
      </w:r>
      <w:r w:rsidRPr="00880DD5">
        <w:rPr>
          <w:sz w:val="10"/>
        </w:rPr>
        <w:t xml:space="preserve"> </w:t>
      </w:r>
      <w:r w:rsidRPr="00CB1B2A">
        <w:rPr>
          <w:rStyle w:val="Emphasis"/>
        </w:rPr>
        <w:t xml:space="preserve">partly redirected </w:t>
      </w:r>
      <w:r w:rsidRPr="00E3202C">
        <w:rPr>
          <w:rStyle w:val="Emphasis"/>
          <w:highlight w:val="green"/>
        </w:rPr>
        <w:t>toward</w:t>
      </w:r>
      <w:r w:rsidRPr="00CB1B2A">
        <w:rPr>
          <w:rStyle w:val="Emphasis"/>
        </w:rPr>
        <w:t xml:space="preserve"> </w:t>
      </w:r>
      <w:r w:rsidRPr="00E3202C">
        <w:rPr>
          <w:rStyle w:val="Emphasis"/>
          <w:highlight w:val="green"/>
        </w:rPr>
        <w:t>reducing endemic NTDs</w:t>
      </w:r>
      <w:r w:rsidRPr="00CB1B2A">
        <w:rPr>
          <w:rStyle w:val="Emphasis"/>
        </w:rPr>
        <w:t xml:space="preserve"> at home? </w:t>
      </w:r>
      <w:r w:rsidRPr="00880DD5">
        <w:rPr>
          <w:sz w:val="10"/>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880DD5">
        <w:rPr>
          <w:sz w:val="10"/>
        </w:rPr>
        <w:t>tre</w:t>
      </w:r>
      <w:proofErr w:type="spellEnd"/>
      <w:r w:rsidRPr="00880DD5">
        <w:rPr>
          <w:sz w:val="10"/>
        </w:rPr>
        <w:t xml:space="preserve">- </w:t>
      </w:r>
      <w:proofErr w:type="spellStart"/>
      <w:r w:rsidRPr="00880DD5">
        <w:rPr>
          <w:sz w:val="10"/>
        </w:rPr>
        <w:t>mendous</w:t>
      </w:r>
      <w:proofErr w:type="spellEnd"/>
      <w:r w:rsidRPr="00880DD5">
        <w:rPr>
          <w:sz w:val="10"/>
        </w:rPr>
        <w:t xml:space="preserve"> expertise in MDA for NTDs and could provide Africa with valuable advice in this area. China was the first country to eliminate LF and has achieved successes in re- </w:t>
      </w:r>
      <w:proofErr w:type="spellStart"/>
      <w:r w:rsidRPr="00880DD5">
        <w:rPr>
          <w:sz w:val="10"/>
        </w:rPr>
        <w:t>ducing</w:t>
      </w:r>
      <w:proofErr w:type="spellEnd"/>
      <w:r w:rsidRPr="00880DD5">
        <w:rPr>
          <w:sz w:val="10"/>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rPr>
        <w:t>International cooperation</w:t>
      </w:r>
      <w:r w:rsidRPr="00880DD5">
        <w:rPr>
          <w:sz w:val="10"/>
        </w:rPr>
        <w:t xml:space="preserve"> between these three East Asian nations and Nigeria, or with the G20 countries with positive worm indices, especially India, Indonesia, and Brazil (where they are the highest), </w:t>
      </w:r>
      <w:r w:rsidRPr="00E3202C">
        <w:rPr>
          <w:rStyle w:val="StyleUnderline"/>
          <w:highlight w:val="green"/>
        </w:rPr>
        <w:t xml:space="preserve">could result in </w:t>
      </w:r>
      <w:r w:rsidRPr="00E3202C">
        <w:rPr>
          <w:rStyle w:val="Emphasis"/>
          <w:highlight w:val="green"/>
        </w:rPr>
        <w:t>important</w:t>
      </w:r>
      <w:r w:rsidRPr="00CB1B2A">
        <w:rPr>
          <w:rStyle w:val="Emphasis"/>
        </w:rPr>
        <w:t>, positive health and economic gains</w:t>
      </w:r>
      <w:r w:rsidRPr="00880DD5">
        <w:rPr>
          <w:sz w:val="10"/>
        </w:rPr>
        <w:t xml:space="preserve">. </w:t>
      </w:r>
      <w:r w:rsidRPr="00CB1B2A">
        <w:rPr>
          <w:rStyle w:val="StyleUnderline"/>
        </w:rPr>
        <w:t xml:space="preserve">Each of these activities represents examples of what some refer to as </w:t>
      </w:r>
      <w:r w:rsidRPr="00E3202C">
        <w:rPr>
          <w:rStyle w:val="Emphasis"/>
          <w:highlight w:val="green"/>
        </w:rPr>
        <w:t>global health diplomacy</w:t>
      </w:r>
      <w:r w:rsidRPr="00CB1B2A">
        <w:rPr>
          <w:rStyle w:val="StyleUnderline"/>
        </w:rPr>
        <w:t xml:space="preserve">. </w:t>
      </w:r>
      <w:r w:rsidRPr="00880DD5">
        <w:rPr>
          <w:sz w:val="10"/>
        </w:rPr>
        <w:t xml:space="preserve">Global Health Diplomacy My former colleague at Yale University, Ilona </w:t>
      </w:r>
      <w:proofErr w:type="spellStart"/>
      <w:r w:rsidRPr="00880DD5">
        <w:rPr>
          <w:sz w:val="10"/>
        </w:rPr>
        <w:t>Kickbusch</w:t>
      </w:r>
      <w:proofErr w:type="spellEnd"/>
      <w:r w:rsidRPr="00880DD5">
        <w:rPr>
          <w:sz w:val="10"/>
        </w:rPr>
        <w:t xml:space="preserve">, currently the director of the Global Health </w:t>
      </w:r>
      <w:proofErr w:type="spellStart"/>
      <w:r w:rsidRPr="00880DD5">
        <w:rPr>
          <w:sz w:val="10"/>
        </w:rPr>
        <w:t>Programme</w:t>
      </w:r>
      <w:proofErr w:type="spellEnd"/>
      <w:r w:rsidRPr="00880DD5">
        <w:rPr>
          <w:sz w:val="10"/>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rPr>
        <w:t>global health diplomacy</w:t>
      </w:r>
      <w:r w:rsidRPr="00880DD5">
        <w:rPr>
          <w:sz w:val="10"/>
        </w:rPr>
        <w:t xml:space="preserve"> initiatives have been enacted that </w:t>
      </w:r>
      <w:r w:rsidRPr="00CB1B2A">
        <w:rPr>
          <w:rStyle w:val="StyleUnderline"/>
        </w:rPr>
        <w:t>could</w:t>
      </w:r>
      <w:r w:rsidRPr="00880DD5">
        <w:rPr>
          <w:sz w:val="10"/>
        </w:rPr>
        <w:t xml:space="preserve"> </w:t>
      </w:r>
      <w:r w:rsidRPr="00CB1B2A">
        <w:rPr>
          <w:rStyle w:val="Emphasis"/>
        </w:rPr>
        <w:t>facilitate NTD activities</w:t>
      </w:r>
      <w:r w:rsidRPr="00880DD5">
        <w:rPr>
          <w:sz w:val="10"/>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880DD5">
        <w:rPr>
          <w:sz w:val="10"/>
        </w:rPr>
        <w:t>With the possible exception of</w:t>
      </w:r>
      <w:proofErr w:type="gramEnd"/>
      <w:r w:rsidRPr="00880DD5">
        <w:rPr>
          <w:sz w:val="10"/>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880DD5">
        <w:rPr>
          <w:sz w:val="10"/>
        </w:rPr>
        <w:t>Gostin</w:t>
      </w:r>
      <w:proofErr w:type="spellEnd"/>
      <w:r w:rsidRPr="00880DD5">
        <w:rPr>
          <w:sz w:val="10"/>
        </w:rPr>
        <w:t xml:space="preserve"> and his colleagues at Georgetown University [6]. The Global Health Security Agenda (GHSA) is </w:t>
      </w:r>
      <w:r w:rsidRPr="00CB1B2A">
        <w:rPr>
          <w:rStyle w:val="StyleUnderline"/>
        </w:rPr>
        <w:t>an</w:t>
      </w:r>
      <w:r w:rsidRPr="00880DD5">
        <w:rPr>
          <w:sz w:val="10"/>
        </w:rPr>
        <w:t xml:space="preserve"> </w:t>
      </w:r>
      <w:r w:rsidRPr="00CB1B2A">
        <w:rPr>
          <w:rStyle w:val="Emphasis"/>
        </w:rPr>
        <w:t xml:space="preserve">interagency initiative of </w:t>
      </w:r>
      <w:r w:rsidRPr="00E3202C">
        <w:rPr>
          <w:rStyle w:val="Emphasis"/>
          <w:highlight w:val="green"/>
        </w:rPr>
        <w:t>the US government</w:t>
      </w:r>
      <w:r w:rsidRPr="00880DD5">
        <w:rPr>
          <w:sz w:val="10"/>
        </w:rPr>
        <w:t xml:space="preserve"> </w:t>
      </w:r>
      <w:r w:rsidRPr="00CB1B2A">
        <w:rPr>
          <w:rStyle w:val="StyleUnderline"/>
        </w:rPr>
        <w:t xml:space="preserve">conducted </w:t>
      </w:r>
      <w:r w:rsidRPr="00E3202C">
        <w:rPr>
          <w:rStyle w:val="StyleUnderline"/>
          <w:highlight w:val="green"/>
        </w:rPr>
        <w:t>in partnership with other nations</w:t>
      </w:r>
      <w:r w:rsidRPr="00880DD5">
        <w:rPr>
          <w:sz w:val="10"/>
        </w:rPr>
        <w:t xml:space="preserve"> and international organizations, including WHO [7]. GHSA </w:t>
      </w:r>
      <w:r w:rsidRPr="00CB1B2A">
        <w:rPr>
          <w:rStyle w:val="StyleUnderline"/>
        </w:rPr>
        <w:t>is</w:t>
      </w:r>
      <w:r w:rsidRPr="00880DD5">
        <w:rPr>
          <w:sz w:val="10"/>
        </w:rPr>
        <w:t xml:space="preserve"> also </w:t>
      </w:r>
      <w:r w:rsidRPr="00CB1B2A">
        <w:rPr>
          <w:rStyle w:val="StyleUnderline"/>
        </w:rPr>
        <w:t xml:space="preserve">focused on preventing or reducing the impact of </w:t>
      </w:r>
      <w:r w:rsidRPr="00CB1B2A">
        <w:rPr>
          <w:rStyle w:val="Emphasis"/>
        </w:rPr>
        <w:t>epidemics</w:t>
      </w:r>
      <w:r w:rsidRPr="00880DD5">
        <w:rPr>
          <w:sz w:val="10"/>
        </w:rPr>
        <w:t xml:space="preserve"> </w:t>
      </w:r>
      <w:r w:rsidRPr="00CB1B2A">
        <w:rPr>
          <w:rStyle w:val="StyleUnderline"/>
        </w:rPr>
        <w:t>and</w:t>
      </w:r>
      <w:r w:rsidRPr="00880DD5">
        <w:rPr>
          <w:sz w:val="10"/>
        </w:rPr>
        <w:t xml:space="preserve"> outbreaks of </w:t>
      </w:r>
      <w:r w:rsidRPr="00CB1B2A">
        <w:rPr>
          <w:rStyle w:val="Emphasis"/>
        </w:rPr>
        <w:t>pandemic potential</w:t>
      </w:r>
      <w:r w:rsidRPr="00880DD5">
        <w:rPr>
          <w:sz w:val="10"/>
        </w:rPr>
        <w:t xml:space="preserve">, such as H7N9 influenza virus or MERS coronavirus, as well as detecting emerging threats and implementing rapid and effective responses. In some respects, GHSA represents the </w:t>
      </w:r>
      <w:r w:rsidRPr="00CB1B2A">
        <w:rPr>
          <w:rStyle w:val="Emphasis"/>
        </w:rPr>
        <w:t>US</w:t>
      </w:r>
      <w:r w:rsidRPr="00880DD5">
        <w:rPr>
          <w:sz w:val="10"/>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StyleUnderline"/>
          <w:highlight w:val="green"/>
        </w:rPr>
        <w:t>can</w:t>
      </w:r>
      <w:r w:rsidRPr="00880DD5">
        <w:rPr>
          <w:sz w:val="10"/>
        </w:rPr>
        <w:t xml:space="preserve"> be as much as 24% in low- and middle-income countries; (2) implementation of a “grand convergence” in global health through </w:t>
      </w:r>
      <w:r w:rsidRPr="00E3202C">
        <w:rPr>
          <w:rStyle w:val="Emphasis"/>
          <w:highlight w:val="green"/>
        </w:rPr>
        <w:t>scale-up</w:t>
      </w:r>
      <w:r w:rsidRPr="00CB1B2A">
        <w:rPr>
          <w:rStyle w:val="Emphasis"/>
        </w:rPr>
        <w:t xml:space="preserve"> of </w:t>
      </w:r>
      <w:r w:rsidRPr="00E3202C">
        <w:rPr>
          <w:rStyle w:val="Emphasis"/>
          <w:highlight w:val="green"/>
        </w:rPr>
        <w:t>health tech</w:t>
      </w:r>
      <w:r w:rsidRPr="00CB1B2A">
        <w:rPr>
          <w:rStyle w:val="Emphasis"/>
        </w:rPr>
        <w:t>nologies</w:t>
      </w:r>
      <w:r w:rsidRPr="00880DD5">
        <w:rPr>
          <w:sz w:val="10"/>
        </w:rPr>
        <w:t xml:space="preserve"> </w:t>
      </w:r>
      <w:r w:rsidRPr="00E3202C">
        <w:rPr>
          <w:rStyle w:val="StyleUnderline"/>
          <w:highlight w:val="green"/>
        </w:rPr>
        <w:t xml:space="preserve">and </w:t>
      </w:r>
      <w:r w:rsidRPr="00E3202C">
        <w:rPr>
          <w:rStyle w:val="Emphasis"/>
          <w:highlight w:val="green"/>
        </w:rPr>
        <w:t>strengthen</w:t>
      </w:r>
      <w:r w:rsidRPr="00880DD5">
        <w:rPr>
          <w:sz w:val="10"/>
        </w:rPr>
        <w:t xml:space="preserve">ing health systems by the year 2035; (3) fiscal policies such as taxation of tobacco and reduction of subsidies for fossil fuels, which represent powerful forces or “levers” for elected leaders; </w:t>
      </w:r>
      <w:r w:rsidRPr="00CB1B2A">
        <w:rPr>
          <w:rStyle w:val="StyleUnderline"/>
        </w:rPr>
        <w:t>and</w:t>
      </w:r>
      <w:r w:rsidRPr="00880DD5">
        <w:rPr>
          <w:sz w:val="10"/>
        </w:rPr>
        <w:t xml:space="preserve"> (4) </w:t>
      </w:r>
      <w:r w:rsidRPr="00E3202C">
        <w:rPr>
          <w:rStyle w:val="Emphasis"/>
          <w:highlight w:val="green"/>
        </w:rPr>
        <w:t>universal health coverage</w:t>
      </w:r>
      <w:r w:rsidRPr="00880DD5">
        <w:rPr>
          <w:sz w:val="10"/>
        </w:rPr>
        <w:t xml:space="preserve"> </w:t>
      </w:r>
      <w:r w:rsidRPr="00CB1B2A">
        <w:rPr>
          <w:rStyle w:val="StyleUnderline"/>
        </w:rPr>
        <w:t xml:space="preserve">as an efficient mechanism to improve health as well as </w:t>
      </w:r>
      <w:r w:rsidRPr="00E3202C">
        <w:rPr>
          <w:rStyle w:val="StyleUnderline"/>
          <w:highlight w:val="green"/>
        </w:rPr>
        <w:t>to provide “financial protection”</w:t>
      </w:r>
      <w:r w:rsidRPr="00880DD5">
        <w:rPr>
          <w:sz w:val="10"/>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880DD5">
        <w:rPr>
          <w:sz w:val="10"/>
        </w:rPr>
        <w:t>womens</w:t>
      </w:r>
      <w:proofErr w:type="spellEnd"/>
      <w:r w:rsidRPr="00880DD5">
        <w:rPr>
          <w:sz w:val="10"/>
        </w:rPr>
        <w:t xml:space="preserve"> and </w:t>
      </w:r>
      <w:proofErr w:type="spellStart"/>
      <w:r w:rsidRPr="00880DD5">
        <w:rPr>
          <w:sz w:val="10"/>
        </w:rPr>
        <w:t>childrens</w:t>
      </w:r>
      <w:proofErr w:type="spellEnd"/>
      <w:r w:rsidRPr="00880DD5">
        <w:rPr>
          <w:sz w:val="10"/>
        </w:rPr>
        <w:t xml:space="preserve"> health that would go hand-</w:t>
      </w:r>
      <w:proofErr w:type="spellStart"/>
      <w:r w:rsidRPr="00880DD5">
        <w:rPr>
          <w:sz w:val="10"/>
        </w:rPr>
        <w:t>inhand</w:t>
      </w:r>
      <w:proofErr w:type="spellEnd"/>
      <w:r w:rsidRPr="00880DD5">
        <w:rPr>
          <w:sz w:val="10"/>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rPr>
        <w:t>can</w:t>
      </w:r>
      <w:r w:rsidRPr="00880DD5">
        <w:rPr>
          <w:sz w:val="10"/>
        </w:rPr>
        <w:t xml:space="preserve"> identify ways to </w:t>
      </w:r>
      <w:r w:rsidRPr="00CB1B2A">
        <w:rPr>
          <w:rStyle w:val="Emphasis"/>
        </w:rPr>
        <w:t>address</w:t>
      </w:r>
      <w:r w:rsidRPr="00880DD5">
        <w:rPr>
          <w:sz w:val="10"/>
        </w:rPr>
        <w:t xml:space="preserve"> blue marble health </w:t>
      </w:r>
      <w:r w:rsidRPr="00CB1B2A">
        <w:rPr>
          <w:rStyle w:val="Emphasis"/>
        </w:rPr>
        <w:t>disparities</w:t>
      </w:r>
      <w:r w:rsidRPr="00880DD5">
        <w:rPr>
          <w:sz w:val="10"/>
        </w:rPr>
        <w:t xml:space="preserve"> </w:t>
      </w:r>
      <w:r w:rsidRPr="00CB1B2A">
        <w:rPr>
          <w:rStyle w:val="StyleUnderline"/>
        </w:rPr>
        <w:t>under</w:t>
      </w:r>
      <w:r w:rsidRPr="00880DD5">
        <w:rPr>
          <w:sz w:val="10"/>
        </w:rPr>
        <w:t xml:space="preserve"> the auspices of the SDGs or the </w:t>
      </w:r>
      <w:r w:rsidRPr="00CB1B2A">
        <w:rPr>
          <w:rStyle w:val="StyleUnderline"/>
        </w:rPr>
        <w:t>global health diplomacy</w:t>
      </w:r>
      <w:r w:rsidRPr="00880DD5">
        <w:rPr>
          <w:sz w:val="10"/>
        </w:rPr>
        <w:t xml:space="preserve"> initiatives highlighted above. However, at present there is no specific mandate for them to do so. Vaccine Science Diplomacy Concurrently, the G20 nations </w:t>
      </w:r>
      <w:r w:rsidRPr="00CB1B2A">
        <w:rPr>
          <w:rStyle w:val="StyleUnderline"/>
        </w:rPr>
        <w:t>have opportunities to collaborate in</w:t>
      </w:r>
      <w:r w:rsidRPr="00880DD5">
        <w:rPr>
          <w:sz w:val="10"/>
        </w:rPr>
        <w:t xml:space="preserve"> scientific activities leading to the development of </w:t>
      </w:r>
      <w:r w:rsidRPr="00CB1B2A">
        <w:rPr>
          <w:rStyle w:val="Emphasis"/>
        </w:rPr>
        <w:t>new drugs, diagnostics, and vaccines</w:t>
      </w:r>
      <w:r w:rsidRPr="00880DD5">
        <w:rPr>
          <w:sz w:val="10"/>
        </w:rPr>
        <w:t xml:space="preserve">. I have used the term “vaccine science diplomacy” to refer to inter- national scientific </w:t>
      </w:r>
      <w:proofErr w:type="spellStart"/>
      <w:r w:rsidRPr="00E3202C">
        <w:rPr>
          <w:rStyle w:val="StyleUnderline"/>
          <w:highlight w:val="green"/>
        </w:rPr>
        <w:t>codevelopment</w:t>
      </w:r>
      <w:proofErr w:type="spellEnd"/>
      <w:r w:rsidRPr="00880DD5">
        <w:rPr>
          <w:sz w:val="10"/>
        </w:rPr>
        <w:t xml:space="preserve"> of lifesaving vaccines </w:t>
      </w:r>
      <w:r w:rsidRPr="00E3202C">
        <w:rPr>
          <w:rStyle w:val="StyleUnderline"/>
          <w:highlight w:val="green"/>
        </w:rPr>
        <w:t>between scientists</w:t>
      </w:r>
      <w:r w:rsidRPr="00880DD5">
        <w:rPr>
          <w:sz w:val="10"/>
        </w:rPr>
        <w:t xml:space="preserve"> of different nations, but particularly </w:t>
      </w:r>
      <w:r w:rsidRPr="00E3202C">
        <w:rPr>
          <w:rStyle w:val="StyleUnderline"/>
          <w:highlight w:val="green"/>
        </w:rPr>
        <w:t>from nations with</w:t>
      </w:r>
      <w:r w:rsidRPr="00CB1B2A">
        <w:rPr>
          <w:rStyle w:val="StyleUnderline"/>
        </w:rPr>
        <w:t xml:space="preserve"> </w:t>
      </w:r>
      <w:r w:rsidRPr="00CB1B2A">
        <w:rPr>
          <w:rStyle w:val="Emphasis"/>
        </w:rPr>
        <w:t xml:space="preserve">strained or evenly </w:t>
      </w:r>
      <w:r w:rsidRPr="00E3202C">
        <w:rPr>
          <w:rStyle w:val="Emphasis"/>
          <w:highlight w:val="green"/>
        </w:rPr>
        <w:t>openly contentious</w:t>
      </w:r>
      <w:r w:rsidRPr="00CB1B2A">
        <w:rPr>
          <w:rStyle w:val="Emphasis"/>
        </w:rPr>
        <w:t xml:space="preserve"> international </w:t>
      </w:r>
      <w:r w:rsidRPr="00E3202C">
        <w:rPr>
          <w:rStyle w:val="Emphasis"/>
          <w:highlight w:val="green"/>
        </w:rPr>
        <w:t>relations</w:t>
      </w:r>
      <w:r w:rsidRPr="00880DD5">
        <w:rPr>
          <w:sz w:val="10"/>
        </w:rPr>
        <w:t xml:space="preserve">. The best historical example of vaccine science diplomacy is the </w:t>
      </w:r>
      <w:proofErr w:type="spellStart"/>
      <w:r w:rsidRPr="00880DD5">
        <w:rPr>
          <w:sz w:val="10"/>
        </w:rPr>
        <w:t>codevelopment</w:t>
      </w:r>
      <w:proofErr w:type="spellEnd"/>
      <w:r w:rsidRPr="00880DD5">
        <w:rPr>
          <w:sz w:val="10"/>
        </w:rPr>
        <w:t xml:space="preserve"> of the oral polio vaccine, led on the American side by Dr. Albert B. Sabin, and his Soviet virologist counterparts, including Dr. Mikhail </w:t>
      </w:r>
      <w:proofErr w:type="spellStart"/>
      <w:r w:rsidRPr="00880DD5">
        <w:rPr>
          <w:sz w:val="10"/>
        </w:rPr>
        <w:t>Petrovich</w:t>
      </w:r>
      <w:proofErr w:type="spellEnd"/>
      <w:r w:rsidRPr="00880DD5">
        <w:rPr>
          <w:sz w:val="10"/>
        </w:rPr>
        <w:t xml:space="preserve"> </w:t>
      </w:r>
      <w:proofErr w:type="spellStart"/>
      <w:r w:rsidRPr="00880DD5">
        <w:rPr>
          <w:sz w:val="10"/>
        </w:rPr>
        <w:t>Chumakov</w:t>
      </w:r>
      <w:proofErr w:type="spellEnd"/>
      <w:r w:rsidRPr="00880DD5">
        <w:rPr>
          <w:sz w:val="10"/>
        </w:rPr>
        <w:t xml:space="preserve"> [3]. In modern times there is potential interest in </w:t>
      </w:r>
      <w:proofErr w:type="spellStart"/>
      <w:r w:rsidRPr="00880DD5">
        <w:rPr>
          <w:sz w:val="10"/>
        </w:rPr>
        <w:t>explor</w:t>
      </w:r>
      <w:proofErr w:type="spellEnd"/>
      <w:r w:rsidRPr="00880DD5">
        <w:rPr>
          <w:sz w:val="10"/>
        </w:rPr>
        <w:t xml:space="preserve"> </w:t>
      </w:r>
      <w:proofErr w:type="spellStart"/>
      <w:r w:rsidRPr="00880DD5">
        <w:rPr>
          <w:sz w:val="10"/>
        </w:rPr>
        <w:t>ing</w:t>
      </w:r>
      <w:proofErr w:type="spellEnd"/>
      <w:r w:rsidRPr="00880DD5">
        <w:rPr>
          <w:sz w:val="10"/>
        </w:rPr>
        <w:t xml:space="preserve"> vaccine science diplomacy opportunities between the United States and some of the worlds Muslim-majority nations belonging to the </w:t>
      </w:r>
      <w:proofErr w:type="spellStart"/>
      <w:r w:rsidRPr="00880DD5">
        <w:rPr>
          <w:sz w:val="10"/>
        </w:rPr>
        <w:t>Organisation</w:t>
      </w:r>
      <w:proofErr w:type="spellEnd"/>
      <w:r w:rsidRPr="00880DD5">
        <w:rPr>
          <w:sz w:val="10"/>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880DD5">
        <w:rPr>
          <w:sz w:val="10"/>
        </w:rPr>
        <w:t>worlds</w:t>
      </w:r>
      <w:proofErr w:type="gramEnd"/>
      <w:r w:rsidRPr="00880DD5">
        <w:rPr>
          <w:sz w:val="10"/>
        </w:rPr>
        <w:t xml:space="preserve"> helminth infections comprising the global Worm Index, including 50% of the </w:t>
      </w:r>
      <w:proofErr w:type="spellStart"/>
      <w:r w:rsidRPr="00880DD5">
        <w:rPr>
          <w:sz w:val="10"/>
        </w:rPr>
        <w:t>worlds</w:t>
      </w:r>
      <w:proofErr w:type="spellEnd"/>
      <w:r w:rsidRPr="00880DD5">
        <w:rPr>
          <w:sz w:val="10"/>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880DD5">
        <w:rPr>
          <w:sz w:val="10"/>
        </w:rPr>
        <w:t>in order to</w:t>
      </w:r>
      <w:proofErr w:type="gramEnd"/>
      <w:r w:rsidRPr="00880DD5">
        <w:rPr>
          <w:sz w:val="10"/>
        </w:rPr>
        <w:t xml:space="preserve"> </w:t>
      </w:r>
      <w:r w:rsidRPr="00E3202C">
        <w:rPr>
          <w:rStyle w:val="StyleUnderline"/>
          <w:highlight w:val="green"/>
        </w:rPr>
        <w:t>create</w:t>
      </w:r>
      <w:r w:rsidRPr="00880DD5">
        <w:rPr>
          <w:sz w:val="10"/>
          <w:highlight w:val="green"/>
        </w:rPr>
        <w:t xml:space="preserve"> </w:t>
      </w:r>
      <w:r w:rsidRPr="00E3202C">
        <w:rPr>
          <w:rStyle w:val="Emphasis"/>
          <w:highlight w:val="green"/>
        </w:rPr>
        <w:t>new NTD tech</w:t>
      </w:r>
      <w:r w:rsidRPr="00CB1B2A">
        <w:rPr>
          <w:rStyle w:val="Emphasis"/>
        </w:rPr>
        <w:t>nologies</w:t>
      </w:r>
      <w:r w:rsidRPr="00880DD5">
        <w:rPr>
          <w:sz w:val="10"/>
        </w:rPr>
        <w:t xml:space="preserve"> </w:t>
      </w:r>
      <w:r w:rsidRPr="00E3202C">
        <w:rPr>
          <w:rStyle w:val="StyleUnderline"/>
          <w:highlight w:val="green"/>
        </w:rPr>
        <w:t>for</w:t>
      </w:r>
      <w:r w:rsidRPr="00880DD5">
        <w:rPr>
          <w:sz w:val="10"/>
        </w:rPr>
        <w:t xml:space="preserve"> some of </w:t>
      </w:r>
      <w:r w:rsidRPr="00E3202C">
        <w:rPr>
          <w:rStyle w:val="StyleUnderline"/>
          <w:highlight w:val="green"/>
        </w:rPr>
        <w:t>the</w:t>
      </w:r>
      <w:r w:rsidRPr="00880DD5">
        <w:rPr>
          <w:sz w:val="10"/>
          <w:highlight w:val="green"/>
        </w:rPr>
        <w:t xml:space="preserve"> </w:t>
      </w:r>
      <w:r w:rsidRPr="00E3202C">
        <w:rPr>
          <w:rStyle w:val="Emphasis"/>
          <w:highlight w:val="green"/>
        </w:rPr>
        <w:t>worst-off</w:t>
      </w:r>
      <w:r w:rsidRPr="00CB1B2A">
        <w:rPr>
          <w:rStyle w:val="Emphasis"/>
        </w:rPr>
        <w:t xml:space="preserve"> </w:t>
      </w:r>
      <w:r w:rsidRPr="00880DD5">
        <w:rPr>
          <w:sz w:val="10"/>
        </w:rPr>
        <w:t xml:space="preserve">Muslim-majority </w:t>
      </w:r>
      <w:r w:rsidRPr="00E3202C">
        <w:rPr>
          <w:rStyle w:val="StyleUnderline"/>
          <w:highlight w:val="green"/>
        </w:rPr>
        <w:t>countries</w:t>
      </w:r>
      <w:r w:rsidRPr="00880DD5">
        <w:rPr>
          <w:sz w:val="10"/>
        </w:rPr>
        <w:t>. The “worst-off” might include OIC countries at the high end of the worm index, including Mali, Cote d’Ivoire, Mozambique, Cameroon, Burkina Faso, and Niger, as well as Nigeria [11].</w:t>
      </w:r>
    </w:p>
    <w:p w14:paraId="2CA0E24A" w14:textId="77777777" w:rsidR="002610C7" w:rsidRDefault="002610C7" w:rsidP="002610C7">
      <w:pPr>
        <w:pStyle w:val="Heading4"/>
      </w:pPr>
      <w:r>
        <w:t>Solves hotspot escalation</w:t>
      </w:r>
    </w:p>
    <w:p w14:paraId="3315FEE2" w14:textId="77777777" w:rsidR="002610C7" w:rsidRPr="00CB1B2A" w:rsidRDefault="002610C7" w:rsidP="002610C7">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6DE0014F" w14:textId="77777777" w:rsidR="002610C7" w:rsidRPr="00047294" w:rsidRDefault="002610C7" w:rsidP="002610C7">
      <w:pPr>
        <w:rPr>
          <w:sz w:val="16"/>
        </w:rPr>
      </w:pPr>
      <w:r w:rsidRPr="00CB1B2A">
        <w:rPr>
          <w:sz w:val="16"/>
        </w:rPr>
        <w:t xml:space="preserve">INTRODUCTION: FORCE IF NECESSARY BUT NOT NECESSARILY FORCE </w:t>
      </w:r>
      <w:r w:rsidRPr="00CB1B2A">
        <w:rPr>
          <w:rStyle w:val="Emphasis"/>
        </w:rPr>
        <w:t>The world appears unhinged</w:t>
      </w:r>
      <w:r w:rsidRPr="00CB1B2A">
        <w:rPr>
          <w:rStyle w:val="StyleUnderline"/>
        </w:rPr>
        <w:t xml:space="preserve">. </w:t>
      </w:r>
      <w:r w:rsidRPr="00E3202C">
        <w:rPr>
          <w:rStyle w:val="StyleUnderline"/>
          <w:highlight w:val="green"/>
        </w:rPr>
        <w:t xml:space="preserve">Instability from the </w:t>
      </w:r>
      <w:r w:rsidRPr="00E3202C">
        <w:rPr>
          <w:rStyle w:val="Emphasis"/>
          <w:highlight w:val="green"/>
        </w:rPr>
        <w:t>Middle East</w:t>
      </w:r>
      <w:r w:rsidRPr="00E3202C">
        <w:rPr>
          <w:rStyle w:val="StyleUnderline"/>
          <w:highlight w:val="green"/>
        </w:rPr>
        <w:t xml:space="preserve">, </w:t>
      </w:r>
      <w:r w:rsidRPr="00E3202C">
        <w:rPr>
          <w:rStyle w:val="Emphasis"/>
          <w:highlight w:val="green"/>
        </w:rPr>
        <w:t>Caucasus</w:t>
      </w:r>
      <w:r w:rsidRPr="00E3202C">
        <w:rPr>
          <w:rStyle w:val="StyleUnderline"/>
          <w:highlight w:val="green"/>
        </w:rPr>
        <w:t xml:space="preserve">, </w:t>
      </w:r>
      <w:r w:rsidRPr="00E3202C">
        <w:rPr>
          <w:rStyle w:val="Emphasis"/>
          <w:highlight w:val="green"/>
        </w:rPr>
        <w:t>Africa</w:t>
      </w:r>
      <w:r w:rsidRPr="00E3202C">
        <w:rPr>
          <w:rStyle w:val="StyleUnderline"/>
          <w:highlight w:val="green"/>
        </w:rPr>
        <w:t xml:space="preserve">, and </w:t>
      </w:r>
      <w:r w:rsidRPr="00E3202C">
        <w:rPr>
          <w:rStyle w:val="Emphasis"/>
          <w:highlight w:val="green"/>
        </w:rPr>
        <w:t>Central America</w:t>
      </w:r>
      <w:r w:rsidRPr="00E3202C">
        <w:rPr>
          <w:rStyle w:val="StyleUnderline"/>
          <w:highlight w:val="green"/>
        </w:rPr>
        <w:t xml:space="preserve"> to </w:t>
      </w:r>
      <w:r w:rsidRPr="00E3202C">
        <w:rPr>
          <w:rStyle w:val="Emphasis"/>
          <w:highlight w:val="green"/>
        </w:rPr>
        <w:t>Asia</w:t>
      </w:r>
      <w:r w:rsidRPr="00E3202C">
        <w:rPr>
          <w:rStyle w:val="StyleUnderline"/>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rPr>
        <w:t>many of these areas of instability</w:t>
      </w:r>
      <w:r w:rsidRPr="00CB1B2A">
        <w:rPr>
          <w:sz w:val="16"/>
        </w:rPr>
        <w:t xml:space="preserve"> share underlying causes that </w:t>
      </w:r>
      <w:r w:rsidRPr="00CB1B2A">
        <w:rPr>
          <w:rStyle w:val="StyleUnderline"/>
        </w:rPr>
        <w:t>give rise to threats to the</w:t>
      </w:r>
      <w:r w:rsidRPr="00CB1B2A">
        <w:rPr>
          <w:sz w:val="16"/>
        </w:rPr>
        <w:t xml:space="preserve"> United States and </w:t>
      </w:r>
      <w:r w:rsidRPr="00CB1B2A">
        <w:rPr>
          <w:rStyle w:val="StyleUnderline"/>
        </w:rPr>
        <w:t xml:space="preserve">the </w:t>
      </w:r>
      <w:r w:rsidRPr="00CB1B2A">
        <w:rPr>
          <w:rStyle w:val="Emphasis"/>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rPr>
        <w:t>When</w:t>
      </w:r>
      <w:r w:rsidRPr="00CB1B2A">
        <w:rPr>
          <w:sz w:val="16"/>
        </w:rPr>
        <w:t xml:space="preserve"> these human or natural </w:t>
      </w:r>
      <w:r w:rsidRPr="00CB1B2A">
        <w:rPr>
          <w:rStyle w:val="StyleUnderline"/>
        </w:rPr>
        <w:t>causes</w:t>
      </w:r>
      <w:r w:rsidRPr="00CB1B2A">
        <w:rPr>
          <w:sz w:val="16"/>
        </w:rPr>
        <w:t xml:space="preserve"> create conditions that </w:t>
      </w:r>
      <w:r w:rsidRPr="00CB1B2A">
        <w:rPr>
          <w:rStyle w:val="StyleUnderline"/>
        </w:rPr>
        <w:t xml:space="preserve">result </w:t>
      </w:r>
      <w:r w:rsidRPr="00E3202C">
        <w:rPr>
          <w:rStyle w:val="StyleUnderline"/>
          <w:highlight w:val="green"/>
        </w:rPr>
        <w:t>in poor provision of</w:t>
      </w:r>
      <w:r w:rsidRPr="00CB1B2A">
        <w:rPr>
          <w:sz w:val="16"/>
        </w:rPr>
        <w:t xml:space="preserve">, or unequal access to essential services, such as water, food, shelter, </w:t>
      </w:r>
      <w:r w:rsidRPr="00E3202C">
        <w:rPr>
          <w:rStyle w:val="StyleUnderline"/>
          <w:highlight w:val="green"/>
        </w:rPr>
        <w:t>health services</w:t>
      </w:r>
      <w:r w:rsidRPr="00CB1B2A">
        <w:rPr>
          <w:sz w:val="16"/>
        </w:rPr>
        <w:t xml:space="preserve">, education, and economic opportunity, </w:t>
      </w:r>
      <w:r w:rsidRPr="00E3202C">
        <w:rPr>
          <w:rStyle w:val="StyleUnderline"/>
          <w:highlight w:val="green"/>
        </w:rPr>
        <w:t>people</w:t>
      </w:r>
      <w:r w:rsidRPr="00CB1B2A">
        <w:rPr>
          <w:rStyle w:val="StyleUnderline"/>
        </w:rPr>
        <w:t xml:space="preserve"> lose confidence</w:t>
      </w:r>
      <w:r w:rsidRPr="00CB1B2A">
        <w:rPr>
          <w:sz w:val="16"/>
        </w:rPr>
        <w:t xml:space="preserve"> in government and hope for their children and their future. </w:t>
      </w:r>
      <w:r w:rsidRPr="00CB1B2A">
        <w:rPr>
          <w:rStyle w:val="StyleUnderline"/>
        </w:rPr>
        <w:t xml:space="preserve">They </w:t>
      </w:r>
      <w:r w:rsidRPr="00E3202C">
        <w:rPr>
          <w:rStyle w:val="StyleUnderline"/>
          <w:highlight w:val="green"/>
        </w:rPr>
        <w:t>become</w:t>
      </w:r>
      <w:r w:rsidRPr="00CB1B2A">
        <w:rPr>
          <w:sz w:val="16"/>
        </w:rPr>
        <w:t xml:space="preserve"> restless, demonstrate, can become </w:t>
      </w:r>
      <w:r w:rsidRPr="00E3202C">
        <w:rPr>
          <w:rStyle w:val="StyleUnderline"/>
          <w:highlight w:val="green"/>
        </w:rPr>
        <w:t>violent and overthrow</w:t>
      </w:r>
      <w:r w:rsidRPr="00CB1B2A">
        <w:rPr>
          <w:sz w:val="16"/>
        </w:rPr>
        <w:t xml:space="preserve"> their </w:t>
      </w:r>
      <w:r w:rsidRPr="00E3202C">
        <w:rPr>
          <w:rStyle w:val="StyleUnderline"/>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rPr>
        <w:t>or</w:t>
      </w:r>
      <w:r w:rsidRPr="00CB1B2A">
        <w:rPr>
          <w:sz w:val="16"/>
        </w:rPr>
        <w:t xml:space="preserve"> can </w:t>
      </w:r>
      <w:r w:rsidRPr="00CB1B2A">
        <w:rPr>
          <w:rStyle w:val="StyleUnderline"/>
        </w:rPr>
        <w:t>result in mass migrations</w:t>
      </w:r>
      <w:r w:rsidRPr="00CB1B2A">
        <w:rPr>
          <w:sz w:val="16"/>
        </w:rPr>
        <w:t xml:space="preserve">.3 Desperate human security, </w:t>
      </w:r>
      <w:r w:rsidRPr="00CB1B2A">
        <w:rPr>
          <w:rStyle w:val="StyleUnderline"/>
        </w:rPr>
        <w:t xml:space="preserve">conditions create desperate people </w:t>
      </w:r>
      <w:r w:rsidRPr="00CB1B2A">
        <w:rPr>
          <w:rStyle w:val="Emphasis"/>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rPr>
        <w:t xml:space="preserve">enormous opportunities are available to use </w:t>
      </w:r>
      <w:proofErr w:type="spellStart"/>
      <w:r w:rsidRPr="00CB1B2A">
        <w:rPr>
          <w:rStyle w:val="StyleUnderline"/>
        </w:rPr>
        <w:t>nonkinetic</w:t>
      </w:r>
      <w:proofErr w:type="spellEnd"/>
      <w:r w:rsidRPr="00CB1B2A">
        <w:rPr>
          <w:rStyle w:val="StyleUnderline"/>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rPr>
        <w:t xml:space="preserve">to address the underlying causes of instability. </w:t>
      </w:r>
      <w:r w:rsidRPr="00E3202C">
        <w:rPr>
          <w:rStyle w:val="Emphasis"/>
          <w:highlight w:val="green"/>
        </w:rPr>
        <w:t>Global health diplomacy is an underutilized strategic asset to</w:t>
      </w:r>
      <w:r w:rsidRPr="00CB1B2A">
        <w:rPr>
          <w:rStyle w:val="Emphasis"/>
        </w:rPr>
        <w:t xml:space="preserve"> do this</w:t>
      </w:r>
      <w:r w:rsidRPr="00CB1B2A">
        <w:rPr>
          <w:sz w:val="16"/>
        </w:rPr>
        <w:t xml:space="preserve">. At a far lower cost, </w:t>
      </w:r>
      <w:r w:rsidRPr="00CB1B2A">
        <w:rPr>
          <w:rStyle w:val="StyleUnderline"/>
        </w:rPr>
        <w:t xml:space="preserve">it will </w:t>
      </w:r>
      <w:r w:rsidRPr="00E3202C">
        <w:rPr>
          <w:rStyle w:val="StyleUnderline"/>
          <w:highlight w:val="green"/>
        </w:rPr>
        <w:t>save lives, decrease economic losses, reduce the need for</w:t>
      </w:r>
      <w:r w:rsidRPr="00CB1B2A">
        <w:rPr>
          <w:rStyle w:val="StyleUnderline"/>
        </w:rPr>
        <w:t xml:space="preserve"> kinetic </w:t>
      </w:r>
      <w:r w:rsidRPr="00E3202C">
        <w:rPr>
          <w:rStyle w:val="StyleUnderline"/>
          <w:highlight w:val="green"/>
        </w:rPr>
        <w:t>military op</w:t>
      </w:r>
      <w:r w:rsidRPr="00CB1B2A">
        <w:rPr>
          <w:rStyle w:val="StyleUnderline"/>
        </w:rPr>
        <w:t>eration</w:t>
      </w:r>
      <w:r w:rsidRPr="00E3202C">
        <w:rPr>
          <w:rStyle w:val="StyleUnderline"/>
          <w:highlight w:val="green"/>
        </w:rPr>
        <w:t>s, increase security cooperation, improve</w:t>
      </w:r>
      <w:r w:rsidRPr="00CB1B2A">
        <w:rPr>
          <w:rStyle w:val="StyleUnderline"/>
        </w:rPr>
        <w:t xml:space="preserve"> diplomatic </w:t>
      </w:r>
      <w:r w:rsidRPr="00E3202C">
        <w:rPr>
          <w:rStyle w:val="StyleUnderline"/>
          <w:highlight w:val="green"/>
        </w:rPr>
        <w:t>relations</w:t>
      </w:r>
      <w:r w:rsidRPr="00CB1B2A">
        <w:rPr>
          <w:rStyle w:val="StyleUnderline"/>
        </w:rPr>
        <w:t xml:space="preserve">, encourage trade, </w:t>
      </w:r>
      <w:r w:rsidRPr="00E3202C">
        <w:rPr>
          <w:rStyle w:val="StyleUnderline"/>
          <w:highlight w:val="green"/>
        </w:rPr>
        <w:t xml:space="preserve">and </w:t>
      </w:r>
      <w:r w:rsidRPr="00E3202C">
        <w:rPr>
          <w:rStyle w:val="Emphasis"/>
          <w:highlight w:val="green"/>
        </w:rPr>
        <w:t xml:space="preserve">create the foundations for </w:t>
      </w:r>
      <w:proofErr w:type="spellStart"/>
      <w:r w:rsidRPr="00E3202C">
        <w:rPr>
          <w:rStyle w:val="Emphasis"/>
          <w:highlight w:val="green"/>
        </w:rPr>
        <w:t>longterm</w:t>
      </w:r>
      <w:proofErr w:type="spellEnd"/>
      <w:r w:rsidRPr="00E3202C">
        <w:rPr>
          <w:rStyle w:val="Emphasis"/>
          <w:highlight w:val="green"/>
        </w:rPr>
        <w:t xml:space="preserve"> stability</w:t>
      </w:r>
      <w:r w:rsidRPr="00CB1B2A">
        <w:rPr>
          <w:sz w:val="16"/>
        </w:rPr>
        <w:t xml:space="preserve">. HEALTH IS A NATIONAL SECURITY IMPERATIVE—DISTANT HEALTH THREATS ARE GLOBAL THREATS </w:t>
      </w:r>
      <w:r w:rsidRPr="00CB1B2A">
        <w:rPr>
          <w:rStyle w:val="StyleUnderline"/>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rPr>
        <w:t>effects of a</w:t>
      </w:r>
      <w:r w:rsidRPr="00CB1B2A">
        <w:rPr>
          <w:sz w:val="16"/>
        </w:rPr>
        <w:t xml:space="preserve"> strategic health or </w:t>
      </w:r>
      <w:r w:rsidRPr="00CB1B2A">
        <w:rPr>
          <w:rStyle w:val="StyleUnderline"/>
        </w:rPr>
        <w:t>global health issue that severely impacts</w:t>
      </w:r>
      <w:r w:rsidRPr="00CB1B2A">
        <w:rPr>
          <w:sz w:val="16"/>
        </w:rPr>
        <w:t xml:space="preserve"> and overwhelms the stability of </w:t>
      </w:r>
      <w:r w:rsidRPr="00CB1B2A">
        <w:rPr>
          <w:rStyle w:val="StyleUnderline"/>
        </w:rPr>
        <w:t xml:space="preserve">a far-distant nation can have </w:t>
      </w:r>
      <w:r w:rsidRPr="00CB1B2A">
        <w:rPr>
          <w:rStyle w:val="Emphasis"/>
        </w:rPr>
        <w:t>broad and multiplying effects</w:t>
      </w:r>
      <w:r w:rsidRPr="00CB1B2A">
        <w:rPr>
          <w:rStyle w:val="StyleUnderline"/>
        </w:rPr>
        <w:t xml:space="preserve"> that</w:t>
      </w:r>
      <w:r w:rsidRPr="00CB1B2A">
        <w:rPr>
          <w:sz w:val="16"/>
        </w:rPr>
        <w:t xml:space="preserve"> transcend boundaries and can </w:t>
      </w:r>
      <w:r w:rsidRPr="00CB1B2A">
        <w:rPr>
          <w:rStyle w:val="StyleUnderline"/>
        </w:rPr>
        <w:t>become</w:t>
      </w:r>
      <w:r w:rsidRPr="00CB1B2A">
        <w:rPr>
          <w:sz w:val="16"/>
        </w:rPr>
        <w:t xml:space="preserve"> regional and </w:t>
      </w:r>
      <w:r w:rsidRPr="00CB1B2A">
        <w:rPr>
          <w:rStyle w:val="Emphasis"/>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202C">
        <w:rPr>
          <w:rStyle w:val="StyleUnderline"/>
          <w:highlight w:val="green"/>
        </w:rPr>
        <w:t>public health</w:t>
      </w:r>
      <w:r w:rsidRPr="00CB1B2A">
        <w:rPr>
          <w:sz w:val="16"/>
        </w:rPr>
        <w:t xml:space="preserve">, engineering, veterinary medicine, agronomy, and more. Their </w:t>
      </w:r>
      <w:r w:rsidRPr="00E3202C">
        <w:rPr>
          <w:rStyle w:val="StyleUnderline"/>
          <w:highlight w:val="green"/>
        </w:rPr>
        <w:t>absence</w:t>
      </w:r>
      <w:r w:rsidRPr="00CB1B2A">
        <w:rPr>
          <w:rStyle w:val="StyleUnderline"/>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rPr>
        <w:t>a nation’s ability to support a foundation for</w:t>
      </w:r>
      <w:r w:rsidRPr="00CB1B2A">
        <w:rPr>
          <w:sz w:val="16"/>
        </w:rPr>
        <w:t xml:space="preserve"> human security and </w:t>
      </w:r>
      <w:r w:rsidRPr="00CB1B2A">
        <w:rPr>
          <w:rStyle w:val="StyleUnderline"/>
        </w:rPr>
        <w:t>stability</w:t>
      </w:r>
      <w:r w:rsidRPr="00CB1B2A">
        <w:rPr>
          <w:sz w:val="16"/>
        </w:rPr>
        <w:t xml:space="preserve">, inhibits its ability to thrive in good times, and respond effectively to natural and man-made threats in bad times. </w:t>
      </w:r>
      <w:r w:rsidRPr="00CB1B2A">
        <w:rPr>
          <w:rStyle w:val="StyleUnderline"/>
        </w:rPr>
        <w:t xml:space="preserve">It </w:t>
      </w:r>
      <w:r w:rsidRPr="00E3202C">
        <w:rPr>
          <w:rStyle w:val="StyleUnderline"/>
          <w:b/>
          <w:bCs/>
          <w:highlight w:val="green"/>
        </w:rPr>
        <w:t>breeds corruption</w:t>
      </w:r>
      <w:r w:rsidRPr="00CB1B2A">
        <w:rPr>
          <w:rStyle w:val="StyleUnderline"/>
        </w:rPr>
        <w:t xml:space="preserve">, poverty, poor health outcomes, spread of lethal diseases, gross </w:t>
      </w:r>
      <w:r w:rsidRPr="00E3202C">
        <w:rPr>
          <w:rStyle w:val="StyleUnderline"/>
          <w:b/>
          <w:bCs/>
          <w:highlight w:val="green"/>
        </w:rPr>
        <w:t xml:space="preserve">human rights </w:t>
      </w:r>
      <w:proofErr w:type="gramStart"/>
      <w:r w:rsidRPr="00E3202C">
        <w:rPr>
          <w:rStyle w:val="StyleUnderline"/>
          <w:b/>
          <w:bCs/>
          <w:highlight w:val="green"/>
        </w:rPr>
        <w:t>abuses</w:t>
      </w:r>
      <w:proofErr w:type="gramEnd"/>
      <w:r w:rsidRPr="00E3202C">
        <w:rPr>
          <w:rStyle w:val="StyleUnderline"/>
          <w:b/>
          <w:bCs/>
          <w:highlight w:val="green"/>
        </w:rPr>
        <w:t xml:space="preserve"> and conflict</w:t>
      </w:r>
      <w:r w:rsidRPr="001948D4">
        <w:rPr>
          <w:rStyle w:val="StyleUnderline"/>
          <w:b/>
          <w:bCs/>
        </w:rPr>
        <w:t xml:space="preserve">. This we have </w:t>
      </w:r>
      <w:r w:rsidRPr="00E3202C">
        <w:rPr>
          <w:rStyle w:val="StyleUnderline"/>
          <w:b/>
          <w:bCs/>
          <w:highlight w:val="green"/>
        </w:rPr>
        <w:t>seen</w:t>
      </w:r>
      <w:r w:rsidRPr="001948D4">
        <w:rPr>
          <w:rStyle w:val="StyleUnderline"/>
          <w:b/>
          <w:bCs/>
        </w:rPr>
        <w:t xml:space="preserve"> played out with grim efficiency </w:t>
      </w:r>
      <w:r w:rsidRPr="00E3202C">
        <w:rPr>
          <w:rStyle w:val="StyleUnderline"/>
          <w:b/>
          <w:bCs/>
          <w:highlight w:val="green"/>
        </w:rPr>
        <w:t>in Afghanistan</w:t>
      </w:r>
      <w:r w:rsidRPr="001948D4">
        <w:rPr>
          <w:rStyle w:val="StyleUnderline"/>
          <w:b/>
          <w:bCs/>
        </w:rPr>
        <w:t xml:space="preserve">, Pakistan, </w:t>
      </w:r>
      <w:r w:rsidRPr="00E3202C">
        <w:rPr>
          <w:rStyle w:val="StyleUnderline"/>
          <w:b/>
          <w:bCs/>
          <w:highlight w:val="green"/>
        </w:rPr>
        <w:t>Iraq, Syria</w:t>
      </w:r>
      <w:r w:rsidRPr="001948D4">
        <w:rPr>
          <w:rStyle w:val="StyleUnderline"/>
          <w:b/>
          <w:bCs/>
        </w:rPr>
        <w:t xml:space="preserve">, Sudan, Democratic Republic of the </w:t>
      </w:r>
      <w:r w:rsidRPr="00E3202C">
        <w:rPr>
          <w:rStyle w:val="StyleUnderline"/>
          <w:b/>
          <w:bCs/>
          <w:highlight w:val="green"/>
        </w:rPr>
        <w:t>Congo</w:t>
      </w:r>
      <w:r w:rsidRPr="001948D4">
        <w:rPr>
          <w:rStyle w:val="StyleUnderline"/>
          <w:b/>
          <w:bCs/>
        </w:rPr>
        <w:t xml:space="preserve">, Central African Republic, Libya, Yemen, </w:t>
      </w:r>
      <w:r w:rsidRPr="00E3202C">
        <w:rPr>
          <w:rStyle w:val="StyleUnderline"/>
          <w:b/>
          <w:bCs/>
          <w:highlight w:val="green"/>
        </w:rPr>
        <w:t>Somalia</w:t>
      </w:r>
      <w:r w:rsidRPr="001948D4">
        <w:rPr>
          <w:rStyle w:val="StyleUnderline"/>
          <w:b/>
          <w:bCs/>
        </w:rPr>
        <w:t xml:space="preserve">, Nigeria, Honduras, </w:t>
      </w:r>
      <w:r w:rsidRPr="00E3202C">
        <w:rPr>
          <w:rStyle w:val="StyleUnderline"/>
          <w:b/>
          <w:bCs/>
          <w:highlight w:val="green"/>
        </w:rPr>
        <w:t>and beyond</w:t>
      </w:r>
      <w:r w:rsidRPr="00CB1B2A">
        <w:rPr>
          <w:rStyle w:val="StyleUnderline"/>
        </w:rPr>
        <w:t xml:space="preserve">. All have had </w:t>
      </w:r>
      <w:r w:rsidRPr="00CB1B2A">
        <w:rPr>
          <w:rStyle w:val="Emphasis"/>
        </w:rPr>
        <w:t xml:space="preserve">disastrous regional </w:t>
      </w:r>
      <w:proofErr w:type="gramStart"/>
      <w:r w:rsidRPr="00CB1B2A">
        <w:rPr>
          <w:rStyle w:val="Emphasis"/>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rPr>
        <w:t>However, global health diplomacy</w:t>
      </w:r>
      <w:r w:rsidRPr="00CB1B2A">
        <w:rPr>
          <w:sz w:val="16"/>
        </w:rPr>
        <w:t xml:space="preserve">, exercised through civil-military and military-military programs, </w:t>
      </w:r>
      <w:r w:rsidRPr="00CB1B2A">
        <w:rPr>
          <w:rStyle w:val="StyleUnderline"/>
        </w:rPr>
        <w:t>is a promising strategic tool that should be employed to address</w:t>
      </w:r>
      <w:r w:rsidRPr="00CB1B2A">
        <w:rPr>
          <w:sz w:val="16"/>
        </w:rPr>
        <w:t xml:space="preserve"> these wicked strategic or </w:t>
      </w:r>
      <w:r w:rsidRPr="00CB1B2A">
        <w:rPr>
          <w:rStyle w:val="StyleUnderline"/>
        </w:rPr>
        <w:t>global health problems and improve</w:t>
      </w:r>
      <w:r w:rsidRPr="00CB1B2A">
        <w:rPr>
          <w:sz w:val="16"/>
        </w:rPr>
        <w:t xml:space="preserve"> domestic and </w:t>
      </w:r>
      <w:r w:rsidRPr="00CB1B2A">
        <w:rPr>
          <w:rStyle w:val="StyleUnderline"/>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StyleUnderline"/>
          <w:highlight w:val="green"/>
        </w:rPr>
        <w:t>The U</w:t>
      </w:r>
      <w:r w:rsidRPr="00CB1B2A">
        <w:rPr>
          <w:rStyle w:val="StyleUnderline"/>
        </w:rPr>
        <w:t xml:space="preserve">nited </w:t>
      </w:r>
      <w:r w:rsidRPr="00E3202C">
        <w:rPr>
          <w:rStyle w:val="StyleUnderline"/>
          <w:highlight w:val="green"/>
        </w:rPr>
        <w:t>S</w:t>
      </w:r>
      <w:r w:rsidRPr="00CB1B2A">
        <w:rPr>
          <w:rStyle w:val="StyleUnderline"/>
        </w:rPr>
        <w:t xml:space="preserve">tates, </w:t>
      </w:r>
      <w:r w:rsidRPr="00CB1B2A">
        <w:rPr>
          <w:rStyle w:val="Emphasis"/>
        </w:rPr>
        <w:t>by virtue of its strengths across diplomacy, defense, development, trade, and its inherent domestic civilian capabilities</w:t>
      </w:r>
      <w:r w:rsidRPr="00CB1B2A">
        <w:rPr>
          <w:rStyle w:val="StyleUnderline"/>
        </w:rPr>
        <w:t xml:space="preserve">, </w:t>
      </w:r>
      <w:r w:rsidRPr="00E3202C">
        <w:rPr>
          <w:rStyle w:val="StyleUnderline"/>
          <w:highlight w:val="green"/>
        </w:rPr>
        <w:t xml:space="preserve">has an opportunity to </w:t>
      </w:r>
      <w:r w:rsidRPr="00E3202C">
        <w:rPr>
          <w:rStyle w:val="Emphasis"/>
          <w:highlight w:val="green"/>
        </w:rPr>
        <w:t>exercise</w:t>
      </w:r>
      <w:r w:rsidRPr="00CB1B2A">
        <w:rPr>
          <w:rStyle w:val="Emphasis"/>
        </w:rPr>
        <w:t xml:space="preserve"> its </w:t>
      </w:r>
      <w:r w:rsidRPr="00E3202C">
        <w:rPr>
          <w:rStyle w:val="Emphasis"/>
          <w:highlight w:val="green"/>
        </w:rPr>
        <w:t>leadership</w:t>
      </w:r>
      <w:r w:rsidRPr="00E3202C">
        <w:rPr>
          <w:rStyle w:val="StyleUnderline"/>
          <w:highlight w:val="green"/>
        </w:rPr>
        <w:t xml:space="preserve"> and </w:t>
      </w:r>
      <w:r w:rsidRPr="00E3202C">
        <w:rPr>
          <w:rStyle w:val="Emphasis"/>
          <w:highlight w:val="green"/>
        </w:rPr>
        <w:t>mobilize these assets</w:t>
      </w:r>
      <w:r w:rsidRPr="00CB1B2A">
        <w:rPr>
          <w:rStyle w:val="StyleUnderline"/>
        </w:rPr>
        <w:t xml:space="preserve">. Using global health diplomacy to comprehensively strengthen public service and governance capabilities has been chronically neglected by the international development community. It </w:t>
      </w:r>
      <w:r w:rsidRPr="00CB1B2A">
        <w:rPr>
          <w:rStyle w:val="Emphasis"/>
        </w:rPr>
        <w:t>needs a leader</w:t>
      </w:r>
      <w:r w:rsidRPr="00CB1B2A">
        <w:rPr>
          <w:rStyle w:val="StyleUnderline"/>
        </w:rPr>
        <w:t xml:space="preserve"> to start this process and the United States has the </w:t>
      </w:r>
      <w:r w:rsidRPr="00CB1B2A">
        <w:rPr>
          <w:rStyle w:val="Emphasis"/>
        </w:rPr>
        <w:t>ability</w:t>
      </w:r>
      <w:r w:rsidRPr="00CB1B2A">
        <w:rPr>
          <w:rStyle w:val="StyleUnderline"/>
        </w:rPr>
        <w:t xml:space="preserve"> and </w:t>
      </w:r>
      <w:r w:rsidRPr="00CB1B2A">
        <w:rPr>
          <w:rStyle w:val="Emphasis"/>
        </w:rPr>
        <w:t>authority</w:t>
      </w:r>
      <w:r w:rsidRPr="00CB1B2A">
        <w:rPr>
          <w:rStyle w:val="StyleUnderline"/>
        </w:rPr>
        <w:t xml:space="preserve"> to do so in the national and international interest</w:t>
      </w:r>
      <w:r w:rsidRPr="00CB1B2A">
        <w:rPr>
          <w:sz w:val="16"/>
        </w:rPr>
        <w:t>.</w:t>
      </w:r>
    </w:p>
    <w:p w14:paraId="459F3267" w14:textId="6E767753" w:rsidR="002610C7" w:rsidRDefault="00880DD5" w:rsidP="002610C7">
      <w:pPr>
        <w:pStyle w:val="Heading3"/>
      </w:pPr>
      <w:r>
        <w:t>Advantage –</w:t>
      </w:r>
      <w:r w:rsidR="002610C7">
        <w:t xml:space="preserve"> Drug Prices</w:t>
      </w:r>
    </w:p>
    <w:p w14:paraId="075D7941" w14:textId="77777777" w:rsidR="002610C7" w:rsidRDefault="002610C7" w:rsidP="002610C7">
      <w:pPr>
        <w:pStyle w:val="Heading4"/>
      </w:pPr>
      <w:r>
        <w:t>Advantage 2 is Drug Prices</w:t>
      </w:r>
    </w:p>
    <w:p w14:paraId="2801724E" w14:textId="77777777" w:rsidR="002610C7" w:rsidRDefault="002610C7" w:rsidP="002610C7">
      <w:pPr>
        <w:pStyle w:val="Heading4"/>
      </w:pPr>
      <w:r>
        <w:t xml:space="preserve">Evergreening keeps Drug Prices </w:t>
      </w:r>
      <w:r>
        <w:rPr>
          <w:u w:val="single"/>
        </w:rPr>
        <w:t>high</w:t>
      </w:r>
      <w:r>
        <w:t>.</w:t>
      </w:r>
    </w:p>
    <w:p w14:paraId="5A8ADCF2" w14:textId="77777777" w:rsidR="002610C7" w:rsidRPr="001948D4" w:rsidRDefault="002610C7" w:rsidP="002610C7">
      <w:r w:rsidRPr="00A7466D">
        <w:rPr>
          <w:rStyle w:val="Style13ptBold"/>
        </w:rPr>
        <w:t>Amin 18</w:t>
      </w:r>
      <w:r>
        <w:t xml:space="preserve"> </w:t>
      </w:r>
      <w:r w:rsidRPr="001948D4">
        <w:t>Tahir Amin 6-27-2018 "The problem with high drug prices isn't 'foreign freeloading,' it's the patent system"</w:t>
      </w:r>
      <w:r>
        <w:t xml:space="preserve"> </w:t>
      </w:r>
      <w:hyperlink r:id="rId16" w:history="1">
        <w:r>
          <w:rPr>
            <w:rStyle w:val="Hyperlink"/>
          </w:rPr>
          <w:t>High drug prices caused by US patent system, not 'foreign freeloaders' (cnbc.com)</w:t>
        </w:r>
      </w:hyperlink>
      <w:r>
        <w:t xml:space="preserve"> </w:t>
      </w:r>
      <w:hyperlink r:id="rId1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1C4B1C1D" w14:textId="77777777" w:rsidR="002610C7" w:rsidRPr="00A7466D" w:rsidRDefault="002610C7" w:rsidP="002610C7">
      <w:pPr>
        <w:rPr>
          <w:sz w:val="16"/>
        </w:rPr>
      </w:pPr>
      <w:r w:rsidRPr="00E3202C">
        <w:rPr>
          <w:b/>
          <w:bCs/>
          <w:sz w:val="26"/>
          <w:highlight w:val="green"/>
          <w:u w:val="single"/>
        </w:rPr>
        <w:t>'Evergreening'</w:t>
      </w:r>
      <w:r w:rsidRPr="00E3202C">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E3202C">
        <w:rPr>
          <w:b/>
          <w:sz w:val="26"/>
          <w:highlight w:val="green"/>
          <w:u w:val="single"/>
        </w:rPr>
        <w:t>prolonging</w:t>
      </w:r>
      <w:r w:rsidRPr="00E3202C">
        <w:rPr>
          <w:sz w:val="16"/>
          <w:highlight w:val="green"/>
        </w:rPr>
        <w:t xml:space="preserve"> </w:t>
      </w:r>
      <w:r w:rsidRPr="00A7466D">
        <w:rPr>
          <w:sz w:val="16"/>
        </w:rPr>
        <w:t xml:space="preserve">the </w:t>
      </w:r>
      <w:r w:rsidRPr="00E3202C">
        <w:rPr>
          <w:b/>
          <w:sz w:val="26"/>
          <w:highlight w:val="green"/>
          <w:u w:val="single"/>
        </w:rPr>
        <w:t>time before generics</w:t>
      </w:r>
      <w:r w:rsidRPr="00E3202C">
        <w:rPr>
          <w:sz w:val="16"/>
          <w:highlight w:val="green"/>
        </w:rPr>
        <w:t xml:space="preserve"> </w:t>
      </w:r>
      <w:r w:rsidRPr="00A7466D">
        <w:rPr>
          <w:sz w:val="16"/>
        </w:rPr>
        <w:t xml:space="preserve">could reach the market </w:t>
      </w:r>
      <w:r w:rsidRPr="00E3202C">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E3202C">
        <w:rPr>
          <w:b/>
          <w:sz w:val="26"/>
          <w:highlight w:val="green"/>
          <w:u w:val="single"/>
        </w:rPr>
        <w:t>Revlimid</w:t>
      </w:r>
      <w:r w:rsidRPr="00A7466D">
        <w:rPr>
          <w:u w:val="single"/>
        </w:rPr>
        <w:t xml:space="preserve">®, is a case in point: </w:t>
      </w:r>
      <w:r w:rsidRPr="00E3202C">
        <w:rPr>
          <w:b/>
          <w:sz w:val="26"/>
          <w:highlight w:val="green"/>
          <w:u w:val="single"/>
        </w:rPr>
        <w:t>priced at</w:t>
      </w:r>
      <w:r w:rsidRPr="00E3202C">
        <w:rPr>
          <w:highlight w:val="green"/>
          <w:u w:val="single"/>
        </w:rPr>
        <w:t xml:space="preserve"> </w:t>
      </w:r>
      <w:r w:rsidRPr="00A7466D">
        <w:rPr>
          <w:u w:val="single"/>
        </w:rPr>
        <w:t>over $</w:t>
      </w:r>
      <w:r w:rsidRPr="00E3202C">
        <w:rPr>
          <w:b/>
          <w:sz w:val="26"/>
          <w:highlight w:val="green"/>
          <w:u w:val="single"/>
        </w:rPr>
        <w:t>125,000</w:t>
      </w:r>
      <w:r w:rsidRPr="00E3202C">
        <w:rPr>
          <w:highlight w:val="green"/>
          <w:u w:val="single"/>
        </w:rPr>
        <w:t xml:space="preserve"> </w:t>
      </w:r>
      <w:r w:rsidRPr="00A7466D">
        <w:rPr>
          <w:u w:val="single"/>
        </w:rPr>
        <w:t xml:space="preserve">per year of treatment, Celgene has sought </w:t>
      </w:r>
      <w:r w:rsidRPr="00E3202C">
        <w:rPr>
          <w:b/>
          <w:sz w:val="26"/>
          <w:highlight w:val="green"/>
          <w:u w:val="single"/>
        </w:rPr>
        <w:t>105 patents</w:t>
      </w:r>
      <w:r w:rsidRPr="00E3202C">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E3202C">
        <w:rPr>
          <w:b/>
          <w:sz w:val="26"/>
          <w:highlight w:val="green"/>
          <w:u w:val="single"/>
        </w:rPr>
        <w:t>payers</w:t>
      </w:r>
      <w:r w:rsidRPr="00E3202C">
        <w:rPr>
          <w:highlight w:val="green"/>
          <w:u w:val="single"/>
        </w:rPr>
        <w:t xml:space="preserve"> </w:t>
      </w:r>
      <w:r w:rsidRPr="00A7466D">
        <w:rPr>
          <w:u w:val="single"/>
        </w:rPr>
        <w:t xml:space="preserve">are </w:t>
      </w:r>
      <w:r w:rsidRPr="00E3202C">
        <w:rPr>
          <w:b/>
          <w:sz w:val="26"/>
          <w:highlight w:val="green"/>
          <w:u w:val="single"/>
        </w:rPr>
        <w:t>projected to spend $45 billion</w:t>
      </w:r>
      <w:r w:rsidRPr="00E3202C">
        <w:rPr>
          <w:highlight w:val="green"/>
          <w:u w:val="single"/>
        </w:rPr>
        <w:t xml:space="preserve"> </w:t>
      </w:r>
      <w:r w:rsidRPr="00E3202C">
        <w:rPr>
          <w:b/>
          <w:sz w:val="26"/>
          <w:highlight w:val="green"/>
          <w:u w:val="single"/>
          <w:bdr w:val="single" w:sz="4" w:space="0" w:color="auto"/>
        </w:rPr>
        <w:t>in excess costs</w:t>
      </w:r>
      <w:r w:rsidRPr="00E3202C">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w:t>
      </w:r>
      <w:proofErr w:type="gramStart"/>
      <w:r w:rsidRPr="00A7466D">
        <w:rPr>
          <w:sz w:val="16"/>
        </w:rPr>
        <w:t>in order to</w:t>
      </w:r>
      <w:proofErr w:type="gramEnd"/>
      <w:r w:rsidRPr="00A7466D">
        <w:rPr>
          <w:sz w:val="16"/>
        </w:rPr>
        <w:t xml:space="preserve"> attain FDA approval. </w:t>
      </w:r>
      <w:r w:rsidRPr="00E3202C">
        <w:rPr>
          <w:b/>
          <w:sz w:val="26"/>
          <w:highlight w:val="green"/>
          <w:u w:val="single"/>
        </w:rPr>
        <w:t>In the absence of</w:t>
      </w:r>
      <w:r w:rsidRPr="00E3202C">
        <w:rPr>
          <w:highlight w:val="green"/>
          <w:u w:val="single"/>
        </w:rPr>
        <w:t xml:space="preserve"> </w:t>
      </w:r>
      <w:r w:rsidRPr="00A7466D">
        <w:rPr>
          <w:u w:val="single"/>
        </w:rPr>
        <w:t xml:space="preserve">genuine </w:t>
      </w:r>
      <w:r w:rsidRPr="00E3202C">
        <w:rPr>
          <w:b/>
          <w:sz w:val="26"/>
          <w:highlight w:val="green"/>
          <w:u w:val="single"/>
        </w:rPr>
        <w:t>competition</w:t>
      </w:r>
      <w:r w:rsidRPr="00E3202C">
        <w:rPr>
          <w:highlight w:val="green"/>
          <w:u w:val="single"/>
        </w:rPr>
        <w:t xml:space="preserve"> </w:t>
      </w:r>
      <w:r w:rsidRPr="00A7466D">
        <w:rPr>
          <w:u w:val="single"/>
        </w:rPr>
        <w:t xml:space="preserve">in the U.S. prescription drug market, </w:t>
      </w:r>
      <w:r w:rsidRPr="00E3202C">
        <w:rPr>
          <w:b/>
          <w:sz w:val="26"/>
          <w:highlight w:val="green"/>
          <w:u w:val="single"/>
        </w:rPr>
        <w:t>monopolies are yielding reckless pricing schemes and prohibitively expensive drugs</w:t>
      </w:r>
      <w:r w:rsidRPr="00E3202C">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0882431B" w14:textId="77777777" w:rsidR="002610C7" w:rsidRDefault="002610C7" w:rsidP="002610C7">
      <w:pPr>
        <w:pStyle w:val="Heading4"/>
      </w:pPr>
      <w:r>
        <w:t xml:space="preserve">That </w:t>
      </w:r>
      <w:r>
        <w:rPr>
          <w:u w:val="single"/>
        </w:rPr>
        <w:t>pushes</w:t>
      </w:r>
      <w:r>
        <w:t xml:space="preserve"> people into </w:t>
      </w:r>
      <w:r>
        <w:rPr>
          <w:u w:val="single"/>
        </w:rPr>
        <w:t>poverty</w:t>
      </w:r>
      <w:r>
        <w:t xml:space="preserve"> – our internal is </w:t>
      </w:r>
      <w:r>
        <w:rPr>
          <w:u w:val="single"/>
        </w:rPr>
        <w:t>causal</w:t>
      </w:r>
      <w:r>
        <w:t>.</w:t>
      </w:r>
    </w:p>
    <w:p w14:paraId="085509A0" w14:textId="77777777" w:rsidR="002610C7" w:rsidRPr="005229DB" w:rsidRDefault="002610C7" w:rsidP="002610C7">
      <w:r w:rsidRPr="005229DB">
        <w:rPr>
          <w:rStyle w:val="Style13ptBold"/>
        </w:rPr>
        <w:t>Hoban 10</w:t>
      </w:r>
      <w:r>
        <w:t xml:space="preserve"> </w:t>
      </w:r>
      <w:r w:rsidRPr="005229DB">
        <w:t>Rose Hoban 9-13-2010 "High Cost of Medicine Pushes More People into Poverty"</w:t>
      </w:r>
      <w:r>
        <w:t xml:space="preserve"> </w:t>
      </w:r>
      <w:hyperlink r:id="rId18" w:history="1">
        <w:r w:rsidRPr="00B867F4">
          <w:rPr>
            <w:rStyle w:val="Hyperlink"/>
          </w:rPr>
          <w:t>https://www.voanews.com/science-health/high-cost-medicine-pushes-more-people-poverty</w:t>
        </w:r>
      </w:hyperlink>
      <w:r>
        <w:t xml:space="preserve"> (</w:t>
      </w:r>
      <w:r w:rsidRPr="005229DB">
        <w:t xml:space="preserve">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5229DB">
        <w:t>off of</w:t>
      </w:r>
      <w:proofErr w:type="gramEnd"/>
      <w:r w:rsidRPr="005229DB">
        <w:t xml:space="preserve"> their jobs, leaving NC with few people to cover this complicated and important topic.</w:t>
      </w:r>
      <w:r>
        <w:t xml:space="preserve"> ALSO cites Laurens </w:t>
      </w:r>
      <w:proofErr w:type="spellStart"/>
      <w:r>
        <w:t>Niens</w:t>
      </w:r>
      <w:proofErr w:type="spellEnd"/>
      <w:r>
        <w:t xml:space="preserve"> who is a Health Researcher at </w:t>
      </w:r>
      <w:r w:rsidRPr="005229DB">
        <w:t>Erasmus University Rotterdam</w:t>
      </w:r>
      <w:r>
        <w:t xml:space="preserve">)//Elmer </w:t>
      </w:r>
    </w:p>
    <w:p w14:paraId="415EF60C" w14:textId="77777777" w:rsidR="002610C7" w:rsidRPr="005B7899" w:rsidRDefault="002610C7" w:rsidP="002610C7">
      <w:pPr>
        <w:rPr>
          <w:sz w:val="16"/>
        </w:rPr>
      </w:pPr>
      <w:r w:rsidRPr="005B7899">
        <w:rPr>
          <w:sz w:val="16"/>
        </w:rPr>
        <w:t xml:space="preserve">Health economist Laurens </w:t>
      </w:r>
      <w:proofErr w:type="spellStart"/>
      <w:r w:rsidRPr="005B7899">
        <w:rPr>
          <w:sz w:val="16"/>
        </w:rPr>
        <w:t>Niëns</w:t>
      </w:r>
      <w:proofErr w:type="spellEnd"/>
      <w:r w:rsidRPr="005B7899">
        <w:rPr>
          <w:sz w:val="16"/>
        </w:rPr>
        <w:t xml:space="preserve"> found that </w:t>
      </w:r>
      <w:r w:rsidRPr="00E3202C">
        <w:rPr>
          <w:highlight w:val="green"/>
          <w:u w:val="single"/>
        </w:rPr>
        <w:t>drugs needed to treat chronic diseases</w:t>
      </w:r>
      <w:r w:rsidRPr="00E3202C">
        <w:rPr>
          <w:sz w:val="16"/>
          <w:highlight w:val="green"/>
        </w:rPr>
        <w:t xml:space="preserve"> </w:t>
      </w:r>
      <w:r w:rsidRPr="00E3202C">
        <w:rPr>
          <w:highlight w:val="green"/>
          <w:u w:val="single"/>
        </w:rPr>
        <w:t>could b</w:t>
      </w:r>
      <w:r w:rsidRPr="005B7899">
        <w:rPr>
          <w:sz w:val="16"/>
        </w:rPr>
        <w:t xml:space="preserve">e </w:t>
      </w:r>
      <w:r w:rsidRPr="00E3202C">
        <w:rPr>
          <w:highlight w:val="green"/>
          <w:u w:val="single"/>
        </w:rPr>
        <w:t>considered</w:t>
      </w:r>
      <w:r w:rsidRPr="00E3202C">
        <w:rPr>
          <w:sz w:val="16"/>
          <w:highlight w:val="green"/>
        </w:rPr>
        <w:t xml:space="preserve"> </w:t>
      </w:r>
      <w:r w:rsidRPr="00E3202C">
        <w:rPr>
          <w:highlight w:val="green"/>
          <w:u w:val="single"/>
        </w:rPr>
        <w:t xml:space="preserve">unaffordable </w:t>
      </w:r>
      <w:r w:rsidRPr="00E3202C">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E3202C">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E3202C">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E3202C">
        <w:rPr>
          <w:highlight w:val="green"/>
          <w:u w:val="single"/>
        </w:rPr>
        <w:t xml:space="preserve">more people </w:t>
      </w:r>
      <w:r w:rsidRPr="005B7899">
        <w:rPr>
          <w:u w:val="single"/>
        </w:rPr>
        <w:t xml:space="preserve">around the world are </w:t>
      </w:r>
      <w:r w:rsidRPr="00E3202C">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w:t>
      </w:r>
      <w:proofErr w:type="spellStart"/>
      <w:r w:rsidRPr="005B7899">
        <w:rPr>
          <w:sz w:val="16"/>
        </w:rPr>
        <w:t>compells</w:t>
      </w:r>
      <w:proofErr w:type="spellEnd"/>
      <w:r w:rsidRPr="005B7899">
        <w:rPr>
          <w:sz w:val="16"/>
        </w:rPr>
        <w:t xml:space="preserve"> patients to seek </w:t>
      </w:r>
      <w:r w:rsidRPr="00E3202C">
        <w:rPr>
          <w:highlight w:val="green"/>
          <w:u w:val="single"/>
        </w:rPr>
        <w:t>treatment</w:t>
      </w:r>
      <w:r w:rsidRPr="00E3202C">
        <w:rPr>
          <w:sz w:val="16"/>
          <w:highlight w:val="green"/>
        </w:rPr>
        <w:t xml:space="preserve"> </w:t>
      </w:r>
      <w:r w:rsidRPr="00E3202C">
        <w:rPr>
          <w:highlight w:val="green"/>
          <w:u w:val="single"/>
        </w:rPr>
        <w:t>for</w:t>
      </w:r>
      <w:r w:rsidRPr="00E3202C">
        <w:rPr>
          <w:sz w:val="16"/>
          <w:highlight w:val="green"/>
        </w:rPr>
        <w:t xml:space="preserve"> </w:t>
      </w:r>
      <w:r w:rsidRPr="005B7899">
        <w:rPr>
          <w:sz w:val="16"/>
        </w:rPr>
        <w:t xml:space="preserve">a </w:t>
      </w:r>
      <w:r w:rsidRPr="00E3202C">
        <w:rPr>
          <w:highlight w:val="green"/>
          <w:u w:val="single"/>
        </w:rPr>
        <w:t xml:space="preserve">prolonged </w:t>
      </w:r>
      <w:proofErr w:type="gramStart"/>
      <w:r w:rsidRPr="00E3202C">
        <w:rPr>
          <w:highlight w:val="green"/>
          <w:u w:val="single"/>
        </w:rPr>
        <w:t>period of time</w:t>
      </w:r>
      <w:proofErr w:type="gramEnd"/>
      <w:r w:rsidRPr="005B7899">
        <w:rPr>
          <w:sz w:val="16"/>
        </w:rPr>
        <w:t xml:space="preserve">. That increases the eventual price tag for health, says health economist Laurens </w:t>
      </w:r>
      <w:proofErr w:type="spellStart"/>
      <w:r w:rsidRPr="005B7899">
        <w:rPr>
          <w:sz w:val="16"/>
        </w:rPr>
        <w:t>Niëns</w:t>
      </w:r>
      <w:proofErr w:type="spellEnd"/>
      <w:r w:rsidRPr="005B7899">
        <w:rPr>
          <w:sz w:val="16"/>
        </w:rPr>
        <w:t xml:space="preserve"> at Erasmus University in the Netherlands. </w:t>
      </w:r>
      <w:proofErr w:type="spellStart"/>
      <w:r w:rsidRPr="005B7899">
        <w:rPr>
          <w:u w:val="single"/>
        </w:rPr>
        <w:t>Niëns</w:t>
      </w:r>
      <w:proofErr w:type="spellEnd"/>
      <w:r w:rsidRPr="005B7899">
        <w:rPr>
          <w:u w:val="single"/>
        </w:rPr>
        <w:t xml:space="preserve"> examined medication pricing data from the World Health Organization </w:t>
      </w:r>
      <w:proofErr w:type="gramStart"/>
      <w:r w:rsidRPr="005B7899">
        <w:rPr>
          <w:u w:val="single"/>
        </w:rPr>
        <w:t>and also</w:t>
      </w:r>
      <w:proofErr w:type="gramEnd"/>
      <w:r w:rsidRPr="005B7899">
        <w:rPr>
          <w:u w:val="single"/>
        </w:rPr>
        <w:t xml:space="preserve"> looked at data from the World Bank on household income in many countries</w:t>
      </w:r>
      <w:r w:rsidRPr="005B7899">
        <w:rPr>
          <w:sz w:val="16"/>
        </w:rPr>
        <w:t xml:space="preserve">. Using the data, he calculated how much people need to spend on necessities such as food, housing, </w:t>
      </w:r>
      <w:proofErr w:type="gramStart"/>
      <w:r w:rsidRPr="005B7899">
        <w:rPr>
          <w:sz w:val="16"/>
        </w:rPr>
        <w:t>education</w:t>
      </w:r>
      <w:proofErr w:type="gramEnd"/>
      <w:r w:rsidRPr="005B7899">
        <w:rPr>
          <w:sz w:val="16"/>
        </w:rPr>
        <w:t xml:space="preserve"> and medicines. "</w:t>
      </w:r>
      <w:r w:rsidRPr="005B7899">
        <w:rPr>
          <w:u w:val="single"/>
        </w:rPr>
        <w:t>The medicines we looked at are medicines for patients who suffer from asthma, diabetes, hypertension and we looked at an adult respiratory infection</w:t>
      </w:r>
      <w:r w:rsidRPr="005B7899">
        <w:rPr>
          <w:sz w:val="16"/>
        </w:rPr>
        <w:t xml:space="preserve">," </w:t>
      </w:r>
      <w:proofErr w:type="spellStart"/>
      <w:r w:rsidRPr="005B7899">
        <w:rPr>
          <w:sz w:val="16"/>
        </w:rPr>
        <w:t>Niëns</w:t>
      </w:r>
      <w:proofErr w:type="spellEnd"/>
      <w:r w:rsidRPr="005B7899">
        <w:rPr>
          <w:sz w:val="16"/>
        </w:rPr>
        <w:t xml:space="preserve"> says. "Three conditions are for chronic diseases, which basically means that people need to procure those medicines each and every day." </w:t>
      </w:r>
      <w:proofErr w:type="spellStart"/>
      <w:r w:rsidRPr="005B7899">
        <w:rPr>
          <w:sz w:val="16"/>
        </w:rPr>
        <w:t>Niëns</w:t>
      </w:r>
      <w:proofErr w:type="spellEnd"/>
      <w:r w:rsidRPr="005B7899">
        <w:rPr>
          <w:sz w:val="16"/>
        </w:rPr>
        <w:t xml:space="preserve">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E3202C">
        <w:rPr>
          <w:highlight w:val="green"/>
          <w:u w:val="single"/>
        </w:rPr>
        <w:t xml:space="preserve">proportion of the population </w:t>
      </w:r>
      <w:r w:rsidRPr="005B7899">
        <w:rPr>
          <w:u w:val="single"/>
        </w:rPr>
        <w:t xml:space="preserve">that is </w:t>
      </w:r>
      <w:r w:rsidRPr="00E3202C">
        <w:rPr>
          <w:highlight w:val="green"/>
          <w:u w:val="single"/>
        </w:rPr>
        <w:t xml:space="preserve">living below the poverty line, </w:t>
      </w:r>
      <w:r w:rsidRPr="005B7899">
        <w:rPr>
          <w:u w:val="single"/>
        </w:rPr>
        <w:t xml:space="preserve">plus the people that are being pushed below the poverty line, </w:t>
      </w:r>
      <w:r w:rsidRPr="00E3202C">
        <w:rPr>
          <w:highlight w:val="green"/>
          <w:u w:val="single"/>
        </w:rPr>
        <w:t xml:space="preserve">can </w:t>
      </w:r>
      <w:r w:rsidRPr="00E3202C">
        <w:rPr>
          <w:b/>
          <w:bCs/>
          <w:highlight w:val="green"/>
          <w:u w:val="single"/>
        </w:rPr>
        <w:t>reach up to 80 percent</w:t>
      </w:r>
      <w:r w:rsidRPr="00E3202C">
        <w:rPr>
          <w:highlight w:val="green"/>
          <w:u w:val="single"/>
        </w:rPr>
        <w:t xml:space="preserve"> in </w:t>
      </w:r>
      <w:r w:rsidRPr="005B7899">
        <w:rPr>
          <w:u w:val="single"/>
        </w:rPr>
        <w:t xml:space="preserve">some </w:t>
      </w:r>
      <w:r w:rsidRPr="00E3202C">
        <w:rPr>
          <w:highlight w:val="green"/>
          <w:u w:val="single"/>
        </w:rPr>
        <w:t>countries for some medicines</w:t>
      </w:r>
      <w:r w:rsidRPr="005B7899">
        <w:rPr>
          <w:u w:val="single"/>
        </w:rPr>
        <w:t xml:space="preserve">," </w:t>
      </w:r>
      <w:proofErr w:type="spellStart"/>
      <w:r w:rsidRPr="005B7899">
        <w:rPr>
          <w:u w:val="single"/>
        </w:rPr>
        <w:t>Niëns</w:t>
      </w:r>
      <w:proofErr w:type="spellEnd"/>
      <w:r w:rsidRPr="005B7899">
        <w:rPr>
          <w:u w:val="single"/>
        </w:rPr>
        <w:t xml:space="preserve"> says. He points out that </w:t>
      </w:r>
      <w:r w:rsidRPr="00E3202C">
        <w:rPr>
          <w:highlight w:val="green"/>
          <w:u w:val="single"/>
        </w:rPr>
        <w:t xml:space="preserve">generic medicines </w:t>
      </w:r>
      <w:r w:rsidRPr="005B7899">
        <w:rPr>
          <w:u w:val="single"/>
        </w:rPr>
        <w:t xml:space="preserve">- which are more affordable than brand-name medications - </w:t>
      </w:r>
      <w:r w:rsidRPr="00E3202C">
        <w:rPr>
          <w:highlight w:val="green"/>
          <w:u w:val="single"/>
        </w:rPr>
        <w:t xml:space="preserve">are </w:t>
      </w:r>
      <w:r w:rsidRPr="005B7899">
        <w:rPr>
          <w:u w:val="single"/>
        </w:rPr>
        <w:t xml:space="preserve">often </w:t>
      </w:r>
      <w:r w:rsidRPr="00E3202C">
        <w:rPr>
          <w:b/>
          <w:bCs/>
          <w:highlight w:val="green"/>
          <w:u w:val="single"/>
        </w:rPr>
        <w:t>not available in the marketplace</w:t>
      </w:r>
      <w:r w:rsidRPr="005B7899">
        <w:rPr>
          <w:u w:val="single"/>
        </w:rPr>
        <w:t>.</w:t>
      </w:r>
      <w:r w:rsidRPr="005B7899">
        <w:rPr>
          <w:sz w:val="16"/>
        </w:rPr>
        <w:t xml:space="preserve"> And, according to </w:t>
      </w:r>
      <w:proofErr w:type="spellStart"/>
      <w:r w:rsidRPr="005B7899">
        <w:rPr>
          <w:sz w:val="16"/>
        </w:rPr>
        <w:t>Niëns</w:t>
      </w:r>
      <w:proofErr w:type="spellEnd"/>
      <w:r w:rsidRPr="005B7899">
        <w:rPr>
          <w:sz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731209AA" w14:textId="77777777" w:rsidR="002610C7" w:rsidRDefault="002610C7" w:rsidP="002610C7">
      <w:pPr>
        <w:pStyle w:val="Heading4"/>
      </w:pPr>
      <w:r>
        <w:t xml:space="preserve">This is a form of </w:t>
      </w:r>
      <w:r>
        <w:rPr>
          <w:u w:val="single"/>
        </w:rPr>
        <w:t>pharmaceutical capitalism</w:t>
      </w:r>
      <w:r>
        <w:t xml:space="preserve"> – exploiting marginalized groups in the </w:t>
      </w:r>
      <w:r>
        <w:rPr>
          <w:u w:val="single"/>
        </w:rPr>
        <w:t>third world</w:t>
      </w:r>
      <w:r>
        <w:t>.</w:t>
      </w:r>
    </w:p>
    <w:p w14:paraId="1609C0C3" w14:textId="77777777" w:rsidR="002610C7" w:rsidRPr="008E1134" w:rsidRDefault="002610C7" w:rsidP="002610C7">
      <w:r w:rsidRPr="008E1134">
        <w:rPr>
          <w:rStyle w:val="Style13ptBold"/>
        </w:rPr>
        <w:t>Lift Mode</w:t>
      </w:r>
      <w:r>
        <w:rPr>
          <w:rStyle w:val="Style13ptBold"/>
        </w:rPr>
        <w:t xml:space="preserve"> 17</w:t>
      </w:r>
      <w:r w:rsidRPr="008E1134">
        <w:t xml:space="preserve"> 3-10-2017 "</w:t>
      </w:r>
      <w:r>
        <w:t xml:space="preserve">Pharmaceutical Colonialism” </w:t>
      </w:r>
      <w:hyperlink r:id="rId19"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8E1134">
        <w:t>neuroscience</w:t>
      </w:r>
      <w:proofErr w:type="gramEnd"/>
      <w:r w:rsidRPr="008E1134">
        <w:t xml:space="preserve"> and alternative health supplements, and develop commercial strategies to bring these technologies to the marketplace.</w:t>
      </w:r>
      <w:r>
        <w:t xml:space="preserve">)//Elmer </w:t>
      </w:r>
    </w:p>
    <w:p w14:paraId="0F34B203" w14:textId="77777777" w:rsidR="002610C7" w:rsidRPr="0035431C" w:rsidRDefault="002610C7" w:rsidP="002610C7">
      <w:pPr>
        <w:rPr>
          <w:sz w:val="16"/>
        </w:rPr>
      </w:pPr>
      <w:r w:rsidRPr="0035431C">
        <w:rPr>
          <w:sz w:val="16"/>
        </w:rPr>
        <w:t xml:space="preserve">3. </w:t>
      </w:r>
      <w:r w:rsidRPr="00E3202C">
        <w:rPr>
          <w:b/>
          <w:sz w:val="26"/>
          <w:highlight w:val="green"/>
          <w:u w:val="single"/>
        </w:rPr>
        <w:t>Cost of medicine as a form of debt</w:t>
      </w:r>
      <w:r w:rsidRPr="00E3202C">
        <w:rPr>
          <w:sz w:val="16"/>
          <w:highlight w:val="green"/>
        </w:rPr>
        <w:t xml:space="preserve"> </w:t>
      </w:r>
      <w:r w:rsidRPr="00E3202C">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E3202C">
        <w:rPr>
          <w:b/>
          <w:sz w:val="26"/>
          <w:highlight w:val="green"/>
          <w:u w:val="single"/>
        </w:rPr>
        <w:t>a million people</w:t>
      </w:r>
      <w:r w:rsidRPr="0035431C">
        <w:rPr>
          <w:u w:val="single"/>
        </w:rPr>
        <w:t xml:space="preserve"> were </w:t>
      </w:r>
      <w:r w:rsidRPr="00E3202C">
        <w:rPr>
          <w:b/>
          <w:sz w:val="26"/>
          <w:highlight w:val="green"/>
          <w:u w:val="single"/>
        </w:rPr>
        <w:t>dying from malaria</w:t>
      </w:r>
      <w:r w:rsidRPr="00E3202C">
        <w:rPr>
          <w:highlight w:val="green"/>
          <w:u w:val="single"/>
        </w:rPr>
        <w:t xml:space="preserve"> </w:t>
      </w:r>
      <w:r w:rsidRPr="0035431C">
        <w:rPr>
          <w:u w:val="single"/>
        </w:rPr>
        <w:t xml:space="preserve">dying every year </w:t>
      </w:r>
      <w:r w:rsidRPr="00E3202C">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w:t>
      </w:r>
      <w:proofErr w:type="gramStart"/>
      <w:r w:rsidRPr="0035431C">
        <w:rPr>
          <w:sz w:val="16"/>
        </w:rPr>
        <w:t>media</w:t>
      </w:r>
      <w:proofErr w:type="gramEnd"/>
      <w:r w:rsidRPr="0035431C">
        <w:rPr>
          <w:sz w:val="16"/>
        </w:rPr>
        <w:t xml:space="preserve"> and it highlighted the underlying mindset behind most pharmaceutical companies — profit above all. An interesting and disturbing source of information about this is the film Fire in the Blood, which documents how </w:t>
      </w:r>
      <w:r w:rsidRPr="00E3202C">
        <w:rPr>
          <w:b/>
          <w:sz w:val="26"/>
          <w:highlight w:val="green"/>
          <w:u w:val="single"/>
        </w:rPr>
        <w:t>western pharmaceutical companies</w:t>
      </w:r>
      <w:r w:rsidRPr="00E3202C">
        <w:rPr>
          <w:sz w:val="16"/>
          <w:highlight w:val="green"/>
        </w:rPr>
        <w:t xml:space="preserve"> </w:t>
      </w:r>
      <w:r w:rsidRPr="00E3202C">
        <w:rPr>
          <w:b/>
          <w:sz w:val="26"/>
          <w:highlight w:val="green"/>
          <w:u w:val="single"/>
        </w:rPr>
        <w:t>blocked the sale of cheap antiretroviral drugs to AIDS patients</w:t>
      </w:r>
      <w:r w:rsidRPr="00E3202C">
        <w:rPr>
          <w:sz w:val="16"/>
          <w:highlight w:val="green"/>
        </w:rPr>
        <w:t xml:space="preserve"> </w:t>
      </w:r>
      <w:r w:rsidRPr="00E3202C">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E3202C">
        <w:rPr>
          <w:b/>
          <w:sz w:val="26"/>
          <w:highlight w:val="green"/>
          <w:u w:val="single"/>
        </w:rPr>
        <w:t>medicine</w:t>
      </w:r>
      <w:r w:rsidRPr="00E3202C">
        <w:rPr>
          <w:highlight w:val="green"/>
          <w:u w:val="single"/>
        </w:rPr>
        <w:t xml:space="preserve"> </w:t>
      </w:r>
      <w:r w:rsidRPr="0035431C">
        <w:rPr>
          <w:u w:val="single"/>
        </w:rPr>
        <w:t xml:space="preserve">is </w:t>
      </w:r>
      <w:r w:rsidRPr="00E3202C">
        <w:rPr>
          <w:b/>
          <w:sz w:val="26"/>
          <w:highlight w:val="green"/>
          <w:u w:val="single"/>
        </w:rPr>
        <w:t>engaged in a colonizing process</w:t>
      </w:r>
      <w:r w:rsidRPr="0035431C">
        <w:rPr>
          <w:u w:val="single"/>
        </w:rPr>
        <w:t xml:space="preserve">… It can be seen in </w:t>
      </w:r>
      <w:r w:rsidRPr="00E3202C">
        <w:rPr>
          <w:b/>
          <w:sz w:val="26"/>
          <w:highlight w:val="green"/>
          <w:u w:val="single"/>
        </w:rPr>
        <w:t>the</w:t>
      </w:r>
      <w:r w:rsidRPr="00E3202C">
        <w:rPr>
          <w:highlight w:val="green"/>
          <w:u w:val="single"/>
        </w:rPr>
        <w:t xml:space="preserve"> </w:t>
      </w:r>
      <w:r w:rsidRPr="0035431C">
        <w:rPr>
          <w:u w:val="single"/>
        </w:rPr>
        <w:t xml:space="preserve">increasing </w:t>
      </w:r>
      <w:r w:rsidRPr="00E3202C">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E3202C">
        <w:rPr>
          <w:b/>
          <w:sz w:val="26"/>
          <w:highlight w:val="green"/>
          <w:u w:val="single"/>
        </w:rPr>
        <w:t>Western capitalism</w:t>
      </w:r>
      <w:r w:rsidRPr="00E3202C">
        <w:rPr>
          <w:highlight w:val="green"/>
          <w:u w:val="single"/>
        </w:rPr>
        <w:t xml:space="preserve"> </w:t>
      </w:r>
      <w:r w:rsidRPr="0035431C">
        <w:rPr>
          <w:u w:val="single"/>
        </w:rPr>
        <w:t xml:space="preserve">has the </w:t>
      </w:r>
      <w:r w:rsidRPr="00E3202C">
        <w:rPr>
          <w:b/>
          <w:bCs/>
          <w:sz w:val="26"/>
          <w:highlight w:val="green"/>
          <w:u w:val="single"/>
        </w:rPr>
        <w:t>potential</w:t>
      </w:r>
      <w:r w:rsidRPr="00E3202C">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39DE744" w14:textId="77777777" w:rsidR="002610C7" w:rsidRDefault="002610C7" w:rsidP="002610C7">
      <w:pPr>
        <w:pStyle w:val="Heading4"/>
      </w:pPr>
      <w:r>
        <w:t xml:space="preserve">High Drug Prices forces patients to go </w:t>
      </w:r>
      <w:r>
        <w:rPr>
          <w:u w:val="single"/>
        </w:rPr>
        <w:t>underground</w:t>
      </w:r>
      <w:r>
        <w:t xml:space="preserve"> for drugs.</w:t>
      </w:r>
    </w:p>
    <w:p w14:paraId="0BBE152A" w14:textId="77777777" w:rsidR="002610C7" w:rsidRPr="00047294" w:rsidRDefault="002610C7" w:rsidP="002610C7">
      <w:pPr>
        <w:pStyle w:val="ListParagraph"/>
        <w:numPr>
          <w:ilvl w:val="0"/>
          <w:numId w:val="11"/>
        </w:numPr>
      </w:pPr>
      <w:r>
        <w:t>AT Medicare CP – won’t cover Drugs – CP can’t fiat coverage</w:t>
      </w:r>
    </w:p>
    <w:p w14:paraId="163EB0AC" w14:textId="77777777" w:rsidR="002610C7" w:rsidRPr="008E1134" w:rsidRDefault="002610C7" w:rsidP="002610C7">
      <w:r w:rsidRPr="008E1134">
        <w:rPr>
          <w:rStyle w:val="Style13ptBold"/>
        </w:rPr>
        <w:t>Bryant 11</w:t>
      </w:r>
      <w:r>
        <w:t xml:space="preserve"> Clifton Bryant 2011 “</w:t>
      </w:r>
      <w:r w:rsidRPr="00F0780D">
        <w:t xml:space="preserve">The Routledge Handbook of Deviant </w:t>
      </w:r>
      <w:proofErr w:type="spellStart"/>
      <w:r w:rsidRPr="00F0780D">
        <w:t>Behaviour</w:t>
      </w:r>
      <w:proofErr w:type="spellEnd"/>
      <w:r>
        <w:t>” (</w:t>
      </w:r>
      <w:r w:rsidRPr="00F0780D">
        <w:t xml:space="preserve">former professor of sociology </w:t>
      </w:r>
      <w:r>
        <w:t>at</w:t>
      </w:r>
      <w:r w:rsidRPr="00F0780D">
        <w:t xml:space="preserve"> VA Tech</w:t>
      </w:r>
      <w:r>
        <w:t xml:space="preserve">)//Elmer </w:t>
      </w:r>
    </w:p>
    <w:p w14:paraId="7E0C63BD" w14:textId="77777777" w:rsidR="002610C7" w:rsidRDefault="002610C7" w:rsidP="002610C7">
      <w:pPr>
        <w:rPr>
          <w:sz w:val="16"/>
        </w:rPr>
      </w:pPr>
      <w:r w:rsidRPr="00047294">
        <w:rPr>
          <w:sz w:val="16"/>
        </w:rPr>
        <w:t xml:space="preserve">Now, the field of medicine </w:t>
      </w:r>
      <w:proofErr w:type="gramStart"/>
      <w:r w:rsidRPr="00047294">
        <w:rPr>
          <w:sz w:val="16"/>
        </w:rPr>
        <w:t>is able to</w:t>
      </w:r>
      <w:proofErr w:type="gramEnd"/>
      <w:r w:rsidRPr="00047294">
        <w:rPr>
          <w:sz w:val="16"/>
        </w:rPr>
        <w:t xml:space="preserve"> achieve seemingly miraculous results, through organ transplantation, reviving patients who have been "clinically" dead, and curing supposedly "incurable diseases." Medical miracles are not cheap, however, and </w:t>
      </w:r>
      <w:r w:rsidRPr="00E3202C">
        <w:rPr>
          <w:rStyle w:val="StyleUnderline"/>
          <w:b/>
          <w:bCs/>
          <w:highlight w:val="green"/>
        </w:rPr>
        <w:t>the costs of</w:t>
      </w:r>
      <w:r w:rsidRPr="00047294">
        <w:rPr>
          <w:sz w:val="16"/>
        </w:rPr>
        <w:t xml:space="preserve"> medical care and </w:t>
      </w:r>
      <w:r w:rsidRPr="00E3202C">
        <w:rPr>
          <w:rStyle w:val="StyleUnderline"/>
          <w:b/>
          <w:bCs/>
          <w:highlight w:val="green"/>
        </w:rPr>
        <w:t>drugs</w:t>
      </w:r>
      <w:r w:rsidRPr="00047294">
        <w:rPr>
          <w:sz w:val="16"/>
        </w:rPr>
        <w:t xml:space="preserve"> have risen (and </w:t>
      </w:r>
      <w:r w:rsidRPr="00E3202C">
        <w:rPr>
          <w:rStyle w:val="StyleUnderline"/>
          <w:b/>
          <w:bCs/>
          <w:highlight w:val="green"/>
        </w:rPr>
        <w:t>continue to rise</w:t>
      </w:r>
      <w:r w:rsidRPr="00047294">
        <w:rPr>
          <w:sz w:val="16"/>
        </w:rPr>
        <w:t xml:space="preserve">) </w:t>
      </w:r>
      <w:r w:rsidRPr="008E1134">
        <w:rPr>
          <w:rStyle w:val="StyleUnderline"/>
        </w:rPr>
        <w:t>at a near-astronomical rate</w:t>
      </w:r>
      <w:r w:rsidRPr="00047294">
        <w:rPr>
          <w:sz w:val="16"/>
        </w:rPr>
        <w:t xml:space="preserve">. </w:t>
      </w:r>
      <w:r w:rsidRPr="008E1134">
        <w:rPr>
          <w:rStyle w:val="StyleUnderline"/>
        </w:rPr>
        <w:t xml:space="preserve">Consequently, </w:t>
      </w:r>
      <w:r w:rsidRPr="00E3202C">
        <w:rPr>
          <w:rStyle w:val="StyleUnderline"/>
          <w:b/>
          <w:highlight w:val="green"/>
        </w:rPr>
        <w:t>neither</w:t>
      </w:r>
      <w:r w:rsidRPr="00E3202C">
        <w:rPr>
          <w:rStyle w:val="StyleUnderline"/>
          <w:highlight w:val="green"/>
        </w:rPr>
        <w:t xml:space="preserve"> </w:t>
      </w:r>
      <w:r w:rsidRPr="00E3202C">
        <w:rPr>
          <w:rStyle w:val="StyleUnderline"/>
          <w:b/>
          <w:highlight w:val="green"/>
        </w:rPr>
        <w:t>private</w:t>
      </w:r>
      <w:r w:rsidRPr="00E3202C">
        <w:rPr>
          <w:rStyle w:val="StyleUnderline"/>
          <w:highlight w:val="green"/>
        </w:rPr>
        <w:t xml:space="preserve"> </w:t>
      </w:r>
      <w:r w:rsidRPr="00047294">
        <w:rPr>
          <w:rStyle w:val="StyleUnderline"/>
        </w:rPr>
        <w:t xml:space="preserve">medical insurance plans </w:t>
      </w:r>
      <w:r w:rsidRPr="00E3202C">
        <w:rPr>
          <w:rStyle w:val="StyleUnderline"/>
          <w:b/>
          <w:highlight w:val="green"/>
        </w:rPr>
        <w:t>nor Medicare</w:t>
      </w:r>
      <w:r w:rsidRPr="00E3202C">
        <w:rPr>
          <w:rStyle w:val="StyleUnderline"/>
          <w:highlight w:val="green"/>
        </w:rPr>
        <w:t xml:space="preserve"> </w:t>
      </w:r>
      <w:r w:rsidRPr="00E3202C">
        <w:rPr>
          <w:rStyle w:val="StyleUnderline"/>
          <w:b/>
          <w:highlight w:val="green"/>
        </w:rPr>
        <w:t>will</w:t>
      </w:r>
      <w:r w:rsidRPr="00E3202C">
        <w:rPr>
          <w:rStyle w:val="StyleUnderline"/>
          <w:highlight w:val="green"/>
        </w:rPr>
        <w:t xml:space="preserve"> </w:t>
      </w:r>
      <w:r w:rsidRPr="00047294">
        <w:rPr>
          <w:rStyle w:val="StyleUnderline"/>
        </w:rPr>
        <w:t xml:space="preserve">now </w:t>
      </w:r>
      <w:r w:rsidRPr="00E3202C">
        <w:rPr>
          <w:rStyle w:val="StyleUnderline"/>
          <w:b/>
          <w:highlight w:val="green"/>
        </w:rPr>
        <w:t xml:space="preserve">cover certain </w:t>
      </w:r>
      <w:r w:rsidRPr="00047294">
        <w:rPr>
          <w:u w:val="single"/>
        </w:rPr>
        <w:t xml:space="preserve">procedures, </w:t>
      </w:r>
      <w:r w:rsidRPr="00047294">
        <w:rPr>
          <w:rStyle w:val="StyleUnderline"/>
        </w:rPr>
        <w:t xml:space="preserve">treatments, and </w:t>
      </w:r>
      <w:r w:rsidRPr="00E3202C">
        <w:rPr>
          <w:rStyle w:val="StyleUnderline"/>
          <w:b/>
          <w:highlight w:val="green"/>
        </w:rPr>
        <w:t>medicines</w:t>
      </w:r>
      <w:r w:rsidRPr="00047294">
        <w:rPr>
          <w:sz w:val="16"/>
        </w:rPr>
        <w:t xml:space="preserve">. In the future, </w:t>
      </w:r>
      <w:r w:rsidRPr="008E1134">
        <w:rPr>
          <w:rStyle w:val="StyleUnderline"/>
        </w:rPr>
        <w:t xml:space="preserve">with continuing reform of the US healthcare system, even fewer </w:t>
      </w:r>
      <w:r w:rsidRPr="00047294">
        <w:rPr>
          <w:sz w:val="16"/>
        </w:rPr>
        <w:t xml:space="preserve">procedures, </w:t>
      </w:r>
      <w:r w:rsidRPr="008E1134">
        <w:rPr>
          <w:rStyle w:val="StyleUnderline"/>
        </w:rPr>
        <w:t>treatments, and medications might will be covered</w:t>
      </w:r>
      <w:r w:rsidRPr="00047294">
        <w:rPr>
          <w:sz w:val="16"/>
        </w:rPr>
        <w:t xml:space="preserve">. Certainly, some medical treatment will be "rationed," and </w:t>
      </w:r>
      <w:proofErr w:type="gramStart"/>
      <w:r w:rsidRPr="00047294">
        <w:rPr>
          <w:sz w:val="16"/>
        </w:rPr>
        <w:t>particular categories</w:t>
      </w:r>
      <w:proofErr w:type="gramEnd"/>
      <w:r w:rsidRPr="00047294">
        <w:rPr>
          <w:sz w:val="16"/>
        </w:rPr>
        <w:t xml:space="preserve"> of people (such as the elderly) may be systematically denied the coverage they need. </w:t>
      </w:r>
      <w:r w:rsidRPr="00E3202C">
        <w:rPr>
          <w:rStyle w:val="StyleUnderline"/>
          <w:highlight w:val="green"/>
        </w:rPr>
        <w:t>As a result</w:t>
      </w:r>
      <w:r w:rsidRPr="00047294">
        <w:rPr>
          <w:rStyle w:val="StyleUnderline"/>
        </w:rPr>
        <w:t xml:space="preserve"> of all this, </w:t>
      </w:r>
      <w:r w:rsidRPr="00E3202C">
        <w:rPr>
          <w:rStyle w:val="StyleUnderline"/>
          <w:b/>
          <w:bCs/>
          <w:highlight w:val="green"/>
        </w:rPr>
        <w:t>medical</w:t>
      </w:r>
      <w:r w:rsidRPr="00047294">
        <w:rPr>
          <w:u w:val="single"/>
        </w:rPr>
        <w:t xml:space="preserve">- and health-related </w:t>
      </w:r>
      <w:r w:rsidRPr="00E3202C">
        <w:rPr>
          <w:rStyle w:val="StyleUnderline"/>
          <w:b/>
          <w:bCs/>
          <w:highlight w:val="green"/>
        </w:rPr>
        <w:t>crime</w:t>
      </w:r>
      <w:r w:rsidRPr="00047294">
        <w:rPr>
          <w:u w:val="single"/>
        </w:rPr>
        <w:t xml:space="preserve"> and deviance </w:t>
      </w:r>
      <w:r w:rsidRPr="00E3202C">
        <w:rPr>
          <w:rStyle w:val="StyleUnderline"/>
          <w:b/>
          <w:bCs/>
          <w:highlight w:val="green"/>
        </w:rPr>
        <w:t>will inevitably rise</w:t>
      </w:r>
      <w:r w:rsidRPr="00047294">
        <w:rPr>
          <w:sz w:val="16"/>
        </w:rPr>
        <w:t xml:space="preserve">. Medical insurance, Medicare, and Medicaid fraud, which is already prevalent today, will increase exponentially. </w:t>
      </w:r>
      <w:r w:rsidRPr="00E3202C">
        <w:rPr>
          <w:rStyle w:val="StyleUnderline"/>
          <w:highlight w:val="green"/>
        </w:rPr>
        <w:t>Smugglers will "bootleg"</w:t>
      </w:r>
      <w:r w:rsidRPr="008E1134">
        <w:rPr>
          <w:rStyle w:val="StyleUnderline"/>
        </w:rPr>
        <w:t xml:space="preserve"> ever more </w:t>
      </w:r>
      <w:r w:rsidRPr="00E3202C">
        <w:rPr>
          <w:rStyle w:val="StyleUnderline"/>
          <w:highlight w:val="green"/>
        </w:rPr>
        <w:t>pharmaceuticals into the US</w:t>
      </w:r>
      <w:r w:rsidRPr="008E1134">
        <w:rPr>
          <w:rStyle w:val="StyleUnderline"/>
        </w:rPr>
        <w:t xml:space="preserve">, and a large, thriving, nationwide black market will develop </w:t>
      </w:r>
      <w:r w:rsidRPr="00E3202C">
        <w:rPr>
          <w:rStyle w:val="StyleUnderline"/>
          <w:b/>
          <w:bCs/>
          <w:highlight w:val="green"/>
        </w:rPr>
        <w:t>for those who cannot afford</w:t>
      </w:r>
      <w:r w:rsidRPr="00047294">
        <w:rPr>
          <w:rStyle w:val="StyleUnderline"/>
          <w:b/>
          <w:bCs/>
        </w:rPr>
        <w:t xml:space="preserve"> to buy uncovered </w:t>
      </w:r>
      <w:r w:rsidRPr="00E3202C">
        <w:rPr>
          <w:rStyle w:val="StyleUnderline"/>
          <w:b/>
          <w:bCs/>
          <w:highlight w:val="green"/>
        </w:rPr>
        <w:t>medications</w:t>
      </w:r>
      <w:r w:rsidRPr="00047294">
        <w:rPr>
          <w:sz w:val="16"/>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w:t>
      </w:r>
      <w:proofErr w:type="gramStart"/>
      <w:r w:rsidRPr="00047294">
        <w:rPr>
          <w:sz w:val="16"/>
        </w:rPr>
        <w:t>actually common</w:t>
      </w:r>
      <w:proofErr w:type="gramEnd"/>
      <w:r w:rsidRPr="00047294">
        <w:rPr>
          <w:sz w:val="16"/>
        </w:rPr>
        <w:t xml:space="preserve"> in some countries around the world. </w:t>
      </w:r>
      <w:r w:rsidRPr="00E3202C">
        <w:rPr>
          <w:rStyle w:val="StyleUnderline"/>
          <w:b/>
          <w:bCs/>
          <w:highlight w:val="green"/>
        </w:rPr>
        <w:t>Counterfeiting</w:t>
      </w:r>
      <w:r w:rsidRPr="00E3202C">
        <w:rPr>
          <w:rStyle w:val="StyleUnderline"/>
          <w:highlight w:val="green"/>
        </w:rPr>
        <w:t xml:space="preserve"> </w:t>
      </w:r>
      <w:r w:rsidRPr="00047294">
        <w:rPr>
          <w:rStyle w:val="StyleUnderline"/>
        </w:rPr>
        <w:t xml:space="preserve">expensive pharmaceuticals </w:t>
      </w:r>
      <w:r w:rsidRPr="00E3202C">
        <w:rPr>
          <w:rStyle w:val="StyleUnderline"/>
          <w:b/>
          <w:bCs/>
          <w:highlight w:val="green"/>
        </w:rPr>
        <w:t>will be prevalent</w:t>
      </w:r>
      <w:r w:rsidRPr="00047294">
        <w:rPr>
          <w:sz w:val="16"/>
        </w:rPr>
        <w:t xml:space="preserve">, and medical frauds of all kinds will be very widespread. </w:t>
      </w:r>
      <w:r w:rsidRPr="00047294">
        <w:rPr>
          <w:rStyle w:val="StyleUnderline"/>
        </w:rPr>
        <w:t>Many of these frauds will be directed at the elderly population as it continues to increase in size. The elderly will be particularly vulnerable because they are most likely to be denied coverage</w:t>
      </w:r>
      <w:r w:rsidRPr="00047294">
        <w:rPr>
          <w:sz w:val="16"/>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w:t>
      </w:r>
      <w:proofErr w:type="spellStart"/>
      <w:r w:rsidRPr="00047294">
        <w:rPr>
          <w:sz w:val="16"/>
        </w:rPr>
        <w:t>Schepper</w:t>
      </w:r>
      <w:proofErr w:type="spellEnd"/>
      <w:r w:rsidRPr="00047294">
        <w:rPr>
          <w:sz w:val="16"/>
        </w:rPr>
        <w:t xml:space="preserve">-Hughes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rPr>
        <w:t>Where</w:t>
      </w:r>
      <w:r w:rsidRPr="00047294">
        <w:rPr>
          <w:sz w:val="16"/>
        </w:rPr>
        <w:t xml:space="preserve"> medical care and </w:t>
      </w:r>
      <w:r w:rsidRPr="008E1134">
        <w:rPr>
          <w:rStyle w:val="StyleUnderline"/>
        </w:rPr>
        <w:t xml:space="preserve">medicines </w:t>
      </w:r>
      <w:r w:rsidRPr="00047294">
        <w:rPr>
          <w:rStyle w:val="StyleUnderline"/>
        </w:rPr>
        <w:t>become exorbitantly expensive, cheaper ways to obtain them, even when these are illicit, will be sought</w:t>
      </w:r>
      <w:r w:rsidRPr="00047294">
        <w:rPr>
          <w:sz w:val="16"/>
        </w:rPr>
        <w:t xml:space="preserve">. Where there are shortages of medical care or medicines, perhaps because of rationing, </w:t>
      </w:r>
      <w:r w:rsidRPr="00047294">
        <w:rPr>
          <w:rStyle w:val="StyleUnderline"/>
        </w:rPr>
        <w:t>other means of obtaining them, even if deviant, will</w:t>
      </w:r>
      <w:r w:rsidRPr="00047294">
        <w:rPr>
          <w:sz w:val="16"/>
        </w:rPr>
        <w:t xml:space="preserve"> </w:t>
      </w:r>
      <w:r w:rsidRPr="00047294">
        <w:rPr>
          <w:rStyle w:val="StyleUnderline"/>
        </w:rPr>
        <w:t>surely be employed. As the cost</w:t>
      </w:r>
      <w:r w:rsidRPr="00047294">
        <w:rPr>
          <w:sz w:val="16"/>
        </w:rPr>
        <w:t xml:space="preserve"> and the difficulty </w:t>
      </w:r>
      <w:r w:rsidRPr="00047294">
        <w:rPr>
          <w:rStyle w:val="StyleUnderline"/>
        </w:rPr>
        <w:t>of</w:t>
      </w:r>
      <w:r w:rsidRPr="00047294">
        <w:rPr>
          <w:sz w:val="16"/>
        </w:rPr>
        <w:t xml:space="preserve"> </w:t>
      </w:r>
      <w:r w:rsidRPr="00047294">
        <w:rPr>
          <w:rStyle w:val="StyleUnderline"/>
        </w:rPr>
        <w:t>obtaining</w:t>
      </w:r>
      <w:r w:rsidRPr="00047294">
        <w:rPr>
          <w:sz w:val="16"/>
        </w:rPr>
        <w:t xml:space="preserve"> medical care and </w:t>
      </w:r>
      <w:r w:rsidRPr="00047294">
        <w:rPr>
          <w:rStyle w:val="StyleUnderline"/>
        </w:rPr>
        <w:t>medicines increase, the implications for increased crime and deviance become almost limitless</w:t>
      </w:r>
      <w:r w:rsidRPr="00047294">
        <w:rPr>
          <w:sz w:val="16"/>
        </w:rPr>
        <w:t xml:space="preserve">. </w:t>
      </w:r>
    </w:p>
    <w:p w14:paraId="3C5B3EC6" w14:textId="77777777" w:rsidR="002610C7" w:rsidRPr="00047294" w:rsidRDefault="002610C7" w:rsidP="002610C7">
      <w:pPr>
        <w:pStyle w:val="Heading4"/>
      </w:pPr>
      <w:r>
        <w:t xml:space="preserve">That </w:t>
      </w:r>
      <w:r>
        <w:rPr>
          <w:u w:val="single"/>
        </w:rPr>
        <w:t>kills Millions</w:t>
      </w:r>
      <w:r>
        <w:t>.</w:t>
      </w:r>
    </w:p>
    <w:p w14:paraId="1384082D" w14:textId="77777777" w:rsidR="002610C7" w:rsidRPr="00A1546D" w:rsidRDefault="002610C7" w:rsidP="002610C7">
      <w:r w:rsidRPr="000D5BDA">
        <w:rPr>
          <w:rStyle w:val="Style13ptBold"/>
        </w:rPr>
        <w:t>Greenberger 20</w:t>
      </w:r>
      <w:r>
        <w:t xml:space="preserve"> </w:t>
      </w:r>
      <w:r w:rsidRPr="00A1546D">
        <w:t>Phyllis E. Greenberger 12-3-2020 "Counterfeit Medicines Kill People"</w:t>
      </w:r>
      <w:r>
        <w:t xml:space="preserve"> </w:t>
      </w:r>
      <w:hyperlink r:id="rId20" w:history="1">
        <w:r w:rsidRPr="001C4682">
          <w:rPr>
            <w:rStyle w:val="Hyperlink"/>
          </w:rPr>
          <w:t>https://www.healthywomen.org/health-care-policy/counterfeit-medicines-kill-people/who-suffers-because-of-counterfeit-drugs</w:t>
        </w:r>
      </w:hyperlink>
      <w:r>
        <w:t xml:space="preserve"> </w:t>
      </w:r>
      <w:r w:rsidRPr="000D5BDA">
        <w:t>(</w:t>
      </w:r>
      <w:proofErr w:type="spellStart"/>
      <w:r w:rsidRPr="000D5BDA">
        <w:t>HealthWomen’s</w:t>
      </w:r>
      <w:proofErr w:type="spellEnd"/>
      <w:r w:rsidRPr="000D5BDA">
        <w:t xml:space="preserve"> Senior Vice President of Science &amp; Health Policy</w:t>
      </w:r>
      <w:r>
        <w:t xml:space="preserve">)//Elmer </w:t>
      </w:r>
    </w:p>
    <w:p w14:paraId="4B3A5C72" w14:textId="77777777" w:rsidR="002610C7" w:rsidRDefault="002610C7" w:rsidP="002610C7">
      <w:pPr>
        <w:rPr>
          <w:sz w:val="16"/>
        </w:rPr>
      </w:pPr>
      <w:r w:rsidRPr="00E3202C">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E3202C">
        <w:rPr>
          <w:b/>
          <w:sz w:val="26"/>
          <w:highlight w:val="green"/>
          <w:u w:val="single"/>
        </w:rPr>
        <w:t>Counterfeit medicine is not real</w:t>
      </w:r>
      <w:r w:rsidRPr="000D5BDA">
        <w:rPr>
          <w:sz w:val="16"/>
        </w:rPr>
        <w:t xml:space="preserve">. The </w:t>
      </w:r>
      <w:r w:rsidRPr="00E3202C">
        <w:rPr>
          <w:b/>
          <w:sz w:val="26"/>
          <w:highlight w:val="green"/>
          <w:u w:val="single"/>
        </w:rPr>
        <w:t>active ingredients</w:t>
      </w:r>
      <w:r w:rsidRPr="00E3202C">
        <w:rPr>
          <w:sz w:val="16"/>
          <w:highlight w:val="green"/>
        </w:rPr>
        <w:t xml:space="preserve"> </w:t>
      </w:r>
      <w:r w:rsidRPr="000D5BDA">
        <w:rPr>
          <w:sz w:val="16"/>
        </w:rPr>
        <w:t xml:space="preserve">that help you stay healthy may be </w:t>
      </w:r>
      <w:r w:rsidRPr="00E3202C">
        <w:rPr>
          <w:b/>
          <w:sz w:val="26"/>
          <w:highlight w:val="green"/>
          <w:u w:val="single"/>
        </w:rPr>
        <w:t>missing</w:t>
      </w:r>
      <w:r w:rsidRPr="00E3202C">
        <w:rPr>
          <w:sz w:val="16"/>
          <w:highlight w:val="green"/>
        </w:rPr>
        <w:t xml:space="preserve"> </w:t>
      </w:r>
      <w:r w:rsidRPr="00E3202C">
        <w:rPr>
          <w:b/>
          <w:sz w:val="26"/>
          <w:highlight w:val="green"/>
          <w:u w:val="single"/>
        </w:rPr>
        <w:t>or diluted</w:t>
      </w:r>
      <w:r w:rsidRPr="00E3202C">
        <w:rPr>
          <w:sz w:val="16"/>
          <w:highlight w:val="green"/>
        </w:rPr>
        <w:t xml:space="preserve"> </w:t>
      </w:r>
      <w:r w:rsidRPr="000D5BDA">
        <w:rPr>
          <w:sz w:val="16"/>
        </w:rPr>
        <w:t xml:space="preserve">to levels that are no longer potent. This </w:t>
      </w:r>
      <w:r w:rsidRPr="00E3202C">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E3202C">
        <w:rPr>
          <w:b/>
          <w:sz w:val="26"/>
          <w:highlight w:val="green"/>
          <w:u w:val="single"/>
        </w:rPr>
        <w:t>snake oil cures that make people sick</w:t>
      </w:r>
      <w:r w:rsidRPr="00E3202C">
        <w:rPr>
          <w:highlight w:val="green"/>
          <w:u w:val="single"/>
        </w:rPr>
        <w:t xml:space="preserve"> </w:t>
      </w:r>
      <w:r w:rsidRPr="000D5BDA">
        <w:rPr>
          <w:u w:val="single"/>
        </w:rPr>
        <w:t xml:space="preserve">— they may even </w:t>
      </w:r>
      <w:r w:rsidRPr="00E3202C">
        <w:rPr>
          <w:b/>
          <w:sz w:val="26"/>
          <w:highlight w:val="green"/>
          <w:u w:val="single"/>
        </w:rPr>
        <w:t>contain</w:t>
      </w:r>
      <w:r w:rsidRPr="00E3202C">
        <w:rPr>
          <w:highlight w:val="green"/>
          <w:u w:val="single"/>
        </w:rPr>
        <w:t xml:space="preserve"> </w:t>
      </w:r>
      <w:r w:rsidRPr="00E3202C">
        <w:rPr>
          <w:b/>
          <w:sz w:val="26"/>
          <w:highlight w:val="green"/>
          <w:u w:val="single"/>
        </w:rPr>
        <w:t>dangerous ingredients such as heavy metals, highway paint or even rat poison.</w:t>
      </w:r>
      <w:r w:rsidRPr="00E3202C">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w:t>
      </w:r>
      <w:proofErr w:type="gramStart"/>
      <w:r w:rsidRPr="000D5BDA">
        <w:rPr>
          <w:sz w:val="16"/>
        </w:rPr>
        <w:t>dysfunction</w:t>
      </w:r>
      <w:proofErr w:type="gramEnd"/>
      <w:r w:rsidRPr="000D5BDA">
        <w:rPr>
          <w:sz w:val="16"/>
        </w:rPr>
        <w:t xml:space="preserve"> and weight loss. </w:t>
      </w:r>
      <w:r w:rsidRPr="000D5BDA">
        <w:rPr>
          <w:u w:val="single"/>
        </w:rPr>
        <w:t xml:space="preserve">No matter what condition or disease the counterfeit medication is intending to treat, the outcome can be disastrous. </w:t>
      </w:r>
      <w:r w:rsidRPr="00E3202C">
        <w:rPr>
          <w:b/>
          <w:sz w:val="26"/>
          <w:highlight w:val="green"/>
          <w:u w:val="single"/>
          <w:bdr w:val="single" w:sz="4" w:space="0" w:color="auto"/>
        </w:rPr>
        <w:t>Counterfeit medications exacerbate other existing health crises</w:t>
      </w:r>
      <w:r w:rsidRPr="000D5BDA">
        <w:rPr>
          <w:u w:val="single"/>
        </w:rPr>
        <w:t xml:space="preserve">. The United States, for example, is </w:t>
      </w:r>
      <w:proofErr w:type="gramStart"/>
      <w:r w:rsidRPr="000D5BDA">
        <w:rPr>
          <w:u w:val="single"/>
        </w:rPr>
        <w:t>in the midst of</w:t>
      </w:r>
      <w:proofErr w:type="gramEnd"/>
      <w:r w:rsidRPr="000D5BDA">
        <w:rPr>
          <w:u w:val="single"/>
        </w:rPr>
        <w:t xml:space="preserve">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58F8FAE0" w14:textId="04F90777" w:rsidR="002610C7" w:rsidRDefault="002610C7" w:rsidP="002610C7">
      <w:pPr>
        <w:pStyle w:val="Heading3"/>
      </w:pPr>
      <w:r>
        <w:t>Plan</w:t>
      </w:r>
    </w:p>
    <w:p w14:paraId="62BD3711" w14:textId="77777777" w:rsidR="002610C7" w:rsidRDefault="002610C7" w:rsidP="002610C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0FF68343" w14:textId="77777777" w:rsidR="002610C7" w:rsidRPr="006C53E1" w:rsidRDefault="002610C7" w:rsidP="002610C7">
      <w:pPr>
        <w:pStyle w:val="Heading4"/>
      </w:pPr>
      <w:r>
        <w:t xml:space="preserve">The Plan </w:t>
      </w:r>
      <w:r>
        <w:rPr>
          <w:u w:val="single"/>
        </w:rPr>
        <w:t>solves Evergreening</w:t>
      </w:r>
      <w:r>
        <w:t>.</w:t>
      </w:r>
    </w:p>
    <w:p w14:paraId="7F164D05" w14:textId="60DB5721" w:rsidR="002610C7" w:rsidRPr="005B38BB" w:rsidRDefault="002610C7" w:rsidP="002610C7">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2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1595B50D" w14:textId="77777777" w:rsidR="002610C7" w:rsidRPr="0072187F" w:rsidRDefault="002610C7" w:rsidP="002610C7">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B4F6D7E" w14:textId="77777777" w:rsidR="002610C7" w:rsidRDefault="002610C7" w:rsidP="002610C7">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1285657" w14:textId="77777777" w:rsidR="002610C7" w:rsidRPr="00791206" w:rsidRDefault="002610C7" w:rsidP="002610C7">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2384F9BC" w14:textId="77777777" w:rsidR="002610C7" w:rsidRDefault="002610C7" w:rsidP="002610C7">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3F6D68A1" w14:textId="38ECAA4F" w:rsidR="002610C7" w:rsidRDefault="002610C7" w:rsidP="002610C7">
      <w:pPr>
        <w:pStyle w:val="Heading3"/>
      </w:pPr>
      <w:r>
        <w:t>Framing</w:t>
      </w:r>
    </w:p>
    <w:p w14:paraId="08DC064A" w14:textId="77777777" w:rsidR="0026723A" w:rsidRPr="00D3518F" w:rsidRDefault="0026723A" w:rsidP="0026723A">
      <w:pPr>
        <w:pStyle w:val="Heading4"/>
        <w:rPr>
          <w:rFonts w:cs="Arial"/>
        </w:rPr>
      </w:pPr>
      <w:r w:rsidRPr="00D3518F">
        <w:rPr>
          <w:rFonts w:cs="Arial"/>
        </w:rPr>
        <w:t>The standard is minimizing suffering.</w:t>
      </w:r>
    </w:p>
    <w:p w14:paraId="7BE9ED6A" w14:textId="77777777" w:rsidR="0026723A" w:rsidRPr="00D3518F" w:rsidRDefault="0026723A" w:rsidP="0026723A"/>
    <w:p w14:paraId="584605F9" w14:textId="77777777" w:rsidR="0026723A" w:rsidRPr="00D3518F" w:rsidRDefault="0026723A" w:rsidP="0026723A">
      <w:pPr>
        <w:pStyle w:val="Heading4"/>
        <w:rPr>
          <w:rFonts w:cs="Arial"/>
        </w:rPr>
      </w:pPr>
      <w:r w:rsidRPr="00D3518F">
        <w:rPr>
          <w:rFonts w:cs="Arial"/>
        </w:rPr>
        <w:t>1. Government policy is constrained by limitations on resources. Any government decision must account for tradeoffs, which only utilitarian ethics can quantify.</w:t>
      </w:r>
    </w:p>
    <w:p w14:paraId="11601513" w14:textId="77777777" w:rsidR="0026723A" w:rsidRPr="00D3518F" w:rsidRDefault="0026723A" w:rsidP="0026723A"/>
    <w:p w14:paraId="52D5522E" w14:textId="2E9822D1" w:rsidR="0026723A" w:rsidRPr="00165091" w:rsidRDefault="0026723A" w:rsidP="0026723A">
      <w:pPr>
        <w:pStyle w:val="Heading4"/>
      </w:pPr>
      <w:r w:rsidRPr="00D3518F">
        <w:rPr>
          <w:rFonts w:cs="Arial"/>
        </w:rPr>
        <w:t xml:space="preserve">2. </w:t>
      </w:r>
      <w:r w:rsidRPr="00165091">
        <w:t xml:space="preserve">Making impactful contributions demands </w:t>
      </w:r>
      <w:r w:rsidRPr="00165091">
        <w:rPr>
          <w:u w:val="single"/>
        </w:rPr>
        <w:t>causal policy relevance</w:t>
      </w:r>
      <w:r w:rsidRPr="00165091">
        <w:t xml:space="preserve"> AND </w:t>
      </w:r>
      <w:r w:rsidRPr="00165091">
        <w:rPr>
          <w:u w:val="single"/>
        </w:rPr>
        <w:t>methodological pluralism</w:t>
      </w:r>
      <w:r>
        <w:t xml:space="preserve"> -- </w:t>
      </w:r>
      <w:r w:rsidRPr="00165091">
        <w:t xml:space="preserve">that is the only way to draw accurate contextual conclusions and prevent violent, imprecise reification. </w:t>
      </w:r>
    </w:p>
    <w:p w14:paraId="5CBE87CD" w14:textId="77777777" w:rsidR="0026723A" w:rsidRPr="00165091" w:rsidRDefault="0026723A" w:rsidP="0026723A">
      <w:r w:rsidRPr="00165091">
        <w:t xml:space="preserve">Michael C. </w:t>
      </w:r>
      <w:proofErr w:type="spellStart"/>
      <w:r w:rsidRPr="00165091">
        <w:rPr>
          <w:rStyle w:val="Style13ptBold"/>
        </w:rPr>
        <w:t>Desch</w:t>
      </w:r>
      <w:proofErr w:type="spellEnd"/>
      <w:r w:rsidRPr="00165091">
        <w:rPr>
          <w:rStyle w:val="Style13ptBold"/>
        </w:rPr>
        <w:t xml:space="preserve"> 19</w:t>
      </w:r>
      <w:r w:rsidRPr="00165091">
        <w:t xml:space="preserve">. </w:t>
      </w:r>
      <w:proofErr w:type="spellStart"/>
      <w:r w:rsidRPr="00165091">
        <w:t>Packey</w:t>
      </w:r>
      <w:proofErr w:type="spellEnd"/>
      <w:r w:rsidRPr="00165091">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146C9C31" w14:textId="77777777" w:rsidR="0026723A" w:rsidRPr="0026723A" w:rsidRDefault="0026723A" w:rsidP="0026723A">
      <w:pPr>
        <w:rPr>
          <w:sz w:val="12"/>
        </w:rPr>
      </w:pPr>
      <w:r w:rsidRPr="0026723A">
        <w:rPr>
          <w:sz w:val="12"/>
        </w:rPr>
        <w:t xml:space="preserve">I want to reiterate that </w:t>
      </w:r>
      <w:r w:rsidRPr="00165091">
        <w:rPr>
          <w:rStyle w:val="StyleUnderline"/>
        </w:rPr>
        <w:t xml:space="preserve">I am not arguing that scholarship that is formal or quantitative is </w:t>
      </w:r>
      <w:proofErr w:type="gramStart"/>
      <w:r w:rsidRPr="00165091">
        <w:rPr>
          <w:rStyle w:val="StyleUnderline"/>
        </w:rPr>
        <w:t xml:space="preserve">by definition </w:t>
      </w:r>
      <w:r w:rsidRPr="00165091">
        <w:rPr>
          <w:rStyle w:val="Emphasis"/>
        </w:rPr>
        <w:t>irrelevant</w:t>
      </w:r>
      <w:proofErr w:type="gramEnd"/>
      <w:r w:rsidRPr="0026723A">
        <w:rPr>
          <w:sz w:val="12"/>
        </w:rPr>
        <w:t xml:space="preserve">. Indeed, one can point to examples of </w:t>
      </w:r>
      <w:proofErr w:type="gramStart"/>
      <w:r w:rsidRPr="0026723A">
        <w:rPr>
          <w:sz w:val="12"/>
        </w:rPr>
        <w:t>both that</w:t>
      </w:r>
      <w:proofErr w:type="gramEnd"/>
      <w:r w:rsidRPr="0026723A">
        <w:rPr>
          <w:sz w:val="12"/>
        </w:rPr>
        <w:t xml:space="preserve"> are. </w:t>
      </w:r>
      <w:r w:rsidRPr="00165091">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6723A">
        <w:rPr>
          <w:sz w:val="12"/>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w:t>
      </w:r>
      <w:proofErr w:type="gramStart"/>
      <w:r w:rsidRPr="0026723A">
        <w:rPr>
          <w:sz w:val="12"/>
        </w:rPr>
        <w:t>managed</w:t>
      </w:r>
      <w:proofErr w:type="gramEnd"/>
      <w:r w:rsidRPr="0026723A">
        <w:rPr>
          <w:sz w:val="12"/>
        </w:rPr>
        <w:t xml:space="preserve"> rather than assumed away. </w:t>
      </w:r>
      <w:r w:rsidRPr="00165091">
        <w:rPr>
          <w:rStyle w:val="StyleUnderline"/>
        </w:rPr>
        <w:t xml:space="preserve">Nor is this in any way a brief </w:t>
      </w:r>
      <w:r w:rsidRPr="00165091">
        <w:rPr>
          <w:rStyle w:val="Emphasis"/>
        </w:rPr>
        <w:t>against theory</w:t>
      </w:r>
      <w:r w:rsidRPr="0026723A">
        <w:rPr>
          <w:sz w:val="12"/>
        </w:rPr>
        <w:t xml:space="preserve">. Former State Department official Roger </w:t>
      </w:r>
      <w:proofErr w:type="spellStart"/>
      <w:r w:rsidRPr="0026723A">
        <w:rPr>
          <w:sz w:val="12"/>
        </w:rPr>
        <w:t>Hilsman</w:t>
      </w:r>
      <w:proofErr w:type="spellEnd"/>
      <w:r w:rsidRPr="0026723A">
        <w:rPr>
          <w:sz w:val="12"/>
        </w:rPr>
        <w:t xml:space="preserve"> reminded us that </w:t>
      </w:r>
      <w:r w:rsidRPr="00165091">
        <w:rPr>
          <w:rStyle w:val="Emphasis"/>
        </w:rPr>
        <w:t>everyone</w:t>
      </w:r>
      <w:r w:rsidRPr="0026723A">
        <w:rPr>
          <w:sz w:val="12"/>
        </w:rPr>
        <w:t xml:space="preserve">, including policymakers, </w:t>
      </w:r>
      <w:r w:rsidRPr="00165091">
        <w:rPr>
          <w:rStyle w:val="StyleUnderline"/>
        </w:rPr>
        <w:t>uses theory</w:t>
      </w:r>
      <w:r w:rsidRPr="0026723A">
        <w:rPr>
          <w:sz w:val="12"/>
        </w:rPr>
        <w:t xml:space="preserve">. Paraphrasing John Maynard Keynes, he concluded that </w:t>
      </w:r>
      <w:r w:rsidRPr="00165091">
        <w:rPr>
          <w:rStyle w:val="StyleUnderline"/>
        </w:rPr>
        <w:t xml:space="preserve">“it seems obvious that all thinking involves notions of how and why things happen. </w:t>
      </w:r>
      <w:r w:rsidRPr="0026723A">
        <w:rPr>
          <w:sz w:val="12"/>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65091">
        <w:rPr>
          <w:rStyle w:val="Emphasis"/>
        </w:rPr>
        <w:t>Instead</w:t>
      </w:r>
      <w:r w:rsidRPr="0026723A">
        <w:rPr>
          <w:sz w:val="12"/>
        </w:rPr>
        <w:t xml:space="preserve">, what </w:t>
      </w:r>
      <w:r w:rsidRPr="00165091">
        <w:rPr>
          <w:rStyle w:val="StyleUnderline"/>
        </w:rPr>
        <w:t>I offer</w:t>
      </w:r>
      <w:r w:rsidRPr="0026723A">
        <w:rPr>
          <w:sz w:val="12"/>
        </w:rPr>
        <w:t xml:space="preserve"> is </w:t>
      </w:r>
      <w:r w:rsidRPr="00165091">
        <w:rPr>
          <w:rStyle w:val="StyleUnderline"/>
        </w:rPr>
        <w:t>simply a critique of the increasing tendency</w:t>
      </w:r>
      <w:r w:rsidRPr="0026723A">
        <w:rPr>
          <w:sz w:val="12"/>
        </w:rPr>
        <w:t xml:space="preserve"> of many social scientists </w:t>
      </w:r>
      <w:r w:rsidRPr="00165091">
        <w:rPr>
          <w:rStyle w:val="StyleUnderline"/>
        </w:rPr>
        <w:t>to embrace</w:t>
      </w:r>
      <w:r w:rsidRPr="0026723A">
        <w:rPr>
          <w:sz w:val="12"/>
        </w:rPr>
        <w:t xml:space="preserve"> </w:t>
      </w:r>
      <w:r w:rsidRPr="00165091">
        <w:rPr>
          <w:rStyle w:val="Emphasis"/>
        </w:rPr>
        <w:t>methods</w:t>
      </w:r>
      <w:r w:rsidRPr="0026723A">
        <w:rPr>
          <w:sz w:val="12"/>
        </w:rPr>
        <w:t xml:space="preserve"> and models </w:t>
      </w:r>
      <w:r w:rsidRPr="00165091">
        <w:rPr>
          <w:rStyle w:val="Emphasis"/>
        </w:rPr>
        <w:t>for their own sake</w:t>
      </w:r>
      <w:r w:rsidRPr="00165091">
        <w:rPr>
          <w:rStyle w:val="StyleUnderline"/>
        </w:rPr>
        <w:t xml:space="preserve"> rather than because they can </w:t>
      </w:r>
      <w:r w:rsidRPr="00165091">
        <w:rPr>
          <w:rStyle w:val="Emphasis"/>
        </w:rPr>
        <w:t>help us answer</w:t>
      </w:r>
      <w:r w:rsidRPr="0026723A">
        <w:rPr>
          <w:sz w:val="12"/>
        </w:rPr>
        <w:t xml:space="preserve"> substantively important </w:t>
      </w:r>
      <w:r w:rsidRPr="00165091">
        <w:rPr>
          <w:rStyle w:val="Emphasis"/>
        </w:rPr>
        <w:t>questions</w:t>
      </w:r>
      <w:r w:rsidRPr="0026723A">
        <w:rPr>
          <w:sz w:val="12"/>
        </w:rPr>
        <w:t xml:space="preserve">. </w:t>
      </w:r>
      <w:r w:rsidRPr="00165091">
        <w:rPr>
          <w:rStyle w:val="StyleUnderline"/>
        </w:rPr>
        <w:t>This inclination is</w:t>
      </w:r>
      <w:r w:rsidRPr="0026723A">
        <w:rPr>
          <w:sz w:val="12"/>
        </w:rPr>
        <w:t xml:space="preserve"> in part the result of the otherwise normal and productive workings of </w:t>
      </w:r>
      <w:proofErr w:type="gramStart"/>
      <w:r w:rsidRPr="0026723A">
        <w:rPr>
          <w:sz w:val="12"/>
        </w:rPr>
        <w:t>science, but</w:t>
      </w:r>
      <w:proofErr w:type="gramEnd"/>
      <w:r w:rsidRPr="0026723A">
        <w:rPr>
          <w:sz w:val="12"/>
        </w:rPr>
        <w:t xml:space="preserve"> is also </w:t>
      </w:r>
      <w:r w:rsidRPr="00165091">
        <w:rPr>
          <w:rStyle w:val="Emphasis"/>
        </w:rPr>
        <w:t>reinforced</w:t>
      </w:r>
      <w:r w:rsidRPr="0026723A">
        <w:rPr>
          <w:sz w:val="12"/>
        </w:rPr>
        <w:t xml:space="preserve"> </w:t>
      </w:r>
      <w:r w:rsidRPr="00165091">
        <w:rPr>
          <w:rStyle w:val="StyleUnderline"/>
        </w:rPr>
        <w:t>by</w:t>
      </w:r>
      <w:r w:rsidRPr="0026723A">
        <w:rPr>
          <w:sz w:val="12"/>
        </w:rPr>
        <w:t xml:space="preserve"> less positive factors such as organizational self-interest and </w:t>
      </w:r>
      <w:r w:rsidRPr="00710A8F">
        <w:rPr>
          <w:rStyle w:val="Emphasis"/>
          <w:highlight w:val="green"/>
        </w:rPr>
        <w:t>intellectual culture</w:t>
      </w:r>
      <w:r w:rsidRPr="00165091">
        <w:rPr>
          <w:rStyle w:val="StyleUnderline"/>
        </w:rPr>
        <w:t>. As a result</w:t>
      </w:r>
      <w:r w:rsidRPr="0026723A">
        <w:rPr>
          <w:sz w:val="12"/>
        </w:rPr>
        <w:t xml:space="preserve"> of the latter, many </w:t>
      </w:r>
      <w:r w:rsidRPr="00165091">
        <w:rPr>
          <w:rStyle w:val="StyleUnderline"/>
        </w:rPr>
        <w:t xml:space="preserve">political scientists </w:t>
      </w:r>
      <w:r w:rsidRPr="00710A8F">
        <w:rPr>
          <w:rStyle w:val="StyleUnderline"/>
          <w:highlight w:val="green"/>
        </w:rPr>
        <w:t>have committed</w:t>
      </w:r>
      <w:r w:rsidRPr="00165091">
        <w:rPr>
          <w:rStyle w:val="StyleUnderline"/>
        </w:rPr>
        <w:t xml:space="preserve"> themselves </w:t>
      </w:r>
      <w:r w:rsidRPr="00710A8F">
        <w:rPr>
          <w:rStyle w:val="StyleUnderline"/>
          <w:highlight w:val="green"/>
        </w:rPr>
        <w:t>to</w:t>
      </w:r>
      <w:r w:rsidRPr="0026723A">
        <w:rPr>
          <w:sz w:val="12"/>
        </w:rPr>
        <w:t xml:space="preserve"> </w:t>
      </w:r>
      <w:r w:rsidRPr="00165091">
        <w:rPr>
          <w:rStyle w:val="Emphasis"/>
        </w:rPr>
        <w:t>particular</w:t>
      </w:r>
      <w:r w:rsidRPr="0026723A">
        <w:rPr>
          <w:sz w:val="12"/>
        </w:rPr>
        <w:t xml:space="preserve"> social science </w:t>
      </w:r>
      <w:r w:rsidRPr="00710A8F">
        <w:rPr>
          <w:rStyle w:val="Emphasis"/>
          <w:highlight w:val="green"/>
        </w:rPr>
        <w:t>methods</w:t>
      </w:r>
      <w:r w:rsidRPr="0026723A">
        <w:rPr>
          <w:sz w:val="12"/>
          <w:highlight w:val="green"/>
        </w:rPr>
        <w:t xml:space="preserve"> </w:t>
      </w:r>
      <w:r w:rsidRPr="00710A8F">
        <w:rPr>
          <w:rStyle w:val="StyleUnderline"/>
          <w:highlight w:val="green"/>
        </w:rPr>
        <w:t>not</w:t>
      </w:r>
      <w:r w:rsidRPr="00165091">
        <w:rPr>
          <w:rStyle w:val="StyleUnderline"/>
        </w:rPr>
        <w:t xml:space="preserve"> so much because they </w:t>
      </w:r>
      <w:r w:rsidRPr="00710A8F">
        <w:rPr>
          <w:rStyle w:val="StyleUnderline"/>
          <w:highlight w:val="green"/>
        </w:rPr>
        <w:t>believe they</w:t>
      </w:r>
      <w:r w:rsidRPr="00165091">
        <w:rPr>
          <w:rStyle w:val="StyleUnderline"/>
        </w:rPr>
        <w:t xml:space="preserve"> will</w:t>
      </w:r>
      <w:r w:rsidRPr="0026723A">
        <w:rPr>
          <w:sz w:val="12"/>
        </w:rPr>
        <w:t xml:space="preserve"> </w:t>
      </w:r>
      <w:r w:rsidRPr="00710A8F">
        <w:rPr>
          <w:rStyle w:val="Emphasis"/>
          <w:highlight w:val="green"/>
        </w:rPr>
        <w:t>illuminate</w:t>
      </w:r>
      <w:r w:rsidRPr="0026723A">
        <w:rPr>
          <w:sz w:val="12"/>
        </w:rPr>
        <w:t xml:space="preserve"> </w:t>
      </w:r>
      <w:r w:rsidRPr="00165091">
        <w:rPr>
          <w:rStyle w:val="Emphasis"/>
        </w:rPr>
        <w:t xml:space="preserve">real-world </w:t>
      </w:r>
      <w:r w:rsidRPr="00710A8F">
        <w:rPr>
          <w:rStyle w:val="Emphasis"/>
          <w:highlight w:val="green"/>
        </w:rPr>
        <w:t>policy problems</w:t>
      </w:r>
      <w:r w:rsidRPr="0026723A">
        <w:rPr>
          <w:sz w:val="12"/>
          <w:highlight w:val="green"/>
        </w:rPr>
        <w:t xml:space="preserve"> </w:t>
      </w:r>
      <w:r w:rsidRPr="00710A8F">
        <w:rPr>
          <w:rStyle w:val="StyleUnderline"/>
          <w:highlight w:val="green"/>
        </w:rPr>
        <w:t>but because they</w:t>
      </w:r>
      <w:r w:rsidRPr="0026723A">
        <w:rPr>
          <w:sz w:val="12"/>
        </w:rPr>
        <w:t xml:space="preserve"> serve a vested interest in disciplinary autonomy and </w:t>
      </w:r>
      <w:r w:rsidRPr="00710A8F">
        <w:rPr>
          <w:rStyle w:val="Emphasis"/>
          <w:highlight w:val="green"/>
        </w:rPr>
        <w:t>dovetail</w:t>
      </w:r>
      <w:r w:rsidRPr="0026723A">
        <w:rPr>
          <w:sz w:val="12"/>
          <w:highlight w:val="green"/>
        </w:rPr>
        <w:t xml:space="preserve"> </w:t>
      </w:r>
      <w:r w:rsidRPr="00710A8F">
        <w:rPr>
          <w:rStyle w:val="StyleUnderline"/>
          <w:highlight w:val="green"/>
        </w:rPr>
        <w:t>with a</w:t>
      </w:r>
      <w:r w:rsidRPr="0026723A">
        <w:rPr>
          <w:sz w:val="12"/>
          <w:highlight w:val="green"/>
        </w:rPr>
        <w:t xml:space="preserve"> </w:t>
      </w:r>
      <w:r w:rsidRPr="00710A8F">
        <w:rPr>
          <w:rStyle w:val="Emphasis"/>
          <w:highlight w:val="green"/>
        </w:rPr>
        <w:t>particular image</w:t>
      </w:r>
      <w:r w:rsidRPr="0026723A">
        <w:rPr>
          <w:sz w:val="12"/>
        </w:rPr>
        <w:t xml:space="preserve"> (mathematized and model-based) of what a “science” of politics should look like. In other words, the professionalization of social science is the root of the enduring relevance question. </w:t>
      </w:r>
      <w:r w:rsidRPr="0034642F">
        <w:rPr>
          <w:rStyle w:val="StyleUnderline"/>
        </w:rPr>
        <w:t>This</w:t>
      </w:r>
      <w:r w:rsidRPr="0026723A">
        <w:rPr>
          <w:sz w:val="12"/>
        </w:rPr>
        <w:t xml:space="preserve"> tendency to equate rigor with technique </w:t>
      </w:r>
      <w:r w:rsidRPr="0034642F">
        <w:rPr>
          <w:rStyle w:val="StyleUnderline"/>
        </w:rPr>
        <w:t xml:space="preserve">imposes </w:t>
      </w:r>
      <w:r w:rsidRPr="0034642F">
        <w:rPr>
          <w:rStyle w:val="Emphasis"/>
        </w:rPr>
        <w:t>costs on</w:t>
      </w:r>
      <w:r w:rsidRPr="0026723A">
        <w:rPr>
          <w:sz w:val="12"/>
        </w:rPr>
        <w:t xml:space="preserve"> the rest of </w:t>
      </w:r>
      <w:r w:rsidRPr="0034642F">
        <w:rPr>
          <w:rStyle w:val="Emphasis"/>
        </w:rPr>
        <w:t>society</w:t>
      </w:r>
      <w:r w:rsidRPr="0026723A">
        <w:rPr>
          <w:sz w:val="12"/>
        </w:rPr>
        <w:t xml:space="preserve"> as well as the discipline, especially </w:t>
      </w:r>
      <w:r w:rsidRPr="0034642F">
        <w:rPr>
          <w:rStyle w:val="StyleUnderline"/>
        </w:rPr>
        <w:t xml:space="preserve">when it excludes a more balanced approach to rigor and relevance of the sort that characterized the subfield of security studies in the </w:t>
      </w:r>
      <w:r w:rsidRPr="0034642F">
        <w:rPr>
          <w:rStyle w:val="Emphasis"/>
        </w:rPr>
        <w:t>past</w:t>
      </w:r>
      <w:r w:rsidRPr="0026723A">
        <w:rPr>
          <w:sz w:val="12"/>
        </w:rPr>
        <w:t xml:space="preserve">. On the former, as diplomat George Kennan rightly observed, </w:t>
      </w:r>
      <w:r w:rsidRPr="0034642F">
        <w:rPr>
          <w:rStyle w:val="StyleUnderline"/>
        </w:rPr>
        <w:t>policymakers</w:t>
      </w:r>
      <w:r w:rsidRPr="0026723A">
        <w:rPr>
          <w:sz w:val="12"/>
        </w:rPr>
        <w:t xml:space="preserve"> </w:t>
      </w:r>
      <w:r w:rsidRPr="0034642F">
        <w:rPr>
          <w:rStyle w:val="Emphasis"/>
        </w:rPr>
        <w:t>need academic expertise</w:t>
      </w:r>
      <w:r w:rsidRPr="0026723A">
        <w:rPr>
          <w:sz w:val="12"/>
        </w:rPr>
        <w:t xml:space="preserve"> </w:t>
      </w:r>
      <w:r w:rsidRPr="0034642F">
        <w:rPr>
          <w:rStyle w:val="StyleUnderline"/>
        </w:rPr>
        <w:t xml:space="preserve">because they </w:t>
      </w:r>
      <w:proofErr w:type="gramStart"/>
      <w:r w:rsidRPr="0034642F">
        <w:rPr>
          <w:rStyle w:val="StyleUnderline"/>
        </w:rPr>
        <w:t>have to</w:t>
      </w:r>
      <w:proofErr w:type="gramEnd"/>
      <w:r w:rsidRPr="0034642F">
        <w:rPr>
          <w:rStyle w:val="StyleUnderline"/>
        </w:rPr>
        <w:t xml:space="preserve"> make decisions about issues and areas of the world “about which they </w:t>
      </w:r>
      <w:r w:rsidRPr="0034642F">
        <w:rPr>
          <w:rStyle w:val="Emphasis"/>
        </w:rPr>
        <w:t>cannot be expert and learned</w:t>
      </w:r>
      <w:r w:rsidRPr="0034642F">
        <w:rPr>
          <w:rStyle w:val="StyleUnderline"/>
        </w:rPr>
        <w:t>.”</w:t>
      </w:r>
      <w:r w:rsidRPr="0026723A">
        <w:rPr>
          <w:sz w:val="12"/>
        </w:rPr>
        <w:t xml:space="preserve">5 </w:t>
      </w:r>
      <w:r w:rsidRPr="0034642F">
        <w:rPr>
          <w:rStyle w:val="StyleUnderline"/>
        </w:rPr>
        <w:t>They</w:t>
      </w:r>
      <w:r w:rsidRPr="0026723A">
        <w:rPr>
          <w:sz w:val="12"/>
        </w:rPr>
        <w:t xml:space="preserve"> </w:t>
      </w:r>
      <w:r w:rsidRPr="0034642F">
        <w:rPr>
          <w:rStyle w:val="Emphasis"/>
        </w:rPr>
        <w:t>depend on the academy</w:t>
      </w:r>
      <w:r w:rsidRPr="0026723A">
        <w:rPr>
          <w:sz w:val="12"/>
        </w:rPr>
        <w:t xml:space="preserve"> </w:t>
      </w:r>
      <w:r w:rsidRPr="0034642F">
        <w:rPr>
          <w:rStyle w:val="StyleUnderline"/>
        </w:rPr>
        <w:t>for the raw data—whether quantitative or historical—that they use in decision making. They also rely</w:t>
      </w:r>
      <w:r w:rsidRPr="00165091">
        <w:rPr>
          <w:rStyle w:val="StyleUnderline"/>
        </w:rPr>
        <w:t xml:space="preserve"> on the social sciences for the theories they use to analyze and make sense of this data. The problem with relying </w:t>
      </w:r>
      <w:r w:rsidRPr="00165091">
        <w:rPr>
          <w:rStyle w:val="Emphasis"/>
        </w:rPr>
        <w:t>exclusively</w:t>
      </w:r>
      <w:r w:rsidRPr="0026723A">
        <w:rPr>
          <w:sz w:val="12"/>
        </w:rPr>
        <w:t xml:space="preserve"> </w:t>
      </w:r>
      <w:r w:rsidRPr="00165091">
        <w:rPr>
          <w:rStyle w:val="StyleUnderline"/>
        </w:rPr>
        <w:t xml:space="preserve">on in-house government research to make up for the lack of policy-relevant academic research is that it is </w:t>
      </w:r>
      <w:r w:rsidRPr="00165091">
        <w:rPr>
          <w:rStyle w:val="Emphasis"/>
        </w:rPr>
        <w:t>often of low quality</w:t>
      </w:r>
      <w:r w:rsidRPr="00165091">
        <w:rPr>
          <w:rStyle w:val="StyleUnderline"/>
        </w:rPr>
        <w:t xml:space="preserve">. The </w:t>
      </w:r>
      <w:r w:rsidRPr="0034642F">
        <w:rPr>
          <w:rStyle w:val="StyleUnderline"/>
        </w:rPr>
        <w:t xml:space="preserve">role of the “independent policy analyst” is </w:t>
      </w:r>
      <w:r w:rsidRPr="0034642F">
        <w:rPr>
          <w:rStyle w:val="Emphasis"/>
        </w:rPr>
        <w:t xml:space="preserve">essential for three reasons: </w:t>
      </w:r>
      <w:r w:rsidRPr="0026723A">
        <w:rPr>
          <w:sz w:val="12"/>
        </w:rPr>
        <w:t xml:space="preserve">6 He or she </w:t>
      </w:r>
      <w:r w:rsidRPr="0034642F">
        <w:rPr>
          <w:rStyle w:val="StyleUnderline"/>
        </w:rPr>
        <w:t xml:space="preserve">can </w:t>
      </w:r>
      <w:r w:rsidRPr="0034642F">
        <w:rPr>
          <w:rStyle w:val="Emphasis"/>
        </w:rPr>
        <w:t>challenge basic policy assumptions</w:t>
      </w:r>
      <w:r w:rsidRPr="0026723A">
        <w:rPr>
          <w:sz w:val="12"/>
        </w:rPr>
        <w:t xml:space="preserve">. As RAND’s Hans Spier put it, they can </w:t>
      </w:r>
      <w:r w:rsidRPr="0034642F">
        <w:rPr>
          <w:rStyle w:val="StyleUnderline"/>
        </w:rPr>
        <w:t xml:space="preserve">undertake “research which does </w:t>
      </w:r>
      <w:r w:rsidRPr="0034642F">
        <w:rPr>
          <w:rStyle w:val="Emphasis"/>
        </w:rPr>
        <w:t>not necessarily take the mission of the military for granted</w:t>
      </w:r>
      <w:r w:rsidRPr="0026723A">
        <w:rPr>
          <w:sz w:val="12"/>
        </w:rPr>
        <w:t xml:space="preserve"> </w:t>
      </w:r>
      <w:r w:rsidRPr="0034642F">
        <w:rPr>
          <w:rStyle w:val="StyleUnderline"/>
        </w:rPr>
        <w:t xml:space="preserve">and admits the possibility U.S. </w:t>
      </w:r>
      <w:r w:rsidRPr="0034642F">
        <w:rPr>
          <w:rStyle w:val="Emphasis"/>
        </w:rPr>
        <w:t>may be wrong”</w:t>
      </w:r>
      <w:r w:rsidRPr="0026723A">
        <w:rPr>
          <w:sz w:val="12"/>
        </w:rPr>
        <w:t xml:space="preserve">7 </w:t>
      </w:r>
      <w:r w:rsidRPr="00606B52">
        <w:rPr>
          <w:rStyle w:val="StyleUnderline"/>
        </w:rPr>
        <w:t xml:space="preserve">And </w:t>
      </w:r>
      <w:r w:rsidRPr="00606B52">
        <w:rPr>
          <w:rStyle w:val="Emphasis"/>
        </w:rPr>
        <w:t>academic</w:t>
      </w:r>
      <w:r w:rsidRPr="00606B52">
        <w:rPr>
          <w:rStyle w:val="StyleUnderline"/>
        </w:rPr>
        <w:t xml:space="preserve"> social scientists are particularly well suited to this role </w:t>
      </w:r>
      <w:proofErr w:type="gramStart"/>
      <w:r w:rsidRPr="00606B52">
        <w:rPr>
          <w:rStyle w:val="StyleUnderline"/>
        </w:rPr>
        <w:t>by virtue of the fact that</w:t>
      </w:r>
      <w:proofErr w:type="gramEnd"/>
      <w:r w:rsidRPr="00606B52">
        <w:rPr>
          <w:rStyle w:val="StyleUnderline"/>
        </w:rPr>
        <w:t xml:space="preserve"> they both </w:t>
      </w:r>
      <w:r w:rsidRPr="00606B52">
        <w:rPr>
          <w:rStyle w:val="Emphasis"/>
        </w:rPr>
        <w:t>conduct research</w:t>
      </w:r>
      <w:r w:rsidRPr="00606B52">
        <w:rPr>
          <w:rStyle w:val="StyleUnderline"/>
        </w:rPr>
        <w:t xml:space="preserve"> and </w:t>
      </w:r>
      <w:r w:rsidRPr="00606B52">
        <w:rPr>
          <w:rStyle w:val="Emphasis"/>
        </w:rPr>
        <w:t xml:space="preserve">also teach future policymakers. </w:t>
      </w:r>
      <w:r w:rsidRPr="0026723A">
        <w:rPr>
          <w:sz w:val="12"/>
        </w:rPr>
        <w:t xml:space="preserve">Academics have some other advantages over policymakers. </w:t>
      </w:r>
      <w:r w:rsidRPr="00606B52">
        <w:rPr>
          <w:rStyle w:val="StyleUnderline"/>
        </w:rPr>
        <w:t xml:space="preserve">They have the </w:t>
      </w:r>
      <w:r w:rsidRPr="00606B52">
        <w:rPr>
          <w:rStyle w:val="Emphasis"/>
        </w:rPr>
        <w:t>time</w:t>
      </w:r>
      <w:r w:rsidRPr="00606B52">
        <w:rPr>
          <w:rStyle w:val="StyleUnderline"/>
        </w:rPr>
        <w:t xml:space="preserve"> to develop greater</w:t>
      </w:r>
      <w:r w:rsidRPr="0026723A">
        <w:rPr>
          <w:sz w:val="12"/>
        </w:rPr>
        <w:t xml:space="preserve"> </w:t>
      </w:r>
      <w:r w:rsidRPr="00606B52">
        <w:rPr>
          <w:rStyle w:val="Emphasis"/>
        </w:rPr>
        <w:t>depth of knowledge</w:t>
      </w:r>
      <w:r w:rsidRPr="0026723A">
        <w:rPr>
          <w:sz w:val="12"/>
        </w:rPr>
        <w:t xml:space="preserve"> on issues and regions than most policymakers can. </w:t>
      </w:r>
      <w:r w:rsidRPr="00165091">
        <w:rPr>
          <w:rStyle w:val="StyleUnderline"/>
        </w:rPr>
        <w:t xml:space="preserve">The institution of </w:t>
      </w:r>
      <w:r w:rsidRPr="00165091">
        <w:rPr>
          <w:rStyle w:val="Emphasis"/>
        </w:rPr>
        <w:t>tenure</w:t>
      </w:r>
      <w:r w:rsidRPr="00165091">
        <w:rPr>
          <w:rStyle w:val="StyleUnderline"/>
        </w:rPr>
        <w:t xml:space="preserve"> also gives them</w:t>
      </w:r>
      <w:r w:rsidRPr="0026723A">
        <w:rPr>
          <w:sz w:val="12"/>
        </w:rPr>
        <w:t xml:space="preserve">, at least in theory, </w:t>
      </w:r>
      <w:r w:rsidRPr="00165091">
        <w:rPr>
          <w:rStyle w:val="StyleUnderline"/>
        </w:rPr>
        <w:t xml:space="preserve">the freedom to explore </w:t>
      </w:r>
      <w:r w:rsidRPr="00165091">
        <w:rPr>
          <w:rStyle w:val="Emphasis"/>
        </w:rPr>
        <w:t>controversial issues</w:t>
      </w:r>
      <w:r w:rsidRPr="0026723A">
        <w:rPr>
          <w:sz w:val="12"/>
        </w:rPr>
        <w:t xml:space="preserve"> </w:t>
      </w:r>
      <w:r w:rsidRPr="00165091">
        <w:rPr>
          <w:rStyle w:val="StyleUnderline"/>
        </w:rPr>
        <w:t xml:space="preserve">and take </w:t>
      </w:r>
      <w:r w:rsidRPr="00165091">
        <w:rPr>
          <w:rStyle w:val="Emphasis"/>
        </w:rPr>
        <w:t>unpopular stands</w:t>
      </w:r>
      <w:r w:rsidRPr="0026723A">
        <w:rPr>
          <w:sz w:val="12"/>
        </w:rPr>
        <w:t xml:space="preserve">. </w:t>
      </w:r>
      <w:r w:rsidRPr="00165091">
        <w:rPr>
          <w:rStyle w:val="StyleUnderline"/>
        </w:rPr>
        <w:t xml:space="preserve">And while peer review can homogenize and narrow scholarship, it also plays an indisputably positive role in advancing it. Finally, university-based scholars have less of a vested interest in certain </w:t>
      </w:r>
      <w:r w:rsidRPr="00165091">
        <w:rPr>
          <w:rStyle w:val="Emphasis"/>
        </w:rPr>
        <w:t>policies and programs</w:t>
      </w:r>
      <w:r w:rsidRPr="0026723A">
        <w:rPr>
          <w:sz w:val="12"/>
        </w:rPr>
        <w:t xml:space="preserve"> than do policymakers, though of course that is not to deny that they have their own institutional interests and biases.9 </w:t>
      </w:r>
      <w:r w:rsidRPr="00165091">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26723A">
        <w:rPr>
          <w:sz w:val="12"/>
        </w:rPr>
        <w:t xml:space="preserve">10 They also come to policy issues with a markedly different intellectual orientation than policymakers.11 </w:t>
      </w:r>
      <w:r w:rsidRPr="00165091">
        <w:rPr>
          <w:rStyle w:val="StyleUnderline"/>
        </w:rPr>
        <w:t>Rather</w:t>
      </w:r>
      <w:r w:rsidRPr="0026723A">
        <w:rPr>
          <w:sz w:val="12"/>
        </w:rPr>
        <w:t xml:space="preserve">, my point is simply that </w:t>
      </w:r>
      <w:r w:rsidRPr="00710A8F">
        <w:rPr>
          <w:rStyle w:val="StyleUnderline"/>
          <w:highlight w:val="green"/>
        </w:rPr>
        <w:t>our</w:t>
      </w:r>
      <w:r w:rsidRPr="00165091">
        <w:rPr>
          <w:rStyle w:val="StyleUnderline"/>
        </w:rPr>
        <w:t xml:space="preserve"> democratic </w:t>
      </w:r>
      <w:r w:rsidRPr="00710A8F">
        <w:rPr>
          <w:rStyle w:val="StyleUnderline"/>
          <w:highlight w:val="green"/>
        </w:rPr>
        <w:t xml:space="preserve">political system </w:t>
      </w:r>
      <w:r w:rsidRPr="00710A8F">
        <w:rPr>
          <w:rStyle w:val="Emphasis"/>
          <w:highlight w:val="green"/>
        </w:rPr>
        <w:t>depends</w:t>
      </w:r>
      <w:r w:rsidRPr="00710A8F">
        <w:rPr>
          <w:rStyle w:val="StyleUnderline"/>
          <w:highlight w:val="green"/>
        </w:rPr>
        <w:t xml:space="preserve"> on</w:t>
      </w:r>
      <w:r w:rsidRPr="0026723A">
        <w:rPr>
          <w:sz w:val="12"/>
        </w:rPr>
        <w:t xml:space="preserve"> the successful functioning of the marketplace of ideas and checks and balances in which individuals and </w:t>
      </w:r>
      <w:r w:rsidRPr="00710A8F">
        <w:rPr>
          <w:rStyle w:val="StyleUnderline"/>
          <w:highlight w:val="green"/>
        </w:rPr>
        <w:t>groups</w:t>
      </w:r>
      <w:r w:rsidRPr="00165091">
        <w:rPr>
          <w:rStyle w:val="StyleUnderline"/>
        </w:rPr>
        <w:t xml:space="preserve"> with various strengths and weaknesses</w:t>
      </w:r>
      <w:r w:rsidRPr="0026723A">
        <w:rPr>
          <w:sz w:val="12"/>
        </w:rPr>
        <w:t xml:space="preserve"> and </w:t>
      </w:r>
      <w:r w:rsidRPr="00710A8F">
        <w:rPr>
          <w:rStyle w:val="Emphasis"/>
          <w:highlight w:val="green"/>
        </w:rPr>
        <w:t>offsetting</w:t>
      </w:r>
      <w:r w:rsidRPr="0026723A">
        <w:rPr>
          <w:sz w:val="12"/>
        </w:rPr>
        <w:t xml:space="preserve"> biases participate in the larger policy debate, thereby compensating for </w:t>
      </w:r>
      <w:r w:rsidRPr="00710A8F">
        <w:rPr>
          <w:rStyle w:val="Emphasis"/>
          <w:highlight w:val="green"/>
        </w:rPr>
        <w:t>each other’s limitations</w:t>
      </w:r>
      <w:r w:rsidRPr="0026723A">
        <w:rPr>
          <w:sz w:val="12"/>
        </w:rPr>
        <w:t xml:space="preserve">.12 </w:t>
      </w:r>
      <w:r w:rsidRPr="00165091">
        <w:rPr>
          <w:rStyle w:val="StyleUnderline"/>
        </w:rPr>
        <w:t>We run into trouble when we lack one of these perspectives in policy debates. Indeed</w:t>
      </w:r>
      <w:r w:rsidRPr="0026723A">
        <w:rPr>
          <w:sz w:val="12"/>
        </w:rPr>
        <w:t xml:space="preserve">, there are instances—the war </w:t>
      </w:r>
      <w:r w:rsidRPr="00165091">
        <w:rPr>
          <w:rStyle w:val="StyleUnderline"/>
        </w:rPr>
        <w:t>in</w:t>
      </w:r>
      <w:r w:rsidRPr="0026723A">
        <w:rPr>
          <w:sz w:val="12"/>
        </w:rPr>
        <w:t xml:space="preserve"> </w:t>
      </w:r>
      <w:r w:rsidRPr="00165091">
        <w:rPr>
          <w:rStyle w:val="Emphasis"/>
        </w:rPr>
        <w:t>Vietnam</w:t>
      </w:r>
      <w:r w:rsidRPr="0026723A">
        <w:rPr>
          <w:sz w:val="12"/>
        </w:rPr>
        <w:t xml:space="preserve"> </w:t>
      </w:r>
      <w:r w:rsidRPr="00165091">
        <w:rPr>
          <w:rStyle w:val="StyleUnderline"/>
        </w:rPr>
        <w:t>and</w:t>
      </w:r>
      <w:r w:rsidRPr="0026723A">
        <w:rPr>
          <w:sz w:val="12"/>
        </w:rPr>
        <w:t xml:space="preserve"> the recent </w:t>
      </w:r>
      <w:r w:rsidRPr="00165091">
        <w:rPr>
          <w:rStyle w:val="Emphasis"/>
        </w:rPr>
        <w:t>Iraq</w:t>
      </w:r>
      <w:r w:rsidRPr="0026723A">
        <w:rPr>
          <w:sz w:val="12"/>
        </w:rPr>
        <w:t xml:space="preserve"> War—in which </w:t>
      </w:r>
      <w:r w:rsidRPr="00165091">
        <w:rPr>
          <w:rStyle w:val="StyleUnderline"/>
        </w:rPr>
        <w:t xml:space="preserve">had the majority consensus of </w:t>
      </w:r>
      <w:r w:rsidRPr="00165091">
        <w:rPr>
          <w:rStyle w:val="Emphasis"/>
        </w:rPr>
        <w:t>scholars</w:t>
      </w:r>
      <w:r w:rsidRPr="0026723A">
        <w:rPr>
          <w:sz w:val="12"/>
        </w:rPr>
        <w:t xml:space="preserve"> in academia </w:t>
      </w:r>
      <w:r w:rsidRPr="00165091">
        <w:rPr>
          <w:rStyle w:val="Emphasis"/>
        </w:rPr>
        <w:t>influenced policy</w:t>
      </w:r>
      <w:r w:rsidRPr="0026723A">
        <w:rPr>
          <w:sz w:val="12"/>
        </w:rPr>
        <w:t xml:space="preserve">, the country’s </w:t>
      </w:r>
      <w:r w:rsidRPr="00165091">
        <w:rPr>
          <w:rStyle w:val="StyleUnderline"/>
        </w:rPr>
        <w:t xml:space="preserve">national interest would have been </w:t>
      </w:r>
      <w:r w:rsidRPr="00165091">
        <w:rPr>
          <w:rStyle w:val="Emphasis"/>
        </w:rPr>
        <w:t>better served</w:t>
      </w:r>
      <w:r w:rsidRPr="0026723A">
        <w:rPr>
          <w:sz w:val="12"/>
        </w:rPr>
        <w:t xml:space="preserve">. As </w:t>
      </w:r>
      <w:r w:rsidRPr="00165091">
        <w:rPr>
          <w:rStyle w:val="StyleUnderline"/>
        </w:rPr>
        <w:t>the flawed Iraq War debate</w:t>
      </w:r>
      <w:r w:rsidRPr="0026723A">
        <w:rPr>
          <w:sz w:val="12"/>
        </w:rPr>
        <w:t xml:space="preserve"> demonstrates, our nation’s marketplace of ideas is </w:t>
      </w:r>
      <w:r w:rsidRPr="00165091">
        <w:rPr>
          <w:rStyle w:val="Emphasis"/>
        </w:rPr>
        <w:t>bankrupt</w:t>
      </w:r>
      <w:r w:rsidRPr="0026723A">
        <w:rPr>
          <w:sz w:val="12"/>
        </w:rPr>
        <w:t xml:space="preserve">, particularly </w:t>
      </w:r>
      <w:r w:rsidRPr="00165091">
        <w:rPr>
          <w:rStyle w:val="Emphasis"/>
        </w:rPr>
        <w:t>in national security affairs</w:t>
      </w:r>
      <w:r w:rsidRPr="0026723A">
        <w:rPr>
          <w:sz w:val="12"/>
        </w:rPr>
        <w:t xml:space="preserve">.13 Of course, </w:t>
      </w:r>
      <w:r w:rsidRPr="00165091">
        <w:rPr>
          <w:rStyle w:val="StyleUnderline"/>
        </w:rPr>
        <w:t xml:space="preserve">our political problems run much deeper than just the Beltway/Ivory Tower </w:t>
      </w:r>
      <w:proofErr w:type="gramStart"/>
      <w:r w:rsidRPr="00165091">
        <w:rPr>
          <w:rStyle w:val="StyleUnderline"/>
        </w:rPr>
        <w:t>gap, but</w:t>
      </w:r>
      <w:proofErr w:type="gramEnd"/>
      <w:r w:rsidRPr="00165091">
        <w:rPr>
          <w:rStyle w:val="StyleUnderline"/>
        </w:rPr>
        <w:t xml:space="preserve"> closing it would represent an </w:t>
      </w:r>
      <w:r w:rsidRPr="00165091">
        <w:rPr>
          <w:rStyle w:val="Emphasis"/>
        </w:rPr>
        <w:t>important step in the country’s intellectual recapitalization</w:t>
      </w:r>
      <w:r w:rsidRPr="0026723A">
        <w:rPr>
          <w:sz w:val="12"/>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710A8F">
        <w:rPr>
          <w:rStyle w:val="StyleUnderline"/>
          <w:highlight w:val="green"/>
        </w:rPr>
        <w:t>No arrangement for</w:t>
      </w:r>
      <w:r w:rsidRPr="00165091">
        <w:rPr>
          <w:rStyle w:val="StyleUnderline"/>
        </w:rPr>
        <w:t xml:space="preserve"> the perpetuation of </w:t>
      </w:r>
      <w:r w:rsidRPr="00710A8F">
        <w:rPr>
          <w:rStyle w:val="StyleUnderline"/>
          <w:highlight w:val="green"/>
        </w:rPr>
        <w:t xml:space="preserve">thought is </w:t>
      </w:r>
      <w:r w:rsidRPr="00710A8F">
        <w:rPr>
          <w:rStyle w:val="Emphasis"/>
          <w:highlight w:val="green"/>
        </w:rPr>
        <w:t>secure</w:t>
      </w:r>
      <w:r w:rsidRPr="00710A8F">
        <w:rPr>
          <w:rStyle w:val="StyleUnderline"/>
          <w:highlight w:val="green"/>
        </w:rPr>
        <w:t xml:space="preserve"> if</w:t>
      </w:r>
      <w:r w:rsidRPr="00165091">
        <w:rPr>
          <w:rStyle w:val="StyleUnderline"/>
        </w:rPr>
        <w:t xml:space="preserve"> that </w:t>
      </w:r>
      <w:r w:rsidRPr="00710A8F">
        <w:rPr>
          <w:rStyle w:val="StyleUnderline"/>
          <w:highlight w:val="green"/>
        </w:rPr>
        <w:t>thought does not</w:t>
      </w:r>
      <w:r w:rsidRPr="00165091">
        <w:rPr>
          <w:rStyle w:val="StyleUnderline"/>
        </w:rPr>
        <w:t xml:space="preserve"> make </w:t>
      </w:r>
      <w:r w:rsidRPr="00710A8F">
        <w:rPr>
          <w:rStyle w:val="Emphasis"/>
          <w:highlight w:val="green"/>
        </w:rPr>
        <w:t>contact</w:t>
      </w:r>
      <w:r w:rsidRPr="00165091">
        <w:rPr>
          <w:rStyle w:val="Emphasis"/>
        </w:rPr>
        <w:t xml:space="preserve"> with </w:t>
      </w:r>
      <w:r w:rsidRPr="00710A8F">
        <w:rPr>
          <w:rStyle w:val="Emphasis"/>
          <w:highlight w:val="green"/>
        </w:rPr>
        <w:t>the problems</w:t>
      </w:r>
      <w:r w:rsidRPr="00165091">
        <w:rPr>
          <w:rStyle w:val="Emphasis"/>
        </w:rPr>
        <w:t xml:space="preserve"> that </w:t>
      </w:r>
      <w:r w:rsidRPr="00710A8F">
        <w:rPr>
          <w:rStyle w:val="Emphasis"/>
          <w:highlight w:val="green"/>
        </w:rPr>
        <w:t>it is presumed to solve</w:t>
      </w:r>
      <w:r w:rsidRPr="0026723A">
        <w:rPr>
          <w:sz w:val="12"/>
        </w:rPr>
        <w:t xml:space="preserve">.”15 Second, a focus on manipulatable variables makes it more likely that they are testable because the analyst can ensure variation on them. Also, </w:t>
      </w:r>
      <w:r w:rsidRPr="00165091">
        <w:rPr>
          <w:rStyle w:val="StyleUnderline"/>
        </w:rPr>
        <w:t>the</w:t>
      </w:r>
      <w:r w:rsidRPr="0026723A">
        <w:rPr>
          <w:sz w:val="12"/>
        </w:rPr>
        <w:t xml:space="preserve"> </w:t>
      </w:r>
      <w:proofErr w:type="spellStart"/>
      <w:r w:rsidRPr="00165091">
        <w:rPr>
          <w:rStyle w:val="Emphasis"/>
        </w:rPr>
        <w:t>hyperspecialization</w:t>
      </w:r>
      <w:proofErr w:type="spellEnd"/>
      <w:r w:rsidRPr="0026723A">
        <w:rPr>
          <w:sz w:val="12"/>
        </w:rPr>
        <w:t xml:space="preserve"> </w:t>
      </w:r>
      <w:r w:rsidRPr="00165091">
        <w:rPr>
          <w:rStyle w:val="StyleUnderline"/>
        </w:rPr>
        <w:t xml:space="preserve">of knowledge today makes it difficult for even scholars in related disciplines to understand </w:t>
      </w:r>
      <w:r w:rsidRPr="00165091">
        <w:rPr>
          <w:rStyle w:val="Emphasis"/>
        </w:rPr>
        <w:t>each other</w:t>
      </w:r>
      <w:r w:rsidRPr="00165091">
        <w:rPr>
          <w:rStyle w:val="StyleUnderline"/>
        </w:rPr>
        <w:t xml:space="preserve">, much less the </w:t>
      </w:r>
      <w:proofErr w:type="gramStart"/>
      <w:r w:rsidRPr="00165091">
        <w:rPr>
          <w:rStyle w:val="Emphasis"/>
        </w:rPr>
        <w:t>general public</w:t>
      </w:r>
      <w:proofErr w:type="gramEnd"/>
      <w:r w:rsidRPr="0026723A">
        <w:rPr>
          <w:sz w:val="12"/>
        </w:rPr>
        <w:t xml:space="preserve">. </w:t>
      </w:r>
      <w:r w:rsidRPr="00165091">
        <w:rPr>
          <w:rStyle w:val="StyleUnderline"/>
        </w:rPr>
        <w:t>Such</w:t>
      </w:r>
      <w:r w:rsidRPr="0026723A">
        <w:rPr>
          <w:sz w:val="12"/>
        </w:rPr>
        <w:t xml:space="preserve"> </w:t>
      </w:r>
      <w:r w:rsidRPr="00165091">
        <w:rPr>
          <w:rStyle w:val="Emphasis"/>
        </w:rPr>
        <w:t>intellectual fragmentation</w:t>
      </w:r>
      <w:r w:rsidRPr="0026723A">
        <w:rPr>
          <w:sz w:val="12"/>
        </w:rPr>
        <w:t xml:space="preserve"> </w:t>
      </w:r>
      <w:r w:rsidRPr="00165091">
        <w:rPr>
          <w:rStyle w:val="StyleUnderline"/>
        </w:rPr>
        <w:t xml:space="preserve">makes the application of scholarly knowledge to </w:t>
      </w:r>
      <w:r w:rsidRPr="00165091">
        <w:rPr>
          <w:rStyle w:val="Emphasis"/>
        </w:rPr>
        <w:t>policymaking</w:t>
      </w:r>
      <w:r w:rsidRPr="00165091">
        <w:rPr>
          <w:rStyle w:val="StyleUnderline"/>
        </w:rPr>
        <w:t xml:space="preserve"> extremely </w:t>
      </w:r>
      <w:r w:rsidRPr="00165091">
        <w:rPr>
          <w:rStyle w:val="Emphasis"/>
        </w:rPr>
        <w:t>difficult</w:t>
      </w:r>
      <w:r w:rsidRPr="0026723A">
        <w:rPr>
          <w:sz w:val="12"/>
        </w:rPr>
        <w:t xml:space="preserve">. </w:t>
      </w:r>
      <w:r w:rsidRPr="00165091">
        <w:rPr>
          <w:rStyle w:val="StyleUnderline"/>
        </w:rPr>
        <w:t xml:space="preserve">Therefore, a deeper and more </w:t>
      </w:r>
      <w:r w:rsidRPr="00165091">
        <w:rPr>
          <w:rStyle w:val="Emphasis"/>
        </w:rPr>
        <w:t>regular engagement</w:t>
      </w:r>
      <w:r w:rsidRPr="0026723A">
        <w:rPr>
          <w:sz w:val="12"/>
        </w:rPr>
        <w:t xml:space="preserve"> </w:t>
      </w:r>
      <w:r w:rsidRPr="00165091">
        <w:rPr>
          <w:rStyle w:val="StyleUnderline"/>
        </w:rPr>
        <w:t xml:space="preserve">between the Ivory Tower and the Beltway will be </w:t>
      </w:r>
      <w:r w:rsidRPr="00165091">
        <w:rPr>
          <w:rStyle w:val="Emphasis"/>
        </w:rPr>
        <w:t>mutually beneficial</w:t>
      </w:r>
      <w:r w:rsidRPr="00165091">
        <w:rPr>
          <w:rStyle w:val="StyleUnderline"/>
        </w:rPr>
        <w:t xml:space="preserve"> </w:t>
      </w:r>
      <w:r w:rsidRPr="0026723A">
        <w:rPr>
          <w:sz w:val="12"/>
        </w:rPr>
        <w:t xml:space="preserve">for both sides.16 Ultimately, </w:t>
      </w:r>
      <w:r w:rsidRPr="00165091">
        <w:rPr>
          <w:rStyle w:val="StyleUnderline"/>
        </w:rPr>
        <w:t xml:space="preserve">even the most sophisticated social science will be judged by </w:t>
      </w:r>
      <w:r w:rsidRPr="00165091">
        <w:rPr>
          <w:rStyle w:val="Emphasis"/>
        </w:rPr>
        <w:t>what it tells us about things that affect the lives of large numbers of people and which policymakers</w:t>
      </w:r>
      <w:r w:rsidRPr="0026723A">
        <w:rPr>
          <w:sz w:val="12"/>
        </w:rPr>
        <w:t xml:space="preserve"> therefore </w:t>
      </w:r>
      <w:r w:rsidRPr="00165091">
        <w:rPr>
          <w:rStyle w:val="Emphasis"/>
        </w:rPr>
        <w:t>seek to influence</w:t>
      </w:r>
      <w:r w:rsidRPr="0026723A">
        <w:rPr>
          <w:sz w:val="12"/>
        </w:rPr>
        <w:t xml:space="preserve"> and control.17 </w:t>
      </w:r>
      <w:r w:rsidRPr="00165091">
        <w:rPr>
          <w:rStyle w:val="StyleUnderline"/>
        </w:rPr>
        <w:t xml:space="preserve">The recurrent congressional debates about National Science Foundation funding for political science highlight the </w:t>
      </w:r>
      <w:r w:rsidRPr="00165091">
        <w:rPr>
          <w:rStyle w:val="Emphasis"/>
        </w:rPr>
        <w:t>direct costs to the discipline</w:t>
      </w:r>
      <w:r w:rsidRPr="0026723A">
        <w:rPr>
          <w:sz w:val="12"/>
        </w:rPr>
        <w:t xml:space="preserve"> </w:t>
      </w:r>
      <w:r w:rsidRPr="00165091">
        <w:rPr>
          <w:rStyle w:val="StyleUnderline"/>
        </w:rPr>
        <w:t>of not being able to justify itself in terms of broader impact on the rest of society</w:t>
      </w:r>
      <w:r w:rsidRPr="0026723A">
        <w:rPr>
          <w:sz w:val="12"/>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65091">
        <w:rPr>
          <w:rStyle w:val="StyleUnderline"/>
        </w:rPr>
        <w:t>When the academy fails</w:t>
      </w:r>
      <w:r w:rsidRPr="0026723A">
        <w:rPr>
          <w:sz w:val="12"/>
        </w:rPr>
        <w:t xml:space="preserve"> on that score, </w:t>
      </w:r>
      <w:r w:rsidRPr="00165091">
        <w:rPr>
          <w:rStyle w:val="StyleUnderline"/>
        </w:rPr>
        <w:t xml:space="preserve">it can </w:t>
      </w:r>
      <w:r w:rsidRPr="00165091">
        <w:rPr>
          <w:rStyle w:val="Emphasis"/>
        </w:rPr>
        <w:t>undermine</w:t>
      </w:r>
      <w:r w:rsidRPr="0026723A">
        <w:rPr>
          <w:sz w:val="12"/>
        </w:rPr>
        <w:t xml:space="preserve"> that </w:t>
      </w:r>
      <w:r w:rsidRPr="00165091">
        <w:rPr>
          <w:rStyle w:val="Emphasis"/>
        </w:rPr>
        <w:t>support</w:t>
      </w:r>
      <w:r w:rsidRPr="0026723A">
        <w:rPr>
          <w:sz w:val="12"/>
        </w:rPr>
        <w:t xml:space="preserve">.19 </w:t>
      </w:r>
      <w:r w:rsidRPr="00165091">
        <w:rPr>
          <w:rStyle w:val="StyleUnderline"/>
        </w:rPr>
        <w:t xml:space="preserve">Political science’s subfield of international security studies can plausibly claim to save large amounts of money and even lives and so its </w:t>
      </w:r>
      <w:r w:rsidRPr="00165091">
        <w:rPr>
          <w:rStyle w:val="Emphasis"/>
        </w:rPr>
        <w:t>increasing marginalization</w:t>
      </w:r>
      <w:r w:rsidRPr="00165091">
        <w:rPr>
          <w:rStyle w:val="StyleUnderline"/>
        </w:rPr>
        <w:t xml:space="preserve"> is a </w:t>
      </w:r>
      <w:r w:rsidRPr="00165091">
        <w:rPr>
          <w:rStyle w:val="Emphasis"/>
        </w:rPr>
        <w:t xml:space="preserve">self-inflicted wound on the discipline. </w:t>
      </w:r>
      <w:r w:rsidRPr="0026723A">
        <w:rPr>
          <w:sz w:val="12"/>
        </w:rPr>
        <w:t xml:space="preserve">Response to Objections There </w:t>
      </w:r>
      <w:proofErr w:type="gramStart"/>
      <w:r w:rsidRPr="0026723A">
        <w:rPr>
          <w:sz w:val="12"/>
        </w:rPr>
        <w:t>are</w:t>
      </w:r>
      <w:proofErr w:type="gramEnd"/>
      <w:r w:rsidRPr="0026723A">
        <w:rPr>
          <w:sz w:val="12"/>
        </w:rPr>
        <w:t xml:space="preserv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6723A">
        <w:rPr>
          <w:sz w:val="12"/>
        </w:rPr>
        <w:t>Kruzel</w:t>
      </w:r>
      <w:proofErr w:type="spellEnd"/>
      <w:r w:rsidRPr="0026723A">
        <w:rPr>
          <w:sz w:val="12"/>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6723A">
        <w:rPr>
          <w:sz w:val="12"/>
        </w:rPr>
        <w:t>Silvert</w:t>
      </w:r>
      <w:proofErr w:type="spellEnd"/>
      <w:r w:rsidRPr="0026723A">
        <w:rPr>
          <w:sz w:val="12"/>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6723A">
        <w:rPr>
          <w:sz w:val="12"/>
        </w:rPr>
        <w:t>triclde</w:t>
      </w:r>
      <w:proofErr w:type="spellEnd"/>
      <w:r w:rsidRPr="0026723A">
        <w:rPr>
          <w:sz w:val="12"/>
        </w:rPr>
        <w:t xml:space="preserve"> down, even with better communication.45 In other words, it is not the medium that matters as much as the message. And the message must be made more intelligible and useful to policymakers and the </w:t>
      </w:r>
      <w:proofErr w:type="gramStart"/>
      <w:r w:rsidRPr="0026723A">
        <w:rPr>
          <w:sz w:val="12"/>
        </w:rPr>
        <w:t>general public</w:t>
      </w:r>
      <w:proofErr w:type="gramEnd"/>
      <w:r w:rsidRPr="0026723A">
        <w:rPr>
          <w:sz w:val="12"/>
        </w:rPr>
        <w:t xml:space="preserve">.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6723A">
        <w:rPr>
          <w:sz w:val="12"/>
        </w:rPr>
        <w:t>evaluations</w:t>
      </w:r>
      <w:proofErr w:type="gramEnd"/>
      <w:r w:rsidRPr="0026723A">
        <w:rPr>
          <w:sz w:val="12"/>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more broadly than the foreign policy community does.”57 </w:t>
      </w:r>
      <w:r w:rsidRPr="00165091">
        <w:rPr>
          <w:rStyle w:val="StyleUnderline"/>
        </w:rPr>
        <w:t>A</w:t>
      </w:r>
      <w:r w:rsidRPr="0026723A">
        <w:rPr>
          <w:sz w:val="12"/>
        </w:rPr>
        <w:t xml:space="preserve"> seventh potential </w:t>
      </w:r>
      <w:r w:rsidRPr="00165091">
        <w:rPr>
          <w:rStyle w:val="Emphasis"/>
        </w:rPr>
        <w:t>criticism</w:t>
      </w:r>
      <w:r w:rsidRPr="0026723A">
        <w:rPr>
          <w:sz w:val="12"/>
        </w:rPr>
        <w:t xml:space="preserve"> </w:t>
      </w:r>
      <w:r w:rsidRPr="00165091">
        <w:rPr>
          <w:rStyle w:val="StyleUnderline"/>
        </w:rPr>
        <w:t xml:space="preserve">of my argument is there are </w:t>
      </w:r>
      <w:r w:rsidRPr="00165091">
        <w:rPr>
          <w:rStyle w:val="Emphasis"/>
        </w:rPr>
        <w:t>other forms of “relevance”</w:t>
      </w:r>
      <w:r w:rsidRPr="0026723A">
        <w:rPr>
          <w:sz w:val="12"/>
        </w:rPr>
        <w:t xml:space="preserve"> </w:t>
      </w:r>
      <w:r w:rsidRPr="00165091">
        <w:rPr>
          <w:rStyle w:val="StyleUnderline"/>
        </w:rPr>
        <w:t>beyond just influencing government policymakers by offering policy recommendations to which scholars should aspire.</w:t>
      </w:r>
      <w:r w:rsidRPr="0026723A">
        <w:rPr>
          <w:sz w:val="12"/>
        </w:rPr>
        <w:t xml:space="preserve">58 Especially in a democratic political system, a scholar’s vocation for politics </w:t>
      </w:r>
      <w:r w:rsidRPr="00165091">
        <w:rPr>
          <w:rStyle w:val="StyleUnderline"/>
        </w:rPr>
        <w:t>can also involve</w:t>
      </w:r>
      <w:r w:rsidRPr="0026723A">
        <w:rPr>
          <w:sz w:val="12"/>
        </w:rPr>
        <w:t xml:space="preserve"> </w:t>
      </w:r>
      <w:r w:rsidRPr="00165091">
        <w:rPr>
          <w:rStyle w:val="Emphasis"/>
        </w:rPr>
        <w:t>educating students</w:t>
      </w:r>
      <w:r w:rsidRPr="0026723A">
        <w:rPr>
          <w:sz w:val="12"/>
        </w:rPr>
        <w:t xml:space="preserve"> </w:t>
      </w:r>
      <w:r w:rsidRPr="00165091">
        <w:rPr>
          <w:rStyle w:val="StyleUnderline"/>
        </w:rPr>
        <w:t xml:space="preserve">and </w:t>
      </w:r>
      <w:r w:rsidRPr="00165091">
        <w:rPr>
          <w:rStyle w:val="Emphasis"/>
        </w:rPr>
        <w:t>informing the</w:t>
      </w:r>
      <w:r w:rsidRPr="0026723A">
        <w:rPr>
          <w:sz w:val="12"/>
        </w:rPr>
        <w:t xml:space="preserve"> wider </w:t>
      </w:r>
      <w:r w:rsidRPr="00165091">
        <w:rPr>
          <w:rStyle w:val="Emphasis"/>
        </w:rPr>
        <w:t>public</w:t>
      </w:r>
      <w:r w:rsidRPr="0026723A">
        <w:rPr>
          <w:sz w:val="12"/>
        </w:rPr>
        <w:t xml:space="preserve"> </w:t>
      </w:r>
      <w:r w:rsidRPr="00165091">
        <w:rPr>
          <w:rStyle w:val="StyleUnderline"/>
        </w:rPr>
        <w:t>about</w:t>
      </w:r>
      <w:r w:rsidRPr="0026723A">
        <w:rPr>
          <w:sz w:val="12"/>
        </w:rPr>
        <w:t xml:space="preserve"> </w:t>
      </w:r>
      <w:r w:rsidRPr="00165091">
        <w:rPr>
          <w:rStyle w:val="Emphasis"/>
        </w:rPr>
        <w:t>pressing issues</w:t>
      </w:r>
      <w:r w:rsidRPr="0026723A">
        <w:rPr>
          <w:sz w:val="12"/>
        </w:rPr>
        <w:t xml:space="preserve"> of policy. </w:t>
      </w:r>
      <w:r w:rsidRPr="00165091">
        <w:rPr>
          <w:rStyle w:val="StyleUnderline"/>
        </w:rPr>
        <w:t>Moreover, an engaged scholar could serve with</w:t>
      </w:r>
      <w:r w:rsidRPr="0026723A">
        <w:rPr>
          <w:sz w:val="12"/>
        </w:rPr>
        <w:t xml:space="preserve"> </w:t>
      </w:r>
      <w:r w:rsidRPr="00165091">
        <w:rPr>
          <w:rStyle w:val="Emphasis"/>
        </w:rPr>
        <w:t>n</w:t>
      </w:r>
      <w:r w:rsidRPr="0026723A">
        <w:rPr>
          <w:sz w:val="12"/>
        </w:rPr>
        <w:t>on</w:t>
      </w:r>
      <w:r w:rsidRPr="00165091">
        <w:rPr>
          <w:rStyle w:val="Emphasis"/>
        </w:rPr>
        <w:t>g</w:t>
      </w:r>
      <w:r w:rsidRPr="0026723A">
        <w:rPr>
          <w:sz w:val="12"/>
        </w:rPr>
        <w:t xml:space="preserve">overnmental and private </w:t>
      </w:r>
      <w:r w:rsidRPr="00165091">
        <w:rPr>
          <w:rStyle w:val="Emphasis"/>
        </w:rPr>
        <w:t>o</w:t>
      </w:r>
      <w:r w:rsidRPr="0026723A">
        <w:rPr>
          <w:sz w:val="12"/>
        </w:rPr>
        <w:t>rganization</w:t>
      </w:r>
      <w:r w:rsidRPr="00165091">
        <w:rPr>
          <w:rStyle w:val="Emphasis"/>
        </w:rPr>
        <w:t>s</w:t>
      </w:r>
      <w:r w:rsidRPr="0026723A">
        <w:rPr>
          <w:sz w:val="12"/>
        </w:rPr>
        <w:t xml:space="preserve"> </w:t>
      </w:r>
      <w:r w:rsidRPr="00165091">
        <w:rPr>
          <w:rStyle w:val="StyleUnderline"/>
        </w:rPr>
        <w:t>rather than just through government</w:t>
      </w:r>
      <w:r w:rsidRPr="0026723A">
        <w:rPr>
          <w:sz w:val="12"/>
        </w:rPr>
        <w:t xml:space="preserve"> service. </w:t>
      </w:r>
      <w:r w:rsidRPr="00165091">
        <w:rPr>
          <w:rStyle w:val="StyleUnderline"/>
        </w:rPr>
        <w:t>While there is</w:t>
      </w:r>
      <w:r w:rsidRPr="0026723A">
        <w:rPr>
          <w:sz w:val="12"/>
        </w:rPr>
        <w:t xml:space="preserve"> </w:t>
      </w:r>
      <w:r w:rsidRPr="00165091">
        <w:rPr>
          <w:rStyle w:val="Emphasis"/>
        </w:rPr>
        <w:t>no doubt</w:t>
      </w:r>
      <w:r w:rsidRPr="0026723A">
        <w:rPr>
          <w:sz w:val="12"/>
        </w:rPr>
        <w:t xml:space="preserve"> </w:t>
      </w:r>
      <w:r w:rsidRPr="00165091">
        <w:rPr>
          <w:rStyle w:val="StyleUnderline"/>
        </w:rPr>
        <w:t xml:space="preserve">that policy influence is broader than just affecting </w:t>
      </w:r>
      <w:r w:rsidRPr="00165091">
        <w:rPr>
          <w:rStyle w:val="Emphasis"/>
        </w:rPr>
        <w:t>government policy</w:t>
      </w:r>
      <w:r w:rsidRPr="00165091">
        <w:rPr>
          <w:rStyle w:val="StyleUnderline"/>
        </w:rPr>
        <w:t xml:space="preserve">, that is </w:t>
      </w:r>
      <w:r w:rsidRPr="00165091">
        <w:rPr>
          <w:rStyle w:val="Emphasis"/>
        </w:rPr>
        <w:t>ultimately</w:t>
      </w:r>
      <w:r w:rsidRPr="00165091">
        <w:rPr>
          <w:rStyle w:val="StyleUnderline"/>
        </w:rPr>
        <w:t xml:space="preserve"> the</w:t>
      </w:r>
      <w:r w:rsidRPr="0026723A">
        <w:rPr>
          <w:sz w:val="12"/>
        </w:rPr>
        <w:t xml:space="preserve"> </w:t>
      </w:r>
      <w:r w:rsidRPr="00165091">
        <w:rPr>
          <w:rStyle w:val="Emphasis"/>
        </w:rPr>
        <w:t>goal of the enterprise</w:t>
      </w:r>
      <w:r w:rsidRPr="00165091">
        <w:rPr>
          <w:rStyle w:val="StyleUnderline"/>
        </w:rPr>
        <w:t xml:space="preserve">, either directly through policymakers or indirectly through the media or the public. Moreover, it is the </w:t>
      </w:r>
      <w:r w:rsidRPr="00165091">
        <w:rPr>
          <w:rStyle w:val="Emphasis"/>
        </w:rPr>
        <w:t>clearest and most demanding standard of relevance available</w:t>
      </w:r>
      <w:r w:rsidRPr="00165091">
        <w:rPr>
          <w:rStyle w:val="StyleUnderline"/>
        </w:rPr>
        <w:t xml:space="preserve">. </w:t>
      </w:r>
      <w:proofErr w:type="gramStart"/>
      <w:r w:rsidRPr="00165091">
        <w:rPr>
          <w:rStyle w:val="StyleUnderline"/>
        </w:rPr>
        <w:t>So</w:t>
      </w:r>
      <w:proofErr w:type="gramEnd"/>
      <w:r w:rsidRPr="00165091">
        <w:rPr>
          <w:rStyle w:val="StyleUnderline"/>
        </w:rPr>
        <w:t xml:space="preserve"> if we want to</w:t>
      </w:r>
      <w:r w:rsidRPr="0026723A">
        <w:rPr>
          <w:sz w:val="12"/>
        </w:rPr>
        <w:t xml:space="preserve"> </w:t>
      </w:r>
      <w:r w:rsidRPr="00165091">
        <w:rPr>
          <w:rStyle w:val="Emphasis"/>
        </w:rPr>
        <w:t>understand when and how</w:t>
      </w:r>
      <w:r w:rsidRPr="0026723A">
        <w:rPr>
          <w:sz w:val="12"/>
        </w:rPr>
        <w:t xml:space="preserve"> </w:t>
      </w:r>
      <w:r w:rsidRPr="00165091">
        <w:rPr>
          <w:rStyle w:val="StyleUnderline"/>
        </w:rPr>
        <w:t xml:space="preserve">social science matters to policymakers that is the most </w:t>
      </w:r>
      <w:r w:rsidRPr="00165091">
        <w:rPr>
          <w:rStyle w:val="Emphasis"/>
        </w:rPr>
        <w:t>important</w:t>
      </w:r>
      <w:r w:rsidRPr="00165091">
        <w:rPr>
          <w:rStyle w:val="StyleUnderline"/>
        </w:rPr>
        <w:t xml:space="preserve">, if not the </w:t>
      </w:r>
      <w:r w:rsidRPr="00165091">
        <w:rPr>
          <w:rStyle w:val="Emphasis"/>
        </w:rPr>
        <w:t>only</w:t>
      </w:r>
      <w:r w:rsidRPr="00165091">
        <w:rPr>
          <w:rStyle w:val="StyleUnderline"/>
        </w:rPr>
        <w:t>, aspect of it to consider</w:t>
      </w:r>
      <w:r w:rsidRPr="0026723A">
        <w:rPr>
          <w:sz w:val="12"/>
        </w:rPr>
        <w:t xml:space="preserve">.59 Finally, many political scientists share Daniel </w:t>
      </w:r>
      <w:proofErr w:type="spellStart"/>
      <w:r w:rsidRPr="0026723A">
        <w:rPr>
          <w:sz w:val="12"/>
        </w:rPr>
        <w:t>Drezner’s</w:t>
      </w:r>
      <w:proofErr w:type="spellEnd"/>
      <w:r w:rsidRPr="0026723A">
        <w:rPr>
          <w:sz w:val="12"/>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6723A">
        <w:rPr>
          <w:sz w:val="12"/>
        </w:rPr>
        <w:t>Talcing</w:t>
      </w:r>
      <w:proofErr w:type="spellEnd"/>
      <w:r w:rsidRPr="0026723A">
        <w:rPr>
          <w:sz w:val="12"/>
        </w:rPr>
        <w:t xml:space="preserve"> an equally impractical tack, Hungarian physicist Leo Szilard wrote to </w:t>
      </w:r>
      <w:proofErr w:type="spellStart"/>
      <w:r w:rsidRPr="0026723A">
        <w:rPr>
          <w:sz w:val="12"/>
        </w:rPr>
        <w:t>Franldin</w:t>
      </w:r>
      <w:proofErr w:type="spellEnd"/>
      <w:r w:rsidRPr="0026723A">
        <w:rPr>
          <w:sz w:val="12"/>
        </w:rPr>
        <w:t xml:space="preserve"> Delano Roosevelt’s science adviser </w:t>
      </w:r>
      <w:proofErr w:type="spellStart"/>
      <w:r w:rsidRPr="0026723A">
        <w:rPr>
          <w:sz w:val="12"/>
        </w:rPr>
        <w:t>Vannevar</w:t>
      </w:r>
      <w:proofErr w:type="spellEnd"/>
      <w:r w:rsidRPr="0026723A">
        <w:rPr>
          <w:sz w:val="12"/>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65091">
        <w:rPr>
          <w:rStyle w:val="StyleUnderline"/>
        </w:rPr>
        <w:t>There are</w:t>
      </w:r>
      <w:r w:rsidRPr="0026723A">
        <w:rPr>
          <w:sz w:val="12"/>
        </w:rPr>
        <w:t xml:space="preserve">, of course, some </w:t>
      </w:r>
      <w:r w:rsidRPr="00165091">
        <w:rPr>
          <w:rStyle w:val="Emphasis"/>
        </w:rPr>
        <w:t>nuts-and-bolts</w:t>
      </w:r>
      <w:r w:rsidRPr="0026723A">
        <w:rPr>
          <w:sz w:val="12"/>
        </w:rPr>
        <w:t xml:space="preserve"> </w:t>
      </w:r>
      <w:r w:rsidRPr="00165091">
        <w:rPr>
          <w:rStyle w:val="StyleUnderline"/>
        </w:rPr>
        <w:t>issues that scholars should be mindful of if they want to participate in the broader policy debate</w:t>
      </w:r>
      <w:r w:rsidRPr="0026723A">
        <w:rPr>
          <w:sz w:val="12"/>
        </w:rPr>
        <w:t xml:space="preserve">. Since policymakers have short attention spans given the number and breadth of issues they </w:t>
      </w:r>
      <w:proofErr w:type="gramStart"/>
      <w:r w:rsidRPr="0026723A">
        <w:rPr>
          <w:sz w:val="12"/>
        </w:rPr>
        <w:t>have to</w:t>
      </w:r>
      <w:proofErr w:type="gramEnd"/>
      <w:r w:rsidRPr="0026723A">
        <w:rPr>
          <w:sz w:val="12"/>
        </w:rPr>
        <w:t xml:space="preserve"> deal with, scholarly efforts to engage them need to be brief in conveying their ideas.70 This explains why Op/Eds are particularly influential and why so many are optimistic that blogs could play a similar role. Moreover, </w:t>
      </w:r>
      <w:r w:rsidRPr="00165091">
        <w:rPr>
          <w:rStyle w:val="StyleUnderline"/>
        </w:rPr>
        <w:t>policymakers find much current scholarly work</w:t>
      </w:r>
      <w:r w:rsidRPr="0026723A">
        <w:rPr>
          <w:sz w:val="12"/>
        </w:rPr>
        <w:t>—from across the methodological spectrum—</w:t>
      </w:r>
      <w:r w:rsidRPr="00165091">
        <w:rPr>
          <w:rStyle w:val="Emphasis"/>
        </w:rPr>
        <w:t>inaccessible</w:t>
      </w:r>
      <w:r w:rsidRPr="0026723A">
        <w:rPr>
          <w:sz w:val="12"/>
        </w:rPr>
        <w:t xml:space="preserve">. The common sentiment animating their views is that </w:t>
      </w:r>
      <w:r w:rsidRPr="00165091">
        <w:rPr>
          <w:rStyle w:val="StyleUnderline"/>
        </w:rPr>
        <w:t xml:space="preserve">scholars should </w:t>
      </w:r>
      <w:r w:rsidRPr="00165091">
        <w:rPr>
          <w:rStyle w:val="Emphasis"/>
        </w:rPr>
        <w:t>cut</w:t>
      </w:r>
      <w:r w:rsidRPr="0026723A">
        <w:rPr>
          <w:sz w:val="12"/>
        </w:rPr>
        <w:t xml:space="preserve"> the </w:t>
      </w:r>
      <w:r w:rsidRPr="00165091">
        <w:rPr>
          <w:rStyle w:val="Emphasis"/>
        </w:rPr>
        <w:t>jargon</w:t>
      </w:r>
      <w:r w:rsidRPr="0026723A">
        <w:rPr>
          <w:sz w:val="12"/>
        </w:rPr>
        <w:t xml:space="preserve">. Policymakers don’t want scholars to write in Greek or French, but rather just plain English.71 There are also some much bigger issues undergirding the relevance question.72 To begin with, </w:t>
      </w:r>
      <w:r w:rsidRPr="00710A8F">
        <w:rPr>
          <w:rStyle w:val="StyleUnderline"/>
          <w:highlight w:val="green"/>
        </w:rPr>
        <w:t xml:space="preserve">political science needs to </w:t>
      </w:r>
      <w:r w:rsidRPr="00710A8F">
        <w:rPr>
          <w:rStyle w:val="Emphasis"/>
          <w:highlight w:val="green"/>
        </w:rPr>
        <w:t>rethink how it balances</w:t>
      </w:r>
      <w:r w:rsidRPr="0026723A">
        <w:rPr>
          <w:sz w:val="12"/>
        </w:rPr>
        <w:t xml:space="preserve"> scholarly </w:t>
      </w:r>
      <w:r w:rsidRPr="00710A8F">
        <w:rPr>
          <w:rStyle w:val="Emphasis"/>
          <w:highlight w:val="green"/>
        </w:rPr>
        <w:t>rigor with practical application</w:t>
      </w:r>
      <w:r w:rsidRPr="00165091">
        <w:rPr>
          <w:rStyle w:val="StyleUnderline"/>
        </w:rPr>
        <w:t>. There is a</w:t>
      </w:r>
      <w:r w:rsidRPr="0026723A">
        <w:rPr>
          <w:sz w:val="12"/>
        </w:rPr>
        <w:t xml:space="preserve"> </w:t>
      </w:r>
      <w:r w:rsidRPr="00165091">
        <w:rPr>
          <w:rStyle w:val="Emphasis"/>
        </w:rPr>
        <w:t>middle ground</w:t>
      </w:r>
      <w:r w:rsidRPr="0026723A">
        <w:rPr>
          <w:sz w:val="12"/>
        </w:rPr>
        <w:t xml:space="preserve"> </w:t>
      </w:r>
      <w:r w:rsidRPr="00165091">
        <w:rPr>
          <w:rStyle w:val="StyleUnderline"/>
        </w:rPr>
        <w:t>between policy analysis and journalism</w:t>
      </w:r>
      <w:r w:rsidRPr="0026723A">
        <w:rPr>
          <w:sz w:val="12"/>
        </w:rPr>
        <w:t xml:space="preserve">, on one side, </w:t>
      </w:r>
      <w:r w:rsidRPr="00165091">
        <w:rPr>
          <w:rStyle w:val="StyleUnderline"/>
        </w:rPr>
        <w:t>and</w:t>
      </w:r>
      <w:r w:rsidRPr="0026723A">
        <w:rPr>
          <w:sz w:val="12"/>
        </w:rPr>
        <w:t xml:space="preserve"> </w:t>
      </w:r>
      <w:r w:rsidRPr="00165091">
        <w:rPr>
          <w:rStyle w:val="Emphasis"/>
        </w:rPr>
        <w:t>scholastic irrelevance</w:t>
      </w:r>
      <w:r w:rsidRPr="0026723A">
        <w:rPr>
          <w:sz w:val="12"/>
        </w:rPr>
        <w:t xml:space="preserve"> on the other.73 </w:t>
      </w:r>
      <w:r w:rsidRPr="00710A8F">
        <w:rPr>
          <w:rStyle w:val="StyleUnderline"/>
          <w:highlight w:val="green"/>
        </w:rPr>
        <w:t>The</w:t>
      </w:r>
      <w:r w:rsidRPr="0026723A">
        <w:rPr>
          <w:sz w:val="12"/>
          <w:highlight w:val="green"/>
        </w:rPr>
        <w:t xml:space="preserve"> </w:t>
      </w:r>
      <w:r w:rsidRPr="00710A8F">
        <w:rPr>
          <w:rStyle w:val="Emphasis"/>
          <w:highlight w:val="green"/>
        </w:rPr>
        <w:t>best approach</w:t>
      </w:r>
      <w:r w:rsidRPr="0026723A">
        <w:rPr>
          <w:sz w:val="12"/>
        </w:rPr>
        <w:t xml:space="preserve"> to balancing scholarly rigor with continuing policy relevance </w:t>
      </w:r>
      <w:r w:rsidRPr="00710A8F">
        <w:rPr>
          <w:rStyle w:val="StyleUnderline"/>
          <w:highlight w:val="green"/>
        </w:rPr>
        <w:t>is</w:t>
      </w:r>
      <w:r w:rsidRPr="0026723A">
        <w:rPr>
          <w:sz w:val="12"/>
          <w:highlight w:val="green"/>
        </w:rPr>
        <w:t xml:space="preserve"> </w:t>
      </w:r>
      <w:r w:rsidRPr="00710A8F">
        <w:rPr>
          <w:rStyle w:val="Emphasis"/>
          <w:highlight w:val="green"/>
        </w:rPr>
        <w:t>methodological pluralism</w:t>
      </w:r>
      <w:r w:rsidRPr="00710A8F">
        <w:rPr>
          <w:rStyle w:val="StyleUnderline"/>
          <w:highlight w:val="green"/>
        </w:rPr>
        <w:t xml:space="preserve">, </w:t>
      </w:r>
      <w:r w:rsidRPr="00606B52">
        <w:rPr>
          <w:rStyle w:val="StyleUnderline"/>
        </w:rPr>
        <w:t>which includes</w:t>
      </w:r>
      <w:r w:rsidRPr="00165091">
        <w:rPr>
          <w:rStyle w:val="StyleUnderline"/>
        </w:rPr>
        <w:t xml:space="preserve"> a commitment to </w:t>
      </w:r>
      <w:r w:rsidRPr="00710A8F">
        <w:rPr>
          <w:rStyle w:val="StyleUnderline"/>
          <w:highlight w:val="green"/>
        </w:rPr>
        <w:t xml:space="preserve">using </w:t>
      </w:r>
      <w:r w:rsidRPr="00606B52">
        <w:rPr>
          <w:rStyle w:val="StyleUnderline"/>
        </w:rPr>
        <w:t xml:space="preserve">not </w:t>
      </w:r>
      <w:r w:rsidRPr="00606B52">
        <w:rPr>
          <w:rStyle w:val="Emphasis"/>
        </w:rPr>
        <w:t xml:space="preserve">any </w:t>
      </w:r>
      <w:proofErr w:type="gramStart"/>
      <w:r w:rsidRPr="00606B52">
        <w:rPr>
          <w:rStyle w:val="Emphasis"/>
        </w:rPr>
        <w:t>particular method</w:t>
      </w:r>
      <w:proofErr w:type="gramEnd"/>
      <w:r w:rsidRPr="0026723A">
        <w:rPr>
          <w:sz w:val="12"/>
        </w:rPr>
        <w:t xml:space="preserve"> (</w:t>
      </w:r>
      <w:r w:rsidRPr="00606B52">
        <w:rPr>
          <w:rStyle w:val="StyleUnderline"/>
        </w:rPr>
        <w:t>or</w:t>
      </w:r>
      <w:r w:rsidRPr="0026723A">
        <w:rPr>
          <w:sz w:val="12"/>
        </w:rPr>
        <w:t xml:space="preserve"> </w:t>
      </w:r>
      <w:r w:rsidRPr="00606B52">
        <w:rPr>
          <w:rStyle w:val="Emphasis"/>
        </w:rPr>
        <w:t>all of them</w:t>
      </w:r>
      <w:r w:rsidRPr="0026723A">
        <w:rPr>
          <w:sz w:val="12"/>
        </w:rPr>
        <w:t xml:space="preserve">) </w:t>
      </w:r>
      <w:r w:rsidRPr="00606B52">
        <w:rPr>
          <w:rStyle w:val="StyleUnderline"/>
        </w:rPr>
        <w:t>but rather ju</w:t>
      </w:r>
      <w:r w:rsidRPr="00165091">
        <w:rPr>
          <w:rStyle w:val="StyleUnderline"/>
        </w:rPr>
        <w:t xml:space="preserve">st </w:t>
      </w:r>
      <w:r w:rsidRPr="00710A8F">
        <w:rPr>
          <w:rStyle w:val="StyleUnderline"/>
          <w:highlight w:val="green"/>
        </w:rPr>
        <w:t xml:space="preserve">the approach most </w:t>
      </w:r>
      <w:r w:rsidRPr="00710A8F">
        <w:rPr>
          <w:rStyle w:val="Emphasis"/>
          <w:highlight w:val="green"/>
        </w:rPr>
        <w:t>appropriate for the question</w:t>
      </w:r>
      <w:r w:rsidRPr="00165091">
        <w:rPr>
          <w:rStyle w:val="Emphasis"/>
        </w:rPr>
        <w:t xml:space="preserve"> at hand</w:t>
      </w:r>
      <w:r w:rsidRPr="0026723A">
        <w:rPr>
          <w:sz w:val="12"/>
        </w:rPr>
        <w:t xml:space="preserve">. But methodological pluralism, by itself, is not sufficient. The latest trend in political science requiring the simultaneous use of multiple methods could, ironically, prove to be even more limiting of policy relevance. Indeed, given the need to employ </w:t>
      </w:r>
      <w:proofErr w:type="gramStart"/>
      <w:r w:rsidRPr="0026723A">
        <w:rPr>
          <w:sz w:val="12"/>
        </w:rPr>
        <w:t>all of</w:t>
      </w:r>
      <w:proofErr w:type="gramEnd"/>
      <w:r w:rsidRPr="0026723A">
        <w:rPr>
          <w:sz w:val="12"/>
        </w:rPr>
        <w:t xml:space="preserve"> these methods simultaneously, it is potentially even more constraining in terms of the problems it can address because it has to be limited to those which can be quantified, modeled, and studied in depth at the same time.74 Therefore, </w:t>
      </w:r>
      <w:r w:rsidRPr="0034642F">
        <w:rPr>
          <w:rStyle w:val="Emphasis"/>
        </w:rPr>
        <w:t>reinforcing</w:t>
      </w:r>
      <w:r w:rsidRPr="0026723A">
        <w:rPr>
          <w:sz w:val="12"/>
        </w:rPr>
        <w:t xml:space="preserve"> </w:t>
      </w:r>
      <w:r w:rsidRPr="0034642F">
        <w:rPr>
          <w:rStyle w:val="StyleUnderline"/>
        </w:rPr>
        <w:t>methodological pluralism must also be a</w:t>
      </w:r>
      <w:r w:rsidRPr="0026723A">
        <w:rPr>
          <w:sz w:val="12"/>
        </w:rPr>
        <w:t xml:space="preserve"> </w:t>
      </w:r>
      <w:r w:rsidRPr="0034642F">
        <w:rPr>
          <w:rStyle w:val="Emphasis"/>
        </w:rPr>
        <w:t>commitment to problem-, rather than method-, driven research agendas</w:t>
      </w:r>
      <w:r w:rsidRPr="0034642F">
        <w:rPr>
          <w:rStyle w:val="StyleUnderline"/>
        </w:rPr>
        <w:t xml:space="preserve">. It is only the </w:t>
      </w:r>
      <w:r w:rsidRPr="0034642F">
        <w:rPr>
          <w:rStyle w:val="Emphasis"/>
        </w:rPr>
        <w:t>combination</w:t>
      </w:r>
      <w:r w:rsidRPr="0026723A">
        <w:rPr>
          <w:sz w:val="12"/>
        </w:rPr>
        <w:t xml:space="preserve"> </w:t>
      </w:r>
      <w:r w:rsidRPr="0034642F">
        <w:rPr>
          <w:rStyle w:val="StyleUnderline"/>
        </w:rPr>
        <w:t>of these</w:t>
      </w:r>
      <w:r w:rsidRPr="0026723A">
        <w:rPr>
          <w:sz w:val="12"/>
        </w:rPr>
        <w:t xml:space="preserve"> two </w:t>
      </w:r>
      <w:r w:rsidRPr="0034642F">
        <w:rPr>
          <w:rStyle w:val="StyleUnderline"/>
        </w:rPr>
        <w:t>principles that will ensure that policy-relevant</w:t>
      </w:r>
      <w:r w:rsidRPr="00165091">
        <w:rPr>
          <w:rStyle w:val="StyleUnderline"/>
        </w:rPr>
        <w:t xml:space="preserve"> security studies can</w:t>
      </w:r>
      <w:r w:rsidRPr="0026723A">
        <w:rPr>
          <w:sz w:val="12"/>
        </w:rPr>
        <w:t xml:space="preserve"> not only </w:t>
      </w:r>
      <w:r w:rsidRPr="00165091">
        <w:rPr>
          <w:rStyle w:val="Emphasis"/>
        </w:rPr>
        <w:t>survive</w:t>
      </w:r>
      <w:r w:rsidRPr="0026723A">
        <w:rPr>
          <w:sz w:val="12"/>
        </w:rPr>
        <w:t xml:space="preserve">, but thrive, in political science.75 Scholars also need to think carefully about the role of theory in </w:t>
      </w:r>
      <w:proofErr w:type="spellStart"/>
      <w:r w:rsidRPr="0026723A">
        <w:rPr>
          <w:sz w:val="12"/>
        </w:rPr>
        <w:t>policyrelevant</w:t>
      </w:r>
      <w:proofErr w:type="spellEnd"/>
      <w:r w:rsidRPr="0026723A">
        <w:rPr>
          <w:sz w:val="12"/>
        </w:rPr>
        <w:t xml:space="preserve"> security studies scholarship. </w:t>
      </w:r>
      <w:r w:rsidRPr="00606B52">
        <w:rPr>
          <w:rStyle w:val="StyleUnderline"/>
        </w:rPr>
        <w:t xml:space="preserve">While there is no doubt that theory is important to policymakers, scholars need to be aware that as with many other things, </w:t>
      </w:r>
      <w:r w:rsidRPr="00606B52">
        <w:rPr>
          <w:rStyle w:val="Emphasis"/>
        </w:rPr>
        <w:t>too much</w:t>
      </w:r>
      <w:r w:rsidRPr="0026723A">
        <w:rPr>
          <w:sz w:val="12"/>
        </w:rPr>
        <w:t xml:space="preserve"> of it </w:t>
      </w:r>
      <w:r w:rsidRPr="00606B52">
        <w:rPr>
          <w:rStyle w:val="StyleUnderline"/>
        </w:rPr>
        <w:t>can be</w:t>
      </w:r>
      <w:r w:rsidRPr="0026723A">
        <w:rPr>
          <w:sz w:val="12"/>
        </w:rPr>
        <w:t xml:space="preserve"> a </w:t>
      </w:r>
      <w:r w:rsidRPr="00606B52">
        <w:rPr>
          <w:rStyle w:val="Emphasis"/>
        </w:rPr>
        <w:t>bad</w:t>
      </w:r>
      <w:r w:rsidRPr="0026723A">
        <w:rPr>
          <w:sz w:val="12"/>
        </w:rPr>
        <w:t xml:space="preserve"> thing. </w:t>
      </w:r>
      <w:r w:rsidRPr="00606B52">
        <w:rPr>
          <w:rStyle w:val="StyleUnderline"/>
        </w:rPr>
        <w:t>In</w:t>
      </w:r>
      <w:r w:rsidRPr="00165091">
        <w:rPr>
          <w:rStyle w:val="StyleUnderline"/>
        </w:rPr>
        <w:t xml:space="preserve"> particular, the </w:t>
      </w:r>
      <w:r w:rsidRPr="00710A8F">
        <w:rPr>
          <w:rStyle w:val="StyleUnderline"/>
          <w:highlight w:val="green"/>
        </w:rPr>
        <w:t>effort to cram the</w:t>
      </w:r>
      <w:r w:rsidRPr="0026723A">
        <w:rPr>
          <w:sz w:val="12"/>
          <w:highlight w:val="green"/>
        </w:rPr>
        <w:t xml:space="preserve"> </w:t>
      </w:r>
      <w:r w:rsidRPr="00710A8F">
        <w:rPr>
          <w:rStyle w:val="Emphasis"/>
          <w:highlight w:val="green"/>
        </w:rPr>
        <w:t>rich complexity of the social world into universal models</w:t>
      </w:r>
      <w:r w:rsidRPr="0026723A">
        <w:rPr>
          <w:sz w:val="12"/>
          <w:highlight w:val="green"/>
        </w:rPr>
        <w:t xml:space="preserve"> </w:t>
      </w:r>
      <w:r w:rsidRPr="00710A8F">
        <w:rPr>
          <w:rStyle w:val="StyleUnderline"/>
          <w:highlight w:val="green"/>
        </w:rPr>
        <w:t xml:space="preserve">can do </w:t>
      </w:r>
      <w:r w:rsidRPr="00710A8F">
        <w:rPr>
          <w:rStyle w:val="Emphasis"/>
          <w:highlight w:val="green"/>
        </w:rPr>
        <w:t>intellectual violence</w:t>
      </w:r>
      <w:r w:rsidRPr="00606B52">
        <w:rPr>
          <w:rStyle w:val="Emphasis"/>
        </w:rPr>
        <w:t xml:space="preserve"> to the phenomenon under study</w:t>
      </w:r>
      <w:r w:rsidRPr="0026723A">
        <w:rPr>
          <w:sz w:val="12"/>
        </w:rPr>
        <w:t xml:space="preserve"> </w:t>
      </w:r>
      <w:r w:rsidRPr="00710A8F">
        <w:rPr>
          <w:rStyle w:val="StyleUnderline"/>
          <w:highlight w:val="green"/>
        </w:rPr>
        <w:t xml:space="preserve">as well as produce </w:t>
      </w:r>
      <w:r w:rsidRPr="00710A8F">
        <w:rPr>
          <w:rStyle w:val="Emphasis"/>
          <w:highlight w:val="green"/>
        </w:rPr>
        <w:t>suboptimal policy</w:t>
      </w:r>
      <w:r w:rsidRPr="0026723A">
        <w:rPr>
          <w:sz w:val="12"/>
        </w:rPr>
        <w:t xml:space="preserve">. Paul </w:t>
      </w:r>
      <w:proofErr w:type="spellStart"/>
      <w:r w:rsidRPr="0026723A">
        <w:rPr>
          <w:sz w:val="12"/>
        </w:rPr>
        <w:t>Nitze</w:t>
      </w:r>
      <w:proofErr w:type="spellEnd"/>
      <w:r w:rsidRPr="0026723A">
        <w:rPr>
          <w:sz w:val="12"/>
        </w:rPr>
        <w:t>, then the director of the Secretary of State’s Policy Planning Staff, readily conceded policymakers’ need for theory but also noted that “there is the opposing consideration</w:t>
      </w:r>
      <w:proofErr w:type="gramStart"/>
      <w:r w:rsidRPr="0026723A">
        <w:rPr>
          <w:sz w:val="12"/>
        </w:rPr>
        <w:t xml:space="preserve"> ..</w:t>
      </w:r>
      <w:proofErr w:type="gramEnd"/>
      <w:r w:rsidRPr="0026723A">
        <w:rPr>
          <w:sz w:val="12"/>
        </w:rPr>
        <w:t xml:space="preserve"> . that </w:t>
      </w:r>
      <w:r w:rsidRPr="00165091">
        <w:rPr>
          <w:rStyle w:val="StyleUnderline"/>
        </w:rPr>
        <w:t>[</w:t>
      </w:r>
      <w:r w:rsidRPr="007A23FF">
        <w:rPr>
          <w:rStyle w:val="StyleUnderline"/>
        </w:rPr>
        <w:t xml:space="preserve">theoretical] oversimplification presents </w:t>
      </w:r>
      <w:r w:rsidRPr="007A23FF">
        <w:rPr>
          <w:rStyle w:val="Emphasis"/>
        </w:rPr>
        <w:t>great dangers</w:t>
      </w:r>
      <w:r w:rsidRPr="0026723A">
        <w:rPr>
          <w:sz w:val="12"/>
        </w:rPr>
        <w:t xml:space="preserve">.”76 Albert </w:t>
      </w:r>
      <w:proofErr w:type="spellStart"/>
      <w:r w:rsidRPr="0026723A">
        <w:rPr>
          <w:sz w:val="12"/>
        </w:rPr>
        <w:t>Wohlstetter</w:t>
      </w:r>
      <w:proofErr w:type="spellEnd"/>
      <w:r w:rsidRPr="0026723A">
        <w:rPr>
          <w:sz w:val="12"/>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65091">
        <w:rPr>
          <w:rStyle w:val="StyleUnderline"/>
        </w:rPr>
        <w:t>Theory is a powerful</w:t>
      </w:r>
      <w:r w:rsidRPr="0026723A">
        <w:rPr>
          <w:sz w:val="12"/>
        </w:rPr>
        <w:t xml:space="preserve"> </w:t>
      </w:r>
      <w:r w:rsidRPr="00165091">
        <w:rPr>
          <w:rStyle w:val="Emphasis"/>
        </w:rPr>
        <w:t>tool</w:t>
      </w:r>
      <w:r w:rsidRPr="0026723A">
        <w:rPr>
          <w:sz w:val="12"/>
        </w:rPr>
        <w:t xml:space="preserve"> of statecraft, </w:t>
      </w:r>
      <w:r w:rsidRPr="00165091">
        <w:rPr>
          <w:rStyle w:val="StyleUnderline"/>
        </w:rPr>
        <w:t xml:space="preserve">but when scholars embrace </w:t>
      </w:r>
      <w:r w:rsidRPr="00710A8F">
        <w:rPr>
          <w:rStyle w:val="StyleUnderline"/>
          <w:highlight w:val="green"/>
        </w:rPr>
        <w:t>universal models</w:t>
      </w:r>
      <w:r w:rsidRPr="00165091">
        <w:rPr>
          <w:rStyle w:val="StyleUnderline"/>
        </w:rPr>
        <w:t xml:space="preserve"> they also</w:t>
      </w:r>
      <w:r w:rsidRPr="0026723A">
        <w:rPr>
          <w:sz w:val="12"/>
        </w:rPr>
        <w:t xml:space="preserve"> </w:t>
      </w:r>
      <w:r w:rsidRPr="00710A8F">
        <w:rPr>
          <w:rStyle w:val="Emphasis"/>
          <w:highlight w:val="green"/>
        </w:rPr>
        <w:t>risk irrelevance or worse</w:t>
      </w:r>
      <w:r w:rsidRPr="0026723A">
        <w:rPr>
          <w:sz w:val="12"/>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6723A">
        <w:rPr>
          <w:sz w:val="12"/>
        </w:rPr>
        <w:t>respects</w:t>
      </w:r>
      <w:proofErr w:type="gramEnd"/>
      <w:r w:rsidRPr="0026723A">
        <w:rPr>
          <w:sz w:val="12"/>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65091">
        <w:rPr>
          <w:rStyle w:val="StyleUnderline"/>
        </w:rPr>
        <w:t xml:space="preserve">While </w:t>
      </w:r>
      <w:r w:rsidRPr="00165091">
        <w:rPr>
          <w:rStyle w:val="Emphasis"/>
        </w:rPr>
        <w:t>nonacademic</w:t>
      </w:r>
      <w:r w:rsidRPr="00165091">
        <w:rPr>
          <w:rStyle w:val="StyleUnderline"/>
        </w:rPr>
        <w:t xml:space="preserve"> transmission belts can mediate between the Ivory Tower and the Beltway, they are</w:t>
      </w:r>
      <w:r w:rsidRPr="0026723A">
        <w:rPr>
          <w:sz w:val="12"/>
        </w:rPr>
        <w:t xml:space="preserve"> </w:t>
      </w:r>
      <w:r w:rsidRPr="00165091">
        <w:rPr>
          <w:rStyle w:val="Emphasis"/>
        </w:rPr>
        <w:t>no substitute</w:t>
      </w:r>
      <w:r w:rsidRPr="0026723A">
        <w:rPr>
          <w:sz w:val="12"/>
        </w:rPr>
        <w:t xml:space="preserve"> </w:t>
      </w:r>
      <w:r w:rsidRPr="00165091">
        <w:rPr>
          <w:rStyle w:val="StyleUnderline"/>
        </w:rPr>
        <w:t>for the</w:t>
      </w:r>
      <w:r w:rsidRPr="0026723A">
        <w:rPr>
          <w:sz w:val="12"/>
        </w:rPr>
        <w:t xml:space="preserve"> </w:t>
      </w:r>
      <w:r w:rsidRPr="00165091">
        <w:rPr>
          <w:rStyle w:val="Emphasis"/>
        </w:rPr>
        <w:t>scholars who produce knowledge to themselves serve as their own translators</w:t>
      </w:r>
      <w:r w:rsidRPr="0026723A">
        <w:rPr>
          <w:sz w:val="12"/>
        </w:rPr>
        <w:t xml:space="preserve"> </w:t>
      </w:r>
      <w:r w:rsidRPr="00165091">
        <w:rPr>
          <w:rStyle w:val="StyleUnderline"/>
        </w:rPr>
        <w:t xml:space="preserve">of it </w:t>
      </w:r>
      <w:r w:rsidRPr="00165091">
        <w:rPr>
          <w:rStyle w:val="Emphasis"/>
        </w:rPr>
        <w:t>into</w:t>
      </w:r>
      <w:r w:rsidRPr="0026723A">
        <w:rPr>
          <w:sz w:val="12"/>
        </w:rPr>
        <w:t xml:space="preserve"> </w:t>
      </w:r>
      <w:r w:rsidRPr="00165091">
        <w:rPr>
          <w:rStyle w:val="StyleUnderline"/>
        </w:rPr>
        <w:t>policy. To be sure, scholars should not</w:t>
      </w:r>
      <w:r w:rsidRPr="0026723A">
        <w:rPr>
          <w:sz w:val="12"/>
        </w:rPr>
        <w:t xml:space="preserve"> </w:t>
      </w:r>
      <w:r w:rsidRPr="00165091">
        <w:rPr>
          <w:rStyle w:val="Emphasis"/>
        </w:rPr>
        <w:t>stop</w:t>
      </w:r>
      <w:r w:rsidRPr="0026723A">
        <w:rPr>
          <w:sz w:val="12"/>
        </w:rPr>
        <w:t xml:space="preserve"> </w:t>
      </w:r>
      <w:r w:rsidRPr="00165091">
        <w:rPr>
          <w:rStyle w:val="StyleUnderline"/>
        </w:rPr>
        <w:t>writing scholarly books and monographs</w:t>
      </w:r>
      <w:r w:rsidRPr="0026723A">
        <w:rPr>
          <w:sz w:val="12"/>
        </w:rPr>
        <w:t xml:space="preserve"> utilizing the most sophisticated techniques of their discipline, if appropriate. </w:t>
      </w:r>
      <w:r w:rsidRPr="00165091">
        <w:rPr>
          <w:rStyle w:val="StyleUnderline"/>
        </w:rPr>
        <w:t xml:space="preserve">In </w:t>
      </w:r>
      <w:r w:rsidRPr="00165091">
        <w:rPr>
          <w:rStyle w:val="Emphasis"/>
        </w:rPr>
        <w:t>addition</w:t>
      </w:r>
      <w:r w:rsidRPr="0026723A">
        <w:rPr>
          <w:sz w:val="12"/>
        </w:rPr>
        <w:t xml:space="preserve"> </w:t>
      </w:r>
      <w:r w:rsidRPr="00165091">
        <w:rPr>
          <w:rStyle w:val="StyleUnderline"/>
        </w:rPr>
        <w:t>to doing these things, scholars should</w:t>
      </w:r>
      <w:r w:rsidRPr="0026723A">
        <w:rPr>
          <w:sz w:val="12"/>
        </w:rPr>
        <w:t xml:space="preserve"> </w:t>
      </w:r>
      <w:r w:rsidRPr="00165091">
        <w:rPr>
          <w:rStyle w:val="Emphasis"/>
        </w:rPr>
        <w:t>address</w:t>
      </w:r>
      <w:r w:rsidRPr="0026723A">
        <w:rPr>
          <w:sz w:val="12"/>
        </w:rPr>
        <w:t xml:space="preserve"> pressing </w:t>
      </w:r>
      <w:proofErr w:type="gramStart"/>
      <w:r w:rsidRPr="00165091">
        <w:rPr>
          <w:rStyle w:val="Emphasis"/>
        </w:rPr>
        <w:t>real world</w:t>
      </w:r>
      <w:proofErr w:type="gramEnd"/>
      <w:r w:rsidRPr="00165091">
        <w:rPr>
          <w:rStyle w:val="Emphasis"/>
        </w:rPr>
        <w:t xml:space="preserve"> problems, not just chase after disciplinary fads.</w:t>
      </w:r>
      <w:r w:rsidRPr="0026723A">
        <w:rPr>
          <w:sz w:val="12"/>
        </w:rPr>
        <w:t xml:space="preserve"> </w:t>
      </w:r>
      <w:r w:rsidRPr="00165091">
        <w:rPr>
          <w:rStyle w:val="Emphasis"/>
        </w:rPr>
        <w:t>No one</w:t>
      </w:r>
      <w:r w:rsidRPr="0026723A">
        <w:rPr>
          <w:sz w:val="12"/>
        </w:rPr>
        <w:t xml:space="preserve"> </w:t>
      </w:r>
      <w:r w:rsidRPr="00165091">
        <w:rPr>
          <w:rStyle w:val="StyleUnderline"/>
        </w:rPr>
        <w:t xml:space="preserve">is in a better position to highlight the policy implications of a given piece of research than the </w:t>
      </w:r>
      <w:r w:rsidRPr="00165091">
        <w:rPr>
          <w:rStyle w:val="Emphasis"/>
        </w:rPr>
        <w:t>individual who conducted it</w:t>
      </w:r>
      <w:r w:rsidRPr="0026723A">
        <w:rPr>
          <w:sz w:val="12"/>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710A8F">
        <w:rPr>
          <w:rStyle w:val="StyleUnderline"/>
          <w:highlight w:val="green"/>
        </w:rPr>
        <w:t>Drawing on</w:t>
      </w:r>
      <w:r w:rsidRPr="0026723A">
        <w:rPr>
          <w:sz w:val="12"/>
          <w:highlight w:val="green"/>
        </w:rPr>
        <w:t xml:space="preserve"> </w:t>
      </w:r>
      <w:r w:rsidRPr="00710A8F">
        <w:rPr>
          <w:rStyle w:val="Emphasis"/>
          <w:highlight w:val="green"/>
        </w:rPr>
        <w:t>DPT</w:t>
      </w:r>
      <w:r w:rsidRPr="0026723A">
        <w:rPr>
          <w:sz w:val="12"/>
        </w:rPr>
        <w:t xml:space="preserve">, some </w:t>
      </w:r>
      <w:r w:rsidRPr="00165091">
        <w:rPr>
          <w:rStyle w:val="StyleUnderline"/>
        </w:rPr>
        <w:t>officials in the</w:t>
      </w:r>
      <w:r w:rsidRPr="0026723A">
        <w:rPr>
          <w:sz w:val="12"/>
        </w:rPr>
        <w:t xml:space="preserve"> George W. </w:t>
      </w:r>
      <w:r w:rsidRPr="00710A8F">
        <w:rPr>
          <w:rStyle w:val="StyleUnderline"/>
          <w:highlight w:val="green"/>
        </w:rPr>
        <w:t>Bush</w:t>
      </w:r>
      <w:r w:rsidRPr="00165091">
        <w:rPr>
          <w:rStyle w:val="StyleUnderline"/>
        </w:rPr>
        <w:t xml:space="preserve"> administration </w:t>
      </w:r>
      <w:r w:rsidRPr="00710A8F">
        <w:rPr>
          <w:rStyle w:val="StyleUnderline"/>
          <w:highlight w:val="green"/>
        </w:rPr>
        <w:t>justified the</w:t>
      </w:r>
      <w:r w:rsidRPr="0026723A">
        <w:rPr>
          <w:sz w:val="12"/>
          <w:highlight w:val="green"/>
        </w:rPr>
        <w:t xml:space="preserve"> </w:t>
      </w:r>
      <w:r w:rsidRPr="00710A8F">
        <w:rPr>
          <w:rStyle w:val="Emphasis"/>
          <w:highlight w:val="green"/>
        </w:rPr>
        <w:t>invasion of Iraq</w:t>
      </w:r>
      <w:r w:rsidRPr="0026723A">
        <w:rPr>
          <w:sz w:val="12"/>
        </w:rPr>
        <w:t xml:space="preserve"> as part of a larger strategy to bring peace to the region by spreading democracy.82 Democratic Peace proponent Bruce </w:t>
      </w:r>
      <w:proofErr w:type="spellStart"/>
      <w:r w:rsidRPr="00165091">
        <w:rPr>
          <w:rStyle w:val="StyleUnderline"/>
        </w:rPr>
        <w:t>Russett</w:t>
      </w:r>
      <w:proofErr w:type="spellEnd"/>
      <w:r w:rsidRPr="0026723A">
        <w:rPr>
          <w:sz w:val="12"/>
        </w:rPr>
        <w:t xml:space="preserve"> </w:t>
      </w:r>
      <w:r w:rsidRPr="00165091">
        <w:rPr>
          <w:rStyle w:val="Emphasis"/>
        </w:rPr>
        <w:t>objected</w:t>
      </w:r>
      <w:r w:rsidRPr="0026723A">
        <w:rPr>
          <w:sz w:val="12"/>
        </w:rPr>
        <w:t xml:space="preserve"> to this conclusion </w:t>
      </w:r>
      <w:r w:rsidRPr="00165091">
        <w:rPr>
          <w:rStyle w:val="Emphasis"/>
        </w:rPr>
        <w:t>after the fact</w:t>
      </w:r>
      <w:r w:rsidRPr="0026723A">
        <w:rPr>
          <w:sz w:val="12"/>
        </w:rPr>
        <w:t xml:space="preserve"> though his voice had been largely mute in the run up to the war.83 </w:t>
      </w:r>
      <w:r w:rsidRPr="00710A8F">
        <w:rPr>
          <w:rStyle w:val="StyleUnderline"/>
          <w:highlight w:val="green"/>
        </w:rPr>
        <w:t>Had</w:t>
      </w:r>
      <w:r w:rsidRPr="00165091">
        <w:rPr>
          <w:rStyle w:val="StyleUnderline"/>
        </w:rPr>
        <w:t xml:space="preserve"> he and other democracy </w:t>
      </w:r>
      <w:r w:rsidRPr="00710A8F">
        <w:rPr>
          <w:rStyle w:val="StyleUnderline"/>
          <w:highlight w:val="green"/>
        </w:rPr>
        <w:t>scholars participated</w:t>
      </w:r>
      <w:r w:rsidRPr="0026723A">
        <w:rPr>
          <w:sz w:val="12"/>
        </w:rPr>
        <w:t xml:space="preserve"> more </w:t>
      </w:r>
      <w:r w:rsidRPr="00710A8F">
        <w:rPr>
          <w:rStyle w:val="Emphasis"/>
          <w:highlight w:val="green"/>
        </w:rPr>
        <w:t>actively</w:t>
      </w:r>
      <w:r w:rsidRPr="0026723A">
        <w:rPr>
          <w:sz w:val="12"/>
        </w:rPr>
        <w:t xml:space="preserve"> </w:t>
      </w:r>
      <w:r w:rsidRPr="00165091">
        <w:rPr>
          <w:rStyle w:val="StyleUnderline"/>
        </w:rPr>
        <w:t>in the</w:t>
      </w:r>
      <w:r w:rsidRPr="0026723A">
        <w:rPr>
          <w:sz w:val="12"/>
        </w:rPr>
        <w:t xml:space="preserve"> </w:t>
      </w:r>
      <w:r w:rsidRPr="00165091">
        <w:rPr>
          <w:rStyle w:val="Emphasis"/>
        </w:rPr>
        <w:t>prewar debate</w:t>
      </w:r>
      <w:r w:rsidRPr="0026723A">
        <w:rPr>
          <w:sz w:val="12"/>
        </w:rPr>
        <w:t xml:space="preserve">, </w:t>
      </w:r>
      <w:r w:rsidRPr="00710A8F">
        <w:rPr>
          <w:rStyle w:val="StyleUnderline"/>
          <w:highlight w:val="green"/>
        </w:rPr>
        <w:t>this rationale may have been</w:t>
      </w:r>
      <w:r w:rsidRPr="0026723A">
        <w:rPr>
          <w:sz w:val="12"/>
          <w:highlight w:val="green"/>
        </w:rPr>
        <w:t xml:space="preserve"> </w:t>
      </w:r>
      <w:r w:rsidRPr="00710A8F">
        <w:rPr>
          <w:rStyle w:val="Emphasis"/>
          <w:highlight w:val="green"/>
        </w:rPr>
        <w:t>less credible</w:t>
      </w:r>
      <w:r w:rsidRPr="0026723A">
        <w:rPr>
          <w:sz w:val="12"/>
          <w:highlight w:val="green"/>
        </w:rPr>
        <w:t>.</w:t>
      </w:r>
      <w:r w:rsidRPr="0026723A">
        <w:rPr>
          <w:sz w:val="12"/>
        </w:rPr>
        <w:t xml:space="preserve"> </w:t>
      </w:r>
      <w:r w:rsidRPr="0034642F">
        <w:rPr>
          <w:rStyle w:val="StyleUnderline"/>
        </w:rPr>
        <w:t>Academics</w:t>
      </w:r>
      <w:r w:rsidRPr="0026723A">
        <w:rPr>
          <w:sz w:val="12"/>
        </w:rPr>
        <w:t xml:space="preserve"> also </w:t>
      </w:r>
      <w:r w:rsidRPr="0034642F">
        <w:rPr>
          <w:rStyle w:val="StyleUnderline"/>
        </w:rPr>
        <w:t>need to develop a</w:t>
      </w:r>
      <w:r w:rsidRPr="0026723A">
        <w:rPr>
          <w:sz w:val="12"/>
        </w:rPr>
        <w:t xml:space="preserve"> more </w:t>
      </w:r>
      <w:r w:rsidRPr="0034642F">
        <w:rPr>
          <w:rStyle w:val="Emphasis"/>
        </w:rPr>
        <w:t>nuanced appreciation of the</w:t>
      </w:r>
      <w:r w:rsidRPr="0026723A">
        <w:rPr>
          <w:sz w:val="12"/>
        </w:rPr>
        <w:t xml:space="preserve"> various </w:t>
      </w:r>
      <w:r w:rsidRPr="0034642F">
        <w:rPr>
          <w:rStyle w:val="Emphasis"/>
        </w:rPr>
        <w:t>influences on policy</w:t>
      </w:r>
      <w:r w:rsidRPr="0034642F">
        <w:rPr>
          <w:rStyle w:val="StyleUnderline"/>
        </w:rPr>
        <w:t xml:space="preserve">. Many, even in democratic political systems, tend to have an </w:t>
      </w:r>
      <w:r w:rsidRPr="0034642F">
        <w:rPr>
          <w:rStyle w:val="Emphasis"/>
        </w:rPr>
        <w:t>unrealistically “technocratic” attitude</w:t>
      </w:r>
      <w:r w:rsidRPr="0026723A">
        <w:rPr>
          <w:sz w:val="12"/>
        </w:rPr>
        <w:t xml:space="preserve"> toward policymaking. 84 They often </w:t>
      </w:r>
      <w:r w:rsidRPr="0034642F">
        <w:rPr>
          <w:rStyle w:val="StyleUnderline"/>
        </w:rPr>
        <w:t>underestimate the role of</w:t>
      </w:r>
      <w:r w:rsidRPr="0026723A">
        <w:rPr>
          <w:sz w:val="12"/>
        </w:rPr>
        <w:t xml:space="preserve"> </w:t>
      </w:r>
      <w:r w:rsidRPr="0034642F">
        <w:rPr>
          <w:rStyle w:val="Emphasis"/>
        </w:rPr>
        <w:t>politics</w:t>
      </w:r>
      <w:r w:rsidRPr="0026723A">
        <w:rPr>
          <w:sz w:val="12"/>
        </w:rPr>
        <w:t xml:space="preserve"> in government decision making. </w:t>
      </w:r>
      <w:r w:rsidRPr="0034642F">
        <w:rPr>
          <w:rStyle w:val="StyleUnderline"/>
        </w:rPr>
        <w:t>Scholars must therefore</w:t>
      </w:r>
      <w:r w:rsidRPr="0026723A">
        <w:rPr>
          <w:sz w:val="12"/>
        </w:rPr>
        <w:t xml:space="preserve"> </w:t>
      </w:r>
      <w:r w:rsidRPr="0034642F">
        <w:rPr>
          <w:rStyle w:val="Emphasis"/>
        </w:rPr>
        <w:t>understand that the policymaking process is inherently political</w:t>
      </w:r>
      <w:r w:rsidRPr="0026723A">
        <w:rPr>
          <w:sz w:val="12"/>
        </w:rPr>
        <w:t xml:space="preserve"> </w:t>
      </w:r>
      <w:r w:rsidRPr="0034642F">
        <w:rPr>
          <w:rStyle w:val="StyleUnderline"/>
        </w:rPr>
        <w:t>and that without such an appreciation of the political considerations associated with any policy choice, even a good one may not be implemented.</w:t>
      </w:r>
      <w:r w:rsidRPr="0026723A">
        <w:rPr>
          <w:sz w:val="12"/>
        </w:rPr>
        <w:t>85</w:t>
      </w:r>
    </w:p>
    <w:p w14:paraId="02C956F9" w14:textId="77777777" w:rsidR="00420168" w:rsidRPr="002610C7" w:rsidRDefault="00420168" w:rsidP="002610C7"/>
    <w:sectPr w:rsidR="00420168" w:rsidRPr="00261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8"/>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0C7"/>
    <w:rsid w:val="001C22BA"/>
    <w:rsid w:val="002610C7"/>
    <w:rsid w:val="0026723A"/>
    <w:rsid w:val="00420168"/>
    <w:rsid w:val="00836B7B"/>
    <w:rsid w:val="00880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B95B7D"/>
  <w15:chartTrackingRefBased/>
  <w15:docId w15:val="{A77915BB-6FEA-2648-B667-F91C78ED0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10C7"/>
    <w:pPr>
      <w:spacing w:after="160" w:line="259" w:lineRule="auto"/>
    </w:pPr>
    <w:rPr>
      <w:rFonts w:ascii="Calibri" w:hAnsi="Calibri" w:cs="Calibri"/>
      <w:sz w:val="22"/>
      <w:lang w:eastAsia="en-US"/>
    </w:rPr>
  </w:style>
  <w:style w:type="paragraph" w:styleId="Heading1">
    <w:name w:val="heading 1"/>
    <w:aliases w:val="Pocket"/>
    <w:basedOn w:val="Normal"/>
    <w:next w:val="Normal"/>
    <w:link w:val="Heading1Char"/>
    <w:uiPriority w:val="9"/>
    <w:qFormat/>
    <w:rsid w:val="002610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10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10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2610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10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0C7"/>
  </w:style>
  <w:style w:type="character" w:customStyle="1" w:styleId="Heading1Char">
    <w:name w:val="Heading 1 Char"/>
    <w:aliases w:val="Pocket Char"/>
    <w:basedOn w:val="DefaultParagraphFont"/>
    <w:link w:val="Heading1"/>
    <w:uiPriority w:val="9"/>
    <w:rsid w:val="002610C7"/>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2610C7"/>
    <w:rPr>
      <w:rFonts w:ascii="Calibri" w:eastAsiaTheme="majorEastAsia" w:hAnsi="Calibri" w:cstheme="majorBidi"/>
      <w:b/>
      <w:bCs/>
      <w:sz w:val="44"/>
      <w:szCs w:val="44"/>
      <w:u w:val="double"/>
      <w:lang w:eastAsia="en-US"/>
    </w:rPr>
  </w:style>
  <w:style w:type="character" w:customStyle="1" w:styleId="Heading3Char">
    <w:name w:val="Heading 3 Char"/>
    <w:aliases w:val="Block Char"/>
    <w:basedOn w:val="DefaultParagraphFont"/>
    <w:link w:val="Heading3"/>
    <w:uiPriority w:val="9"/>
    <w:rsid w:val="002610C7"/>
    <w:rPr>
      <w:rFonts w:ascii="Calibri" w:eastAsiaTheme="majorEastAsia" w:hAnsi="Calibri" w:cstheme="majorBidi"/>
      <w:b/>
      <w:bCs/>
      <w:sz w:val="32"/>
      <w:szCs w:val="32"/>
      <w:u w:val="single"/>
      <w:lang w:eastAsia="en-US"/>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2610C7"/>
    <w:rPr>
      <w:rFonts w:ascii="Calibri" w:eastAsiaTheme="majorEastAsia" w:hAnsi="Calibri" w:cstheme="majorBidi"/>
      <w:b/>
      <w:bCs/>
      <w:sz w:val="26"/>
      <w:szCs w:val="26"/>
      <w:lang w:eastAsia="en-U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2610C7"/>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10C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2610C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C"/>
    <w:basedOn w:val="DefaultParagraphFont"/>
    <w:link w:val="NoSpacing"/>
    <w:uiPriority w:val="99"/>
    <w:unhideWhenUsed/>
    <w:rsid w:val="002610C7"/>
    <w:rPr>
      <w:color w:val="auto"/>
      <w:u w:val="none"/>
    </w:rPr>
  </w:style>
  <w:style w:type="character" w:styleId="FollowedHyperlink">
    <w:name w:val="FollowedHyperlink"/>
    <w:basedOn w:val="DefaultParagraphFont"/>
    <w:uiPriority w:val="99"/>
    <w:semiHidden/>
    <w:unhideWhenUsed/>
    <w:rsid w:val="002610C7"/>
    <w:rPr>
      <w:color w:val="auto"/>
      <w:u w:val="none"/>
    </w:rPr>
  </w:style>
  <w:style w:type="paragraph" w:customStyle="1" w:styleId="textbold">
    <w:name w:val="text bold"/>
    <w:basedOn w:val="Normal"/>
    <w:link w:val="Emphasis"/>
    <w:uiPriority w:val="20"/>
    <w:qFormat/>
    <w:rsid w:val="002610C7"/>
    <w:pPr>
      <w:ind w:left="720"/>
      <w:jc w:val="both"/>
    </w:pPr>
    <w:rPr>
      <w:b/>
      <w:iCs/>
      <w:u w:val="single"/>
      <w:bdr w:val="single" w:sz="8" w:space="0" w:color="auto"/>
      <w:lang w:eastAsia="zh-CN"/>
    </w:rPr>
  </w:style>
  <w:style w:type="paragraph" w:styleId="ListParagraph">
    <w:name w:val="List Paragraph"/>
    <w:aliases w:val="6 font"/>
    <w:basedOn w:val="Normal"/>
    <w:uiPriority w:val="99"/>
    <w:unhideWhenUsed/>
    <w:qFormat/>
    <w:rsid w:val="002610C7"/>
    <w:pPr>
      <w:ind w:left="720"/>
      <w:contextualSpacing/>
    </w:p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
    <w:basedOn w:val="Heading1"/>
    <w:link w:val="Hyperlink"/>
    <w:autoRedefine/>
    <w:uiPriority w:val="99"/>
    <w:qFormat/>
    <w:rsid w:val="002610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lang w:eastAsia="zh-CN"/>
    </w:rPr>
  </w:style>
  <w:style w:type="paragraph" w:styleId="DocumentMap">
    <w:name w:val="Document Map"/>
    <w:basedOn w:val="Normal"/>
    <w:link w:val="DocumentMapChar"/>
    <w:uiPriority w:val="99"/>
    <w:semiHidden/>
    <w:unhideWhenUsed/>
    <w:rsid w:val="002610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10C7"/>
    <w:rPr>
      <w:rFonts w:ascii="Lucida Grande" w:hAnsi="Lucida Grande" w:cs="Lucida Grand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6/06/14/secondary-patent-gilead-sovaldi-harvoni/"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voanews.com/science-health/high-cost-medicine-pushes-more-people-poverty" TargetMode="External"/><Relationship Id="rId3" Type="http://schemas.openxmlformats.org/officeDocument/2006/relationships/settings" Target="settings.xml"/><Relationship Id="rId21" Type="http://schemas.openxmlformats.org/officeDocument/2006/relationships/hyperlink" Target="https://www.statnews.com/2019/02/11/drug-patent-protection-one-done/" TargetMode="External"/><Relationship Id="rId7" Type="http://schemas.openxmlformats.org/officeDocument/2006/relationships/hyperlink" Target="https://www.arnoldventures.org/stories/evergreening-stunts-competition-costs-consumers-and-taxpayers/"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cnbc.com/2018/06/25/high-drug-prices-caused-by-us-patent-system.html" TargetMode="External"/><Relationship Id="rId2" Type="http://schemas.openxmlformats.org/officeDocument/2006/relationships/styles" Target="styles.xml"/><Relationship Id="rId16" Type="http://schemas.openxmlformats.org/officeDocument/2006/relationships/hyperlink" Target="https://www.cnbc.com/2018/06/25/high-drug-prices-caused-by-us-patent-system.html" TargetMode="External"/><Relationship Id="rId20" Type="http://schemas.openxmlformats.org/officeDocument/2006/relationships/hyperlink" Target="https://www.healthywomen.org/health-care-policy/counterfeit-medicines-kill-people/who-suffers-because-of-counterfeit-drugs" TargetMode="External"/><Relationship Id="rId1" Type="http://schemas.openxmlformats.org/officeDocument/2006/relationships/numbering" Target="numbering.xml"/><Relationship Id="rId6" Type="http://schemas.openxmlformats.org/officeDocument/2006/relationships/hyperlink" Target="https://doi.org/10.1093/jlb/lsy022" TargetMode="External"/><Relationship Id="rId11" Type="http://schemas.openxmlformats.org/officeDocument/2006/relationships/hyperlink" Target="https://abcnews.go.com/Health/superbug-fungus-global-health-threat-600-us-infected/story?id=62297532" TargetMode="External"/><Relationship Id="rId5" Type="http://schemas.openxmlformats.org/officeDocument/2006/relationships/hyperlink" Target="https://www.statnews.com/2019/02/11/drug-patent-protection-one-done/" TargetMode="External"/><Relationship Id="rId15" Type="http://schemas.openxmlformats.org/officeDocument/2006/relationships/hyperlink" Target="https://www.the-american-interest.com/2017/01/12/superbug-pandemics-and-how-to-prevent-them/" TargetMode="External"/><Relationship Id="rId23" Type="http://schemas.openxmlformats.org/officeDocument/2006/relationships/theme" Target="theme/theme1.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webSettings" Target="web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zh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19</TotalTime>
  <Pages>1</Pages>
  <Words>26647</Words>
  <Characters>140700</Characters>
  <Application>Microsoft Office Word</Application>
  <DocSecurity>0</DocSecurity>
  <Lines>2425</Lines>
  <Paragraphs>733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Katie [DH23]</dc:creator>
  <cp:keywords/>
  <dc:description/>
  <cp:lastModifiedBy>Zheng, Katie [DH23]</cp:lastModifiedBy>
  <cp:revision>1</cp:revision>
  <dcterms:created xsi:type="dcterms:W3CDTF">2021-09-11T06:13:00Z</dcterms:created>
  <dcterms:modified xsi:type="dcterms:W3CDTF">2021-09-11T07:21:00Z</dcterms:modified>
</cp:coreProperties>
</file>