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AFC9C" w14:textId="77777777" w:rsidR="00FB79F9" w:rsidRDefault="00FB79F9" w:rsidP="00FB79F9">
      <w:pPr>
        <w:pStyle w:val="Heading1"/>
      </w:pPr>
      <w:r>
        <w:t>1AC – UK</w:t>
      </w:r>
    </w:p>
    <w:p w14:paraId="3C29DAF8" w14:textId="77777777" w:rsidR="00FB79F9" w:rsidRDefault="00FB79F9" w:rsidP="00FB79F9"/>
    <w:p w14:paraId="2CC21DF5" w14:textId="77777777" w:rsidR="00FB79F9" w:rsidRDefault="00FB79F9" w:rsidP="00FB79F9">
      <w:pPr>
        <w:pStyle w:val="Heading3"/>
      </w:pPr>
      <w:r>
        <w:t>Advantage – Innovation</w:t>
      </w:r>
    </w:p>
    <w:p w14:paraId="2E040CE2" w14:textId="77777777" w:rsidR="00FB79F9" w:rsidRPr="00880DD5" w:rsidRDefault="00FB79F9" w:rsidP="00FB79F9"/>
    <w:p w14:paraId="6C6EFB83" w14:textId="77777777" w:rsidR="00FB79F9" w:rsidRDefault="00FB79F9" w:rsidP="00FB79F9">
      <w:pPr>
        <w:pStyle w:val="Heading4"/>
      </w:pPr>
      <w:r>
        <w:t xml:space="preserve">Advantage 1 is Innovation – </w:t>
      </w:r>
    </w:p>
    <w:p w14:paraId="78B3C061" w14:textId="77777777" w:rsidR="00FB79F9" w:rsidRDefault="00FB79F9" w:rsidP="00FB79F9">
      <w:r>
        <w:t xml:space="preserve"> </w:t>
      </w:r>
    </w:p>
    <w:p w14:paraId="22E849BE" w14:textId="77777777" w:rsidR="00FB79F9" w:rsidRPr="00317401" w:rsidRDefault="00FB79F9" w:rsidP="00FB79F9">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4461C548" w14:textId="77777777" w:rsidR="00FB79F9" w:rsidRPr="00317401" w:rsidRDefault="00FB79F9" w:rsidP="00FB79F9">
      <w:r w:rsidRPr="00317401">
        <w:rPr>
          <w:rStyle w:val="Style13ptBold"/>
        </w:rPr>
        <w:t>Feldman 1</w:t>
      </w:r>
      <w:r>
        <w:rPr>
          <w:rStyle w:val="Style13ptBold"/>
        </w:rPr>
        <w:t>9</w:t>
      </w:r>
      <w:r w:rsidRPr="00317401">
        <w:t xml:space="preserve"> Robin Feldman 2-11-2019 "‘One-and-done’ for new drugs could cut patent thickets and boost generic competition" </w:t>
      </w:r>
      <w:hyperlink r:id="rId5"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75DA2B07" w14:textId="77777777" w:rsidR="00FB79F9" w:rsidRPr="00317401" w:rsidRDefault="00FB79F9" w:rsidP="00FB79F9">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r w:rsidRPr="00317401">
        <w:rPr>
          <w:b/>
          <w:bCs/>
          <w:highlight w:val="green"/>
          <w:u w:val="single"/>
        </w:rPr>
        <w:t>over and over again</w:t>
      </w:r>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such as adjustments to dosage or delivery systems — a once-a-day pill instead of a twice-a-day one;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4DB19D82" w14:textId="77777777" w:rsidR="00FB79F9" w:rsidRPr="00317401" w:rsidRDefault="00FB79F9" w:rsidP="00FB79F9">
      <w:pPr>
        <w:pStyle w:val="Heading4"/>
      </w:pPr>
      <w:r w:rsidRPr="00317401">
        <w:t xml:space="preserve">We </w:t>
      </w:r>
      <w:r w:rsidRPr="00317401">
        <w:rPr>
          <w:u w:val="single"/>
        </w:rPr>
        <w:t>control Uniqueness</w:t>
      </w:r>
      <w:r w:rsidRPr="00317401">
        <w:t xml:space="preserve"> – up to 80% of all new patents are not </w:t>
      </w:r>
      <w:r w:rsidRPr="00317401">
        <w:rPr>
          <w:u w:val="single"/>
        </w:rPr>
        <w:t>new drugs</w:t>
      </w:r>
      <w:r w:rsidRPr="00317401">
        <w:t xml:space="preserve"> but </w:t>
      </w:r>
      <w:r w:rsidRPr="00317401">
        <w:rPr>
          <w:u w:val="single"/>
        </w:rPr>
        <w:t>old ones</w:t>
      </w:r>
      <w:r w:rsidRPr="00317401">
        <w:t>.</w:t>
      </w:r>
    </w:p>
    <w:p w14:paraId="31F468B5" w14:textId="77777777" w:rsidR="00FB79F9" w:rsidRPr="00317401" w:rsidRDefault="00FB79F9" w:rsidP="00FB79F9">
      <w:r w:rsidRPr="00317401">
        <w:rPr>
          <w:rStyle w:val="Style13ptBold"/>
        </w:rPr>
        <w:t xml:space="preserve">Feldman </w:t>
      </w:r>
      <w:r>
        <w:rPr>
          <w:rStyle w:val="Style13ptBold"/>
        </w:rPr>
        <w:t>18</w:t>
      </w:r>
      <w:r w:rsidRPr="00317401">
        <w:t xml:space="preserve"> Robin Feldman 18, May your drug price be evergreen, Journal of Law and the Biosciences, Volume 5, Issue 3, December 2018, Pages 590–647, </w:t>
      </w:r>
      <w:hyperlink r:id="rId6" w:history="1">
        <w:r w:rsidRPr="00317401">
          <w:rPr>
            <w:rStyle w:val="Hyperlink"/>
          </w:rPr>
          <w:t>https://doi.org/10.1093/jlb/lsy022</w:t>
        </w:r>
      </w:hyperlink>
      <w:r w:rsidRPr="00317401">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861B17D" w14:textId="77777777" w:rsidR="00FB79F9" w:rsidRPr="00317401" w:rsidRDefault="00FB79F9" w:rsidP="00FB79F9">
      <w:pPr>
        <w:rPr>
          <w:sz w:val="16"/>
        </w:rPr>
      </w:pPr>
      <w:r w:rsidRPr="00317401">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317401">
        <w:rPr>
          <w:highlight w:val="green"/>
          <w:u w:val="single"/>
        </w:rPr>
        <w:t>current</w:t>
      </w:r>
      <w:r w:rsidRPr="00317401">
        <w:rPr>
          <w:sz w:val="16"/>
        </w:rPr>
        <w:t xml:space="preserve"> </w:t>
      </w:r>
      <w:r w:rsidRPr="00317401">
        <w:rPr>
          <w:highlight w:val="green"/>
          <w:u w:val="single"/>
        </w:rPr>
        <w:t>state of affairs</w:t>
      </w:r>
      <w:r w:rsidRPr="00317401">
        <w:rPr>
          <w:sz w:val="16"/>
        </w:rPr>
        <w:t xml:space="preserve"> </w:t>
      </w:r>
      <w:r w:rsidRPr="00317401">
        <w:rPr>
          <w:b/>
          <w:bCs/>
          <w:highlight w:val="green"/>
          <w:u w:val="single"/>
          <w:bdr w:val="single" w:sz="4" w:space="0" w:color="auto"/>
        </w:rPr>
        <w:t>is harming innovation</w:t>
      </w:r>
      <w:r w:rsidRPr="00317401">
        <w:rPr>
          <w:sz w:val="16"/>
        </w:rPr>
        <w:t xml:space="preserve"> in tangible ways. </w:t>
      </w:r>
      <w:r w:rsidRPr="00317401">
        <w:rPr>
          <w:highlight w:val="green"/>
          <w:u w:val="single"/>
        </w:rPr>
        <w:t>Rather than creating new medicines</w:t>
      </w:r>
      <w:r w:rsidRPr="00317401">
        <w:rPr>
          <w:sz w:val="16"/>
        </w:rPr>
        <w:t>—sallying forth into new frontiers for the benefit of society—</w:t>
      </w:r>
      <w:r w:rsidRPr="00317401">
        <w:rPr>
          <w:rStyle w:val="StyleUnderline"/>
          <w:sz w:val="24"/>
          <w:highlight w:val="green"/>
        </w:rPr>
        <w:t xml:space="preserve">drug companies are focusing </w:t>
      </w:r>
      <w:r w:rsidRPr="00317401">
        <w:rPr>
          <w:rStyle w:val="StyleUnderline"/>
          <w:sz w:val="24"/>
        </w:rPr>
        <w:t xml:space="preserve">their </w:t>
      </w:r>
      <w:r w:rsidRPr="00317401">
        <w:rPr>
          <w:rStyle w:val="StyleUnderline"/>
          <w:sz w:val="24"/>
          <w:highlight w:val="green"/>
        </w:rPr>
        <w:t xml:space="preserve">time and effort extending </w:t>
      </w:r>
      <w:r w:rsidRPr="00317401">
        <w:rPr>
          <w:rStyle w:val="StyleUnderline"/>
          <w:bCs/>
          <w:sz w:val="24"/>
          <w:highlight w:val="green"/>
          <w:bdr w:val="single" w:sz="4" w:space="0" w:color="auto"/>
        </w:rPr>
        <w:t>the patent life of old products</w:t>
      </w:r>
      <w:r w:rsidRPr="00317401">
        <w:rPr>
          <w:rStyle w:val="StyleUnderline"/>
          <w:sz w:val="24"/>
        </w:rPr>
        <w:t>.</w:t>
      </w:r>
      <w:r w:rsidRPr="00317401">
        <w:rPr>
          <w:sz w:val="16"/>
        </w:rPr>
        <w:t xml:space="preserve"> </w:t>
      </w:r>
      <w:r w:rsidRPr="00317401">
        <w:rPr>
          <w:rStyle w:val="StyleUnderline"/>
          <w:sz w:val="24"/>
        </w:rPr>
        <w:t>This</w:t>
      </w:r>
      <w:r w:rsidRPr="00317401">
        <w:rPr>
          <w:sz w:val="16"/>
        </w:rPr>
        <w:t xml:space="preserve">, of course, </w:t>
      </w:r>
      <w:r w:rsidRPr="00317401">
        <w:rPr>
          <w:rStyle w:val="StyleUnderline"/>
          <w:sz w:val="24"/>
        </w:rPr>
        <w:t>is not the innovation one would hope for</w:t>
      </w:r>
      <w:r w:rsidRPr="00317401">
        <w:rPr>
          <w:sz w:val="16"/>
        </w:rPr>
        <w:t xml:space="preserve">. </w:t>
      </w:r>
      <w:r w:rsidRPr="00317401">
        <w:rPr>
          <w:u w:val="single"/>
        </w:rPr>
        <w:t xml:space="preserve">The greatest creativity at pharmaceutical </w:t>
      </w:r>
      <w:r w:rsidRPr="00317401">
        <w:rPr>
          <w:b/>
          <w:bCs/>
          <w:u w:val="single"/>
        </w:rPr>
        <w:t>companies should be in the lab, not in the legal department</w:t>
      </w:r>
      <w:r w:rsidRPr="00317401">
        <w:rPr>
          <w:sz w:val="16"/>
        </w:rPr>
        <w:t>.115 The following sections describe the results obtained through our analysis in detail, but below are the key takeaways from the study: Rather than creating new medicines, pharmaceutical companies are recycling and repurposing old ones</w:t>
      </w:r>
      <w:r w:rsidRPr="00317401">
        <w:rPr>
          <w:u w:val="single"/>
        </w:rPr>
        <w:t xml:space="preserve">. In fact, </w:t>
      </w:r>
      <w:r w:rsidRPr="00317401">
        <w:rPr>
          <w:rStyle w:val="StyleUnderline"/>
          <w:sz w:val="24"/>
          <w:highlight w:val="green"/>
        </w:rPr>
        <w:t>78% of the drugs associated with new patents</w:t>
      </w:r>
      <w:r w:rsidRPr="00317401">
        <w:rPr>
          <w:highlight w:val="green"/>
          <w:u w:val="single"/>
        </w:rPr>
        <w:t xml:space="preserve"> </w:t>
      </w:r>
      <w:r w:rsidRPr="00317401">
        <w:rPr>
          <w:u w:val="single"/>
        </w:rPr>
        <w:t xml:space="preserve">in the FDA’s records </w:t>
      </w:r>
      <w:r w:rsidRPr="00317401">
        <w:rPr>
          <w:rStyle w:val="StyleUnderline"/>
          <w:bCs/>
          <w:sz w:val="24"/>
          <w:highlight w:val="green"/>
          <w:bdr w:val="single" w:sz="4" w:space="0" w:color="auto"/>
        </w:rPr>
        <w:t>were not new drugs</w:t>
      </w:r>
      <w:r w:rsidRPr="00317401">
        <w:rPr>
          <w:rStyle w:val="StyleUnderline"/>
          <w:sz w:val="24"/>
          <w:highlight w:val="green"/>
        </w:rPr>
        <w:t xml:space="preserve"> </w:t>
      </w:r>
      <w:r w:rsidRPr="00317401">
        <w:rPr>
          <w:u w:val="single"/>
        </w:rPr>
        <w:t xml:space="preserve">coming on the market, </w:t>
      </w:r>
      <w:r w:rsidRPr="00317401">
        <w:rPr>
          <w:highlight w:val="green"/>
          <w:u w:val="single"/>
        </w:rPr>
        <w:t>but existing drugs</w:t>
      </w:r>
      <w:r w:rsidRPr="00317401">
        <w:rPr>
          <w:u w:val="single"/>
        </w:rPr>
        <w:t xml:space="preserve">. In some years, the percentage </w:t>
      </w:r>
      <w:r w:rsidRPr="00317401">
        <w:rPr>
          <w:highlight w:val="green"/>
          <w:u w:val="single"/>
        </w:rPr>
        <w:t>reached as high as 80%</w:t>
      </w:r>
      <w:r w:rsidRPr="00317401">
        <w:rPr>
          <w:u w:val="single"/>
        </w:rPr>
        <w:t>. Adding new patents and exclusivities to extend the protection cliff is particularly pronounced among blockbuster drugs</w:t>
      </w:r>
      <w:r w:rsidRPr="00317401">
        <w:rPr>
          <w:sz w:val="16"/>
        </w:rPr>
        <w:t xml:space="preserve">. Of the roughly 100 best-selling drugs, more than 70% extended their protection at least once, with more than 50% extending the protection cliff more than once. </w:t>
      </w:r>
      <w:r w:rsidRPr="00317401">
        <w:rPr>
          <w:u w:val="single"/>
        </w:rPr>
        <w:t xml:space="preserve">Looking at the full group, almost </w:t>
      </w:r>
      <w:r w:rsidRPr="00FB79F9">
        <w:rPr>
          <w:rStyle w:val="StyleUnderline"/>
          <w:sz w:val="24"/>
        </w:rPr>
        <w:t xml:space="preserve">40% of all drugs </w:t>
      </w:r>
      <w:r w:rsidRPr="00FB79F9">
        <w:rPr>
          <w:u w:val="single"/>
        </w:rPr>
        <w:t xml:space="preserve">available on the market </w:t>
      </w:r>
      <w:r w:rsidRPr="00FB79F9">
        <w:rPr>
          <w:rStyle w:val="StyleUnderline"/>
          <w:sz w:val="24"/>
        </w:rPr>
        <w:t xml:space="preserve">created additional market barriers by </w:t>
      </w:r>
      <w:r w:rsidRPr="00FB79F9">
        <w:rPr>
          <w:rStyle w:val="StyleUnderline"/>
          <w:bCs/>
          <w:sz w:val="24"/>
        </w:rPr>
        <w:t>having patents or exclusivities added</w:t>
      </w:r>
      <w:r w:rsidRPr="00FB79F9">
        <w:rPr>
          <w:rStyle w:val="StyleUnderline"/>
          <w:sz w:val="24"/>
        </w:rPr>
        <w:t xml:space="preserve"> </w:t>
      </w:r>
      <w:r w:rsidRPr="00317401">
        <w:rPr>
          <w:u w:val="single"/>
        </w:rPr>
        <w:t>to them. Many of the drugs adding to the Orange Book are ‘serial offenders’—returning to the well repeatedly for new patents and exclusivities</w:t>
      </w:r>
      <w:r w:rsidRPr="00317401">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317401">
        <w:rPr>
          <w:u w:val="single"/>
        </w:rPr>
        <w:t xml:space="preserve">Similarly, the number of drugs with five or more added patents has also doubled. </w:t>
      </w:r>
      <w:r w:rsidRPr="00317401">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26E2B1B3" w14:textId="77777777" w:rsidR="00FB79F9" w:rsidRDefault="00FB79F9" w:rsidP="00FB79F9">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1C7D6B9" w14:textId="77777777" w:rsidR="00FB79F9" w:rsidRPr="00791206" w:rsidRDefault="00FB79F9" w:rsidP="00FB79F9">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A8567F9" w14:textId="77777777" w:rsidR="00FB79F9" w:rsidRPr="00E974A9" w:rsidRDefault="00FB79F9" w:rsidP="00FB79F9">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E3202C">
        <w:rPr>
          <w:highlight w:val="green"/>
          <w:u w:val="single"/>
        </w:rPr>
        <w:t xml:space="preserve">Revlimid </w:t>
      </w:r>
      <w:r w:rsidRPr="00FB79F9">
        <w:rPr>
          <w:u w:val="single"/>
        </w:rPr>
        <w:t xml:space="preserve">should have </w:t>
      </w:r>
      <w:r w:rsidRPr="00FB79F9">
        <w:rPr>
          <w:b/>
          <w:bCs/>
          <w:u w:val="single"/>
        </w:rPr>
        <w:t>been subject to competition</w:t>
      </w:r>
      <w:r w:rsidRPr="00FB79F9">
        <w:rPr>
          <w:u w:val="single"/>
        </w:rPr>
        <w:t xml:space="preserve"> from generic drug makers starting in 2009, bringing down its cost by many orders of magnitude</w:t>
      </w:r>
      <w:r w:rsidRPr="00FB79F9">
        <w:rPr>
          <w:sz w:val="16"/>
        </w:rPr>
        <w:t xml:space="preserve">. But </w:t>
      </w:r>
      <w:r w:rsidRPr="00FB79F9">
        <w:rPr>
          <w:u w:val="single"/>
        </w:rPr>
        <w:t>by obtaining</w:t>
      </w:r>
      <w:r w:rsidRPr="00FB79F9">
        <w:rPr>
          <w:sz w:val="16"/>
        </w:rPr>
        <w:t xml:space="preserve"> </w:t>
      </w:r>
      <w:r w:rsidRPr="00FB79F9">
        <w:rPr>
          <w:b/>
          <w:bCs/>
          <w:u w:val="single"/>
        </w:rPr>
        <w:t>27 additional patents</w:t>
      </w:r>
      <w:r w:rsidRPr="00FB79F9">
        <w:rPr>
          <w:sz w:val="16"/>
        </w:rPr>
        <w:t>, eight orphan drug</w:t>
      </w:r>
      <w:r w:rsidRPr="00E974A9">
        <w:rPr>
          <w:sz w:val="16"/>
        </w:rPr>
        <w:t xml:space="preserve"> exclusivities and 91 total additional protections from the U.S. Food and Drug Administration (FDA) </w:t>
      </w:r>
      <w:r w:rsidRPr="00E974A9">
        <w:rPr>
          <w:u w:val="single"/>
        </w:rPr>
        <w:t xml:space="preserve">since Revlimid’s introduction in 2005, </w:t>
      </w:r>
      <w:r w:rsidRPr="00E3202C">
        <w:rPr>
          <w:highlight w:val="green"/>
          <w:u w:val="single"/>
        </w:rPr>
        <w:t>its manufacturer</w:t>
      </w:r>
      <w:r w:rsidRPr="00E974A9">
        <w:rPr>
          <w:u w:val="single"/>
        </w:rPr>
        <w:t xml:space="preserve">, Celgene, has </w:t>
      </w:r>
      <w:r w:rsidRPr="00E3202C">
        <w:rPr>
          <w:highlight w:val="green"/>
          <w:u w:val="single"/>
        </w:rPr>
        <w:t xml:space="preserve">extended </w:t>
      </w:r>
      <w:r w:rsidRPr="00E974A9">
        <w:rPr>
          <w:u w:val="single"/>
        </w:rPr>
        <w:t xml:space="preserve">the drug’s </w:t>
      </w:r>
      <w:r w:rsidRPr="00E3202C">
        <w:rPr>
          <w:b/>
          <w:bCs/>
          <w:highlight w:val="green"/>
          <w:u w:val="single"/>
          <w:bdr w:val="single" w:sz="4" w:space="0" w:color="auto"/>
        </w:rPr>
        <w:t>monopoly</w:t>
      </w:r>
      <w:r w:rsidRPr="00E3202C">
        <w:rPr>
          <w:highlight w:val="green"/>
          <w:u w:val="single"/>
          <w:bdr w:val="single" w:sz="4" w:space="0" w:color="auto"/>
        </w:rPr>
        <w:t xml:space="preserve"> </w:t>
      </w:r>
      <w:r w:rsidRPr="00E3202C">
        <w:rPr>
          <w:b/>
          <w:bCs/>
          <w:highlight w:val="green"/>
          <w:u w:val="single"/>
          <w:bdr w:val="single" w:sz="4" w:space="0" w:color="auto"/>
        </w:rPr>
        <w:t>period</w:t>
      </w:r>
      <w:r w:rsidRPr="00E3202C">
        <w:rPr>
          <w:highlight w:val="green"/>
          <w:u w:val="single"/>
          <w:bdr w:val="single" w:sz="4" w:space="0" w:color="auto"/>
        </w:rPr>
        <w:t xml:space="preserve"> </w:t>
      </w:r>
      <w:r w:rsidRPr="00E3202C">
        <w:rPr>
          <w:b/>
          <w:bCs/>
          <w:highlight w:val="green"/>
          <w:u w:val="single"/>
          <w:bdr w:val="single" w:sz="4" w:space="0" w:color="auto"/>
        </w:rPr>
        <w:t>by 18 years</w:t>
      </w:r>
      <w:r w:rsidRPr="00E3202C">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E3202C">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even </w:t>
      </w:r>
      <w:r w:rsidRPr="00E3202C">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E3202C">
        <w:rPr>
          <w:highlight w:val="green"/>
          <w:u w:val="single"/>
        </w:rPr>
        <w:t xml:space="preserve">most commonly </w:t>
      </w:r>
      <w:r w:rsidRPr="00E974A9">
        <w:rPr>
          <w:u w:val="single"/>
        </w:rPr>
        <w:t xml:space="preserve">used </w:t>
      </w:r>
      <w:r w:rsidRPr="00E3202C">
        <w:rPr>
          <w:highlight w:val="green"/>
          <w:u w:val="single"/>
        </w:rPr>
        <w:t xml:space="preserve">with blockbuster drugs </w:t>
      </w:r>
      <w:r w:rsidRPr="00E974A9">
        <w:rPr>
          <w:u w:val="single"/>
        </w:rPr>
        <w:t xml:space="preserve">generating the highest prices and profits.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FB79F9">
        <w:rPr>
          <w:u w:val="single"/>
        </w:rPr>
        <w:t xml:space="preserve">brought into sharper focus by a groundbreaking, publicly available, 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highlight w:val="green"/>
          <w:u w:val="single"/>
        </w:rPr>
        <w:t xml:space="preserve">Drug prices </w:t>
      </w:r>
      <w:r w:rsidRPr="00E974A9">
        <w:rPr>
          <w:u w:val="single"/>
        </w:rPr>
        <w:t xml:space="preserve">typically </w:t>
      </w:r>
      <w:r w:rsidRPr="00E3202C">
        <w:rPr>
          <w:highlight w:val="green"/>
          <w:u w:val="single"/>
        </w:rPr>
        <w:t xml:space="preserve">drop by </w:t>
      </w:r>
      <w:r w:rsidRPr="00E974A9">
        <w:rPr>
          <w:u w:val="single"/>
        </w:rPr>
        <w:t xml:space="preserve">as much as </w:t>
      </w:r>
      <w:r w:rsidRPr="00E3202C">
        <w:rPr>
          <w:highlight w:val="green"/>
          <w:u w:val="single"/>
        </w:rPr>
        <w:t xml:space="preserve">20 percent when </w:t>
      </w:r>
      <w:r w:rsidRPr="00E974A9">
        <w:rPr>
          <w:u w:val="single"/>
        </w:rPr>
        <w:t xml:space="preserve">the first </w:t>
      </w:r>
      <w:r w:rsidRPr="00E3202C">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FB79F9">
        <w:rPr>
          <w:b/>
          <w:sz w:val="26"/>
          <w:highlight w:val="green"/>
          <w:u w:val="single"/>
        </w:rPr>
        <w:t>database</w:t>
      </w:r>
      <w:r w:rsidRPr="00FB79F9">
        <w:rPr>
          <w:u w:val="single"/>
        </w:rPr>
        <w:t xml:space="preserve"> was </w:t>
      </w:r>
      <w:r w:rsidRPr="00FB79F9">
        <w:rPr>
          <w:b/>
          <w:sz w:val="26"/>
          <w:u w:val="single"/>
        </w:rPr>
        <w:t>created through</w:t>
      </w:r>
      <w:r w:rsidRPr="00FB79F9">
        <w:rPr>
          <w:u w:val="single"/>
        </w:rPr>
        <w:t xml:space="preserve"> a painstaking process of </w:t>
      </w:r>
      <w:r w:rsidRPr="00FB79F9">
        <w:rPr>
          <w:b/>
          <w:sz w:val="26"/>
          <w:u w:val="single"/>
        </w:rPr>
        <w:t>combing</w:t>
      </w:r>
      <w:r w:rsidRPr="00FB79F9">
        <w:rPr>
          <w:u w:val="single"/>
        </w:rPr>
        <w:t xml:space="preserve"> through </w:t>
      </w:r>
      <w:r w:rsidRPr="00FB79F9">
        <w:rPr>
          <w:b/>
          <w:sz w:val="26"/>
          <w:u w:val="single"/>
        </w:rPr>
        <w:t>160,000 data points</w:t>
      </w:r>
      <w:r w:rsidRPr="00FB79F9">
        <w:rPr>
          <w:u w:val="single"/>
        </w:rPr>
        <w:t xml:space="preserve"> </w:t>
      </w:r>
      <w:r w:rsidRPr="00FB79F9">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FB79F9">
        <w:rPr>
          <w:b/>
          <w:sz w:val="26"/>
          <w:u w:val="single"/>
        </w:rPr>
        <w:t xml:space="preserve">We </w:t>
      </w:r>
      <w:r w:rsidRPr="00FB79F9">
        <w:rPr>
          <w:b/>
          <w:sz w:val="26"/>
          <w:highlight w:val="green"/>
          <w:u w:val="single"/>
        </w:rPr>
        <w:t>erred on</w:t>
      </w:r>
      <w:r w:rsidRPr="00FB79F9">
        <w:rPr>
          <w:b/>
          <w:sz w:val="26"/>
          <w:u w:val="single"/>
        </w:rPr>
        <w:t xml:space="preserve"> the side of </w:t>
      </w:r>
      <w:r w:rsidRPr="00E3202C">
        <w:rPr>
          <w:b/>
          <w:sz w:val="26"/>
          <w:highlight w:val="green"/>
          <w:u w:val="single"/>
        </w:rPr>
        <w:t>underrepresenting the evergreen gain</w:t>
      </w:r>
      <w:r w:rsidRPr="00E3202C">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highlight w:val="green"/>
          <w:u w:val="single"/>
        </w:rPr>
        <w:t xml:space="preserve">Nexium’s exclusivity </w:t>
      </w:r>
      <w:r w:rsidRPr="00E974A9">
        <w:rPr>
          <w:u w:val="single"/>
        </w:rPr>
        <w:t xml:space="preserve">was then </w:t>
      </w:r>
      <w:r w:rsidRPr="00E3202C">
        <w:rPr>
          <w:highlight w:val="green"/>
          <w:u w:val="single"/>
        </w:rPr>
        <w:t>extended by</w:t>
      </w:r>
      <w:r w:rsidRPr="00E974A9">
        <w:rPr>
          <w:u w:val="single"/>
        </w:rPr>
        <w:t xml:space="preserve"> more than </w:t>
      </w:r>
      <w:r w:rsidRPr="00E3202C">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E3202C">
        <w:rPr>
          <w:highlight w:val="green"/>
          <w:u w:val="single"/>
        </w:rPr>
        <w:t>Truvada</w:t>
      </w:r>
      <w:r w:rsidRPr="00E974A9">
        <w:rPr>
          <w:u w:val="single"/>
        </w:rPr>
        <w:t xml:space="preserve">, commonly referred to as PrEP, was approved in 2004, this HIV-prevention drug was a breakthrough. But </w:t>
      </w:r>
      <w:r w:rsidRPr="00E3202C">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E3202C">
        <w:rPr>
          <w:highlight w:val="green"/>
          <w:u w:val="single"/>
        </w:rPr>
        <w:t xml:space="preserve">unaffordable to </w:t>
      </w:r>
      <w:r w:rsidRPr="00E974A9">
        <w:rPr>
          <w:u w:val="single"/>
        </w:rPr>
        <w:t xml:space="preserve">many </w:t>
      </w:r>
      <w:r w:rsidRPr="00E3202C">
        <w:rPr>
          <w:highlight w:val="green"/>
          <w:u w:val="single"/>
        </w:rPr>
        <w:t xml:space="preserve">people </w:t>
      </w:r>
      <w:r w:rsidRPr="00E3202C">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E3202C">
        <w:rPr>
          <w:highlight w:val="green"/>
          <w:u w:val="single"/>
        </w:rPr>
        <w:t>EpiPen</w:t>
      </w:r>
      <w:r w:rsidRPr="00E3202C">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FB79F9">
        <w:rPr>
          <w:u w:val="single"/>
        </w:rPr>
        <w:t xml:space="preserve">protected </w:t>
      </w:r>
      <w:r w:rsidRPr="00E974A9">
        <w:rPr>
          <w:u w:val="single"/>
        </w:rPr>
        <w:t xml:space="preserve">from competition until 2025 — </w:t>
      </w:r>
      <w:r w:rsidRPr="00E3202C">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AF2A374" w14:textId="77777777" w:rsidR="00FB79F9" w:rsidRDefault="00FB79F9" w:rsidP="00FB79F9">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49759DD7" w14:textId="77777777" w:rsidR="00FB79F9" w:rsidRDefault="00FB79F9" w:rsidP="00FB79F9">
      <w:pPr>
        <w:pStyle w:val="ListParagraph"/>
        <w:numPr>
          <w:ilvl w:val="0"/>
          <w:numId w:val="12"/>
        </w:numPr>
      </w:pPr>
      <w:r>
        <w:t>AT Advantage CPs to solve Drug Prices</w:t>
      </w:r>
    </w:p>
    <w:p w14:paraId="40350EF5" w14:textId="77777777" w:rsidR="00FB79F9" w:rsidRDefault="00FB79F9" w:rsidP="00FB79F9">
      <w:r w:rsidRPr="006A5D4C">
        <w:rPr>
          <w:rStyle w:val="Style13ptBold"/>
        </w:rPr>
        <w:t>Radhakrishnan 16</w:t>
      </w:r>
      <w:r>
        <w:t xml:space="preserve"> </w:t>
      </w:r>
      <w:r w:rsidRPr="006A5D4C">
        <w:t>Priti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E8B9C47" w14:textId="77777777" w:rsidR="00FB79F9" w:rsidRPr="00CA120B" w:rsidRDefault="00FB79F9" w:rsidP="00FB79F9">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 xml:space="preserve">Pharmaceutical companies </w:t>
      </w:r>
      <w:r w:rsidRPr="00FB79F9">
        <w:rPr>
          <w:b/>
          <w:sz w:val="26"/>
          <w:u w:val="single"/>
        </w:rPr>
        <w:t xml:space="preserve">love to </w:t>
      </w:r>
      <w:r w:rsidRPr="00E3202C">
        <w:rPr>
          <w:b/>
          <w:sz w:val="26"/>
          <w:highlight w:val="green"/>
          <w:u w:val="single"/>
        </w:rPr>
        <w:t>claim that winnowing</w:t>
      </w:r>
      <w:r w:rsidRPr="00E3202C">
        <w:rPr>
          <w:highlight w:val="green"/>
          <w:u w:val="single"/>
        </w:rPr>
        <w:t xml:space="preserve"> </w:t>
      </w:r>
      <w:r w:rsidRPr="006A5D4C">
        <w:rPr>
          <w:u w:val="single"/>
        </w:rPr>
        <w:t xml:space="preserve">their armada of </w:t>
      </w:r>
      <w:r w:rsidRPr="00FB79F9">
        <w:rPr>
          <w:u w:val="single"/>
        </w:rPr>
        <w:t>pate</w:t>
      </w:r>
      <w:r w:rsidRPr="00FB79F9">
        <w:rPr>
          <w:b/>
          <w:sz w:val="26"/>
          <w:u w:val="single"/>
        </w:rPr>
        <w:t xml:space="preserve">nts </w:t>
      </w:r>
      <w:r w:rsidRPr="00E3202C">
        <w:rPr>
          <w:b/>
          <w:sz w:val="26"/>
          <w:highlight w:val="green"/>
          <w:u w:val="single"/>
        </w:rPr>
        <w:t xml:space="preserve">would be a disincentive to innovation </w:t>
      </w:r>
      <w:r w:rsidRPr="006A5D4C">
        <w:rPr>
          <w:u w:val="single"/>
        </w:rPr>
        <w:t xml:space="preserve">and would limit research into new drugs. </w:t>
      </w:r>
      <w:r w:rsidRPr="00FB79F9">
        <w:rPr>
          <w:b/>
          <w:sz w:val="26"/>
          <w:highlight w:val="green"/>
          <w:u w:val="single"/>
        </w:rPr>
        <w:t>Don’t believe it</w:t>
      </w:r>
      <w:r w:rsidRPr="00FB79F9">
        <w:rPr>
          <w:highlight w:val="green"/>
          <w:u w:val="single"/>
        </w:rPr>
        <w:t>.</w:t>
      </w:r>
      <w:r w:rsidRPr="006A5D4C">
        <w:rPr>
          <w:u w:val="single"/>
        </w:rPr>
        <w:t xml:space="preserve"> </w:t>
      </w:r>
      <w:r w:rsidRPr="00E3202C">
        <w:rPr>
          <w:b/>
          <w:sz w:val="26"/>
          <w:highlight w:val="green"/>
          <w:u w:val="single"/>
        </w:rPr>
        <w:t xml:space="preserve">The industry devotes </w:t>
      </w:r>
      <w:r w:rsidRPr="00FB79F9">
        <w:rPr>
          <w:b/>
          <w:sz w:val="26"/>
          <w:u w:val="single"/>
          <w:bdr w:val="single" w:sz="4" w:space="0" w:color="auto"/>
        </w:rPr>
        <w:t xml:space="preserve">shockingly </w:t>
      </w:r>
      <w:r w:rsidRPr="00E3202C">
        <w:rPr>
          <w:b/>
          <w:sz w:val="26"/>
          <w:highlight w:val="green"/>
          <w:u w:val="single"/>
          <w:bdr w:val="single" w:sz="4" w:space="0" w:color="auto"/>
        </w:rPr>
        <w:t>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5CF73060" w14:textId="77777777" w:rsidR="00FB79F9" w:rsidRDefault="00FB79F9" w:rsidP="00FB79F9">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1207B1E3" w14:textId="77777777" w:rsidR="00FB79F9" w:rsidRPr="00E2724F" w:rsidRDefault="00FB79F9" w:rsidP="00FB79F9">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4C40113A" w14:textId="77777777" w:rsidR="00FB79F9" w:rsidRPr="001948D4" w:rsidRDefault="00FB79F9" w:rsidP="00FB79F9">
      <w:pPr>
        <w:rPr>
          <w:sz w:val="16"/>
        </w:rPr>
      </w:pPr>
      <w:hyperlink r:id="rId1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3202C">
        <w:rPr>
          <w:rStyle w:val="StyleUnderline"/>
          <w:highlight w:val="green"/>
        </w:rPr>
        <w:t xml:space="preserve">the </w:t>
      </w:r>
      <w:hyperlink r:id="rId11" w:tgtFrame="_blank" w:history="1">
        <w:r w:rsidRPr="00E3202C">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2"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E3202C">
        <w:rPr>
          <w:rStyle w:val="StyleUnderline"/>
          <w:highlight w:val="green"/>
        </w:rPr>
        <w:t xml:space="preserve">represents a </w:t>
      </w:r>
      <w:r w:rsidRPr="00E3202C">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3202C">
        <w:rPr>
          <w:rStyle w:val="Emphasis"/>
          <w:highlight w:val="green"/>
        </w:rPr>
        <w:t>rising</w:t>
      </w:r>
      <w:r w:rsidRPr="003C32B5">
        <w:rPr>
          <w:rStyle w:val="Emphasis"/>
        </w:rPr>
        <w:t xml:space="preserve"> rates</w:t>
      </w:r>
      <w:r w:rsidRPr="003C32B5">
        <w:rPr>
          <w:rStyle w:val="StyleUnderline"/>
        </w:rPr>
        <w:t xml:space="preserve"> of </w:t>
      </w:r>
      <w:r w:rsidRPr="00E3202C">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E3202C">
        <w:rPr>
          <w:rStyle w:val="StyleUnderline"/>
          <w:highlight w:val="green"/>
        </w:rPr>
        <w:t xml:space="preserve">may cause </w:t>
      </w:r>
      <w:r w:rsidRPr="00E3202C">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3202C">
        <w:rPr>
          <w:rStyle w:val="StyleUnderline"/>
          <w:highlight w:val="green"/>
        </w:rPr>
        <w:t>resistance develops when germs</w:t>
      </w:r>
      <w:r w:rsidRPr="003C32B5">
        <w:rPr>
          <w:sz w:val="16"/>
        </w:rPr>
        <w:t xml:space="preserve"> like bacteria and fungi are able to “</w:t>
      </w:r>
      <w:r w:rsidRPr="00E3202C">
        <w:rPr>
          <w:rStyle w:val="StyleUnderline"/>
          <w:highlight w:val="green"/>
        </w:rPr>
        <w:t>defeat</w:t>
      </w:r>
      <w:r w:rsidRPr="003C32B5">
        <w:rPr>
          <w:sz w:val="16"/>
        </w:rPr>
        <w:t xml:space="preserve"> the </w:t>
      </w:r>
      <w:r w:rsidRPr="00E3202C">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E3202C">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3202C">
        <w:rPr>
          <w:rStyle w:val="StyleUnderline"/>
          <w:highlight w:val="green"/>
        </w:rPr>
        <w:t xml:space="preserve">development of </w:t>
      </w:r>
      <w:r w:rsidRPr="00E3202C">
        <w:rPr>
          <w:rStyle w:val="Emphasis"/>
          <w:highlight w:val="green"/>
        </w:rPr>
        <w:t>new</w:t>
      </w:r>
      <w:r w:rsidRPr="003C32B5">
        <w:rPr>
          <w:rStyle w:val="Emphasis"/>
        </w:rPr>
        <w:t xml:space="preserve"> antimicrobial </w:t>
      </w:r>
      <w:r w:rsidRPr="00E3202C">
        <w:rPr>
          <w:rStyle w:val="Emphasis"/>
          <w:highlight w:val="green"/>
        </w:rPr>
        <w:t>medications</w:t>
      </w:r>
      <w:r w:rsidRPr="003C32B5">
        <w:rPr>
          <w:rStyle w:val="StyleUnderline"/>
        </w:rPr>
        <w:t xml:space="preserve">, </w:t>
      </w:r>
      <w:r w:rsidRPr="00E3202C">
        <w:rPr>
          <w:rStyle w:val="Emphasis"/>
          <w:highlight w:val="green"/>
        </w:rPr>
        <w:t>vaccines</w:t>
      </w:r>
      <w:r w:rsidRPr="003C32B5">
        <w:rPr>
          <w:rStyle w:val="StyleUnderline"/>
        </w:rPr>
        <w:t xml:space="preserve">, </w:t>
      </w:r>
      <w:r w:rsidRPr="00E3202C">
        <w:rPr>
          <w:rStyle w:val="StyleUnderline"/>
          <w:highlight w:val="green"/>
        </w:rPr>
        <w:t>and</w:t>
      </w:r>
      <w:r w:rsidRPr="003C32B5">
        <w:rPr>
          <w:rStyle w:val="StyleUnderline"/>
        </w:rPr>
        <w:t xml:space="preserve"> careful </w:t>
      </w:r>
      <w:r w:rsidRPr="00E3202C">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3202C">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E3202C">
        <w:rPr>
          <w:rStyle w:val="StyleUnderline"/>
          <w:highlight w:val="green"/>
        </w:rPr>
        <w:t>challenges</w:t>
      </w:r>
      <w:r w:rsidRPr="003C32B5">
        <w:rPr>
          <w:rStyle w:val="StyleUnderline"/>
        </w:rPr>
        <w:t xml:space="preserve"> of antimicrobial resistance</w:t>
      </w:r>
      <w:r w:rsidRPr="003C32B5">
        <w:rPr>
          <w:sz w:val="16"/>
        </w:rPr>
        <w:t xml:space="preserve">” </w:t>
      </w:r>
      <w:r w:rsidRPr="00E3202C">
        <w:rPr>
          <w:rStyle w:val="StyleUnderline"/>
          <w:highlight w:val="green"/>
        </w:rPr>
        <w:t>are</w:t>
      </w:r>
      <w:r w:rsidRPr="003C32B5">
        <w:rPr>
          <w:sz w:val="16"/>
        </w:rPr>
        <w:t xml:space="preserve"> “</w:t>
      </w:r>
      <w:r w:rsidRPr="00E3202C">
        <w:rPr>
          <w:rStyle w:val="Emphasis"/>
          <w:highlight w:val="green"/>
        </w:rPr>
        <w:t>not insurmountable</w:t>
      </w:r>
      <w:r w:rsidRPr="003C32B5">
        <w:rPr>
          <w:sz w:val="16"/>
        </w:rPr>
        <w:t xml:space="preserve">,” and that </w:t>
      </w:r>
      <w:r w:rsidRPr="003C32B5">
        <w:rPr>
          <w:rStyle w:val="StyleUnderline"/>
        </w:rPr>
        <w:t xml:space="preserve">coordinated </w:t>
      </w:r>
      <w:r w:rsidRPr="00E3202C">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E3202C">
        <w:rPr>
          <w:rStyle w:val="Emphasis"/>
          <w:highlight w:val="green"/>
        </w:rPr>
        <w:t>secure the future</w:t>
      </w:r>
      <w:r w:rsidRPr="00E3202C">
        <w:rPr>
          <w:rStyle w:val="StyleUnderline"/>
          <w:highlight w:val="green"/>
        </w:rPr>
        <w:t xml:space="preserve"> from drug-resistant diseases</w:t>
      </w:r>
      <w:r w:rsidRPr="003C32B5">
        <w:rPr>
          <w:sz w:val="16"/>
        </w:rPr>
        <w:t>.”</w:t>
      </w:r>
    </w:p>
    <w:p w14:paraId="50E1CE03" w14:textId="77777777" w:rsidR="00FB79F9" w:rsidRPr="00E2724F" w:rsidRDefault="00FB79F9" w:rsidP="00FB79F9">
      <w:pPr>
        <w:pStyle w:val="Heading4"/>
      </w:pPr>
      <w:r>
        <w:t xml:space="preserve">Extinction - generic defense doesn’t apply. </w:t>
      </w:r>
    </w:p>
    <w:p w14:paraId="01A9312B" w14:textId="77777777" w:rsidR="00FB79F9" w:rsidRPr="00A10F89" w:rsidRDefault="00FB79F9" w:rsidP="00FB79F9">
      <w:r w:rsidRPr="00A10F89">
        <w:rPr>
          <w:rStyle w:val="Style13ptBold"/>
        </w:rPr>
        <w:t>Srivatsa 17</w:t>
      </w:r>
      <w:r>
        <w:t xml:space="preserve"> Kadiyali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2CFFD8F" w14:textId="77777777" w:rsidR="00FB79F9" w:rsidRDefault="00FB79F9" w:rsidP="00FB79F9">
      <w:pPr>
        <w:rPr>
          <w:rStyle w:val="Emphasis"/>
        </w:rPr>
      </w:pPr>
      <w:r w:rsidRPr="00A10F89">
        <w:rPr>
          <w:rStyle w:val="StyleUnderline"/>
        </w:rPr>
        <w:t xml:space="preserve">It is by now no secret that </w:t>
      </w:r>
      <w:r w:rsidRPr="00E3202C">
        <w:rPr>
          <w:rStyle w:val="StyleUnderline"/>
          <w:highlight w:val="green"/>
        </w:rPr>
        <w:t>the</w:t>
      </w:r>
      <w:r w:rsidRPr="00A10F89">
        <w:rPr>
          <w:rStyle w:val="StyleUnderline"/>
        </w:rPr>
        <w:t xml:space="preserve"> human </w:t>
      </w:r>
      <w:r w:rsidRPr="00E3202C">
        <w:rPr>
          <w:rStyle w:val="StyleUnderline"/>
          <w:highlight w:val="green"/>
        </w:rPr>
        <w:t>species is locked in a race</w:t>
      </w:r>
      <w:r w:rsidRPr="00A10F89">
        <w:rPr>
          <w:rStyle w:val="StyleUnderline"/>
        </w:rPr>
        <w:t xml:space="preserve"> of its own making </w:t>
      </w:r>
      <w:r w:rsidRPr="00E3202C">
        <w:rPr>
          <w:rStyle w:val="StyleUnderline"/>
          <w:highlight w:val="green"/>
        </w:rPr>
        <w:t>with “</w:t>
      </w:r>
      <w:r w:rsidRPr="00E3202C">
        <w:rPr>
          <w:rStyle w:val="StyleUnderline"/>
          <w:b/>
          <w:bCs/>
          <w:highlight w:val="green"/>
        </w:rPr>
        <w:t>superbugs</w:t>
      </w:r>
      <w:r w:rsidRPr="00E3202C">
        <w:rPr>
          <w:rStyle w:val="StyleUnderline"/>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E3202C">
        <w:rPr>
          <w:rStyle w:val="StyleUnderline"/>
          <w:highlight w:val="green"/>
        </w:rPr>
        <w:t>an</w:t>
      </w:r>
      <w:r w:rsidRPr="00A10F89">
        <w:rPr>
          <w:rStyle w:val="StyleUnderline"/>
        </w:rPr>
        <w:t xml:space="preserve"> </w:t>
      </w:r>
      <w:r w:rsidRPr="00E3202C">
        <w:rPr>
          <w:rStyle w:val="Emphasis"/>
          <w:highlight w:val="green"/>
        </w:rPr>
        <w:t>existential threat</w:t>
      </w:r>
      <w:r w:rsidRPr="00A10F89">
        <w:rPr>
          <w:rStyle w:val="StyleUnderline"/>
        </w:rPr>
        <w:t xml:space="preserve"> largely </w:t>
      </w:r>
      <w:r w:rsidRPr="00E3202C">
        <w:rPr>
          <w:rStyle w:val="StyleUnderline"/>
          <w:highlight w:val="green"/>
        </w:rPr>
        <w:t>of its</w:t>
      </w:r>
      <w:r w:rsidRPr="00A10F89">
        <w:rPr>
          <w:rStyle w:val="StyleUnderline"/>
        </w:rPr>
        <w:t xml:space="preserve"> </w:t>
      </w:r>
      <w:r w:rsidRPr="00E3202C">
        <w:rPr>
          <w:rStyle w:val="Emphasis"/>
          <w:highlight w:val="green"/>
        </w:rPr>
        <w:t>own making</w:t>
      </w:r>
      <w:r w:rsidRPr="00A10F89">
        <w:rPr>
          <w:rStyle w:val="StyleUnderline"/>
        </w:rPr>
        <w:t xml:space="preserve"> in the absence of malign intentions</w:t>
      </w:r>
      <w:r w:rsidRPr="0010630F">
        <w:rPr>
          <w:sz w:val="16"/>
        </w:rPr>
        <w:t xml:space="preserve">. </w:t>
      </w:r>
      <w:r w:rsidRPr="00A10F89">
        <w:rPr>
          <w:rStyle w:val="StyleUnderline"/>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Wucker, is </w:t>
      </w:r>
      <w:r w:rsidRPr="00E3202C">
        <w:rPr>
          <w:rStyle w:val="StyleUnderline"/>
          <w:highlight w:val="green"/>
        </w:rPr>
        <w:t>a</w:t>
      </w:r>
      <w:r w:rsidRPr="00A10F89">
        <w:rPr>
          <w:rStyle w:val="StyleUnderline"/>
        </w:rPr>
        <w:t xml:space="preserve"> </w:t>
      </w:r>
      <w:r w:rsidRPr="00E3202C">
        <w:rPr>
          <w:rStyle w:val="Emphasis"/>
          <w:highlight w:val="green"/>
        </w:rPr>
        <w:t>high-probability, high-impact event</w:t>
      </w:r>
      <w:r w:rsidRPr="00A10F89">
        <w:rPr>
          <w:rStyle w:val="StyleUnderline"/>
        </w:rPr>
        <w:t xml:space="preserve"> </w:t>
      </w:r>
      <w:r w:rsidRPr="00E3202C">
        <w:rPr>
          <w:rStyle w:val="StyleUnderline"/>
          <w:highlight w:val="green"/>
        </w:rPr>
        <w:t>that people</w:t>
      </w:r>
      <w:r w:rsidRPr="00A10F89">
        <w:rPr>
          <w:rStyle w:val="StyleUnderline"/>
        </w:rPr>
        <w:t xml:space="preserve"> manage to </w:t>
      </w:r>
      <w:r w:rsidRPr="00E3202C">
        <w:rPr>
          <w:rStyle w:val="Emphasis"/>
          <w:highlight w:val="green"/>
        </w:rPr>
        <w:t>ignore anyway</w:t>
      </w:r>
      <w:r w:rsidRPr="00A10F89">
        <w:rPr>
          <w:rStyle w:val="StyleUnderline"/>
        </w:rPr>
        <w:t xml:space="preserve"> </w:t>
      </w:r>
      <w:r w:rsidRPr="00FB79F9">
        <w:rPr>
          <w:rStyle w:val="StyleUnderline"/>
        </w:rPr>
        <w:t xml:space="preserve">for a raft of </w:t>
      </w:r>
      <w:r w:rsidRPr="00FB79F9">
        <w:rPr>
          <w:rStyle w:val="Emphasis"/>
        </w:rPr>
        <w:t>social-psychological reasons</w:t>
      </w:r>
      <w:r w:rsidRPr="00A10F89">
        <w:rPr>
          <w:rStyle w:val="StyleUnderline"/>
        </w:rPr>
        <w:t xml:space="preserve">.2 </w:t>
      </w:r>
      <w:r w:rsidRPr="00E3202C">
        <w:rPr>
          <w:rStyle w:val="StyleUnderline"/>
          <w:highlight w:val="green"/>
        </w:rPr>
        <w:t>A pandemic</w:t>
      </w:r>
      <w:r w:rsidRPr="00A10F89">
        <w:rPr>
          <w:rStyle w:val="StyleUnderline"/>
        </w:rPr>
        <w:t xml:space="preserve"> is a quintessential gray rhino, for it </w:t>
      </w:r>
      <w:r w:rsidRPr="00E3202C">
        <w:rPr>
          <w:rStyle w:val="StyleUnderline"/>
          <w:highlight w:val="green"/>
        </w:rPr>
        <w:t xml:space="preserve">is no longer a matter of if but of </w:t>
      </w:r>
      <w:r w:rsidRPr="00E3202C">
        <w:rPr>
          <w:rStyle w:val="Emphasis"/>
          <w:highlight w:val="gree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E3202C">
        <w:rPr>
          <w:rStyle w:val="Emphasis"/>
          <w:highlight w:val="green"/>
        </w:rPr>
        <w:t>most predictable catastrophe in</w:t>
      </w:r>
      <w:r w:rsidRPr="00A10F89">
        <w:rPr>
          <w:rStyle w:val="StyleUnderline"/>
        </w:rPr>
        <w:t xml:space="preserve"> the </w:t>
      </w:r>
      <w:r w:rsidRPr="00E3202C">
        <w:rPr>
          <w:rStyle w:val="Emphasis"/>
          <w:highlight w:val="gree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E3202C">
        <w:rPr>
          <w:rStyle w:val="StyleUnderline"/>
          <w:highlight w:val="green"/>
        </w:rPr>
        <w:t>hospitals</w:t>
      </w:r>
      <w:r w:rsidRPr="00A10F89">
        <w:rPr>
          <w:rStyle w:val="StyleUnderline"/>
        </w:rPr>
        <w:t xml:space="preserve"> have </w:t>
      </w:r>
      <w:r w:rsidRPr="00E3202C">
        <w:rPr>
          <w:rStyle w:val="StyleUnderline"/>
          <w:highlight w:val="green"/>
        </w:rPr>
        <w:t>deployed antimicrobial products on an industrial scale</w:t>
      </w:r>
      <w:r w:rsidRPr="00A10F89">
        <w:rPr>
          <w:rStyle w:val="StyleUnderline"/>
        </w:rPr>
        <w:t xml:space="preserve"> for a long time now, the result being a sharp rise in iatrogenic bacterial illnesses. </w:t>
      </w:r>
      <w:r w:rsidRPr="00E3202C">
        <w:rPr>
          <w:rStyle w:val="StyleUnderline"/>
          <w:highlight w:val="green"/>
        </w:rPr>
        <w:t>Overuse</w:t>
      </w:r>
      <w:r w:rsidRPr="00A10F89">
        <w:rPr>
          <w:rStyle w:val="StyleUnderline"/>
        </w:rPr>
        <w:t xml:space="preserve"> of antibiotics and commercial products containing them has </w:t>
      </w:r>
      <w:r w:rsidRPr="00E3202C">
        <w:rPr>
          <w:rStyle w:val="StyleUnderline"/>
          <w:highlight w:val="green"/>
        </w:rPr>
        <w:t>helped superbugs</w:t>
      </w:r>
      <w:r w:rsidRPr="00A10F89">
        <w:rPr>
          <w:rStyle w:val="StyleUnderline"/>
        </w:rPr>
        <w:t xml:space="preserve"> to </w:t>
      </w:r>
      <w:r w:rsidRPr="00E3202C">
        <w:rPr>
          <w:rStyle w:val="StyleUnderline"/>
          <w:highlight w:val="gree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E3202C">
        <w:rPr>
          <w:rStyle w:val="Emphasis"/>
          <w:highlight w:val="green"/>
        </w:rPr>
        <w:t>something as simple as a minor cut could</w:t>
      </w:r>
      <w:r w:rsidRPr="00A10F89">
        <w:rPr>
          <w:rStyle w:val="Emphasis"/>
        </w:rPr>
        <w:t xml:space="preserve"> again </w:t>
      </w:r>
      <w:r w:rsidRPr="00E3202C">
        <w:rPr>
          <w:rStyle w:val="Emphasis"/>
          <w:highlight w:val="green"/>
        </w:rPr>
        <w:t>become life-threatening if</w:t>
      </w:r>
      <w:r w:rsidRPr="00A10F89">
        <w:rPr>
          <w:rStyle w:val="Emphasis"/>
        </w:rPr>
        <w:t xml:space="preserve"> it becomes </w:t>
      </w:r>
      <w:r w:rsidRPr="00E3202C">
        <w:rPr>
          <w:rStyle w:val="Emphasis"/>
          <w:highlight w:val="gree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E3202C">
        <w:rPr>
          <w:rStyle w:val="StyleUnderline"/>
          <w:b/>
          <w:bCs/>
          <w:highlight w:val="green"/>
        </w:rPr>
        <w:t xml:space="preserve">WHO </w:t>
      </w:r>
      <w:r w:rsidRPr="0010630F">
        <w:rPr>
          <w:rStyle w:val="StyleUnderline"/>
          <w:b/>
          <w:bCs/>
        </w:rPr>
        <w:t xml:space="preserve">is </w:t>
      </w:r>
      <w:r w:rsidRPr="00E3202C">
        <w:rPr>
          <w:rStyle w:val="StyleUnderline"/>
          <w:b/>
          <w:bCs/>
          <w:highlight w:val="green"/>
        </w:rPr>
        <w:t xml:space="preserve">under-resourced </w:t>
      </w:r>
      <w:r w:rsidRPr="0010630F">
        <w:rPr>
          <w:rStyle w:val="StyleUnderline"/>
          <w:b/>
          <w:bCs/>
        </w:rPr>
        <w:t xml:space="preserve">for the problems it is meant to solve. </w:t>
      </w:r>
      <w:r w:rsidRPr="00E3202C">
        <w:rPr>
          <w:rStyle w:val="StyleUnderline"/>
          <w:b/>
          <w:bCs/>
          <w:highlight w:val="green"/>
        </w:rPr>
        <w:t xml:space="preserve">Funding </w:t>
      </w:r>
      <w:r w:rsidRPr="00FB79F9">
        <w:rPr>
          <w:rStyle w:val="StyleUnderline"/>
          <w:b/>
          <w:bCs/>
        </w:rPr>
        <w:t>comes from voluntary donations</w:t>
      </w:r>
      <w:r w:rsidRPr="0010630F">
        <w:rPr>
          <w:rStyle w:val="StyleUnderline"/>
          <w:b/>
          <w:bCs/>
        </w:rPr>
        <w:t xml:space="preserve">, and there is </w:t>
      </w:r>
      <w:r w:rsidRPr="00E3202C">
        <w:rPr>
          <w:rStyle w:val="StyleUnderline"/>
          <w:b/>
          <w:bCs/>
          <w:highlight w:val="green"/>
        </w:rPr>
        <w:t xml:space="preserve">no mechanism by which </w:t>
      </w:r>
      <w:r w:rsidRPr="0010630F">
        <w:rPr>
          <w:rStyle w:val="StyleUnderline"/>
          <w:b/>
          <w:bCs/>
        </w:rPr>
        <w:t xml:space="preserve">it can quickly </w:t>
      </w:r>
      <w:r w:rsidRPr="00E3202C">
        <w:rPr>
          <w:rStyle w:val="StyleUnderline"/>
          <w:b/>
          <w:bCs/>
          <w:highlight w:val="green"/>
        </w:rPr>
        <w:t xml:space="preserve">scale up </w:t>
      </w:r>
      <w:r w:rsidRPr="0010630F">
        <w:rPr>
          <w:rStyle w:val="StyleUnderline"/>
          <w:b/>
          <w:bCs/>
        </w:rPr>
        <w:t xml:space="preserve">its efforts during an emergency. The </w:t>
      </w:r>
      <w:r w:rsidRPr="00FB79F9">
        <w:rPr>
          <w:rStyle w:val="StyleUnderline"/>
          <w:b/>
          <w:bCs/>
        </w:rPr>
        <w:t xml:space="preserve">result is </w:t>
      </w:r>
      <w:r w:rsidRPr="0010630F">
        <w:rPr>
          <w:rStyle w:val="StyleUnderline"/>
          <w:b/>
          <w:bCs/>
        </w:rPr>
        <w:t xml:space="preserve">that its </w:t>
      </w:r>
      <w:r w:rsidRPr="00E3202C">
        <w:rPr>
          <w:rStyle w:val="StyleUnderline"/>
          <w:b/>
          <w:bCs/>
          <w:highlight w:val="green"/>
        </w:rPr>
        <w:t>response</w:t>
      </w:r>
      <w:r w:rsidRPr="0010630F">
        <w:rPr>
          <w:rStyle w:val="StyleUnderline"/>
          <w:b/>
          <w:bCs/>
        </w:rPr>
        <w:t xml:space="preserve"> to the next major disease outbreak </w:t>
      </w:r>
      <w:r w:rsidRPr="00E3202C">
        <w:rPr>
          <w:rStyle w:val="StyleUnderline"/>
          <w:b/>
          <w:bCs/>
          <w:highlight w:val="green"/>
        </w:rPr>
        <w:t xml:space="preserve">is </w:t>
      </w:r>
      <w:r w:rsidRPr="0010630F">
        <w:rPr>
          <w:rStyle w:val="StyleUnderline"/>
          <w:b/>
          <w:bCs/>
        </w:rPr>
        <w:t xml:space="preserve">likely to be as </w:t>
      </w:r>
      <w:r w:rsidRPr="00E3202C">
        <w:rPr>
          <w:rStyle w:val="StyleUnderline"/>
          <w:b/>
          <w:bCs/>
          <w:highlight w:val="gree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E3202C">
        <w:rPr>
          <w:rStyle w:val="Emphasis"/>
          <w:highlight w:val="green"/>
        </w:rPr>
        <w:t>superbugs are evolving</w:t>
      </w:r>
      <w:r w:rsidRPr="00A10F89">
        <w:rPr>
          <w:rStyle w:val="Emphasis"/>
        </w:rPr>
        <w:t xml:space="preserve">. Epidemiological </w:t>
      </w:r>
      <w:r w:rsidRPr="00FB79F9">
        <w:rPr>
          <w:rStyle w:val="Emphasis"/>
        </w:rPr>
        <w:t>models now predict how an algorithmic process of disease spread will move through the modern world</w:t>
      </w:r>
      <w:r w:rsidRPr="00A10F89">
        <w:rPr>
          <w:rStyle w:val="Emphasis"/>
        </w:rPr>
        <w:t xml:space="preserve">. </w:t>
      </w:r>
      <w:r w:rsidRPr="00FB79F9">
        <w:rPr>
          <w:rStyle w:val="Emphasis"/>
        </w:rPr>
        <w:t xml:space="preserve">All </w:t>
      </w:r>
      <w:r w:rsidRPr="00E3202C">
        <w:rPr>
          <w:rStyle w:val="Emphasis"/>
          <w:highlight w:val="green"/>
        </w:rPr>
        <w:t xml:space="preserve">urban centers </w:t>
      </w:r>
      <w:r w:rsidRPr="00A10F89">
        <w:rPr>
          <w:rStyle w:val="Emphasis"/>
        </w:rPr>
        <w:t xml:space="preserve">around the entire globe </w:t>
      </w:r>
      <w:r w:rsidRPr="00E3202C">
        <w:rPr>
          <w:rStyle w:val="Emphasis"/>
          <w:highlight w:val="gree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E3202C">
        <w:rPr>
          <w:rStyle w:val="Emphasis"/>
          <w:highlight w:val="green"/>
        </w:rPr>
        <w:t xml:space="preserve">pandemic </w:t>
      </w:r>
      <w:r w:rsidRPr="0010630F">
        <w:rPr>
          <w:rStyle w:val="Emphasis"/>
        </w:rPr>
        <w:t>could start crossing borders before we even know it exists. A flu-like</w:t>
      </w:r>
      <w:r w:rsidRPr="00A10F89">
        <w:rPr>
          <w:rStyle w:val="Emphasis"/>
        </w:rPr>
        <w:t xml:space="preserve"> disease </w:t>
      </w:r>
      <w:r w:rsidRPr="00E3202C">
        <w:rPr>
          <w:rStyle w:val="Emphasis"/>
          <w:highlight w:val="green"/>
        </w:rPr>
        <w:t xml:space="preserve">could kill </w:t>
      </w:r>
      <w:r w:rsidRPr="00A10F89">
        <w:rPr>
          <w:rStyle w:val="Emphasis"/>
        </w:rPr>
        <w:t xml:space="preserve">more than </w:t>
      </w:r>
      <w:r w:rsidRPr="00E3202C">
        <w:rPr>
          <w:rStyle w:val="Emphasis"/>
          <w:highlight w:val="green"/>
        </w:rPr>
        <w:t xml:space="preserve">33 million </w:t>
      </w:r>
      <w:r w:rsidRPr="00A10F89">
        <w:rPr>
          <w:rStyle w:val="Emphasis"/>
        </w:rPr>
        <w:t xml:space="preserve">people </w:t>
      </w:r>
      <w:r w:rsidRPr="00E3202C">
        <w:rPr>
          <w:rStyle w:val="Emphasis"/>
          <w:highlight w:val="green"/>
        </w:rPr>
        <w:t xml:space="preserve">in </w:t>
      </w:r>
      <w:r w:rsidRPr="00FB79F9">
        <w:rPr>
          <w:rStyle w:val="Emphasis"/>
          <w:b w:val="0"/>
          <w:bCs/>
          <w:u w:val="none"/>
        </w:rPr>
        <w:t>250</w:t>
      </w:r>
      <w:r w:rsidRPr="00A10F89">
        <w:rPr>
          <w:rStyle w:val="Emphasis"/>
        </w:rPr>
        <w:t xml:space="preserve"> </w:t>
      </w:r>
      <w:r w:rsidRPr="00E3202C">
        <w:rPr>
          <w:rStyle w:val="Emphasis"/>
          <w:highlight w:val="green"/>
        </w:rPr>
        <w:t>days</w:t>
      </w:r>
      <w:r w:rsidRPr="00A10F89">
        <w:rPr>
          <w:rStyle w:val="Emphasis"/>
        </w:rPr>
        <w:t>.3</w:t>
      </w:r>
    </w:p>
    <w:p w14:paraId="103F46F9" w14:textId="77777777" w:rsidR="00FB79F9" w:rsidRDefault="00FB79F9" w:rsidP="00FB79F9">
      <w:pPr>
        <w:rPr>
          <w:rStyle w:val="Emphasis"/>
        </w:rPr>
      </w:pPr>
    </w:p>
    <w:p w14:paraId="66926C3C" w14:textId="77777777" w:rsidR="00FB79F9" w:rsidRDefault="00FB79F9" w:rsidP="00FB79F9">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1A4F3954" w14:textId="77777777" w:rsidR="00FB79F9" w:rsidRPr="00CB1B2A" w:rsidRDefault="00FB79F9" w:rsidP="00FB79F9">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6C5704D5" w14:textId="77777777" w:rsidR="00FB79F9" w:rsidRDefault="00FB79F9" w:rsidP="00FB79F9">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highlight w:val="green"/>
        </w:rPr>
        <w:t>energy production</w:t>
      </w:r>
      <w:r w:rsidRPr="00E3202C">
        <w:rPr>
          <w:highlight w:val="green"/>
          <w:u w:val="single"/>
        </w:rPr>
        <w:t xml:space="preserve"> and </w:t>
      </w:r>
      <w:r w:rsidRPr="00E3202C">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highlight w:val="green"/>
        </w:rPr>
        <w:t>the global ag</w:t>
      </w:r>
      <w:r w:rsidRPr="00CB1B2A">
        <w:rPr>
          <w:rStyle w:val="Emphasis"/>
        </w:rPr>
        <w:t xml:space="preserve">ricultural </w:t>
      </w:r>
      <w:r w:rsidRPr="00E3202C">
        <w:rPr>
          <w:rStyle w:val="Emphasis"/>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Gordon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rPr>
        <w:t>the planet’s</w:t>
      </w:r>
      <w:r w:rsidRPr="00E3202C">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61615DDB" w14:textId="77777777" w:rsidR="00FB79F9" w:rsidRDefault="00FB79F9" w:rsidP="00FB79F9">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6F5A8BC6" w14:textId="77777777" w:rsidR="00FB79F9" w:rsidRPr="00CB1B2A" w:rsidRDefault="00FB79F9" w:rsidP="00FB79F9">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7FB11660" w14:textId="77777777" w:rsidR="00FB79F9" w:rsidRPr="00880DD5" w:rsidRDefault="00FB79F9" w:rsidP="00FB79F9">
      <w:pPr>
        <w:rPr>
          <w:sz w:val="10"/>
        </w:rPr>
      </w:pPr>
      <w:r w:rsidRPr="00880DD5">
        <w:rPr>
          <w:sz w:val="10"/>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E3202C">
        <w:rPr>
          <w:rStyle w:val="Emphasis"/>
          <w:highlight w:val="green"/>
        </w:rPr>
        <w:t>r</w:t>
      </w:r>
      <w:r w:rsidRPr="00CB1B2A">
        <w:rPr>
          <w:rStyle w:val="Emphasis"/>
        </w:rPr>
        <w:t xml:space="preserve">esearch </w:t>
      </w:r>
      <w:r w:rsidRPr="00E3202C">
        <w:rPr>
          <w:rStyle w:val="Emphasis"/>
          <w:highlight w:val="green"/>
        </w:rPr>
        <w:t>and d</w:t>
      </w:r>
      <w:r w:rsidRPr="00CB1B2A">
        <w:rPr>
          <w:rStyle w:val="Emphasis"/>
        </w:rPr>
        <w:t>evelopment agenda</w:t>
      </w:r>
      <w:r w:rsidRPr="00880DD5">
        <w:rPr>
          <w:sz w:val="10"/>
        </w:rPr>
        <w:t xml:space="preserve"> </w:t>
      </w:r>
      <w:r w:rsidRPr="00E3202C">
        <w:rPr>
          <w:rStyle w:val="StyleUnderline"/>
          <w:highlight w:val="green"/>
        </w:rPr>
        <w:t>for</w:t>
      </w:r>
      <w:r w:rsidRPr="00880DD5">
        <w:rPr>
          <w:sz w:val="10"/>
        </w:rPr>
        <w:t xml:space="preserve"> the </w:t>
      </w:r>
      <w:r w:rsidRPr="00E3202C">
        <w:rPr>
          <w:rStyle w:val="StyleUnderline"/>
          <w:b/>
          <w:bCs/>
          <w:highlight w:val="green"/>
        </w:rPr>
        <w:t>NTDs</w:t>
      </w:r>
      <w:r w:rsidRPr="00E3202C">
        <w:rPr>
          <w:rStyle w:val="StyleUnderline"/>
          <w:highlight w:val="green"/>
        </w:rPr>
        <w:t xml:space="preserve"> in the U</w:t>
      </w:r>
      <w:r w:rsidRPr="00CB1B2A">
        <w:rPr>
          <w:rStyle w:val="StyleUnderline"/>
        </w:rPr>
        <w:t xml:space="preserve">nited </w:t>
      </w:r>
      <w:r w:rsidRPr="00E3202C">
        <w:rPr>
          <w:rStyle w:val="StyleUnderline"/>
          <w:highlight w:val="green"/>
        </w:rPr>
        <w:t>S</w:t>
      </w:r>
      <w:r w:rsidRPr="00CB1B2A">
        <w:rPr>
          <w:rStyle w:val="StyleUnderline"/>
        </w:rPr>
        <w:t xml:space="preserve">tates. There are no </w:t>
      </w:r>
      <w:r w:rsidRPr="00CB1B2A">
        <w:rPr>
          <w:rStyle w:val="Emphasis"/>
        </w:rPr>
        <w:t>point-of-care diagnostic tests</w:t>
      </w:r>
      <w:r w:rsidRPr="00880DD5">
        <w:rPr>
          <w:sz w:val="10"/>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E3202C">
        <w:rPr>
          <w:rStyle w:val="StyleUnderline"/>
          <w:highlight w:val="green"/>
        </w:rPr>
        <w:t xml:space="preserve">need </w:t>
      </w:r>
      <w:r w:rsidRPr="00E3202C">
        <w:rPr>
          <w:rStyle w:val="Emphasis"/>
          <w:highlight w:val="green"/>
        </w:rPr>
        <w:t>new</w:t>
      </w:r>
      <w:r w:rsidRPr="00CB1B2A">
        <w:rPr>
          <w:rStyle w:val="Emphasis"/>
        </w:rPr>
        <w:t xml:space="preserve"> and improved </w:t>
      </w:r>
      <w:r w:rsidRPr="00E3202C">
        <w:rPr>
          <w:rStyle w:val="Emphasis"/>
          <w:highlight w:val="green"/>
        </w:rPr>
        <w:t>treatments and vaccines</w:t>
      </w:r>
      <w:r w:rsidRPr="00880DD5">
        <w:rPr>
          <w:sz w:val="10"/>
        </w:rPr>
        <w:t xml:space="preserve">. </w:t>
      </w:r>
      <w:r w:rsidRPr="00CB1B2A">
        <w:rPr>
          <w:rStyle w:val="StyleUnderline"/>
        </w:rPr>
        <w:t xml:space="preserve">Because the </w:t>
      </w:r>
      <w:r w:rsidRPr="00E3202C">
        <w:rPr>
          <w:rStyle w:val="StyleUnderline"/>
          <w:highlight w:val="green"/>
        </w:rPr>
        <w:t>NTDs</w:t>
      </w:r>
      <w:r w:rsidRPr="00CB1B2A">
        <w:rPr>
          <w:rStyle w:val="StyleUnderline"/>
        </w:rPr>
        <w:t xml:space="preserve"> are poverty-related diseases, they often </w:t>
      </w:r>
      <w:r w:rsidRPr="00E3202C">
        <w:rPr>
          <w:rStyle w:val="Emphasis"/>
          <w:highlight w:val="green"/>
        </w:rPr>
        <w:t>fly below the radar</w:t>
      </w:r>
      <w:r w:rsidRPr="00CB1B2A">
        <w:rPr>
          <w:rStyle w:val="StyleUnderline"/>
        </w:rPr>
        <w:t xml:space="preserve"> screen </w:t>
      </w:r>
      <w:r w:rsidRPr="00E3202C">
        <w:rPr>
          <w:rStyle w:val="StyleUnderline"/>
          <w:highlight w:val="green"/>
        </w:rPr>
        <w:t>of</w:t>
      </w:r>
      <w:r w:rsidRPr="00CB1B2A">
        <w:rPr>
          <w:rStyle w:val="StyleUnderline"/>
        </w:rPr>
        <w:t xml:space="preserve"> the major </w:t>
      </w:r>
      <w:r w:rsidRPr="00E3202C">
        <w:rPr>
          <w:rStyle w:val="StyleUnderline"/>
          <w:highlight w:val="green"/>
        </w:rPr>
        <w:t>pharma</w:t>
      </w:r>
      <w:r w:rsidRPr="00CB1B2A">
        <w:rPr>
          <w:rStyle w:val="StyleUnderline"/>
        </w:rPr>
        <w:t xml:space="preserve">ceutical </w:t>
      </w:r>
      <w:r w:rsidRPr="00E3202C">
        <w:rPr>
          <w:rStyle w:val="StyleUnderline"/>
          <w:highlight w:val="green"/>
        </w:rPr>
        <w:t xml:space="preserve">companies and are </w:t>
      </w:r>
      <w:r w:rsidRPr="00E3202C">
        <w:rPr>
          <w:rStyle w:val="Emphasis"/>
          <w:highlight w:val="green"/>
        </w:rPr>
        <w:t>not prioritized</w:t>
      </w:r>
      <w:r w:rsidRPr="00880DD5">
        <w:rPr>
          <w:sz w:val="10"/>
          <w:highlight w:val="green"/>
        </w:rPr>
        <w:t xml:space="preserve">. </w:t>
      </w:r>
      <w:r w:rsidRPr="00E3202C">
        <w:rPr>
          <w:rStyle w:val="StyleUnderline"/>
          <w:highlight w:val="green"/>
        </w:rPr>
        <w:t>Thus,</w:t>
      </w:r>
      <w:r w:rsidRPr="00CB1B2A">
        <w:rPr>
          <w:rStyle w:val="StyleUnderline"/>
        </w:rPr>
        <w:t xml:space="preserve"> the </w:t>
      </w:r>
      <w:r w:rsidRPr="00E3202C">
        <w:rPr>
          <w:rStyle w:val="StyleUnderline"/>
          <w:highlight w:val="green"/>
        </w:rPr>
        <w:t>drugs</w:t>
      </w:r>
      <w:r w:rsidRPr="00CB1B2A">
        <w:rPr>
          <w:rStyle w:val="StyleUnderline"/>
        </w:rPr>
        <w:t xml:space="preserve"> used to treat these illnesses </w:t>
      </w:r>
      <w:r w:rsidRPr="00E3202C">
        <w:rPr>
          <w:rStyle w:val="StyleUnderline"/>
          <w:highlight w:val="green"/>
        </w:rPr>
        <w:t xml:space="preserve">are </w:t>
      </w:r>
      <w:r w:rsidRPr="00E3202C">
        <w:rPr>
          <w:rStyle w:val="Emphasis"/>
          <w:highlight w:val="green"/>
        </w:rPr>
        <w:t>not</w:t>
      </w:r>
      <w:r w:rsidRPr="00CB1B2A">
        <w:rPr>
          <w:rStyle w:val="Emphasis"/>
        </w:rPr>
        <w:t xml:space="preserve"> widely </w:t>
      </w:r>
      <w:r w:rsidRPr="00E3202C">
        <w:rPr>
          <w:rStyle w:val="Emphasis"/>
          <w:highlight w:val="green"/>
        </w:rPr>
        <w:t>available</w:t>
      </w:r>
      <w:r w:rsidRPr="00880DD5">
        <w:rPr>
          <w:sz w:val="10"/>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880DD5">
        <w:rPr>
          <w:sz w:val="10"/>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80DD5">
        <w:rPr>
          <w:sz w:val="10"/>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880DD5">
        <w:rPr>
          <w:sz w:val="10"/>
        </w:rPr>
        <w:t xml:space="preserve"> (American trypanosomiasis) </w:t>
      </w:r>
      <w:r w:rsidRPr="00CB1B2A">
        <w:rPr>
          <w:rStyle w:val="StyleUnderline"/>
        </w:rPr>
        <w:t>and cysticercosis—which disproportionately affect people of Hispanic origin</w:t>
      </w:r>
      <w:r w:rsidRPr="00880DD5">
        <w:rPr>
          <w:sz w:val="10"/>
        </w:rPr>
        <w:t xml:space="preserve">. </w:t>
      </w:r>
      <w:r w:rsidRPr="00CB1B2A">
        <w:rPr>
          <w:rStyle w:val="Emphasis"/>
        </w:rPr>
        <w:t>Toxoplasmosis</w:t>
      </w:r>
      <w:r w:rsidRPr="00880DD5">
        <w:rPr>
          <w:sz w:val="10"/>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80DD5">
        <w:rPr>
          <w:sz w:val="10"/>
        </w:rPr>
        <w:t xml:space="preserve"> </w:t>
      </w:r>
      <w:r w:rsidRPr="00860251">
        <w:rPr>
          <w:rStyle w:val="StyleUnderline"/>
        </w:rPr>
        <w:t xml:space="preserve">on impoverished Americans. Many of these NTDs are transmitted </w:t>
      </w:r>
      <w:r w:rsidRPr="00860251">
        <w:rPr>
          <w:rStyle w:val="Emphasis"/>
        </w:rPr>
        <w:t>within US borders</w:t>
      </w:r>
      <w:r w:rsidRPr="00880DD5">
        <w:rPr>
          <w:sz w:val="10"/>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80DD5">
        <w:rPr>
          <w:sz w:val="10"/>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80DD5">
        <w:rPr>
          <w:sz w:val="10"/>
        </w:rPr>
        <w:t xml:space="preserve"> point-of-care </w:t>
      </w:r>
      <w:r w:rsidRPr="00860251">
        <w:rPr>
          <w:rStyle w:val="Emphasis"/>
        </w:rPr>
        <w:t>diagnostics</w:t>
      </w:r>
      <w:r w:rsidRPr="00880DD5">
        <w:rPr>
          <w:sz w:val="10"/>
        </w:rPr>
        <w:t xml:space="preserve">, </w:t>
      </w:r>
      <w:r w:rsidRPr="00860251">
        <w:rPr>
          <w:rStyle w:val="Emphasis"/>
        </w:rPr>
        <w:t>antiparasitic and antiviral drugs</w:t>
      </w:r>
      <w:r w:rsidRPr="00880DD5">
        <w:rPr>
          <w:sz w:val="10"/>
        </w:rPr>
        <w:t xml:space="preserve">, </w:t>
      </w:r>
      <w:r w:rsidRPr="00860251">
        <w:rPr>
          <w:rStyle w:val="StyleUnderline"/>
        </w:rPr>
        <w:t>and</w:t>
      </w:r>
      <w:r w:rsidRPr="00880DD5">
        <w:rPr>
          <w:sz w:val="10"/>
        </w:rPr>
        <w:t xml:space="preserve"> </w:t>
      </w:r>
      <w:r w:rsidRPr="00860251">
        <w:rPr>
          <w:rStyle w:val="Emphasis"/>
        </w:rPr>
        <w:t>vaccines</w:t>
      </w:r>
      <w:r w:rsidRPr="00880DD5">
        <w:rPr>
          <w:sz w:val="10"/>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80DD5">
        <w:rPr>
          <w:sz w:val="10"/>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80DD5">
        <w:rPr>
          <w:sz w:val="10"/>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80DD5">
        <w:rPr>
          <w:sz w:val="10"/>
        </w:rPr>
        <w:t xml:space="preserve">, </w:t>
      </w:r>
      <w:r w:rsidRPr="00860251">
        <w:rPr>
          <w:rStyle w:val="StyleUnderline"/>
        </w:rPr>
        <w:t>with substantial gai</w:t>
      </w:r>
      <w:r w:rsidRPr="00CB1B2A">
        <w:rPr>
          <w:rStyle w:val="StyleUnderline"/>
        </w:rPr>
        <w:t>ns made against HIV/AIDS, ТВ, and malaria</w:t>
      </w:r>
      <w:r w:rsidRPr="00880DD5">
        <w:rPr>
          <w:sz w:val="10"/>
        </w:rPr>
        <w:t xml:space="preserve">. Thus, while programs of overseas development assistance devoted to health, such as PEPFAR, GFATM, PMI, and USAID’s NTD Program, in which </w:t>
      </w:r>
      <w:r w:rsidRPr="00E3202C">
        <w:rPr>
          <w:rStyle w:val="StyleUnderline"/>
          <w:highlight w:val="green"/>
        </w:rPr>
        <w:t>the worlds richest</w:t>
      </w:r>
      <w:r w:rsidRPr="00CB1B2A">
        <w:rPr>
          <w:rStyle w:val="StyleUnderline"/>
        </w:rPr>
        <w:t xml:space="preserve"> countries</w:t>
      </w:r>
      <w:r w:rsidRPr="00880DD5">
        <w:rPr>
          <w:sz w:val="10"/>
        </w:rPr>
        <w:t xml:space="preserve"> provide support to the poorest nations for their neglected diseases, must continue and should even expand, we </w:t>
      </w:r>
      <w:r w:rsidRPr="00E3202C">
        <w:rPr>
          <w:rStyle w:val="StyleUnderline"/>
          <w:highlight w:val="green"/>
        </w:rPr>
        <w:t>need</w:t>
      </w:r>
      <w:r w:rsidRPr="00CB1B2A">
        <w:rPr>
          <w:rStyle w:val="StyleUnderline"/>
        </w:rPr>
        <w:t xml:space="preserve"> increasingly </w:t>
      </w:r>
      <w:r w:rsidRPr="00E3202C">
        <w:rPr>
          <w:rStyle w:val="StyleUnderline"/>
          <w:highlight w:val="green"/>
        </w:rPr>
        <w:t>to recognize the</w:t>
      </w:r>
      <w:r w:rsidRPr="00CB1B2A">
        <w:rPr>
          <w:rStyle w:val="StyleUnderline"/>
        </w:rPr>
        <w:t xml:space="preserve"> hidden </w:t>
      </w:r>
      <w:r w:rsidRPr="00E3202C">
        <w:rPr>
          <w:rStyle w:val="StyleUnderline"/>
          <w:highlight w:val="green"/>
        </w:rPr>
        <w:t>burden</w:t>
      </w:r>
      <w:r w:rsidRPr="00CB1B2A">
        <w:rPr>
          <w:rStyle w:val="StyleUnderline"/>
        </w:rPr>
        <w:t xml:space="preserve"> of neglected diseases</w:t>
      </w:r>
      <w:r w:rsidRPr="00880DD5">
        <w:rPr>
          <w:sz w:val="10"/>
        </w:rPr>
        <w:t xml:space="preserve"> among the poor living in wealthy countries. As a first step, we must </w:t>
      </w:r>
      <w:r w:rsidRPr="00E3202C">
        <w:rPr>
          <w:rStyle w:val="StyleUnderline"/>
          <w:highlight w:val="green"/>
        </w:rPr>
        <w:t>expand</w:t>
      </w:r>
      <w:r w:rsidRPr="00880DD5">
        <w:rPr>
          <w:sz w:val="10"/>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highlight w:val="green"/>
        </w:rPr>
        <w:t>extraordinary</w:t>
      </w:r>
      <w:r w:rsidRPr="00880DD5">
        <w:rPr>
          <w:sz w:val="10"/>
        </w:rPr>
        <w:t xml:space="preserve"> finding is that at least three nations with positive worm indices—India, Pakistan, and China—also maintain nuclear stockpiles [1]. </w:t>
      </w:r>
      <w:r w:rsidRPr="00CB1B2A">
        <w:rPr>
          <w:rStyle w:val="StyleUnderline"/>
        </w:rPr>
        <w:t xml:space="preserve">Could the </w:t>
      </w:r>
      <w:r w:rsidRPr="00E3202C">
        <w:rPr>
          <w:rStyle w:val="Emphasis"/>
          <w:highlight w:val="green"/>
        </w:rPr>
        <w:t>scientific horsepower</w:t>
      </w:r>
      <w:r w:rsidRPr="00CB1B2A">
        <w:rPr>
          <w:rStyle w:val="Emphasis"/>
        </w:rPr>
        <w:t xml:space="preserve"> of</w:t>
      </w:r>
      <w:r w:rsidRPr="00880DD5">
        <w:rPr>
          <w:sz w:val="10"/>
        </w:rPr>
        <w:t xml:space="preserve"> these nuclear </w:t>
      </w:r>
      <w:r w:rsidRPr="00CB1B2A">
        <w:rPr>
          <w:rStyle w:val="Emphasis"/>
        </w:rPr>
        <w:t>states</w:t>
      </w:r>
      <w:r w:rsidRPr="00880DD5">
        <w:rPr>
          <w:sz w:val="10"/>
        </w:rPr>
        <w:t xml:space="preserve"> </w:t>
      </w:r>
      <w:r w:rsidRPr="00CB1B2A">
        <w:rPr>
          <w:rStyle w:val="StyleUnderline"/>
        </w:rPr>
        <w:t>be</w:t>
      </w:r>
      <w:r w:rsidRPr="00880DD5">
        <w:rPr>
          <w:sz w:val="10"/>
        </w:rPr>
        <w:t xml:space="preserve"> </w:t>
      </w:r>
      <w:r w:rsidRPr="00CB1B2A">
        <w:rPr>
          <w:rStyle w:val="Emphasis"/>
        </w:rPr>
        <w:t xml:space="preserve">partly redirected </w:t>
      </w:r>
      <w:r w:rsidRPr="00E3202C">
        <w:rPr>
          <w:rStyle w:val="Emphasis"/>
          <w:highlight w:val="green"/>
        </w:rPr>
        <w:t>toward</w:t>
      </w:r>
      <w:r w:rsidRPr="00CB1B2A">
        <w:rPr>
          <w:rStyle w:val="Emphasis"/>
        </w:rPr>
        <w:t xml:space="preserve"> </w:t>
      </w:r>
      <w:r w:rsidRPr="00E3202C">
        <w:rPr>
          <w:rStyle w:val="Emphasis"/>
          <w:highlight w:val="green"/>
        </w:rPr>
        <w:t>reducing endemic NTDs</w:t>
      </w:r>
      <w:r w:rsidRPr="00CB1B2A">
        <w:rPr>
          <w:rStyle w:val="Emphasis"/>
        </w:rPr>
        <w:t xml:space="preserve"> at home? </w:t>
      </w:r>
      <w:r w:rsidRPr="00880DD5">
        <w:rPr>
          <w:sz w:val="10"/>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880DD5">
        <w:rPr>
          <w:sz w:val="10"/>
        </w:rPr>
        <w:t xml:space="preserve"> between these three East Asian nations and Nigeria, or with the G20 countries with positive worm indices, especially India, Indonesia, and Brazil (where they are the highest), </w:t>
      </w:r>
      <w:r w:rsidRPr="00E3202C">
        <w:rPr>
          <w:rStyle w:val="StyleUnderline"/>
          <w:highlight w:val="green"/>
        </w:rPr>
        <w:t xml:space="preserve">could result in </w:t>
      </w:r>
      <w:r w:rsidRPr="00E3202C">
        <w:rPr>
          <w:rStyle w:val="Emphasis"/>
          <w:highlight w:val="green"/>
        </w:rPr>
        <w:t>important</w:t>
      </w:r>
      <w:r w:rsidRPr="00CB1B2A">
        <w:rPr>
          <w:rStyle w:val="Emphasis"/>
        </w:rPr>
        <w:t>, positive health and economic gains</w:t>
      </w:r>
      <w:r w:rsidRPr="00880DD5">
        <w:rPr>
          <w:sz w:val="10"/>
        </w:rPr>
        <w:t xml:space="preserve">. </w:t>
      </w:r>
      <w:r w:rsidRPr="00CB1B2A">
        <w:rPr>
          <w:rStyle w:val="StyleUnderline"/>
        </w:rPr>
        <w:t xml:space="preserve">Each of these activities represents examples of what some refer to as </w:t>
      </w:r>
      <w:r w:rsidRPr="00E3202C">
        <w:rPr>
          <w:rStyle w:val="Emphasis"/>
          <w:highlight w:val="green"/>
        </w:rPr>
        <w:t>global health diplomacy</w:t>
      </w:r>
      <w:r w:rsidRPr="00CB1B2A">
        <w:rPr>
          <w:rStyle w:val="StyleUnderline"/>
        </w:rPr>
        <w:t xml:space="preserve">. </w:t>
      </w:r>
      <w:r w:rsidRPr="00880DD5">
        <w:rPr>
          <w:sz w:val="10"/>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880DD5">
        <w:rPr>
          <w:sz w:val="10"/>
        </w:rPr>
        <w:t xml:space="preserve"> initiatives have been enacted that </w:t>
      </w:r>
      <w:r w:rsidRPr="00CB1B2A">
        <w:rPr>
          <w:rStyle w:val="StyleUnderline"/>
        </w:rPr>
        <w:t>could</w:t>
      </w:r>
      <w:r w:rsidRPr="00880DD5">
        <w:rPr>
          <w:sz w:val="10"/>
        </w:rPr>
        <w:t xml:space="preserve"> </w:t>
      </w:r>
      <w:r w:rsidRPr="00CB1B2A">
        <w:rPr>
          <w:rStyle w:val="Emphasis"/>
        </w:rPr>
        <w:t>facilitate NTD activities</w:t>
      </w:r>
      <w:r w:rsidRPr="00880DD5">
        <w:rPr>
          <w:sz w:val="10"/>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880DD5">
        <w:rPr>
          <w:sz w:val="10"/>
        </w:rPr>
        <w:t xml:space="preserve"> </w:t>
      </w:r>
      <w:r w:rsidRPr="00CB1B2A">
        <w:rPr>
          <w:rStyle w:val="Emphasis"/>
        </w:rPr>
        <w:t xml:space="preserve">interagency initiative of </w:t>
      </w:r>
      <w:r w:rsidRPr="00E3202C">
        <w:rPr>
          <w:rStyle w:val="Emphasis"/>
          <w:highlight w:val="green"/>
        </w:rPr>
        <w:t>the US government</w:t>
      </w:r>
      <w:r w:rsidRPr="00880DD5">
        <w:rPr>
          <w:sz w:val="10"/>
        </w:rPr>
        <w:t xml:space="preserve"> </w:t>
      </w:r>
      <w:r w:rsidRPr="00CB1B2A">
        <w:rPr>
          <w:rStyle w:val="StyleUnderline"/>
        </w:rPr>
        <w:t xml:space="preserve">conducted </w:t>
      </w:r>
      <w:r w:rsidRPr="00E3202C">
        <w:rPr>
          <w:rStyle w:val="StyleUnderline"/>
          <w:highlight w:val="green"/>
        </w:rPr>
        <w:t>in partnership with other nations</w:t>
      </w:r>
      <w:r w:rsidRPr="00880DD5">
        <w:rPr>
          <w:sz w:val="10"/>
        </w:rPr>
        <w:t xml:space="preserve"> and international organizations, including WHO [7]. GHSA </w:t>
      </w:r>
      <w:r w:rsidRPr="00CB1B2A">
        <w:rPr>
          <w:rStyle w:val="StyleUnderline"/>
        </w:rPr>
        <w:t>is</w:t>
      </w:r>
      <w:r w:rsidRPr="00880DD5">
        <w:rPr>
          <w:sz w:val="10"/>
        </w:rPr>
        <w:t xml:space="preserve"> also </w:t>
      </w:r>
      <w:r w:rsidRPr="00CB1B2A">
        <w:rPr>
          <w:rStyle w:val="StyleUnderline"/>
        </w:rPr>
        <w:t xml:space="preserve">focused on preventing or reducing the impact of </w:t>
      </w:r>
      <w:r w:rsidRPr="00CB1B2A">
        <w:rPr>
          <w:rStyle w:val="Emphasis"/>
        </w:rPr>
        <w:t>epidemics</w:t>
      </w:r>
      <w:r w:rsidRPr="00880DD5">
        <w:rPr>
          <w:sz w:val="10"/>
        </w:rPr>
        <w:t xml:space="preserve"> </w:t>
      </w:r>
      <w:r w:rsidRPr="00CB1B2A">
        <w:rPr>
          <w:rStyle w:val="StyleUnderline"/>
        </w:rPr>
        <w:t>and</w:t>
      </w:r>
      <w:r w:rsidRPr="00880DD5">
        <w:rPr>
          <w:sz w:val="10"/>
        </w:rPr>
        <w:t xml:space="preserve"> outbreaks of </w:t>
      </w:r>
      <w:r w:rsidRPr="00CB1B2A">
        <w:rPr>
          <w:rStyle w:val="Emphasis"/>
        </w:rPr>
        <w:t>pandemic potential</w:t>
      </w:r>
      <w:r w:rsidRPr="00880DD5">
        <w:rPr>
          <w:sz w:val="10"/>
        </w:rPr>
        <w:t xml:space="preserve">, such as H7N9 influenza virus or MERS coronavirus, as well as detecting emerging threats and implementing rapid and effective responses. In some respects, GHSA represents the </w:t>
      </w:r>
      <w:r w:rsidRPr="00CB1B2A">
        <w:rPr>
          <w:rStyle w:val="Emphasis"/>
        </w:rPr>
        <w:t>US</w:t>
      </w:r>
      <w:r w:rsidRPr="00880DD5">
        <w:rPr>
          <w:sz w:val="10"/>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highlight w:val="green"/>
        </w:rPr>
        <w:t>can</w:t>
      </w:r>
      <w:r w:rsidRPr="00880DD5">
        <w:rPr>
          <w:sz w:val="10"/>
        </w:rPr>
        <w:t xml:space="preserve"> be as much as 24% in low- and middle-income countries; (2) implementation of a “grand convergence” in global health through </w:t>
      </w:r>
      <w:r w:rsidRPr="00E3202C">
        <w:rPr>
          <w:rStyle w:val="Emphasis"/>
          <w:highlight w:val="green"/>
        </w:rPr>
        <w:t>scale-up</w:t>
      </w:r>
      <w:r w:rsidRPr="00CB1B2A">
        <w:rPr>
          <w:rStyle w:val="Emphasis"/>
        </w:rPr>
        <w:t xml:space="preserve"> of </w:t>
      </w:r>
      <w:r w:rsidRPr="00E3202C">
        <w:rPr>
          <w:rStyle w:val="Emphasis"/>
          <w:highlight w:val="green"/>
        </w:rPr>
        <w:t>health tech</w:t>
      </w:r>
      <w:r w:rsidRPr="00CB1B2A">
        <w:rPr>
          <w:rStyle w:val="Emphasis"/>
        </w:rPr>
        <w:t>nologies</w:t>
      </w:r>
      <w:r w:rsidRPr="00880DD5">
        <w:rPr>
          <w:sz w:val="10"/>
        </w:rPr>
        <w:t xml:space="preserve"> </w:t>
      </w:r>
      <w:r w:rsidRPr="00E3202C">
        <w:rPr>
          <w:rStyle w:val="StyleUnderline"/>
          <w:highlight w:val="green"/>
        </w:rPr>
        <w:t xml:space="preserve">and </w:t>
      </w:r>
      <w:r w:rsidRPr="00E3202C">
        <w:rPr>
          <w:rStyle w:val="Emphasis"/>
          <w:highlight w:val="green"/>
        </w:rPr>
        <w:t>strengthen</w:t>
      </w:r>
      <w:r w:rsidRPr="00880DD5">
        <w:rPr>
          <w:sz w:val="10"/>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880DD5">
        <w:rPr>
          <w:sz w:val="10"/>
        </w:rPr>
        <w:t xml:space="preserve"> (4) </w:t>
      </w:r>
      <w:r w:rsidRPr="00E3202C">
        <w:rPr>
          <w:rStyle w:val="Emphasis"/>
          <w:highlight w:val="green"/>
        </w:rPr>
        <w:t>universal health coverage</w:t>
      </w:r>
      <w:r w:rsidRPr="00880DD5">
        <w:rPr>
          <w:sz w:val="10"/>
        </w:rPr>
        <w:t xml:space="preserve"> </w:t>
      </w:r>
      <w:r w:rsidRPr="00CB1B2A">
        <w:rPr>
          <w:rStyle w:val="StyleUnderline"/>
        </w:rPr>
        <w:t xml:space="preserve">as an efficient mechanism to improve health as well as </w:t>
      </w:r>
      <w:r w:rsidRPr="00E3202C">
        <w:rPr>
          <w:rStyle w:val="StyleUnderline"/>
          <w:highlight w:val="green"/>
        </w:rPr>
        <w:t>to provide “financial protection”</w:t>
      </w:r>
      <w:r w:rsidRPr="00880DD5">
        <w:rPr>
          <w:sz w:val="10"/>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880DD5">
        <w:rPr>
          <w:sz w:val="10"/>
        </w:rPr>
        <w:t xml:space="preserve"> identify ways to </w:t>
      </w:r>
      <w:r w:rsidRPr="00CB1B2A">
        <w:rPr>
          <w:rStyle w:val="Emphasis"/>
        </w:rPr>
        <w:t>address</w:t>
      </w:r>
      <w:r w:rsidRPr="00880DD5">
        <w:rPr>
          <w:sz w:val="10"/>
        </w:rPr>
        <w:t xml:space="preserve"> blue marble health </w:t>
      </w:r>
      <w:r w:rsidRPr="00CB1B2A">
        <w:rPr>
          <w:rStyle w:val="Emphasis"/>
        </w:rPr>
        <w:t>disparities</w:t>
      </w:r>
      <w:r w:rsidRPr="00880DD5">
        <w:rPr>
          <w:sz w:val="10"/>
        </w:rPr>
        <w:t xml:space="preserve"> </w:t>
      </w:r>
      <w:r w:rsidRPr="00CB1B2A">
        <w:rPr>
          <w:rStyle w:val="StyleUnderline"/>
        </w:rPr>
        <w:t>under</w:t>
      </w:r>
      <w:r w:rsidRPr="00880DD5">
        <w:rPr>
          <w:sz w:val="10"/>
        </w:rPr>
        <w:t xml:space="preserve"> the auspices of the SDGs or the </w:t>
      </w:r>
      <w:r w:rsidRPr="00CB1B2A">
        <w:rPr>
          <w:rStyle w:val="StyleUnderline"/>
        </w:rPr>
        <w:t>global health diplomacy</w:t>
      </w:r>
      <w:r w:rsidRPr="00880DD5">
        <w:rPr>
          <w:sz w:val="10"/>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880DD5">
        <w:rPr>
          <w:sz w:val="10"/>
        </w:rPr>
        <w:t xml:space="preserve"> scientific activities leading to the development of </w:t>
      </w:r>
      <w:r w:rsidRPr="00CB1B2A">
        <w:rPr>
          <w:rStyle w:val="Emphasis"/>
        </w:rPr>
        <w:t>new drugs, diagnostics, and vaccines</w:t>
      </w:r>
      <w:r w:rsidRPr="00880DD5">
        <w:rPr>
          <w:sz w:val="10"/>
        </w:rPr>
        <w:t xml:space="preserve">. I have used the term “vaccine science diplomacy” to refer to inter- national scientific </w:t>
      </w:r>
      <w:r w:rsidRPr="00E3202C">
        <w:rPr>
          <w:rStyle w:val="StyleUnderline"/>
          <w:highlight w:val="green"/>
        </w:rPr>
        <w:t>codevelopment</w:t>
      </w:r>
      <w:r w:rsidRPr="00880DD5">
        <w:rPr>
          <w:sz w:val="10"/>
        </w:rPr>
        <w:t xml:space="preserve"> of lifesaving vaccines </w:t>
      </w:r>
      <w:r w:rsidRPr="00E3202C">
        <w:rPr>
          <w:rStyle w:val="StyleUnderline"/>
          <w:highlight w:val="green"/>
        </w:rPr>
        <w:t>between scientists</w:t>
      </w:r>
      <w:r w:rsidRPr="00880DD5">
        <w:rPr>
          <w:sz w:val="10"/>
        </w:rPr>
        <w:t xml:space="preserve"> of different nations, but particularly </w:t>
      </w:r>
      <w:r w:rsidRPr="00E3202C">
        <w:rPr>
          <w:rStyle w:val="StyleUnderline"/>
          <w:highlight w:val="green"/>
        </w:rPr>
        <w:t>from nations with</w:t>
      </w:r>
      <w:r w:rsidRPr="00CB1B2A">
        <w:rPr>
          <w:rStyle w:val="StyleUnderline"/>
        </w:rPr>
        <w:t xml:space="preserve"> </w:t>
      </w:r>
      <w:r w:rsidRPr="00CB1B2A">
        <w:rPr>
          <w:rStyle w:val="Emphasis"/>
        </w:rPr>
        <w:t xml:space="preserve">strained or evenly </w:t>
      </w:r>
      <w:r w:rsidRPr="00E3202C">
        <w:rPr>
          <w:rStyle w:val="Emphasis"/>
          <w:highlight w:val="green"/>
        </w:rPr>
        <w:t>openly contentious</w:t>
      </w:r>
      <w:r w:rsidRPr="00CB1B2A">
        <w:rPr>
          <w:rStyle w:val="Emphasis"/>
        </w:rPr>
        <w:t xml:space="preserve"> international </w:t>
      </w:r>
      <w:r w:rsidRPr="00E3202C">
        <w:rPr>
          <w:rStyle w:val="Emphasis"/>
          <w:highlight w:val="green"/>
        </w:rPr>
        <w:t>relations</w:t>
      </w:r>
      <w:r w:rsidRPr="00880DD5">
        <w:rPr>
          <w:sz w:val="10"/>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StyleUnderline"/>
          <w:highlight w:val="green"/>
        </w:rPr>
        <w:t>create</w:t>
      </w:r>
      <w:r w:rsidRPr="00880DD5">
        <w:rPr>
          <w:sz w:val="10"/>
          <w:highlight w:val="green"/>
        </w:rPr>
        <w:t xml:space="preserve"> </w:t>
      </w:r>
      <w:r w:rsidRPr="00E3202C">
        <w:rPr>
          <w:rStyle w:val="Emphasis"/>
          <w:highlight w:val="green"/>
        </w:rPr>
        <w:t>new NTD tech</w:t>
      </w:r>
      <w:r w:rsidRPr="00CB1B2A">
        <w:rPr>
          <w:rStyle w:val="Emphasis"/>
        </w:rPr>
        <w:t>nologies</w:t>
      </w:r>
      <w:r w:rsidRPr="00880DD5">
        <w:rPr>
          <w:sz w:val="10"/>
        </w:rPr>
        <w:t xml:space="preserve"> </w:t>
      </w:r>
      <w:r w:rsidRPr="00E3202C">
        <w:rPr>
          <w:rStyle w:val="StyleUnderline"/>
          <w:highlight w:val="green"/>
        </w:rPr>
        <w:t>for</w:t>
      </w:r>
      <w:r w:rsidRPr="00880DD5">
        <w:rPr>
          <w:sz w:val="10"/>
        </w:rPr>
        <w:t xml:space="preserve"> some of </w:t>
      </w:r>
      <w:r w:rsidRPr="00E3202C">
        <w:rPr>
          <w:rStyle w:val="StyleUnderline"/>
          <w:highlight w:val="green"/>
        </w:rPr>
        <w:t>the</w:t>
      </w:r>
      <w:r w:rsidRPr="00880DD5">
        <w:rPr>
          <w:sz w:val="10"/>
          <w:highlight w:val="green"/>
        </w:rPr>
        <w:t xml:space="preserve"> </w:t>
      </w:r>
      <w:r w:rsidRPr="00E3202C">
        <w:rPr>
          <w:rStyle w:val="Emphasis"/>
          <w:highlight w:val="green"/>
        </w:rPr>
        <w:t>worst-off</w:t>
      </w:r>
      <w:r w:rsidRPr="00CB1B2A">
        <w:rPr>
          <w:rStyle w:val="Emphasis"/>
        </w:rPr>
        <w:t xml:space="preserve"> </w:t>
      </w:r>
      <w:r w:rsidRPr="00880DD5">
        <w:rPr>
          <w:sz w:val="10"/>
        </w:rPr>
        <w:t xml:space="preserve">Muslim-majority </w:t>
      </w:r>
      <w:r w:rsidRPr="00E3202C">
        <w:rPr>
          <w:rStyle w:val="StyleUnderline"/>
          <w:highlight w:val="green"/>
        </w:rPr>
        <w:t>countries</w:t>
      </w:r>
      <w:r w:rsidRPr="00880DD5">
        <w:rPr>
          <w:sz w:val="10"/>
        </w:rPr>
        <w:t>. The “worst-off” might include OIC countries at the high end of the worm index, including Mali, Cote d’Ivoire, Mozambique, Cameroon, Burkina Faso, and Niger, as well as Nigeria [11].</w:t>
      </w:r>
    </w:p>
    <w:p w14:paraId="47B44CFF" w14:textId="77777777" w:rsidR="00FB79F9" w:rsidRDefault="00FB79F9" w:rsidP="00FB79F9">
      <w:pPr>
        <w:pStyle w:val="Heading4"/>
      </w:pPr>
      <w:r>
        <w:t>Solves hotspot escalation</w:t>
      </w:r>
    </w:p>
    <w:p w14:paraId="6AFAB0AB" w14:textId="77777777" w:rsidR="00FB79F9" w:rsidRPr="00CB1B2A" w:rsidRDefault="00FB79F9" w:rsidP="00FB79F9">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2E588EC0" w14:textId="77777777" w:rsidR="00FB79F9" w:rsidRPr="00047294" w:rsidRDefault="00FB79F9" w:rsidP="00FB79F9">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E3202C">
        <w:rPr>
          <w:rStyle w:val="StyleUnderline"/>
          <w:highlight w:val="green"/>
        </w:rPr>
        <w:t xml:space="preserve">Instability from the </w:t>
      </w:r>
      <w:r w:rsidRPr="00E3202C">
        <w:rPr>
          <w:rStyle w:val="Emphasis"/>
          <w:highlight w:val="green"/>
        </w:rPr>
        <w:t>Middle East</w:t>
      </w:r>
      <w:r w:rsidRPr="00E3202C">
        <w:rPr>
          <w:rStyle w:val="StyleUnderline"/>
          <w:highlight w:val="green"/>
        </w:rPr>
        <w:t xml:space="preserve">, </w:t>
      </w:r>
      <w:r w:rsidRPr="00E3202C">
        <w:rPr>
          <w:rStyle w:val="Emphasis"/>
          <w:highlight w:val="green"/>
        </w:rPr>
        <w:t>Caucasus</w:t>
      </w:r>
      <w:r w:rsidRPr="00E3202C">
        <w:rPr>
          <w:rStyle w:val="StyleUnderline"/>
          <w:highlight w:val="green"/>
        </w:rPr>
        <w:t xml:space="preserve">, </w:t>
      </w:r>
      <w:r w:rsidRPr="00E3202C">
        <w:rPr>
          <w:rStyle w:val="Emphasis"/>
          <w:highlight w:val="green"/>
        </w:rPr>
        <w:t>Africa</w:t>
      </w:r>
      <w:r w:rsidRPr="00E3202C">
        <w:rPr>
          <w:rStyle w:val="StyleUnderline"/>
          <w:highlight w:val="green"/>
        </w:rPr>
        <w:t xml:space="preserve">, and </w:t>
      </w:r>
      <w:r w:rsidRPr="00E3202C">
        <w:rPr>
          <w:rStyle w:val="Emphasis"/>
          <w:highlight w:val="green"/>
        </w:rPr>
        <w:t>Central America</w:t>
      </w:r>
      <w:r w:rsidRPr="00E3202C">
        <w:rPr>
          <w:rStyle w:val="StyleUnderline"/>
          <w:highlight w:val="green"/>
        </w:rPr>
        <w:t xml:space="preserve"> to </w:t>
      </w:r>
      <w:r w:rsidRPr="00E3202C">
        <w:rPr>
          <w:rStyle w:val="Emphasis"/>
          <w:highlight w:val="green"/>
        </w:rPr>
        <w:t>Asia</w:t>
      </w:r>
      <w:r w:rsidRPr="00E3202C">
        <w:rPr>
          <w:rStyle w:val="StyleUnderline"/>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E3202C">
        <w:rPr>
          <w:rStyle w:val="StyleUnderline"/>
          <w:highlight w:val="green"/>
        </w:rPr>
        <w:t>in poor provision of</w:t>
      </w:r>
      <w:r w:rsidRPr="00CB1B2A">
        <w:rPr>
          <w:sz w:val="16"/>
        </w:rPr>
        <w:t xml:space="preserve">, or unequal access to essential services, such as water, food, shelter, </w:t>
      </w:r>
      <w:r w:rsidRPr="00E3202C">
        <w:rPr>
          <w:rStyle w:val="StyleUnderline"/>
          <w:highlight w:val="green"/>
        </w:rPr>
        <w:t>health services</w:t>
      </w:r>
      <w:r w:rsidRPr="00CB1B2A">
        <w:rPr>
          <w:sz w:val="16"/>
        </w:rPr>
        <w:t xml:space="preserve">, education, and economic opportunity, </w:t>
      </w:r>
      <w:r w:rsidRPr="00E3202C">
        <w:rPr>
          <w:rStyle w:val="StyleUnderline"/>
          <w:highlight w:val="gree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E3202C">
        <w:rPr>
          <w:rStyle w:val="StyleUnderline"/>
          <w:highlight w:val="green"/>
        </w:rPr>
        <w:t>become</w:t>
      </w:r>
      <w:r w:rsidRPr="00CB1B2A">
        <w:rPr>
          <w:sz w:val="16"/>
        </w:rPr>
        <w:t xml:space="preserve"> restless, demonstrate, can become </w:t>
      </w:r>
      <w:r w:rsidRPr="00E3202C">
        <w:rPr>
          <w:rStyle w:val="StyleUnderline"/>
          <w:highlight w:val="green"/>
        </w:rPr>
        <w:t>violent and overthrow</w:t>
      </w:r>
      <w:r w:rsidRPr="00CB1B2A">
        <w:rPr>
          <w:sz w:val="16"/>
        </w:rPr>
        <w:t xml:space="preserve"> their </w:t>
      </w:r>
      <w:r w:rsidRPr="00E3202C">
        <w:rPr>
          <w:rStyle w:val="StyleUnderline"/>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E3202C">
        <w:rPr>
          <w:rStyle w:val="Emphasis"/>
          <w:highlight w:val="gree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E3202C">
        <w:rPr>
          <w:rStyle w:val="StyleUnderline"/>
          <w:highlight w:val="green"/>
        </w:rPr>
        <w:t>save lives</w:t>
      </w:r>
      <w:r w:rsidRPr="00FB79F9">
        <w:rPr>
          <w:rStyle w:val="StyleUnderline"/>
          <w:highlight w:val="green"/>
        </w:rPr>
        <w:t>,</w:t>
      </w:r>
      <w:r w:rsidRPr="00FB79F9">
        <w:rPr>
          <w:rStyle w:val="StyleUnderline"/>
        </w:rPr>
        <w:t xml:space="preserve"> decrease economic losses, reduce the need for kinetic military operations, increase security cooperation, improve diplomatic relations, encourage</w:t>
      </w:r>
      <w:r w:rsidRPr="00CB1B2A">
        <w:rPr>
          <w:rStyle w:val="StyleUnderline"/>
        </w:rPr>
        <w:t xml:space="preserve"> trade, </w:t>
      </w:r>
      <w:r w:rsidRPr="00E3202C">
        <w:rPr>
          <w:rStyle w:val="StyleUnderline"/>
          <w:highlight w:val="green"/>
        </w:rPr>
        <w:t xml:space="preserve">and </w:t>
      </w:r>
      <w:r w:rsidRPr="00E3202C">
        <w:rPr>
          <w:rStyle w:val="Emphasis"/>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thirdorder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E3202C">
        <w:rPr>
          <w:rStyle w:val="StyleUnderline"/>
          <w:highlight w:val="green"/>
        </w:rPr>
        <w:t>public health</w:t>
      </w:r>
      <w:r w:rsidRPr="00CB1B2A">
        <w:rPr>
          <w:sz w:val="16"/>
        </w:rPr>
        <w:t xml:space="preserve">, engineering, veterinary medicine, agronomy, and more. Their </w:t>
      </w:r>
      <w:r w:rsidRPr="00E3202C">
        <w:rPr>
          <w:rStyle w:val="StyleUnderline"/>
          <w:highlight w:val="gree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E3202C">
        <w:rPr>
          <w:rStyle w:val="StyleUnderline"/>
          <w:b/>
          <w:bCs/>
          <w:highlight w:val="green"/>
        </w:rPr>
        <w:t>breeds corruption</w:t>
      </w:r>
      <w:r w:rsidRPr="00CB1B2A">
        <w:rPr>
          <w:rStyle w:val="StyleUnderline"/>
        </w:rPr>
        <w:t xml:space="preserve">, poverty, poor health outcomes, spread of lethal diseases, </w:t>
      </w:r>
      <w:r w:rsidRPr="00FB79F9">
        <w:rPr>
          <w:rStyle w:val="StyleUnderline"/>
        </w:rPr>
        <w:t xml:space="preserve">gross </w:t>
      </w:r>
      <w:r w:rsidRPr="00FB79F9">
        <w:rPr>
          <w:rStyle w:val="StyleUnderline"/>
          <w:b/>
          <w:bCs/>
        </w:rPr>
        <w:t>human rights abuses and conflict. This we have seen played out with grim efficiency in Afghanistan, Pakistan, Iraq, Syria, Sudan, Democratic Republic of the Congo, Central African Republic, Libya, Yemen, Somalia, Nigeria, Honduras, and beyond</w:t>
      </w:r>
      <w:r w:rsidRPr="00FB79F9">
        <w:rPr>
          <w:rStyle w:val="StyleUnderline"/>
        </w:rPr>
        <w:t>. All</w:t>
      </w:r>
      <w:r w:rsidRPr="00CB1B2A">
        <w:rPr>
          <w:rStyle w:val="StyleUnderline"/>
        </w:rPr>
        <w:t xml:space="preserve"> have had </w:t>
      </w:r>
      <w:r w:rsidRPr="00CB1B2A">
        <w:rPr>
          <w:rStyle w:val="Emphasis"/>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highlight w:val="green"/>
        </w:rPr>
        <w:t>The U</w:t>
      </w:r>
      <w:r w:rsidRPr="00CB1B2A">
        <w:rPr>
          <w:rStyle w:val="StyleUnderline"/>
        </w:rPr>
        <w:t xml:space="preserve">nited </w:t>
      </w:r>
      <w:r w:rsidRPr="00E3202C">
        <w:rPr>
          <w:rStyle w:val="StyleUnderline"/>
          <w:highlight w:val="gree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E3202C">
        <w:rPr>
          <w:rStyle w:val="StyleUnderline"/>
          <w:highlight w:val="green"/>
        </w:rPr>
        <w:t xml:space="preserve">has an opportunity to </w:t>
      </w:r>
      <w:r w:rsidRPr="00E3202C">
        <w:rPr>
          <w:rStyle w:val="Emphasis"/>
          <w:highlight w:val="green"/>
        </w:rPr>
        <w:t>exercise</w:t>
      </w:r>
      <w:r w:rsidRPr="00CB1B2A">
        <w:rPr>
          <w:rStyle w:val="Emphasis"/>
        </w:rPr>
        <w:t xml:space="preserve"> its </w:t>
      </w:r>
      <w:r w:rsidRPr="00E3202C">
        <w:rPr>
          <w:rStyle w:val="Emphasis"/>
          <w:highlight w:val="green"/>
        </w:rPr>
        <w:t>leadership</w:t>
      </w:r>
      <w:r w:rsidRPr="00E3202C">
        <w:rPr>
          <w:rStyle w:val="StyleUnderline"/>
          <w:highlight w:val="green"/>
        </w:rPr>
        <w:t xml:space="preserve"> and </w:t>
      </w:r>
      <w:r w:rsidRPr="00E3202C">
        <w:rPr>
          <w:rStyle w:val="Emphasis"/>
          <w:highlight w:val="gree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166934B1" w14:textId="77777777" w:rsidR="00FB79F9" w:rsidRDefault="00FB79F9" w:rsidP="00FB79F9">
      <w:pPr>
        <w:pStyle w:val="Heading3"/>
      </w:pPr>
      <w:r>
        <w:t>Advantage – Drug Prices</w:t>
      </w:r>
    </w:p>
    <w:p w14:paraId="5D173514" w14:textId="77777777" w:rsidR="00FB79F9" w:rsidRDefault="00FB79F9" w:rsidP="00FB79F9">
      <w:pPr>
        <w:pStyle w:val="Heading4"/>
      </w:pPr>
      <w:r>
        <w:t>Advantage 2 is Drug Prices</w:t>
      </w:r>
    </w:p>
    <w:p w14:paraId="5E5C24BE" w14:textId="77777777" w:rsidR="00FB79F9" w:rsidRDefault="00FB79F9" w:rsidP="00FB79F9">
      <w:pPr>
        <w:pStyle w:val="Heading4"/>
      </w:pPr>
      <w:r>
        <w:t xml:space="preserve">Evergreening keeps Drug Prices </w:t>
      </w:r>
      <w:r>
        <w:rPr>
          <w:u w:val="single"/>
        </w:rPr>
        <w:t>high</w:t>
      </w:r>
      <w:r>
        <w:t>.</w:t>
      </w:r>
    </w:p>
    <w:p w14:paraId="0FFA7D1F" w14:textId="77777777" w:rsidR="00FB79F9" w:rsidRPr="001948D4" w:rsidRDefault="00FB79F9" w:rsidP="00FB79F9">
      <w:r w:rsidRPr="00A7466D">
        <w:rPr>
          <w:rStyle w:val="Style13ptBold"/>
        </w:rPr>
        <w:t>Amin 18</w:t>
      </w:r>
      <w:r>
        <w:t xml:space="preserve"> </w:t>
      </w:r>
      <w:r w:rsidRPr="001948D4">
        <w:t>Tahir Amin 6-27-2018 "The problem with high drug prices isn't 'foreign freeloading,' it's the patent system"</w:t>
      </w:r>
      <w:r>
        <w:t xml:space="preserve"> </w:t>
      </w:r>
      <w:hyperlink r:id="rId16" w:history="1">
        <w:r>
          <w:rPr>
            <w:rStyle w:val="Hyperlink"/>
          </w:rPr>
          <w:t>High drug prices caused by US patent system, not 'foreign freeloaders' (cnbc.com)</w:t>
        </w:r>
      </w:hyperlink>
      <w:r>
        <w:t xml:space="preserve"> </w:t>
      </w:r>
      <w:hyperlink r:id="rId17"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179EB78D" w14:textId="77777777" w:rsidR="00FB79F9" w:rsidRPr="00A7466D" w:rsidRDefault="00FB79F9" w:rsidP="00FB79F9">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w:t>
      </w:r>
      <w:r w:rsidRPr="00FB79F9">
        <w:rPr>
          <w:sz w:val="16"/>
        </w:rPr>
        <w:t xml:space="preserve">, </w:t>
      </w:r>
      <w:r w:rsidRPr="00FB79F9">
        <w:rPr>
          <w:b/>
          <w:sz w:val="26"/>
          <w:u w:val="single"/>
        </w:rPr>
        <w:t>Revlimid</w:t>
      </w:r>
      <w:r w:rsidRPr="00FB79F9">
        <w:rPr>
          <w:u w:val="single"/>
        </w:rPr>
        <w:t xml:space="preserve">®, is a case in point: </w:t>
      </w:r>
      <w:r w:rsidRPr="00FB79F9">
        <w:rPr>
          <w:b/>
          <w:sz w:val="26"/>
          <w:u w:val="single"/>
        </w:rPr>
        <w:t>priced at</w:t>
      </w:r>
      <w:r w:rsidRPr="00FB79F9">
        <w:rPr>
          <w:u w:val="single"/>
        </w:rPr>
        <w:t xml:space="preserve"> over $</w:t>
      </w:r>
      <w:r w:rsidRPr="00FB79F9">
        <w:rPr>
          <w:b/>
          <w:sz w:val="26"/>
          <w:u w:val="single"/>
        </w:rPr>
        <w:t>125,000</w:t>
      </w:r>
      <w:r w:rsidRPr="00FB79F9">
        <w:rPr>
          <w:u w:val="single"/>
        </w:rPr>
        <w:t xml:space="preserve"> per year of treatment, Celgene has sought </w:t>
      </w:r>
      <w:r w:rsidRPr="00FB79F9">
        <w:rPr>
          <w:b/>
          <w:sz w:val="26"/>
          <w:u w:val="single"/>
        </w:rPr>
        <w:t>105 patents</w:t>
      </w:r>
      <w:r w:rsidRPr="00FB79F9">
        <w:rPr>
          <w:u w:val="single"/>
        </w:rPr>
        <w:t xml:space="preserve"> on Revlimid®, many of which have been granted, extending its monopoly</w:t>
      </w:r>
      <w:r w:rsidRPr="00A7466D">
        <w:rPr>
          <w:u w:val="single"/>
        </w:rPr>
        <w:t xml:space="preserve">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 xml:space="preserve">monopolies </w:t>
      </w:r>
      <w:r w:rsidRPr="00FB79F9">
        <w:rPr>
          <w:b/>
          <w:sz w:val="26"/>
          <w:u w:val="single"/>
        </w:rPr>
        <w:t xml:space="preserve">are </w:t>
      </w:r>
      <w:r w:rsidRPr="00E3202C">
        <w:rPr>
          <w:b/>
          <w:sz w:val="26"/>
          <w:highlight w:val="green"/>
          <w:u w:val="single"/>
        </w:rPr>
        <w:t>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3EF452EC" w14:textId="77777777" w:rsidR="00FB79F9" w:rsidRDefault="00FB79F9" w:rsidP="00FB79F9">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3E1DF223" w14:textId="77777777" w:rsidR="00FB79F9" w:rsidRPr="005229DB" w:rsidRDefault="00FB79F9" w:rsidP="00FB79F9">
      <w:r w:rsidRPr="005229DB">
        <w:rPr>
          <w:rStyle w:val="Style13ptBold"/>
        </w:rPr>
        <w:t>Hoban 10</w:t>
      </w:r>
      <w:r>
        <w:t xml:space="preserve"> </w:t>
      </w:r>
      <w:r w:rsidRPr="005229DB">
        <w:t>Rose Hoban 9-13-2010 "High Cost of Medicine Pushes More People into Poverty"</w:t>
      </w:r>
      <w:r>
        <w:t xml:space="preserve"> </w:t>
      </w:r>
      <w:hyperlink r:id="rId18"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1DDF10B8" w14:textId="77777777" w:rsidR="00FB79F9" w:rsidRPr="005B7899" w:rsidRDefault="00FB79F9" w:rsidP="00FB79F9">
      <w:pPr>
        <w:rPr>
          <w:sz w:val="16"/>
        </w:rPr>
      </w:pPr>
      <w:r w:rsidRPr="005B7899">
        <w:rPr>
          <w:sz w:val="16"/>
        </w:rPr>
        <w:t xml:space="preserve">Health economist Laurens Niëns found that </w:t>
      </w:r>
      <w:r w:rsidRPr="00E3202C">
        <w:rPr>
          <w:highlight w:val="green"/>
          <w:u w:val="single"/>
        </w:rPr>
        <w:t>drugs needed to treat chronic diseases</w:t>
      </w:r>
      <w:r w:rsidRPr="00E3202C">
        <w:rPr>
          <w:sz w:val="16"/>
          <w:highlight w:val="green"/>
        </w:rPr>
        <w:t xml:space="preserve"> </w:t>
      </w:r>
      <w:r w:rsidRPr="00FB79F9">
        <w:rPr>
          <w:u w:val="single"/>
        </w:rPr>
        <w:t>could b</w:t>
      </w:r>
      <w:r w:rsidRPr="00FB79F9">
        <w:rPr>
          <w:sz w:val="16"/>
        </w:rPr>
        <w:t xml:space="preserve">e </w:t>
      </w:r>
      <w:r w:rsidRPr="00FB79F9">
        <w:rPr>
          <w:u w:val="single"/>
        </w:rPr>
        <w:t>considered</w:t>
      </w:r>
      <w:r w:rsidRPr="00FB79F9">
        <w:rPr>
          <w:sz w:val="16"/>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FB79F9">
        <w:rPr>
          <w:u w:val="single"/>
        </w:rPr>
        <w:t>treatment</w:t>
      </w:r>
      <w:r w:rsidRPr="00FB79F9">
        <w:rPr>
          <w:sz w:val="16"/>
        </w:rPr>
        <w:t xml:space="preserve"> </w:t>
      </w:r>
      <w:r w:rsidRPr="00FB79F9">
        <w:rPr>
          <w:u w:val="single"/>
        </w:rPr>
        <w:t>for</w:t>
      </w:r>
      <w:r w:rsidRPr="00FB79F9">
        <w:rPr>
          <w:sz w:val="16"/>
        </w:rPr>
        <w:t xml:space="preserve"> a </w:t>
      </w:r>
      <w:r w:rsidRPr="00FB79F9">
        <w:rPr>
          <w:u w:val="single"/>
        </w:rPr>
        <w:t>prolonged period of time</w:t>
      </w:r>
      <w:r w:rsidRPr="00FB79F9">
        <w:rPr>
          <w:sz w:val="16"/>
        </w:rPr>
        <w:t>. That increases</w:t>
      </w:r>
      <w:r w:rsidRPr="005B7899">
        <w:rPr>
          <w:sz w:val="16"/>
        </w:rPr>
        <w:t xml:space="preserve">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Niëns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11911AD1" w14:textId="77777777" w:rsidR="00FB79F9" w:rsidRDefault="00FB79F9" w:rsidP="00FB79F9">
      <w:pPr>
        <w:pStyle w:val="Heading4"/>
      </w:pPr>
      <w:r>
        <w:t xml:space="preserve">This is a form of </w:t>
      </w:r>
      <w:r>
        <w:rPr>
          <w:u w:val="single"/>
        </w:rPr>
        <w:t>pharmaceutical capitalism</w:t>
      </w:r>
      <w:r>
        <w:t xml:space="preserve"> – exploiting marginalized groups in the </w:t>
      </w:r>
      <w:r>
        <w:rPr>
          <w:u w:val="single"/>
        </w:rPr>
        <w:t>third world</w:t>
      </w:r>
      <w:r>
        <w:t>.</w:t>
      </w:r>
    </w:p>
    <w:p w14:paraId="06BE91B5" w14:textId="77777777" w:rsidR="00FB79F9" w:rsidRPr="008E1134" w:rsidRDefault="00FB79F9" w:rsidP="00FB79F9">
      <w:r w:rsidRPr="008E1134">
        <w:rPr>
          <w:rStyle w:val="Style13ptBold"/>
        </w:rPr>
        <w:t>Lift Mode</w:t>
      </w:r>
      <w:r>
        <w:rPr>
          <w:rStyle w:val="Style13ptBold"/>
        </w:rPr>
        <w:t xml:space="preserve"> 17</w:t>
      </w:r>
      <w:r w:rsidRPr="008E1134">
        <w:t xml:space="preserve"> 3-10-2017 "</w:t>
      </w:r>
      <w:r>
        <w:t xml:space="preserve">Pharmaceutical Colonialism” </w:t>
      </w:r>
      <w:hyperlink r:id="rId19"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57E86EB2" w14:textId="77777777" w:rsidR="00FB79F9" w:rsidRPr="0035431C" w:rsidRDefault="00FB79F9" w:rsidP="00FB79F9">
      <w:pPr>
        <w:rPr>
          <w:sz w:val="16"/>
        </w:rPr>
      </w:pPr>
      <w:r w:rsidRPr="0035431C">
        <w:rPr>
          <w:sz w:val="16"/>
        </w:rPr>
        <w:t xml:space="preserve">3. </w:t>
      </w:r>
      <w:r w:rsidRPr="00FB79F9">
        <w:rPr>
          <w:b/>
          <w:sz w:val="26"/>
          <w:u w:val="single"/>
        </w:rPr>
        <w:t>Cost of medicine as a form of debt</w:t>
      </w:r>
      <w:r w:rsidRPr="00E3202C">
        <w:rPr>
          <w:sz w:val="16"/>
          <w:highlight w:val="green"/>
        </w:rPr>
        <w:t xml:space="preserve"> </w:t>
      </w:r>
      <w:r w:rsidRPr="00FB79F9">
        <w:rPr>
          <w:b/>
          <w:sz w:val="26"/>
          <w:u w:val="single"/>
          <w:bdr w:val="single" w:sz="4" w:space="0" w:color="auto"/>
        </w:rPr>
        <w:t xml:space="preserve">One of the </w:t>
      </w:r>
      <w:r w:rsidRPr="00E3202C">
        <w:rPr>
          <w:b/>
          <w:sz w:val="26"/>
          <w:highlight w:val="green"/>
          <w:u w:val="single"/>
          <w:bdr w:val="single" w:sz="4" w:space="0" w:color="auto"/>
        </w:rPr>
        <w:t>biggest method</w:t>
      </w:r>
      <w:r w:rsidRPr="00FB79F9">
        <w:rPr>
          <w:b/>
          <w:sz w:val="26"/>
          <w:u w:val="single"/>
          <w:bdr w:val="single" w:sz="4" w:space="0" w:color="auto"/>
        </w:rPr>
        <w:t>s</w:t>
      </w:r>
      <w:r w:rsidRPr="00E3202C">
        <w:rPr>
          <w:b/>
          <w:sz w:val="26"/>
          <w:highlight w:val="green"/>
          <w:u w:val="single"/>
          <w:bdr w:val="single" w:sz="4" w:space="0" w:color="auto"/>
        </w:rPr>
        <w:t xml:space="preserve"> of extracting money </w:t>
      </w:r>
      <w:r w:rsidRPr="00FB79F9">
        <w:rPr>
          <w:b/>
          <w:sz w:val="26"/>
          <w:u w:val="single"/>
          <w:bdr w:val="single" w:sz="4" w:space="0" w:color="auto"/>
        </w:rPr>
        <w:t xml:space="preserve">from </w:t>
      </w:r>
      <w:r w:rsidRPr="00E3202C">
        <w:rPr>
          <w:b/>
          <w:sz w:val="26"/>
          <w:highlight w:val="green"/>
          <w:u w:val="single"/>
          <w:bdr w:val="single" w:sz="4" w:space="0" w:color="auto"/>
        </w:rPr>
        <w:t xml:space="preserve">rural </w:t>
      </w:r>
      <w:r w:rsidRPr="00FB79F9">
        <w:rPr>
          <w:b/>
          <w:sz w:val="26"/>
          <w:u w:val="single"/>
          <w:bdr w:val="single" w:sz="4" w:space="0" w:color="auto"/>
        </w:rPr>
        <w:t xml:space="preserve">and indigenous </w:t>
      </w:r>
      <w:r w:rsidRPr="00E3202C">
        <w:rPr>
          <w:b/>
          <w:sz w:val="26"/>
          <w:highlight w:val="green"/>
          <w:u w:val="single"/>
          <w:bdr w:val="single" w:sz="4" w:space="0" w:color="auto"/>
        </w:rPr>
        <w:t>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E3202C">
        <w:rPr>
          <w:b/>
          <w:sz w:val="26"/>
          <w:highlight w:val="green"/>
          <w:u w:val="single"/>
        </w:rPr>
        <w:t>a million people</w:t>
      </w:r>
      <w:r w:rsidRPr="0035431C">
        <w:rPr>
          <w:u w:val="single"/>
        </w:rPr>
        <w:t xml:space="preserve"> were </w:t>
      </w:r>
      <w:r w:rsidRPr="00E3202C">
        <w:rPr>
          <w:b/>
          <w:sz w:val="26"/>
          <w:highlight w:val="green"/>
          <w:u w:val="single"/>
        </w:rPr>
        <w:t>dying from malaria</w:t>
      </w:r>
      <w:r w:rsidRPr="00E3202C">
        <w:rPr>
          <w:highlight w:val="green"/>
          <w:u w:val="single"/>
        </w:rPr>
        <w:t xml:space="preserve"> </w:t>
      </w:r>
      <w:r w:rsidRPr="0035431C">
        <w:rPr>
          <w:u w:val="single"/>
        </w:rPr>
        <w:t xml:space="preserve">dying every year </w:t>
      </w:r>
      <w:r w:rsidRPr="00E3202C">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E3202C">
        <w:rPr>
          <w:b/>
          <w:sz w:val="26"/>
          <w:highlight w:val="green"/>
          <w:u w:val="single"/>
        </w:rPr>
        <w:t>western pharmaceutical companies</w:t>
      </w:r>
      <w:r w:rsidRPr="00E3202C">
        <w:rPr>
          <w:sz w:val="16"/>
          <w:highlight w:val="green"/>
        </w:rPr>
        <w:t xml:space="preserve"> </w:t>
      </w:r>
      <w:r w:rsidRPr="00E3202C">
        <w:rPr>
          <w:b/>
          <w:sz w:val="26"/>
          <w:highlight w:val="green"/>
          <w:u w:val="single"/>
        </w:rPr>
        <w:t xml:space="preserve">blocked the sale of cheap </w:t>
      </w:r>
      <w:r w:rsidRPr="00FB79F9">
        <w:rPr>
          <w:b/>
          <w:sz w:val="26"/>
          <w:u w:val="single"/>
        </w:rPr>
        <w:t xml:space="preserve">antiretroviral </w:t>
      </w:r>
      <w:r w:rsidRPr="00E3202C">
        <w:rPr>
          <w:b/>
          <w:sz w:val="26"/>
          <w:highlight w:val="green"/>
          <w:u w:val="single"/>
        </w:rPr>
        <w:t xml:space="preserve">drugs </w:t>
      </w:r>
      <w:r w:rsidRPr="00FB79F9">
        <w:rPr>
          <w:b/>
          <w:sz w:val="26"/>
          <w:u w:val="single"/>
        </w:rPr>
        <w:t>to AIDS patients</w:t>
      </w:r>
      <w:r w:rsidRPr="00FB79F9">
        <w:rPr>
          <w:sz w:val="16"/>
        </w:rPr>
        <w:t xml:space="preserve"> </w:t>
      </w:r>
      <w:r w:rsidRPr="00FB79F9">
        <w:rPr>
          <w:b/>
          <w:sz w:val="26"/>
          <w:u w:val="single"/>
          <w:bdr w:val="single" w:sz="4" w:space="0" w:color="auto"/>
        </w:rPr>
        <w:t>in Sub-Saharan Africa</w:t>
      </w:r>
      <w:r w:rsidRPr="0035431C">
        <w:rPr>
          <w:sz w:val="16"/>
        </w:rPr>
        <w:t>.[20] “</w:t>
      </w:r>
      <w:r w:rsidRPr="0035431C">
        <w:rPr>
          <w:u w:val="single"/>
        </w:rPr>
        <w:t xml:space="preserve">There is indeed a sense in which all modern </w:t>
      </w:r>
      <w:r w:rsidRPr="00E3202C">
        <w:rPr>
          <w:b/>
          <w:sz w:val="26"/>
          <w:highlight w:val="green"/>
          <w:u w:val="single"/>
        </w:rPr>
        <w:t>medicine</w:t>
      </w:r>
      <w:r w:rsidRPr="00E3202C">
        <w:rPr>
          <w:highlight w:val="green"/>
          <w:u w:val="single"/>
        </w:rPr>
        <w:t xml:space="preserve"> </w:t>
      </w:r>
      <w:r w:rsidRPr="0035431C">
        <w:rPr>
          <w:u w:val="single"/>
        </w:rPr>
        <w:t xml:space="preserve">is </w:t>
      </w:r>
      <w:r w:rsidRPr="00E3202C">
        <w:rPr>
          <w:b/>
          <w:sz w:val="26"/>
          <w:highlight w:val="green"/>
          <w:u w:val="single"/>
        </w:rPr>
        <w:t>engaged in a colonizing process</w:t>
      </w:r>
      <w:r w:rsidRPr="0035431C">
        <w:rPr>
          <w:u w:val="single"/>
        </w:rPr>
        <w:t xml:space="preserve">… It can be </w:t>
      </w:r>
      <w:r w:rsidRPr="00FB79F9">
        <w:rPr>
          <w:u w:val="single"/>
        </w:rPr>
        <w:t xml:space="preserve">seen in </w:t>
      </w:r>
      <w:r w:rsidRPr="00FB79F9">
        <w:rPr>
          <w:b/>
          <w:sz w:val="26"/>
          <w:u w:val="single"/>
        </w:rPr>
        <w:t>the</w:t>
      </w:r>
      <w:r w:rsidRPr="00FB79F9">
        <w:rPr>
          <w:u w:val="single"/>
        </w:rPr>
        <w:t xml:space="preserve"> increasing </w:t>
      </w:r>
      <w:r w:rsidRPr="00FB79F9">
        <w:rPr>
          <w:b/>
          <w:sz w:val="26"/>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E3202C">
        <w:rPr>
          <w:b/>
          <w:sz w:val="26"/>
          <w:highlight w:val="green"/>
          <w:u w:val="single"/>
        </w:rPr>
        <w:t>Western capitalism</w:t>
      </w:r>
      <w:r w:rsidRPr="00E3202C">
        <w:rPr>
          <w:highlight w:val="green"/>
          <w:u w:val="single"/>
        </w:rPr>
        <w:t xml:space="preserve"> </w:t>
      </w:r>
      <w:r w:rsidRPr="0035431C">
        <w:rPr>
          <w:u w:val="single"/>
        </w:rPr>
        <w:t xml:space="preserve">has the </w:t>
      </w:r>
      <w:r w:rsidRPr="00FB79F9">
        <w:rPr>
          <w:b/>
          <w:bCs/>
          <w:sz w:val="26"/>
          <w:u w:val="single"/>
        </w:rPr>
        <w:t>potential</w:t>
      </w:r>
      <w:r w:rsidRPr="00FB79F9">
        <w:rPr>
          <w:b/>
          <w:sz w:val="26"/>
          <w:u w:val="single"/>
        </w:rPr>
        <w:t xml:space="preserve"> to act as a </w:t>
      </w:r>
      <w:r w:rsidRPr="00E3202C">
        <w:rPr>
          <w:b/>
          <w:sz w:val="26"/>
          <w:highlight w:val="green"/>
          <w:u w:val="single"/>
        </w:rPr>
        <w:t>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0AEB875F" w14:textId="77777777" w:rsidR="00FB79F9" w:rsidRDefault="00FB79F9" w:rsidP="00FB79F9">
      <w:pPr>
        <w:pStyle w:val="Heading4"/>
      </w:pPr>
      <w:r>
        <w:t xml:space="preserve">High Drug Prices forces patients to go </w:t>
      </w:r>
      <w:r>
        <w:rPr>
          <w:u w:val="single"/>
        </w:rPr>
        <w:t>underground</w:t>
      </w:r>
      <w:r>
        <w:t xml:space="preserve"> for drugs.</w:t>
      </w:r>
    </w:p>
    <w:p w14:paraId="08B4FFC9" w14:textId="77777777" w:rsidR="00FB79F9" w:rsidRPr="00047294" w:rsidRDefault="00FB79F9" w:rsidP="00FB79F9">
      <w:pPr>
        <w:pStyle w:val="ListParagraph"/>
        <w:numPr>
          <w:ilvl w:val="0"/>
          <w:numId w:val="11"/>
        </w:numPr>
      </w:pPr>
      <w:r>
        <w:t>AT Medicare CP – won’t cover Drugs – CP can’t fiat coverage</w:t>
      </w:r>
    </w:p>
    <w:p w14:paraId="22C5854F" w14:textId="77777777" w:rsidR="00FB79F9" w:rsidRPr="008E1134" w:rsidRDefault="00FB79F9" w:rsidP="00FB79F9">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0E97DF86" w14:textId="77777777" w:rsidR="00FB79F9" w:rsidRDefault="00FB79F9" w:rsidP="00FB79F9">
      <w:pPr>
        <w:rPr>
          <w:sz w:val="16"/>
        </w:rPr>
      </w:pPr>
      <w:r w:rsidRPr="00047294">
        <w:rPr>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E3202C">
        <w:rPr>
          <w:rStyle w:val="StyleUnderline"/>
          <w:b/>
          <w:bCs/>
          <w:highlight w:val="green"/>
        </w:rPr>
        <w:t>the costs of</w:t>
      </w:r>
      <w:r w:rsidRPr="00047294">
        <w:rPr>
          <w:sz w:val="16"/>
        </w:rPr>
        <w:t xml:space="preserve"> medical care and </w:t>
      </w:r>
      <w:r w:rsidRPr="00E3202C">
        <w:rPr>
          <w:rStyle w:val="StyleUnderline"/>
          <w:b/>
          <w:bCs/>
          <w:highlight w:val="green"/>
        </w:rPr>
        <w:t>drugs</w:t>
      </w:r>
      <w:r w:rsidRPr="00047294">
        <w:rPr>
          <w:sz w:val="16"/>
        </w:rPr>
        <w:t xml:space="preserve"> have risen (and </w:t>
      </w:r>
      <w:r w:rsidRPr="00E3202C">
        <w:rPr>
          <w:rStyle w:val="StyleUnderline"/>
          <w:b/>
          <w:bCs/>
          <w:highlight w:val="green"/>
        </w:rPr>
        <w:t>continue to rise</w:t>
      </w:r>
      <w:r w:rsidRPr="00047294">
        <w:rPr>
          <w:sz w:val="16"/>
        </w:rPr>
        <w:t xml:space="preserve">) </w:t>
      </w:r>
      <w:r w:rsidRPr="008E1134">
        <w:rPr>
          <w:rStyle w:val="StyleUnderline"/>
        </w:rPr>
        <w:t>at a near-astronomical rate</w:t>
      </w:r>
      <w:r w:rsidRPr="00047294">
        <w:rPr>
          <w:sz w:val="16"/>
        </w:rPr>
        <w:t xml:space="preserve">. </w:t>
      </w:r>
      <w:r w:rsidRPr="008E1134">
        <w:rPr>
          <w:rStyle w:val="StyleUnderline"/>
        </w:rPr>
        <w:t xml:space="preserve">Consequently, </w:t>
      </w:r>
      <w:r w:rsidRPr="00E3202C">
        <w:rPr>
          <w:rStyle w:val="StyleUnderline"/>
          <w:b/>
          <w:highlight w:val="green"/>
        </w:rPr>
        <w:t>neither</w:t>
      </w:r>
      <w:r w:rsidRPr="00E3202C">
        <w:rPr>
          <w:rStyle w:val="StyleUnderline"/>
          <w:highlight w:val="green"/>
        </w:rPr>
        <w:t xml:space="preserve"> </w:t>
      </w:r>
      <w:r w:rsidRPr="00E3202C">
        <w:rPr>
          <w:rStyle w:val="StyleUnderline"/>
          <w:b/>
          <w:highlight w:val="green"/>
        </w:rPr>
        <w:t>private</w:t>
      </w:r>
      <w:r w:rsidRPr="00E3202C">
        <w:rPr>
          <w:rStyle w:val="StyleUnderline"/>
          <w:highlight w:val="green"/>
        </w:rPr>
        <w:t xml:space="preserve"> </w:t>
      </w:r>
      <w:r w:rsidRPr="00047294">
        <w:rPr>
          <w:rStyle w:val="StyleUnderline"/>
        </w:rPr>
        <w:t xml:space="preserve">medical insurance plans </w:t>
      </w:r>
      <w:r w:rsidRPr="00E3202C">
        <w:rPr>
          <w:rStyle w:val="StyleUnderline"/>
          <w:b/>
          <w:highlight w:val="green"/>
        </w:rPr>
        <w:t>nor Medicare</w:t>
      </w:r>
      <w:r w:rsidRPr="00E3202C">
        <w:rPr>
          <w:rStyle w:val="StyleUnderline"/>
          <w:highlight w:val="green"/>
        </w:rPr>
        <w:t xml:space="preserve"> </w:t>
      </w:r>
      <w:r w:rsidRPr="00E3202C">
        <w:rPr>
          <w:rStyle w:val="StyleUnderline"/>
          <w:b/>
          <w:highlight w:val="green"/>
        </w:rPr>
        <w:t>will</w:t>
      </w:r>
      <w:r w:rsidRPr="00E3202C">
        <w:rPr>
          <w:rStyle w:val="StyleUnderline"/>
          <w:highlight w:val="green"/>
        </w:rPr>
        <w:t xml:space="preserve"> </w:t>
      </w:r>
      <w:r w:rsidRPr="00047294">
        <w:rPr>
          <w:rStyle w:val="StyleUnderline"/>
        </w:rPr>
        <w:t xml:space="preserve">now </w:t>
      </w:r>
      <w:r w:rsidRPr="00E3202C">
        <w:rPr>
          <w:rStyle w:val="StyleUnderline"/>
          <w:b/>
          <w:highlight w:val="green"/>
        </w:rPr>
        <w:t xml:space="preserve">cover certain </w:t>
      </w:r>
      <w:r w:rsidRPr="00047294">
        <w:rPr>
          <w:u w:val="single"/>
        </w:rPr>
        <w:t xml:space="preserve">procedures, </w:t>
      </w:r>
      <w:r w:rsidRPr="00047294">
        <w:rPr>
          <w:rStyle w:val="StyleUnderline"/>
        </w:rPr>
        <w:t xml:space="preserve">treatments, and </w:t>
      </w:r>
      <w:r w:rsidRPr="00E3202C">
        <w:rPr>
          <w:rStyle w:val="StyleUnderline"/>
          <w:b/>
          <w:highlight w:val="green"/>
        </w:rPr>
        <w:t>medicines</w:t>
      </w:r>
      <w:r w:rsidRPr="00047294">
        <w:rPr>
          <w:sz w:val="16"/>
        </w:rPr>
        <w:t xml:space="preserve">. In the future, </w:t>
      </w:r>
      <w:r w:rsidRPr="008E1134">
        <w:rPr>
          <w:rStyle w:val="StyleUnderline"/>
        </w:rPr>
        <w:t xml:space="preserve">with continuing reform of the US healthcare system, even fewer </w:t>
      </w:r>
      <w:r w:rsidRPr="00047294">
        <w:rPr>
          <w:sz w:val="16"/>
        </w:rPr>
        <w:t xml:space="preserve">procedures, </w:t>
      </w:r>
      <w:r w:rsidRPr="008E1134">
        <w:rPr>
          <w:rStyle w:val="StyleUnderline"/>
        </w:rPr>
        <w:t>treatments, and medications might will be covered</w:t>
      </w:r>
      <w:r w:rsidRPr="00047294">
        <w:rPr>
          <w:sz w:val="16"/>
        </w:rPr>
        <w:t xml:space="preserve">. Certainly, some medical treatment will be "rationed," and particular categories of people (such as the elderly) may be systematically denied the coverage they need. </w:t>
      </w:r>
      <w:r w:rsidRPr="00E3202C">
        <w:rPr>
          <w:rStyle w:val="StyleUnderline"/>
          <w:highlight w:val="green"/>
        </w:rPr>
        <w:t>As a result</w:t>
      </w:r>
      <w:r w:rsidRPr="00047294">
        <w:rPr>
          <w:rStyle w:val="StyleUnderline"/>
        </w:rPr>
        <w:t xml:space="preserve"> of all this, </w:t>
      </w:r>
      <w:r w:rsidRPr="00E3202C">
        <w:rPr>
          <w:rStyle w:val="StyleUnderline"/>
          <w:b/>
          <w:bCs/>
          <w:highlight w:val="green"/>
        </w:rPr>
        <w:t>medical</w:t>
      </w:r>
      <w:r w:rsidRPr="00047294">
        <w:rPr>
          <w:u w:val="single"/>
        </w:rPr>
        <w:t xml:space="preserve">- and health-related </w:t>
      </w:r>
      <w:r w:rsidRPr="00E3202C">
        <w:rPr>
          <w:rStyle w:val="StyleUnderline"/>
          <w:b/>
          <w:bCs/>
          <w:highlight w:val="green"/>
        </w:rPr>
        <w:t>crime</w:t>
      </w:r>
      <w:r w:rsidRPr="00047294">
        <w:rPr>
          <w:u w:val="single"/>
        </w:rPr>
        <w:t xml:space="preserve"> and deviance </w:t>
      </w:r>
      <w:r w:rsidRPr="00E3202C">
        <w:rPr>
          <w:rStyle w:val="StyleUnderline"/>
          <w:b/>
          <w:bCs/>
          <w:highlight w:val="green"/>
        </w:rPr>
        <w:t>will inevitably rise</w:t>
      </w:r>
      <w:r w:rsidRPr="00047294">
        <w:rPr>
          <w:sz w:val="16"/>
        </w:rPr>
        <w:t xml:space="preserve">. Medical insurance, Medicare, and Medicaid fraud, which is already prevalent today, will increase exponentially. </w:t>
      </w:r>
      <w:r w:rsidRPr="00E3202C">
        <w:rPr>
          <w:rStyle w:val="StyleUnderline"/>
          <w:highlight w:val="green"/>
        </w:rPr>
        <w:t>Smugglers will "bootleg"</w:t>
      </w:r>
      <w:r w:rsidRPr="008E1134">
        <w:rPr>
          <w:rStyle w:val="StyleUnderline"/>
        </w:rPr>
        <w:t xml:space="preserve"> ever more </w:t>
      </w:r>
      <w:r w:rsidRPr="00E3202C">
        <w:rPr>
          <w:rStyle w:val="StyleUnderline"/>
          <w:highlight w:val="green"/>
        </w:rPr>
        <w:t>pharmaceuticals into the US</w:t>
      </w:r>
      <w:r w:rsidRPr="008E1134">
        <w:rPr>
          <w:rStyle w:val="StyleUnderline"/>
        </w:rPr>
        <w:t xml:space="preserve">, and a large, thriving, nationwide black market will develop </w:t>
      </w:r>
      <w:r w:rsidRPr="00E3202C">
        <w:rPr>
          <w:rStyle w:val="StyleUnderline"/>
          <w:b/>
          <w:bCs/>
          <w:highlight w:val="green"/>
        </w:rPr>
        <w:t>for those who cannot afford</w:t>
      </w:r>
      <w:r w:rsidRPr="00047294">
        <w:rPr>
          <w:rStyle w:val="StyleUnderline"/>
          <w:b/>
          <w:bCs/>
        </w:rPr>
        <w:t xml:space="preserve"> to buy uncovered </w:t>
      </w:r>
      <w:r w:rsidRPr="00E3202C">
        <w:rPr>
          <w:rStyle w:val="StyleUnderline"/>
          <w:b/>
          <w:bCs/>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E3202C">
        <w:rPr>
          <w:rStyle w:val="StyleUnderline"/>
          <w:b/>
          <w:bCs/>
          <w:highlight w:val="green"/>
        </w:rPr>
        <w:t>Counterfeiting</w:t>
      </w:r>
      <w:r w:rsidRPr="00E3202C">
        <w:rPr>
          <w:rStyle w:val="StyleUnderline"/>
          <w:highlight w:val="green"/>
        </w:rPr>
        <w:t xml:space="preserve"> </w:t>
      </w:r>
      <w:r w:rsidRPr="00047294">
        <w:rPr>
          <w:rStyle w:val="StyleUnderline"/>
        </w:rPr>
        <w:t xml:space="preserve">expensive pharmaceuticals </w:t>
      </w:r>
      <w:r w:rsidRPr="00E3202C">
        <w:rPr>
          <w:rStyle w:val="StyleUnderline"/>
          <w:b/>
          <w:bCs/>
          <w:highlight w:val="green"/>
        </w:rPr>
        <w:t>will be prevalent</w:t>
      </w:r>
      <w:r w:rsidRPr="00047294">
        <w:rPr>
          <w:sz w:val="16"/>
        </w:rPr>
        <w:t xml:space="preserve">, and medical frauds of all kinds will be very widespread. </w:t>
      </w:r>
      <w:r w:rsidRPr="00047294">
        <w:rPr>
          <w:rStyle w:val="StyleUnderline"/>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rPr>
        <w:t>Where</w:t>
      </w:r>
      <w:r w:rsidRPr="00047294">
        <w:rPr>
          <w:sz w:val="16"/>
        </w:rPr>
        <w:t xml:space="preserve"> medical care and </w:t>
      </w:r>
      <w:r w:rsidRPr="008E1134">
        <w:rPr>
          <w:rStyle w:val="StyleUnderline"/>
        </w:rPr>
        <w:t xml:space="preserve">medicines </w:t>
      </w:r>
      <w:r w:rsidRPr="00047294">
        <w:rPr>
          <w:rStyle w:val="StyleUnderline"/>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rPr>
        <w:t>other means of obtaining them, even if deviant, will</w:t>
      </w:r>
      <w:r w:rsidRPr="00047294">
        <w:rPr>
          <w:sz w:val="16"/>
        </w:rPr>
        <w:t xml:space="preserve"> </w:t>
      </w:r>
      <w:r w:rsidRPr="00047294">
        <w:rPr>
          <w:rStyle w:val="StyleUnderline"/>
        </w:rPr>
        <w:t>surely be employed. As the cost</w:t>
      </w:r>
      <w:r w:rsidRPr="00047294">
        <w:rPr>
          <w:sz w:val="16"/>
        </w:rPr>
        <w:t xml:space="preserve"> and the difficulty </w:t>
      </w:r>
      <w:r w:rsidRPr="00047294">
        <w:rPr>
          <w:rStyle w:val="StyleUnderline"/>
        </w:rPr>
        <w:t>of</w:t>
      </w:r>
      <w:r w:rsidRPr="00047294">
        <w:rPr>
          <w:sz w:val="16"/>
        </w:rPr>
        <w:t xml:space="preserve"> </w:t>
      </w:r>
      <w:r w:rsidRPr="00047294">
        <w:rPr>
          <w:rStyle w:val="StyleUnderline"/>
        </w:rPr>
        <w:t>obtaining</w:t>
      </w:r>
      <w:r w:rsidRPr="00047294">
        <w:rPr>
          <w:sz w:val="16"/>
        </w:rPr>
        <w:t xml:space="preserve"> medical care and </w:t>
      </w:r>
      <w:r w:rsidRPr="00047294">
        <w:rPr>
          <w:rStyle w:val="StyleUnderline"/>
        </w:rPr>
        <w:t>medicines increase, the implications for increased crime and deviance become almost limitless</w:t>
      </w:r>
      <w:r w:rsidRPr="00047294">
        <w:rPr>
          <w:sz w:val="16"/>
        </w:rPr>
        <w:t xml:space="preserve">. </w:t>
      </w:r>
    </w:p>
    <w:p w14:paraId="7366D784" w14:textId="77777777" w:rsidR="00FB79F9" w:rsidRPr="00047294" w:rsidRDefault="00FB79F9" w:rsidP="00FB79F9">
      <w:pPr>
        <w:pStyle w:val="Heading4"/>
      </w:pPr>
      <w:r>
        <w:t xml:space="preserve">That </w:t>
      </w:r>
      <w:r>
        <w:rPr>
          <w:u w:val="single"/>
        </w:rPr>
        <w:t>kills Millions</w:t>
      </w:r>
      <w:r>
        <w:t>.</w:t>
      </w:r>
    </w:p>
    <w:p w14:paraId="4B66D9DD" w14:textId="77777777" w:rsidR="00FB79F9" w:rsidRPr="00A1546D" w:rsidRDefault="00FB79F9" w:rsidP="00FB79F9">
      <w:r w:rsidRPr="000D5BDA">
        <w:rPr>
          <w:rStyle w:val="Style13ptBold"/>
        </w:rPr>
        <w:t>Greenberger 20</w:t>
      </w:r>
      <w:r>
        <w:t xml:space="preserve"> </w:t>
      </w:r>
      <w:r w:rsidRPr="00A1546D">
        <w:t>Phyllis E. Greenberger 12-3-2020 "Counterfeit Medicines Kill People"</w:t>
      </w:r>
      <w:r>
        <w:t xml:space="preserve"> </w:t>
      </w:r>
      <w:hyperlink r:id="rId20"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43C0D751" w14:textId="77777777" w:rsidR="00FB79F9" w:rsidRDefault="00FB79F9" w:rsidP="00FB79F9">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 xml:space="preserve">can be </w:t>
      </w:r>
      <w:r w:rsidRPr="00FB79F9">
        <w:rPr>
          <w:b/>
          <w:sz w:val="26"/>
          <w:u w:val="single"/>
        </w:rPr>
        <w:t>dangerous and even</w:t>
      </w:r>
      <w:r w:rsidRPr="00E3202C">
        <w:rPr>
          <w:b/>
          <w:sz w:val="26"/>
          <w:highlight w:val="green"/>
          <w:u w:val="single"/>
        </w:rPr>
        <w:t xml:space="preserve">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FB79F9">
        <w:rPr>
          <w:b/>
          <w:sz w:val="26"/>
          <w:u w:val="single"/>
        </w:rPr>
        <w:t>snake oil cures that make people sick</w:t>
      </w:r>
      <w:r w:rsidRPr="00FB79F9">
        <w:rPr>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581104B5" w14:textId="77777777" w:rsidR="00FB79F9" w:rsidRDefault="00FB79F9" w:rsidP="00FB79F9">
      <w:pPr>
        <w:pStyle w:val="Heading3"/>
      </w:pPr>
      <w:r>
        <w:t>Plan</w:t>
      </w:r>
    </w:p>
    <w:p w14:paraId="1FEE7C22" w14:textId="77777777" w:rsidR="00FB79F9" w:rsidRDefault="00FB79F9" w:rsidP="00FB79F9">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1B1CD8CE" w14:textId="77777777" w:rsidR="00FB79F9" w:rsidRPr="006C53E1" w:rsidRDefault="00FB79F9" w:rsidP="00FB79F9">
      <w:pPr>
        <w:pStyle w:val="Heading4"/>
      </w:pPr>
      <w:r>
        <w:t xml:space="preserve">The Plan </w:t>
      </w:r>
      <w:r>
        <w:rPr>
          <w:u w:val="single"/>
        </w:rPr>
        <w:t>solves Evergreening</w:t>
      </w:r>
      <w:r>
        <w:t>.</w:t>
      </w:r>
    </w:p>
    <w:p w14:paraId="3CB61002" w14:textId="77777777" w:rsidR="00FB79F9" w:rsidRPr="005B38BB" w:rsidRDefault="00FB79F9" w:rsidP="00FB79F9">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F90E6E8" w14:textId="77777777" w:rsidR="00FB79F9" w:rsidRPr="0072187F" w:rsidRDefault="00FB79F9" w:rsidP="00FB79F9">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4F72560" w14:textId="77777777" w:rsidR="00FB79F9" w:rsidRDefault="00FB79F9" w:rsidP="00FB79F9">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7861BE92" w14:textId="77777777" w:rsidR="00FB79F9" w:rsidRPr="00791206" w:rsidRDefault="00FB79F9" w:rsidP="00FB79F9">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58D8DA0E" w14:textId="77777777" w:rsidR="00FB79F9" w:rsidRDefault="00FB79F9" w:rsidP="00FB79F9">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FB79F9">
        <w:rPr>
          <w:u w:val="single"/>
        </w:rPr>
        <w:t>Manufacturers, in defence of these practices, predictably tout the advantages of new versions of their products, which often represent more potent isomers or salts of the original drugs, longer-lasting formulations or improved delivery systems that make adherence easier or more convenient.</w:t>
      </w:r>
      <w:r w:rsidRPr="00FB79F9">
        <w:rPr>
          <w:sz w:val="16"/>
        </w:rPr>
        <w:t xml:space="preserve"> But the </w:t>
      </w:r>
      <w:r w:rsidRPr="00FB79F9">
        <w:rPr>
          <w:u w:val="single"/>
        </w:rPr>
        <w:t>new versions are</w:t>
      </w:r>
      <w:r w:rsidRPr="00FB79F9">
        <w:rPr>
          <w:sz w:val="16"/>
        </w:rPr>
        <w:t xml:space="preserve"> by definition “</w:t>
      </w:r>
      <w:r w:rsidRPr="00FB79F9">
        <w:rPr>
          <w:b/>
          <w:bCs/>
          <w:u w:val="single"/>
        </w:rPr>
        <w:t>me too” drugs</w:t>
      </w:r>
      <w:r w:rsidRPr="00FB79F9">
        <w:rPr>
          <w:u w:val="single"/>
        </w:rPr>
        <w:t xml:space="preserve">, and demonstration that the resulting </w:t>
      </w:r>
      <w:r w:rsidRPr="00FB79F9">
        <w:rPr>
          <w:b/>
          <w:bCs/>
          <w:u w:val="single"/>
        </w:rPr>
        <w:t>incremental benefits</w:t>
      </w:r>
      <w:r w:rsidRPr="00FB79F9">
        <w:rPr>
          <w:u w:val="single"/>
        </w:rPr>
        <w:t xml:space="preserve"> in efficacy and safety are clinically meaningful </w:t>
      </w:r>
      <w:r w:rsidRPr="00FB79F9">
        <w:rPr>
          <w:b/>
          <w:bCs/>
          <w:u w:val="single"/>
          <w:bdr w:val="single" w:sz="4" w:space="0" w:color="auto"/>
        </w:rPr>
        <w:t>is often lacking</w:t>
      </w:r>
      <w:r w:rsidRPr="00FB79F9">
        <w:rPr>
          <w:u w:val="single"/>
        </w:rPr>
        <w:t>.</w:t>
      </w:r>
      <w:r w:rsidRPr="00FB79F9">
        <w:rPr>
          <w:sz w:val="16"/>
        </w:rPr>
        <w:t xml:space="preserve"> Moreover, </w:t>
      </w:r>
      <w:r w:rsidRPr="00FB79F9">
        <w:rPr>
          <w:u w:val="single"/>
        </w:rPr>
        <w:t>the original drugs have often been “blockbusters” used for years to improve the health of millions of patients. It seems hard to argue convincingly why such beneficial drugs require an upgrade, often</w:t>
      </w:r>
      <w:r w:rsidRPr="00BA5EC6">
        <w:rPr>
          <w:u w:val="single"/>
        </w:rPr>
        <w:t xml:space="preserve">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FB79F9">
        <w:rPr>
          <w:highlight w:val="green"/>
          <w:u w:val="single"/>
        </w:rPr>
        <w:t>new</w:t>
      </w:r>
      <w:r w:rsidRPr="00BA5EC6">
        <w:rPr>
          <w:u w:val="single"/>
        </w:rPr>
        <w:t xml:space="preserve"> </w:t>
      </w:r>
      <w:r w:rsidRPr="00FB79F9">
        <w:rPr>
          <w:u w:val="single"/>
        </w:rPr>
        <w:t xml:space="preserve">classes of </w:t>
      </w:r>
      <w:r w:rsidRPr="00E3202C">
        <w:rPr>
          <w:highlight w:val="green"/>
          <w:u w:val="single"/>
        </w:rPr>
        <w:t xml:space="preserve">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FB79F9">
        <w:rPr>
          <w:u w:val="single"/>
        </w:rPr>
        <w:t xml:space="preserve">truly </w:t>
      </w:r>
      <w:r w:rsidRPr="00E3202C">
        <w:rPr>
          <w:highlight w:val="green"/>
          <w:u w:val="single"/>
        </w:rPr>
        <w:t>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w:t>
      </w:r>
      <w:r w:rsidRPr="00FB79F9">
        <w:rPr>
          <w:u w:val="single"/>
        </w:rPr>
        <w:t xml:space="preserve">future </w:t>
      </w:r>
      <w:r w:rsidRPr="00E3202C">
        <w:rPr>
          <w:highlight w:val="green"/>
          <w:u w:val="single"/>
        </w:rPr>
        <w:t xml:space="preserve">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FB79F9">
        <w:rPr>
          <w:u w:val="single"/>
        </w:rPr>
        <w:t>maintain incentives</w:t>
      </w:r>
      <w:r w:rsidRPr="00FB79F9">
        <w:rPr>
          <w:sz w:val="16"/>
        </w:rPr>
        <w:t xml:space="preserve"> </w:t>
      </w:r>
      <w:r w:rsidRPr="00FB79F9">
        <w:rPr>
          <w:u w:val="single"/>
        </w:rPr>
        <w:t>that drive companies to</w:t>
      </w:r>
      <w:r w:rsidRPr="00E3202C">
        <w:rPr>
          <w:highlight w:val="green"/>
          <w:u w:val="single"/>
        </w:rPr>
        <w:t xml:space="preserve"> divert</w:t>
      </w:r>
      <w:r w:rsidRPr="00E3202C">
        <w:rPr>
          <w:sz w:val="16"/>
          <w:highlight w:val="green"/>
        </w:rPr>
        <w:t xml:space="preserve"> </w:t>
      </w:r>
      <w:r w:rsidRPr="00BA5EC6">
        <w:rPr>
          <w:sz w:val="16"/>
        </w:rPr>
        <w:t xml:space="preserve">their </w:t>
      </w:r>
      <w:r w:rsidRPr="00E3202C">
        <w:rPr>
          <w:b/>
          <w:bCs/>
          <w:highlight w:val="green"/>
          <w:u w:val="single"/>
        </w:rPr>
        <w:t xml:space="preserve">drug-development </w:t>
      </w:r>
      <w:r w:rsidRPr="00FB79F9">
        <w:rPr>
          <w:b/>
          <w:bCs/>
          <w:u w:val="single"/>
        </w:rPr>
        <w:t xml:space="preserve">resources </w:t>
      </w:r>
      <w:r w:rsidRPr="00E3202C">
        <w:rPr>
          <w:b/>
          <w:bCs/>
          <w:highlight w:val="green"/>
          <w:u w:val="single"/>
        </w:rPr>
        <w:t>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2321E09" w14:textId="77777777" w:rsidR="00FB79F9" w:rsidRDefault="00FB79F9" w:rsidP="00FB79F9">
      <w:pPr>
        <w:pStyle w:val="Heading3"/>
      </w:pPr>
      <w:r>
        <w:t>Framing</w:t>
      </w:r>
    </w:p>
    <w:p w14:paraId="27B6F5AB" w14:textId="77777777" w:rsidR="00FB79F9" w:rsidRPr="00D3518F" w:rsidRDefault="00FB79F9" w:rsidP="00FB79F9">
      <w:pPr>
        <w:pStyle w:val="Heading4"/>
        <w:rPr>
          <w:rFonts w:cs="Arial"/>
        </w:rPr>
      </w:pPr>
      <w:r w:rsidRPr="00D3518F">
        <w:rPr>
          <w:rFonts w:cs="Arial"/>
        </w:rPr>
        <w:t>The standard is minimizing suffering.</w:t>
      </w:r>
    </w:p>
    <w:p w14:paraId="30FB7604" w14:textId="77777777" w:rsidR="00FB79F9" w:rsidRPr="00D3518F" w:rsidRDefault="00FB79F9" w:rsidP="00FB79F9"/>
    <w:p w14:paraId="39EB4993" w14:textId="77777777" w:rsidR="00FB79F9" w:rsidRPr="008F5337" w:rsidRDefault="00FB79F9" w:rsidP="00FB79F9">
      <w:pPr>
        <w:pStyle w:val="Heading4"/>
      </w:pPr>
      <w:r w:rsidRPr="00D3518F">
        <w:rPr>
          <w:rFonts w:cs="Arial"/>
        </w:rPr>
        <w:t xml:space="preserve">1. </w:t>
      </w:r>
      <w:r w:rsidRPr="008F5337">
        <w:t>Pleasure and pain are intrinsically valuable. People consistently regard pleasure and pain as good reasons for action, despite the fact that pleasure doesn’t seem to be instrumentally valuable for anything.</w:t>
      </w:r>
    </w:p>
    <w:p w14:paraId="1272693E" w14:textId="77777777" w:rsidR="00FB79F9" w:rsidRPr="008F5337" w:rsidRDefault="00FB79F9" w:rsidP="00FB79F9">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22" w:history="1">
        <w:r w:rsidRPr="008F5337">
          <w:rPr>
            <w:rStyle w:val="Hyperlink"/>
          </w:rPr>
          <w:t>https://link.springer.com/article/10.1007/s10790-015-9506-9</w:t>
        </w:r>
      </w:hyperlink>
      <w:r w:rsidRPr="008F5337">
        <w:t>] TDI</w:t>
      </w:r>
    </w:p>
    <w:p w14:paraId="4A3C2506" w14:textId="77777777" w:rsidR="00FB79F9" w:rsidRDefault="00FB79F9" w:rsidP="00FB79F9">
      <w:pPr>
        <w:rPr>
          <w:b/>
          <w:u w:val="single"/>
        </w:rPr>
      </w:pPr>
      <w:r w:rsidRPr="008F5337">
        <w:t xml:space="preserve">Let us start by observing, empirically, that </w:t>
      </w:r>
      <w:r w:rsidRPr="008F5337">
        <w:rPr>
          <w:b/>
          <w:u w:val="single"/>
        </w:rPr>
        <w:t xml:space="preserve">a widely shared judgment about intrinsic value and disvalue is that </w:t>
      </w:r>
      <w:r w:rsidRPr="0022685D">
        <w:rPr>
          <w:b/>
          <w:highlight w:val="yellow"/>
          <w:u w:val="single"/>
        </w:rPr>
        <w:t>pleasure is intrinsically valuable</w:t>
      </w:r>
      <w:r w:rsidRPr="008F5337">
        <w:rPr>
          <w:b/>
          <w:u w:val="single"/>
        </w:rPr>
        <w:t xml:space="preserve"> and </w:t>
      </w:r>
      <w:r w:rsidRPr="0022685D">
        <w:rPr>
          <w:b/>
          <w:highlight w:val="yellow"/>
          <w:u w:val="single"/>
        </w:rPr>
        <w:t>pain is intrinsically disvaluable</w:t>
      </w:r>
      <w:r w:rsidRPr="008F5337">
        <w:rPr>
          <w:b/>
          <w:u w:val="single"/>
        </w:rPr>
        <w:t>.</w:t>
      </w:r>
      <w:r w:rsidRPr="008F5337">
        <w:t xml:space="preserve"> </w:t>
      </w:r>
      <w:r w:rsidRPr="008F5337">
        <w:rPr>
          <w:b/>
          <w:u w:val="single"/>
        </w:rPr>
        <w:t>On virtually any proposed list of intrinsic values and disvalues (we will look at some of them below), pleasure is included among the intrinsic values and pain among the intrinsic disvalues.</w:t>
      </w:r>
      <w:r w:rsidRPr="008F5337">
        <w:t xml:space="preserve"> This inclusion makes intuitive sense, moreover, for </w:t>
      </w:r>
      <w:r w:rsidRPr="0022685D">
        <w:rPr>
          <w:b/>
          <w:highlight w:val="yellow"/>
          <w:u w:val="single"/>
        </w:rPr>
        <w:t>there is something undeniably good about the way pleasure</w:t>
      </w:r>
      <w:r w:rsidRPr="008F5337">
        <w:rPr>
          <w:b/>
          <w:u w:val="single"/>
        </w:rPr>
        <w:t xml:space="preserve"> feels </w:t>
      </w:r>
      <w:r w:rsidRPr="0022685D">
        <w:rPr>
          <w:b/>
          <w:highlight w:val="yellow"/>
          <w:u w:val="single"/>
        </w:rPr>
        <w:t>and something undeniably bad about the way pain</w:t>
      </w:r>
      <w:r w:rsidRPr="008F5337">
        <w:rPr>
          <w:b/>
          <w:u w:val="single"/>
        </w:rPr>
        <w:t xml:space="preserve"> feels, and neither the goodness of pleasure nor the badness of pain seems to be exhausted by the further effects that these experiences might have.</w:t>
      </w:r>
      <w:r w:rsidRPr="008F5337">
        <w:t xml:space="preserve"> “Pleasure” and “pain” are here understood inclusively, as encompassing anything hedonically positive and anything hedonically negative.2 </w:t>
      </w:r>
      <w:r w:rsidRPr="008F5337">
        <w:rPr>
          <w:b/>
          <w:u w:val="single"/>
        </w:rPr>
        <w:t xml:space="preserve">The special value statuses </w:t>
      </w:r>
      <w:r w:rsidRPr="0022685D">
        <w:rPr>
          <w:b/>
          <w:highlight w:val="yellow"/>
          <w:u w:val="single"/>
        </w:rPr>
        <w:t>of pleasure and pain are manifested in how we treat these experiences in our everyday reasoning</w:t>
      </w:r>
      <w:r w:rsidRPr="008F5337">
        <w:rPr>
          <w:b/>
          <w:u w:val="single"/>
        </w:rPr>
        <w:t xml:space="preserve"> about values.</w:t>
      </w:r>
      <w:r w:rsidRPr="008F5337">
        <w:t xml:space="preserve"> If you tell me that you are heading for the convenience store, </w:t>
      </w:r>
      <w:r w:rsidRPr="008F5337">
        <w:rPr>
          <w:b/>
          <w:u w:val="single"/>
        </w:rPr>
        <w:t>I might ask: “What for?” This is a reasonable question, for when you go to the convenience store you usually do so</w:t>
      </w:r>
      <w:r w:rsidRPr="008F5337">
        <w:t xml:space="preserve">, not merely for the sake of going to the convenience store, but </w:t>
      </w:r>
      <w:r w:rsidRPr="008F5337">
        <w:rPr>
          <w:b/>
          <w:u w:val="single"/>
        </w:rPr>
        <w:t>for the sake of achieving something further that you deem to be valuable.</w:t>
      </w:r>
      <w:r w:rsidRPr="008F533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w:t>
      </w:r>
      <w:r w:rsidRPr="00573E81">
        <w:rPr>
          <w:b/>
          <w:highlight w:val="yellow"/>
          <w:u w:val="single"/>
        </w:rPr>
        <w:t>the pleasure is not good for anything further</w:t>
      </w:r>
      <w:r w:rsidRPr="008F5337">
        <w:rPr>
          <w:b/>
          <w:u w:val="single"/>
        </w:rPr>
        <w:t>; it is simply that for which going to the convenience store and buying the soda is good.</w:t>
      </w:r>
      <w:r w:rsidRPr="008F5337">
        <w:t>3 As Aristotle observes</w:t>
      </w:r>
      <w:r w:rsidRPr="008F5337">
        <w:rPr>
          <w:b/>
          <w:u w:val="single"/>
        </w:rPr>
        <w:t>: “We never ask [a man] what his end is in being pleased, because we assume that pleasure is choice worthy in itself.</w:t>
      </w:r>
      <w:r w:rsidRPr="008F533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2685D">
        <w:rPr>
          <w:b/>
          <w:highlight w:val="yellow"/>
          <w:u w:val="single"/>
        </w:rPr>
        <w:t xml:space="preserve">pleasure and pain are </w:t>
      </w:r>
      <w:r w:rsidRPr="0022685D">
        <w:rPr>
          <w:b/>
          <w:u w:val="single"/>
        </w:rPr>
        <w:t xml:space="preserve">both places </w:t>
      </w:r>
      <w:r w:rsidRPr="0022685D">
        <w:rPr>
          <w:b/>
          <w:highlight w:val="yellow"/>
          <w:u w:val="single"/>
        </w:rPr>
        <w:t xml:space="preserve">where we reach the end of the line </w:t>
      </w:r>
      <w:r w:rsidRPr="0022685D">
        <w:rPr>
          <w:b/>
          <w:u w:val="single"/>
        </w:rPr>
        <w:t>in matters of value</w:t>
      </w:r>
      <w:r w:rsidRPr="0022685D">
        <w:rPr>
          <w:b/>
          <w:highlight w:val="yellow"/>
          <w:u w:val="single"/>
        </w:rPr>
        <w:t>.</w:t>
      </w:r>
      <w:r w:rsidRPr="008F5337">
        <w:rPr>
          <w:b/>
          <w:u w:val="single"/>
        </w:rPr>
        <w:t xml:space="preserve"> </w:t>
      </w:r>
    </w:p>
    <w:p w14:paraId="0065252F" w14:textId="77777777" w:rsidR="00FB79F9" w:rsidRPr="008F5337" w:rsidRDefault="00FB79F9" w:rsidP="00FB79F9"/>
    <w:p w14:paraId="435032EC" w14:textId="77777777" w:rsidR="00FB79F9" w:rsidRPr="008F5337" w:rsidRDefault="00FB79F9" w:rsidP="00FB79F9">
      <w:pPr>
        <w:pStyle w:val="Heading4"/>
      </w:pPr>
      <w:r w:rsidRPr="008F5337">
        <w:t xml:space="preserve">Moreover, </w:t>
      </w:r>
      <w:r w:rsidRPr="008F5337">
        <w:rPr>
          <w:i/>
        </w:rPr>
        <w:t>only</w:t>
      </w:r>
      <w:r w:rsidRPr="008F5337">
        <w:t xml:space="preserve"> pleasure and pain are intrinsically valuable. All other values can be explained with reference to pleasure; Occam’s razor requires us to treat these as instrumentally valuable. </w:t>
      </w:r>
    </w:p>
    <w:p w14:paraId="76BE6013" w14:textId="77777777" w:rsidR="00FB79F9" w:rsidRPr="008F5337" w:rsidRDefault="00FB79F9" w:rsidP="00FB79F9">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23" w:history="1">
        <w:r w:rsidRPr="008F5337">
          <w:rPr>
            <w:rStyle w:val="Hyperlink"/>
          </w:rPr>
          <w:t>https://link.springer.com/article/10.1007/s10790-015-9506-9</w:t>
        </w:r>
      </w:hyperlink>
      <w:r w:rsidRPr="008F5337">
        <w:t>] TDI</w:t>
      </w:r>
    </w:p>
    <w:p w14:paraId="0078A70D" w14:textId="77777777" w:rsidR="00FB79F9" w:rsidRPr="008F5337" w:rsidRDefault="00FB79F9" w:rsidP="00FB79F9">
      <w:r w:rsidRPr="008F5337">
        <w:t xml:space="preserve">I think several things should be said in response to Moore’s challenge to hedonists. First, </w:t>
      </w:r>
      <w:r w:rsidRPr="008F5337">
        <w:rPr>
          <w:b/>
          <w:u w:val="single"/>
        </w:rPr>
        <w:t xml:space="preserve">I do not think the burden of proof lies on hedonists to explain why the additional values are not intrinsic values. If someone claims that X is intrinsically valuable, this is a substantive, positive claim, and </w:t>
      </w:r>
      <w:r w:rsidRPr="00563190">
        <w:rPr>
          <w:b/>
          <w:highlight w:val="green"/>
          <w:u w:val="single"/>
        </w:rPr>
        <w:t>it lies on him or her to explain</w:t>
      </w:r>
      <w:r w:rsidRPr="008F5337">
        <w:rPr>
          <w:b/>
          <w:u w:val="single"/>
        </w:rPr>
        <w:t xml:space="preserve"> </w:t>
      </w:r>
      <w:r w:rsidRPr="00563190">
        <w:rPr>
          <w:b/>
          <w:highlight w:val="green"/>
          <w:u w:val="single"/>
        </w:rPr>
        <w:t>why we should believe that X is</w:t>
      </w:r>
      <w:r w:rsidRPr="008F5337">
        <w:rPr>
          <w:b/>
          <w:u w:val="single"/>
        </w:rPr>
        <w:t xml:space="preserve"> in fact </w:t>
      </w:r>
      <w:r w:rsidRPr="00563190">
        <w:rPr>
          <w:b/>
          <w:highlight w:val="green"/>
          <w:u w:val="single"/>
        </w:rPr>
        <w:t>intrinsically valuable</w:t>
      </w:r>
      <w:r w:rsidRPr="008F5337">
        <w:rPr>
          <w:b/>
          <w:u w:val="single"/>
        </w:rPr>
        <w:t>.</w:t>
      </w:r>
      <w:r w:rsidRPr="008F5337">
        <w:t xml:space="preserve"> Possibly, this could be done through thought experiments analogous to those employed in the previous section. Second, </w:t>
      </w:r>
      <w:r w:rsidRPr="008F5337">
        <w:rPr>
          <w:b/>
          <w:u w:val="single"/>
        </w:rPr>
        <w:t>there is something peculiar about the list of additional intrinsic values</w:t>
      </w:r>
      <w:r w:rsidRPr="008F5337">
        <w:t xml:space="preserve"> that counts in hedonism’s favor</w:t>
      </w:r>
      <w:r w:rsidRPr="008F5337">
        <w:rPr>
          <w:b/>
          <w:u w:val="single"/>
        </w:rPr>
        <w:t xml:space="preserve">: </w:t>
      </w:r>
      <w:r w:rsidRPr="00563190">
        <w:rPr>
          <w:b/>
          <w:highlight w:val="green"/>
          <w:u w:val="single"/>
        </w:rPr>
        <w:t>the</w:t>
      </w:r>
      <w:r w:rsidRPr="008F5337">
        <w:rPr>
          <w:b/>
          <w:u w:val="single"/>
        </w:rPr>
        <w:t xml:space="preserve"> </w:t>
      </w:r>
      <w:r w:rsidRPr="00563190">
        <w:rPr>
          <w:b/>
          <w:highlight w:val="green"/>
          <w:u w:val="single"/>
        </w:rPr>
        <w:t>listed values have</w:t>
      </w:r>
      <w:r w:rsidRPr="008F5337">
        <w:rPr>
          <w:b/>
          <w:u w:val="single"/>
        </w:rPr>
        <w:t xml:space="preserve"> </w:t>
      </w:r>
      <w:r w:rsidRPr="00563190">
        <w:rPr>
          <w:b/>
          <w:highlight w:val="green"/>
          <w:u w:val="single"/>
        </w:rPr>
        <w:t>a</w:t>
      </w:r>
      <w:r w:rsidRPr="008F5337">
        <w:rPr>
          <w:b/>
          <w:u w:val="single"/>
        </w:rPr>
        <w:t xml:space="preserve"> strong </w:t>
      </w:r>
      <w:r w:rsidRPr="00563190">
        <w:rPr>
          <w:b/>
          <w:highlight w:val="green"/>
          <w:u w:val="single"/>
        </w:rPr>
        <w:t>tendency to be</w:t>
      </w:r>
      <w:r w:rsidRPr="008F5337">
        <w:rPr>
          <w:b/>
          <w:u w:val="single"/>
        </w:rPr>
        <w:t xml:space="preserve"> well </w:t>
      </w:r>
      <w:r w:rsidRPr="00563190">
        <w:rPr>
          <w:b/>
          <w:highlight w:val="green"/>
          <w:u w:val="single"/>
        </w:rPr>
        <w:t>explained</w:t>
      </w:r>
      <w:r w:rsidRPr="008F5337">
        <w:rPr>
          <w:b/>
          <w:u w:val="single"/>
        </w:rPr>
        <w:t xml:space="preserve"> </w:t>
      </w:r>
      <w:r w:rsidRPr="00563190">
        <w:rPr>
          <w:b/>
          <w:highlight w:val="green"/>
          <w:u w:val="single"/>
        </w:rPr>
        <w:t>as things that help promote pleasure and avert pain</w:t>
      </w:r>
      <w:r w:rsidRPr="008F5337">
        <w:rPr>
          <w:b/>
          <w:u w:val="single"/>
        </w:rPr>
        <w:t>.</w:t>
      </w:r>
      <w:r w:rsidRPr="008F5337">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563190">
        <w:rPr>
          <w:b/>
          <w:highlight w:val="green"/>
          <w:u w:val="single"/>
        </w:rPr>
        <w:t>wisdom, freedom, peace, and security</w:t>
      </w:r>
      <w:r w:rsidRPr="008F5337">
        <w:rPr>
          <w:b/>
          <w:u w:val="single"/>
        </w:rPr>
        <w:t xml:space="preserve">, </w:t>
      </w:r>
      <w:r w:rsidRPr="00563190">
        <w:rPr>
          <w:b/>
          <w:highlight w:val="green"/>
          <w:u w:val="single"/>
        </w:rPr>
        <w:t>although</w:t>
      </w:r>
      <w:r w:rsidRPr="008F5337">
        <w:rPr>
          <w:b/>
          <w:u w:val="single"/>
        </w:rPr>
        <w:t xml:space="preserve"> they are </w:t>
      </w:r>
      <w:r w:rsidRPr="00563190">
        <w:rPr>
          <w:b/>
          <w:highlight w:val="green"/>
          <w:u w:val="single"/>
        </w:rPr>
        <w:t>perhaps</w:t>
      </w:r>
      <w:r w:rsidRPr="008F5337">
        <w:rPr>
          <w:b/>
          <w:u w:val="single"/>
        </w:rPr>
        <w:t xml:space="preserve"> </w:t>
      </w:r>
      <w:r w:rsidRPr="00563190">
        <w:rPr>
          <w:b/>
          <w:highlight w:val="green"/>
          <w:u w:val="single"/>
        </w:rPr>
        <w:t>not</w:t>
      </w:r>
      <w:r w:rsidRPr="008F5337">
        <w:rPr>
          <w:b/>
          <w:u w:val="single"/>
        </w:rPr>
        <w:t xml:space="preserve"> </w:t>
      </w:r>
      <w:r w:rsidRPr="00563190">
        <w:rPr>
          <w:b/>
          <w:highlight w:val="green"/>
          <w:u w:val="single"/>
        </w:rPr>
        <w:t>themselves pleasurable</w:t>
      </w:r>
      <w:r w:rsidRPr="008F5337">
        <w:rPr>
          <w:b/>
          <w:u w:val="single"/>
        </w:rPr>
        <w:t xml:space="preserve">, </w:t>
      </w:r>
      <w:r w:rsidRPr="00563190">
        <w:rPr>
          <w:b/>
          <w:highlight w:val="green"/>
          <w:u w:val="single"/>
        </w:rPr>
        <w:t>are important means to achieve</w:t>
      </w:r>
      <w:r w:rsidRPr="008F5337">
        <w:rPr>
          <w:b/>
          <w:u w:val="single"/>
        </w:rPr>
        <w:t xml:space="preserve"> a </w:t>
      </w:r>
      <w:r w:rsidRPr="00563190">
        <w:rPr>
          <w:b/>
          <w:highlight w:val="green"/>
          <w:u w:val="single"/>
        </w:rPr>
        <w:t>happy</w:t>
      </w:r>
      <w:r w:rsidRPr="008F5337">
        <w:rPr>
          <w:b/>
          <w:u w:val="single"/>
        </w:rPr>
        <w:t xml:space="preserve"> life, and as such, they are things that hedonists would value highly.</w:t>
      </w:r>
      <w:r w:rsidRPr="008F5337">
        <w:t xml:space="preserve"> </w:t>
      </w:r>
      <w:r w:rsidRPr="00563190">
        <w:rPr>
          <w:b/>
          <w:highlight w:val="green"/>
          <w:u w:val="single"/>
        </w:rPr>
        <w:t>Morally good dispositions</w:t>
      </w:r>
      <w:r w:rsidRPr="008F5337">
        <w:rPr>
          <w:b/>
          <w:u w:val="single"/>
        </w:rPr>
        <w:t xml:space="preserve"> and virtues</w:t>
      </w:r>
      <w:r w:rsidRPr="00563190">
        <w:rPr>
          <w:b/>
          <w:highlight w:val="green"/>
          <w:u w:val="single"/>
        </w:rPr>
        <w:t>, cooperation</w:t>
      </w:r>
      <w:r w:rsidRPr="008F5337">
        <w:rPr>
          <w:b/>
          <w:u w:val="single"/>
        </w:rPr>
        <w:t xml:space="preserve">, </w:t>
      </w:r>
      <w:r w:rsidRPr="00563190">
        <w:rPr>
          <w:b/>
          <w:highlight w:val="green"/>
          <w:u w:val="single"/>
        </w:rPr>
        <w:t>and just distribution of goods and evils</w:t>
      </w:r>
      <w:r w:rsidRPr="008F5337">
        <w:rPr>
          <w:b/>
          <w:u w:val="single"/>
        </w:rPr>
        <w:t xml:space="preserve">, moreover, are things that, on a collective level, </w:t>
      </w:r>
      <w:r w:rsidRPr="00563190">
        <w:rPr>
          <w:b/>
          <w:highlight w:val="green"/>
          <w:u w:val="single"/>
        </w:rPr>
        <w:t>contribute a happy society</w:t>
      </w:r>
      <w:r w:rsidRPr="008F5337">
        <w:rPr>
          <w:b/>
          <w:u w:val="single"/>
        </w:rPr>
        <w:t xml:space="preserve">, and thus </w:t>
      </w:r>
      <w:r w:rsidRPr="00563190">
        <w:rPr>
          <w:b/>
          <w:highlight w:val="green"/>
          <w:u w:val="single"/>
        </w:rPr>
        <w:t>the traits that would be promoted</w:t>
      </w:r>
      <w:r w:rsidRPr="008F5337">
        <w:rPr>
          <w:b/>
          <w:u w:val="single"/>
        </w:rPr>
        <w:t xml:space="preserve"> and cultivated </w:t>
      </w:r>
      <w:r w:rsidRPr="00563190">
        <w:rPr>
          <w:b/>
          <w:highlight w:val="green"/>
          <w:u w:val="single"/>
        </w:rPr>
        <w:t>if</w:t>
      </w:r>
      <w:r w:rsidRPr="008F5337">
        <w:rPr>
          <w:b/>
          <w:u w:val="single"/>
        </w:rPr>
        <w:t xml:space="preserve"> </w:t>
      </w:r>
      <w:r w:rsidRPr="00563190">
        <w:rPr>
          <w:b/>
          <w:highlight w:val="green"/>
          <w:u w:val="single"/>
        </w:rPr>
        <w:t>this were</w:t>
      </w:r>
      <w:r w:rsidRPr="008F5337">
        <w:rPr>
          <w:b/>
          <w:u w:val="single"/>
        </w:rPr>
        <w:t xml:space="preserve"> something </w:t>
      </w:r>
      <w:r w:rsidRPr="00563190">
        <w:rPr>
          <w:b/>
          <w:highlight w:val="green"/>
          <w:u w:val="single"/>
        </w:rPr>
        <w:t>sought after</w:t>
      </w:r>
      <w:r w:rsidRPr="008F5337">
        <w:rPr>
          <w:b/>
          <w:u w:val="single"/>
        </w:rPr>
        <w:t>.</w:t>
      </w:r>
      <w:r w:rsidRPr="008F5337">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F5337">
        <w:rPr>
          <w:b/>
          <w:u w:val="single"/>
        </w:rPr>
        <w:t>the suggested non-hedonic intrinsic values are potentially explainable by appeal to just pleasure and pain</w:t>
      </w:r>
      <w:r w:rsidRPr="008F5337">
        <w:t xml:space="preserve"> (which, following my argument in the previous chapter, we should accept as intrinsically valuable and disvaluable), </w:t>
      </w:r>
      <w:r w:rsidRPr="008F5337">
        <w:rPr>
          <w:b/>
          <w:u w:val="single"/>
        </w:rPr>
        <w:t>then—</w:t>
      </w:r>
      <w:r w:rsidRPr="00563190">
        <w:rPr>
          <w:b/>
          <w:highlight w:val="green"/>
          <w:u w:val="single"/>
        </w:rPr>
        <w:t>by appeal to Occam’s razor</w:t>
      </w:r>
      <w:r w:rsidRPr="008F5337">
        <w:rPr>
          <w:b/>
          <w:u w:val="single"/>
        </w:rPr>
        <w:t>—</w:t>
      </w:r>
      <w:r w:rsidRPr="00563190">
        <w:rPr>
          <w:b/>
          <w:highlight w:val="green"/>
          <w:u w:val="single"/>
        </w:rPr>
        <w:t>we have</w:t>
      </w:r>
      <w:r w:rsidRPr="008F5337">
        <w:rPr>
          <w:b/>
          <w:u w:val="single"/>
        </w:rPr>
        <w:t xml:space="preserve"> at </w:t>
      </w:r>
      <w:r w:rsidRPr="00563190">
        <w:rPr>
          <w:b/>
          <w:u w:val="single"/>
        </w:rPr>
        <w:t xml:space="preserve">least </w:t>
      </w:r>
      <w:r w:rsidRPr="00563190">
        <w:rPr>
          <w:b/>
          <w:highlight w:val="green"/>
          <w:u w:val="single"/>
        </w:rPr>
        <w:t>a pro</w:t>
      </w:r>
      <w:r w:rsidRPr="008F5337">
        <w:rPr>
          <w:b/>
          <w:u w:val="single"/>
        </w:rPr>
        <w:t xml:space="preserve"> </w:t>
      </w:r>
      <w:r w:rsidRPr="00563190">
        <w:rPr>
          <w:b/>
          <w:highlight w:val="green"/>
          <w:u w:val="single"/>
        </w:rPr>
        <w:t>tanto reason to resist the introduction of any further</w:t>
      </w:r>
      <w:r w:rsidRPr="008F5337">
        <w:rPr>
          <w:b/>
          <w:u w:val="single"/>
        </w:rPr>
        <w:t xml:space="preserve"> intrinsic </w:t>
      </w:r>
      <w:r w:rsidRPr="00563190">
        <w:rPr>
          <w:b/>
          <w:highlight w:val="green"/>
          <w:u w:val="single"/>
        </w:rPr>
        <w:t>values</w:t>
      </w:r>
      <w:r w:rsidRPr="008F5337">
        <w:rPr>
          <w:b/>
          <w:u w:val="single"/>
        </w:rPr>
        <w:t xml:space="preserve"> and disvalues. It is ontologically more costly to posit a plurality of intrinsic values and disvalues, so in case all values admit of explanation by reference to a single intrinsic value and a single intrinsic disvalue, </w:t>
      </w:r>
      <w:r w:rsidRPr="00563190">
        <w:rPr>
          <w:b/>
          <w:highlight w:val="green"/>
          <w:u w:val="single"/>
        </w:rPr>
        <w:t>we have reason to reject more complicated accounts</w:t>
      </w:r>
      <w:r w:rsidRPr="008F5337">
        <w:rPr>
          <w:b/>
          <w:u w:val="single"/>
        </w:rPr>
        <w:t>.</w:t>
      </w:r>
      <w:r w:rsidRPr="008F5337">
        <w:t xml:space="preserve"> </w:t>
      </w:r>
      <w:r w:rsidRPr="008F5337">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F5337">
        <w:t xml:space="preserve"> The challenge can be phrased as the following question: </w:t>
      </w:r>
      <w:r w:rsidRPr="00563190">
        <w:rPr>
          <w:b/>
          <w:highlight w:val="green"/>
          <w:u w:val="single"/>
        </w:rPr>
        <w:t>If</w:t>
      </w:r>
      <w:r w:rsidRPr="008F5337">
        <w:rPr>
          <w:b/>
          <w:u w:val="single"/>
        </w:rPr>
        <w:t xml:space="preserve"> the </w:t>
      </w:r>
      <w:r w:rsidRPr="00563190">
        <w:rPr>
          <w:b/>
          <w:highlight w:val="green"/>
          <w:u w:val="single"/>
        </w:rPr>
        <w:t>non-hedonic values</w:t>
      </w:r>
      <w:r w:rsidRPr="008F5337">
        <w:rPr>
          <w:b/>
          <w:u w:val="single"/>
        </w:rPr>
        <w:t xml:space="preserve"> suggested by pluralists </w:t>
      </w:r>
      <w:r w:rsidRPr="00563190">
        <w:rPr>
          <w:b/>
          <w:highlight w:val="green"/>
          <w:u w:val="single"/>
        </w:rPr>
        <w:t>are</w:t>
      </w:r>
      <w:r w:rsidRPr="008F5337">
        <w:rPr>
          <w:b/>
          <w:u w:val="single"/>
        </w:rPr>
        <w:t xml:space="preserve"> truly </w:t>
      </w:r>
      <w:r w:rsidRPr="00563190">
        <w:rPr>
          <w:b/>
          <w:highlight w:val="green"/>
          <w:u w:val="single"/>
        </w:rPr>
        <w:t>intrinsic</w:t>
      </w:r>
      <w:r w:rsidRPr="008F5337">
        <w:rPr>
          <w:b/>
          <w:u w:val="single"/>
        </w:rPr>
        <w:t xml:space="preserve"> values in their own right, then </w:t>
      </w:r>
      <w:r w:rsidRPr="00563190">
        <w:rPr>
          <w:b/>
          <w:highlight w:val="green"/>
          <w:u w:val="single"/>
        </w:rPr>
        <w:t>why do they tend to point</w:t>
      </w:r>
      <w:r w:rsidRPr="008F5337">
        <w:rPr>
          <w:b/>
          <w:u w:val="single"/>
        </w:rPr>
        <w:t xml:space="preserve"> </w:t>
      </w:r>
      <w:r w:rsidRPr="00563190">
        <w:rPr>
          <w:b/>
          <w:highlight w:val="green"/>
          <w:u w:val="single"/>
        </w:rPr>
        <w:t>toward pleasure and away from pain</w:t>
      </w:r>
      <w:r w:rsidRPr="008F5337">
        <w:rPr>
          <w:b/>
          <w:u w:val="single"/>
        </w:rPr>
        <w:t>?</w:t>
      </w:r>
      <w:r w:rsidRPr="008F5337">
        <w:t>27</w:t>
      </w:r>
    </w:p>
    <w:p w14:paraId="2FAD51CD" w14:textId="77777777" w:rsidR="00FB79F9" w:rsidRPr="00D3518F" w:rsidRDefault="00FB79F9" w:rsidP="00FB79F9">
      <w:pPr>
        <w:pStyle w:val="Heading4"/>
      </w:pPr>
    </w:p>
    <w:p w14:paraId="2727E22B" w14:textId="77777777" w:rsidR="00FB79F9" w:rsidRPr="00165091" w:rsidRDefault="00FB79F9" w:rsidP="00FB79F9">
      <w:pPr>
        <w:pStyle w:val="Heading4"/>
      </w:pPr>
      <w:r w:rsidRPr="00D3518F">
        <w:rPr>
          <w:rFonts w:cs="Arial"/>
        </w:rPr>
        <w:t xml:space="preserve">2. </w:t>
      </w:r>
      <w:r w:rsidRPr="00165091">
        <w:t xml:space="preserve">Making impactful contributions demands </w:t>
      </w:r>
      <w:r w:rsidRPr="00165091">
        <w:rPr>
          <w:u w:val="single"/>
        </w:rPr>
        <w:t>causal policy relevance</w:t>
      </w:r>
      <w:r w:rsidRPr="00165091">
        <w:t xml:space="preserve"> AND </w:t>
      </w:r>
      <w:r w:rsidRPr="00165091">
        <w:rPr>
          <w:u w:val="single"/>
        </w:rPr>
        <w:t>methodological pluralism</w:t>
      </w:r>
      <w:r>
        <w:t xml:space="preserve"> -- </w:t>
      </w:r>
      <w:r w:rsidRPr="00165091">
        <w:t xml:space="preserve">that is the only way to draw accurate contextual conclusions and prevent violent, imprecise reification. </w:t>
      </w:r>
    </w:p>
    <w:p w14:paraId="401C4F8B" w14:textId="77777777" w:rsidR="00FB79F9" w:rsidRPr="00165091" w:rsidRDefault="00FB79F9" w:rsidP="00FB79F9">
      <w:r w:rsidRPr="00165091">
        <w:t xml:space="preserve">Michael C. </w:t>
      </w:r>
      <w:r w:rsidRPr="00165091">
        <w:rPr>
          <w:rStyle w:val="Style13ptBold"/>
        </w:rPr>
        <w:t>Desch 19</w:t>
      </w:r>
      <w:r w:rsidRPr="00165091">
        <w:t>. Packey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1924675F" w14:textId="77777777" w:rsidR="00FB79F9" w:rsidRPr="0026723A" w:rsidRDefault="00FB79F9" w:rsidP="00FB79F9">
      <w:pPr>
        <w:rPr>
          <w:sz w:val="12"/>
        </w:rPr>
      </w:pPr>
      <w:r w:rsidRPr="0026723A">
        <w:rPr>
          <w:sz w:val="12"/>
        </w:rPr>
        <w:t xml:space="preserve">I want to reiterate that </w:t>
      </w:r>
      <w:r w:rsidRPr="00165091">
        <w:rPr>
          <w:rStyle w:val="StyleUnderline"/>
        </w:rPr>
        <w:t xml:space="preserve">I am not arguing that scholarship that is formal or quantitative is by definition </w:t>
      </w:r>
      <w:r w:rsidRPr="00165091">
        <w:rPr>
          <w:rStyle w:val="Emphasis"/>
        </w:rPr>
        <w:t>irrelevant</w:t>
      </w:r>
      <w:r w:rsidRPr="0026723A">
        <w:rPr>
          <w:sz w:val="12"/>
        </w:rPr>
        <w:t xml:space="preserve">. Indeed, one can point to examples of both that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Hilsman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science, but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have to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t xml:space="preserve">essential for three reasons: </w:t>
      </w:r>
      <w:r w:rsidRPr="0026723A">
        <w:rPr>
          <w:sz w:val="12"/>
        </w:rPr>
        <w:t xml:space="preserve">6 He or she </w:t>
      </w:r>
      <w:r w:rsidRPr="0034642F">
        <w:rPr>
          <w:rStyle w:val="StyleUnderline"/>
        </w:rPr>
        <w:t xml:space="preserve">can </w:t>
      </w:r>
      <w:r w:rsidRPr="0034642F">
        <w:rPr>
          <w:rStyle w:val="Emphasis"/>
        </w:rPr>
        <w:t>challenge 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by virtue of the fact that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gap, but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r w:rsidRPr="00165091">
        <w:rPr>
          <w:rStyle w:val="Emphasis"/>
        </w:rPr>
        <w:t>hyperspecialization</w:t>
      </w:r>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r w:rsidRPr="00165091">
        <w:rPr>
          <w:rStyle w:val="Emphasis"/>
        </w:rPr>
        <w:t>general public</w:t>
      </w:r>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Kruzel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Silvert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triclde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evaluations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goal of the enterprise</w:t>
      </w:r>
      <w:r w:rsidRPr="00165091">
        <w:rPr>
          <w:rStyle w:val="StyleUnderline"/>
        </w:rPr>
        <w:t xml:space="preserve">, either directly through policymakers or indirectly through the media or the public. Moreover, it is the </w:t>
      </w:r>
      <w:r w:rsidRPr="00165091">
        <w:rPr>
          <w:rStyle w:val="Emphasis"/>
        </w:rPr>
        <w:t>clearest and most demanding standard of relevance available</w:t>
      </w:r>
      <w:r w:rsidRPr="00165091">
        <w:rPr>
          <w:rStyle w:val="StyleUnderline"/>
        </w:rPr>
        <w:t>. So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Drezner’s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Talcing an equally impractical tack, Hungarian physicist Leo Szilard wrote to Franldin Delano Roosevelt’s science adviser Vannevar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any particular method</w:t>
      </w:r>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policyrelevant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Nitze, then the director of the Secretary of State’s Policy Planning Staff, readily conceded policymakers’ need for theory but also noted that “there is the opposing consideration ..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Wohlstetter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respects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r w:rsidRPr="00165091">
        <w:rPr>
          <w:rStyle w:val="Emphasis"/>
        </w:rPr>
        <w:t>real world problems, not just chase after 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r w:rsidRPr="00165091">
        <w:rPr>
          <w:rStyle w:val="StyleUnderline"/>
        </w:rPr>
        <w:t>Russett</w:t>
      </w:r>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p w14:paraId="249E5778" w14:textId="77777777" w:rsidR="00FB79F9" w:rsidRPr="002610C7" w:rsidRDefault="00FB79F9" w:rsidP="00FB79F9"/>
    <w:p w14:paraId="1E448577" w14:textId="77777777" w:rsidR="00420168" w:rsidRDefault="00420168"/>
    <w:sectPr w:rsidR="004201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9F9"/>
    <w:rsid w:val="00420168"/>
    <w:rsid w:val="00836B7B"/>
    <w:rsid w:val="00FB7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74C4E4D"/>
  <w15:chartTrackingRefBased/>
  <w15:docId w15:val="{BF177341-926B-DF49-B536-D8DF01B75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79F9"/>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FB79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79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79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FB79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B79F9"/>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FB79F9"/>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FB79F9"/>
    <w:rPr>
      <w:rFonts w:ascii="Calibri" w:eastAsiaTheme="majorEastAsia" w:hAnsi="Calibri" w:cstheme="majorBidi"/>
      <w:b/>
      <w:bCs/>
      <w:sz w:val="32"/>
      <w:szCs w:val="32"/>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FB79F9"/>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FB79F9"/>
    <w:rPr>
      <w:rFonts w:ascii="Calibri" w:hAnsi="Calibri" w:cs="Calibri"/>
      <w:b/>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79F9"/>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FB79F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FB79F9"/>
  </w:style>
  <w:style w:type="character" w:styleId="FollowedHyperlink">
    <w:name w:val="FollowedHyperlink"/>
    <w:basedOn w:val="DefaultParagraphFont"/>
    <w:uiPriority w:val="99"/>
    <w:semiHidden/>
    <w:unhideWhenUsed/>
    <w:rsid w:val="00FB79F9"/>
    <w:rPr>
      <w:color w:val="auto"/>
      <w:u w:val="none"/>
    </w:rPr>
  </w:style>
  <w:style w:type="paragraph" w:customStyle="1" w:styleId="textbold">
    <w:name w:val="text bold"/>
    <w:basedOn w:val="Normal"/>
    <w:link w:val="Emphasis"/>
    <w:uiPriority w:val="20"/>
    <w:qFormat/>
    <w:rsid w:val="00FB79F9"/>
    <w:pPr>
      <w:ind w:left="720"/>
      <w:jc w:val="both"/>
    </w:pPr>
    <w:rPr>
      <w:b/>
      <w:iCs/>
      <w:u w:val="single"/>
      <w:bdr w:val="single" w:sz="8" w:space="0" w:color="auto"/>
      <w:lang w:eastAsia="zh-CN"/>
    </w:rPr>
  </w:style>
  <w:style w:type="paragraph" w:styleId="ListParagraph">
    <w:name w:val="List Paragraph"/>
    <w:aliases w:val="6 font"/>
    <w:basedOn w:val="Normal"/>
    <w:uiPriority w:val="99"/>
    <w:unhideWhenUsed/>
    <w:qFormat/>
    <w:rsid w:val="00FB79F9"/>
    <w:pPr>
      <w:ind w:left="720"/>
      <w:contextualSpacing/>
    </w:p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Debate Text"/>
    <w:basedOn w:val="Heading1"/>
    <w:link w:val="Hyperlink"/>
    <w:autoRedefine/>
    <w:uiPriority w:val="99"/>
    <w:qFormat/>
    <w:rsid w:val="00FB79F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lang w:eastAsia="zh-CN"/>
    </w:rPr>
  </w:style>
  <w:style w:type="paragraph" w:styleId="DocumentMap">
    <w:name w:val="Document Map"/>
    <w:basedOn w:val="Normal"/>
    <w:link w:val="DocumentMapChar"/>
    <w:uiPriority w:val="99"/>
    <w:semiHidden/>
    <w:unhideWhenUsed/>
    <w:rsid w:val="00FB79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79F9"/>
    <w:rPr>
      <w:rFonts w:ascii="Lucida Grande" w:hAnsi="Lucida Grande" w:cs="Lucida Grand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voanews.com/science-health/high-cost-medicine-pushes-more-people-poverty" TargetMode="External"/><Relationship Id="rId3" Type="http://schemas.openxmlformats.org/officeDocument/2006/relationships/settings" Target="setting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cnbc.com/2018/06/25/high-drug-prices-caused-by-us-patent-system.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nbc.com/2018/06/25/high-drug-prices-caused-by-us-patent-system.html" TargetMode="External"/><Relationship Id="rId20" Type="http://schemas.openxmlformats.org/officeDocument/2006/relationships/hyperlink" Target="https://www.healthywomen.org/health-care-policy/counterfeit-medicines-kill-people/who-suffers-because-of-counterfeit-drugs" TargetMode="External"/><Relationship Id="rId1" Type="http://schemas.openxmlformats.org/officeDocument/2006/relationships/numbering" Target="numbering.xml"/><Relationship Id="rId6" Type="http://schemas.openxmlformats.org/officeDocument/2006/relationships/hyperlink" Target="https://doi.org/10.1093/jlb/lsy022"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fontTable" Target="fontTable.xml"/><Relationship Id="rId5" Type="http://schemas.openxmlformats.org/officeDocument/2006/relationships/hyperlink" Target="https://www.statnews.com/2019/02/11/drug-patent-protection-one-done/" TargetMode="External"/><Relationship Id="rId15" Type="http://schemas.openxmlformats.org/officeDocument/2006/relationships/hyperlink" Target="https://www.the-american-interest.com/2017/01/12/superbug-pandemics-and-how-to-prevent-them/" TargetMode="External"/><Relationship Id="rId23" Type="http://schemas.openxmlformats.org/officeDocument/2006/relationships/hyperlink" Target="https://link.springer.com/article/10.1007/s10790-015-9506-9"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medium.com/@liftmode/pharmaceutical-colonialism-3-ways-that-western-medicine-takes-from-indigenous-communities-3a9339b4f24f" TargetMode="External"/><Relationship Id="rId4" Type="http://schemas.openxmlformats.org/officeDocument/2006/relationships/webSettings" Target="web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link.springer.com/article/10.1007/s10790-015-950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27839</Words>
  <Characters>146992</Characters>
  <Application>Microsoft Office Word</Application>
  <DocSecurity>0</DocSecurity>
  <Lines>2534</Lines>
  <Paragraphs>766</Paragraphs>
  <ScaleCrop>false</ScaleCrop>
  <Company/>
  <LinksUpToDate>false</LinksUpToDate>
  <CharactersWithSpaces>174065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Zheng, Katie [DH23]</dc:creator>
  <cp:keywords/>
  <dc:description/>
  <cp:lastModifiedBy>Zheng, Katie [DH23]</cp:lastModifiedBy>
  <cp:revision>1</cp:revision>
  <dcterms:created xsi:type="dcterms:W3CDTF">2021-09-11T17:19:00Z</dcterms:created>
  <dcterms:modified xsi:type="dcterms:W3CDTF">2021-09-11T17:30:00Z</dcterms:modified>
</cp:coreProperties>
</file>