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E226B" w14:textId="1A6CC577" w:rsidR="009D41A5" w:rsidRDefault="009D41A5" w:rsidP="009D41A5">
      <w:pPr>
        <w:pStyle w:val="Heading2"/>
      </w:pPr>
      <w:r>
        <w:t>1AC</w:t>
      </w:r>
      <w:r w:rsidR="00A72370">
        <w:t>—Retention</w:t>
      </w:r>
    </w:p>
    <w:p w14:paraId="59E01B0E" w14:textId="057AC41A" w:rsidR="009F4AC1" w:rsidRDefault="009F4AC1" w:rsidP="009F4AC1"/>
    <w:p w14:paraId="132FC7CA" w14:textId="77777777" w:rsidR="009F4AC1" w:rsidRDefault="009F4AC1" w:rsidP="009F4AC1">
      <w:pPr>
        <w:rPr>
          <w:rFonts w:asciiTheme="majorHAnsi" w:hAnsiTheme="majorHAnsi" w:cstheme="majorHAnsi"/>
          <w:lang w:eastAsia="zh-CN"/>
        </w:rPr>
      </w:pPr>
      <w:r>
        <w:rPr>
          <w:rFonts w:asciiTheme="majorHAnsi" w:hAnsiTheme="majorHAnsi" w:cstheme="majorHAnsi"/>
        </w:rPr>
        <w:t xml:space="preserve">Allowing strikes is k2 to union power and worker rights, which stops </w:t>
      </w:r>
      <w:proofErr w:type="spellStart"/>
      <w:r>
        <w:rPr>
          <w:rFonts w:asciiTheme="majorHAnsi" w:hAnsiTheme="majorHAnsi" w:cstheme="majorHAnsi"/>
        </w:rPr>
        <w:t>gtreta</w:t>
      </w:r>
      <w:proofErr w:type="spellEnd"/>
      <w:r>
        <w:rPr>
          <w:rFonts w:asciiTheme="majorHAnsi" w:hAnsiTheme="majorHAnsi" w:cstheme="majorHAnsi"/>
        </w:rPr>
        <w:t xml:space="preserve"> resignation and stops </w:t>
      </w:r>
      <w:proofErr w:type="spellStart"/>
      <w:r>
        <w:rPr>
          <w:rFonts w:asciiTheme="majorHAnsi" w:hAnsiTheme="majorHAnsi" w:cstheme="majorHAnsi"/>
        </w:rPr>
        <w:t>amssive</w:t>
      </w:r>
      <w:proofErr w:type="spellEnd"/>
      <w:r>
        <w:rPr>
          <w:rFonts w:asciiTheme="majorHAnsi" w:hAnsiTheme="majorHAnsi" w:cstheme="majorHAnsi"/>
        </w:rPr>
        <w:t xml:space="preserve"> econ decline. Prevents great innovation loss and solves econ crisis, allowing for great power wars to not occur under us </w:t>
      </w:r>
      <w:proofErr w:type="spellStart"/>
      <w:r>
        <w:rPr>
          <w:rFonts w:asciiTheme="majorHAnsi" w:hAnsiTheme="majorHAnsi" w:cstheme="majorHAnsi"/>
        </w:rPr>
        <w:t>heg</w:t>
      </w:r>
      <w:proofErr w:type="spellEnd"/>
    </w:p>
    <w:p w14:paraId="2B10431C" w14:textId="77777777" w:rsidR="009F4AC1" w:rsidRDefault="009F4AC1" w:rsidP="009F4AC1">
      <w:pPr>
        <w:rPr>
          <w:rFonts w:asciiTheme="majorHAnsi" w:hAnsiTheme="majorHAnsi" w:cstheme="majorHAnsi"/>
        </w:rPr>
      </w:pPr>
      <w:r>
        <w:rPr>
          <w:rFonts w:asciiTheme="majorHAnsi" w:hAnsiTheme="majorHAnsi" w:cstheme="majorHAnsi"/>
        </w:rPr>
        <w:t>Mandating the unconditional right for worker strikes are k2 to unions, whose work is critical to domestic R&amp;</w:t>
      </w:r>
      <w:proofErr w:type="gramStart"/>
      <w:r>
        <w:rPr>
          <w:rFonts w:asciiTheme="majorHAnsi" w:hAnsiTheme="majorHAnsi" w:cstheme="majorHAnsi"/>
        </w:rPr>
        <w:t>D</w:t>
      </w:r>
      <w:proofErr w:type="gramEnd"/>
      <w:r>
        <w:rPr>
          <w:rFonts w:asciiTheme="majorHAnsi" w:hAnsiTheme="majorHAnsi" w:cstheme="majorHAnsi"/>
        </w:rPr>
        <w:t xml:space="preserve"> and innovation---this is key to stepping up US tech </w:t>
      </w:r>
      <w:proofErr w:type="spellStart"/>
      <w:r>
        <w:rPr>
          <w:rFonts w:asciiTheme="majorHAnsi" w:hAnsiTheme="majorHAnsi" w:cstheme="majorHAnsi"/>
        </w:rPr>
        <w:t>dominacne</w:t>
      </w:r>
      <w:proofErr w:type="spellEnd"/>
      <w:r>
        <w:rPr>
          <w:rFonts w:asciiTheme="majorHAnsi" w:hAnsiTheme="majorHAnsi" w:cstheme="majorHAnsi"/>
        </w:rPr>
        <w:t xml:space="preserve"> and stopping the immense suffering from great power wars and extinction that the impact </w:t>
      </w:r>
      <w:proofErr w:type="spellStart"/>
      <w:r>
        <w:rPr>
          <w:rFonts w:asciiTheme="majorHAnsi" w:hAnsiTheme="majorHAnsi" w:cstheme="majorHAnsi"/>
        </w:rPr>
        <w:t>sof</w:t>
      </w:r>
      <w:proofErr w:type="spellEnd"/>
      <w:r>
        <w:rPr>
          <w:rFonts w:asciiTheme="majorHAnsi" w:hAnsiTheme="majorHAnsi" w:cstheme="majorHAnsi"/>
        </w:rPr>
        <w:t xml:space="preserve"> the </w:t>
      </w:r>
      <w:proofErr w:type="spellStart"/>
      <w:r>
        <w:rPr>
          <w:rFonts w:asciiTheme="majorHAnsi" w:hAnsiTheme="majorHAnsi" w:cstheme="majorHAnsi"/>
        </w:rPr>
        <w:t>aff</w:t>
      </w:r>
      <w:proofErr w:type="spellEnd"/>
      <w:r>
        <w:rPr>
          <w:rFonts w:asciiTheme="majorHAnsi" w:hAnsiTheme="majorHAnsi" w:cstheme="majorHAnsi"/>
        </w:rPr>
        <w:t xml:space="preserve"> outline</w:t>
      </w:r>
    </w:p>
    <w:p w14:paraId="51C1CF05" w14:textId="77777777" w:rsidR="009F4AC1" w:rsidRPr="009F4AC1" w:rsidRDefault="009F4AC1" w:rsidP="009F4AC1"/>
    <w:p w14:paraId="6FA63619" w14:textId="31DEDA87" w:rsidR="00A72370" w:rsidRPr="009D41A5" w:rsidRDefault="00A72370" w:rsidP="009D41A5">
      <w:pPr>
        <w:rPr>
          <w:rFonts w:asciiTheme="majorHAnsi" w:hAnsiTheme="majorHAnsi" w:cstheme="majorHAnsi"/>
        </w:rPr>
      </w:pPr>
    </w:p>
    <w:p w14:paraId="5A5634BD" w14:textId="77777777" w:rsidR="00D8119A" w:rsidRPr="009D41A5" w:rsidRDefault="00D8119A" w:rsidP="00D8119A">
      <w:pPr>
        <w:pStyle w:val="Heading3"/>
        <w:rPr>
          <w:rFonts w:asciiTheme="majorHAnsi" w:hAnsiTheme="majorHAnsi" w:cstheme="majorHAnsi"/>
        </w:rPr>
      </w:pPr>
      <w:r w:rsidRPr="009D41A5">
        <w:rPr>
          <w:rFonts w:asciiTheme="majorHAnsi" w:hAnsiTheme="majorHAnsi" w:cstheme="majorHAnsi"/>
        </w:rPr>
        <w:lastRenderedPageBreak/>
        <w:t>Adv</w:t>
      </w:r>
      <w:r>
        <w:rPr>
          <w:rFonts w:asciiTheme="majorHAnsi" w:hAnsiTheme="majorHAnsi" w:cstheme="majorHAnsi"/>
        </w:rPr>
        <w:t>antage</w:t>
      </w:r>
      <w:r w:rsidRPr="009D41A5">
        <w:rPr>
          <w:rFonts w:asciiTheme="majorHAnsi" w:hAnsiTheme="majorHAnsi" w:cstheme="majorHAnsi"/>
        </w:rPr>
        <w:t xml:space="preserve"> </w:t>
      </w:r>
    </w:p>
    <w:p w14:paraId="38321D03"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The advantage is Workforce Retention.</w:t>
      </w:r>
    </w:p>
    <w:p w14:paraId="758FDA92" w14:textId="77777777" w:rsidR="00D8119A" w:rsidRPr="009D41A5" w:rsidRDefault="00D8119A" w:rsidP="00D8119A">
      <w:pPr>
        <w:rPr>
          <w:rFonts w:asciiTheme="majorHAnsi" w:hAnsiTheme="majorHAnsi" w:cstheme="majorHAnsi"/>
        </w:rPr>
      </w:pPr>
    </w:p>
    <w:p w14:paraId="2AC1151E"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The Great Resignation is here: the world is entering an era of unprecedented labor shortage with no end in sight. Tharoor 10/18</w:t>
      </w:r>
    </w:p>
    <w:p w14:paraId="4C53DFF6"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Ishaan Tharoor, a columnist on the foreign desk of The Washington Post, where he authors the Today's </w:t>
      </w:r>
      <w:proofErr w:type="spellStart"/>
      <w:r w:rsidRPr="009D41A5">
        <w:rPr>
          <w:rFonts w:asciiTheme="majorHAnsi" w:hAnsiTheme="majorHAnsi" w:cstheme="majorHAnsi"/>
        </w:rPr>
        <w:t>WorldView</w:t>
      </w:r>
      <w:proofErr w:type="spellEnd"/>
      <w:r w:rsidRPr="009D41A5">
        <w:rPr>
          <w:rFonts w:asciiTheme="majorHAnsi" w:hAnsiTheme="majorHAnsi" w:cstheme="majorHAnsi"/>
        </w:rPr>
        <w:t xml:space="preserve"> newsletter and column. He previously was a senior editor and correspondent at Time magazine, based first in Hong Kong and later in New York. He also teaches an undergraduate seminar at Georgetown University on digital affairs and the global age, 10-18-2021, "The Great Resignation Goes Global," Washington Post, https://www.washingtonpost.com/world/2021/10/18/labor-great-resignation-global/, 10-23-2021//</w:t>
      </w:r>
      <w:proofErr w:type="spellStart"/>
      <w:r w:rsidRPr="009D41A5">
        <w:rPr>
          <w:rFonts w:asciiTheme="majorHAnsi" w:hAnsiTheme="majorHAnsi" w:cstheme="majorHAnsi"/>
        </w:rPr>
        <w:t>Aanya</w:t>
      </w:r>
      <w:proofErr w:type="spellEnd"/>
    </w:p>
    <w:p w14:paraId="48C3C5D2"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In the United States, the phenomenon dubbed as the “Great Resignation” seems to be picking up speed. A record 4.3 million U.S. workers quit their jobs in August, according to new data from the Labor Department — a figure that expands to </w:t>
      </w:r>
      <w:r w:rsidRPr="009D41A5">
        <w:rPr>
          <w:rStyle w:val="StyleUnderline"/>
          <w:rFonts w:asciiTheme="majorHAnsi" w:hAnsiTheme="majorHAnsi" w:cstheme="majorHAnsi"/>
          <w:highlight w:val="cyan"/>
        </w:rPr>
        <w:t>20 million</w:t>
      </w:r>
      <w:r w:rsidRPr="009D41A5">
        <w:rPr>
          <w:rFonts w:asciiTheme="majorHAnsi" w:hAnsiTheme="majorHAnsi" w:cstheme="majorHAnsi"/>
          <w:sz w:val="16"/>
        </w:rPr>
        <w:t xml:space="preserve"> if measured back to April. Many of these resignations took place in the retail and hospitality sectors, with employees opting out of difficult, low-wage jobs. But the quitting spans a broad spectrum of the American workforce, as the toll of the pandemic — and the tortuous path to recovery — keeps fueling what Atlantic writer Derek Thompson has described as “</w:t>
      </w:r>
      <w:r w:rsidRPr="009D41A5">
        <w:rPr>
          <w:rStyle w:val="StyleUnderline"/>
          <w:rFonts w:asciiTheme="majorHAnsi" w:hAnsiTheme="majorHAnsi" w:cstheme="majorHAnsi"/>
          <w:highlight w:val="cyan"/>
        </w:rPr>
        <w:t>a centrifugal moment in</w:t>
      </w:r>
      <w:r w:rsidRPr="009D41A5">
        <w:rPr>
          <w:rStyle w:val="StyleUnderline"/>
          <w:rFonts w:asciiTheme="majorHAnsi" w:hAnsiTheme="majorHAnsi" w:cstheme="majorHAnsi"/>
        </w:rPr>
        <w:t xml:space="preserve"> American </w:t>
      </w:r>
      <w:r w:rsidRPr="009D41A5">
        <w:rPr>
          <w:rFonts w:asciiTheme="majorHAnsi" w:hAnsiTheme="majorHAnsi" w:cstheme="majorHAnsi"/>
          <w:sz w:val="16"/>
        </w:rPr>
        <w:t xml:space="preserve">economic </w:t>
      </w:r>
      <w:r w:rsidRPr="009D41A5">
        <w:rPr>
          <w:rStyle w:val="StyleUnderline"/>
          <w:rFonts w:asciiTheme="majorHAnsi" w:hAnsiTheme="majorHAnsi" w:cstheme="majorHAnsi"/>
          <w:highlight w:val="cyan"/>
        </w:rPr>
        <w:t>history</w:t>
      </w:r>
      <w:r w:rsidRPr="009D41A5">
        <w:rPr>
          <w:rFonts w:asciiTheme="majorHAnsi" w:hAnsiTheme="majorHAnsi" w:cstheme="majorHAnsi"/>
          <w:sz w:val="16"/>
          <w:highlight w:val="cyan"/>
        </w:rPr>
        <w:t>.”</w:t>
      </w:r>
      <w:r w:rsidRPr="009D41A5">
        <w:rPr>
          <w:rFonts w:asciiTheme="majorHAnsi" w:hAnsiTheme="majorHAnsi" w:cstheme="majorHAnsi"/>
          <w:sz w:val="16"/>
        </w:rPr>
        <w:t xml:space="preserve"> Wages are up and </w:t>
      </w:r>
      <w:r w:rsidRPr="009D41A5">
        <w:rPr>
          <w:rStyle w:val="StyleUnderline"/>
          <w:rFonts w:asciiTheme="majorHAnsi" w:hAnsiTheme="majorHAnsi" w:cstheme="majorHAnsi"/>
          <w:highlight w:val="cyan"/>
        </w:rPr>
        <w:t>businesses face staffing shortages</w:t>
      </w:r>
      <w:r w:rsidRPr="009D41A5">
        <w:rPr>
          <w:rFonts w:asciiTheme="majorHAnsi" w:hAnsiTheme="majorHAnsi" w:cstheme="majorHAnsi"/>
          <w:sz w:val="16"/>
        </w:rPr>
        <w:t xml:space="preserve">, while the experience of </w:t>
      </w:r>
      <w:r w:rsidRPr="009D41A5">
        <w:rPr>
          <w:rStyle w:val="StyleUnderline"/>
          <w:rFonts w:asciiTheme="majorHAnsi" w:hAnsiTheme="majorHAnsi" w:cstheme="majorHAnsi"/>
        </w:rPr>
        <w:t>a sustained public health emergency</w:t>
      </w:r>
      <w:r w:rsidRPr="009D41A5">
        <w:rPr>
          <w:rFonts w:asciiTheme="majorHAnsi" w:hAnsiTheme="majorHAnsi" w:cstheme="majorHAnsi"/>
          <w:sz w:val="16"/>
        </w:rPr>
        <w:t xml:space="preserve"> has prompted myriad Americans to reevaluate their work options. “This </w:t>
      </w:r>
      <w:r w:rsidRPr="009D41A5">
        <w:rPr>
          <w:rStyle w:val="StyleUnderline"/>
          <w:rFonts w:asciiTheme="majorHAnsi" w:hAnsiTheme="majorHAnsi" w:cstheme="majorHAnsi"/>
        </w:rPr>
        <w:t>[pandemic] has been going on for so long</w:t>
      </w:r>
      <w:r w:rsidRPr="009D41A5">
        <w:rPr>
          <w:rFonts w:asciiTheme="majorHAnsi" w:hAnsiTheme="majorHAnsi" w:cstheme="majorHAnsi"/>
          <w:sz w:val="16"/>
        </w:rPr>
        <w:t xml:space="preserve">, it’s affecting people mentally, physically,” Danny Nelms, president of the Work Institute, a consulting firm, told the Wall Street Journal. “All those things are continuing to make people be reflective of their life and career and their jobs. Add to that over 10 million openings, and if I want to go do something different, it’s not terribly hard to do.” The “Great Resignation” in the United States was preceded by a far greater — decades-long, arguably — </w:t>
      </w:r>
      <w:r w:rsidRPr="009D41A5">
        <w:rPr>
          <w:rStyle w:val="StyleUnderline"/>
          <w:rFonts w:asciiTheme="majorHAnsi" w:hAnsiTheme="majorHAnsi" w:cstheme="majorHAnsi"/>
          <w:highlight w:val="cyan"/>
        </w:rPr>
        <w:t>stagnation in</w:t>
      </w:r>
      <w:r w:rsidRPr="009D41A5">
        <w:rPr>
          <w:rFonts w:asciiTheme="majorHAnsi" w:hAnsiTheme="majorHAnsi" w:cstheme="majorHAnsi"/>
          <w:sz w:val="16"/>
        </w:rPr>
        <w:t xml:space="preserve"> worker </w:t>
      </w:r>
      <w:r w:rsidRPr="009D41A5">
        <w:rPr>
          <w:rStyle w:val="StyleUnderline"/>
          <w:rFonts w:asciiTheme="majorHAnsi" w:hAnsiTheme="majorHAnsi" w:cstheme="majorHAnsi"/>
          <w:highlight w:val="cyan"/>
        </w:rPr>
        <w:t>wages and benefits</w:t>
      </w:r>
      <w:r w:rsidRPr="009D41A5">
        <w:rPr>
          <w:rFonts w:asciiTheme="majorHAnsi" w:hAnsiTheme="majorHAnsi" w:cstheme="majorHAnsi"/>
          <w:sz w:val="16"/>
        </w:rPr>
        <w:t xml:space="preserve">. In lower-end jobs, earnings have not matched the pace of inflation, while work grew more informal and precarious. Workers’ rights activists now see a vital moment for a course correction. </w:t>
      </w:r>
      <w:r w:rsidRPr="009D41A5">
        <w:rPr>
          <w:rStyle w:val="StyleUnderline"/>
          <w:rFonts w:asciiTheme="majorHAnsi" w:hAnsiTheme="majorHAnsi" w:cstheme="majorHAnsi"/>
          <w:highlight w:val="cyan"/>
        </w:rPr>
        <w:t>October has been a banner month for</w:t>
      </w:r>
      <w:r w:rsidRPr="009D41A5">
        <w:rPr>
          <w:rFonts w:asciiTheme="majorHAnsi" w:hAnsiTheme="majorHAnsi" w:cstheme="majorHAnsi"/>
          <w:sz w:val="16"/>
        </w:rPr>
        <w:t xml:space="preserve"> American </w:t>
      </w:r>
      <w:r w:rsidRPr="009D41A5">
        <w:rPr>
          <w:rStyle w:val="StyleUnderline"/>
          <w:rFonts w:asciiTheme="majorHAnsi" w:hAnsiTheme="majorHAnsi" w:cstheme="majorHAnsi"/>
          <w:highlight w:val="cyan"/>
        </w:rPr>
        <w:t>organized labor</w:t>
      </w:r>
      <w:r w:rsidRPr="009D41A5">
        <w:rPr>
          <w:rStyle w:val="StyleUnderline"/>
          <w:rFonts w:asciiTheme="majorHAnsi" w:hAnsiTheme="majorHAnsi" w:cstheme="majorHAnsi"/>
        </w:rPr>
        <w:t>,</w:t>
      </w:r>
      <w:r w:rsidRPr="009D41A5">
        <w:rPr>
          <w:rFonts w:asciiTheme="majorHAnsi" w:hAnsiTheme="majorHAnsi" w:cstheme="majorHAnsi"/>
          <w:sz w:val="16"/>
        </w:rPr>
        <w:t xml:space="preserve"> with major strikes across various industries sweeping the country. “Workers are harder to </w:t>
      </w:r>
      <w:proofErr w:type="gramStart"/>
      <w:r w:rsidRPr="009D41A5">
        <w:rPr>
          <w:rFonts w:asciiTheme="majorHAnsi" w:hAnsiTheme="majorHAnsi" w:cstheme="majorHAnsi"/>
          <w:sz w:val="16"/>
        </w:rPr>
        <w:t>replace</w:t>
      </w:r>
      <w:proofErr w:type="gramEnd"/>
      <w:r w:rsidRPr="009D41A5">
        <w:rPr>
          <w:rFonts w:asciiTheme="majorHAnsi" w:hAnsiTheme="majorHAnsi" w:cstheme="majorHAnsi"/>
          <w:sz w:val="16"/>
        </w:rPr>
        <w:t xml:space="preserve"> and many companies are scrambling to manage hobbled supply chains and meet pandemic-fueled demand for their products. That has given unions new leverage, and made striking less risky,” my colleagues reported. For the average worker in a developed Western economy, there are reasons for encouragement. “The truth is people in the 1960s and ’70s quit their jobs more often than they have in the past 20 years, and the economy was better off for it,” wrote Thompson in the Atlantic. “Since the 1980s, Americans have quit less, and many have clung to </w:t>
      </w:r>
      <w:proofErr w:type="gramStart"/>
      <w:r w:rsidRPr="009D41A5">
        <w:rPr>
          <w:rFonts w:asciiTheme="majorHAnsi" w:hAnsiTheme="majorHAnsi" w:cstheme="majorHAnsi"/>
          <w:sz w:val="16"/>
        </w:rPr>
        <w:t>crappy</w:t>
      </w:r>
      <w:proofErr w:type="gramEnd"/>
      <w:r w:rsidRPr="009D41A5">
        <w:rPr>
          <w:rFonts w:asciiTheme="majorHAnsi" w:hAnsiTheme="majorHAnsi" w:cstheme="majorHAnsi"/>
          <w:sz w:val="16"/>
        </w:rPr>
        <w:t xml:space="preserve"> jobs for fear that the safety net wouldn’t support them while they looked for a new one. But Americans seem to be done with sticking it out. And they’re being rewarded for their lack of patience: Wages for low-income workers are rising at their fastest rate since the Great Recession.” In social democratic Western Europe, a stronger safety net has led to somewhat less disruption in the workforce. But similar trends are at play: “Data collated by the OECD, which groups most of the </w:t>
      </w:r>
      <w:r w:rsidRPr="009D41A5">
        <w:rPr>
          <w:rStyle w:val="StyleUnderline"/>
          <w:rFonts w:asciiTheme="majorHAnsi" w:hAnsiTheme="majorHAnsi" w:cstheme="majorHAnsi"/>
          <w:highlight w:val="cyan"/>
        </w:rPr>
        <w:t>advanced industrial democracies</w:t>
      </w:r>
      <w:r w:rsidRPr="009D41A5">
        <w:rPr>
          <w:rFonts w:asciiTheme="majorHAnsi" w:hAnsiTheme="majorHAnsi" w:cstheme="majorHAnsi"/>
          <w:sz w:val="16"/>
          <w:highlight w:val="cyan"/>
        </w:rPr>
        <w:t>,</w:t>
      </w:r>
      <w:r w:rsidRPr="009D41A5">
        <w:rPr>
          <w:rFonts w:asciiTheme="majorHAnsi" w:hAnsiTheme="majorHAnsi" w:cstheme="majorHAnsi"/>
          <w:sz w:val="16"/>
        </w:rPr>
        <w:t xml:space="preserve"> shows that in its 38 member countries, about </w:t>
      </w:r>
      <w:r w:rsidRPr="009D41A5">
        <w:rPr>
          <w:rStyle w:val="StyleUnderline"/>
          <w:rFonts w:asciiTheme="majorHAnsi" w:hAnsiTheme="majorHAnsi" w:cstheme="majorHAnsi"/>
          <w:highlight w:val="cyan"/>
        </w:rPr>
        <w:t>20 million fewer people are in work t</w:t>
      </w:r>
      <w:r w:rsidRPr="009D41A5">
        <w:rPr>
          <w:rStyle w:val="StyleUnderline"/>
          <w:rFonts w:asciiTheme="majorHAnsi" w:hAnsiTheme="majorHAnsi" w:cstheme="majorHAnsi"/>
        </w:rPr>
        <w:t>han before the coronavirus struck,”</w:t>
      </w:r>
      <w:r w:rsidRPr="009D41A5">
        <w:rPr>
          <w:rFonts w:asciiTheme="majorHAnsi" w:hAnsiTheme="majorHAnsi" w:cstheme="majorHAnsi"/>
          <w:sz w:val="16"/>
        </w:rPr>
        <w:t xml:space="preserve"> noted Politico Europe. “Of these, </w:t>
      </w:r>
      <w:r w:rsidRPr="009D41A5">
        <w:rPr>
          <w:rStyle w:val="StyleUnderline"/>
          <w:rFonts w:asciiTheme="majorHAnsi" w:hAnsiTheme="majorHAnsi" w:cstheme="majorHAnsi"/>
          <w:highlight w:val="cyan"/>
        </w:rPr>
        <w:t>14 million have exited the labor market</w:t>
      </w:r>
      <w:r w:rsidRPr="009D41A5">
        <w:rPr>
          <w:rFonts w:asciiTheme="majorHAnsi" w:hAnsiTheme="majorHAnsi" w:cstheme="majorHAnsi"/>
          <w:sz w:val="16"/>
        </w:rPr>
        <w:t xml:space="preserve"> and are classified as ‘not working’ and ‘not looking for work.’ Compared to 2019, 3 million more young people are not in employment, education or training.” A survey published in August found that a third of all Germany companies were reporting a dearth in skilled workers. That month, Detlef Scheele, head of the German Federal Employment Agency, told </w:t>
      </w:r>
      <w:proofErr w:type="spellStart"/>
      <w:r w:rsidRPr="009D41A5">
        <w:rPr>
          <w:rFonts w:asciiTheme="majorHAnsi" w:hAnsiTheme="majorHAnsi" w:cstheme="majorHAnsi"/>
          <w:sz w:val="16"/>
        </w:rPr>
        <w:t>Süddeutsche</w:t>
      </w:r>
      <w:proofErr w:type="spellEnd"/>
      <w:r w:rsidRPr="009D41A5">
        <w:rPr>
          <w:rFonts w:asciiTheme="majorHAnsi" w:hAnsiTheme="majorHAnsi" w:cstheme="majorHAnsi"/>
          <w:sz w:val="16"/>
        </w:rPr>
        <w:t xml:space="preserve"> Zeitung newspaper that the country would need to import 400,000 skilled workers a year to make up for shortfalls in a host of industries, from nursing care to green tech companies. </w:t>
      </w:r>
      <w:r w:rsidRPr="009D41A5">
        <w:rPr>
          <w:rStyle w:val="StyleUnderline"/>
          <w:rFonts w:asciiTheme="majorHAnsi" w:hAnsiTheme="majorHAnsi" w:cstheme="majorHAnsi"/>
        </w:rPr>
        <w:t xml:space="preserve">Pandemic-era border closures </w:t>
      </w:r>
      <w:r w:rsidRPr="009D41A5">
        <w:rPr>
          <w:rFonts w:asciiTheme="majorHAnsi" w:hAnsiTheme="majorHAnsi" w:cstheme="majorHAnsi"/>
          <w:sz w:val="16"/>
        </w:rPr>
        <w:t>and rising wages in Central and Eastern European countries have led to shortages of meatpackers and hospitality workers in countries like Germany and Denmark. “</w:t>
      </w:r>
      <w:r w:rsidRPr="009D41A5">
        <w:rPr>
          <w:rStyle w:val="StyleUnderline"/>
          <w:rFonts w:asciiTheme="majorHAnsi" w:hAnsiTheme="majorHAnsi" w:cstheme="majorHAnsi"/>
        </w:rPr>
        <w:t>Frankly, this is a pay issue,”</w:t>
      </w:r>
      <w:r w:rsidRPr="009D41A5">
        <w:rPr>
          <w:rFonts w:asciiTheme="majorHAnsi" w:hAnsiTheme="majorHAnsi" w:cstheme="majorHAnsi"/>
          <w:sz w:val="16"/>
        </w:rPr>
        <w:t xml:space="preserve"> said Andrew Watt, head of the European economics unit at the Macroeconomic Policy Institute at the German trade unions’ Hans </w:t>
      </w:r>
      <w:proofErr w:type="spellStart"/>
      <w:r w:rsidRPr="009D41A5">
        <w:rPr>
          <w:rFonts w:asciiTheme="majorHAnsi" w:hAnsiTheme="majorHAnsi" w:cstheme="majorHAnsi"/>
          <w:sz w:val="16"/>
        </w:rPr>
        <w:t>Böckler</w:t>
      </w:r>
      <w:proofErr w:type="spellEnd"/>
      <w:r w:rsidRPr="009D41A5">
        <w:rPr>
          <w:rFonts w:asciiTheme="majorHAnsi" w:hAnsiTheme="majorHAnsi" w:cstheme="majorHAnsi"/>
          <w:sz w:val="16"/>
        </w:rPr>
        <w:t xml:space="preserve"> Foundation, to Politico. “Wages will have to increase in these sectors to get people back into tough, low-paid jobs. That’s no bad thing.” But the story gets a bit more uneven, and certainly </w:t>
      </w:r>
      <w:proofErr w:type="gramStart"/>
      <w:r w:rsidRPr="009D41A5">
        <w:rPr>
          <w:rFonts w:asciiTheme="majorHAnsi" w:hAnsiTheme="majorHAnsi" w:cstheme="majorHAnsi"/>
          <w:sz w:val="16"/>
        </w:rPr>
        <w:t>more grim</w:t>
      </w:r>
      <w:proofErr w:type="gramEnd"/>
      <w:r w:rsidRPr="009D41A5">
        <w:rPr>
          <w:rFonts w:asciiTheme="majorHAnsi" w:hAnsiTheme="majorHAnsi" w:cstheme="majorHAnsi"/>
          <w:sz w:val="16"/>
        </w:rPr>
        <w:t xml:space="preserve">, in the developing world. In Latin America and the Caribbean, </w:t>
      </w:r>
      <w:r w:rsidRPr="009D41A5">
        <w:rPr>
          <w:rStyle w:val="StyleUnderline"/>
          <w:rFonts w:asciiTheme="majorHAnsi" w:hAnsiTheme="majorHAnsi" w:cstheme="majorHAnsi"/>
          <w:highlight w:val="cyan"/>
        </w:rPr>
        <w:t>26 million people lost their jobs</w:t>
      </w:r>
      <w:r w:rsidRPr="009D41A5">
        <w:rPr>
          <w:rFonts w:asciiTheme="majorHAnsi" w:hAnsiTheme="majorHAnsi" w:cstheme="majorHAnsi"/>
          <w:sz w:val="16"/>
        </w:rPr>
        <w:t xml:space="preserve"> last year amid </w:t>
      </w:r>
      <w:r w:rsidRPr="009D41A5">
        <w:rPr>
          <w:rStyle w:val="StyleUnderline"/>
          <w:rFonts w:asciiTheme="majorHAnsi" w:hAnsiTheme="majorHAnsi" w:cstheme="majorHAnsi"/>
        </w:rPr>
        <w:t>pandemic-era shutdowns</w:t>
      </w:r>
      <w:r w:rsidRPr="009D41A5">
        <w:rPr>
          <w:rFonts w:asciiTheme="majorHAnsi" w:hAnsiTheme="majorHAnsi" w:cstheme="majorHAnsi"/>
          <w:sz w:val="16"/>
        </w:rPr>
        <w:t xml:space="preserve">, according to the U.N.'s International </w:t>
      </w:r>
      <w:proofErr w:type="spellStart"/>
      <w:r w:rsidRPr="009D41A5">
        <w:rPr>
          <w:rFonts w:asciiTheme="majorHAnsi" w:hAnsiTheme="majorHAnsi" w:cstheme="majorHAnsi"/>
          <w:sz w:val="16"/>
        </w:rPr>
        <w:t>Labour</w:t>
      </w:r>
      <w:proofErr w:type="spellEnd"/>
      <w:r w:rsidRPr="009D41A5">
        <w:rPr>
          <w:rFonts w:asciiTheme="majorHAnsi" w:hAnsiTheme="majorHAnsi" w:cstheme="majorHAnsi"/>
          <w:sz w:val="16"/>
        </w:rPr>
        <w:t xml:space="preserve"> Organization. </w:t>
      </w:r>
      <w:proofErr w:type="gramStart"/>
      <w:r w:rsidRPr="009D41A5">
        <w:rPr>
          <w:rFonts w:asciiTheme="majorHAnsi" w:hAnsiTheme="majorHAnsi" w:cstheme="majorHAnsi"/>
          <w:sz w:val="16"/>
        </w:rPr>
        <w:t xml:space="preserve">The </w:t>
      </w:r>
      <w:r w:rsidRPr="009D41A5">
        <w:rPr>
          <w:rFonts w:asciiTheme="majorHAnsi" w:hAnsiTheme="majorHAnsi" w:cstheme="majorHAnsi"/>
          <w:sz w:val="16"/>
        </w:rPr>
        <w:lastRenderedPageBreak/>
        <w:t>vast majority of</w:t>
      </w:r>
      <w:proofErr w:type="gramEnd"/>
      <w:r w:rsidRPr="009D41A5">
        <w:rPr>
          <w:rFonts w:asciiTheme="majorHAnsi" w:hAnsiTheme="majorHAnsi" w:cstheme="majorHAnsi"/>
          <w:sz w:val="16"/>
        </w:rPr>
        <w:t xml:space="preserve"> </w:t>
      </w:r>
      <w:r w:rsidRPr="009D41A5">
        <w:rPr>
          <w:rStyle w:val="StyleUnderline"/>
          <w:rFonts w:asciiTheme="majorHAnsi" w:hAnsiTheme="majorHAnsi" w:cstheme="majorHAnsi"/>
          <w:highlight w:val="cyan"/>
        </w:rPr>
        <w:t>jobs that</w:t>
      </w:r>
      <w:r w:rsidRPr="009D41A5">
        <w:rPr>
          <w:rFonts w:asciiTheme="majorHAnsi" w:hAnsiTheme="majorHAnsi" w:cstheme="majorHAnsi"/>
          <w:sz w:val="16"/>
        </w:rPr>
        <w:t xml:space="preserve"> have </w:t>
      </w:r>
      <w:r w:rsidRPr="009D41A5">
        <w:rPr>
          <w:rStyle w:val="StyleUnderline"/>
          <w:rFonts w:asciiTheme="majorHAnsi" w:hAnsiTheme="majorHAnsi" w:cstheme="majorHAnsi"/>
          <w:highlight w:val="cyan"/>
        </w:rPr>
        <w:t xml:space="preserve">returned are </w:t>
      </w:r>
      <w:r w:rsidRPr="009D41A5">
        <w:rPr>
          <w:rStyle w:val="StyleUnderline"/>
          <w:rFonts w:asciiTheme="majorHAnsi" w:hAnsiTheme="majorHAnsi" w:cstheme="majorHAnsi"/>
        </w:rPr>
        <w:t xml:space="preserve">in the </w:t>
      </w:r>
      <w:r w:rsidRPr="009D41A5">
        <w:rPr>
          <w:rStyle w:val="StyleUnderline"/>
          <w:rFonts w:asciiTheme="majorHAnsi" w:hAnsiTheme="majorHAnsi" w:cstheme="majorHAnsi"/>
          <w:highlight w:val="cyan"/>
        </w:rPr>
        <w:t>informal s</w:t>
      </w:r>
      <w:r w:rsidRPr="009D41A5">
        <w:rPr>
          <w:rStyle w:val="StyleUnderline"/>
          <w:rFonts w:asciiTheme="majorHAnsi" w:hAnsiTheme="majorHAnsi" w:cstheme="majorHAnsi"/>
        </w:rPr>
        <w:t>ector</w:t>
      </w:r>
      <w:r w:rsidRPr="009D41A5">
        <w:rPr>
          <w:rFonts w:asciiTheme="majorHAnsi" w:hAnsiTheme="majorHAnsi" w:cstheme="majorHAnsi"/>
          <w:sz w:val="16"/>
        </w:rPr>
        <w:t xml:space="preserve">, an outcome that often means even </w:t>
      </w:r>
      <w:r w:rsidRPr="009D41A5">
        <w:rPr>
          <w:rStyle w:val="StyleUnderline"/>
          <w:rFonts w:asciiTheme="majorHAnsi" w:hAnsiTheme="majorHAnsi" w:cstheme="majorHAnsi"/>
          <w:highlight w:val="cyan"/>
        </w:rPr>
        <w:t>lower pay and greater precarity</w:t>
      </w:r>
      <w:r w:rsidRPr="009D41A5">
        <w:rPr>
          <w:rFonts w:asciiTheme="majorHAnsi" w:hAnsiTheme="majorHAnsi" w:cstheme="majorHAnsi"/>
          <w:sz w:val="16"/>
        </w:rPr>
        <w:t xml:space="preserve"> in a </w:t>
      </w:r>
      <w:r w:rsidRPr="009D41A5">
        <w:rPr>
          <w:rStyle w:val="StyleUnderline"/>
          <w:rFonts w:asciiTheme="majorHAnsi" w:hAnsiTheme="majorHAnsi" w:cstheme="majorHAnsi"/>
          <w:highlight w:val="cyan"/>
        </w:rPr>
        <w:t>region</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already </w:t>
      </w:r>
      <w:r w:rsidRPr="009D41A5">
        <w:rPr>
          <w:rStyle w:val="StyleUnderline"/>
          <w:rFonts w:asciiTheme="majorHAnsi" w:hAnsiTheme="majorHAnsi" w:cstheme="majorHAnsi"/>
          <w:highlight w:val="cyan"/>
        </w:rPr>
        <w:t>defined by</w:t>
      </w:r>
      <w:r w:rsidRPr="009D41A5">
        <w:rPr>
          <w:rFonts w:asciiTheme="majorHAnsi" w:hAnsiTheme="majorHAnsi" w:cstheme="majorHAnsi"/>
          <w:sz w:val="16"/>
          <w:highlight w:val="cyan"/>
        </w:rPr>
        <w:t xml:space="preserve"> </w:t>
      </w:r>
      <w:r w:rsidRPr="009D41A5">
        <w:rPr>
          <w:rFonts w:asciiTheme="majorHAnsi" w:hAnsiTheme="majorHAnsi" w:cstheme="majorHAnsi"/>
          <w:sz w:val="16"/>
        </w:rPr>
        <w:t>profound</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economic inequality</w:t>
      </w:r>
      <w:r w:rsidRPr="009D41A5">
        <w:rPr>
          <w:rFonts w:asciiTheme="majorHAnsi" w:hAnsiTheme="majorHAnsi" w:cstheme="majorHAnsi"/>
          <w:sz w:val="16"/>
        </w:rPr>
        <w:t xml:space="preserve">. “These are jobs that are generally </w:t>
      </w:r>
      <w:r w:rsidRPr="009D41A5">
        <w:rPr>
          <w:rStyle w:val="StyleUnderline"/>
          <w:rFonts w:asciiTheme="majorHAnsi" w:hAnsiTheme="majorHAnsi" w:cstheme="majorHAnsi"/>
        </w:rPr>
        <w:t>unstable</w:t>
      </w:r>
      <w:r w:rsidRPr="009D41A5">
        <w:rPr>
          <w:rFonts w:asciiTheme="majorHAnsi" w:hAnsiTheme="majorHAnsi" w:cstheme="majorHAnsi"/>
          <w:sz w:val="16"/>
        </w:rPr>
        <w:t>, with</w:t>
      </w:r>
      <w:r w:rsidRPr="009D41A5">
        <w:rPr>
          <w:rStyle w:val="StyleUnderline"/>
          <w:rFonts w:asciiTheme="majorHAnsi" w:hAnsiTheme="majorHAnsi" w:cstheme="majorHAnsi"/>
        </w:rPr>
        <w:t xml:space="preserve"> low wages</w:t>
      </w:r>
      <w:r w:rsidRPr="009D41A5">
        <w:rPr>
          <w:rFonts w:asciiTheme="majorHAnsi" w:hAnsiTheme="majorHAnsi" w:cstheme="majorHAnsi"/>
          <w:sz w:val="16"/>
        </w:rPr>
        <w:t xml:space="preserve">, without social protection or </w:t>
      </w:r>
      <w:r w:rsidRPr="009D41A5">
        <w:rPr>
          <w:rStyle w:val="StyleUnderline"/>
          <w:rFonts w:asciiTheme="majorHAnsi" w:hAnsiTheme="majorHAnsi" w:cstheme="majorHAnsi"/>
        </w:rPr>
        <w:t>rights</w:t>
      </w:r>
      <w:r w:rsidRPr="009D41A5">
        <w:rPr>
          <w:rFonts w:asciiTheme="majorHAnsi" w:hAnsiTheme="majorHAnsi" w:cstheme="majorHAnsi"/>
          <w:sz w:val="16"/>
        </w:rPr>
        <w:t xml:space="preserve">,” said </w:t>
      </w:r>
      <w:proofErr w:type="spellStart"/>
      <w:r w:rsidRPr="009D41A5">
        <w:rPr>
          <w:rFonts w:asciiTheme="majorHAnsi" w:hAnsiTheme="majorHAnsi" w:cstheme="majorHAnsi"/>
          <w:sz w:val="16"/>
        </w:rPr>
        <w:t>Vinícius</w:t>
      </w:r>
      <w:proofErr w:type="spellEnd"/>
      <w:r w:rsidRPr="009D41A5">
        <w:rPr>
          <w:rFonts w:asciiTheme="majorHAnsi" w:hAnsiTheme="majorHAnsi" w:cstheme="majorHAnsi"/>
          <w:sz w:val="16"/>
        </w:rPr>
        <w:t xml:space="preserve"> Pinheiro, regional director for the ILO, at a briefing last month. He also noted the disproportionate impact of the pandemic on the region’s youth. According to one study earlier this year, 1 in 6 people aged between 18 and 29 in Latin America and the Caribbean had left work since the pandemic began. In Asia’s diverse economies, other pains are being felt. </w:t>
      </w:r>
      <w:r w:rsidRPr="009D41A5">
        <w:rPr>
          <w:rStyle w:val="StyleUnderline"/>
          <w:rFonts w:asciiTheme="majorHAnsi" w:hAnsiTheme="majorHAnsi" w:cstheme="majorHAnsi"/>
        </w:rPr>
        <w:t>China is seeing</w:t>
      </w:r>
      <w:r w:rsidRPr="009D41A5">
        <w:rPr>
          <w:rFonts w:asciiTheme="majorHAnsi" w:hAnsiTheme="majorHAnsi" w:cstheme="majorHAnsi"/>
          <w:sz w:val="16"/>
        </w:rPr>
        <w:t xml:space="preserve"> its own version of the “Great Resignation,” with a younger generation of workers more disenchanted by their prospects and turned off by the relatively low wages in the manufacturing centers that powered China’s economic rise. Authorities in Beijing warn of a growing </w:t>
      </w:r>
      <w:r w:rsidRPr="009D41A5">
        <w:rPr>
          <w:rStyle w:val="StyleUnderline"/>
          <w:rFonts w:asciiTheme="majorHAnsi" w:hAnsiTheme="majorHAnsi" w:cstheme="majorHAnsi"/>
        </w:rPr>
        <w:t>shortage of skilled workers</w:t>
      </w:r>
      <w:r w:rsidRPr="009D41A5">
        <w:rPr>
          <w:rFonts w:asciiTheme="majorHAnsi" w:hAnsiTheme="majorHAnsi" w:cstheme="majorHAnsi"/>
          <w:sz w:val="16"/>
        </w:rPr>
        <w:t xml:space="preserve"> in its crucial tech industry, a challenge for China’s leadership as it tries to steer the national economy toward more skilled sectors. And as global demand picks up after the fallow months of the pandemic, China’s factories are feeling the pinch of labor shortages Another labor-related pandemic phenomenon is crystallizing in neighboring Vietnam: Many </w:t>
      </w:r>
      <w:r w:rsidRPr="009D41A5">
        <w:rPr>
          <w:rStyle w:val="StyleUnderline"/>
          <w:rFonts w:asciiTheme="majorHAnsi" w:hAnsiTheme="majorHAnsi" w:cstheme="majorHAnsi"/>
        </w:rPr>
        <w:t>migrant workers</w:t>
      </w:r>
      <w:r w:rsidRPr="009D41A5">
        <w:rPr>
          <w:rFonts w:asciiTheme="majorHAnsi" w:hAnsiTheme="majorHAnsi" w:cstheme="majorHAnsi"/>
          <w:sz w:val="16"/>
        </w:rPr>
        <w:t xml:space="preserve"> who left for their rural homes when jobs in big cities dried up amid lockdowns are not coming back. “It’s clear that there was extreme hardship faced by both businesses and workers during the prolonged lockdown,” said Mary </w:t>
      </w:r>
      <w:proofErr w:type="spellStart"/>
      <w:r w:rsidRPr="009D41A5">
        <w:rPr>
          <w:rFonts w:asciiTheme="majorHAnsi" w:hAnsiTheme="majorHAnsi" w:cstheme="majorHAnsi"/>
          <w:sz w:val="16"/>
        </w:rPr>
        <w:t>Tarnowka</w:t>
      </w:r>
      <w:proofErr w:type="spellEnd"/>
      <w:r w:rsidRPr="009D41A5">
        <w:rPr>
          <w:rFonts w:asciiTheme="majorHAnsi" w:hAnsiTheme="majorHAnsi" w:cstheme="majorHAnsi"/>
          <w:sz w:val="16"/>
        </w:rPr>
        <w:t xml:space="preserve">, executive director of AmCham Vietnam in Ho Chi Minh City, to the Financial Times. “And there was particular pain and hardship for people at lower income levels who didn’t have money for rent or food.” In their villages, many of Asia’s working poor can at least count on roofs over their head and food to eat. It’s another form of resignation. Those who clung to what jobs they could keep were often coping with more dire conditions. When the pandemic snarled fast-fashion supply chains, millions of garment workers in South Asia, as a recent study by the Asia Floor Wage Alliance documented, had to </w:t>
      </w:r>
      <w:r w:rsidRPr="009D41A5">
        <w:rPr>
          <w:rStyle w:val="StyleUnderline"/>
          <w:rFonts w:asciiTheme="majorHAnsi" w:hAnsiTheme="majorHAnsi" w:cstheme="majorHAnsi"/>
          <w:highlight w:val="cyan"/>
        </w:rPr>
        <w:t>swallow wage losses and endure</w:t>
      </w:r>
      <w:r w:rsidRPr="009D41A5">
        <w:rPr>
          <w:rFonts w:asciiTheme="majorHAnsi" w:hAnsiTheme="majorHAnsi" w:cstheme="majorHAnsi"/>
          <w:sz w:val="16"/>
        </w:rPr>
        <w:t xml:space="preserve"> work arrangements marked by widespread </w:t>
      </w:r>
      <w:r w:rsidRPr="009D41A5">
        <w:rPr>
          <w:rStyle w:val="StyleUnderline"/>
          <w:rFonts w:asciiTheme="majorHAnsi" w:hAnsiTheme="majorHAnsi" w:cstheme="majorHAnsi"/>
          <w:highlight w:val="cyan"/>
        </w:rPr>
        <w:t xml:space="preserve">human rights </w:t>
      </w:r>
      <w:proofErr w:type="spellStart"/>
      <w:r w:rsidRPr="009D41A5">
        <w:rPr>
          <w:rStyle w:val="StyleUnderline"/>
          <w:rFonts w:asciiTheme="majorHAnsi" w:hAnsiTheme="majorHAnsi" w:cstheme="majorHAnsi"/>
          <w:highlight w:val="cyan"/>
        </w:rPr>
        <w:t>abuses</w:t>
      </w:r>
      <w:r w:rsidRPr="009D41A5">
        <w:rPr>
          <w:rStyle w:val="StyleUnderline"/>
          <w:rFonts w:asciiTheme="majorHAnsi" w:hAnsiTheme="majorHAnsi" w:cstheme="majorHAnsi"/>
        </w:rPr>
        <w:t>.</w:t>
      </w:r>
      <w:r w:rsidRPr="009D41A5">
        <w:rPr>
          <w:rFonts w:asciiTheme="majorHAnsi" w:hAnsiTheme="majorHAnsi" w:cstheme="majorHAnsi"/>
          <w:sz w:val="16"/>
        </w:rPr>
        <w:t>In</w:t>
      </w:r>
      <w:proofErr w:type="spellEnd"/>
      <w:r w:rsidRPr="009D41A5">
        <w:rPr>
          <w:rFonts w:asciiTheme="majorHAnsi" w:hAnsiTheme="majorHAnsi" w:cstheme="majorHAnsi"/>
          <w:sz w:val="16"/>
        </w:rPr>
        <w:t xml:space="preserve"> a survey interviewing 1,140 garment workers in Myanmar, Honduras, Ethiopia and India, researchers from Britain’s University of Sheffield and the U.S.-based Worker Rights Consortium found that a majority had been </w:t>
      </w:r>
      <w:r w:rsidRPr="009D41A5">
        <w:rPr>
          <w:rStyle w:val="StyleUnderline"/>
          <w:rFonts w:asciiTheme="majorHAnsi" w:hAnsiTheme="majorHAnsi" w:cstheme="majorHAnsi"/>
        </w:rPr>
        <w:t>forced to borrow money</w:t>
      </w:r>
      <w:r w:rsidRPr="009D41A5">
        <w:rPr>
          <w:rFonts w:asciiTheme="majorHAnsi" w:hAnsiTheme="majorHAnsi" w:cstheme="majorHAnsi"/>
          <w:sz w:val="16"/>
        </w:rPr>
        <w:t xml:space="preserve"> and many incurred greater debt over the course of the pandemic. About a third of </w:t>
      </w:r>
      <w:r w:rsidRPr="009D41A5">
        <w:rPr>
          <w:rStyle w:val="StyleUnderline"/>
          <w:rFonts w:asciiTheme="majorHAnsi" w:hAnsiTheme="majorHAnsi" w:cstheme="majorHAnsi"/>
        </w:rPr>
        <w:t xml:space="preserve">workers who changed jobs reported worse </w:t>
      </w:r>
      <w:r w:rsidRPr="009D41A5">
        <w:rPr>
          <w:rFonts w:asciiTheme="majorHAnsi" w:hAnsiTheme="majorHAnsi" w:cstheme="majorHAnsi"/>
          <w:sz w:val="16"/>
        </w:rPr>
        <w:t xml:space="preserve">working </w:t>
      </w:r>
      <w:r w:rsidRPr="009D41A5">
        <w:rPr>
          <w:rStyle w:val="StyleUnderline"/>
          <w:rFonts w:asciiTheme="majorHAnsi" w:hAnsiTheme="majorHAnsi" w:cstheme="majorHAnsi"/>
        </w:rPr>
        <w:t>conditions</w:t>
      </w:r>
      <w:r w:rsidRPr="009D41A5">
        <w:rPr>
          <w:rFonts w:asciiTheme="majorHAnsi" w:hAnsiTheme="majorHAnsi" w:cstheme="majorHAnsi"/>
          <w:sz w:val="16"/>
        </w:rPr>
        <w:t xml:space="preserve">, including </w:t>
      </w:r>
      <w:r w:rsidRPr="009D41A5">
        <w:rPr>
          <w:rStyle w:val="StyleUnderline"/>
          <w:rFonts w:asciiTheme="majorHAnsi" w:hAnsiTheme="majorHAnsi" w:cstheme="majorHAnsi"/>
        </w:rPr>
        <w:t>lower pay</w:t>
      </w:r>
      <w:r w:rsidRPr="009D41A5">
        <w:rPr>
          <w:rFonts w:asciiTheme="majorHAnsi" w:hAnsiTheme="majorHAnsi" w:cstheme="majorHAnsi"/>
          <w:sz w:val="16"/>
        </w:rPr>
        <w:t xml:space="preserve"> and </w:t>
      </w:r>
      <w:r w:rsidRPr="009D41A5">
        <w:rPr>
          <w:rStyle w:val="StyleUnderline"/>
          <w:rFonts w:asciiTheme="majorHAnsi" w:hAnsiTheme="majorHAnsi" w:cstheme="majorHAnsi"/>
        </w:rPr>
        <w:t>more risk.</w:t>
      </w:r>
      <w:r w:rsidRPr="009D41A5">
        <w:rPr>
          <w:rFonts w:asciiTheme="majorHAnsi" w:hAnsiTheme="majorHAnsi" w:cstheme="majorHAnsi"/>
          <w:sz w:val="16"/>
        </w:rPr>
        <w:t xml:space="preserve"> “Workers </w:t>
      </w:r>
      <w:r w:rsidRPr="009D41A5">
        <w:rPr>
          <w:rStyle w:val="StyleUnderline"/>
          <w:rFonts w:asciiTheme="majorHAnsi" w:hAnsiTheme="majorHAnsi" w:cstheme="majorHAnsi"/>
          <w:highlight w:val="cyan"/>
        </w:rPr>
        <w:t xml:space="preserve">were already not being paid </w:t>
      </w:r>
      <w:r w:rsidRPr="009D41A5">
        <w:rPr>
          <w:rStyle w:val="StyleUnderline"/>
          <w:rFonts w:asciiTheme="majorHAnsi" w:hAnsiTheme="majorHAnsi" w:cstheme="majorHAnsi"/>
        </w:rPr>
        <w:t xml:space="preserve">fair </w:t>
      </w:r>
      <w:r w:rsidRPr="009D41A5">
        <w:rPr>
          <w:rFonts w:asciiTheme="majorHAnsi" w:hAnsiTheme="majorHAnsi" w:cstheme="majorHAnsi"/>
          <w:sz w:val="16"/>
        </w:rPr>
        <w:t xml:space="preserve">wages and had little savings at the beginning of the pandemic,” said </w:t>
      </w:r>
      <w:proofErr w:type="spellStart"/>
      <w:r w:rsidRPr="009D41A5">
        <w:rPr>
          <w:rFonts w:asciiTheme="majorHAnsi" w:hAnsiTheme="majorHAnsi" w:cstheme="majorHAnsi"/>
          <w:sz w:val="16"/>
        </w:rPr>
        <w:t>Zameer</w:t>
      </w:r>
      <w:proofErr w:type="spellEnd"/>
      <w:r w:rsidRPr="009D41A5">
        <w:rPr>
          <w:rFonts w:asciiTheme="majorHAnsi" w:hAnsiTheme="majorHAnsi" w:cstheme="majorHAnsi"/>
          <w:sz w:val="16"/>
        </w:rPr>
        <w:t xml:space="preserve"> Awan, field worker with the Pakistan Institute of </w:t>
      </w:r>
      <w:proofErr w:type="spellStart"/>
      <w:r w:rsidRPr="009D41A5">
        <w:rPr>
          <w:rFonts w:asciiTheme="majorHAnsi" w:hAnsiTheme="majorHAnsi" w:cstheme="majorHAnsi"/>
          <w:sz w:val="16"/>
        </w:rPr>
        <w:t>Labour</w:t>
      </w:r>
      <w:proofErr w:type="spellEnd"/>
      <w:r w:rsidRPr="009D41A5">
        <w:rPr>
          <w:rFonts w:asciiTheme="majorHAnsi" w:hAnsiTheme="majorHAnsi" w:cstheme="majorHAnsi"/>
          <w:sz w:val="16"/>
        </w:rPr>
        <w:t xml:space="preserve"> Education and Research, to Reuters. “Now most are </w:t>
      </w:r>
      <w:r w:rsidRPr="009D41A5">
        <w:rPr>
          <w:rStyle w:val="StyleUnderline"/>
          <w:rFonts w:asciiTheme="majorHAnsi" w:hAnsiTheme="majorHAnsi" w:cstheme="majorHAnsi"/>
          <w:highlight w:val="cyan"/>
        </w:rPr>
        <w:t>deep in debt</w:t>
      </w:r>
      <w:r w:rsidRPr="009D41A5">
        <w:rPr>
          <w:rFonts w:asciiTheme="majorHAnsi" w:hAnsiTheme="majorHAnsi" w:cstheme="majorHAnsi"/>
          <w:sz w:val="16"/>
        </w:rPr>
        <w:t xml:space="preserve"> and those who have found jobs again </w:t>
      </w:r>
      <w:r w:rsidRPr="009D41A5">
        <w:rPr>
          <w:rStyle w:val="StyleUnderline"/>
          <w:rFonts w:asciiTheme="majorHAnsi" w:hAnsiTheme="majorHAnsi" w:cstheme="majorHAnsi"/>
          <w:highlight w:val="cyan"/>
        </w:rPr>
        <w:t>find themselves in</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more </w:t>
      </w:r>
      <w:r w:rsidRPr="009D41A5">
        <w:rPr>
          <w:rStyle w:val="StyleUnderline"/>
          <w:rFonts w:asciiTheme="majorHAnsi" w:hAnsiTheme="majorHAnsi" w:cstheme="majorHAnsi"/>
          <w:highlight w:val="cyan"/>
        </w:rPr>
        <w:t>abusive conditions</w:t>
      </w:r>
      <w:r w:rsidRPr="009D41A5">
        <w:rPr>
          <w:rFonts w:asciiTheme="majorHAnsi" w:hAnsiTheme="majorHAnsi" w:cstheme="majorHAnsi"/>
          <w:sz w:val="16"/>
        </w:rPr>
        <w:t xml:space="preserve"> but </w:t>
      </w:r>
      <w:r w:rsidRPr="009D41A5">
        <w:rPr>
          <w:rStyle w:val="Emphasis"/>
          <w:rFonts w:asciiTheme="majorHAnsi" w:hAnsiTheme="majorHAnsi" w:cstheme="majorHAnsi"/>
          <w:highlight w:val="cyan"/>
        </w:rPr>
        <w:t>without a voice</w:t>
      </w:r>
      <w:r w:rsidRPr="009D41A5">
        <w:rPr>
          <w:rFonts w:asciiTheme="majorHAnsi" w:hAnsiTheme="majorHAnsi" w:cstheme="majorHAnsi"/>
          <w:sz w:val="16"/>
        </w:rPr>
        <w:t xml:space="preserve"> anymore.”</w:t>
      </w:r>
    </w:p>
    <w:p w14:paraId="1988E0E2"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 xml:space="preserve">A right to strike is crucial to negotiating conditions for workforce retention—but unchecked, companies </w:t>
      </w:r>
      <w:r w:rsidRPr="009D41A5">
        <w:rPr>
          <w:rFonts w:asciiTheme="majorHAnsi" w:hAnsiTheme="majorHAnsi" w:cstheme="majorHAnsi"/>
          <w:u w:val="single"/>
        </w:rPr>
        <w:t>lash out</w:t>
      </w:r>
      <w:r w:rsidRPr="009D41A5">
        <w:rPr>
          <w:rFonts w:asciiTheme="majorHAnsi" w:hAnsiTheme="majorHAnsi" w:cstheme="majorHAnsi"/>
        </w:rPr>
        <w:t xml:space="preserve"> with dismissals. </w:t>
      </w:r>
      <w:proofErr w:type="spellStart"/>
      <w:r w:rsidRPr="009D41A5">
        <w:rPr>
          <w:rFonts w:asciiTheme="majorHAnsi" w:hAnsiTheme="majorHAnsi" w:cstheme="majorHAnsi"/>
        </w:rPr>
        <w:t>Bogage</w:t>
      </w:r>
      <w:proofErr w:type="spellEnd"/>
      <w:r w:rsidRPr="009D41A5">
        <w:rPr>
          <w:rFonts w:asciiTheme="majorHAnsi" w:hAnsiTheme="majorHAnsi" w:cstheme="majorHAnsi"/>
        </w:rPr>
        <w:t xml:space="preserve"> 10/17</w:t>
      </w:r>
    </w:p>
    <w:p w14:paraId="3327FE8A"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Jacob </w:t>
      </w:r>
      <w:proofErr w:type="spellStart"/>
      <w:r w:rsidRPr="009D41A5">
        <w:rPr>
          <w:rFonts w:asciiTheme="majorHAnsi" w:hAnsiTheme="majorHAnsi" w:cstheme="majorHAnsi"/>
        </w:rPr>
        <w:t>Bogage</w:t>
      </w:r>
      <w:proofErr w:type="spellEnd"/>
      <w:r w:rsidRPr="009D41A5">
        <w:rPr>
          <w:rFonts w:asciiTheme="majorHAnsi" w:hAnsiTheme="majorHAnsi" w:cstheme="majorHAnsi"/>
        </w:rPr>
        <w:t xml:space="preserve">, writes about business and technology for The Washington Post, where he's worked since 2015. He's previously covered the automotive and manufacturing industries and wrote for the Sports section. He has previously reported for the Columbia Missourian, Columbia (Mo.) Daily Tribune, Bethesda </w:t>
      </w:r>
      <w:proofErr w:type="gramStart"/>
      <w:r w:rsidRPr="009D41A5">
        <w:rPr>
          <w:rFonts w:asciiTheme="majorHAnsi" w:hAnsiTheme="majorHAnsi" w:cstheme="majorHAnsi"/>
        </w:rPr>
        <w:t>Magazine</w:t>
      </w:r>
      <w:proofErr w:type="gramEnd"/>
      <w:r w:rsidRPr="009D41A5">
        <w:rPr>
          <w:rFonts w:asciiTheme="majorHAnsi" w:hAnsiTheme="majorHAnsi" w:cstheme="majorHAnsi"/>
        </w:rPr>
        <w:t xml:space="preserve"> and the Montgomery County Gazette. He is a Maryland native and a graduate of the University of Missouri, 10-17-2021, "Strikes are sweeping the labor market as workers wield new </w:t>
      </w:r>
      <w:proofErr w:type="gramStart"/>
      <w:r w:rsidRPr="009D41A5">
        <w:rPr>
          <w:rFonts w:asciiTheme="majorHAnsi" w:hAnsiTheme="majorHAnsi" w:cstheme="majorHAnsi"/>
        </w:rPr>
        <w:t>leverage ,</w:t>
      </w:r>
      <w:proofErr w:type="gramEnd"/>
      <w:r w:rsidRPr="009D41A5">
        <w:rPr>
          <w:rFonts w:asciiTheme="majorHAnsi" w:hAnsiTheme="majorHAnsi" w:cstheme="majorHAnsi"/>
        </w:rPr>
        <w:t>" Washington Post, https://www.washingtonpost.com/business/2021/10/17/strikes-great-resignation/, 10-22-2021//</w:t>
      </w:r>
      <w:proofErr w:type="spellStart"/>
      <w:r w:rsidRPr="009D41A5">
        <w:rPr>
          <w:rFonts w:asciiTheme="majorHAnsi" w:hAnsiTheme="majorHAnsi" w:cstheme="majorHAnsi"/>
        </w:rPr>
        <w:t>Aanya</w:t>
      </w:r>
      <w:proofErr w:type="spellEnd"/>
    </w:p>
    <w:p w14:paraId="205CD611" w14:textId="77777777" w:rsidR="00D8119A" w:rsidRPr="009D41A5" w:rsidRDefault="00D8119A" w:rsidP="00D8119A">
      <w:pPr>
        <w:rPr>
          <w:rFonts w:asciiTheme="majorHAnsi" w:hAnsiTheme="majorHAnsi" w:cstheme="majorHAnsi"/>
          <w:sz w:val="16"/>
        </w:rPr>
      </w:pPr>
      <w:proofErr w:type="spellStart"/>
      <w:r w:rsidRPr="009D41A5">
        <w:rPr>
          <w:rFonts w:asciiTheme="majorHAnsi" w:hAnsiTheme="majorHAnsi" w:cstheme="majorHAnsi"/>
          <w:sz w:val="16"/>
        </w:rPr>
        <w:t>Marcial</w:t>
      </w:r>
      <w:proofErr w:type="spellEnd"/>
      <w:r w:rsidRPr="009D41A5">
        <w:rPr>
          <w:rFonts w:asciiTheme="majorHAnsi" w:hAnsiTheme="majorHAnsi" w:cstheme="majorHAnsi"/>
          <w:sz w:val="16"/>
        </w:rPr>
        <w:t xml:space="preserve"> Reyes could have just quit his job. Frustrated with chronic understaffing at the Kaiser Permanente hospital where he works in Southern California, he knows he has options in a region desperate for nurses. Instead, he voted to go on strike. While </w:t>
      </w:r>
      <w:r w:rsidRPr="009D41A5">
        <w:rPr>
          <w:rStyle w:val="StyleUnderline"/>
          <w:rFonts w:asciiTheme="majorHAnsi" w:hAnsiTheme="majorHAnsi" w:cstheme="majorHAnsi"/>
          <w:highlight w:val="cyan"/>
        </w:rPr>
        <w:t>Americans are leaving</w:t>
      </w:r>
      <w:r w:rsidRPr="009D41A5">
        <w:rPr>
          <w:rStyle w:val="StyleUnderline"/>
          <w:rFonts w:asciiTheme="majorHAnsi" w:hAnsiTheme="majorHAnsi" w:cstheme="majorHAnsi"/>
        </w:rPr>
        <w:t xml:space="preserve"> their </w:t>
      </w:r>
      <w:r w:rsidRPr="009D41A5">
        <w:rPr>
          <w:rStyle w:val="StyleUnderline"/>
          <w:rFonts w:asciiTheme="majorHAnsi" w:hAnsiTheme="majorHAnsi" w:cstheme="majorHAnsi"/>
          <w:highlight w:val="cyan"/>
        </w:rPr>
        <w:t>jobs at staggering</w:t>
      </w:r>
      <w:r w:rsidRPr="009D41A5">
        <w:rPr>
          <w:rStyle w:val="StyleUnderline"/>
          <w:rFonts w:asciiTheme="majorHAnsi" w:hAnsiTheme="majorHAnsi" w:cstheme="majorHAnsi"/>
        </w:rPr>
        <w:t xml:space="preserve"> r</w:t>
      </w:r>
      <w:r w:rsidRPr="009D41A5">
        <w:rPr>
          <w:rStyle w:val="StyleUnderline"/>
          <w:rFonts w:asciiTheme="majorHAnsi" w:hAnsiTheme="majorHAnsi" w:cstheme="majorHAnsi"/>
          <w:highlight w:val="cyan"/>
        </w:rPr>
        <w:t>ates</w:t>
      </w:r>
      <w:r w:rsidRPr="009D41A5">
        <w:rPr>
          <w:rFonts w:asciiTheme="majorHAnsi" w:hAnsiTheme="majorHAnsi" w:cstheme="majorHAnsi"/>
          <w:sz w:val="16"/>
        </w:rPr>
        <w:t xml:space="preserve"> — a record </w:t>
      </w:r>
      <w:r w:rsidRPr="009D41A5">
        <w:rPr>
          <w:rStyle w:val="StyleUnderline"/>
          <w:rFonts w:asciiTheme="majorHAnsi" w:hAnsiTheme="majorHAnsi" w:cstheme="majorHAnsi"/>
          <w:highlight w:val="cyan"/>
        </w:rPr>
        <w:t>4.3 million quit in August</w:t>
      </w:r>
      <w:r w:rsidRPr="009D41A5">
        <w:rPr>
          <w:rFonts w:asciiTheme="majorHAnsi" w:hAnsiTheme="majorHAnsi" w:cstheme="majorHAnsi"/>
          <w:sz w:val="16"/>
        </w:rPr>
        <w:t xml:space="preserve"> alone — </w:t>
      </w:r>
      <w:r w:rsidRPr="009D41A5">
        <w:rPr>
          <w:rStyle w:val="StyleUnderline"/>
          <w:rFonts w:asciiTheme="majorHAnsi" w:hAnsiTheme="majorHAnsi" w:cstheme="majorHAnsi"/>
          <w:highlight w:val="cyan"/>
        </w:rPr>
        <w:t>hundreds of thousands</w:t>
      </w:r>
      <w:r w:rsidRPr="009D41A5">
        <w:rPr>
          <w:rFonts w:asciiTheme="majorHAnsi" w:hAnsiTheme="majorHAnsi" w:cstheme="majorHAnsi"/>
          <w:sz w:val="16"/>
        </w:rPr>
        <w:t xml:space="preserve"> of workers with similar grievances about wages, benefits and quality of life are, like Reyes, choosing to dig in </w:t>
      </w:r>
      <w:r w:rsidRPr="009D41A5">
        <w:rPr>
          <w:rStyle w:val="StyleUnderline"/>
          <w:rFonts w:asciiTheme="majorHAnsi" w:hAnsiTheme="majorHAnsi" w:cstheme="majorHAnsi"/>
        </w:rPr>
        <w:t>and fight.</w:t>
      </w:r>
      <w:r w:rsidRPr="009D41A5">
        <w:rPr>
          <w:rFonts w:asciiTheme="majorHAnsi" w:hAnsiTheme="majorHAnsi" w:cstheme="majorHAnsi"/>
          <w:sz w:val="16"/>
        </w:rPr>
        <w:t xml:space="preserve"> Last week, </w:t>
      </w:r>
      <w:r w:rsidRPr="009D41A5">
        <w:rPr>
          <w:rStyle w:val="StyleUnderline"/>
          <w:rFonts w:asciiTheme="majorHAnsi" w:hAnsiTheme="majorHAnsi" w:cstheme="majorHAnsi"/>
        </w:rPr>
        <w:t>10,000 John Deere workers</w:t>
      </w:r>
      <w:r w:rsidRPr="009D41A5">
        <w:rPr>
          <w:rFonts w:asciiTheme="majorHAnsi" w:hAnsiTheme="majorHAnsi" w:cstheme="majorHAnsi"/>
          <w:sz w:val="16"/>
        </w:rPr>
        <w:t xml:space="preserve"> went on strike, while unions representing </w:t>
      </w:r>
      <w:r w:rsidRPr="009D41A5">
        <w:rPr>
          <w:rStyle w:val="StyleUnderline"/>
          <w:rFonts w:asciiTheme="majorHAnsi" w:hAnsiTheme="majorHAnsi" w:cstheme="majorHAnsi"/>
        </w:rPr>
        <w:t xml:space="preserve">31,000 Kaiser employees </w:t>
      </w:r>
      <w:r w:rsidRPr="009D41A5">
        <w:rPr>
          <w:rFonts w:asciiTheme="majorHAnsi" w:hAnsiTheme="majorHAnsi" w:cstheme="majorHAnsi"/>
          <w:sz w:val="16"/>
        </w:rPr>
        <w:t xml:space="preserve">authorized walkouts. Some </w:t>
      </w:r>
      <w:r w:rsidRPr="009D41A5">
        <w:rPr>
          <w:rStyle w:val="StyleUnderline"/>
          <w:rFonts w:asciiTheme="majorHAnsi" w:hAnsiTheme="majorHAnsi" w:cstheme="majorHAnsi"/>
        </w:rPr>
        <w:t>60,000 Hollywood production workers</w:t>
      </w:r>
      <w:r w:rsidRPr="009D41A5">
        <w:rPr>
          <w:rFonts w:asciiTheme="majorHAnsi" w:hAnsiTheme="majorHAnsi" w:cstheme="majorHAnsi"/>
          <w:sz w:val="16"/>
        </w:rPr>
        <w:t xml:space="preserve"> reached a deal Saturday night, averting a strike hours before a negotiation deadline. All told, </w:t>
      </w:r>
      <w:r w:rsidRPr="009D41A5">
        <w:rPr>
          <w:rStyle w:val="StyleUnderline"/>
          <w:rFonts w:asciiTheme="majorHAnsi" w:hAnsiTheme="majorHAnsi" w:cstheme="majorHAnsi"/>
        </w:rPr>
        <w:t xml:space="preserve">there have been </w:t>
      </w:r>
      <w:r w:rsidRPr="009D41A5">
        <w:rPr>
          <w:rStyle w:val="StyleUnderline"/>
          <w:rFonts w:asciiTheme="majorHAnsi" w:hAnsiTheme="majorHAnsi" w:cstheme="majorHAnsi"/>
          <w:highlight w:val="cyan"/>
        </w:rPr>
        <w:t>strikes against 178 employers</w:t>
      </w:r>
      <w:r w:rsidRPr="009D41A5">
        <w:rPr>
          <w:rFonts w:asciiTheme="majorHAnsi" w:hAnsiTheme="majorHAnsi" w:cstheme="majorHAnsi"/>
          <w:sz w:val="16"/>
        </w:rPr>
        <w:t xml:space="preserve"> this year, according to a tracker by Cornell University’s School of Industrial and Labor Relations. The Bureau of Labor Statistics, which records only large work stoppages, has documented 12 strikes involving 1,000 or more workers so far this year. That’s considerably higher than 2020, when the pandemic took hold, but in line with significant strike activity recorded in 2019 and 2018. The trend, union officials and economists say, is an offshoot of the phenomenon known as </w:t>
      </w:r>
      <w:r w:rsidRPr="009D41A5">
        <w:rPr>
          <w:rStyle w:val="StyleUnderline"/>
          <w:rFonts w:asciiTheme="majorHAnsi" w:hAnsiTheme="majorHAnsi" w:cstheme="majorHAnsi"/>
          <w:highlight w:val="cyan"/>
        </w:rPr>
        <w:t>the Great Resignation,</w:t>
      </w:r>
      <w:r w:rsidRPr="009D41A5">
        <w:rPr>
          <w:rFonts w:asciiTheme="majorHAnsi" w:hAnsiTheme="majorHAnsi" w:cstheme="majorHAnsi"/>
          <w:sz w:val="16"/>
        </w:rPr>
        <w:t xml:space="preserve"> which </w:t>
      </w:r>
      <w:r w:rsidRPr="009D41A5">
        <w:rPr>
          <w:rStyle w:val="StyleUnderline"/>
          <w:rFonts w:asciiTheme="majorHAnsi" w:hAnsiTheme="majorHAnsi" w:cstheme="majorHAnsi"/>
        </w:rPr>
        <w:t xml:space="preserve">has </w:t>
      </w:r>
      <w:r w:rsidRPr="009D41A5">
        <w:rPr>
          <w:rStyle w:val="StyleUnderline"/>
          <w:rFonts w:asciiTheme="majorHAnsi" w:hAnsiTheme="majorHAnsi" w:cstheme="majorHAnsi"/>
          <w:highlight w:val="cyan"/>
        </w:rPr>
        <w:t>thinned the</w:t>
      </w:r>
      <w:r w:rsidRPr="009D41A5">
        <w:rPr>
          <w:rStyle w:val="StyleUnderline"/>
          <w:rFonts w:asciiTheme="majorHAnsi" w:hAnsiTheme="majorHAnsi" w:cstheme="majorHAnsi"/>
        </w:rPr>
        <w:t xml:space="preserve"> nation’s </w:t>
      </w:r>
      <w:r w:rsidRPr="009D41A5">
        <w:rPr>
          <w:rStyle w:val="StyleUnderline"/>
          <w:rFonts w:asciiTheme="majorHAnsi" w:hAnsiTheme="majorHAnsi" w:cstheme="majorHAnsi"/>
          <w:highlight w:val="cyan"/>
        </w:rPr>
        <w:t>labor pool and slowed</w:t>
      </w:r>
      <w:r w:rsidRPr="009D41A5">
        <w:rPr>
          <w:rStyle w:val="StyleUnderline"/>
          <w:rFonts w:asciiTheme="majorHAnsi" w:hAnsiTheme="majorHAnsi" w:cstheme="majorHAnsi"/>
        </w:rPr>
        <w:t xml:space="preserve"> the economic </w:t>
      </w:r>
      <w:r w:rsidRPr="009D41A5">
        <w:rPr>
          <w:rStyle w:val="StyleUnderline"/>
          <w:rFonts w:asciiTheme="majorHAnsi" w:hAnsiTheme="majorHAnsi" w:cstheme="majorHAnsi"/>
          <w:highlight w:val="cyan"/>
        </w:rPr>
        <w:t>recovery</w:t>
      </w:r>
      <w:r w:rsidRPr="009D41A5">
        <w:rPr>
          <w:rFonts w:asciiTheme="majorHAnsi" w:hAnsiTheme="majorHAnsi" w:cstheme="majorHAnsi"/>
          <w:sz w:val="16"/>
          <w:highlight w:val="cyan"/>
        </w:rPr>
        <w:t>.</w:t>
      </w:r>
      <w:r w:rsidRPr="009D41A5">
        <w:rPr>
          <w:rFonts w:asciiTheme="majorHAnsi" w:hAnsiTheme="majorHAnsi" w:cstheme="majorHAnsi"/>
          <w:sz w:val="16"/>
        </w:rPr>
        <w:t xml:space="preserve"> </w:t>
      </w:r>
      <w:r w:rsidRPr="009D41A5">
        <w:rPr>
          <w:rStyle w:val="StyleUnderline"/>
          <w:rFonts w:asciiTheme="majorHAnsi" w:hAnsiTheme="majorHAnsi" w:cstheme="majorHAnsi"/>
          <w:highlight w:val="cyan"/>
        </w:rPr>
        <w:t>Workers are</w:t>
      </w:r>
      <w:r w:rsidRPr="009D41A5">
        <w:rPr>
          <w:rFonts w:asciiTheme="majorHAnsi" w:hAnsiTheme="majorHAnsi" w:cstheme="majorHAnsi"/>
          <w:sz w:val="16"/>
        </w:rPr>
        <w:t xml:space="preserve"> now </w:t>
      </w:r>
      <w:r w:rsidRPr="009D41A5">
        <w:rPr>
          <w:rStyle w:val="StyleUnderline"/>
          <w:rFonts w:asciiTheme="majorHAnsi" w:hAnsiTheme="majorHAnsi" w:cstheme="majorHAnsi"/>
          <w:highlight w:val="cyan"/>
        </w:rPr>
        <w:t xml:space="preserve">harder to </w:t>
      </w:r>
      <w:r w:rsidRPr="009D41A5">
        <w:rPr>
          <w:rStyle w:val="StyleUnderline"/>
          <w:rFonts w:asciiTheme="majorHAnsi" w:hAnsiTheme="majorHAnsi" w:cstheme="majorHAnsi"/>
          <w:highlight w:val="cyan"/>
        </w:rPr>
        <w:lastRenderedPageBreak/>
        <w:t>replace</w:t>
      </w:r>
      <w:r w:rsidRPr="009D41A5">
        <w:rPr>
          <w:rFonts w:asciiTheme="majorHAnsi" w:hAnsiTheme="majorHAnsi" w:cstheme="majorHAnsi"/>
          <w:sz w:val="16"/>
        </w:rPr>
        <w:t xml:space="preserve">, especially while many companies are scrambling to meet heightened demand for their products and manage hobbled supply chains. That has given unions new </w:t>
      </w:r>
      <w:proofErr w:type="gramStart"/>
      <w:r w:rsidRPr="009D41A5">
        <w:rPr>
          <w:rFonts w:asciiTheme="majorHAnsi" w:hAnsiTheme="majorHAnsi" w:cstheme="majorHAnsi"/>
          <w:sz w:val="16"/>
        </w:rPr>
        <w:t>leverage, and</w:t>
      </w:r>
      <w:proofErr w:type="gramEnd"/>
      <w:r w:rsidRPr="009D41A5">
        <w:rPr>
          <w:rFonts w:asciiTheme="majorHAnsi" w:hAnsiTheme="majorHAnsi" w:cstheme="majorHAnsi"/>
          <w:sz w:val="16"/>
        </w:rPr>
        <w:t xml:space="preserve"> made striking less risky. In interviews, workers and labor leaders said union members are angry with employers for failing to raise pay to match new profits and are disappointed by the lack of high-quality jobs. They also are frustrated that </w:t>
      </w:r>
      <w:r w:rsidRPr="009D41A5">
        <w:rPr>
          <w:rStyle w:val="StyleUnderline"/>
          <w:rFonts w:asciiTheme="majorHAnsi" w:hAnsiTheme="majorHAnsi" w:cstheme="majorHAnsi"/>
          <w:highlight w:val="cyan"/>
        </w:rPr>
        <w:t>wage growth is not keeping</w:t>
      </w:r>
      <w:r w:rsidRPr="009D41A5">
        <w:rPr>
          <w:rStyle w:val="StyleUnderline"/>
          <w:rFonts w:asciiTheme="majorHAnsi" w:hAnsiTheme="majorHAnsi" w:cstheme="majorHAnsi"/>
        </w:rPr>
        <w:t xml:space="preserve"> pace </w:t>
      </w:r>
      <w:r w:rsidRPr="009D41A5">
        <w:rPr>
          <w:rStyle w:val="StyleUnderline"/>
          <w:rFonts w:asciiTheme="majorHAnsi" w:hAnsiTheme="majorHAnsi" w:cstheme="majorHAnsi"/>
          <w:highlight w:val="cyan"/>
        </w:rPr>
        <w:t>with inflation</w:t>
      </w:r>
      <w:r w:rsidRPr="009D41A5">
        <w:rPr>
          <w:rFonts w:asciiTheme="majorHAnsi" w:hAnsiTheme="majorHAnsi" w:cstheme="majorHAnsi"/>
          <w:sz w:val="16"/>
        </w:rPr>
        <w:t xml:space="preserve">. Although the average U.S. worker’s hourly pay was up 4 percent in September compared with a year ago, according to the St. Louis Federal Reserve, inflation grew 5.4 percent over the same period. “The </w:t>
      </w:r>
      <w:r w:rsidRPr="009D41A5">
        <w:rPr>
          <w:rStyle w:val="StyleUnderline"/>
          <w:rFonts w:asciiTheme="majorHAnsi" w:hAnsiTheme="majorHAnsi" w:cstheme="majorHAnsi"/>
          <w:highlight w:val="cyan"/>
        </w:rPr>
        <w:t>strikes are sending a signa</w:t>
      </w:r>
      <w:r w:rsidRPr="009D41A5">
        <w:rPr>
          <w:rStyle w:val="StyleUnderline"/>
          <w:rFonts w:asciiTheme="majorHAnsi" w:hAnsiTheme="majorHAnsi" w:cstheme="majorHAnsi"/>
        </w:rPr>
        <w:t>l</w:t>
      </w:r>
      <w:r w:rsidRPr="009D41A5">
        <w:rPr>
          <w:rFonts w:asciiTheme="majorHAnsi" w:hAnsiTheme="majorHAnsi" w:cstheme="majorHAnsi"/>
          <w:sz w:val="16"/>
        </w:rPr>
        <w:t xml:space="preserve">, no doubt about it, that </w:t>
      </w:r>
      <w:r w:rsidRPr="009D41A5">
        <w:rPr>
          <w:rStyle w:val="StyleUnderline"/>
          <w:rFonts w:asciiTheme="majorHAnsi" w:hAnsiTheme="majorHAnsi" w:cstheme="majorHAnsi"/>
          <w:highlight w:val="cyan"/>
        </w:rPr>
        <w:t>employers ignore worker</w:t>
      </w:r>
      <w:r w:rsidRPr="009D41A5">
        <w:rPr>
          <w:rStyle w:val="StyleUnderline"/>
          <w:rFonts w:asciiTheme="majorHAnsi" w:hAnsiTheme="majorHAnsi" w:cstheme="majorHAnsi"/>
        </w:rPr>
        <w:t>s</w:t>
      </w:r>
      <w:r w:rsidRPr="009D41A5">
        <w:rPr>
          <w:rFonts w:asciiTheme="majorHAnsi" w:hAnsiTheme="majorHAnsi" w:cstheme="majorHAnsi"/>
          <w:sz w:val="16"/>
        </w:rPr>
        <w:t xml:space="preserve"> at their peril,” AFL-CIO President Liz Shuler said in an interview with The Washington Post. “I think this wave of strikes is actually going to inspire more workers to stand up and speak out and put that line in the sand and say, ‘We deserve better.</w:t>
      </w:r>
      <w:proofErr w:type="gramStart"/>
      <w:r w:rsidRPr="009D41A5">
        <w:rPr>
          <w:rFonts w:asciiTheme="majorHAnsi" w:hAnsiTheme="majorHAnsi" w:cstheme="majorHAnsi"/>
          <w:sz w:val="16"/>
        </w:rPr>
        <w:t>’ ”</w:t>
      </w:r>
      <w:proofErr w:type="gramEnd"/>
      <w:r w:rsidRPr="009D41A5">
        <w:rPr>
          <w:rFonts w:asciiTheme="majorHAnsi" w:hAnsiTheme="majorHAnsi" w:cstheme="majorHAnsi"/>
          <w:sz w:val="16"/>
        </w:rPr>
        <w:t xml:space="preserve"> Not all work stoppages have been successful. More than 1,000 Alabama miners have been on strike at Warrior Met Coal since April. That same month, </w:t>
      </w:r>
      <w:r w:rsidRPr="009D41A5">
        <w:rPr>
          <w:rStyle w:val="StyleUnderline"/>
          <w:rFonts w:asciiTheme="majorHAnsi" w:hAnsiTheme="majorHAnsi" w:cstheme="majorHAnsi"/>
          <w:highlight w:val="cyan"/>
        </w:rPr>
        <w:t>14 oil workers staged a walkout</w:t>
      </w:r>
      <w:r w:rsidRPr="009D41A5">
        <w:rPr>
          <w:rFonts w:asciiTheme="majorHAnsi" w:hAnsiTheme="majorHAnsi" w:cstheme="majorHAnsi"/>
          <w:sz w:val="16"/>
        </w:rPr>
        <w:t xml:space="preserve"> against United Metro Energy in New York; </w:t>
      </w:r>
      <w:r w:rsidRPr="009D41A5">
        <w:rPr>
          <w:rStyle w:val="StyleUnderline"/>
          <w:rFonts w:asciiTheme="majorHAnsi" w:hAnsiTheme="majorHAnsi" w:cstheme="majorHAnsi"/>
          <w:highlight w:val="cyan"/>
        </w:rPr>
        <w:t>eight have since been fired</w:t>
      </w:r>
      <w:r w:rsidRPr="009D41A5">
        <w:rPr>
          <w:rFonts w:asciiTheme="majorHAnsi" w:hAnsiTheme="majorHAnsi" w:cstheme="majorHAnsi"/>
          <w:sz w:val="16"/>
        </w:rPr>
        <w:t xml:space="preserve">, according to the local Teamsters branch. And roughly 1,400 </w:t>
      </w:r>
      <w:r w:rsidRPr="009D41A5">
        <w:rPr>
          <w:rStyle w:val="StyleUnderline"/>
          <w:rFonts w:asciiTheme="majorHAnsi" w:hAnsiTheme="majorHAnsi" w:cstheme="majorHAnsi"/>
        </w:rPr>
        <w:t>workers at Kellogg</w:t>
      </w:r>
      <w:r w:rsidRPr="009D41A5">
        <w:rPr>
          <w:rFonts w:asciiTheme="majorHAnsi" w:hAnsiTheme="majorHAnsi" w:cstheme="majorHAnsi"/>
          <w:sz w:val="16"/>
        </w:rPr>
        <w:t xml:space="preserve"> Co. cereal factories in four states </w:t>
      </w:r>
      <w:r w:rsidRPr="009D41A5">
        <w:rPr>
          <w:rStyle w:val="StyleUnderline"/>
          <w:rFonts w:asciiTheme="majorHAnsi" w:hAnsiTheme="majorHAnsi" w:cstheme="majorHAnsi"/>
        </w:rPr>
        <w:t>are entering their third week</w:t>
      </w:r>
      <w:r w:rsidRPr="009D41A5">
        <w:rPr>
          <w:rFonts w:asciiTheme="majorHAnsi" w:hAnsiTheme="majorHAnsi" w:cstheme="majorHAnsi"/>
          <w:sz w:val="16"/>
        </w:rPr>
        <w:t xml:space="preserve"> on the picket line. Still, the labor </w:t>
      </w:r>
      <w:r w:rsidRPr="009D41A5">
        <w:rPr>
          <w:rStyle w:val="StyleUnderline"/>
          <w:rFonts w:asciiTheme="majorHAnsi" w:hAnsiTheme="majorHAnsi" w:cstheme="majorHAnsi"/>
        </w:rPr>
        <w:t xml:space="preserve">movement has </w:t>
      </w:r>
      <w:r w:rsidRPr="009D41A5">
        <w:rPr>
          <w:rFonts w:asciiTheme="majorHAnsi" w:hAnsiTheme="majorHAnsi" w:cstheme="majorHAnsi"/>
          <w:sz w:val="16"/>
        </w:rPr>
        <w:t xml:space="preserve">drawn </w:t>
      </w:r>
      <w:r w:rsidRPr="009D41A5">
        <w:rPr>
          <w:rStyle w:val="StyleUnderline"/>
          <w:rFonts w:asciiTheme="majorHAnsi" w:hAnsiTheme="majorHAnsi" w:cstheme="majorHAnsi"/>
        </w:rPr>
        <w:t>support from the White House</w:t>
      </w:r>
      <w:r w:rsidRPr="009D41A5">
        <w:rPr>
          <w:rFonts w:asciiTheme="majorHAnsi" w:hAnsiTheme="majorHAnsi" w:cstheme="majorHAnsi"/>
          <w:sz w:val="16"/>
        </w:rPr>
        <w:t xml:space="preserve">. </w:t>
      </w:r>
      <w:r w:rsidRPr="009D41A5">
        <w:rPr>
          <w:rStyle w:val="StyleUnderline"/>
          <w:rFonts w:asciiTheme="majorHAnsi" w:hAnsiTheme="majorHAnsi" w:cstheme="majorHAnsi"/>
        </w:rPr>
        <w:t>President Biden made a</w:t>
      </w:r>
      <w:r w:rsidRPr="009D41A5">
        <w:rPr>
          <w:rFonts w:asciiTheme="majorHAnsi" w:hAnsiTheme="majorHAnsi" w:cstheme="majorHAnsi"/>
          <w:sz w:val="16"/>
        </w:rPr>
        <w:t xml:space="preserve"> public </w:t>
      </w:r>
      <w:r w:rsidRPr="009D41A5">
        <w:rPr>
          <w:rStyle w:val="StyleUnderline"/>
          <w:rFonts w:asciiTheme="majorHAnsi" w:hAnsiTheme="majorHAnsi" w:cstheme="majorHAnsi"/>
        </w:rPr>
        <w:t>statement supporting the Amazon union drive</w:t>
      </w:r>
      <w:r w:rsidRPr="009D41A5">
        <w:rPr>
          <w:rFonts w:asciiTheme="majorHAnsi" w:hAnsiTheme="majorHAnsi" w:cstheme="majorHAnsi"/>
          <w:sz w:val="16"/>
        </w:rPr>
        <w:t xml:space="preserve"> in Alabama — a rare move by a sitting president. And his constant calls to raise the federal minimum wage to $15 an hour have delighted labor leaders. In Fontana, Calif., Reyes is hopeful. As a covid-19 patient who spent a month in the same Kaiser hospital where he works, he has a unique perspective on pandemic-related staffing shortages. “I think I got the best care that I could have gotten at Kaiser,” he said. “Now it’s time to pay back the nurses that took care of me” by striking for additional resources. The </w:t>
      </w:r>
      <w:r w:rsidRPr="009D41A5">
        <w:rPr>
          <w:rStyle w:val="StyleUnderline"/>
          <w:rFonts w:asciiTheme="majorHAnsi" w:hAnsiTheme="majorHAnsi" w:cstheme="majorHAnsi"/>
        </w:rPr>
        <w:t>strike drives in 2021</w:t>
      </w:r>
      <w:r w:rsidRPr="009D41A5">
        <w:rPr>
          <w:rFonts w:asciiTheme="majorHAnsi" w:hAnsiTheme="majorHAnsi" w:cstheme="majorHAnsi"/>
          <w:sz w:val="16"/>
        </w:rPr>
        <w:t xml:space="preserve"> run the gamut of American industry: </w:t>
      </w:r>
      <w:r w:rsidRPr="009D41A5">
        <w:rPr>
          <w:rStyle w:val="StyleUnderline"/>
          <w:rFonts w:asciiTheme="majorHAnsi" w:hAnsiTheme="majorHAnsi" w:cstheme="majorHAnsi"/>
        </w:rPr>
        <w:t>Nurses and health workers</w:t>
      </w:r>
      <w:r w:rsidRPr="009D41A5">
        <w:rPr>
          <w:rFonts w:asciiTheme="majorHAnsi" w:hAnsiTheme="majorHAnsi" w:cstheme="majorHAnsi"/>
          <w:sz w:val="16"/>
        </w:rPr>
        <w:t xml:space="preserve"> in California and Oregon; </w:t>
      </w:r>
      <w:r w:rsidRPr="009D41A5">
        <w:rPr>
          <w:rStyle w:val="StyleUnderline"/>
          <w:rFonts w:asciiTheme="majorHAnsi" w:hAnsiTheme="majorHAnsi" w:cstheme="majorHAnsi"/>
        </w:rPr>
        <w:t>oil</w:t>
      </w:r>
      <w:r w:rsidRPr="009D41A5">
        <w:rPr>
          <w:rFonts w:asciiTheme="majorHAnsi" w:hAnsiTheme="majorHAnsi" w:cstheme="majorHAnsi"/>
          <w:sz w:val="16"/>
        </w:rPr>
        <w:t xml:space="preserve"> workers in New York</w:t>
      </w:r>
      <w:r w:rsidRPr="009D41A5">
        <w:rPr>
          <w:rStyle w:val="StyleUnderline"/>
          <w:rFonts w:asciiTheme="majorHAnsi" w:hAnsiTheme="majorHAnsi" w:cstheme="majorHAnsi"/>
        </w:rPr>
        <w:t>; cereal factory</w:t>
      </w:r>
      <w:r w:rsidRPr="009D41A5">
        <w:rPr>
          <w:rFonts w:asciiTheme="majorHAnsi" w:hAnsiTheme="majorHAnsi" w:cstheme="majorHAnsi"/>
          <w:sz w:val="16"/>
        </w:rPr>
        <w:t xml:space="preserve"> workers in Michigan, Nebraska, </w:t>
      </w:r>
      <w:proofErr w:type="gramStart"/>
      <w:r w:rsidRPr="009D41A5">
        <w:rPr>
          <w:rFonts w:asciiTheme="majorHAnsi" w:hAnsiTheme="majorHAnsi" w:cstheme="majorHAnsi"/>
          <w:sz w:val="16"/>
        </w:rPr>
        <w:t>Pennsylvania</w:t>
      </w:r>
      <w:proofErr w:type="gramEnd"/>
      <w:r w:rsidRPr="009D41A5">
        <w:rPr>
          <w:rFonts w:asciiTheme="majorHAnsi" w:hAnsiTheme="majorHAnsi" w:cstheme="majorHAnsi"/>
          <w:sz w:val="16"/>
        </w:rPr>
        <w:t xml:space="preserve"> and Tennessee</w:t>
      </w:r>
      <w:r w:rsidRPr="009D41A5">
        <w:rPr>
          <w:rStyle w:val="StyleUnderline"/>
          <w:rFonts w:asciiTheme="majorHAnsi" w:hAnsiTheme="majorHAnsi" w:cstheme="majorHAnsi"/>
        </w:rPr>
        <w:t>; television and film production</w:t>
      </w:r>
      <w:r w:rsidRPr="009D41A5">
        <w:rPr>
          <w:rFonts w:asciiTheme="majorHAnsi" w:hAnsiTheme="majorHAnsi" w:cstheme="majorHAnsi"/>
          <w:sz w:val="16"/>
        </w:rPr>
        <w:t xml:space="preserve"> crews in Hollywood; and more. The surge in strike activity has yielded mixed results, economists say. Though work stoppages this summer at Nabisco and Frito-Lay helped secure higher raises and new vacation allowances for workers, </w:t>
      </w:r>
      <w:r w:rsidRPr="009D41A5">
        <w:rPr>
          <w:rStyle w:val="StyleUnderline"/>
          <w:rFonts w:asciiTheme="majorHAnsi" w:hAnsiTheme="majorHAnsi" w:cstheme="majorHAnsi"/>
          <w:highlight w:val="cyan"/>
        </w:rPr>
        <w:t>employers have not made meaningful increases</w:t>
      </w:r>
      <w:r w:rsidRPr="009D41A5">
        <w:rPr>
          <w:rFonts w:asciiTheme="majorHAnsi" w:hAnsiTheme="majorHAnsi" w:cstheme="majorHAnsi"/>
          <w:sz w:val="16"/>
        </w:rPr>
        <w:t xml:space="preserve"> </w:t>
      </w:r>
      <w:r w:rsidRPr="009D41A5">
        <w:rPr>
          <w:rStyle w:val="StyleUnderline"/>
          <w:rFonts w:asciiTheme="majorHAnsi" w:hAnsiTheme="majorHAnsi" w:cstheme="majorHAnsi"/>
        </w:rPr>
        <w:t>in their workforces or compensation structures.</w:t>
      </w:r>
      <w:r w:rsidRPr="009D41A5">
        <w:rPr>
          <w:rFonts w:asciiTheme="majorHAnsi" w:hAnsiTheme="majorHAnsi" w:cstheme="majorHAnsi"/>
          <w:sz w:val="16"/>
        </w:rPr>
        <w:t xml:space="preserve"> Both sides acknowledge the benefit of retaining workers. </w:t>
      </w:r>
      <w:r w:rsidRPr="009D41A5">
        <w:rPr>
          <w:rStyle w:val="StyleUnderline"/>
          <w:rFonts w:asciiTheme="majorHAnsi" w:hAnsiTheme="majorHAnsi" w:cstheme="majorHAnsi"/>
        </w:rPr>
        <w:t xml:space="preserve">Management </w:t>
      </w:r>
      <w:r w:rsidRPr="009D41A5">
        <w:rPr>
          <w:rFonts w:asciiTheme="majorHAnsi" w:hAnsiTheme="majorHAnsi" w:cstheme="majorHAnsi"/>
          <w:sz w:val="16"/>
        </w:rPr>
        <w:t>more often would</w:t>
      </w:r>
      <w:r w:rsidRPr="009D41A5">
        <w:rPr>
          <w:rStyle w:val="StyleUnderline"/>
          <w:rFonts w:asciiTheme="majorHAnsi" w:hAnsiTheme="majorHAnsi" w:cstheme="majorHAnsi"/>
        </w:rPr>
        <w:t xml:space="preserve"> rather deal with a brief strike than</w:t>
      </w:r>
      <w:r w:rsidRPr="009D41A5">
        <w:rPr>
          <w:rFonts w:asciiTheme="majorHAnsi" w:hAnsiTheme="majorHAnsi" w:cstheme="majorHAnsi"/>
          <w:sz w:val="16"/>
        </w:rPr>
        <w:t xml:space="preserve"> absorb higher costs associated with </w:t>
      </w:r>
      <w:r w:rsidRPr="009D41A5">
        <w:rPr>
          <w:rStyle w:val="StyleUnderline"/>
          <w:rFonts w:asciiTheme="majorHAnsi" w:hAnsiTheme="majorHAnsi" w:cstheme="majorHAnsi"/>
        </w:rPr>
        <w:t>turnover and training</w:t>
      </w:r>
      <w:r w:rsidRPr="009D41A5">
        <w:rPr>
          <w:rFonts w:asciiTheme="majorHAnsi" w:hAnsiTheme="majorHAnsi" w:cstheme="majorHAnsi"/>
          <w:sz w:val="16"/>
        </w:rPr>
        <w:t xml:space="preserve"> new staff. For the employee, a new job isn’t necessarily a better one. A “There’s a cost to searching and a cost to leaving your current employer,” said William M. Rodgers III, director of the Institute for Economic Equity at the Federal Reserve Bank of St. Louis. “And maybe some of the desire to strike is predicated out of a level of loyalty that these people have been with this company for a good duration.” Unions increasingly are </w:t>
      </w:r>
      <w:r w:rsidRPr="009D41A5">
        <w:rPr>
          <w:rStyle w:val="StyleUnderline"/>
          <w:rFonts w:asciiTheme="majorHAnsi" w:hAnsiTheme="majorHAnsi" w:cstheme="majorHAnsi"/>
        </w:rPr>
        <w:t>seeking changes in the workplace</w:t>
      </w:r>
      <w:r w:rsidRPr="009D41A5">
        <w:rPr>
          <w:rFonts w:asciiTheme="majorHAnsi" w:hAnsiTheme="majorHAnsi" w:cstheme="majorHAnsi"/>
          <w:sz w:val="16"/>
        </w:rPr>
        <w:t xml:space="preserve"> and corporate culture. Some strike drives are pushing for </w:t>
      </w:r>
      <w:r w:rsidRPr="009D41A5">
        <w:rPr>
          <w:rStyle w:val="StyleUnderline"/>
          <w:rFonts w:asciiTheme="majorHAnsi" w:hAnsiTheme="majorHAnsi" w:cstheme="majorHAnsi"/>
        </w:rPr>
        <w:t>better safeguards</w:t>
      </w:r>
      <w:r w:rsidRPr="009D41A5">
        <w:rPr>
          <w:rFonts w:asciiTheme="majorHAnsi" w:hAnsiTheme="majorHAnsi" w:cstheme="majorHAnsi"/>
          <w:sz w:val="16"/>
        </w:rPr>
        <w:t xml:space="preserve"> against sexual harassment and </w:t>
      </w:r>
      <w:r w:rsidRPr="009D41A5">
        <w:rPr>
          <w:rStyle w:val="StyleUnderline"/>
          <w:rFonts w:asciiTheme="majorHAnsi" w:hAnsiTheme="majorHAnsi" w:cstheme="majorHAnsi"/>
        </w:rPr>
        <w:t>coronavirus safety protocols,</w:t>
      </w:r>
      <w:r w:rsidRPr="009D41A5">
        <w:rPr>
          <w:rFonts w:asciiTheme="majorHAnsi" w:hAnsiTheme="majorHAnsi" w:cstheme="majorHAnsi"/>
          <w:sz w:val="16"/>
        </w:rPr>
        <w:t xml:space="preserve"> including one at El Milagro, a Chicago-based tortilla manufacturer. Workers at a West Virginia producer of industrial pump parts went on strike Oct. 1 seeking better seniority rights. Some are attempting to claw back perks that vanished years ago during economic downturns. Striking John Deere workers contend that the company’s massive profit during the pandemic — earnings nearly doubled to a record $1.79 billion last quarter — should be reflected in their compensation, particularly retirement benefits. More than </w:t>
      </w:r>
      <w:r w:rsidRPr="009D41A5">
        <w:rPr>
          <w:rStyle w:val="StyleUnderline"/>
          <w:rFonts w:asciiTheme="majorHAnsi" w:hAnsiTheme="majorHAnsi" w:cstheme="majorHAnsi"/>
        </w:rPr>
        <w:t xml:space="preserve">60,000 members of the International Alliance of Theatrical Stage Employees </w:t>
      </w:r>
      <w:r w:rsidRPr="009D41A5">
        <w:rPr>
          <w:rFonts w:asciiTheme="majorHAnsi" w:hAnsiTheme="majorHAnsi" w:cstheme="majorHAnsi"/>
          <w:sz w:val="16"/>
        </w:rPr>
        <w:t xml:space="preserve">(IATSE), which represents Hollywood production workers, had planned to strike Monday unless they reached a deal with the Alliance of Motion Picture and Television Producers. The two sides arrived at a tentative agreement Saturday night that guarantees workers meal breaks, </w:t>
      </w:r>
      <w:proofErr w:type="gramStart"/>
      <w:r w:rsidRPr="009D41A5">
        <w:rPr>
          <w:rFonts w:asciiTheme="majorHAnsi" w:hAnsiTheme="majorHAnsi" w:cstheme="majorHAnsi"/>
          <w:sz w:val="16"/>
        </w:rPr>
        <w:t>weekends</w:t>
      </w:r>
      <w:proofErr w:type="gramEnd"/>
      <w:r w:rsidRPr="009D41A5">
        <w:rPr>
          <w:rFonts w:asciiTheme="majorHAnsi" w:hAnsiTheme="majorHAnsi" w:cstheme="majorHAnsi"/>
          <w:sz w:val="16"/>
        </w:rPr>
        <w:t xml:space="preserve"> and breaks between shifts, plus significant raises. “They do </w:t>
      </w:r>
      <w:r w:rsidRPr="009D41A5">
        <w:rPr>
          <w:rStyle w:val="StyleUnderline"/>
          <w:rFonts w:asciiTheme="majorHAnsi" w:hAnsiTheme="majorHAnsi" w:cstheme="majorHAnsi"/>
          <w:highlight w:val="cyan"/>
        </w:rPr>
        <w:t>have to change the way they do business</w:t>
      </w:r>
      <w:r w:rsidRPr="009D41A5">
        <w:rPr>
          <w:rFonts w:asciiTheme="majorHAnsi" w:hAnsiTheme="majorHAnsi" w:cstheme="majorHAnsi"/>
          <w:sz w:val="16"/>
        </w:rPr>
        <w:t>,” IATSE President Matthew D. Loeb said, “</w:t>
      </w:r>
      <w:r w:rsidRPr="009D41A5">
        <w:rPr>
          <w:rStyle w:val="StyleUnderline"/>
          <w:rFonts w:asciiTheme="majorHAnsi" w:hAnsiTheme="majorHAnsi" w:cstheme="majorHAnsi"/>
        </w:rPr>
        <w:t>to avoid a strike</w:t>
      </w:r>
      <w:r w:rsidRPr="009D41A5">
        <w:rPr>
          <w:rFonts w:asciiTheme="majorHAnsi" w:hAnsiTheme="majorHAnsi" w:cstheme="majorHAnsi"/>
          <w:sz w:val="16"/>
        </w:rPr>
        <w:t xml:space="preserve">, to have good morale and to have safe, healthy employees.” A spokesman for the television and film </w:t>
      </w:r>
      <w:proofErr w:type="gramStart"/>
      <w:r w:rsidRPr="009D41A5">
        <w:rPr>
          <w:rFonts w:asciiTheme="majorHAnsi" w:hAnsiTheme="majorHAnsi" w:cstheme="majorHAnsi"/>
          <w:sz w:val="16"/>
        </w:rPr>
        <w:t>producers</w:t>
      </w:r>
      <w:proofErr w:type="gramEnd"/>
      <w:r w:rsidRPr="009D41A5">
        <w:rPr>
          <w:rFonts w:asciiTheme="majorHAnsi" w:hAnsiTheme="majorHAnsi" w:cstheme="majorHAnsi"/>
          <w:sz w:val="16"/>
        </w:rPr>
        <w:t xml:space="preserve"> alliance did not respond to a request for comment. </w:t>
      </w:r>
      <w:r w:rsidRPr="009D41A5">
        <w:rPr>
          <w:rStyle w:val="StyleUnderline"/>
          <w:rFonts w:asciiTheme="majorHAnsi" w:hAnsiTheme="majorHAnsi" w:cstheme="majorHAnsi"/>
          <w:highlight w:val="cyan"/>
        </w:rPr>
        <w:t>Labor leaders have defined wage demands as a new frontier</w:t>
      </w:r>
      <w:r w:rsidRPr="009D41A5">
        <w:rPr>
          <w:rStyle w:val="StyleUnderline"/>
          <w:rFonts w:asciiTheme="majorHAnsi" w:hAnsiTheme="majorHAnsi" w:cstheme="majorHAnsi"/>
        </w:rPr>
        <w:t xml:space="preserve"> f</w:t>
      </w:r>
      <w:r w:rsidRPr="009D41A5">
        <w:rPr>
          <w:rFonts w:asciiTheme="majorHAnsi" w:hAnsiTheme="majorHAnsi" w:cstheme="majorHAnsi"/>
          <w:sz w:val="16"/>
        </w:rPr>
        <w:t>or workers’ rights. Unions helped deliver the 40-hour workweek, they note, and the</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coronavirus</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crisis </w:t>
      </w:r>
      <w:r w:rsidRPr="009D41A5">
        <w:rPr>
          <w:rStyle w:val="StyleUnderline"/>
          <w:rFonts w:asciiTheme="majorHAnsi" w:hAnsiTheme="majorHAnsi" w:cstheme="majorHAnsi"/>
        </w:rPr>
        <w:t xml:space="preserve">has </w:t>
      </w:r>
      <w:r w:rsidRPr="009D41A5">
        <w:rPr>
          <w:rStyle w:val="StyleUnderline"/>
          <w:rFonts w:asciiTheme="majorHAnsi" w:hAnsiTheme="majorHAnsi" w:cstheme="majorHAnsi"/>
          <w:highlight w:val="cyan"/>
        </w:rPr>
        <w:t>reinforced the need</w:t>
      </w:r>
      <w:r w:rsidRPr="009D41A5">
        <w:rPr>
          <w:rFonts w:asciiTheme="majorHAnsi" w:hAnsiTheme="majorHAnsi" w:cstheme="majorHAnsi"/>
          <w:sz w:val="16"/>
        </w:rPr>
        <w:t xml:space="preserve"> to secure living wages and safer workplaces. “Especially during the pandemic, where people have worked overtime, they’ve sacrificed. They want to be acknowledged and appreciated,” Shuler said. Workers took notice when their companies publicly praised them as heroic and essential in the early days of pandemic, labor leaders and experts say, and it made them angry. Many saw a disconnect between the accolades and the realities of their jobs, and now interpret “essential” more broadly: They’re not only crucial to helping put food on families’ tables or treating patients, </w:t>
      </w:r>
      <w:proofErr w:type="gramStart"/>
      <w:r w:rsidRPr="009D41A5">
        <w:rPr>
          <w:rFonts w:asciiTheme="majorHAnsi" w:hAnsiTheme="majorHAnsi" w:cstheme="majorHAnsi"/>
          <w:sz w:val="16"/>
        </w:rPr>
        <w:t>they’re</w:t>
      </w:r>
      <w:proofErr w:type="gramEnd"/>
      <w:r w:rsidRPr="009D41A5">
        <w:rPr>
          <w:rFonts w:asciiTheme="majorHAnsi" w:hAnsiTheme="majorHAnsi" w:cstheme="majorHAnsi"/>
          <w:sz w:val="16"/>
        </w:rPr>
        <w:t xml:space="preserve"> essential to very companies they serve — and can inflict pain by shutting down or slowing operations. “</w:t>
      </w:r>
      <w:r w:rsidRPr="009D41A5">
        <w:rPr>
          <w:rStyle w:val="StyleUnderline"/>
          <w:rFonts w:asciiTheme="majorHAnsi" w:hAnsiTheme="majorHAnsi" w:cstheme="majorHAnsi"/>
          <w:highlight w:val="cyan"/>
        </w:rPr>
        <w:t>A strike is</w:t>
      </w:r>
      <w:r w:rsidRPr="009D41A5">
        <w:rPr>
          <w:rFonts w:asciiTheme="majorHAnsi" w:hAnsiTheme="majorHAnsi" w:cstheme="majorHAnsi"/>
          <w:sz w:val="16"/>
        </w:rPr>
        <w:t xml:space="preserve"> </w:t>
      </w:r>
      <w:r w:rsidRPr="009D41A5">
        <w:rPr>
          <w:rStyle w:val="StyleUnderline"/>
          <w:rFonts w:asciiTheme="majorHAnsi" w:hAnsiTheme="majorHAnsi" w:cstheme="majorHAnsi"/>
        </w:rPr>
        <w:t>really the last resort. That’s</w:t>
      </w:r>
      <w:r w:rsidRPr="009D41A5">
        <w:rPr>
          <w:rFonts w:asciiTheme="majorHAnsi" w:hAnsiTheme="majorHAnsi" w:cstheme="majorHAnsi"/>
          <w:sz w:val="16"/>
        </w:rPr>
        <w:t xml:space="preserve"> </w:t>
      </w:r>
      <w:r w:rsidRPr="009D41A5">
        <w:rPr>
          <w:rStyle w:val="StyleUnderline"/>
          <w:rFonts w:asciiTheme="majorHAnsi" w:hAnsiTheme="majorHAnsi" w:cstheme="majorHAnsi"/>
          <w:highlight w:val="cyan"/>
        </w:rPr>
        <w:t>labor’s power</w:t>
      </w:r>
      <w:r w:rsidRPr="009D41A5">
        <w:rPr>
          <w:rFonts w:asciiTheme="majorHAnsi" w:hAnsiTheme="majorHAnsi" w:cstheme="majorHAnsi"/>
          <w:sz w:val="16"/>
          <w:highlight w:val="cyan"/>
        </w:rPr>
        <w:t>,</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a worker’s power is to </w:t>
      </w:r>
      <w:r w:rsidRPr="009D41A5">
        <w:rPr>
          <w:rStyle w:val="StyleUnderline"/>
          <w:rFonts w:asciiTheme="majorHAnsi" w:hAnsiTheme="majorHAnsi" w:cstheme="majorHAnsi"/>
          <w:highlight w:val="cyan"/>
        </w:rPr>
        <w:t>withhold</w:t>
      </w:r>
      <w:r w:rsidRPr="009D41A5">
        <w:rPr>
          <w:rFonts w:asciiTheme="majorHAnsi" w:hAnsiTheme="majorHAnsi" w:cstheme="majorHAnsi"/>
          <w:sz w:val="16"/>
        </w:rPr>
        <w:t xml:space="preserve"> </w:t>
      </w:r>
      <w:r w:rsidRPr="009D41A5">
        <w:rPr>
          <w:rStyle w:val="StyleUnderline"/>
          <w:rFonts w:asciiTheme="majorHAnsi" w:hAnsiTheme="majorHAnsi" w:cstheme="majorHAnsi"/>
        </w:rPr>
        <w:t>their labor,” said</w:t>
      </w:r>
      <w:r w:rsidRPr="009D41A5">
        <w:rPr>
          <w:rFonts w:asciiTheme="majorHAnsi" w:hAnsiTheme="majorHAnsi" w:cstheme="majorHAnsi"/>
          <w:sz w:val="16"/>
        </w:rPr>
        <w:t xml:space="preserve"> Kim Cordova, president of the Colorado branch of the United Food and Commercial Workers Union. “</w:t>
      </w:r>
      <w:r w:rsidRPr="009D41A5">
        <w:rPr>
          <w:rStyle w:val="StyleUnderline"/>
          <w:rFonts w:asciiTheme="majorHAnsi" w:hAnsiTheme="majorHAnsi" w:cstheme="majorHAnsi"/>
          <w:highlight w:val="cyan"/>
        </w:rPr>
        <w:t>A company</w:t>
      </w:r>
      <w:r w:rsidRPr="009D41A5">
        <w:rPr>
          <w:rFonts w:asciiTheme="majorHAnsi" w:hAnsiTheme="majorHAnsi" w:cstheme="majorHAnsi"/>
          <w:sz w:val="16"/>
        </w:rPr>
        <w:t xml:space="preserve"> </w:t>
      </w:r>
      <w:r w:rsidRPr="009D41A5">
        <w:rPr>
          <w:rStyle w:val="StyleUnderline"/>
          <w:rFonts w:asciiTheme="majorHAnsi" w:hAnsiTheme="majorHAnsi" w:cstheme="majorHAnsi"/>
        </w:rPr>
        <w:t>can function without a CEO, but they</w:t>
      </w:r>
      <w:r w:rsidRPr="009D41A5">
        <w:rPr>
          <w:rFonts w:asciiTheme="majorHAnsi" w:hAnsiTheme="majorHAnsi" w:cstheme="majorHAnsi"/>
          <w:sz w:val="16"/>
        </w:rPr>
        <w:t xml:space="preserve"> </w:t>
      </w:r>
      <w:r w:rsidRPr="009D41A5">
        <w:rPr>
          <w:rStyle w:val="StyleUnderline"/>
          <w:rFonts w:asciiTheme="majorHAnsi" w:hAnsiTheme="majorHAnsi" w:cstheme="majorHAnsi"/>
          <w:highlight w:val="cyan"/>
        </w:rPr>
        <w:t>can’t function without</w:t>
      </w:r>
      <w:r w:rsidRPr="009D41A5">
        <w:rPr>
          <w:rStyle w:val="StyleUnderline"/>
          <w:rFonts w:asciiTheme="majorHAnsi" w:hAnsiTheme="majorHAnsi" w:cstheme="majorHAnsi"/>
        </w:rPr>
        <w:t xml:space="preserve"> the </w:t>
      </w:r>
      <w:r w:rsidRPr="009D41A5">
        <w:rPr>
          <w:rStyle w:val="StyleUnderline"/>
          <w:rFonts w:asciiTheme="majorHAnsi" w:hAnsiTheme="majorHAnsi" w:cstheme="majorHAnsi"/>
          <w:highlight w:val="cyan"/>
        </w:rPr>
        <w:t>workers</w:t>
      </w:r>
      <w:r w:rsidRPr="009D41A5">
        <w:rPr>
          <w:rFonts w:asciiTheme="majorHAnsi" w:hAnsiTheme="majorHAnsi" w:cstheme="majorHAnsi"/>
          <w:sz w:val="16"/>
        </w:rPr>
        <w:t xml:space="preserve"> to actually go do the work.” </w:t>
      </w:r>
    </w:p>
    <w:p w14:paraId="248D0D2A" w14:textId="77777777" w:rsidR="00D8119A" w:rsidRPr="009D41A5" w:rsidRDefault="00D8119A" w:rsidP="00D8119A">
      <w:pPr>
        <w:rPr>
          <w:rFonts w:asciiTheme="majorHAnsi" w:hAnsiTheme="majorHAnsi" w:cstheme="majorHAnsi"/>
          <w:sz w:val="16"/>
        </w:rPr>
      </w:pPr>
    </w:p>
    <w:p w14:paraId="523EC692"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lastRenderedPageBreak/>
        <w:t>High wages are the crucial internal link for continued growth.</w:t>
      </w:r>
    </w:p>
    <w:p w14:paraId="4D549F5D" w14:textId="77777777" w:rsidR="00D8119A" w:rsidRPr="009D41A5" w:rsidRDefault="00D8119A" w:rsidP="00D8119A">
      <w:pPr>
        <w:rPr>
          <w:rFonts w:asciiTheme="majorHAnsi" w:hAnsiTheme="majorHAnsi" w:cstheme="majorHAnsi"/>
        </w:rPr>
      </w:pPr>
      <w:r w:rsidRPr="009D41A5">
        <w:rPr>
          <w:rStyle w:val="Style13ptBold"/>
          <w:rFonts w:asciiTheme="majorHAnsi" w:hAnsiTheme="majorHAnsi" w:cstheme="majorHAnsi"/>
        </w:rPr>
        <w:t>Bivens 17</w:t>
      </w:r>
      <w:r w:rsidRPr="009D41A5">
        <w:rPr>
          <w:rFonts w:asciiTheme="majorHAnsi" w:hAnsiTheme="majorHAnsi" w:cstheme="majorHAnsi"/>
        </w:rPr>
        <w:t xml:space="preserve"> – PhD @ The New School for Social Research (Josh, “Inequality is slowing US economic growth,” </w:t>
      </w:r>
      <w:r w:rsidRPr="009D41A5">
        <w:rPr>
          <w:rFonts w:asciiTheme="majorHAnsi" w:hAnsiTheme="majorHAnsi" w:cstheme="majorHAnsi"/>
          <w:i/>
        </w:rPr>
        <w:t>Economic Policy Institute</w:t>
      </w:r>
      <w:r w:rsidRPr="009D41A5">
        <w:rPr>
          <w:rFonts w:asciiTheme="majorHAnsi" w:hAnsiTheme="majorHAnsi" w:cstheme="majorHAnsi"/>
        </w:rPr>
        <w:t xml:space="preserve">, </w:t>
      </w:r>
      <w:hyperlink r:id="rId9" w:history="1">
        <w:r w:rsidRPr="009D41A5">
          <w:rPr>
            <w:rStyle w:val="Hyperlink"/>
            <w:rFonts w:asciiTheme="majorHAnsi" w:hAnsiTheme="majorHAnsi" w:cstheme="majorHAnsi"/>
          </w:rPr>
          <w:t>https://www.epi.org/publication/secular-stagnation/)//BB</w:t>
        </w:r>
      </w:hyperlink>
    </w:p>
    <w:p w14:paraId="427281D6"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This new attention to the crisis of American pay is totally proper. </w:t>
      </w:r>
      <w:r w:rsidRPr="009D41A5">
        <w:rPr>
          <w:rStyle w:val="StyleUnderline"/>
          <w:rFonts w:asciiTheme="majorHAnsi" w:hAnsiTheme="majorHAnsi" w:cstheme="majorHAnsi"/>
          <w:highlight w:val="yellow"/>
        </w:rPr>
        <w:t>The failure of wages</w:t>
      </w:r>
      <w:r w:rsidRPr="009D41A5">
        <w:rPr>
          <w:rStyle w:val="StyleUnderline"/>
          <w:rFonts w:asciiTheme="majorHAnsi" w:hAnsiTheme="majorHAnsi" w:cstheme="majorHAnsi"/>
        </w:rPr>
        <w:t xml:space="preserve"> of </w:t>
      </w:r>
      <w:proofErr w:type="gramStart"/>
      <w:r w:rsidRPr="009D41A5">
        <w:rPr>
          <w:rStyle w:val="StyleUnderline"/>
          <w:rFonts w:asciiTheme="majorHAnsi" w:hAnsiTheme="majorHAnsi" w:cstheme="majorHAnsi"/>
        </w:rPr>
        <w:t>the vast majority of</w:t>
      </w:r>
      <w:proofErr w:type="gramEnd"/>
      <w:r w:rsidRPr="009D41A5">
        <w:rPr>
          <w:rStyle w:val="StyleUnderline"/>
          <w:rFonts w:asciiTheme="majorHAnsi" w:hAnsiTheme="majorHAnsi" w:cstheme="majorHAnsi"/>
        </w:rPr>
        <w:t xml:space="preserve"> Americans </w:t>
      </w:r>
      <w:r w:rsidRPr="009D41A5">
        <w:rPr>
          <w:rStyle w:val="StyleUnderline"/>
          <w:rFonts w:asciiTheme="majorHAnsi" w:hAnsiTheme="majorHAnsi" w:cstheme="majorHAnsi"/>
          <w:highlight w:val="yellow"/>
        </w:rPr>
        <w:t>to benefit from economy-wide growth in productivity</w:t>
      </w:r>
      <w:r w:rsidRPr="009D41A5">
        <w:rPr>
          <w:rFonts w:asciiTheme="majorHAnsi" w:hAnsiTheme="majorHAnsi" w:cstheme="majorHAnsi"/>
        </w:rPr>
        <w:t xml:space="preserve"> (or income generated in an average hour of work) </w:t>
      </w:r>
      <w:r w:rsidRPr="009D41A5">
        <w:rPr>
          <w:rStyle w:val="StyleUnderline"/>
          <w:rFonts w:asciiTheme="majorHAnsi" w:hAnsiTheme="majorHAnsi" w:cstheme="majorHAnsi"/>
        </w:rPr>
        <w:t>has been the root cause of the stratospheric rise in inequality and the concentration of economic growth at the very top of the income distribution</w:t>
      </w:r>
      <w:r w:rsidRPr="009D41A5">
        <w:rPr>
          <w:rFonts w:asciiTheme="majorHAnsi" w:hAnsiTheme="majorHAnsi" w:cstheme="majorHAnsi"/>
        </w:rPr>
        <w:t xml:space="preserve">. Had this upward redistribution not happened, incomes for the bottom 90 percent of Americans would be roughly 20 percent higher today.3 In short, </w:t>
      </w:r>
      <w:r w:rsidRPr="009D41A5">
        <w:rPr>
          <w:rStyle w:val="StyleUnderline"/>
          <w:rFonts w:asciiTheme="majorHAnsi" w:hAnsiTheme="majorHAnsi" w:cstheme="majorHAnsi"/>
        </w:rPr>
        <w:t>the rise in inequality driven by anemic wage growth has imposed an “inequality tax” on American households</w:t>
      </w:r>
      <w:r w:rsidRPr="009D41A5">
        <w:rPr>
          <w:rFonts w:asciiTheme="majorHAnsi" w:hAnsiTheme="majorHAnsi" w:cstheme="majorHAnsi"/>
        </w:rPr>
        <w:t xml:space="preserve"> that has robbed them of a fifth of their potential income. </w:t>
      </w:r>
      <w:r w:rsidRPr="009D41A5">
        <w:rPr>
          <w:rStyle w:val="StyleUnderline"/>
          <w:rFonts w:asciiTheme="majorHAnsi" w:hAnsiTheme="majorHAnsi" w:cstheme="majorHAnsi"/>
          <w:highlight w:val="yellow"/>
        </w:rPr>
        <w:t>There would be huge benefits to American well-being from</w:t>
      </w:r>
      <w:r w:rsidRPr="009D41A5">
        <w:rPr>
          <w:rStyle w:val="StyleUnderline"/>
          <w:rFonts w:asciiTheme="majorHAnsi" w:hAnsiTheme="majorHAnsi" w:cstheme="majorHAnsi"/>
        </w:rPr>
        <w:t xml:space="preserve"> blocking or reversing this upward </w:t>
      </w:r>
      <w:r w:rsidRPr="009D41A5">
        <w:rPr>
          <w:rStyle w:val="StyleUnderline"/>
          <w:rFonts w:asciiTheme="majorHAnsi" w:hAnsiTheme="majorHAnsi" w:cstheme="majorHAnsi"/>
          <w:highlight w:val="yellow"/>
        </w:rPr>
        <w:t>redistribution</w:t>
      </w:r>
      <w:r w:rsidRPr="009D41A5">
        <w:rPr>
          <w:rStyle w:val="StyleUnderline"/>
          <w:rFonts w:asciiTheme="majorHAnsi" w:hAnsiTheme="majorHAnsi" w:cstheme="majorHAnsi"/>
        </w:rPr>
        <w:t>. This welfare gain stemming from blocking upward redistribution is the primary reason to</w:t>
      </w:r>
      <w:r w:rsidRPr="009D41A5">
        <w:rPr>
          <w:rFonts w:asciiTheme="majorHAnsi" w:hAnsiTheme="majorHAnsi" w:cstheme="majorHAnsi"/>
        </w:rPr>
        <w:t xml:space="preserve"> champion policy measures to </w:t>
      </w:r>
      <w:r w:rsidRPr="009D41A5">
        <w:rPr>
          <w:rStyle w:val="StyleUnderline"/>
          <w:rFonts w:asciiTheme="majorHAnsi" w:hAnsiTheme="majorHAnsi" w:cstheme="majorHAnsi"/>
        </w:rPr>
        <w:t>boost wage growth</w:t>
      </w:r>
      <w:r w:rsidRPr="009D41A5">
        <w:rPr>
          <w:rFonts w:asciiTheme="majorHAnsi" w:hAnsiTheme="majorHAnsi" w:cstheme="majorHAnsi"/>
        </w:rPr>
        <w:t xml:space="preserve"> and lead to a more equal distribution of income gains. Put simply, </w:t>
      </w:r>
      <w:r w:rsidRPr="009D41A5">
        <w:rPr>
          <w:rStyle w:val="StyleUnderline"/>
          <w:rFonts w:asciiTheme="majorHAnsi" w:hAnsiTheme="majorHAnsi" w:cstheme="majorHAnsi"/>
        </w:rPr>
        <w:t>a dollar is worth more to a family living paycheck to paycheck than it is to families comfortably in the top 1 percent of the income distribution</w:t>
      </w:r>
      <w:r w:rsidRPr="009D41A5">
        <w:rPr>
          <w:rFonts w:asciiTheme="majorHAnsi" w:hAnsiTheme="majorHAnsi" w:cstheme="majorHAnsi"/>
        </w:rPr>
        <w:t xml:space="preserve">. </w:t>
      </w:r>
      <w:r w:rsidRPr="009D41A5">
        <w:rPr>
          <w:rStyle w:val="StyleUnderline"/>
          <w:rFonts w:asciiTheme="majorHAnsi" w:hAnsiTheme="majorHAnsi" w:cstheme="majorHAnsi"/>
        </w:rPr>
        <w:t>Proponents of</w:t>
      </w:r>
      <w:r w:rsidRPr="009D41A5">
        <w:rPr>
          <w:rFonts w:asciiTheme="majorHAnsi" w:hAnsiTheme="majorHAnsi" w:cstheme="majorHAnsi"/>
        </w:rPr>
        <w:t xml:space="preserve"> increases in the minimum wage and other </w:t>
      </w:r>
      <w:r w:rsidRPr="009D41A5">
        <w:rPr>
          <w:rStyle w:val="StyleUnderline"/>
          <w:rFonts w:asciiTheme="majorHAnsi" w:hAnsiTheme="majorHAnsi" w:cstheme="majorHAnsi"/>
        </w:rPr>
        <w:t>measures to boost American wages have</w:t>
      </w:r>
      <w:r w:rsidRPr="009D41A5">
        <w:rPr>
          <w:rFonts w:asciiTheme="majorHAnsi" w:hAnsiTheme="majorHAnsi" w:cstheme="majorHAnsi"/>
        </w:rPr>
        <w:t xml:space="preserve"> often </w:t>
      </w:r>
      <w:r w:rsidRPr="009D41A5">
        <w:rPr>
          <w:rStyle w:val="StyleUnderline"/>
          <w:rFonts w:asciiTheme="majorHAnsi" w:hAnsiTheme="majorHAnsi" w:cstheme="majorHAnsi"/>
        </w:rPr>
        <w:t>argued that there are benefits to these policies besides the welfare gains stemming from pure redistribution</w:t>
      </w:r>
      <w:r w:rsidRPr="009D41A5">
        <w:rPr>
          <w:rFonts w:asciiTheme="majorHAnsi" w:hAnsiTheme="majorHAnsi" w:cstheme="majorHAnsi"/>
        </w:rPr>
        <w:t xml:space="preserve">. These proponents have often argued </w:t>
      </w:r>
      <w:r w:rsidRPr="009D41A5">
        <w:rPr>
          <w:rStyle w:val="StyleUnderline"/>
          <w:rFonts w:asciiTheme="majorHAnsi" w:hAnsiTheme="majorHAnsi" w:cstheme="majorHAnsi"/>
        </w:rPr>
        <w:t>that boosting wages would</w:t>
      </w:r>
      <w:r w:rsidRPr="009D41A5">
        <w:rPr>
          <w:rFonts w:asciiTheme="majorHAnsi" w:hAnsiTheme="majorHAnsi" w:cstheme="majorHAnsi"/>
        </w:rPr>
        <w:t xml:space="preserve"> even </w:t>
      </w:r>
      <w:r w:rsidRPr="009D41A5">
        <w:rPr>
          <w:rStyle w:val="StyleUnderline"/>
          <w:rFonts w:asciiTheme="majorHAnsi" w:hAnsiTheme="majorHAnsi" w:cstheme="majorHAnsi"/>
        </w:rPr>
        <w:t>benefit aggregate economic outcomes</w:t>
      </w:r>
      <w:r w:rsidRPr="009D41A5">
        <w:rPr>
          <w:rFonts w:asciiTheme="majorHAnsi" w:hAnsiTheme="majorHAnsi" w:cstheme="majorHAnsi"/>
        </w:rPr>
        <w:t xml:space="preserve">, like growth in gross domestic product (GDP) or employment. </w:t>
      </w:r>
      <w:r w:rsidRPr="009D41A5">
        <w:rPr>
          <w:rStyle w:val="StyleUnderline"/>
          <w:rFonts w:asciiTheme="majorHAnsi" w:hAnsiTheme="majorHAnsi" w:cstheme="majorHAnsi"/>
        </w:rPr>
        <w:t xml:space="preserve">Recent evidence about developments in the American and global economies strongly indicate that these arguments are correct: </w:t>
      </w:r>
      <w:r w:rsidRPr="009D41A5">
        <w:rPr>
          <w:rStyle w:val="StyleUnderline"/>
          <w:rFonts w:asciiTheme="majorHAnsi" w:hAnsiTheme="majorHAnsi" w:cstheme="majorHAnsi"/>
          <w:highlight w:val="yellow"/>
        </w:rPr>
        <w:t>boosting wages</w:t>
      </w:r>
      <w:r w:rsidRPr="009D41A5">
        <w:rPr>
          <w:rStyle w:val="StyleUnderline"/>
          <w:rFonts w:asciiTheme="majorHAnsi" w:hAnsiTheme="majorHAnsi" w:cstheme="majorHAnsi"/>
        </w:rPr>
        <w:t xml:space="preserve"> of the bottom 90 percent </w:t>
      </w:r>
      <w:r w:rsidRPr="009D41A5">
        <w:rPr>
          <w:rStyle w:val="StyleUnderline"/>
          <w:rFonts w:asciiTheme="majorHAnsi" w:hAnsiTheme="majorHAnsi" w:cstheme="majorHAnsi"/>
          <w:highlight w:val="yellow"/>
        </w:rPr>
        <w:t>would</w:t>
      </w:r>
      <w:r w:rsidRPr="009D41A5">
        <w:rPr>
          <w:rFonts w:asciiTheme="majorHAnsi" w:hAnsiTheme="majorHAnsi" w:cstheme="majorHAnsi"/>
        </w:rPr>
        <w:t xml:space="preserve"> not just raise these households’ incomes and welfare (a more-than-sufficient reason to do so), it would also </w:t>
      </w:r>
      <w:r w:rsidRPr="009D41A5">
        <w:rPr>
          <w:rStyle w:val="StyleUnderline"/>
          <w:rFonts w:asciiTheme="majorHAnsi" w:hAnsiTheme="majorHAnsi" w:cstheme="majorHAnsi"/>
          <w:highlight w:val="yellow"/>
        </w:rPr>
        <w:t>boost overall growth.</w:t>
      </w:r>
      <w:r w:rsidRPr="009D41A5">
        <w:rPr>
          <w:rStyle w:val="StyleUnderline"/>
          <w:rFonts w:asciiTheme="majorHAnsi" w:hAnsiTheme="majorHAnsi" w:cstheme="majorHAnsi"/>
        </w:rPr>
        <w:t xml:space="preserve"> For the past decade</w:t>
      </w:r>
      <w:r w:rsidRPr="009D41A5">
        <w:rPr>
          <w:rFonts w:asciiTheme="majorHAnsi" w:hAnsiTheme="majorHAnsi" w:cstheme="majorHAnsi"/>
        </w:rPr>
        <w:t xml:space="preserve"> (and maybe even longer), </w:t>
      </w:r>
      <w:r w:rsidRPr="009D41A5">
        <w:rPr>
          <w:rStyle w:val="StyleUnderline"/>
          <w:rFonts w:asciiTheme="majorHAnsi" w:hAnsiTheme="majorHAnsi" w:cstheme="majorHAnsi"/>
        </w:rPr>
        <w:t xml:space="preserve">the </w:t>
      </w:r>
      <w:r w:rsidRPr="009D41A5">
        <w:rPr>
          <w:rStyle w:val="Emphasis"/>
          <w:rFonts w:asciiTheme="majorHAnsi" w:hAnsiTheme="majorHAnsi" w:cstheme="majorHAnsi"/>
        </w:rPr>
        <w:t>primary constraint</w:t>
      </w:r>
      <w:r w:rsidRPr="009D41A5">
        <w:rPr>
          <w:rStyle w:val="StyleUnderline"/>
          <w:rFonts w:asciiTheme="majorHAnsi" w:hAnsiTheme="majorHAnsi" w:cstheme="majorHAnsi"/>
        </w:rPr>
        <w:t xml:space="preserve"> on American economic growth has been too-slow spending</w:t>
      </w:r>
      <w:r w:rsidRPr="009D41A5">
        <w:rPr>
          <w:rFonts w:asciiTheme="majorHAnsi" w:hAnsiTheme="majorHAnsi" w:cstheme="majorHAnsi"/>
        </w:rPr>
        <w:t xml:space="preserve"> by households, businesses, and governments. In economists’ jargon, </w:t>
      </w:r>
      <w:r w:rsidRPr="009D41A5">
        <w:rPr>
          <w:rStyle w:val="StyleUnderline"/>
          <w:rFonts w:asciiTheme="majorHAnsi" w:hAnsiTheme="majorHAnsi" w:cstheme="majorHAnsi"/>
        </w:rPr>
        <w:t xml:space="preserve">the constraint has been growth in aggregate demand </w:t>
      </w:r>
      <w:proofErr w:type="gramStart"/>
      <w:r w:rsidRPr="009D41A5">
        <w:rPr>
          <w:rStyle w:val="StyleUnderline"/>
          <w:rFonts w:asciiTheme="majorHAnsi" w:hAnsiTheme="majorHAnsi" w:cstheme="majorHAnsi"/>
        </w:rPr>
        <w:t>lagging behind</w:t>
      </w:r>
      <w:proofErr w:type="gramEnd"/>
      <w:r w:rsidRPr="009D41A5">
        <w:rPr>
          <w:rStyle w:val="StyleUnderline"/>
          <w:rFonts w:asciiTheme="majorHAnsi" w:hAnsiTheme="majorHAnsi" w:cstheme="majorHAnsi"/>
        </w:rPr>
        <w:t xml:space="preserve"> growth in the economy’s productive capacity</w:t>
      </w:r>
      <w:r w:rsidRPr="009D41A5">
        <w:rPr>
          <w:rFonts w:asciiTheme="majorHAnsi" w:hAnsiTheme="majorHAnsi" w:cstheme="majorHAnsi"/>
        </w:rPr>
        <w:t xml:space="preserve"> (including growth of the labor force and the stock of productive capital, such as plants and equipment). Much research indicates that </w:t>
      </w:r>
      <w:r w:rsidRPr="009D41A5">
        <w:rPr>
          <w:rStyle w:val="StyleUnderline"/>
          <w:rFonts w:asciiTheme="majorHAnsi" w:hAnsiTheme="majorHAnsi" w:cstheme="majorHAnsi"/>
          <w:highlight w:val="yellow"/>
        </w:rPr>
        <w:t>this shortfall of demand could become a chronic problem</w:t>
      </w:r>
      <w:r w:rsidRPr="009D41A5">
        <w:rPr>
          <w:rFonts w:asciiTheme="majorHAnsi" w:hAnsiTheme="majorHAnsi" w:cstheme="majorHAnsi"/>
        </w:rPr>
        <w:t xml:space="preserve"> in the future, </w:t>
      </w:r>
      <w:r w:rsidRPr="009D41A5">
        <w:rPr>
          <w:rStyle w:val="StyleUnderline"/>
          <w:rFonts w:asciiTheme="majorHAnsi" w:hAnsiTheme="majorHAnsi" w:cstheme="majorHAnsi"/>
        </w:rPr>
        <w:t>constantly pulling down growth</w:t>
      </w:r>
      <w:r w:rsidRPr="009D41A5">
        <w:rPr>
          <w:rFonts w:asciiTheme="majorHAnsi" w:hAnsiTheme="majorHAnsi" w:cstheme="majorHAnsi"/>
        </w:rPr>
        <w:t xml:space="preserve"> unless macroeconomic policy changes dramatically.</w:t>
      </w:r>
    </w:p>
    <w:p w14:paraId="3DEBBA6C" w14:textId="77777777" w:rsidR="00D8119A" w:rsidRPr="009D41A5" w:rsidRDefault="00D8119A" w:rsidP="00D8119A">
      <w:pPr>
        <w:rPr>
          <w:rFonts w:asciiTheme="majorHAnsi" w:hAnsiTheme="majorHAnsi" w:cstheme="majorHAnsi"/>
          <w:sz w:val="16"/>
        </w:rPr>
      </w:pPr>
    </w:p>
    <w:p w14:paraId="175B863F" w14:textId="77777777" w:rsidR="00D8119A" w:rsidRPr="009D41A5" w:rsidRDefault="00D8119A" w:rsidP="00D8119A">
      <w:pPr>
        <w:keepNext/>
        <w:keepLines/>
        <w:spacing w:before="40" w:after="0"/>
        <w:outlineLvl w:val="3"/>
        <w:rPr>
          <w:rFonts w:asciiTheme="majorHAnsi" w:eastAsiaTheme="majorEastAsia" w:hAnsiTheme="majorHAnsi" w:cstheme="majorHAnsi"/>
          <w:b/>
          <w:iCs/>
          <w:sz w:val="26"/>
        </w:rPr>
      </w:pPr>
      <w:r w:rsidRPr="009D41A5">
        <w:rPr>
          <w:rFonts w:asciiTheme="majorHAnsi" w:eastAsiaTheme="majorEastAsia" w:hAnsiTheme="majorHAnsi" w:cstheme="majorHAnsi"/>
          <w:b/>
          <w:iCs/>
          <w:sz w:val="26"/>
        </w:rPr>
        <w:t>Slower growth wrecks US leadership which is a prerequisite to solving all impacts</w:t>
      </w:r>
    </w:p>
    <w:p w14:paraId="2D39DD87"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Richard </w:t>
      </w:r>
      <w:proofErr w:type="spellStart"/>
      <w:r w:rsidRPr="009D41A5">
        <w:rPr>
          <w:rStyle w:val="Style13ptBold"/>
          <w:rFonts w:asciiTheme="majorHAnsi" w:hAnsiTheme="majorHAnsi" w:cstheme="majorHAnsi"/>
        </w:rPr>
        <w:t>Haass</w:t>
      </w:r>
      <w:proofErr w:type="spellEnd"/>
      <w:r w:rsidRPr="009D41A5">
        <w:rPr>
          <w:rStyle w:val="Style13ptBold"/>
          <w:rFonts w:asciiTheme="majorHAnsi" w:hAnsiTheme="majorHAnsi" w:cstheme="majorHAnsi"/>
        </w:rPr>
        <w:t xml:space="preserve"> 17</w:t>
      </w:r>
      <w:r w:rsidRPr="009D41A5">
        <w:rPr>
          <w:rFonts w:asciiTheme="majorHAnsi" w:hAnsiTheme="majorHAnsi" w:cstheme="majorHAnsi"/>
        </w:rPr>
        <w:t>,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w:t>
      </w:r>
    </w:p>
    <w:p w14:paraId="1FF45831" w14:textId="77777777" w:rsidR="00D8119A" w:rsidRPr="009D41A5" w:rsidRDefault="00D8119A" w:rsidP="00D8119A">
      <w:pPr>
        <w:rPr>
          <w:rFonts w:asciiTheme="majorHAnsi" w:hAnsiTheme="majorHAnsi" w:cstheme="majorHAnsi"/>
          <w:u w:val="single"/>
        </w:rPr>
      </w:pPr>
      <w:r w:rsidRPr="009D41A5">
        <w:rPr>
          <w:rFonts w:asciiTheme="majorHAnsi" w:hAnsiTheme="majorHAnsi" w:cstheme="majorHAnsi"/>
          <w:u w:val="single"/>
        </w:rPr>
        <w:t xml:space="preserve">A large portion of </w:t>
      </w:r>
      <w:r w:rsidRPr="009D41A5">
        <w:rPr>
          <w:rFonts w:asciiTheme="majorHAnsi" w:hAnsiTheme="majorHAnsi" w:cstheme="majorHAnsi"/>
          <w:highlight w:val="yellow"/>
          <w:u w:val="single"/>
        </w:rPr>
        <w:t>the burden of</w:t>
      </w:r>
      <w:r w:rsidRPr="009D41A5">
        <w:rPr>
          <w:rFonts w:asciiTheme="majorHAnsi" w:hAnsiTheme="majorHAnsi" w:cstheme="majorHAnsi"/>
          <w:u w:val="single"/>
        </w:rPr>
        <w:t xml:space="preserve"> creating and </w:t>
      </w:r>
      <w:r w:rsidRPr="009D41A5">
        <w:rPr>
          <w:rFonts w:asciiTheme="majorHAnsi" w:hAnsiTheme="majorHAnsi" w:cstheme="majorHAnsi"/>
          <w:highlight w:val="yellow"/>
          <w:u w:val="single"/>
        </w:rPr>
        <w:t>maintaining order</w:t>
      </w:r>
      <w:r w:rsidRPr="009D41A5">
        <w:rPr>
          <w:rFonts w:asciiTheme="majorHAnsi" w:hAnsiTheme="majorHAnsi" w:cstheme="majorHAnsi"/>
          <w:u w:val="single"/>
        </w:rPr>
        <w:t xml:space="preserve"> at the regional or global level </w:t>
      </w:r>
      <w:r w:rsidRPr="009D41A5">
        <w:rPr>
          <w:rFonts w:asciiTheme="majorHAnsi" w:hAnsiTheme="majorHAnsi" w:cstheme="majorHAnsi"/>
          <w:highlight w:val="yellow"/>
          <w:u w:val="single"/>
        </w:rPr>
        <w:t>will fall on the U</w:t>
      </w:r>
      <w:r w:rsidRPr="009D41A5">
        <w:rPr>
          <w:rFonts w:asciiTheme="majorHAnsi" w:hAnsiTheme="majorHAnsi" w:cstheme="majorHAnsi"/>
          <w:u w:val="single"/>
        </w:rPr>
        <w:t xml:space="preserve">nited </w:t>
      </w:r>
      <w:r w:rsidRPr="009D41A5">
        <w:rPr>
          <w:rFonts w:asciiTheme="majorHAnsi" w:hAnsiTheme="majorHAnsi" w:cstheme="majorHAnsi"/>
          <w:highlight w:val="yellow"/>
          <w:u w:val="single"/>
        </w:rPr>
        <w:t>S</w:t>
      </w:r>
      <w:r w:rsidRPr="009D41A5">
        <w:rPr>
          <w:rFonts w:asciiTheme="majorHAnsi" w:hAnsiTheme="majorHAnsi" w:cstheme="majorHAnsi"/>
          <w:u w:val="single"/>
        </w:rPr>
        <w:t xml:space="preserve">tates. </w:t>
      </w:r>
      <w:r w:rsidRPr="009D41A5">
        <w:rPr>
          <w:rFonts w:asciiTheme="majorHAnsi" w:hAnsiTheme="majorHAnsi" w:cstheme="majorHAnsi"/>
          <w:highlight w:val="yellow"/>
          <w:u w:val="single"/>
        </w:rPr>
        <w:t xml:space="preserve">This is </w:t>
      </w:r>
      <w:r w:rsidRPr="009D41A5">
        <w:rPr>
          <w:rStyle w:val="Emphasis"/>
          <w:rFonts w:asciiTheme="majorHAnsi" w:hAnsiTheme="majorHAnsi" w:cstheme="majorHAnsi"/>
          <w:highlight w:val="yellow"/>
        </w:rPr>
        <w:t>inevitable</w:t>
      </w:r>
      <w:r w:rsidRPr="009D41A5">
        <w:rPr>
          <w:rFonts w:asciiTheme="majorHAnsi" w:hAnsiTheme="majorHAnsi" w:cstheme="majorHAnsi"/>
          <w:u w:val="single"/>
        </w:rPr>
        <w:t xml:space="preserve"> </w:t>
      </w:r>
      <w:r w:rsidRPr="009D41A5">
        <w:rPr>
          <w:rFonts w:asciiTheme="majorHAnsi" w:hAnsiTheme="majorHAnsi" w:cstheme="majorHAnsi"/>
          <w:sz w:val="16"/>
          <w:szCs w:val="16"/>
        </w:rPr>
        <w:t xml:space="preserve">for several reasons, only one of which is that the United States is </w:t>
      </w:r>
      <w:r w:rsidRPr="009D41A5">
        <w:rPr>
          <w:rFonts w:asciiTheme="majorHAnsi" w:hAnsiTheme="majorHAnsi" w:cstheme="majorHAnsi"/>
          <w:sz w:val="16"/>
          <w:szCs w:val="16"/>
        </w:rPr>
        <w:lastRenderedPageBreak/>
        <w:t xml:space="preserve">and will likely remain the most powerful country in the world for decades to come. The corollary to this point is that </w:t>
      </w:r>
      <w:r w:rsidRPr="009D41A5">
        <w:rPr>
          <w:rFonts w:asciiTheme="majorHAnsi" w:hAnsiTheme="majorHAnsi" w:cstheme="majorHAnsi"/>
          <w:highlight w:val="yellow"/>
          <w:u w:val="single"/>
        </w:rPr>
        <w:t>no other country or group</w:t>
      </w:r>
      <w:r w:rsidRPr="009D41A5">
        <w:rPr>
          <w:rFonts w:asciiTheme="majorHAnsi" w:hAnsiTheme="majorHAnsi" w:cstheme="majorHAnsi"/>
          <w:u w:val="single"/>
        </w:rPr>
        <w:t xml:space="preserve"> of countries </w:t>
      </w:r>
      <w:r w:rsidRPr="009D41A5">
        <w:rPr>
          <w:rFonts w:asciiTheme="majorHAnsi" w:hAnsiTheme="majorHAnsi" w:cstheme="majorHAnsi"/>
          <w:highlight w:val="yellow"/>
          <w:u w:val="single"/>
        </w:rPr>
        <w:t>has</w:t>
      </w:r>
      <w:r w:rsidRPr="009D41A5">
        <w:rPr>
          <w:rFonts w:asciiTheme="majorHAnsi" w:hAnsiTheme="majorHAnsi" w:cstheme="majorHAnsi"/>
          <w:u w:val="single"/>
        </w:rPr>
        <w:t xml:space="preserve"> either </w:t>
      </w:r>
      <w:r w:rsidRPr="009D41A5">
        <w:rPr>
          <w:rFonts w:asciiTheme="majorHAnsi" w:hAnsiTheme="majorHAnsi" w:cstheme="majorHAnsi"/>
          <w:highlight w:val="yellow"/>
          <w:u w:val="single"/>
        </w:rPr>
        <w:t>the capacity or</w:t>
      </w:r>
      <w:r w:rsidRPr="009D41A5">
        <w:rPr>
          <w:rFonts w:asciiTheme="majorHAnsi" w:hAnsiTheme="majorHAnsi" w:cstheme="majorHAnsi"/>
          <w:u w:val="single"/>
        </w:rPr>
        <w:t xml:space="preserve"> the </w:t>
      </w:r>
      <w:r w:rsidRPr="009D41A5">
        <w:rPr>
          <w:rFonts w:asciiTheme="majorHAnsi" w:hAnsiTheme="majorHAnsi" w:cstheme="majorHAnsi"/>
          <w:highlight w:val="yellow"/>
          <w:u w:val="single"/>
        </w:rPr>
        <w:t>mind-set</w:t>
      </w:r>
      <w:r w:rsidRPr="009D41A5">
        <w:rPr>
          <w:rFonts w:asciiTheme="majorHAnsi" w:hAnsiTheme="majorHAnsi" w:cstheme="majorHAnsi"/>
          <w:u w:val="single"/>
        </w:rPr>
        <w:t xml:space="preserve"> to build a global order</w:t>
      </w:r>
      <w:r w:rsidRPr="009D41A5">
        <w:rPr>
          <w:rFonts w:asciiTheme="majorHAnsi" w:hAnsiTheme="majorHAnsi" w:cstheme="majorHAnsi"/>
          <w:sz w:val="16"/>
          <w:szCs w:val="16"/>
        </w:rPr>
        <w:t xml:space="preserve">. Nor can order ever be expected to emerge automatically;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w:t>
      </w:r>
      <w:proofErr w:type="gramStart"/>
      <w:r w:rsidRPr="009D41A5">
        <w:rPr>
          <w:rFonts w:asciiTheme="majorHAnsi" w:hAnsiTheme="majorHAnsi" w:cstheme="majorHAnsi"/>
          <w:sz w:val="16"/>
          <w:szCs w:val="16"/>
        </w:rPr>
        <w:t>actually faces</w:t>
      </w:r>
      <w:proofErr w:type="gramEnd"/>
      <w:r w:rsidRPr="009D41A5">
        <w:rPr>
          <w:rFonts w:asciiTheme="majorHAnsi" w:hAnsiTheme="majorHAnsi" w:cstheme="majorHAnsi"/>
          <w:sz w:val="16"/>
          <w:szCs w:val="16"/>
        </w:rPr>
        <w:t xml:space="preserve"> the opposite problem, namely, that </w:t>
      </w:r>
      <w:r w:rsidRPr="009D41A5">
        <w:rPr>
          <w:rFonts w:asciiTheme="majorHAnsi" w:hAnsiTheme="majorHAnsi" w:cstheme="majorHAnsi"/>
          <w:highlight w:val="yellow"/>
          <w:u w:val="single"/>
        </w:rPr>
        <w:t>certain actors do have the</w:t>
      </w:r>
      <w:r w:rsidRPr="009D41A5">
        <w:rPr>
          <w:rFonts w:asciiTheme="majorHAnsi" w:hAnsiTheme="majorHAnsi" w:cstheme="majorHAnsi"/>
          <w:u w:val="single"/>
        </w:rPr>
        <w:t xml:space="preserve"> mind-set and </w:t>
      </w:r>
      <w:r w:rsidRPr="009D41A5">
        <w:rPr>
          <w:rFonts w:asciiTheme="majorHAnsi" w:hAnsiTheme="majorHAnsi" w:cstheme="majorHAnsi"/>
          <w:highlight w:val="yellow"/>
          <w:u w:val="single"/>
        </w:rPr>
        <w:t>means</w:t>
      </w:r>
      <w:r w:rsidRPr="009D41A5">
        <w:rPr>
          <w:rFonts w:asciiTheme="majorHAnsi" w:hAnsiTheme="majorHAnsi" w:cstheme="majorHAnsi"/>
          <w:u w:val="single"/>
        </w:rPr>
        <w:t xml:space="preserve"> to shape an order. The problem is that their views of order are in part or in whole incompatible with U.S. interests. Examples would include </w:t>
      </w:r>
      <w:r w:rsidRPr="009D41A5">
        <w:rPr>
          <w:rStyle w:val="Emphasis"/>
          <w:rFonts w:asciiTheme="majorHAnsi" w:hAnsiTheme="majorHAnsi" w:cstheme="majorHAnsi"/>
          <w:highlight w:val="yellow"/>
        </w:rPr>
        <w:t>Iran</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 xml:space="preserve">and </w:t>
      </w:r>
      <w:r w:rsidRPr="009D41A5">
        <w:rPr>
          <w:rStyle w:val="Emphasis"/>
          <w:rFonts w:asciiTheme="majorHAnsi" w:hAnsiTheme="majorHAnsi" w:cstheme="majorHAnsi"/>
          <w:highlight w:val="yellow"/>
        </w:rPr>
        <w:t>ISIS</w:t>
      </w:r>
      <w:r w:rsidRPr="009D41A5">
        <w:rPr>
          <w:rFonts w:asciiTheme="majorHAnsi" w:hAnsiTheme="majorHAnsi" w:cstheme="majorHAnsi"/>
          <w:u w:val="single"/>
        </w:rPr>
        <w:t xml:space="preserve"> in the Middle East, </w:t>
      </w:r>
      <w:r w:rsidRPr="009D41A5">
        <w:rPr>
          <w:rStyle w:val="Emphasis"/>
          <w:rFonts w:asciiTheme="majorHAnsi" w:hAnsiTheme="majorHAnsi" w:cstheme="majorHAnsi"/>
          <w:highlight w:val="yellow"/>
        </w:rPr>
        <w:t>China</w:t>
      </w:r>
      <w:r w:rsidRPr="009D41A5">
        <w:rPr>
          <w:rFonts w:asciiTheme="majorHAnsi" w:hAnsiTheme="majorHAnsi" w:cstheme="majorHAnsi"/>
          <w:u w:val="single"/>
        </w:rPr>
        <w:t xml:space="preserve"> in Asia, </w:t>
      </w:r>
      <w:r w:rsidRPr="009D41A5">
        <w:rPr>
          <w:rFonts w:asciiTheme="majorHAnsi" w:hAnsiTheme="majorHAnsi" w:cstheme="majorHAnsi"/>
          <w:highlight w:val="yellow"/>
          <w:u w:val="single"/>
        </w:rPr>
        <w:t xml:space="preserve">and </w:t>
      </w:r>
      <w:r w:rsidRPr="009D41A5">
        <w:rPr>
          <w:rStyle w:val="Emphasis"/>
          <w:rFonts w:asciiTheme="majorHAnsi" w:hAnsiTheme="majorHAnsi" w:cstheme="majorHAnsi"/>
          <w:highlight w:val="yellow"/>
        </w:rPr>
        <w:t>Russia</w:t>
      </w:r>
      <w:r w:rsidRPr="009D41A5">
        <w:rPr>
          <w:rFonts w:asciiTheme="majorHAnsi" w:hAnsiTheme="majorHAnsi" w:cstheme="majorHAnsi"/>
          <w:u w:val="single"/>
        </w:rPr>
        <w:t xml:space="preserve"> in Europe</w:t>
      </w:r>
      <w:r w:rsidRPr="009D41A5">
        <w:rPr>
          <w:rFonts w:asciiTheme="majorHAnsi" w:hAnsiTheme="majorHAnsi" w:cstheme="majorHAnsi"/>
          <w:sz w:val="16"/>
          <w:szCs w:val="16"/>
        </w:rPr>
        <w:t xml:space="preserve">. It will not be an easy time for the United States. The sheer number and range of challenges is daunting. There are </w:t>
      </w:r>
      <w:proofErr w:type="gramStart"/>
      <w:r w:rsidRPr="009D41A5">
        <w:rPr>
          <w:rFonts w:asciiTheme="majorHAnsi" w:hAnsiTheme="majorHAnsi" w:cstheme="majorHAnsi"/>
          <w:sz w:val="16"/>
          <w:szCs w:val="16"/>
        </w:rPr>
        <w:t>a large number of</w:t>
      </w:r>
      <w:proofErr w:type="gramEnd"/>
      <w:r w:rsidRPr="009D41A5">
        <w:rPr>
          <w:rFonts w:asciiTheme="majorHAnsi" w:hAnsiTheme="majorHAnsi" w:cstheme="majorHAnsi"/>
          <w:sz w:val="16"/>
          <w:szCs w:val="16"/>
        </w:rPr>
        <w:t xml:space="preserve">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 xml:space="preserve">no country can contend with </w:t>
      </w:r>
      <w:r w:rsidRPr="009D41A5">
        <w:rPr>
          <w:rStyle w:val="Emphasis"/>
          <w:rFonts w:asciiTheme="majorHAnsi" w:hAnsiTheme="majorHAnsi" w:cstheme="majorHAnsi"/>
          <w:highlight w:val="yellow"/>
        </w:rPr>
        <w:t>global challenges</w:t>
      </w:r>
      <w:r w:rsidRPr="009D41A5">
        <w:rPr>
          <w:rFonts w:asciiTheme="majorHAnsi" w:hAnsiTheme="majorHAnsi" w:cstheme="majorHAnsi"/>
          <w:highlight w:val="yellow"/>
          <w:u w:val="single"/>
        </w:rPr>
        <w:t xml:space="preserve"> on its own</w:t>
      </w:r>
      <w:r w:rsidRPr="009D41A5">
        <w:rPr>
          <w:rFonts w:asciiTheme="majorHAnsi" w:hAnsiTheme="majorHAnsi" w:cstheme="majorHAnsi"/>
          <w:u w:val="single"/>
        </w:rPr>
        <w:t xml:space="preserve"> given the very nature of these challenges. The United States could reduce its carbon footprint dramatically, but the effect on </w:t>
      </w:r>
      <w:r w:rsidRPr="009D41A5">
        <w:rPr>
          <w:rStyle w:val="Emphasis"/>
          <w:rFonts w:asciiTheme="majorHAnsi" w:hAnsiTheme="majorHAnsi" w:cstheme="majorHAnsi"/>
        </w:rPr>
        <w:t xml:space="preserve">global </w:t>
      </w:r>
      <w:r w:rsidRPr="009D41A5">
        <w:rPr>
          <w:rStyle w:val="Emphasis"/>
          <w:rFonts w:asciiTheme="majorHAnsi" w:hAnsiTheme="majorHAnsi" w:cstheme="majorHAnsi"/>
          <w:highlight w:val="yellow"/>
        </w:rPr>
        <w:t>climate</w:t>
      </w:r>
      <w:r w:rsidRPr="009D41A5">
        <w:rPr>
          <w:rFonts w:asciiTheme="majorHAnsi" w:hAnsiTheme="majorHAnsi" w:cstheme="majorHAnsi"/>
          <w:u w:val="single"/>
        </w:rPr>
        <w:t xml:space="preserve"> would be modest if India and China failed to follow suit. Similarly, on its own the United States cannot maintain a world trading system or successfully combat </w:t>
      </w:r>
      <w:r w:rsidRPr="009D41A5">
        <w:rPr>
          <w:rStyle w:val="Emphasis"/>
          <w:rFonts w:asciiTheme="majorHAnsi" w:hAnsiTheme="majorHAnsi" w:cstheme="majorHAnsi"/>
          <w:highlight w:val="yellow"/>
        </w:rPr>
        <w:t>terrorism or disease</w:t>
      </w:r>
      <w:r w:rsidRPr="009D41A5">
        <w:rPr>
          <w:rFonts w:asciiTheme="majorHAnsi" w:hAnsiTheme="majorHAnsi" w:cstheme="majorHAnsi"/>
          <w:sz w:val="16"/>
          <w:szCs w:val="16"/>
        </w:rPr>
        <w:t>. Adding to these realities are resource limits. The United States cannot provide all the troops or dollars to maintain order in the Middle East and Europe and Asia and South Asia. There is simply too much capability in too many hands. Unilateralism is rarely a serious foreign policy option.</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Partners are essential</w:t>
      </w:r>
      <w:r w:rsidRPr="009D41A5">
        <w:rPr>
          <w:rFonts w:asciiTheme="majorHAnsi" w:hAnsiTheme="majorHAnsi" w:cstheme="majorHAnsi"/>
          <w:u w:val="single"/>
        </w:rPr>
        <w:t xml:space="preserve">. </w:t>
      </w:r>
      <w:r w:rsidRPr="009D41A5">
        <w:rPr>
          <w:rFonts w:asciiTheme="majorHAnsi" w:hAnsiTheme="majorHAnsi" w:cstheme="majorHAnsi"/>
          <w:sz w:val="16"/>
          <w:szCs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But a focus on foreign policy is not enough. National security is a coin with two sides, and what the United States does at home, what is normally thought of as belonging to the domestic realm, is every bit as much a part of national security as foreign policy. It is best to understand the issue as guns and butter rather than guns versus butter. When it comes to the domestic side, the argument is straightforward. </w:t>
      </w:r>
      <w:proofErr w:type="gramStart"/>
      <w:r w:rsidRPr="009D41A5">
        <w:rPr>
          <w:rFonts w:asciiTheme="majorHAnsi" w:hAnsiTheme="majorHAnsi" w:cstheme="majorHAnsi"/>
          <w:sz w:val="16"/>
          <w:szCs w:val="16"/>
        </w:rPr>
        <w:t xml:space="preserve">In order </w:t>
      </w:r>
      <w:r w:rsidRPr="009D41A5">
        <w:rPr>
          <w:rFonts w:asciiTheme="majorHAnsi" w:hAnsiTheme="majorHAnsi" w:cstheme="majorHAnsi"/>
          <w:highlight w:val="yellow"/>
          <w:u w:val="single"/>
        </w:rPr>
        <w:t>to</w:t>
      </w:r>
      <w:proofErr w:type="gramEnd"/>
      <w:r w:rsidRPr="009D41A5">
        <w:rPr>
          <w:rFonts w:asciiTheme="majorHAnsi" w:hAnsiTheme="majorHAnsi" w:cstheme="majorHAnsi"/>
          <w:highlight w:val="yellow"/>
          <w:u w:val="single"/>
        </w:rPr>
        <w:t xml:space="preserve"> lead</w:t>
      </w:r>
      <w:r w:rsidRPr="009D41A5">
        <w:rPr>
          <w:rFonts w:asciiTheme="majorHAnsi" w:hAnsiTheme="majorHAnsi" w:cstheme="majorHAnsi"/>
          <w:u w:val="single"/>
        </w:rPr>
        <w:t xml:space="preserve"> and compete and act </w:t>
      </w:r>
      <w:r w:rsidRPr="009D41A5">
        <w:rPr>
          <w:rFonts w:asciiTheme="majorHAnsi" w:hAnsiTheme="majorHAnsi" w:cstheme="majorHAnsi"/>
          <w:highlight w:val="yellow"/>
          <w:u w:val="single"/>
        </w:rPr>
        <w:t>effectively</w:t>
      </w:r>
      <w:r w:rsidRPr="009D41A5">
        <w:rPr>
          <w:rFonts w:asciiTheme="majorHAnsi" w:hAnsiTheme="majorHAnsi" w:cstheme="majorHAnsi"/>
          <w:u w:val="single"/>
        </w:rPr>
        <w:t xml:space="preserve"> in the world, </w:t>
      </w:r>
      <w:r w:rsidRPr="009D41A5">
        <w:rPr>
          <w:rFonts w:asciiTheme="majorHAnsi" w:hAnsiTheme="majorHAnsi" w:cstheme="majorHAnsi"/>
          <w:highlight w:val="yellow"/>
          <w:u w:val="single"/>
        </w:rPr>
        <w:t>the U</w:t>
      </w:r>
      <w:r w:rsidRPr="009D41A5">
        <w:rPr>
          <w:rFonts w:asciiTheme="majorHAnsi" w:hAnsiTheme="majorHAnsi" w:cstheme="majorHAnsi"/>
          <w:u w:val="single"/>
        </w:rPr>
        <w:t xml:space="preserve">nited </w:t>
      </w:r>
      <w:r w:rsidRPr="009D41A5">
        <w:rPr>
          <w:rFonts w:asciiTheme="majorHAnsi" w:hAnsiTheme="majorHAnsi" w:cstheme="majorHAnsi"/>
          <w:highlight w:val="yellow"/>
          <w:u w:val="single"/>
        </w:rPr>
        <w:t>S</w:t>
      </w:r>
      <w:r w:rsidRPr="009D41A5">
        <w:rPr>
          <w:rFonts w:asciiTheme="majorHAnsi" w:hAnsiTheme="majorHAnsi" w:cstheme="majorHAnsi"/>
          <w:u w:val="single"/>
        </w:rPr>
        <w:t xml:space="preserve">tates </w:t>
      </w:r>
      <w:r w:rsidRPr="009D41A5">
        <w:rPr>
          <w:rStyle w:val="Emphasis"/>
          <w:rFonts w:asciiTheme="majorHAnsi" w:hAnsiTheme="majorHAnsi" w:cstheme="majorHAnsi"/>
          <w:highlight w:val="yellow"/>
        </w:rPr>
        <w:t>needs to put its house in order</w:t>
      </w:r>
      <w:r w:rsidRPr="009D41A5">
        <w:rPr>
          <w:rFonts w:asciiTheme="majorHAnsi" w:hAnsiTheme="majorHAnsi" w:cstheme="majorHAnsi"/>
          <w:sz w:val="16"/>
          <w:szCs w:val="16"/>
        </w:rPr>
        <w:t>. I have written on what this entails in a book titled Foreign Policy Begins at Home.2 This was sometimes interpreted as suggesting a turn away from foreign policy. It was nothing of the sort. Foreign policy begins at home, but it ends there only at the country’s peril.3 Earlier I mentioned that the United States has few unilateral options, that there are few if any things it can do better alone than with others. The counterpart to this claim is that the world cannot come up with the elements of a working order absent the United States.</w:t>
      </w:r>
      <w:r w:rsidRPr="009D41A5">
        <w:rPr>
          <w:rFonts w:asciiTheme="majorHAnsi" w:hAnsiTheme="majorHAnsi" w:cstheme="majorHAnsi"/>
          <w:u w:val="single"/>
        </w:rPr>
        <w:t xml:space="preserve"> The United States is not sufficient, </w:t>
      </w:r>
      <w:r w:rsidRPr="009D41A5">
        <w:rPr>
          <w:rStyle w:val="Emphasis"/>
          <w:rFonts w:asciiTheme="majorHAnsi" w:hAnsiTheme="majorHAnsi" w:cstheme="majorHAnsi"/>
        </w:rPr>
        <w:t>but it is necessary</w:t>
      </w:r>
      <w:r w:rsidRPr="009D41A5">
        <w:rPr>
          <w:rFonts w:asciiTheme="majorHAnsi" w:hAnsiTheme="majorHAnsi" w:cstheme="majorHAnsi"/>
          <w:sz w:val="16"/>
          <w:szCs w:val="16"/>
        </w:rPr>
        <w:t xml:space="preserve">. It is also true that the United States cannot lead or act effectively in the world if it does not have a strong domestic foundation. </w:t>
      </w:r>
      <w:r w:rsidRPr="009D41A5">
        <w:rPr>
          <w:rFonts w:asciiTheme="majorHAnsi" w:hAnsiTheme="majorHAnsi" w:cstheme="majorHAnsi"/>
          <w:highlight w:val="yellow"/>
          <w:u w:val="single"/>
        </w:rPr>
        <w:t>National security</w:t>
      </w:r>
      <w:r w:rsidRPr="009D41A5">
        <w:rPr>
          <w:rFonts w:asciiTheme="majorHAnsi" w:hAnsiTheme="majorHAnsi" w:cstheme="majorHAnsi"/>
          <w:u w:val="single"/>
        </w:rPr>
        <w:t xml:space="preserve"> inevitably </w:t>
      </w:r>
      <w:r w:rsidRPr="009D41A5">
        <w:rPr>
          <w:rFonts w:asciiTheme="majorHAnsi" w:hAnsiTheme="majorHAnsi" w:cstheme="majorHAnsi"/>
          <w:highlight w:val="yellow"/>
          <w:u w:val="single"/>
        </w:rPr>
        <w:t>requires significant</w:t>
      </w:r>
      <w:r w:rsidRPr="009D41A5">
        <w:rPr>
          <w:rFonts w:asciiTheme="majorHAnsi" w:hAnsiTheme="majorHAnsi" w:cstheme="majorHAnsi"/>
          <w:u w:val="single"/>
        </w:rPr>
        <w:t xml:space="preserve"> amounts of human, physical, and financial </w:t>
      </w:r>
      <w:r w:rsidRPr="009D41A5">
        <w:rPr>
          <w:rFonts w:asciiTheme="majorHAnsi" w:hAnsiTheme="majorHAnsi" w:cstheme="majorHAnsi"/>
          <w:highlight w:val="yellow"/>
          <w:u w:val="single"/>
        </w:rPr>
        <w:t>resources</w:t>
      </w:r>
      <w:r w:rsidRPr="009D41A5">
        <w:rPr>
          <w:rFonts w:asciiTheme="majorHAnsi" w:hAnsiTheme="majorHAnsi" w:cstheme="majorHAnsi"/>
          <w:u w:val="single"/>
        </w:rPr>
        <w:t xml:space="preserve"> to draw on. </w:t>
      </w:r>
      <w:r w:rsidRPr="009D41A5">
        <w:rPr>
          <w:rFonts w:asciiTheme="majorHAnsi" w:hAnsiTheme="majorHAnsi" w:cstheme="majorHAnsi"/>
          <w:highlight w:val="yellow"/>
          <w:u w:val="single"/>
        </w:rPr>
        <w:t>The better the U</w:t>
      </w:r>
      <w:r w:rsidRPr="009D41A5">
        <w:rPr>
          <w:rFonts w:asciiTheme="majorHAnsi" w:hAnsiTheme="majorHAnsi" w:cstheme="majorHAnsi"/>
          <w:u w:val="single"/>
        </w:rPr>
        <w:t xml:space="preserve">nited </w:t>
      </w:r>
      <w:r w:rsidRPr="009D41A5">
        <w:rPr>
          <w:rFonts w:asciiTheme="majorHAnsi" w:hAnsiTheme="majorHAnsi" w:cstheme="majorHAnsi"/>
          <w:highlight w:val="yellow"/>
          <w:u w:val="single"/>
        </w:rPr>
        <w:t>S</w:t>
      </w:r>
      <w:r w:rsidRPr="009D41A5">
        <w:rPr>
          <w:rFonts w:asciiTheme="majorHAnsi" w:hAnsiTheme="majorHAnsi" w:cstheme="majorHAnsi"/>
          <w:u w:val="single"/>
        </w:rPr>
        <w:t xml:space="preserve">tates </w:t>
      </w:r>
      <w:r w:rsidRPr="009D41A5">
        <w:rPr>
          <w:rFonts w:asciiTheme="majorHAnsi" w:hAnsiTheme="majorHAnsi" w:cstheme="majorHAnsi"/>
          <w:highlight w:val="yellow"/>
          <w:u w:val="single"/>
        </w:rPr>
        <w:t>is doing economically, the more it will have</w:t>
      </w:r>
      <w:r w:rsidRPr="009D41A5">
        <w:rPr>
          <w:rFonts w:asciiTheme="majorHAnsi" w:hAnsiTheme="majorHAnsi" w:cstheme="majorHAnsi"/>
          <w:u w:val="single"/>
        </w:rPr>
        <w:t xml:space="preserve"> available in the way of resources </w:t>
      </w:r>
      <w:r w:rsidRPr="009D41A5">
        <w:rPr>
          <w:rFonts w:asciiTheme="majorHAnsi" w:hAnsiTheme="majorHAnsi" w:cstheme="majorHAnsi"/>
          <w:highlight w:val="yellow"/>
          <w:u w:val="single"/>
        </w:rPr>
        <w:t>to devote</w:t>
      </w:r>
      <w:r w:rsidRPr="009D41A5">
        <w:rPr>
          <w:rFonts w:asciiTheme="majorHAnsi" w:hAnsiTheme="majorHAnsi" w:cstheme="majorHAnsi"/>
          <w:u w:val="single"/>
        </w:rPr>
        <w:t xml:space="preserve"> to what it wants and needs to do </w:t>
      </w:r>
      <w:r w:rsidRPr="009D41A5">
        <w:rPr>
          <w:rFonts w:asciiTheme="majorHAnsi" w:hAnsiTheme="majorHAnsi" w:cstheme="majorHAnsi"/>
          <w:highlight w:val="yellow"/>
          <w:u w:val="single"/>
        </w:rPr>
        <w:t>abroad without</w:t>
      </w:r>
      <w:r w:rsidRPr="009D41A5">
        <w:rPr>
          <w:rFonts w:asciiTheme="majorHAnsi" w:hAnsiTheme="majorHAnsi" w:cstheme="majorHAnsi"/>
          <w:u w:val="single"/>
        </w:rPr>
        <w:t xml:space="preserve"> igniting a </w:t>
      </w:r>
      <w:r w:rsidRPr="009D41A5">
        <w:rPr>
          <w:rFonts w:asciiTheme="majorHAnsi" w:hAnsiTheme="majorHAnsi" w:cstheme="majorHAnsi"/>
          <w:highlight w:val="yellow"/>
          <w:u w:val="single"/>
        </w:rPr>
        <w:t>divisive</w:t>
      </w:r>
      <w:r w:rsidRPr="009D41A5">
        <w:rPr>
          <w:rFonts w:asciiTheme="majorHAnsi" w:hAnsiTheme="majorHAnsi" w:cstheme="majorHAnsi"/>
          <w:u w:val="single"/>
        </w:rPr>
        <w:t xml:space="preserve"> and distracting domestic </w:t>
      </w:r>
      <w:r w:rsidRPr="009D41A5">
        <w:rPr>
          <w:rFonts w:asciiTheme="majorHAnsi" w:hAnsiTheme="majorHAnsi" w:cstheme="majorHAnsi"/>
          <w:highlight w:val="yellow"/>
          <w:u w:val="single"/>
        </w:rPr>
        <w:t>debate</w:t>
      </w:r>
      <w:r w:rsidRPr="009D41A5">
        <w:rPr>
          <w:rFonts w:asciiTheme="majorHAnsi" w:hAnsiTheme="majorHAnsi" w:cstheme="majorHAnsi"/>
          <w:u w:val="single"/>
        </w:rPr>
        <w:t xml:space="preserve"> as to priorities. An additional benefit is that </w:t>
      </w:r>
      <w:r w:rsidRPr="009D41A5">
        <w:rPr>
          <w:rFonts w:asciiTheme="majorHAnsi" w:hAnsiTheme="majorHAnsi" w:cstheme="majorHAnsi"/>
          <w:highlight w:val="yellow"/>
          <w:u w:val="single"/>
        </w:rPr>
        <w:t>respect for the</w:t>
      </w:r>
      <w:r w:rsidRPr="009D41A5">
        <w:rPr>
          <w:rFonts w:asciiTheme="majorHAnsi" w:hAnsiTheme="majorHAnsi" w:cstheme="majorHAnsi"/>
          <w:u w:val="single"/>
        </w:rPr>
        <w:t xml:space="preserve"> United States and for the </w:t>
      </w:r>
      <w:r w:rsidRPr="009D41A5">
        <w:rPr>
          <w:rFonts w:asciiTheme="majorHAnsi" w:hAnsiTheme="majorHAnsi" w:cstheme="majorHAnsi"/>
          <w:highlight w:val="yellow"/>
          <w:u w:val="single"/>
        </w:rPr>
        <w:t>American</w:t>
      </w:r>
      <w:r w:rsidRPr="009D41A5">
        <w:rPr>
          <w:rFonts w:asciiTheme="majorHAnsi" w:hAnsiTheme="majorHAnsi" w:cstheme="majorHAnsi"/>
          <w:u w:val="single"/>
        </w:rPr>
        <w:t xml:space="preserve"> political, social, and economic </w:t>
      </w:r>
      <w:r w:rsidRPr="009D41A5">
        <w:rPr>
          <w:rFonts w:asciiTheme="majorHAnsi" w:hAnsiTheme="majorHAnsi" w:cstheme="majorHAnsi"/>
          <w:highlight w:val="yellow"/>
          <w:u w:val="single"/>
        </w:rPr>
        <w:t>model</w:t>
      </w:r>
      <w:r w:rsidRPr="009D41A5">
        <w:rPr>
          <w:rFonts w:asciiTheme="majorHAnsi" w:hAnsiTheme="majorHAnsi" w:cstheme="majorHAnsi"/>
          <w:u w:val="single"/>
        </w:rPr>
        <w:t xml:space="preserve"> (along with a desire to emulate it) </w:t>
      </w:r>
      <w:r w:rsidRPr="009D41A5">
        <w:rPr>
          <w:rFonts w:asciiTheme="majorHAnsi" w:hAnsiTheme="majorHAnsi" w:cstheme="majorHAnsi"/>
          <w:highlight w:val="yellow"/>
          <w:u w:val="single"/>
        </w:rPr>
        <w:t>will increase</w:t>
      </w:r>
      <w:r w:rsidRPr="009D41A5">
        <w:rPr>
          <w:rFonts w:asciiTheme="majorHAnsi" w:hAnsiTheme="majorHAnsi" w:cstheme="majorHAnsi"/>
          <w:u w:val="single"/>
        </w:rPr>
        <w:t xml:space="preserve"> only </w:t>
      </w:r>
      <w:r w:rsidRPr="009D41A5">
        <w:rPr>
          <w:rFonts w:asciiTheme="majorHAnsi" w:hAnsiTheme="majorHAnsi" w:cstheme="majorHAnsi"/>
          <w:highlight w:val="yellow"/>
          <w:u w:val="single"/>
        </w:rPr>
        <w:t>if it is seen as successful</w:t>
      </w:r>
      <w:r w:rsidRPr="009D41A5">
        <w:rPr>
          <w:rFonts w:asciiTheme="majorHAnsi" w:hAnsiTheme="majorHAnsi" w:cstheme="majorHAnsi"/>
          <w:u w:val="single"/>
        </w:rPr>
        <w:t xml:space="preserve">. </w:t>
      </w:r>
      <w:r w:rsidRPr="009D41A5">
        <w:rPr>
          <w:rStyle w:val="Emphasis"/>
          <w:rFonts w:asciiTheme="majorHAnsi" w:hAnsiTheme="majorHAnsi" w:cstheme="majorHAnsi"/>
          <w:highlight w:val="yellow"/>
        </w:rPr>
        <w:t>The most basic test</w:t>
      </w:r>
      <w:r w:rsidRPr="009D41A5">
        <w:rPr>
          <w:rStyle w:val="Emphasis"/>
          <w:rFonts w:asciiTheme="majorHAnsi" w:hAnsiTheme="majorHAnsi" w:cstheme="majorHAnsi"/>
        </w:rPr>
        <w:t xml:space="preserve"> of the success of the model </w:t>
      </w:r>
      <w:r w:rsidRPr="009D41A5">
        <w:rPr>
          <w:rStyle w:val="Emphasis"/>
          <w:rFonts w:asciiTheme="majorHAnsi" w:hAnsiTheme="majorHAnsi" w:cstheme="majorHAnsi"/>
          <w:highlight w:val="yellow"/>
        </w:rPr>
        <w:t>will be</w:t>
      </w:r>
      <w:r w:rsidRPr="009D41A5">
        <w:rPr>
          <w:rStyle w:val="Emphasis"/>
          <w:rFonts w:asciiTheme="majorHAnsi" w:hAnsiTheme="majorHAnsi" w:cstheme="majorHAnsi"/>
        </w:rPr>
        <w:t xml:space="preserve"> economic </w:t>
      </w:r>
      <w:r w:rsidRPr="009D41A5">
        <w:rPr>
          <w:rStyle w:val="Emphasis"/>
          <w:rFonts w:asciiTheme="majorHAnsi" w:hAnsiTheme="majorHAnsi" w:cstheme="majorHAnsi"/>
          <w:highlight w:val="yellow"/>
        </w:rPr>
        <w:t>growth</w:t>
      </w:r>
      <w:r w:rsidRPr="009D41A5">
        <w:rPr>
          <w:rFonts w:asciiTheme="majorHAnsi" w:hAnsiTheme="majorHAnsi" w:cstheme="majorHAnsi"/>
          <w:u w:val="single"/>
        </w:rPr>
        <w:t xml:space="preserve">. </w:t>
      </w:r>
      <w:r w:rsidRPr="009D41A5">
        <w:rPr>
          <w:rFonts w:asciiTheme="majorHAnsi" w:hAnsiTheme="majorHAnsi" w:cstheme="majorHAnsi"/>
          <w:highlight w:val="yellow"/>
          <w:u w:val="single"/>
        </w:rPr>
        <w:t>U.S. growth levels</w:t>
      </w:r>
      <w:r w:rsidRPr="009D41A5">
        <w:rPr>
          <w:rFonts w:asciiTheme="majorHAnsi" w:hAnsiTheme="majorHAnsi" w:cstheme="majorHAnsi"/>
          <w:u w:val="single"/>
        </w:rPr>
        <w:t xml:space="preserve"> may appear all right when compared with what a good many other countries are experiencing, but they </w:t>
      </w:r>
      <w:r w:rsidRPr="009D41A5">
        <w:rPr>
          <w:rFonts w:asciiTheme="majorHAnsi" w:hAnsiTheme="majorHAnsi" w:cstheme="majorHAnsi"/>
          <w:highlight w:val="yellow"/>
          <w:u w:val="single"/>
        </w:rPr>
        <w:t>are below</w:t>
      </w:r>
      <w:r w:rsidRPr="009D41A5">
        <w:rPr>
          <w:rFonts w:asciiTheme="majorHAnsi" w:hAnsiTheme="majorHAnsi" w:cstheme="majorHAnsi"/>
          <w:u w:val="single"/>
        </w:rPr>
        <w:t xml:space="preserve"> </w:t>
      </w:r>
      <w:r w:rsidRPr="009D41A5">
        <w:rPr>
          <w:rFonts w:asciiTheme="majorHAnsi" w:hAnsiTheme="majorHAnsi" w:cstheme="majorHAnsi"/>
          <w:sz w:val="16"/>
          <w:szCs w:val="16"/>
        </w:rPr>
        <w:t>what is needed and fall short of what is possible. There is no reason why the United States is not growing in</w:t>
      </w:r>
      <w:r w:rsidRPr="009D41A5">
        <w:rPr>
          <w:rFonts w:asciiTheme="majorHAnsi" w:hAnsiTheme="majorHAnsi" w:cstheme="majorHAnsi"/>
          <w:u w:val="single"/>
        </w:rPr>
        <w:t xml:space="preserve"> </w:t>
      </w:r>
      <w:r w:rsidRPr="009D41A5">
        <w:rPr>
          <w:rStyle w:val="Emphasis"/>
          <w:rFonts w:asciiTheme="majorHAnsi" w:hAnsiTheme="majorHAnsi" w:cstheme="majorHAnsi"/>
        </w:rPr>
        <w:t xml:space="preserve">the range of </w:t>
      </w:r>
      <w:r w:rsidRPr="009D41A5">
        <w:rPr>
          <w:rStyle w:val="Emphasis"/>
          <w:rFonts w:asciiTheme="majorHAnsi" w:hAnsiTheme="majorHAnsi" w:cstheme="majorHAnsi"/>
          <w:highlight w:val="yellow"/>
        </w:rPr>
        <w:t>3 percent or</w:t>
      </w:r>
      <w:r w:rsidRPr="009D41A5">
        <w:rPr>
          <w:rStyle w:val="Emphasis"/>
          <w:rFonts w:asciiTheme="majorHAnsi" w:hAnsiTheme="majorHAnsi" w:cstheme="majorHAnsi"/>
        </w:rPr>
        <w:t xml:space="preserve"> even </w:t>
      </w:r>
      <w:r w:rsidRPr="009D41A5">
        <w:rPr>
          <w:rStyle w:val="Emphasis"/>
          <w:rFonts w:asciiTheme="majorHAnsi" w:hAnsiTheme="majorHAnsi" w:cstheme="majorHAnsi"/>
          <w:highlight w:val="yellow"/>
        </w:rPr>
        <w:t>higher</w:t>
      </w:r>
      <w:r w:rsidRPr="009D41A5">
        <w:rPr>
          <w:rFonts w:asciiTheme="majorHAnsi" w:hAnsiTheme="majorHAnsi" w:cstheme="majorHAnsi"/>
          <w:u w:val="single"/>
        </w:rPr>
        <w:t xml:space="preserve"> other than what it is doing and, more important, not doing.4</w:t>
      </w:r>
    </w:p>
    <w:p w14:paraId="7BE80299" w14:textId="77777777" w:rsidR="00D8119A" w:rsidRPr="009D41A5" w:rsidRDefault="00D8119A" w:rsidP="00D8119A">
      <w:pPr>
        <w:rPr>
          <w:rFonts w:asciiTheme="majorHAnsi" w:hAnsiTheme="majorHAnsi" w:cstheme="majorHAnsi"/>
          <w:sz w:val="16"/>
        </w:rPr>
      </w:pPr>
    </w:p>
    <w:p w14:paraId="0EB8ADA2" w14:textId="77777777" w:rsidR="00D8119A" w:rsidRPr="009D41A5" w:rsidRDefault="00D8119A" w:rsidP="00D8119A">
      <w:pPr>
        <w:rPr>
          <w:rFonts w:asciiTheme="majorHAnsi" w:hAnsiTheme="majorHAnsi" w:cstheme="majorHAnsi"/>
          <w:sz w:val="16"/>
        </w:rPr>
      </w:pPr>
    </w:p>
    <w:p w14:paraId="5DE9D1AD"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 xml:space="preserve">Economic crisis causes global war---defense is wrong </w:t>
      </w:r>
    </w:p>
    <w:p w14:paraId="6E1DD208"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Qian </w:t>
      </w:r>
      <w:r w:rsidRPr="009D41A5">
        <w:rPr>
          <w:rStyle w:val="Style13ptBold"/>
          <w:rFonts w:asciiTheme="majorHAnsi" w:hAnsiTheme="majorHAnsi" w:cstheme="majorHAnsi"/>
        </w:rPr>
        <w:t>Liu 18</w:t>
      </w:r>
      <w:r w:rsidRPr="009D41A5">
        <w:rPr>
          <w:rFonts w:asciiTheme="majorHAnsi" w:hAnsiTheme="majorHAnsi" w:cstheme="majorHAnsi"/>
        </w:rPr>
        <w:t xml:space="preserve">, Managing Director of Greater China for The Economist Group, previously director of the global economics unit and director of Access China for the Economist Intelligence Unit, PhD in economics from Uppsala University, Sweden, 11/13/18, “The next economic crisis could cause a global conflict. Here's why,” </w:t>
      </w:r>
      <w:hyperlink r:id="rId10" w:history="1">
        <w:r w:rsidRPr="009D41A5">
          <w:rPr>
            <w:rStyle w:val="Hyperlink"/>
            <w:rFonts w:asciiTheme="majorHAnsi" w:hAnsiTheme="majorHAnsi" w:cstheme="majorHAnsi"/>
          </w:rPr>
          <w:t>https://www.weforum.org/agenda/2018/11/the-next-economic-crisis-could-cause-a-global-conflict-heres-why/</w:t>
        </w:r>
      </w:hyperlink>
    </w:p>
    <w:p w14:paraId="090F643C"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The </w:t>
      </w:r>
      <w:r w:rsidRPr="009D41A5">
        <w:rPr>
          <w:rStyle w:val="StyleUnderline"/>
          <w:rFonts w:asciiTheme="majorHAnsi" w:hAnsiTheme="majorHAnsi" w:cstheme="majorHAnsi"/>
        </w:rPr>
        <w:t>response to the 20</w:t>
      </w:r>
      <w:r w:rsidRPr="009D41A5">
        <w:rPr>
          <w:rStyle w:val="Emphasis"/>
          <w:rFonts w:asciiTheme="majorHAnsi" w:hAnsiTheme="majorHAnsi" w:cstheme="majorHAnsi"/>
        </w:rPr>
        <w:t>08</w:t>
      </w:r>
      <w:r w:rsidRPr="009D41A5">
        <w:rPr>
          <w:rFonts w:asciiTheme="majorHAnsi" w:hAnsiTheme="majorHAnsi" w:cstheme="majorHAnsi"/>
          <w:sz w:val="16"/>
        </w:rPr>
        <w:t xml:space="preserve"> economic </w:t>
      </w:r>
      <w:r w:rsidRPr="009D41A5">
        <w:rPr>
          <w:rStyle w:val="StyleUnderline"/>
          <w:rFonts w:asciiTheme="majorHAnsi" w:hAnsiTheme="majorHAnsi" w:cstheme="majorHAnsi"/>
        </w:rPr>
        <w:t>crisis</w:t>
      </w:r>
      <w:r w:rsidRPr="009D41A5">
        <w:rPr>
          <w:rFonts w:asciiTheme="majorHAnsi" w:hAnsiTheme="majorHAnsi" w:cstheme="majorHAnsi"/>
          <w:sz w:val="16"/>
        </w:rPr>
        <w:t xml:space="preserve"> has </w:t>
      </w:r>
      <w:r w:rsidRPr="009D41A5">
        <w:rPr>
          <w:rStyle w:val="StyleUnderline"/>
          <w:rFonts w:asciiTheme="majorHAnsi" w:hAnsiTheme="majorHAnsi" w:cstheme="majorHAnsi"/>
        </w:rPr>
        <w:t>relied far too much on monetary stimulus</w:t>
      </w:r>
      <w:r w:rsidRPr="009D41A5">
        <w:rPr>
          <w:rFonts w:asciiTheme="majorHAnsi" w:hAnsiTheme="majorHAnsi" w:cstheme="majorHAnsi"/>
          <w:sz w:val="16"/>
        </w:rPr>
        <w:t xml:space="preserve">, in the form of quantitative easing and near-zero (or even negative) interest </w:t>
      </w:r>
      <w:proofErr w:type="gramStart"/>
      <w:r w:rsidRPr="009D41A5">
        <w:rPr>
          <w:rFonts w:asciiTheme="majorHAnsi" w:hAnsiTheme="majorHAnsi" w:cstheme="majorHAnsi"/>
          <w:sz w:val="16"/>
        </w:rPr>
        <w:t xml:space="preserve">rates, </w:t>
      </w:r>
      <w:r w:rsidRPr="009D41A5">
        <w:rPr>
          <w:rStyle w:val="StyleUnderline"/>
          <w:rFonts w:asciiTheme="majorHAnsi" w:hAnsiTheme="majorHAnsi" w:cstheme="majorHAnsi"/>
        </w:rPr>
        <w:t>and</w:t>
      </w:r>
      <w:proofErr w:type="gramEnd"/>
      <w:r w:rsidRPr="009D41A5">
        <w:rPr>
          <w:rFonts w:asciiTheme="majorHAnsi" w:hAnsiTheme="majorHAnsi" w:cstheme="majorHAnsi"/>
          <w:sz w:val="16"/>
        </w:rPr>
        <w:t xml:space="preserve"> included </w:t>
      </w:r>
      <w:r w:rsidRPr="009D41A5">
        <w:rPr>
          <w:rStyle w:val="Emphasis"/>
          <w:rFonts w:asciiTheme="majorHAnsi" w:hAnsiTheme="majorHAnsi" w:cstheme="majorHAnsi"/>
        </w:rPr>
        <w:t>far too little structural reform</w:t>
      </w:r>
      <w:r w:rsidRPr="009D41A5">
        <w:rPr>
          <w:rStyle w:val="StyleUnderline"/>
          <w:rFonts w:asciiTheme="majorHAnsi" w:hAnsiTheme="majorHAnsi" w:cstheme="majorHAnsi"/>
        </w:rPr>
        <w:t>. This means</w:t>
      </w:r>
      <w:r w:rsidRPr="009D41A5">
        <w:rPr>
          <w:rFonts w:asciiTheme="majorHAnsi" w:hAnsiTheme="majorHAnsi" w:cstheme="majorHAnsi"/>
          <w:sz w:val="16"/>
        </w:rPr>
        <w:t xml:space="preserve"> that </w:t>
      </w:r>
      <w:r w:rsidRPr="009D41A5">
        <w:rPr>
          <w:rStyle w:val="StyleUnderline"/>
          <w:rFonts w:asciiTheme="majorHAnsi" w:hAnsiTheme="majorHAnsi" w:cstheme="majorHAnsi"/>
          <w:highlight w:val="yellow"/>
        </w:rPr>
        <w:t>the next crisis could</w:t>
      </w:r>
      <w:r w:rsidRPr="009D41A5">
        <w:rPr>
          <w:rStyle w:val="StyleUnderline"/>
          <w:rFonts w:asciiTheme="majorHAnsi" w:hAnsiTheme="majorHAnsi" w:cstheme="majorHAnsi"/>
        </w:rPr>
        <w:t xml:space="preserve"> come soon – and </w:t>
      </w:r>
      <w:r w:rsidRPr="009D41A5">
        <w:rPr>
          <w:rStyle w:val="StyleUnderline"/>
          <w:rFonts w:asciiTheme="majorHAnsi" w:hAnsiTheme="majorHAnsi" w:cstheme="majorHAnsi"/>
          <w:highlight w:val="yellow"/>
        </w:rPr>
        <w:t>pave the way for</w:t>
      </w:r>
      <w:r w:rsidRPr="009D41A5">
        <w:rPr>
          <w:rFonts w:asciiTheme="majorHAnsi" w:hAnsiTheme="majorHAnsi" w:cstheme="majorHAnsi"/>
          <w:sz w:val="16"/>
        </w:rPr>
        <w:t xml:space="preserve"> a </w:t>
      </w:r>
      <w:r w:rsidRPr="009D41A5">
        <w:rPr>
          <w:rStyle w:val="Emphasis"/>
          <w:rFonts w:asciiTheme="majorHAnsi" w:hAnsiTheme="majorHAnsi" w:cstheme="majorHAnsi"/>
          <w:highlight w:val="yellow"/>
        </w:rPr>
        <w:t>large-scale military conflict</w:t>
      </w:r>
      <w:r w:rsidRPr="009D41A5">
        <w:rPr>
          <w:rFonts w:asciiTheme="majorHAnsi" w:hAnsiTheme="majorHAnsi" w:cstheme="majorHAnsi"/>
          <w:sz w:val="16"/>
        </w:rPr>
        <w:t>.</w:t>
      </w:r>
    </w:p>
    <w:p w14:paraId="2E8517DB"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The next economic crisis is closer than you think. But what you should really worry about is what comes after: </w:t>
      </w:r>
      <w:r w:rsidRPr="009D41A5">
        <w:rPr>
          <w:rStyle w:val="StyleUnderline"/>
          <w:rFonts w:asciiTheme="majorHAnsi" w:hAnsiTheme="majorHAnsi" w:cstheme="majorHAnsi"/>
          <w:highlight w:val="yellow"/>
        </w:rPr>
        <w:t>in the current</w:t>
      </w:r>
      <w:r w:rsidRPr="009D41A5">
        <w:rPr>
          <w:rStyle w:val="StyleUnderline"/>
          <w:rFonts w:asciiTheme="majorHAnsi" w:hAnsiTheme="majorHAnsi" w:cstheme="majorHAnsi"/>
        </w:rPr>
        <w:t xml:space="preserve"> social, </w:t>
      </w:r>
      <w:r w:rsidRPr="009D41A5">
        <w:rPr>
          <w:rStyle w:val="StyleUnderline"/>
          <w:rFonts w:asciiTheme="majorHAnsi" w:hAnsiTheme="majorHAnsi" w:cstheme="majorHAnsi"/>
          <w:highlight w:val="yellow"/>
        </w:rPr>
        <w:t>political</w:t>
      </w:r>
      <w:r w:rsidRPr="009D41A5">
        <w:rPr>
          <w:rStyle w:val="StyleUnderline"/>
          <w:rFonts w:asciiTheme="majorHAnsi" w:hAnsiTheme="majorHAnsi" w:cstheme="majorHAnsi"/>
        </w:rPr>
        <w:t xml:space="preserve">, and technological </w:t>
      </w:r>
      <w:r w:rsidRPr="009D41A5">
        <w:rPr>
          <w:rStyle w:val="StyleUnderline"/>
          <w:rFonts w:asciiTheme="majorHAnsi" w:hAnsiTheme="majorHAnsi" w:cstheme="majorHAnsi"/>
          <w:highlight w:val="yellow"/>
        </w:rPr>
        <w:t>landscape</w:t>
      </w:r>
      <w:r w:rsidRPr="009D41A5">
        <w:rPr>
          <w:rStyle w:val="StyleUnderline"/>
          <w:rFonts w:asciiTheme="majorHAnsi" w:hAnsiTheme="majorHAnsi" w:cstheme="majorHAnsi"/>
        </w:rPr>
        <w:t xml:space="preserve">, a </w:t>
      </w:r>
      <w:r w:rsidRPr="009D41A5">
        <w:rPr>
          <w:rStyle w:val="StyleUnderline"/>
          <w:rFonts w:asciiTheme="majorHAnsi" w:hAnsiTheme="majorHAnsi" w:cstheme="majorHAnsi"/>
          <w:highlight w:val="yellow"/>
        </w:rPr>
        <w:t>prolonged</w:t>
      </w:r>
      <w:r w:rsidRPr="009D41A5">
        <w:rPr>
          <w:rFonts w:asciiTheme="majorHAnsi" w:hAnsiTheme="majorHAnsi" w:cstheme="majorHAnsi"/>
          <w:sz w:val="16"/>
        </w:rPr>
        <w:t xml:space="preserve"> economic </w:t>
      </w:r>
      <w:r w:rsidRPr="009D41A5">
        <w:rPr>
          <w:rStyle w:val="StyleUnderline"/>
          <w:rFonts w:asciiTheme="majorHAnsi" w:hAnsiTheme="majorHAnsi" w:cstheme="majorHAnsi"/>
          <w:highlight w:val="yellow"/>
        </w:rPr>
        <w:t>crisis</w:t>
      </w:r>
      <w:r w:rsidRPr="009D41A5">
        <w:rPr>
          <w:rStyle w:val="StyleUnderline"/>
          <w:rFonts w:asciiTheme="majorHAnsi" w:hAnsiTheme="majorHAnsi" w:cstheme="majorHAnsi"/>
        </w:rPr>
        <w:t>, combined with rising</w:t>
      </w:r>
      <w:r w:rsidRPr="009D41A5">
        <w:rPr>
          <w:rFonts w:asciiTheme="majorHAnsi" w:hAnsiTheme="majorHAnsi" w:cstheme="majorHAnsi"/>
          <w:sz w:val="16"/>
        </w:rPr>
        <w:t xml:space="preserve"> income </w:t>
      </w:r>
      <w:r w:rsidRPr="009D41A5">
        <w:rPr>
          <w:rStyle w:val="StyleUnderline"/>
          <w:rFonts w:asciiTheme="majorHAnsi" w:hAnsiTheme="majorHAnsi" w:cstheme="majorHAnsi"/>
        </w:rPr>
        <w:t xml:space="preserve">inequality, </w:t>
      </w:r>
      <w:r w:rsidRPr="009D41A5">
        <w:rPr>
          <w:rStyle w:val="StyleUnderline"/>
          <w:rFonts w:asciiTheme="majorHAnsi" w:hAnsiTheme="majorHAnsi" w:cstheme="majorHAnsi"/>
          <w:highlight w:val="yellow"/>
        </w:rPr>
        <w:t>could</w:t>
      </w:r>
      <w:r w:rsidRPr="009D41A5">
        <w:rPr>
          <w:rFonts w:asciiTheme="majorHAnsi" w:hAnsiTheme="majorHAnsi" w:cstheme="majorHAnsi"/>
          <w:sz w:val="16"/>
        </w:rPr>
        <w:t xml:space="preserve"> well </w:t>
      </w:r>
      <w:r w:rsidRPr="009D41A5">
        <w:rPr>
          <w:rStyle w:val="Emphasis"/>
          <w:rFonts w:asciiTheme="majorHAnsi" w:hAnsiTheme="majorHAnsi" w:cstheme="majorHAnsi"/>
          <w:highlight w:val="yellow"/>
        </w:rPr>
        <w:t>escalate into</w:t>
      </w:r>
      <w:r w:rsidRPr="009D41A5">
        <w:rPr>
          <w:rStyle w:val="Emphasis"/>
          <w:rFonts w:asciiTheme="majorHAnsi" w:hAnsiTheme="majorHAnsi" w:cstheme="majorHAnsi"/>
        </w:rPr>
        <w:t xml:space="preserve"> a major </w:t>
      </w:r>
      <w:r w:rsidRPr="009D41A5">
        <w:rPr>
          <w:rStyle w:val="Emphasis"/>
          <w:rFonts w:asciiTheme="majorHAnsi" w:hAnsiTheme="majorHAnsi" w:cstheme="majorHAnsi"/>
          <w:highlight w:val="yellow"/>
        </w:rPr>
        <w:t>global military conflict</w:t>
      </w:r>
      <w:r w:rsidRPr="009D41A5">
        <w:rPr>
          <w:rFonts w:asciiTheme="majorHAnsi" w:hAnsiTheme="majorHAnsi" w:cstheme="majorHAnsi"/>
          <w:sz w:val="16"/>
        </w:rPr>
        <w:t>.</w:t>
      </w:r>
    </w:p>
    <w:p w14:paraId="42F10007"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The </w:t>
      </w:r>
      <w:r w:rsidRPr="009D41A5">
        <w:rPr>
          <w:rStyle w:val="StyleUnderline"/>
          <w:rFonts w:asciiTheme="majorHAnsi" w:hAnsiTheme="majorHAnsi" w:cstheme="majorHAnsi"/>
        </w:rPr>
        <w:t>20</w:t>
      </w:r>
      <w:r w:rsidRPr="009D41A5">
        <w:rPr>
          <w:rStyle w:val="Emphasis"/>
          <w:rFonts w:asciiTheme="majorHAnsi" w:hAnsiTheme="majorHAnsi" w:cstheme="majorHAnsi"/>
          <w:highlight w:val="yellow"/>
        </w:rPr>
        <w:t>08</w:t>
      </w:r>
      <w:r w:rsidRPr="009D41A5">
        <w:rPr>
          <w:rFonts w:asciiTheme="majorHAnsi" w:hAnsiTheme="majorHAnsi" w:cstheme="majorHAnsi"/>
          <w:sz w:val="16"/>
        </w:rPr>
        <w:t xml:space="preserve">-09 global financial crisis </w:t>
      </w:r>
      <w:r w:rsidRPr="009D41A5">
        <w:rPr>
          <w:rStyle w:val="StyleUnderline"/>
          <w:rFonts w:asciiTheme="majorHAnsi" w:hAnsiTheme="majorHAnsi" w:cstheme="majorHAnsi"/>
          <w:highlight w:val="yellow"/>
        </w:rPr>
        <w:t>almost</w:t>
      </w:r>
      <w:r w:rsidRPr="009D41A5">
        <w:rPr>
          <w:rFonts w:asciiTheme="majorHAnsi" w:hAnsiTheme="majorHAnsi" w:cstheme="majorHAnsi"/>
          <w:sz w:val="16"/>
        </w:rPr>
        <w:t xml:space="preserve"> bankrupted governments and </w:t>
      </w:r>
      <w:r w:rsidRPr="009D41A5">
        <w:rPr>
          <w:rStyle w:val="StyleUnderline"/>
          <w:rFonts w:asciiTheme="majorHAnsi" w:hAnsiTheme="majorHAnsi" w:cstheme="majorHAnsi"/>
          <w:highlight w:val="yellow"/>
        </w:rPr>
        <w:t>caused systemic collapse</w:t>
      </w:r>
      <w:r w:rsidRPr="009D41A5">
        <w:rPr>
          <w:rStyle w:val="StyleUnderline"/>
          <w:rFonts w:asciiTheme="majorHAnsi" w:hAnsiTheme="majorHAnsi" w:cstheme="majorHAnsi"/>
        </w:rPr>
        <w:t>. Policymakers managed to pull the global economy back from the brink, using massive monetary stimulus</w:t>
      </w:r>
      <w:r w:rsidRPr="009D41A5">
        <w:rPr>
          <w:rFonts w:asciiTheme="majorHAnsi" w:hAnsiTheme="majorHAnsi" w:cstheme="majorHAnsi"/>
          <w:sz w:val="16"/>
        </w:rPr>
        <w:t>, including quantitative easing and near-zero (or even negative) interest rates.</w:t>
      </w:r>
    </w:p>
    <w:p w14:paraId="329AF3B8"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p>
    <w:p w14:paraId="7D84B840"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p>
    <w:p w14:paraId="679D6A5B"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The </w:t>
      </w:r>
      <w:r w:rsidRPr="009D41A5">
        <w:rPr>
          <w:rStyle w:val="StyleUnderline"/>
          <w:rFonts w:asciiTheme="majorHAnsi" w:hAnsiTheme="majorHAnsi" w:cstheme="majorHAnsi"/>
        </w:rPr>
        <w:t>lack of structural reform has meant</w:t>
      </w:r>
      <w:r w:rsidRPr="009D41A5">
        <w:rPr>
          <w:rFonts w:asciiTheme="majorHAnsi" w:hAnsiTheme="majorHAnsi" w:cstheme="majorHAnsi"/>
          <w:sz w:val="16"/>
        </w:rPr>
        <w:t xml:space="preserve"> that the </w:t>
      </w:r>
      <w:r w:rsidRPr="009D41A5">
        <w:rPr>
          <w:rStyle w:val="StyleUnderline"/>
          <w:rFonts w:asciiTheme="majorHAnsi" w:hAnsiTheme="majorHAnsi" w:cstheme="majorHAnsi"/>
        </w:rPr>
        <w:t>unprecedented excess liquidity</w:t>
      </w:r>
      <w:r w:rsidRPr="009D41A5">
        <w:rPr>
          <w:rFonts w:asciiTheme="majorHAnsi" w:hAnsiTheme="majorHAnsi" w:cstheme="majorHAnsi"/>
          <w:sz w:val="16"/>
        </w:rPr>
        <w:t xml:space="preserve"> that central banks injected into their economies </w:t>
      </w:r>
      <w:r w:rsidRPr="009D41A5">
        <w:rPr>
          <w:rStyle w:val="StyleUnderline"/>
          <w:rFonts w:asciiTheme="majorHAnsi" w:hAnsiTheme="majorHAnsi" w:cstheme="majorHAnsi"/>
        </w:rPr>
        <w:t>was not allocated to its most efficient uses. Instead, it raised global asset prices to levels even higher than those prevailing before 2008</w:t>
      </w:r>
      <w:r w:rsidRPr="009D41A5">
        <w:rPr>
          <w:rFonts w:asciiTheme="majorHAnsi" w:hAnsiTheme="majorHAnsi" w:cstheme="majorHAnsi"/>
          <w:sz w:val="16"/>
        </w:rPr>
        <w:t>.</w:t>
      </w:r>
    </w:p>
    <w:p w14:paraId="1D060FAF"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w:t>
      </w:r>
    </w:p>
    <w:p w14:paraId="0C947243"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As monetary tightening reveals the vulnerabilities in the real economy, the collapse of asset-price bubbles will trigger </w:t>
      </w:r>
      <w:r w:rsidRPr="009D41A5">
        <w:rPr>
          <w:rStyle w:val="StyleUnderline"/>
          <w:rFonts w:asciiTheme="majorHAnsi" w:hAnsiTheme="majorHAnsi" w:cstheme="majorHAnsi"/>
          <w:highlight w:val="yellow"/>
        </w:rPr>
        <w:t>another</w:t>
      </w:r>
      <w:r w:rsidRPr="009D41A5">
        <w:rPr>
          <w:rStyle w:val="StyleUnderline"/>
          <w:rFonts w:asciiTheme="majorHAnsi" w:hAnsiTheme="majorHAnsi" w:cstheme="majorHAnsi"/>
        </w:rPr>
        <w:t xml:space="preserve"> economic </w:t>
      </w:r>
      <w:r w:rsidRPr="009D41A5">
        <w:rPr>
          <w:rStyle w:val="StyleUnderline"/>
          <w:rFonts w:asciiTheme="majorHAnsi" w:hAnsiTheme="majorHAnsi" w:cstheme="majorHAnsi"/>
          <w:highlight w:val="yellow"/>
        </w:rPr>
        <w:t>crisis</w:t>
      </w:r>
      <w:r w:rsidRPr="009D41A5">
        <w:rPr>
          <w:rFonts w:asciiTheme="majorHAnsi" w:hAnsiTheme="majorHAnsi" w:cstheme="majorHAnsi"/>
          <w:sz w:val="16"/>
        </w:rPr>
        <w:t xml:space="preserve"> – one that </w:t>
      </w:r>
      <w:r w:rsidRPr="009D41A5">
        <w:rPr>
          <w:rStyle w:val="StyleUnderline"/>
          <w:rFonts w:asciiTheme="majorHAnsi" w:hAnsiTheme="majorHAnsi" w:cstheme="majorHAnsi"/>
          <w:highlight w:val="yellow"/>
        </w:rPr>
        <w:t xml:space="preserve">could be </w:t>
      </w:r>
      <w:r w:rsidRPr="009D41A5">
        <w:rPr>
          <w:rStyle w:val="Emphasis"/>
          <w:rFonts w:asciiTheme="majorHAnsi" w:hAnsiTheme="majorHAnsi" w:cstheme="majorHAnsi"/>
          <w:highlight w:val="yellow"/>
        </w:rPr>
        <w:t>even more severe</w:t>
      </w:r>
      <w:r w:rsidRPr="009D41A5">
        <w:rPr>
          <w:rFonts w:asciiTheme="majorHAnsi" w:hAnsiTheme="majorHAnsi" w:cstheme="majorHAnsi"/>
          <w:sz w:val="16"/>
        </w:rPr>
        <w:t xml:space="preserve"> than the last, </w:t>
      </w:r>
      <w:r w:rsidRPr="009D41A5">
        <w:rPr>
          <w:rStyle w:val="StyleUnderline"/>
          <w:rFonts w:asciiTheme="majorHAnsi" w:hAnsiTheme="majorHAnsi" w:cstheme="majorHAnsi"/>
          <w:highlight w:val="yellow"/>
        </w:rPr>
        <w:t>because</w:t>
      </w:r>
      <w:r w:rsidRPr="009D41A5">
        <w:rPr>
          <w:rStyle w:val="StyleUnderline"/>
          <w:rFonts w:asciiTheme="majorHAnsi" w:hAnsiTheme="majorHAnsi" w:cstheme="majorHAnsi"/>
        </w:rPr>
        <w:t xml:space="preserve"> we have built up a tolerance to our strongest macroeconomic medications. </w:t>
      </w:r>
      <w:r w:rsidRPr="009D41A5">
        <w:rPr>
          <w:rStyle w:val="StyleUnderline"/>
          <w:rFonts w:asciiTheme="majorHAnsi" w:hAnsiTheme="majorHAnsi" w:cstheme="majorHAnsi"/>
          <w:highlight w:val="yellow"/>
        </w:rPr>
        <w:t>A decade of</w:t>
      </w:r>
      <w:r w:rsidRPr="009D41A5">
        <w:rPr>
          <w:rFonts w:asciiTheme="majorHAnsi" w:hAnsiTheme="majorHAnsi" w:cstheme="majorHAnsi"/>
          <w:sz w:val="16"/>
        </w:rPr>
        <w:t xml:space="preserve"> regular adrenaline shots, in the form of ultra-low interest rates and </w:t>
      </w:r>
      <w:r w:rsidRPr="009D41A5">
        <w:rPr>
          <w:rStyle w:val="StyleUnderline"/>
          <w:rFonts w:asciiTheme="majorHAnsi" w:hAnsiTheme="majorHAnsi" w:cstheme="majorHAnsi"/>
          <w:highlight w:val="yellow"/>
        </w:rPr>
        <w:t>unconventional monetary policies</w:t>
      </w:r>
      <w:r w:rsidRPr="009D41A5">
        <w:rPr>
          <w:rStyle w:val="StyleUnderline"/>
          <w:rFonts w:asciiTheme="majorHAnsi" w:hAnsiTheme="majorHAnsi" w:cstheme="majorHAnsi"/>
        </w:rPr>
        <w:t xml:space="preserve">, has </w:t>
      </w:r>
      <w:r w:rsidRPr="009D41A5">
        <w:rPr>
          <w:rStyle w:val="Emphasis"/>
          <w:rFonts w:asciiTheme="majorHAnsi" w:hAnsiTheme="majorHAnsi" w:cstheme="majorHAnsi"/>
        </w:rPr>
        <w:t xml:space="preserve">severely </w:t>
      </w:r>
      <w:r w:rsidRPr="009D41A5">
        <w:rPr>
          <w:rStyle w:val="Emphasis"/>
          <w:rFonts w:asciiTheme="majorHAnsi" w:hAnsiTheme="majorHAnsi" w:cstheme="majorHAnsi"/>
          <w:highlight w:val="yellow"/>
        </w:rPr>
        <w:t>depleted their power to stabilize</w:t>
      </w:r>
      <w:r w:rsidRPr="009D41A5">
        <w:rPr>
          <w:rStyle w:val="Emphasis"/>
          <w:rFonts w:asciiTheme="majorHAnsi" w:hAnsiTheme="majorHAnsi" w:cstheme="majorHAnsi"/>
        </w:rPr>
        <w:t xml:space="preserve"> and stimulate </w:t>
      </w:r>
      <w:r w:rsidRPr="009D41A5">
        <w:rPr>
          <w:rStyle w:val="Emphasis"/>
          <w:rFonts w:asciiTheme="majorHAnsi" w:hAnsiTheme="majorHAnsi" w:cstheme="majorHAnsi"/>
          <w:highlight w:val="yellow"/>
        </w:rPr>
        <w:t>the economy</w:t>
      </w:r>
      <w:r w:rsidRPr="009D41A5">
        <w:rPr>
          <w:rFonts w:asciiTheme="majorHAnsi" w:hAnsiTheme="majorHAnsi" w:cstheme="majorHAnsi"/>
          <w:sz w:val="16"/>
        </w:rPr>
        <w:t>.</w:t>
      </w:r>
    </w:p>
    <w:p w14:paraId="35F024F8"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If history is any guide, the </w:t>
      </w:r>
      <w:r w:rsidRPr="009D41A5">
        <w:rPr>
          <w:rStyle w:val="StyleUnderline"/>
          <w:rFonts w:asciiTheme="majorHAnsi" w:hAnsiTheme="majorHAnsi" w:cstheme="majorHAnsi"/>
        </w:rPr>
        <w:t>consequences</w:t>
      </w:r>
      <w:r w:rsidRPr="009D41A5">
        <w:rPr>
          <w:rFonts w:asciiTheme="majorHAnsi" w:hAnsiTheme="majorHAnsi" w:cstheme="majorHAnsi"/>
          <w:sz w:val="16"/>
        </w:rPr>
        <w:t xml:space="preserve"> of this mistake </w:t>
      </w:r>
      <w:r w:rsidRPr="009D41A5">
        <w:rPr>
          <w:rStyle w:val="StyleUnderline"/>
          <w:rFonts w:asciiTheme="majorHAnsi" w:hAnsiTheme="majorHAnsi" w:cstheme="majorHAnsi"/>
        </w:rPr>
        <w:t>could extend far beyond the economy</w:t>
      </w:r>
      <w:r w:rsidRPr="009D41A5">
        <w:rPr>
          <w:rFonts w:asciiTheme="majorHAnsi" w:hAnsiTheme="majorHAnsi" w:cstheme="majorHAnsi"/>
          <w:sz w:val="16"/>
        </w:rPr>
        <w:t xml:space="preserve">. According to Harvard’s Benjamin Friedman, </w:t>
      </w:r>
      <w:r w:rsidRPr="009D41A5">
        <w:rPr>
          <w:rStyle w:val="StyleUnderline"/>
          <w:rFonts w:asciiTheme="majorHAnsi" w:hAnsiTheme="majorHAnsi" w:cstheme="majorHAnsi"/>
        </w:rPr>
        <w:t>prolonged</w:t>
      </w:r>
      <w:r w:rsidRPr="009D41A5">
        <w:rPr>
          <w:rFonts w:asciiTheme="majorHAnsi" w:hAnsiTheme="majorHAnsi" w:cstheme="majorHAnsi"/>
          <w:sz w:val="16"/>
        </w:rPr>
        <w:t xml:space="preserve"> periods of </w:t>
      </w:r>
      <w:r w:rsidRPr="009D41A5">
        <w:rPr>
          <w:rStyle w:val="StyleUnderline"/>
          <w:rFonts w:asciiTheme="majorHAnsi" w:hAnsiTheme="majorHAnsi" w:cstheme="majorHAnsi"/>
        </w:rPr>
        <w:t>economic distress have been characterized</w:t>
      </w:r>
      <w:r w:rsidRPr="009D41A5">
        <w:rPr>
          <w:rFonts w:asciiTheme="majorHAnsi" w:hAnsiTheme="majorHAnsi" w:cstheme="majorHAnsi"/>
          <w:sz w:val="16"/>
        </w:rPr>
        <w:t xml:space="preserve"> also </w:t>
      </w:r>
      <w:r w:rsidRPr="009D41A5">
        <w:rPr>
          <w:rStyle w:val="StyleUnderline"/>
          <w:rFonts w:asciiTheme="majorHAnsi" w:hAnsiTheme="majorHAnsi" w:cstheme="majorHAnsi"/>
        </w:rPr>
        <w:t>by</w:t>
      </w:r>
      <w:r w:rsidRPr="009D41A5">
        <w:rPr>
          <w:rFonts w:asciiTheme="majorHAnsi" w:hAnsiTheme="majorHAnsi" w:cstheme="majorHAnsi"/>
          <w:sz w:val="16"/>
        </w:rPr>
        <w:t xml:space="preserve"> public </w:t>
      </w:r>
      <w:r w:rsidRPr="009D41A5">
        <w:rPr>
          <w:rStyle w:val="StyleUnderline"/>
          <w:rFonts w:asciiTheme="majorHAnsi" w:hAnsiTheme="majorHAnsi" w:cstheme="majorHAnsi"/>
        </w:rPr>
        <w:t>antipathy toward</w:t>
      </w:r>
      <w:r w:rsidRPr="009D41A5">
        <w:rPr>
          <w:rFonts w:asciiTheme="majorHAnsi" w:hAnsiTheme="majorHAnsi" w:cstheme="majorHAnsi"/>
          <w:sz w:val="16"/>
        </w:rPr>
        <w:t xml:space="preserve"> minority groups or </w:t>
      </w:r>
      <w:r w:rsidRPr="009D41A5">
        <w:rPr>
          <w:rStyle w:val="StyleUnderline"/>
          <w:rFonts w:asciiTheme="majorHAnsi" w:hAnsiTheme="majorHAnsi" w:cstheme="majorHAnsi"/>
        </w:rPr>
        <w:t>foreign countries</w:t>
      </w:r>
      <w:r w:rsidRPr="009D41A5">
        <w:rPr>
          <w:rFonts w:asciiTheme="majorHAnsi" w:hAnsiTheme="majorHAnsi" w:cstheme="majorHAnsi"/>
          <w:sz w:val="16"/>
        </w:rPr>
        <w:t xml:space="preserve"> – attitudes </w:t>
      </w:r>
      <w:r w:rsidRPr="009D41A5">
        <w:rPr>
          <w:rStyle w:val="StyleUnderline"/>
          <w:rFonts w:asciiTheme="majorHAnsi" w:hAnsiTheme="majorHAnsi" w:cstheme="majorHAnsi"/>
        </w:rPr>
        <w:t>that can</w:t>
      </w:r>
      <w:r w:rsidRPr="009D41A5">
        <w:rPr>
          <w:rFonts w:asciiTheme="majorHAnsi" w:hAnsiTheme="majorHAnsi" w:cstheme="majorHAnsi"/>
          <w:sz w:val="16"/>
        </w:rPr>
        <w:t xml:space="preserve"> help to </w:t>
      </w:r>
      <w:r w:rsidRPr="009D41A5">
        <w:rPr>
          <w:rStyle w:val="StyleUnderline"/>
          <w:rFonts w:asciiTheme="majorHAnsi" w:hAnsiTheme="majorHAnsi" w:cstheme="majorHAnsi"/>
        </w:rPr>
        <w:t>fuel</w:t>
      </w:r>
      <w:r w:rsidRPr="009D41A5">
        <w:rPr>
          <w:rFonts w:asciiTheme="majorHAnsi" w:hAnsiTheme="majorHAnsi" w:cstheme="majorHAnsi"/>
          <w:sz w:val="16"/>
        </w:rPr>
        <w:t xml:space="preserve"> unrest, </w:t>
      </w:r>
      <w:r w:rsidRPr="009D41A5">
        <w:rPr>
          <w:rStyle w:val="Emphasis"/>
          <w:rFonts w:asciiTheme="majorHAnsi" w:hAnsiTheme="majorHAnsi" w:cstheme="majorHAnsi"/>
        </w:rPr>
        <w:t>terrorism, or even war</w:t>
      </w:r>
      <w:r w:rsidRPr="009D41A5">
        <w:rPr>
          <w:rFonts w:asciiTheme="majorHAnsi" w:hAnsiTheme="majorHAnsi" w:cstheme="majorHAnsi"/>
          <w:sz w:val="16"/>
        </w:rPr>
        <w:t>.</w:t>
      </w:r>
    </w:p>
    <w:p w14:paraId="58C71383"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lastRenderedPageBreak/>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p>
    <w:p w14:paraId="68446520"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To be sure, WWII, like World War I, was caused by a multitude of factors; </w:t>
      </w:r>
      <w:r w:rsidRPr="009D41A5">
        <w:rPr>
          <w:rStyle w:val="StyleUnderline"/>
          <w:rFonts w:asciiTheme="majorHAnsi" w:hAnsiTheme="majorHAnsi" w:cstheme="majorHAnsi"/>
        </w:rPr>
        <w:t>there is no standard path to war. But</w:t>
      </w:r>
      <w:r w:rsidRPr="009D41A5">
        <w:rPr>
          <w:rFonts w:asciiTheme="majorHAnsi" w:hAnsiTheme="majorHAnsi" w:cstheme="majorHAnsi"/>
          <w:sz w:val="16"/>
        </w:rPr>
        <w:t xml:space="preserve"> there is reason to believe that </w:t>
      </w:r>
      <w:r w:rsidRPr="009D41A5">
        <w:rPr>
          <w:rStyle w:val="StyleUnderline"/>
          <w:rFonts w:asciiTheme="majorHAnsi" w:hAnsiTheme="majorHAnsi" w:cstheme="majorHAnsi"/>
        </w:rPr>
        <w:t>high</w:t>
      </w:r>
      <w:r w:rsidRPr="009D41A5">
        <w:rPr>
          <w:rFonts w:asciiTheme="majorHAnsi" w:hAnsiTheme="majorHAnsi" w:cstheme="majorHAnsi"/>
          <w:sz w:val="16"/>
        </w:rPr>
        <w:t xml:space="preserve"> levels of </w:t>
      </w:r>
      <w:r w:rsidRPr="009D41A5">
        <w:rPr>
          <w:rStyle w:val="StyleUnderline"/>
          <w:rFonts w:asciiTheme="majorHAnsi" w:hAnsiTheme="majorHAnsi" w:cstheme="majorHAnsi"/>
        </w:rPr>
        <w:t>inequality can play a significant role</w:t>
      </w:r>
      <w:r w:rsidRPr="009D41A5">
        <w:rPr>
          <w:rFonts w:asciiTheme="majorHAnsi" w:hAnsiTheme="majorHAnsi" w:cstheme="majorHAnsi"/>
          <w:sz w:val="16"/>
        </w:rPr>
        <w:t xml:space="preserve"> in </w:t>
      </w:r>
      <w:r w:rsidRPr="009D41A5">
        <w:rPr>
          <w:rStyle w:val="StyleUnderline"/>
          <w:rFonts w:asciiTheme="majorHAnsi" w:hAnsiTheme="majorHAnsi" w:cstheme="majorHAnsi"/>
        </w:rPr>
        <w:t>stoking conflict</w:t>
      </w:r>
      <w:r w:rsidRPr="009D41A5">
        <w:rPr>
          <w:rFonts w:asciiTheme="majorHAnsi" w:hAnsiTheme="majorHAnsi" w:cstheme="majorHAnsi"/>
          <w:sz w:val="16"/>
        </w:rPr>
        <w:t>.</w:t>
      </w:r>
    </w:p>
    <w:p w14:paraId="22E862FB"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According to research by the economist Thomas Piketty, a spike in income inequality is often followed by a great crisis. Income inequality then declines for a while, before rising again, until a new peak – and a new disaster. </w:t>
      </w:r>
      <w:r w:rsidRPr="009D41A5">
        <w:rPr>
          <w:rStyle w:val="StyleUnderline"/>
          <w:rFonts w:asciiTheme="majorHAnsi" w:hAnsiTheme="majorHAnsi" w:cstheme="majorHAnsi"/>
        </w:rPr>
        <w:t>Though causality has yet to be proven, given the limited number of data points,</w:t>
      </w:r>
      <w:r w:rsidRPr="009D41A5">
        <w:rPr>
          <w:rFonts w:asciiTheme="majorHAnsi" w:hAnsiTheme="majorHAnsi" w:cstheme="majorHAnsi"/>
          <w:sz w:val="16"/>
        </w:rPr>
        <w:t xml:space="preserve"> </w:t>
      </w:r>
      <w:r w:rsidRPr="009D41A5">
        <w:rPr>
          <w:rStyle w:val="Emphasis"/>
          <w:rFonts w:asciiTheme="majorHAnsi" w:hAnsiTheme="majorHAnsi" w:cstheme="majorHAnsi"/>
        </w:rPr>
        <w:t>this correlation should not be taken lightly</w:t>
      </w:r>
      <w:r w:rsidRPr="009D41A5">
        <w:rPr>
          <w:rFonts w:asciiTheme="majorHAnsi" w:hAnsiTheme="majorHAnsi" w:cstheme="majorHAnsi"/>
          <w:sz w:val="16"/>
        </w:rPr>
        <w:t>, especially with wealth and income inequality at historically high levels.</w:t>
      </w:r>
    </w:p>
    <w:p w14:paraId="4829EF4E"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This is </w:t>
      </w:r>
      <w:proofErr w:type="gramStart"/>
      <w:r w:rsidRPr="009D41A5">
        <w:rPr>
          <w:rStyle w:val="StyleUnderline"/>
          <w:rFonts w:asciiTheme="majorHAnsi" w:hAnsiTheme="majorHAnsi" w:cstheme="majorHAnsi"/>
        </w:rPr>
        <w:t>all the more</w:t>
      </w:r>
      <w:proofErr w:type="gramEnd"/>
      <w:r w:rsidRPr="009D41A5">
        <w:rPr>
          <w:rFonts w:asciiTheme="majorHAnsi" w:hAnsiTheme="majorHAnsi" w:cstheme="majorHAnsi"/>
          <w:sz w:val="16"/>
        </w:rPr>
        <w:t xml:space="preserve"> worrying </w:t>
      </w:r>
      <w:r w:rsidRPr="009D41A5">
        <w:rPr>
          <w:rStyle w:val="StyleUnderline"/>
          <w:rFonts w:asciiTheme="majorHAnsi" w:hAnsiTheme="majorHAnsi" w:cstheme="majorHAnsi"/>
          <w:highlight w:val="yellow"/>
        </w:rPr>
        <w:t>in view of</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yellow"/>
        </w:rPr>
        <w:t>numerous</w:t>
      </w:r>
      <w:r w:rsidRPr="009D41A5">
        <w:rPr>
          <w:rStyle w:val="StyleUnderline"/>
          <w:rFonts w:asciiTheme="majorHAnsi" w:hAnsiTheme="majorHAnsi" w:cstheme="majorHAnsi"/>
        </w:rPr>
        <w:t xml:space="preserve"> other </w:t>
      </w:r>
      <w:r w:rsidRPr="009D41A5">
        <w:rPr>
          <w:rStyle w:val="StyleUnderline"/>
          <w:rFonts w:asciiTheme="majorHAnsi" w:hAnsiTheme="majorHAnsi" w:cstheme="majorHAnsi"/>
          <w:highlight w:val="yellow"/>
        </w:rPr>
        <w:t>factors stoking</w:t>
      </w:r>
      <w:r w:rsidRPr="009D41A5">
        <w:rPr>
          <w:rStyle w:val="StyleUnderline"/>
          <w:rFonts w:asciiTheme="majorHAnsi" w:hAnsiTheme="majorHAnsi" w:cstheme="majorHAnsi"/>
        </w:rPr>
        <w:t xml:space="preserve"> social unrest and </w:t>
      </w:r>
      <w:r w:rsidRPr="009D41A5">
        <w:rPr>
          <w:rStyle w:val="Emphasis"/>
          <w:rFonts w:asciiTheme="majorHAnsi" w:hAnsiTheme="majorHAnsi" w:cstheme="majorHAnsi"/>
          <w:highlight w:val="yellow"/>
        </w:rPr>
        <w:t>diplomatic tension</w:t>
      </w:r>
      <w:r w:rsidRPr="009D41A5">
        <w:rPr>
          <w:rStyle w:val="StyleUnderline"/>
          <w:rFonts w:asciiTheme="majorHAnsi" w:hAnsiTheme="majorHAnsi" w:cstheme="majorHAnsi"/>
        </w:rPr>
        <w:t>, including technological disruption</w:t>
      </w:r>
      <w:r w:rsidRPr="009D41A5">
        <w:rPr>
          <w:rFonts w:asciiTheme="majorHAnsi" w:hAnsiTheme="majorHAnsi" w:cstheme="majorHAnsi"/>
          <w:sz w:val="16"/>
        </w:rPr>
        <w:t xml:space="preserve">, a record-breaking </w:t>
      </w:r>
      <w:r w:rsidRPr="009D41A5">
        <w:rPr>
          <w:rStyle w:val="StyleUnderline"/>
          <w:rFonts w:asciiTheme="majorHAnsi" w:hAnsiTheme="majorHAnsi" w:cstheme="majorHAnsi"/>
        </w:rPr>
        <w:t>migration</w:t>
      </w:r>
      <w:r w:rsidRPr="009D41A5">
        <w:rPr>
          <w:rFonts w:asciiTheme="majorHAnsi" w:hAnsiTheme="majorHAnsi" w:cstheme="majorHAnsi"/>
          <w:sz w:val="16"/>
        </w:rPr>
        <w:t xml:space="preserve"> crisis, </w:t>
      </w:r>
      <w:r w:rsidRPr="009D41A5">
        <w:rPr>
          <w:rStyle w:val="StyleUnderline"/>
          <w:rFonts w:asciiTheme="majorHAnsi" w:hAnsiTheme="majorHAnsi" w:cstheme="majorHAnsi"/>
        </w:rPr>
        <w:t>anxiety over globalization, political polarization, and</w:t>
      </w:r>
      <w:r w:rsidRPr="009D41A5">
        <w:rPr>
          <w:rFonts w:asciiTheme="majorHAnsi" w:hAnsiTheme="majorHAnsi" w:cstheme="majorHAnsi"/>
          <w:sz w:val="16"/>
        </w:rPr>
        <w:t xml:space="preserve"> rising </w:t>
      </w:r>
      <w:r w:rsidRPr="009D41A5">
        <w:rPr>
          <w:rStyle w:val="StyleUnderline"/>
          <w:rFonts w:asciiTheme="majorHAnsi" w:hAnsiTheme="majorHAnsi" w:cstheme="majorHAnsi"/>
        </w:rPr>
        <w:t>nationalism. All</w:t>
      </w:r>
      <w:r w:rsidRPr="009D41A5">
        <w:rPr>
          <w:rFonts w:asciiTheme="majorHAnsi" w:hAnsiTheme="majorHAnsi" w:cstheme="majorHAnsi"/>
          <w:sz w:val="16"/>
        </w:rPr>
        <w:t xml:space="preserve"> are symptoms of failed policies that </w:t>
      </w:r>
      <w:r w:rsidRPr="009D41A5">
        <w:rPr>
          <w:rStyle w:val="StyleUnderline"/>
          <w:rFonts w:asciiTheme="majorHAnsi" w:hAnsiTheme="majorHAnsi" w:cstheme="majorHAnsi"/>
        </w:rPr>
        <w:t>could</w:t>
      </w:r>
      <w:r w:rsidRPr="009D41A5">
        <w:rPr>
          <w:rFonts w:asciiTheme="majorHAnsi" w:hAnsiTheme="majorHAnsi" w:cstheme="majorHAnsi"/>
          <w:sz w:val="16"/>
        </w:rPr>
        <w:t xml:space="preserve"> turn out to </w:t>
      </w:r>
      <w:r w:rsidRPr="009D41A5">
        <w:rPr>
          <w:rStyle w:val="StyleUnderline"/>
          <w:rFonts w:asciiTheme="majorHAnsi" w:hAnsiTheme="majorHAnsi" w:cstheme="majorHAnsi"/>
        </w:rPr>
        <w:t xml:space="preserve">be </w:t>
      </w:r>
      <w:r w:rsidRPr="009D41A5">
        <w:rPr>
          <w:rStyle w:val="Emphasis"/>
          <w:rFonts w:asciiTheme="majorHAnsi" w:hAnsiTheme="majorHAnsi" w:cstheme="majorHAnsi"/>
        </w:rPr>
        <w:t>trigger points for a future crisis</w:t>
      </w:r>
      <w:r w:rsidRPr="009D41A5">
        <w:rPr>
          <w:rFonts w:asciiTheme="majorHAnsi" w:hAnsiTheme="majorHAnsi" w:cstheme="majorHAnsi"/>
          <w:sz w:val="16"/>
        </w:rPr>
        <w:t>.</w:t>
      </w:r>
    </w:p>
    <w:p w14:paraId="0BCE5F0D"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9D41A5">
        <w:rPr>
          <w:rStyle w:val="StyleUnderline"/>
          <w:rFonts w:asciiTheme="majorHAnsi" w:hAnsiTheme="majorHAnsi" w:cstheme="majorHAnsi"/>
        </w:rPr>
        <w:t>multilateralism is increasingly being eschewed, as countries</w:t>
      </w:r>
      <w:r w:rsidRPr="009D41A5">
        <w:rPr>
          <w:rFonts w:asciiTheme="majorHAnsi" w:hAnsiTheme="majorHAnsi" w:cstheme="majorHAnsi"/>
          <w:sz w:val="16"/>
        </w:rPr>
        <w:t xml:space="preserve"> – most notably, Donald Trump’s US – </w:t>
      </w:r>
      <w:r w:rsidRPr="009D41A5">
        <w:rPr>
          <w:rStyle w:val="StyleUnderline"/>
          <w:rFonts w:asciiTheme="majorHAnsi" w:hAnsiTheme="majorHAnsi" w:cstheme="majorHAnsi"/>
        </w:rPr>
        <w:t>pursue unilateral, isolationist policies</w:t>
      </w:r>
      <w:r w:rsidRPr="009D41A5">
        <w:rPr>
          <w:rFonts w:asciiTheme="majorHAnsi" w:hAnsiTheme="majorHAnsi" w:cstheme="majorHAnsi"/>
          <w:sz w:val="16"/>
        </w:rPr>
        <w:t>. Meanwhile, proxy wars are raging in Syria and Yemen.</w:t>
      </w:r>
    </w:p>
    <w:p w14:paraId="072135CA" w14:textId="77777777" w:rsidR="00D8119A" w:rsidRPr="009D41A5" w:rsidRDefault="00D8119A" w:rsidP="00D8119A">
      <w:pPr>
        <w:rPr>
          <w:rFonts w:asciiTheme="majorHAnsi" w:hAnsiTheme="majorHAnsi" w:cstheme="majorHAnsi"/>
          <w:sz w:val="16"/>
        </w:rPr>
      </w:pPr>
      <w:r w:rsidRPr="009D41A5">
        <w:rPr>
          <w:rStyle w:val="StyleUnderline"/>
          <w:rFonts w:asciiTheme="majorHAnsi" w:hAnsiTheme="majorHAnsi" w:cstheme="majorHAnsi"/>
        </w:rPr>
        <w:t>Against this background</w:t>
      </w:r>
      <w:r w:rsidRPr="009D41A5">
        <w:rPr>
          <w:rFonts w:asciiTheme="majorHAnsi" w:hAnsiTheme="majorHAnsi" w:cstheme="majorHAnsi"/>
          <w:sz w:val="16"/>
        </w:rPr>
        <w:t xml:space="preserve">, we must take seriously the possibility that </w:t>
      </w:r>
      <w:r w:rsidRPr="009D41A5">
        <w:rPr>
          <w:rStyle w:val="Emphasis"/>
          <w:rFonts w:asciiTheme="majorHAnsi" w:hAnsiTheme="majorHAnsi" w:cstheme="majorHAnsi"/>
          <w:highlight w:val="yellow"/>
        </w:rPr>
        <w:t>the next</w:t>
      </w:r>
      <w:r w:rsidRPr="009D41A5">
        <w:rPr>
          <w:rStyle w:val="Emphasis"/>
          <w:rFonts w:asciiTheme="majorHAnsi" w:hAnsiTheme="majorHAnsi" w:cstheme="majorHAnsi"/>
        </w:rPr>
        <w:t xml:space="preserve"> economic </w:t>
      </w:r>
      <w:r w:rsidRPr="009D41A5">
        <w:rPr>
          <w:rStyle w:val="Emphasis"/>
          <w:rFonts w:asciiTheme="majorHAnsi" w:hAnsiTheme="majorHAnsi" w:cstheme="majorHAnsi"/>
          <w:highlight w:val="yellow"/>
        </w:rPr>
        <w:t>crisis could lead to</w:t>
      </w:r>
      <w:r w:rsidRPr="009D41A5">
        <w:rPr>
          <w:rStyle w:val="Emphasis"/>
          <w:rFonts w:asciiTheme="majorHAnsi" w:hAnsiTheme="majorHAnsi" w:cstheme="majorHAnsi"/>
        </w:rPr>
        <w:t xml:space="preserve"> a </w:t>
      </w:r>
      <w:r w:rsidRPr="009D41A5">
        <w:rPr>
          <w:rStyle w:val="Emphasis"/>
          <w:rFonts w:asciiTheme="majorHAnsi" w:hAnsiTheme="majorHAnsi" w:cstheme="majorHAnsi"/>
          <w:highlight w:val="yellow"/>
        </w:rPr>
        <w:t>large-scale military confrontation</w:t>
      </w:r>
      <w:r w:rsidRPr="009D41A5">
        <w:rPr>
          <w:rFonts w:asciiTheme="majorHAnsi" w:hAnsiTheme="majorHAnsi" w:cstheme="majorHAnsi"/>
          <w:sz w:val="16"/>
        </w:rPr>
        <w:t xml:space="preserve">. By the logic of the political scientist Samuel </w:t>
      </w:r>
      <w:proofErr w:type="gramStart"/>
      <w:r w:rsidRPr="009D41A5">
        <w:rPr>
          <w:rFonts w:asciiTheme="majorHAnsi" w:hAnsiTheme="majorHAnsi" w:cstheme="majorHAnsi"/>
          <w:sz w:val="16"/>
        </w:rPr>
        <w:t>Huntington ,</w:t>
      </w:r>
      <w:proofErr w:type="gramEnd"/>
      <w:r w:rsidRPr="009D41A5">
        <w:rPr>
          <w:rFonts w:asciiTheme="majorHAnsi" w:hAnsiTheme="majorHAnsi" w:cstheme="majorHAnsi"/>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w:t>
      </w:r>
      <w:r w:rsidRPr="009D41A5">
        <w:rPr>
          <w:rStyle w:val="Emphasis"/>
          <w:rFonts w:asciiTheme="majorHAnsi" w:hAnsiTheme="majorHAnsi" w:cstheme="majorHAnsi"/>
        </w:rPr>
        <w:t>global conflagration</w:t>
      </w:r>
      <w:r w:rsidRPr="009D41A5">
        <w:rPr>
          <w:rFonts w:asciiTheme="majorHAnsi" w:hAnsiTheme="majorHAnsi" w:cstheme="majorHAnsi"/>
          <w:sz w:val="16"/>
        </w:rPr>
        <w:t>.</w:t>
      </w:r>
    </w:p>
    <w:p w14:paraId="2019457A" w14:textId="77777777" w:rsidR="00D8119A" w:rsidRPr="009D41A5" w:rsidRDefault="00D8119A" w:rsidP="00D8119A">
      <w:pPr>
        <w:rPr>
          <w:rFonts w:asciiTheme="majorHAnsi" w:hAnsiTheme="majorHAnsi" w:cstheme="majorHAnsi"/>
          <w:sz w:val="16"/>
        </w:rPr>
      </w:pPr>
    </w:p>
    <w:p w14:paraId="048B0A8D" w14:textId="77777777" w:rsidR="00D8119A" w:rsidRPr="009D41A5" w:rsidRDefault="00D8119A" w:rsidP="00D8119A">
      <w:pPr>
        <w:rPr>
          <w:rFonts w:asciiTheme="majorHAnsi" w:hAnsiTheme="majorHAnsi" w:cstheme="majorHAnsi"/>
          <w:sz w:val="16"/>
        </w:rPr>
      </w:pPr>
    </w:p>
    <w:p w14:paraId="652083A9" w14:textId="77777777" w:rsidR="00D8119A" w:rsidRPr="009D41A5" w:rsidRDefault="00D8119A" w:rsidP="00D8119A">
      <w:pPr>
        <w:rPr>
          <w:rFonts w:asciiTheme="majorHAnsi" w:hAnsiTheme="majorHAnsi" w:cstheme="majorHAnsi"/>
          <w:sz w:val="14"/>
        </w:rPr>
      </w:pPr>
    </w:p>
    <w:p w14:paraId="2B67CC54"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Unions are critical to R&amp;D and innovation.</w:t>
      </w:r>
    </w:p>
    <w:p w14:paraId="48167580" w14:textId="77777777" w:rsidR="00D8119A" w:rsidRPr="009D41A5" w:rsidRDefault="00D8119A" w:rsidP="00D8119A">
      <w:pPr>
        <w:rPr>
          <w:rFonts w:asciiTheme="majorHAnsi" w:hAnsiTheme="majorHAnsi" w:cstheme="majorHAnsi"/>
          <w:sz w:val="16"/>
          <w:szCs w:val="16"/>
        </w:rPr>
      </w:pPr>
      <w:r w:rsidRPr="009D41A5">
        <w:rPr>
          <w:rStyle w:val="Style13ptBold"/>
          <w:rFonts w:asciiTheme="majorHAnsi" w:hAnsiTheme="majorHAnsi" w:cstheme="majorHAnsi"/>
        </w:rPr>
        <w:t>Shin et al ’19</w:t>
      </w:r>
      <w:r w:rsidRPr="009D41A5">
        <w:rPr>
          <w:rFonts w:asciiTheme="majorHAnsi" w:hAnsiTheme="majorHAnsi" w:cstheme="majorHAnsi"/>
        </w:rPr>
        <w:t xml:space="preserve"> </w:t>
      </w:r>
      <w:r w:rsidRPr="009D41A5">
        <w:rPr>
          <w:rFonts w:asciiTheme="majorHAnsi" w:hAnsiTheme="majorHAnsi" w:cstheme="majorHAnsi"/>
          <w:sz w:val="16"/>
          <w:szCs w:val="16"/>
        </w:rPr>
        <w:t>[</w:t>
      </w:r>
      <w:proofErr w:type="spellStart"/>
      <w:r w:rsidRPr="009D41A5">
        <w:rPr>
          <w:rFonts w:asciiTheme="majorHAnsi" w:hAnsiTheme="majorHAnsi" w:cstheme="majorHAnsi"/>
          <w:sz w:val="16"/>
          <w:szCs w:val="16"/>
        </w:rPr>
        <w:t>Ilhang</w:t>
      </w:r>
      <w:proofErr w:type="spellEnd"/>
      <w:r w:rsidRPr="009D41A5">
        <w:rPr>
          <w:rFonts w:asciiTheme="majorHAnsi" w:hAnsiTheme="majorHAnsi" w:cstheme="majorHAnsi"/>
          <w:sz w:val="16"/>
          <w:szCs w:val="16"/>
        </w:rPr>
        <w:t xml:space="preserve"> Shin, College of Business &amp; Economics, </w:t>
      </w:r>
      <w:proofErr w:type="spellStart"/>
      <w:r w:rsidRPr="009D41A5">
        <w:rPr>
          <w:rFonts w:asciiTheme="majorHAnsi" w:hAnsiTheme="majorHAnsi" w:cstheme="majorHAnsi"/>
          <w:sz w:val="16"/>
          <w:szCs w:val="16"/>
        </w:rPr>
        <w:t>Gachon</w:t>
      </w:r>
      <w:proofErr w:type="spellEnd"/>
      <w:r w:rsidRPr="009D41A5">
        <w:rPr>
          <w:rFonts w:asciiTheme="majorHAnsi" w:hAnsiTheme="majorHAnsi" w:cstheme="majorHAnsi"/>
          <w:sz w:val="16"/>
          <w:szCs w:val="16"/>
        </w:rPr>
        <w:t xml:space="preserve"> University; </w:t>
      </w:r>
      <w:proofErr w:type="spellStart"/>
      <w:r w:rsidRPr="009D41A5">
        <w:rPr>
          <w:rFonts w:asciiTheme="majorHAnsi" w:hAnsiTheme="majorHAnsi" w:cstheme="majorHAnsi"/>
          <w:sz w:val="16"/>
          <w:szCs w:val="16"/>
        </w:rPr>
        <w:t>Sorah</w:t>
      </w:r>
      <w:proofErr w:type="spellEnd"/>
      <w:r w:rsidRPr="009D41A5">
        <w:rPr>
          <w:rFonts w:asciiTheme="majorHAnsi" w:hAnsiTheme="majorHAnsi" w:cstheme="majorHAnsi"/>
          <w:sz w:val="16"/>
          <w:szCs w:val="16"/>
        </w:rPr>
        <w:t xml:space="preserve"> Park, </w:t>
      </w:r>
      <w:proofErr w:type="spellStart"/>
      <w:r w:rsidRPr="009D41A5">
        <w:rPr>
          <w:rFonts w:asciiTheme="majorHAnsi" w:hAnsiTheme="majorHAnsi" w:cstheme="majorHAnsi"/>
          <w:sz w:val="16"/>
          <w:szCs w:val="16"/>
        </w:rPr>
        <w:t>Ewha</w:t>
      </w:r>
      <w:proofErr w:type="spellEnd"/>
      <w:r w:rsidRPr="009D41A5">
        <w:rPr>
          <w:rFonts w:asciiTheme="majorHAnsi" w:hAnsiTheme="majorHAnsi" w:cstheme="majorHAnsi"/>
          <w:sz w:val="16"/>
          <w:szCs w:val="16"/>
        </w:rPr>
        <w:t xml:space="preserve"> School of Business, </w:t>
      </w:r>
      <w:proofErr w:type="spellStart"/>
      <w:r w:rsidRPr="009D41A5">
        <w:rPr>
          <w:rFonts w:asciiTheme="majorHAnsi" w:hAnsiTheme="majorHAnsi" w:cstheme="majorHAnsi"/>
          <w:sz w:val="16"/>
          <w:szCs w:val="16"/>
        </w:rPr>
        <w:t>Ewha</w:t>
      </w:r>
      <w:proofErr w:type="spellEnd"/>
      <w:r w:rsidRPr="009D41A5">
        <w:rPr>
          <w:rFonts w:asciiTheme="majorHAnsi" w:hAnsiTheme="majorHAnsi" w:cstheme="majorHAnsi"/>
          <w:sz w:val="16"/>
          <w:szCs w:val="16"/>
        </w:rPr>
        <w:t xml:space="preserve"> </w:t>
      </w:r>
      <w:proofErr w:type="spellStart"/>
      <w:r w:rsidRPr="009D41A5">
        <w:rPr>
          <w:rFonts w:asciiTheme="majorHAnsi" w:hAnsiTheme="majorHAnsi" w:cstheme="majorHAnsi"/>
          <w:sz w:val="16"/>
          <w:szCs w:val="16"/>
        </w:rPr>
        <w:t>Womans</w:t>
      </w:r>
      <w:proofErr w:type="spellEnd"/>
      <w:r w:rsidRPr="009D41A5">
        <w:rPr>
          <w:rFonts w:asciiTheme="majorHAnsi" w:hAnsiTheme="majorHAnsi" w:cstheme="majorHAnsi"/>
          <w:sz w:val="16"/>
          <w:szCs w:val="16"/>
        </w:rPr>
        <w:t xml:space="preserve"> University; </w:t>
      </w:r>
      <w:proofErr w:type="spellStart"/>
      <w:r w:rsidRPr="009D41A5">
        <w:rPr>
          <w:rFonts w:asciiTheme="majorHAnsi" w:hAnsiTheme="majorHAnsi" w:cstheme="majorHAnsi"/>
          <w:sz w:val="16"/>
          <w:szCs w:val="16"/>
        </w:rPr>
        <w:t>Seong</w:t>
      </w:r>
      <w:proofErr w:type="spellEnd"/>
      <w:r w:rsidRPr="009D41A5">
        <w:rPr>
          <w:rFonts w:asciiTheme="majorHAnsi" w:hAnsiTheme="majorHAnsi" w:cstheme="majorHAnsi"/>
          <w:sz w:val="16"/>
          <w:szCs w:val="16"/>
        </w:rPr>
        <w:t xml:space="preserve"> </w:t>
      </w:r>
      <w:proofErr w:type="spellStart"/>
      <w:r w:rsidRPr="009D41A5">
        <w:rPr>
          <w:rFonts w:asciiTheme="majorHAnsi" w:hAnsiTheme="majorHAnsi" w:cstheme="majorHAnsi"/>
          <w:sz w:val="16"/>
          <w:szCs w:val="16"/>
        </w:rPr>
        <w:t>Pyo</w:t>
      </w:r>
      <w:proofErr w:type="spellEnd"/>
      <w:r w:rsidRPr="009D41A5">
        <w:rPr>
          <w:rFonts w:asciiTheme="majorHAnsi" w:hAnsiTheme="majorHAnsi" w:cstheme="majorHAnsi"/>
          <w:sz w:val="16"/>
          <w:szCs w:val="16"/>
        </w:rPr>
        <w:t xml:space="preserve"> Cho, School of Business, Kyungpook National University; </w:t>
      </w:r>
      <w:proofErr w:type="spellStart"/>
      <w:r w:rsidRPr="009D41A5">
        <w:rPr>
          <w:rFonts w:asciiTheme="majorHAnsi" w:hAnsiTheme="majorHAnsi" w:cstheme="majorHAnsi"/>
          <w:sz w:val="16"/>
          <w:szCs w:val="16"/>
        </w:rPr>
        <w:t>Seungho</w:t>
      </w:r>
      <w:proofErr w:type="spellEnd"/>
      <w:r w:rsidRPr="009D41A5">
        <w:rPr>
          <w:rFonts w:asciiTheme="majorHAnsi" w:hAnsiTheme="majorHAnsi" w:cstheme="majorHAnsi"/>
          <w:sz w:val="16"/>
          <w:szCs w:val="16"/>
        </w:rPr>
        <w:t xml:space="preserve"> Choi, </w:t>
      </w:r>
      <w:proofErr w:type="spellStart"/>
      <w:r w:rsidRPr="009D41A5">
        <w:rPr>
          <w:rFonts w:asciiTheme="majorHAnsi" w:hAnsiTheme="majorHAnsi" w:cstheme="majorHAnsi"/>
          <w:sz w:val="16"/>
          <w:szCs w:val="16"/>
        </w:rPr>
        <w:t>Ewha</w:t>
      </w:r>
      <w:proofErr w:type="spellEnd"/>
      <w:r w:rsidRPr="009D41A5">
        <w:rPr>
          <w:rFonts w:asciiTheme="majorHAnsi" w:hAnsiTheme="majorHAnsi" w:cstheme="majorHAnsi"/>
          <w:sz w:val="16"/>
          <w:szCs w:val="16"/>
        </w:rPr>
        <w:t xml:space="preserve"> School of Business, </w:t>
      </w:r>
      <w:proofErr w:type="spellStart"/>
      <w:r w:rsidRPr="009D41A5">
        <w:rPr>
          <w:rFonts w:asciiTheme="majorHAnsi" w:hAnsiTheme="majorHAnsi" w:cstheme="majorHAnsi"/>
          <w:sz w:val="16"/>
          <w:szCs w:val="16"/>
        </w:rPr>
        <w:t>Ewha</w:t>
      </w:r>
      <w:proofErr w:type="spellEnd"/>
      <w:r w:rsidRPr="009D41A5">
        <w:rPr>
          <w:rFonts w:asciiTheme="majorHAnsi" w:hAnsiTheme="majorHAnsi" w:cstheme="majorHAnsi"/>
          <w:sz w:val="16"/>
          <w:szCs w:val="16"/>
        </w:rPr>
        <w:t xml:space="preserve"> </w:t>
      </w:r>
      <w:proofErr w:type="spellStart"/>
      <w:r w:rsidRPr="009D41A5">
        <w:rPr>
          <w:rFonts w:asciiTheme="majorHAnsi" w:hAnsiTheme="majorHAnsi" w:cstheme="majorHAnsi"/>
          <w:sz w:val="16"/>
          <w:szCs w:val="16"/>
        </w:rPr>
        <w:t>Womans</w:t>
      </w:r>
      <w:proofErr w:type="spellEnd"/>
      <w:r w:rsidRPr="009D41A5">
        <w:rPr>
          <w:rFonts w:asciiTheme="majorHAnsi" w:hAnsiTheme="majorHAnsi" w:cstheme="majorHAnsi"/>
          <w:sz w:val="16"/>
          <w:szCs w:val="16"/>
        </w:rPr>
        <w:t xml:space="preserve"> University; “The effect of labor unions on innovation and market valuation in business group affiliations: new evidence from South Korea”; 10/26/19; Asian Bus Manage 19, 239–270 (2020). </w:t>
      </w:r>
      <w:hyperlink r:id="rId11" w:history="1">
        <w:r w:rsidRPr="009D41A5">
          <w:rPr>
            <w:rStyle w:val="Hyperlink"/>
            <w:rFonts w:asciiTheme="majorHAnsi" w:hAnsiTheme="majorHAnsi" w:cstheme="majorHAnsi"/>
            <w:sz w:val="16"/>
            <w:szCs w:val="16"/>
          </w:rPr>
          <w:t>https://doi.org/10.1057/s41291-019-00089-9</w:t>
        </w:r>
      </w:hyperlink>
      <w:r w:rsidRPr="009D41A5">
        <w:rPr>
          <w:rFonts w:asciiTheme="majorHAnsi" w:hAnsiTheme="majorHAnsi" w:cstheme="majorHAnsi"/>
          <w:sz w:val="16"/>
          <w:szCs w:val="16"/>
        </w:rPr>
        <w:t>; Accessed 7/7/20; NT] *Edited for readability</w:t>
      </w:r>
    </w:p>
    <w:p w14:paraId="20A6982D"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In contrast, </w:t>
      </w:r>
      <w:r w:rsidRPr="009D41A5">
        <w:rPr>
          <w:rStyle w:val="StyleUnderline"/>
          <w:rFonts w:asciiTheme="majorHAnsi" w:hAnsiTheme="majorHAnsi" w:cstheme="majorHAnsi"/>
          <w:highlight w:val="cyan"/>
        </w:rPr>
        <w:t>unions</w:t>
      </w:r>
      <w:r w:rsidRPr="009D41A5">
        <w:rPr>
          <w:rFonts w:asciiTheme="majorHAnsi" w:hAnsiTheme="majorHAnsi" w:cstheme="majorHAnsi"/>
          <w:sz w:val="16"/>
        </w:rPr>
        <w:t xml:space="preserve"> can </w:t>
      </w:r>
      <w:r w:rsidRPr="009D41A5">
        <w:rPr>
          <w:rStyle w:val="StyleUnderline"/>
          <w:rFonts w:asciiTheme="majorHAnsi" w:hAnsiTheme="majorHAnsi" w:cstheme="majorHAnsi"/>
          <w:highlight w:val="cyan"/>
        </w:rPr>
        <w:t>facilitate innovation by reducing grievances and staff turnover</w:t>
      </w:r>
      <w:r w:rsidRPr="009D41A5">
        <w:rPr>
          <w:rFonts w:asciiTheme="majorHAnsi" w:hAnsiTheme="majorHAnsi" w:cstheme="majorHAnsi"/>
          <w:sz w:val="16"/>
          <w:highlight w:val="cyan"/>
        </w:rPr>
        <w:t xml:space="preserve"> </w:t>
      </w:r>
      <w:r w:rsidRPr="009D41A5">
        <w:rPr>
          <w:rFonts w:asciiTheme="majorHAnsi" w:hAnsiTheme="majorHAnsi" w:cstheme="majorHAnsi"/>
          <w:sz w:val="16"/>
        </w:rPr>
        <w:t xml:space="preserve">or </w:t>
      </w:r>
      <w:r w:rsidRPr="009D41A5">
        <w:rPr>
          <w:rStyle w:val="StyleUnderline"/>
          <w:rFonts w:asciiTheme="majorHAnsi" w:hAnsiTheme="majorHAnsi" w:cstheme="majorHAnsi"/>
          <w:highlight w:val="cyan"/>
        </w:rPr>
        <w:t xml:space="preserve">by improving employees’ moral </w:t>
      </w:r>
      <w:r w:rsidRPr="009D41A5">
        <w:rPr>
          <w:rStyle w:val="StyleUnderline"/>
          <w:rFonts w:asciiTheme="majorHAnsi" w:hAnsiTheme="majorHAnsi" w:cstheme="majorHAnsi"/>
        </w:rPr>
        <w:t>and training</w:t>
      </w:r>
      <w:r w:rsidRPr="009D41A5">
        <w:rPr>
          <w:rFonts w:asciiTheme="majorHAnsi" w:hAnsiTheme="majorHAnsi" w:cstheme="majorHAnsi"/>
          <w:sz w:val="16"/>
        </w:rPr>
        <w:t xml:space="preserve"> </w:t>
      </w:r>
      <w:r w:rsidRPr="009D41A5">
        <w:rPr>
          <w:rFonts w:asciiTheme="majorHAnsi" w:hAnsiTheme="majorHAnsi" w:cstheme="majorHAnsi"/>
          <w:sz w:val="16"/>
          <w:highlight w:val="cyan"/>
        </w:rPr>
        <w:t>(</w:t>
      </w:r>
      <w:r w:rsidRPr="009D41A5">
        <w:rPr>
          <w:rFonts w:asciiTheme="majorHAnsi" w:hAnsiTheme="majorHAnsi" w:cstheme="majorHAnsi"/>
          <w:sz w:val="16"/>
        </w:rPr>
        <w:t xml:space="preserve">Freeman and </w:t>
      </w:r>
      <w:proofErr w:type="spellStart"/>
      <w:r w:rsidRPr="009D41A5">
        <w:rPr>
          <w:rFonts w:asciiTheme="majorHAnsi" w:hAnsiTheme="majorHAnsi" w:cstheme="majorHAnsi"/>
          <w:sz w:val="16"/>
        </w:rPr>
        <w:t>Medof</w:t>
      </w:r>
      <w:proofErr w:type="spellEnd"/>
      <w:r w:rsidRPr="009D41A5">
        <w:rPr>
          <w:rFonts w:asciiTheme="majorHAnsi" w:hAnsiTheme="majorHAnsi" w:cstheme="majorHAnsi"/>
          <w:sz w:val="16"/>
        </w:rPr>
        <w:t xml:space="preserve"> 1984). Ulph and Ulph (1989) argued that </w:t>
      </w:r>
      <w:r w:rsidRPr="009D41A5">
        <w:rPr>
          <w:rStyle w:val="StyleUnderline"/>
          <w:rFonts w:asciiTheme="majorHAnsi" w:hAnsiTheme="majorHAnsi" w:cstheme="majorHAnsi"/>
        </w:rPr>
        <w:t>an increase in union power</w:t>
      </w:r>
      <w:r w:rsidRPr="009D41A5">
        <w:rPr>
          <w:rFonts w:asciiTheme="majorHAnsi" w:hAnsiTheme="majorHAnsi" w:cstheme="majorHAnsi"/>
          <w:sz w:val="16"/>
        </w:rPr>
        <w:t xml:space="preserve"> can </w:t>
      </w:r>
      <w:proofErr w:type="gramStart"/>
      <w:r w:rsidRPr="009D41A5">
        <w:rPr>
          <w:rFonts w:asciiTheme="majorHAnsi" w:hAnsiTheme="majorHAnsi" w:cstheme="majorHAnsi"/>
          <w:sz w:val="16"/>
        </w:rPr>
        <w:t xml:space="preserve">actually </w:t>
      </w:r>
      <w:r w:rsidRPr="009D41A5">
        <w:rPr>
          <w:rStyle w:val="StyleUnderline"/>
          <w:rFonts w:asciiTheme="majorHAnsi" w:hAnsiTheme="majorHAnsi" w:cstheme="majorHAnsi"/>
        </w:rPr>
        <w:t>increase</w:t>
      </w:r>
      <w:proofErr w:type="gramEnd"/>
      <w:r w:rsidRPr="009D41A5">
        <w:rPr>
          <w:rStyle w:val="StyleUnderline"/>
          <w:rFonts w:asciiTheme="majorHAnsi" w:hAnsiTheme="majorHAnsi" w:cstheme="majorHAnsi"/>
        </w:rPr>
        <w:t xml:space="preserve"> R&amp;D as the union bargains over employment and wages</w:t>
      </w:r>
      <w:r w:rsidRPr="009D41A5">
        <w:rPr>
          <w:rFonts w:asciiTheme="majorHAnsi" w:hAnsiTheme="majorHAnsi" w:cstheme="majorHAnsi"/>
          <w:sz w:val="16"/>
        </w:rPr>
        <w:t xml:space="preserve">. Furthermore, </w:t>
      </w:r>
      <w:r w:rsidRPr="009D41A5">
        <w:rPr>
          <w:rStyle w:val="StyleUnderline"/>
          <w:rFonts w:asciiTheme="majorHAnsi" w:hAnsiTheme="majorHAnsi" w:cstheme="majorHAnsi"/>
        </w:rPr>
        <w:t>unions</w:t>
      </w:r>
      <w:r w:rsidRPr="009D41A5">
        <w:rPr>
          <w:rFonts w:asciiTheme="majorHAnsi" w:hAnsiTheme="majorHAnsi" w:cstheme="majorHAnsi"/>
          <w:sz w:val="16"/>
        </w:rPr>
        <w:t xml:space="preserve"> may </w:t>
      </w:r>
      <w:r w:rsidRPr="009D41A5">
        <w:rPr>
          <w:rStyle w:val="StyleUnderline"/>
          <w:rFonts w:asciiTheme="majorHAnsi" w:hAnsiTheme="majorHAnsi" w:cstheme="majorHAnsi"/>
        </w:rPr>
        <w:t>allow firms to increase the speed of diffusion and implementation of technology</w:t>
      </w:r>
      <w:r w:rsidRPr="009D41A5">
        <w:rPr>
          <w:rFonts w:asciiTheme="majorHAnsi" w:hAnsiTheme="majorHAnsi" w:cstheme="majorHAnsi"/>
          <w:sz w:val="16"/>
        </w:rPr>
        <w:t xml:space="preserve"> and, hence, increase the firm’s incentive to invest (Menezes-Filho et al. 1998a, b). For instance, in the European studies, </w:t>
      </w:r>
      <w:r w:rsidRPr="009D41A5">
        <w:rPr>
          <w:rStyle w:val="StyleUnderline"/>
          <w:rFonts w:asciiTheme="majorHAnsi" w:hAnsiTheme="majorHAnsi" w:cstheme="majorHAnsi"/>
        </w:rPr>
        <w:t>there was no compelling evidence that unions have a detrimental effect on R&amp;D</w:t>
      </w:r>
      <w:r w:rsidRPr="009D41A5">
        <w:rPr>
          <w:rFonts w:asciiTheme="majorHAnsi" w:hAnsiTheme="majorHAnsi" w:cstheme="majorHAnsi"/>
          <w:sz w:val="16"/>
        </w:rPr>
        <w:t xml:space="preserve"> (e.g., Menezes-Filho et al. 1998a, b; Schnabel and Wagner 1992). Menezes-Filho et al. (1998a) showed that </w:t>
      </w:r>
      <w:r w:rsidRPr="009D41A5">
        <w:rPr>
          <w:rFonts w:asciiTheme="majorHAnsi" w:hAnsiTheme="majorHAnsi" w:cstheme="majorHAnsi"/>
          <w:sz w:val="16"/>
          <w:highlight w:val="cyan"/>
        </w:rPr>
        <w:t xml:space="preserve">a </w:t>
      </w:r>
      <w:r w:rsidRPr="009D41A5">
        <w:rPr>
          <w:rStyle w:val="StyleUnderline"/>
          <w:rFonts w:asciiTheme="majorHAnsi" w:hAnsiTheme="majorHAnsi" w:cstheme="majorHAnsi"/>
          <w:highlight w:val="cyan"/>
        </w:rPr>
        <w:t>negative relationship between unions and R&amp;D</w:t>
      </w:r>
      <w:r w:rsidRPr="009D41A5">
        <w:rPr>
          <w:rFonts w:asciiTheme="majorHAnsi" w:hAnsiTheme="majorHAnsi" w:cstheme="majorHAnsi"/>
          <w:sz w:val="16"/>
        </w:rPr>
        <w:t xml:space="preserve"> investment </w:t>
      </w:r>
      <w:r w:rsidRPr="009D41A5">
        <w:rPr>
          <w:rStyle w:val="StyleUnderline"/>
          <w:rFonts w:asciiTheme="majorHAnsi" w:hAnsiTheme="majorHAnsi" w:cstheme="majorHAnsi"/>
          <w:highlight w:val="cyan"/>
        </w:rPr>
        <w:t>disappears</w:t>
      </w:r>
      <w:r w:rsidRPr="009D41A5">
        <w:rPr>
          <w:rFonts w:asciiTheme="majorHAnsi" w:hAnsiTheme="majorHAnsi" w:cstheme="majorHAnsi"/>
          <w:sz w:val="16"/>
        </w:rPr>
        <w:t xml:space="preserve"> when unions could control the availability of innovative technology in the industry in the UK. Furthermore, Menezes-Filho et al. (1998b) showed that </w:t>
      </w:r>
      <w:r w:rsidRPr="009D41A5">
        <w:rPr>
          <w:rStyle w:val="StyleUnderline"/>
          <w:rFonts w:asciiTheme="majorHAnsi" w:hAnsiTheme="majorHAnsi" w:cstheme="majorHAnsi"/>
        </w:rPr>
        <w:t>unions</w:t>
      </w:r>
      <w:r w:rsidRPr="009D41A5">
        <w:rPr>
          <w:rFonts w:asciiTheme="majorHAnsi" w:hAnsiTheme="majorHAnsi" w:cstheme="majorHAnsi"/>
          <w:sz w:val="16"/>
        </w:rPr>
        <w:t xml:space="preserve"> in the UK </w:t>
      </w:r>
      <w:r w:rsidRPr="009D41A5">
        <w:rPr>
          <w:rStyle w:val="StyleUnderline"/>
          <w:rFonts w:asciiTheme="majorHAnsi" w:hAnsiTheme="majorHAnsi" w:cstheme="majorHAnsi"/>
        </w:rPr>
        <w:t>improve a firm’s relative R&amp;D performance</w:t>
      </w:r>
      <w:r w:rsidRPr="009D41A5">
        <w:rPr>
          <w:rFonts w:asciiTheme="majorHAnsi" w:hAnsiTheme="majorHAnsi" w:cstheme="majorHAnsi"/>
          <w:sz w:val="16"/>
        </w:rPr>
        <w:t xml:space="preserve">. In addition, </w:t>
      </w:r>
      <w:proofErr w:type="gramStart"/>
      <w:r w:rsidRPr="009D41A5">
        <w:rPr>
          <w:rFonts w:asciiTheme="majorHAnsi" w:hAnsiTheme="majorHAnsi" w:cstheme="majorHAnsi"/>
          <w:sz w:val="16"/>
        </w:rPr>
        <w:t>Schnabel</w:t>
      </w:r>
      <w:proofErr w:type="gramEnd"/>
      <w:r w:rsidRPr="009D41A5">
        <w:rPr>
          <w:rFonts w:asciiTheme="majorHAnsi" w:hAnsiTheme="majorHAnsi" w:cstheme="majorHAnsi"/>
          <w:sz w:val="16"/>
        </w:rPr>
        <w:t xml:space="preserve"> and Wagner (1992) showed that unions do not impede innovation in Germany, because of the more cooperative nature of industrial relations. </w:t>
      </w:r>
      <w:r w:rsidRPr="009D41A5">
        <w:rPr>
          <w:rStyle w:val="StyleUnderline"/>
          <w:rFonts w:asciiTheme="majorHAnsi" w:hAnsiTheme="majorHAnsi" w:cstheme="majorHAnsi"/>
        </w:rPr>
        <w:t>Strong labor unions</w:t>
      </w:r>
      <w:r w:rsidRPr="009D41A5">
        <w:rPr>
          <w:rFonts w:asciiTheme="majorHAnsi" w:hAnsiTheme="majorHAnsi" w:cstheme="majorHAnsi"/>
          <w:sz w:val="16"/>
        </w:rPr>
        <w:t xml:space="preserve"> may </w:t>
      </w:r>
      <w:r w:rsidRPr="009D41A5">
        <w:rPr>
          <w:rStyle w:val="StyleUnderline"/>
          <w:rFonts w:asciiTheme="majorHAnsi" w:hAnsiTheme="majorHAnsi" w:cstheme="majorHAnsi"/>
        </w:rPr>
        <w:t xml:space="preserve">act as a corporate </w:t>
      </w:r>
      <w:r w:rsidRPr="009D41A5">
        <w:rPr>
          <w:rStyle w:val="StyleUnderline"/>
          <w:rFonts w:asciiTheme="majorHAnsi" w:hAnsiTheme="majorHAnsi" w:cstheme="majorHAnsi"/>
          <w:highlight w:val="cyan"/>
        </w:rPr>
        <w:lastRenderedPageBreak/>
        <w:t xml:space="preserve">governance mechanism </w:t>
      </w:r>
      <w:r w:rsidRPr="009D41A5">
        <w:rPr>
          <w:rStyle w:val="StyleUnderline"/>
          <w:rFonts w:asciiTheme="majorHAnsi" w:hAnsiTheme="majorHAnsi" w:cstheme="majorHAnsi"/>
        </w:rPr>
        <w:t xml:space="preserve">that </w:t>
      </w:r>
      <w:r w:rsidRPr="009D41A5">
        <w:rPr>
          <w:rStyle w:val="StyleUnderline"/>
          <w:rFonts w:asciiTheme="majorHAnsi" w:hAnsiTheme="majorHAnsi" w:cstheme="majorHAnsi"/>
          <w:highlight w:val="cyan"/>
        </w:rPr>
        <w:t xml:space="preserve">monitors the agency problems, </w:t>
      </w:r>
      <w:r w:rsidRPr="009D41A5">
        <w:rPr>
          <w:rStyle w:val="StyleUnderline"/>
          <w:rFonts w:asciiTheme="majorHAnsi" w:hAnsiTheme="majorHAnsi" w:cstheme="majorHAnsi"/>
        </w:rPr>
        <w:t>thereby mitigating managerial myopia. This</w:t>
      </w:r>
      <w:r w:rsidRPr="009D41A5">
        <w:rPr>
          <w:rFonts w:asciiTheme="majorHAnsi" w:hAnsiTheme="majorHAnsi" w:cstheme="majorHAnsi"/>
          <w:sz w:val="16"/>
        </w:rPr>
        <w:t xml:space="preserve"> may eventually </w:t>
      </w:r>
      <w:r w:rsidRPr="009D41A5">
        <w:rPr>
          <w:rStyle w:val="StyleUnderline"/>
          <w:rFonts w:asciiTheme="majorHAnsi" w:hAnsiTheme="majorHAnsi" w:cstheme="majorHAnsi"/>
        </w:rPr>
        <w:t>encourage risk taking and innovative behaviors</w:t>
      </w:r>
      <w:r w:rsidRPr="009D41A5">
        <w:rPr>
          <w:rFonts w:asciiTheme="majorHAnsi" w:hAnsiTheme="majorHAnsi" w:cstheme="majorHAnsi"/>
          <w:sz w:val="16"/>
        </w:rPr>
        <w:t xml:space="preserve">. According to Chen et al. (2011), </w:t>
      </w:r>
      <w:r w:rsidRPr="009D41A5">
        <w:rPr>
          <w:rStyle w:val="StyleUnderline"/>
          <w:rFonts w:asciiTheme="majorHAnsi" w:hAnsiTheme="majorHAnsi" w:cstheme="majorHAnsi"/>
        </w:rPr>
        <w:t>labor unions</w:t>
      </w:r>
      <w:r w:rsidRPr="009D41A5">
        <w:rPr>
          <w:rFonts w:asciiTheme="majorHAnsi" w:hAnsiTheme="majorHAnsi" w:cstheme="majorHAnsi"/>
          <w:sz w:val="16"/>
        </w:rPr>
        <w:t xml:space="preserve"> can </w:t>
      </w:r>
      <w:r w:rsidRPr="009D41A5">
        <w:rPr>
          <w:rStyle w:val="StyleUnderline"/>
          <w:rFonts w:asciiTheme="majorHAnsi" w:hAnsiTheme="majorHAnsi" w:cstheme="majorHAnsi"/>
        </w:rPr>
        <w:t>effectively monitor managerial actions because they can acquire their firms’ information</w:t>
      </w:r>
      <w:r w:rsidRPr="009D41A5">
        <w:rPr>
          <w:rFonts w:asciiTheme="majorHAnsi" w:hAnsiTheme="majorHAnsi" w:cstheme="majorHAnsi"/>
          <w:sz w:val="16"/>
        </w:rPr>
        <w:t xml:space="preserve"> more easily than can outside stakeholders can. Also, </w:t>
      </w:r>
      <w:r w:rsidRPr="009D41A5">
        <w:rPr>
          <w:rStyle w:val="StyleUnderline"/>
          <w:rFonts w:asciiTheme="majorHAnsi" w:hAnsiTheme="majorHAnsi" w:cstheme="majorHAnsi"/>
          <w:highlight w:val="cyan"/>
        </w:rPr>
        <w:t>unions</w:t>
      </w:r>
      <w:r w:rsidRPr="009D41A5">
        <w:rPr>
          <w:rStyle w:val="StyleUnderline"/>
          <w:rFonts w:asciiTheme="majorHAnsi" w:hAnsiTheme="majorHAnsi" w:cstheme="majorHAnsi"/>
        </w:rPr>
        <w:t xml:space="preserve"> exert</w:t>
      </w:r>
      <w:r w:rsidRPr="009D41A5">
        <w:rPr>
          <w:rFonts w:asciiTheme="majorHAnsi" w:hAnsiTheme="majorHAnsi" w:cstheme="majorHAnsi"/>
          <w:sz w:val="16"/>
        </w:rPr>
        <w:t xml:space="preserve"> their </w:t>
      </w:r>
      <w:r w:rsidRPr="009D41A5">
        <w:rPr>
          <w:rStyle w:val="StyleUnderline"/>
          <w:rFonts w:asciiTheme="majorHAnsi" w:hAnsiTheme="majorHAnsi" w:cstheme="majorHAnsi"/>
        </w:rPr>
        <w:t>power</w:t>
      </w:r>
      <w:r w:rsidRPr="009D41A5">
        <w:rPr>
          <w:rFonts w:asciiTheme="majorHAnsi" w:hAnsiTheme="majorHAnsi" w:cstheme="majorHAnsi"/>
          <w:sz w:val="16"/>
        </w:rPr>
        <w:t xml:space="preserve"> on management </w:t>
      </w:r>
      <w:r w:rsidRPr="009D41A5">
        <w:rPr>
          <w:rStyle w:val="StyleUnderline"/>
          <w:rFonts w:asciiTheme="majorHAnsi" w:hAnsiTheme="majorHAnsi" w:cstheme="majorHAnsi"/>
        </w:rPr>
        <w:t>by using</w:t>
      </w:r>
      <w:r w:rsidRPr="009D41A5">
        <w:rPr>
          <w:rFonts w:asciiTheme="majorHAnsi" w:hAnsiTheme="majorHAnsi" w:cstheme="majorHAnsi"/>
          <w:sz w:val="16"/>
        </w:rPr>
        <w:t xml:space="preserve"> their </w:t>
      </w:r>
      <w:r w:rsidRPr="009D41A5">
        <w:rPr>
          <w:rStyle w:val="StyleUnderline"/>
          <w:rFonts w:asciiTheme="majorHAnsi" w:hAnsiTheme="majorHAnsi" w:cstheme="majorHAnsi"/>
        </w:rPr>
        <w:t xml:space="preserve">bargaining power to </w:t>
      </w:r>
      <w:r w:rsidRPr="009D41A5">
        <w:rPr>
          <w:rStyle w:val="StyleUnderline"/>
          <w:rFonts w:asciiTheme="majorHAnsi" w:hAnsiTheme="majorHAnsi" w:cstheme="majorHAnsi"/>
          <w:highlight w:val="cyan"/>
        </w:rPr>
        <w:t>increase</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corporate transparency</w:t>
      </w:r>
      <w:r w:rsidRPr="009D41A5">
        <w:rPr>
          <w:rFonts w:asciiTheme="majorHAnsi" w:hAnsiTheme="majorHAnsi" w:cstheme="majorHAnsi"/>
          <w:sz w:val="16"/>
        </w:rPr>
        <w:t xml:space="preserve">. For instance, affiliated labor unions in Korea have asked management to share information and to allow their participation in decision making </w:t>
      </w:r>
      <w:proofErr w:type="gramStart"/>
      <w:r w:rsidRPr="009D41A5">
        <w:rPr>
          <w:rFonts w:asciiTheme="majorHAnsi" w:hAnsiTheme="majorHAnsi" w:cstheme="majorHAnsi"/>
          <w:sz w:val="16"/>
        </w:rPr>
        <w:t>in order to</w:t>
      </w:r>
      <w:proofErr w:type="gramEnd"/>
      <w:r w:rsidRPr="009D41A5">
        <w:rPr>
          <w:rFonts w:asciiTheme="majorHAnsi" w:hAnsiTheme="majorHAnsi" w:cstheme="majorHAnsi"/>
          <w:sz w:val="16"/>
        </w:rPr>
        <w:t xml:space="preserve"> monitor whether managers harm the transparency and betray the trust of stakeholders.2</w:t>
      </w:r>
    </w:p>
    <w:p w14:paraId="3228C6AC"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Declines in R&amp;D cede tech dominance to China.</w:t>
      </w:r>
    </w:p>
    <w:p w14:paraId="615A8388" w14:textId="77777777" w:rsidR="00D8119A" w:rsidRPr="009D41A5" w:rsidRDefault="00D8119A" w:rsidP="00D8119A">
      <w:pPr>
        <w:rPr>
          <w:rFonts w:asciiTheme="majorHAnsi" w:hAnsiTheme="majorHAnsi" w:cstheme="majorHAnsi"/>
          <w:sz w:val="16"/>
          <w:szCs w:val="16"/>
        </w:rPr>
      </w:pPr>
      <w:r w:rsidRPr="009D41A5">
        <w:rPr>
          <w:rStyle w:val="Style13ptBold"/>
          <w:rFonts w:asciiTheme="majorHAnsi" w:hAnsiTheme="majorHAnsi" w:cstheme="majorHAnsi"/>
        </w:rPr>
        <w:t>Davidson ’17</w:t>
      </w:r>
      <w:r w:rsidRPr="009D41A5">
        <w:rPr>
          <w:rFonts w:asciiTheme="majorHAnsi" w:hAnsiTheme="majorHAnsi" w:cstheme="majorHAnsi"/>
        </w:rPr>
        <w:t xml:space="preserve"> </w:t>
      </w:r>
      <w:r w:rsidRPr="009D41A5">
        <w:rPr>
          <w:rFonts w:asciiTheme="majorHAnsi" w:hAnsiTheme="majorHAnsi" w:cstheme="majorHAnsi"/>
          <w:sz w:val="16"/>
          <w:szCs w:val="16"/>
        </w:rPr>
        <w:t xml:space="preserve">[Paul; Reporter for USA Today; “Why China is beating the U.S. at innovation”; 4/17/17; USA Today; </w:t>
      </w:r>
      <w:hyperlink r:id="rId12" w:history="1">
        <w:r w:rsidRPr="009D41A5">
          <w:rPr>
            <w:rStyle w:val="Hyperlink"/>
            <w:rFonts w:asciiTheme="majorHAnsi" w:hAnsiTheme="majorHAnsi" w:cstheme="majorHAnsi"/>
            <w:sz w:val="16"/>
            <w:szCs w:val="16"/>
          </w:rPr>
          <w:t>https://www.usatoday.com/story/money/2017/04/17/why-china-beating-us-innovation/100016138/</w:t>
        </w:r>
      </w:hyperlink>
      <w:r w:rsidRPr="009D41A5">
        <w:rPr>
          <w:rFonts w:asciiTheme="majorHAnsi" w:hAnsiTheme="majorHAnsi" w:cstheme="majorHAnsi"/>
          <w:sz w:val="16"/>
          <w:szCs w:val="16"/>
        </w:rPr>
        <w:t>; Accessed 7/7/20; NT]</w:t>
      </w:r>
    </w:p>
    <w:p w14:paraId="6874EA72" w14:textId="77777777" w:rsidR="00D8119A" w:rsidRPr="009D41A5" w:rsidRDefault="00D8119A" w:rsidP="00D8119A">
      <w:pPr>
        <w:rPr>
          <w:rFonts w:asciiTheme="majorHAnsi" w:hAnsiTheme="majorHAnsi" w:cstheme="majorHAnsi"/>
          <w:sz w:val="16"/>
        </w:rPr>
      </w:pPr>
      <w:r w:rsidRPr="009D41A5">
        <w:rPr>
          <w:rStyle w:val="StyleUnderline"/>
          <w:rFonts w:asciiTheme="majorHAnsi" w:hAnsiTheme="majorHAnsi" w:cstheme="majorHAnsi"/>
          <w:highlight w:val="cyan"/>
        </w:rPr>
        <w:t>The U.S.</w:t>
      </w:r>
      <w:r w:rsidRPr="009D41A5">
        <w:rPr>
          <w:rStyle w:val="StyleUnderline"/>
          <w:rFonts w:asciiTheme="majorHAnsi" w:hAnsiTheme="majorHAnsi" w:cstheme="majorHAnsi"/>
        </w:rPr>
        <w:t xml:space="preserve"> has</w:t>
      </w:r>
      <w:r w:rsidRPr="009D41A5">
        <w:rPr>
          <w:rFonts w:asciiTheme="majorHAnsi" w:hAnsiTheme="majorHAnsi" w:cstheme="majorHAnsi"/>
          <w:sz w:val="16"/>
        </w:rPr>
        <w:t xml:space="preserve"> also </w:t>
      </w:r>
      <w:r w:rsidRPr="009D41A5">
        <w:rPr>
          <w:rStyle w:val="StyleUnderline"/>
          <w:rFonts w:asciiTheme="majorHAnsi" w:hAnsiTheme="majorHAnsi" w:cstheme="majorHAnsi"/>
        </w:rPr>
        <w:t>given birth to</w:t>
      </w:r>
      <w:r w:rsidRPr="009D41A5">
        <w:rPr>
          <w:rFonts w:asciiTheme="majorHAnsi" w:hAnsiTheme="majorHAnsi" w:cstheme="majorHAnsi"/>
          <w:sz w:val="16"/>
        </w:rPr>
        <w:t xml:space="preserve"> a Smithsonian-worthy collection of </w:t>
      </w:r>
      <w:r w:rsidRPr="009D41A5">
        <w:rPr>
          <w:rStyle w:val="StyleUnderline"/>
          <w:rFonts w:asciiTheme="majorHAnsi" w:hAnsiTheme="majorHAnsi" w:cstheme="majorHAnsi"/>
        </w:rPr>
        <w:t>breakthrough technologies</w:t>
      </w:r>
      <w:r w:rsidRPr="009D41A5">
        <w:rPr>
          <w:rFonts w:asciiTheme="majorHAnsi" w:hAnsiTheme="majorHAnsi" w:cstheme="majorHAnsi"/>
          <w:sz w:val="16"/>
        </w:rPr>
        <w:t xml:space="preserve"> — including flat-panel displays, digital mobile handsets, notebook computers and solar panels — </w:t>
      </w:r>
      <w:r w:rsidRPr="009D41A5">
        <w:rPr>
          <w:rStyle w:val="StyleUnderline"/>
          <w:rFonts w:asciiTheme="majorHAnsi" w:hAnsiTheme="majorHAnsi" w:cstheme="majorHAnsi"/>
        </w:rPr>
        <w:t xml:space="preserve">only to </w:t>
      </w:r>
      <w:r w:rsidRPr="009D41A5">
        <w:rPr>
          <w:rStyle w:val="StyleUnderline"/>
          <w:rFonts w:asciiTheme="majorHAnsi" w:hAnsiTheme="majorHAnsi" w:cstheme="majorHAnsi"/>
          <w:highlight w:val="cyan"/>
        </w:rPr>
        <w:t>fumble away their development to other countries,</w:t>
      </w:r>
      <w:r w:rsidRPr="009D41A5">
        <w:rPr>
          <w:rFonts w:asciiTheme="majorHAnsi" w:hAnsiTheme="majorHAnsi" w:cstheme="majorHAnsi"/>
          <w:sz w:val="16"/>
        </w:rPr>
        <w:t xml:space="preserve"> particularly China and Japan. The BCG study concludes </w:t>
      </w:r>
      <w:r w:rsidRPr="009D41A5">
        <w:rPr>
          <w:rStyle w:val="StyleUnderline"/>
          <w:rFonts w:asciiTheme="majorHAnsi" w:hAnsiTheme="majorHAnsi" w:cstheme="majorHAnsi"/>
          <w:highlight w:val="cyan"/>
        </w:rPr>
        <w:t>the U.S. has the potential to reverse</w:t>
      </w:r>
      <w:r w:rsidRPr="009D41A5">
        <w:rPr>
          <w:rFonts w:asciiTheme="majorHAnsi" w:hAnsiTheme="majorHAnsi" w:cstheme="majorHAnsi"/>
          <w:sz w:val="16"/>
        </w:rPr>
        <w:t xml:space="preserve"> the trend </w:t>
      </w:r>
      <w:r w:rsidRPr="009D41A5">
        <w:rPr>
          <w:rStyle w:val="StyleUnderline"/>
          <w:rFonts w:asciiTheme="majorHAnsi" w:hAnsiTheme="majorHAnsi" w:cstheme="majorHAnsi"/>
          <w:highlight w:val="cyan"/>
        </w:rPr>
        <w:t>through better collaboration</w:t>
      </w:r>
      <w:r w:rsidRPr="009D41A5">
        <w:rPr>
          <w:rFonts w:asciiTheme="majorHAnsi" w:hAnsiTheme="majorHAnsi" w:cstheme="majorHAnsi"/>
          <w:sz w:val="16"/>
        </w:rPr>
        <w:t xml:space="preserve"> among private industry, </w:t>
      </w:r>
      <w:proofErr w:type="gramStart"/>
      <w:r w:rsidRPr="009D41A5">
        <w:rPr>
          <w:rFonts w:asciiTheme="majorHAnsi" w:hAnsiTheme="majorHAnsi" w:cstheme="majorHAnsi"/>
          <w:sz w:val="16"/>
        </w:rPr>
        <w:t>universities</w:t>
      </w:r>
      <w:proofErr w:type="gramEnd"/>
      <w:r w:rsidRPr="009D41A5">
        <w:rPr>
          <w:rFonts w:asciiTheme="majorHAnsi" w:hAnsiTheme="majorHAnsi" w:cstheme="majorHAnsi"/>
          <w:sz w:val="16"/>
        </w:rPr>
        <w:t xml:space="preserve"> and research consortia. Such a </w:t>
      </w:r>
      <w:r w:rsidRPr="009D41A5">
        <w:rPr>
          <w:rStyle w:val="StyleUnderline"/>
          <w:rFonts w:asciiTheme="majorHAnsi" w:hAnsiTheme="majorHAnsi" w:cstheme="majorHAnsi"/>
        </w:rPr>
        <w:t>shift would increase annual manufacturing</w:t>
      </w:r>
      <w:r w:rsidRPr="009D41A5">
        <w:rPr>
          <w:rFonts w:asciiTheme="majorHAnsi" w:hAnsiTheme="majorHAnsi" w:cstheme="majorHAnsi"/>
          <w:sz w:val="16"/>
        </w:rPr>
        <w:t xml:space="preserve"> output by 5%, or $100 billion, and add 700,000 factory jobs and another 1.9 million in other sectors through ripple effects. Yet </w:t>
      </w:r>
      <w:r w:rsidRPr="009D41A5">
        <w:rPr>
          <w:rStyle w:val="StyleUnderline"/>
          <w:rFonts w:asciiTheme="majorHAnsi" w:hAnsiTheme="majorHAnsi" w:cstheme="majorHAnsi"/>
        </w:rPr>
        <w:t>while</w:t>
      </w:r>
      <w:r w:rsidRPr="009D41A5">
        <w:rPr>
          <w:rFonts w:asciiTheme="majorHAnsi" w:hAnsiTheme="majorHAnsi" w:cstheme="majorHAnsi"/>
          <w:sz w:val="16"/>
        </w:rPr>
        <w:t xml:space="preserve"> President </w:t>
      </w:r>
      <w:r w:rsidRPr="009D41A5">
        <w:rPr>
          <w:rStyle w:val="StyleUnderline"/>
          <w:rFonts w:asciiTheme="majorHAnsi" w:hAnsiTheme="majorHAnsi" w:cstheme="majorHAnsi"/>
        </w:rPr>
        <w:t>Trump is focused on narrowing</w:t>
      </w:r>
      <w:r w:rsidRPr="009D41A5">
        <w:rPr>
          <w:rFonts w:asciiTheme="majorHAnsi" w:hAnsiTheme="majorHAnsi" w:cstheme="majorHAnsi"/>
          <w:sz w:val="16"/>
        </w:rPr>
        <w:t xml:space="preserve"> the nation’s </w:t>
      </w:r>
      <w:r w:rsidRPr="009D41A5">
        <w:rPr>
          <w:rStyle w:val="StyleUnderline"/>
          <w:rFonts w:asciiTheme="majorHAnsi" w:hAnsiTheme="majorHAnsi" w:cstheme="majorHAnsi"/>
        </w:rPr>
        <w:t>trade deficit</w:t>
      </w:r>
      <w:r w:rsidRPr="009D41A5">
        <w:rPr>
          <w:rFonts w:asciiTheme="majorHAnsi" w:hAnsiTheme="majorHAnsi" w:cstheme="majorHAnsi"/>
          <w:sz w:val="16"/>
        </w:rPr>
        <w:t xml:space="preserve">, </w:t>
      </w:r>
      <w:r w:rsidRPr="009D41A5">
        <w:rPr>
          <w:rStyle w:val="StyleUnderline"/>
          <w:rFonts w:asciiTheme="majorHAnsi" w:hAnsiTheme="majorHAnsi" w:cstheme="majorHAnsi"/>
        </w:rPr>
        <w:t>his</w:t>
      </w:r>
      <w:r w:rsidRPr="009D41A5">
        <w:rPr>
          <w:rFonts w:asciiTheme="majorHAnsi" w:hAnsiTheme="majorHAnsi" w:cstheme="majorHAnsi"/>
          <w:sz w:val="16"/>
        </w:rPr>
        <w:t xml:space="preserve"> proposed </w:t>
      </w:r>
      <w:r w:rsidRPr="009D41A5">
        <w:rPr>
          <w:rStyle w:val="StyleUnderline"/>
          <w:rFonts w:asciiTheme="majorHAnsi" w:hAnsiTheme="majorHAnsi" w:cstheme="majorHAnsi"/>
        </w:rPr>
        <w:t>budget would slash</w:t>
      </w:r>
      <w:r w:rsidRPr="009D41A5">
        <w:rPr>
          <w:rFonts w:asciiTheme="majorHAnsi" w:hAnsiTheme="majorHAnsi" w:cstheme="majorHAnsi"/>
          <w:sz w:val="16"/>
        </w:rPr>
        <w:t xml:space="preserve"> federal funding for </w:t>
      </w:r>
      <w:r w:rsidRPr="009D41A5">
        <w:rPr>
          <w:rStyle w:val="StyleUnderline"/>
          <w:rFonts w:asciiTheme="majorHAnsi" w:hAnsiTheme="majorHAnsi" w:cstheme="majorHAnsi"/>
        </w:rPr>
        <w:t>R&amp;D</w:t>
      </w:r>
      <w:r w:rsidRPr="009D41A5">
        <w:rPr>
          <w:rFonts w:asciiTheme="majorHAnsi" w:hAnsiTheme="majorHAnsi" w:cstheme="majorHAnsi"/>
          <w:sz w:val="16"/>
        </w:rPr>
        <w:t xml:space="preserve">, potentially snuffing out a significant source of U.S. manufacturing jobs that could help accomplish that goal. Last year, the U.S. had an $83 billion trade gap in advanced technology products, according to the Census Bureau. </w:t>
      </w:r>
      <w:r w:rsidRPr="009D41A5">
        <w:rPr>
          <w:rStyle w:val="StyleUnderline"/>
          <w:rFonts w:asciiTheme="majorHAnsi" w:hAnsiTheme="majorHAnsi" w:cstheme="majorHAnsi"/>
        </w:rPr>
        <w:t>The country is still the global leader in</w:t>
      </w:r>
      <w:r w:rsidRPr="009D41A5">
        <w:rPr>
          <w:rFonts w:asciiTheme="majorHAnsi" w:hAnsiTheme="majorHAnsi" w:cstheme="majorHAnsi"/>
          <w:sz w:val="16"/>
        </w:rPr>
        <w:t xml:space="preserve"> “basic and applied” </w:t>
      </w:r>
      <w:r w:rsidRPr="009D41A5">
        <w:rPr>
          <w:rStyle w:val="StyleUnderline"/>
          <w:rFonts w:asciiTheme="majorHAnsi" w:hAnsiTheme="majorHAnsi" w:cstheme="majorHAnsi"/>
        </w:rPr>
        <w:t>R&amp;D</w:t>
      </w:r>
      <w:r w:rsidRPr="009D41A5">
        <w:rPr>
          <w:rFonts w:asciiTheme="majorHAnsi" w:hAnsiTheme="majorHAnsi" w:cstheme="majorHAnsi"/>
          <w:sz w:val="16"/>
        </w:rPr>
        <w:t xml:space="preserve">, which makes early discoveries and further refines them. About a third of the $500 billion the country spends on R&amp;D is funneled to those activities. But while two-thirds of the total goes to later-stage “development” R&amp;D, China invests 84% of its R&amp;D money on advances that yield commercial products. For the past decade, “development” R&amp;D has been growing 20% a year in China, versus 5% in the U.S., the BCG report says. As recently as 2004, the U.S. spent four times as much as China. </w:t>
      </w:r>
      <w:r w:rsidRPr="009D41A5">
        <w:rPr>
          <w:rStyle w:val="StyleUnderline"/>
          <w:rFonts w:asciiTheme="majorHAnsi" w:hAnsiTheme="majorHAnsi" w:cstheme="majorHAnsi"/>
        </w:rPr>
        <w:t xml:space="preserve">In </w:t>
      </w:r>
      <w:r w:rsidRPr="009D41A5">
        <w:rPr>
          <w:rStyle w:val="StyleUnderline"/>
          <w:rFonts w:asciiTheme="majorHAnsi" w:hAnsiTheme="majorHAnsi" w:cstheme="majorHAnsi"/>
          <w:highlight w:val="cyan"/>
        </w:rPr>
        <w:t>China</w:t>
      </w:r>
      <w:r w:rsidRPr="009D41A5">
        <w:rPr>
          <w:rFonts w:asciiTheme="majorHAnsi" w:hAnsiTheme="majorHAnsi" w:cstheme="majorHAnsi"/>
          <w:sz w:val="16"/>
        </w:rPr>
        <w:t xml:space="preserve">, many </w:t>
      </w:r>
      <w:r w:rsidRPr="009D41A5">
        <w:rPr>
          <w:rStyle w:val="StyleUnderline"/>
          <w:rFonts w:asciiTheme="majorHAnsi" w:hAnsiTheme="majorHAnsi" w:cstheme="majorHAnsi"/>
        </w:rPr>
        <w:t xml:space="preserve">technology </w:t>
      </w:r>
      <w:r w:rsidRPr="009D41A5">
        <w:rPr>
          <w:rStyle w:val="StyleUnderline"/>
          <w:rFonts w:asciiTheme="majorHAnsi" w:hAnsiTheme="majorHAnsi" w:cstheme="majorHAnsi"/>
          <w:highlight w:val="cyan"/>
        </w:rPr>
        <w:t>companies are state-owned and</w:t>
      </w:r>
      <w:r w:rsidRPr="009D41A5">
        <w:rPr>
          <w:rFonts w:asciiTheme="majorHAnsi" w:hAnsiTheme="majorHAnsi" w:cstheme="majorHAnsi"/>
          <w:sz w:val="16"/>
        </w:rPr>
        <w:t xml:space="preserve"> so they </w:t>
      </w:r>
      <w:r w:rsidRPr="009D41A5">
        <w:rPr>
          <w:rStyle w:val="StyleUnderline"/>
          <w:rFonts w:asciiTheme="majorHAnsi" w:hAnsiTheme="majorHAnsi" w:cstheme="majorHAnsi"/>
          <w:highlight w:val="cyan"/>
        </w:rPr>
        <w:t>don’t have to worry if</w:t>
      </w:r>
      <w:r w:rsidRPr="009D41A5">
        <w:rPr>
          <w:rFonts w:asciiTheme="majorHAnsi" w:hAnsiTheme="majorHAnsi" w:cstheme="majorHAnsi"/>
          <w:sz w:val="16"/>
        </w:rPr>
        <w:t xml:space="preserve"> massive </w:t>
      </w:r>
      <w:r w:rsidRPr="009D41A5">
        <w:rPr>
          <w:rStyle w:val="StyleUnderline"/>
          <w:rFonts w:asciiTheme="majorHAnsi" w:hAnsiTheme="majorHAnsi" w:cstheme="majorHAnsi"/>
          <w:highlight w:val="cyan"/>
        </w:rPr>
        <w:t>R&amp;D</w:t>
      </w:r>
      <w:r w:rsidRPr="009D41A5">
        <w:rPr>
          <w:rFonts w:asciiTheme="majorHAnsi" w:hAnsiTheme="majorHAnsi" w:cstheme="majorHAnsi"/>
          <w:sz w:val="16"/>
        </w:rPr>
        <w:t xml:space="preserve"> spending </w:t>
      </w:r>
      <w:r w:rsidRPr="009D41A5">
        <w:rPr>
          <w:rStyle w:val="StyleUnderline"/>
          <w:rFonts w:asciiTheme="majorHAnsi" w:hAnsiTheme="majorHAnsi" w:cstheme="majorHAnsi"/>
          <w:highlight w:val="cyan"/>
        </w:rPr>
        <w:t>yields losses</w:t>
      </w:r>
      <w:r w:rsidRPr="009D41A5">
        <w:rPr>
          <w:rFonts w:asciiTheme="majorHAnsi" w:hAnsiTheme="majorHAnsi" w:cstheme="majorHAnsi"/>
          <w:sz w:val="16"/>
        </w:rPr>
        <w:t xml:space="preserve"> until a product is commercialized, and even the research of private firms is often subsidized by the government, says Robert Atkinson, president of the Information Technology and Innovation Foundation. The Chinese government, he says, also gives the private sector specific timetables for achieving dominance in areas such as solar, printers, </w:t>
      </w:r>
      <w:proofErr w:type="gramStart"/>
      <w:r w:rsidRPr="009D41A5">
        <w:rPr>
          <w:rFonts w:asciiTheme="majorHAnsi" w:hAnsiTheme="majorHAnsi" w:cstheme="majorHAnsi"/>
          <w:sz w:val="16"/>
        </w:rPr>
        <w:t>robots</w:t>
      </w:r>
      <w:proofErr w:type="gramEnd"/>
      <w:r w:rsidRPr="009D41A5">
        <w:rPr>
          <w:rFonts w:asciiTheme="majorHAnsi" w:hAnsiTheme="majorHAnsi" w:cstheme="majorHAnsi"/>
          <w:sz w:val="16"/>
        </w:rPr>
        <w:t xml:space="preserve"> and drones. And China routinely steals technology and fails to enforce patent laws, Atkinson says “</w:t>
      </w:r>
      <w:r w:rsidRPr="009D41A5">
        <w:rPr>
          <w:rStyle w:val="StyleUnderline"/>
          <w:rFonts w:asciiTheme="majorHAnsi" w:hAnsiTheme="majorHAnsi" w:cstheme="majorHAnsi"/>
        </w:rPr>
        <w:t>They have huge advantages</w:t>
      </w:r>
      <w:r w:rsidRPr="009D41A5">
        <w:rPr>
          <w:rFonts w:asciiTheme="majorHAnsi" w:hAnsiTheme="majorHAnsi" w:cstheme="majorHAnsi"/>
          <w:sz w:val="16"/>
        </w:rPr>
        <w:t>,” he says.</w:t>
      </w:r>
    </w:p>
    <w:p w14:paraId="685302C9"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US tech dominance is critical to sustain nuclear deterrence – collapse ensures nuclear conflict.</w:t>
      </w:r>
    </w:p>
    <w:p w14:paraId="539EBE06" w14:textId="77777777" w:rsidR="00D8119A" w:rsidRPr="009D41A5" w:rsidRDefault="00D8119A" w:rsidP="00D8119A">
      <w:pPr>
        <w:rPr>
          <w:rFonts w:asciiTheme="majorHAnsi" w:hAnsiTheme="majorHAnsi" w:cstheme="majorHAnsi"/>
          <w:sz w:val="16"/>
          <w:szCs w:val="16"/>
        </w:rPr>
      </w:pPr>
      <w:r w:rsidRPr="009D41A5">
        <w:rPr>
          <w:rStyle w:val="Style13ptBold"/>
          <w:rFonts w:asciiTheme="majorHAnsi" w:hAnsiTheme="majorHAnsi" w:cstheme="majorHAnsi"/>
        </w:rPr>
        <w:t>Saalman ’20</w:t>
      </w:r>
      <w:r w:rsidRPr="009D41A5">
        <w:rPr>
          <w:rFonts w:asciiTheme="majorHAnsi" w:hAnsiTheme="majorHAnsi" w:cstheme="majorHAnsi"/>
        </w:rPr>
        <w:t xml:space="preserve"> </w:t>
      </w:r>
      <w:r w:rsidRPr="009D41A5">
        <w:rPr>
          <w:rFonts w:asciiTheme="majorHAnsi" w:hAnsiTheme="majorHAnsi" w:cstheme="majorHAnsi"/>
          <w:sz w:val="16"/>
          <w:szCs w:val="16"/>
        </w:rPr>
        <w:t xml:space="preserve">[Dr. Lora; Associate Senior Fellow at the Stockholm International Peace Research Institute and a Senior Fellow at the </w:t>
      </w:r>
      <w:proofErr w:type="spellStart"/>
      <w:r w:rsidRPr="009D41A5">
        <w:rPr>
          <w:rFonts w:asciiTheme="majorHAnsi" w:hAnsiTheme="majorHAnsi" w:cstheme="majorHAnsi"/>
          <w:sz w:val="16"/>
          <w:szCs w:val="16"/>
        </w:rPr>
        <w:t>EastWest</w:t>
      </w:r>
      <w:proofErr w:type="spellEnd"/>
      <w:r w:rsidRPr="009D41A5">
        <w:rPr>
          <w:rFonts w:asciiTheme="majorHAnsi" w:hAnsiTheme="majorHAnsi" w:cstheme="majorHAnsi"/>
          <w:sz w:val="16"/>
          <w:szCs w:val="16"/>
        </w:rPr>
        <w:t xml:space="preserve"> Institute.; “THE IMPACT OF AI ON NUCLEAR DETERRENCE: CHINA, RUSSIA, AND THE UNITED STATES”; 4/14/20; East-West Center; </w:t>
      </w:r>
      <w:hyperlink r:id="rId13" w:history="1">
        <w:r w:rsidRPr="009D41A5">
          <w:rPr>
            <w:rStyle w:val="Hyperlink"/>
            <w:rFonts w:asciiTheme="majorHAnsi" w:hAnsiTheme="majorHAnsi" w:cstheme="majorHAnsi"/>
            <w:sz w:val="16"/>
            <w:szCs w:val="16"/>
          </w:rPr>
          <w:t>https://www.eastwestcenter.org/news-center/east-west-wire/the-impact-ai-nuclear-deterrence-china-russia-and-the-united-states</w:t>
        </w:r>
      </w:hyperlink>
      <w:r w:rsidRPr="009D41A5">
        <w:rPr>
          <w:rFonts w:asciiTheme="majorHAnsi" w:hAnsiTheme="majorHAnsi" w:cstheme="majorHAnsi"/>
          <w:sz w:val="16"/>
          <w:szCs w:val="16"/>
        </w:rPr>
        <w:t>; Accessed 7/7/20; NT]</w:t>
      </w:r>
    </w:p>
    <w:p w14:paraId="0BECC054"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HONOLULU (14 April 2020)—Artificial intelligence </w:t>
      </w:r>
      <w:r w:rsidRPr="009D41A5">
        <w:rPr>
          <w:rStyle w:val="StyleUnderline"/>
          <w:rFonts w:asciiTheme="majorHAnsi" w:hAnsiTheme="majorHAnsi" w:cstheme="majorHAnsi"/>
        </w:rPr>
        <w:t>(</w:t>
      </w:r>
      <w:r w:rsidRPr="009D41A5">
        <w:rPr>
          <w:rStyle w:val="StyleUnderline"/>
          <w:rFonts w:asciiTheme="majorHAnsi" w:hAnsiTheme="majorHAnsi" w:cstheme="majorHAnsi"/>
          <w:highlight w:val="cyan"/>
        </w:rPr>
        <w:t xml:space="preserve">AI) is an </w:t>
      </w:r>
      <w:r w:rsidRPr="009D41A5">
        <w:rPr>
          <w:rStyle w:val="StyleUnderline"/>
          <w:rFonts w:asciiTheme="majorHAnsi" w:hAnsiTheme="majorHAnsi" w:cstheme="majorHAnsi"/>
        </w:rPr>
        <w:t xml:space="preserve">increasingly </w:t>
      </w:r>
      <w:r w:rsidRPr="009D41A5">
        <w:rPr>
          <w:rStyle w:val="StyleUnderline"/>
          <w:rFonts w:asciiTheme="majorHAnsi" w:hAnsiTheme="majorHAnsi" w:cstheme="majorHAnsi"/>
          <w:highlight w:val="cyan"/>
        </w:rPr>
        <w:t>important component of weapons systems</w:t>
      </w:r>
      <w:r w:rsidRPr="009D41A5">
        <w:rPr>
          <w:rStyle w:val="StyleUnderline"/>
          <w:rFonts w:asciiTheme="majorHAnsi" w:hAnsiTheme="majorHAnsi" w:cstheme="majorHAnsi"/>
        </w:rPr>
        <w:t>, with</w:t>
      </w:r>
      <w:r w:rsidRPr="009D41A5">
        <w:rPr>
          <w:rFonts w:asciiTheme="majorHAnsi" w:hAnsiTheme="majorHAnsi" w:cstheme="majorHAnsi"/>
          <w:sz w:val="16"/>
        </w:rPr>
        <w:t xml:space="preserve"> both positive and negative </w:t>
      </w:r>
      <w:r w:rsidRPr="009D41A5">
        <w:rPr>
          <w:rStyle w:val="StyleUnderline"/>
          <w:rFonts w:asciiTheme="majorHAnsi" w:hAnsiTheme="majorHAnsi" w:cstheme="majorHAnsi"/>
        </w:rPr>
        <w:t xml:space="preserve">implications </w:t>
      </w:r>
      <w:r w:rsidRPr="009D41A5">
        <w:rPr>
          <w:rStyle w:val="StyleUnderline"/>
          <w:rFonts w:asciiTheme="majorHAnsi" w:hAnsiTheme="majorHAnsi" w:cstheme="majorHAnsi"/>
          <w:highlight w:val="cyan"/>
        </w:rPr>
        <w:t>for nuclear deterrence</w:t>
      </w:r>
      <w:r w:rsidRPr="009D41A5">
        <w:rPr>
          <w:rStyle w:val="StyleUnderline"/>
          <w:rFonts w:asciiTheme="majorHAnsi" w:hAnsiTheme="majorHAnsi" w:cstheme="majorHAnsi"/>
        </w:rPr>
        <w:t>. Integration of AI into military platforms has the potential to allow weaker nuclear-armed states to reset</w:t>
      </w:r>
      <w:r w:rsidRPr="009D41A5">
        <w:rPr>
          <w:rFonts w:asciiTheme="majorHAnsi" w:hAnsiTheme="majorHAnsi" w:cstheme="majorHAnsi"/>
          <w:sz w:val="16"/>
        </w:rPr>
        <w:t xml:space="preserve"> the </w:t>
      </w:r>
      <w:r w:rsidRPr="009D41A5">
        <w:rPr>
          <w:rStyle w:val="StyleUnderline"/>
          <w:rFonts w:asciiTheme="majorHAnsi" w:hAnsiTheme="majorHAnsi" w:cstheme="majorHAnsi"/>
        </w:rPr>
        <w:t>imbalance of power</w:t>
      </w:r>
      <w:r w:rsidRPr="009D41A5">
        <w:rPr>
          <w:rFonts w:asciiTheme="majorHAnsi" w:hAnsiTheme="majorHAnsi" w:cstheme="majorHAnsi"/>
          <w:sz w:val="16"/>
        </w:rPr>
        <w:t xml:space="preserve">, but at the same time </w:t>
      </w:r>
      <w:r w:rsidRPr="009D41A5">
        <w:rPr>
          <w:rStyle w:val="StyleUnderline"/>
          <w:rFonts w:asciiTheme="majorHAnsi" w:hAnsiTheme="majorHAnsi" w:cstheme="majorHAnsi"/>
          <w:highlight w:val="cyan"/>
        </w:rPr>
        <w:t>it exacerbates fears that</w:t>
      </w:r>
      <w:r w:rsidRPr="009D41A5">
        <w:rPr>
          <w:rStyle w:val="StyleUnderline"/>
          <w:rFonts w:asciiTheme="majorHAnsi" w:hAnsiTheme="majorHAnsi" w:cstheme="majorHAnsi"/>
        </w:rPr>
        <w:t xml:space="preserve"> stronger </w:t>
      </w:r>
      <w:r w:rsidRPr="009D41A5">
        <w:rPr>
          <w:rStyle w:val="StyleUnderline"/>
          <w:rFonts w:asciiTheme="majorHAnsi" w:hAnsiTheme="majorHAnsi" w:cstheme="majorHAnsi"/>
          <w:highlight w:val="cyan"/>
        </w:rPr>
        <w:t>states</w:t>
      </w:r>
      <w:r w:rsidRPr="009D41A5">
        <w:rPr>
          <w:rFonts w:asciiTheme="majorHAnsi" w:hAnsiTheme="majorHAnsi" w:cstheme="majorHAnsi"/>
          <w:sz w:val="16"/>
        </w:rPr>
        <w:t xml:space="preserve"> may </w:t>
      </w:r>
      <w:r w:rsidRPr="009D41A5">
        <w:rPr>
          <w:rStyle w:val="StyleUnderline"/>
          <w:rFonts w:asciiTheme="majorHAnsi" w:hAnsiTheme="majorHAnsi" w:cstheme="majorHAnsi"/>
        </w:rPr>
        <w:t xml:space="preserve">further </w:t>
      </w:r>
      <w:r w:rsidRPr="009D41A5">
        <w:rPr>
          <w:rStyle w:val="StyleUnderline"/>
          <w:rFonts w:asciiTheme="majorHAnsi" w:hAnsiTheme="majorHAnsi" w:cstheme="majorHAnsi"/>
          <w:highlight w:val="cyan"/>
        </w:rPr>
        <w:t>solidify their dominance and engage in</w:t>
      </w:r>
      <w:r w:rsidRPr="009D41A5">
        <w:rPr>
          <w:rStyle w:val="StyleUnderline"/>
          <w:rFonts w:asciiTheme="majorHAnsi" w:hAnsiTheme="majorHAnsi" w:cstheme="majorHAnsi"/>
        </w:rPr>
        <w:t xml:space="preserve"> more </w:t>
      </w:r>
      <w:r w:rsidRPr="009D41A5">
        <w:rPr>
          <w:rStyle w:val="StyleUnderline"/>
          <w:rFonts w:asciiTheme="majorHAnsi" w:hAnsiTheme="majorHAnsi" w:cstheme="majorHAnsi"/>
          <w:highlight w:val="cyan"/>
        </w:rPr>
        <w:t>provocative actions</w:t>
      </w:r>
      <w:r w:rsidRPr="009D41A5">
        <w:rPr>
          <w:rFonts w:asciiTheme="majorHAnsi" w:hAnsiTheme="majorHAnsi" w:cstheme="majorHAnsi"/>
          <w:sz w:val="16"/>
        </w:rPr>
        <w:t xml:space="preserve">. </w:t>
      </w:r>
      <w:r w:rsidRPr="009D41A5">
        <w:rPr>
          <w:rStyle w:val="StyleUnderline"/>
          <w:rFonts w:asciiTheme="majorHAnsi" w:hAnsiTheme="majorHAnsi" w:cstheme="majorHAnsi"/>
        </w:rPr>
        <w:t>China, Russia, and the US are</w:t>
      </w:r>
      <w:r w:rsidRPr="009D41A5">
        <w:rPr>
          <w:rFonts w:asciiTheme="majorHAnsi" w:hAnsiTheme="majorHAnsi" w:cstheme="majorHAnsi"/>
          <w:sz w:val="16"/>
        </w:rPr>
        <w:t xml:space="preserve"> all </w:t>
      </w:r>
      <w:r w:rsidRPr="009D41A5">
        <w:rPr>
          <w:rStyle w:val="StyleUnderline"/>
          <w:rFonts w:asciiTheme="majorHAnsi" w:hAnsiTheme="majorHAnsi" w:cstheme="majorHAnsi"/>
        </w:rPr>
        <w:t>engaged in developing and integrating AI applications into their military modernization programs</w:t>
      </w:r>
      <w:r w:rsidRPr="009D41A5">
        <w:rPr>
          <w:rFonts w:asciiTheme="majorHAnsi" w:hAnsiTheme="majorHAnsi" w:cstheme="majorHAnsi"/>
          <w:sz w:val="16"/>
        </w:rPr>
        <w:t xml:space="preserve">. These </w:t>
      </w:r>
      <w:r w:rsidRPr="009D41A5">
        <w:rPr>
          <w:rStyle w:val="StyleUnderline"/>
          <w:rFonts w:asciiTheme="majorHAnsi" w:hAnsiTheme="majorHAnsi" w:cstheme="majorHAnsi"/>
        </w:rPr>
        <w:t>applications include machine learning, neural networks, and autonomy that feature in</w:t>
      </w:r>
      <w:r w:rsidRPr="009D41A5">
        <w:rPr>
          <w:rFonts w:asciiTheme="majorHAnsi" w:hAnsiTheme="majorHAnsi" w:cstheme="majorHAnsi"/>
          <w:sz w:val="16"/>
        </w:rPr>
        <w:t xml:space="preserve"> Command, Control, Communications, Computers, Intelligence, Surveillance, and Reconnaissance (</w:t>
      </w:r>
      <w:r w:rsidRPr="009D41A5">
        <w:rPr>
          <w:rStyle w:val="StyleUnderline"/>
          <w:rFonts w:asciiTheme="majorHAnsi" w:hAnsiTheme="majorHAnsi" w:cstheme="majorHAnsi"/>
        </w:rPr>
        <w:t>C4ISR</w:t>
      </w:r>
      <w:r w:rsidRPr="009D41A5">
        <w:rPr>
          <w:rFonts w:asciiTheme="majorHAnsi" w:hAnsiTheme="majorHAnsi" w:cstheme="majorHAnsi"/>
          <w:sz w:val="16"/>
        </w:rPr>
        <w:t xml:space="preserve">) systems. They also include the deployment of unmanned weapons-delivery and defense platforms. AI has both defensive and offensive applications </w:t>
      </w:r>
      <w:proofErr w:type="gramStart"/>
      <w:r w:rsidRPr="009D41A5">
        <w:rPr>
          <w:rFonts w:asciiTheme="majorHAnsi" w:hAnsiTheme="majorHAnsi" w:cstheme="majorHAnsi"/>
          <w:sz w:val="16"/>
        </w:rPr>
        <w:t>At</w:t>
      </w:r>
      <w:proofErr w:type="gramEnd"/>
      <w:r w:rsidRPr="009D41A5">
        <w:rPr>
          <w:rFonts w:asciiTheme="majorHAnsi" w:hAnsiTheme="majorHAnsi" w:cstheme="majorHAnsi"/>
          <w:sz w:val="16"/>
        </w:rPr>
        <w:t xml:space="preserve"> the defensive level, </w:t>
      </w:r>
      <w:r w:rsidRPr="009D41A5">
        <w:rPr>
          <w:rStyle w:val="StyleUnderline"/>
          <w:rFonts w:asciiTheme="majorHAnsi" w:hAnsiTheme="majorHAnsi" w:cstheme="majorHAnsi"/>
        </w:rPr>
        <w:t>AI has a strong allure for countries that have less capable early-warning systems</w:t>
      </w:r>
      <w:r w:rsidRPr="009D41A5">
        <w:rPr>
          <w:rFonts w:asciiTheme="majorHAnsi" w:hAnsiTheme="majorHAnsi" w:cstheme="majorHAnsi"/>
          <w:sz w:val="16"/>
        </w:rPr>
        <w:t xml:space="preserve"> and </w:t>
      </w:r>
      <w:r w:rsidRPr="009D41A5">
        <w:rPr>
          <w:rFonts w:asciiTheme="majorHAnsi" w:hAnsiTheme="majorHAnsi" w:cstheme="majorHAnsi"/>
          <w:sz w:val="16"/>
        </w:rPr>
        <w:lastRenderedPageBreak/>
        <w:t xml:space="preserve">smaller and weaker nuclear and conventional arsenals. </w:t>
      </w:r>
      <w:r w:rsidRPr="009D41A5">
        <w:rPr>
          <w:rStyle w:val="StyleUnderline"/>
          <w:rFonts w:asciiTheme="majorHAnsi" w:hAnsiTheme="majorHAnsi" w:cstheme="majorHAnsi"/>
        </w:rPr>
        <w:t>Machines have the capacity to make decisions based on objective criteria</w:t>
      </w:r>
      <w:r w:rsidRPr="009D41A5">
        <w:rPr>
          <w:rFonts w:asciiTheme="majorHAnsi" w:hAnsiTheme="majorHAnsi" w:cstheme="majorHAnsi"/>
          <w:sz w:val="16"/>
        </w:rPr>
        <w:t xml:space="preserve">, avoiding the pitfalls of human error, and they can provide faster anticipation and response to an incoming attack. These </w:t>
      </w:r>
      <w:r w:rsidRPr="009D41A5">
        <w:rPr>
          <w:rStyle w:val="StyleUnderline"/>
          <w:rFonts w:asciiTheme="majorHAnsi" w:hAnsiTheme="majorHAnsi" w:cstheme="majorHAnsi"/>
        </w:rPr>
        <w:t>capabilities are compelling for countries</w:t>
      </w:r>
      <w:r w:rsidRPr="009D41A5">
        <w:rPr>
          <w:rFonts w:asciiTheme="majorHAnsi" w:hAnsiTheme="majorHAnsi" w:cstheme="majorHAnsi"/>
          <w:sz w:val="16"/>
        </w:rPr>
        <w:t xml:space="preserve"> such as China and Russia </w:t>
      </w:r>
      <w:r w:rsidRPr="009D41A5">
        <w:rPr>
          <w:rStyle w:val="StyleUnderline"/>
          <w:rFonts w:asciiTheme="majorHAnsi" w:hAnsiTheme="majorHAnsi" w:cstheme="majorHAnsi"/>
        </w:rPr>
        <w:t>that have concerns about deficiencies in</w:t>
      </w:r>
      <w:r w:rsidRPr="009D41A5">
        <w:rPr>
          <w:rFonts w:asciiTheme="majorHAnsi" w:hAnsiTheme="majorHAnsi" w:cstheme="majorHAnsi"/>
          <w:sz w:val="16"/>
        </w:rPr>
        <w:t xml:space="preserve"> their </w:t>
      </w:r>
      <w:r w:rsidRPr="009D41A5">
        <w:rPr>
          <w:rStyle w:val="StyleUnderline"/>
          <w:rFonts w:asciiTheme="majorHAnsi" w:hAnsiTheme="majorHAnsi" w:cstheme="majorHAnsi"/>
        </w:rPr>
        <w:t>early-warning capabilities in the face of improving US capacity to mount high-precision, stealthy, and swift attacks</w:t>
      </w:r>
      <w:r w:rsidRPr="009D41A5">
        <w:rPr>
          <w:rFonts w:asciiTheme="majorHAnsi" w:hAnsiTheme="majorHAnsi" w:cstheme="majorHAnsi"/>
          <w:sz w:val="16"/>
        </w:rPr>
        <w:t xml:space="preserve">. At the offensive level, </w:t>
      </w:r>
      <w:r w:rsidRPr="009D41A5">
        <w:rPr>
          <w:rStyle w:val="StyleUnderline"/>
          <w:rFonts w:asciiTheme="majorHAnsi" w:hAnsiTheme="majorHAnsi" w:cstheme="majorHAnsi"/>
          <w:highlight w:val="cyan"/>
        </w:rPr>
        <w:t xml:space="preserve">Russia, China, and the US are all developing </w:t>
      </w:r>
      <w:r w:rsidRPr="009D41A5">
        <w:rPr>
          <w:rStyle w:val="StyleUnderline"/>
          <w:rFonts w:asciiTheme="majorHAnsi" w:hAnsiTheme="majorHAnsi" w:cstheme="majorHAnsi"/>
        </w:rPr>
        <w:t xml:space="preserve">unmanned </w:t>
      </w:r>
      <w:r w:rsidRPr="009D41A5">
        <w:rPr>
          <w:rStyle w:val="StyleUnderline"/>
          <w:rFonts w:asciiTheme="majorHAnsi" w:hAnsiTheme="majorHAnsi" w:cstheme="majorHAnsi"/>
          <w:highlight w:val="cyan"/>
        </w:rPr>
        <w:t xml:space="preserve">platforms </w:t>
      </w:r>
      <w:r w:rsidRPr="009D41A5">
        <w:rPr>
          <w:rStyle w:val="StyleUnderline"/>
          <w:rFonts w:asciiTheme="majorHAnsi" w:hAnsiTheme="majorHAnsi" w:cstheme="majorHAnsi"/>
        </w:rPr>
        <w:t>with</w:t>
      </w:r>
      <w:r w:rsidRPr="009D41A5">
        <w:rPr>
          <w:rFonts w:asciiTheme="majorHAnsi" w:hAnsiTheme="majorHAnsi" w:cstheme="majorHAnsi"/>
          <w:sz w:val="16"/>
        </w:rPr>
        <w:t xml:space="preserve"> varying levels of </w:t>
      </w:r>
      <w:r w:rsidRPr="009D41A5">
        <w:rPr>
          <w:rStyle w:val="StyleUnderline"/>
          <w:rFonts w:asciiTheme="majorHAnsi" w:hAnsiTheme="majorHAnsi" w:cstheme="majorHAnsi"/>
          <w:highlight w:val="cyan"/>
        </w:rPr>
        <w:t>AI integration and autonomy</w:t>
      </w:r>
      <w:r w:rsidRPr="009D41A5">
        <w:rPr>
          <w:rStyle w:val="StyleUnderline"/>
          <w:rFonts w:asciiTheme="majorHAnsi" w:hAnsiTheme="majorHAnsi" w:cstheme="majorHAnsi"/>
        </w:rPr>
        <w:t xml:space="preserve"> that can be used </w:t>
      </w:r>
      <w:r w:rsidRPr="009D41A5">
        <w:rPr>
          <w:rStyle w:val="StyleUnderline"/>
          <w:rFonts w:asciiTheme="majorHAnsi" w:hAnsiTheme="majorHAnsi" w:cstheme="majorHAnsi"/>
          <w:highlight w:val="cyan"/>
        </w:rPr>
        <w:t>to deploy nuclear</w:t>
      </w:r>
      <w:r w:rsidRPr="009D41A5">
        <w:rPr>
          <w:rStyle w:val="StyleUnderline"/>
          <w:rFonts w:asciiTheme="majorHAnsi" w:hAnsiTheme="majorHAnsi" w:cstheme="majorHAnsi"/>
        </w:rPr>
        <w:t xml:space="preserve"> or conventional </w:t>
      </w:r>
      <w:r w:rsidRPr="009D41A5">
        <w:rPr>
          <w:rStyle w:val="StyleUnderline"/>
          <w:rFonts w:asciiTheme="majorHAnsi" w:hAnsiTheme="majorHAnsi" w:cstheme="majorHAnsi"/>
          <w:highlight w:val="cyan"/>
        </w:rPr>
        <w:t>weapons</w:t>
      </w:r>
      <w:r w:rsidRPr="009D41A5">
        <w:rPr>
          <w:rFonts w:asciiTheme="majorHAnsi" w:hAnsiTheme="majorHAnsi" w:cstheme="majorHAnsi"/>
          <w:sz w:val="16"/>
        </w:rPr>
        <w:t xml:space="preserve">. These unmanned platforms include underwater vehicles, combat aerial vehicles, and spaceplanes. One </w:t>
      </w:r>
      <w:r w:rsidRPr="009D41A5">
        <w:rPr>
          <w:rStyle w:val="StyleUnderline"/>
          <w:rFonts w:asciiTheme="majorHAnsi" w:hAnsiTheme="majorHAnsi" w:cstheme="majorHAnsi"/>
        </w:rPr>
        <w:t>risk</w:t>
      </w:r>
      <w:r w:rsidRPr="009D41A5">
        <w:rPr>
          <w:rFonts w:asciiTheme="majorHAnsi" w:hAnsiTheme="majorHAnsi" w:cstheme="majorHAnsi"/>
          <w:sz w:val="16"/>
        </w:rPr>
        <w:t xml:space="preserve"> is </w:t>
      </w:r>
      <w:r w:rsidRPr="009D41A5">
        <w:rPr>
          <w:rStyle w:val="StyleUnderline"/>
          <w:rFonts w:asciiTheme="majorHAnsi" w:hAnsiTheme="majorHAnsi" w:cstheme="majorHAnsi"/>
        </w:rPr>
        <w:t>that</w:t>
      </w:r>
      <w:r w:rsidRPr="009D41A5">
        <w:rPr>
          <w:rFonts w:asciiTheme="majorHAnsi" w:hAnsiTheme="majorHAnsi" w:cstheme="majorHAnsi"/>
          <w:sz w:val="16"/>
        </w:rPr>
        <w:t xml:space="preserve"> such </w:t>
      </w:r>
      <w:r w:rsidRPr="009D41A5">
        <w:rPr>
          <w:rStyle w:val="StyleUnderline"/>
          <w:rFonts w:asciiTheme="majorHAnsi" w:hAnsiTheme="majorHAnsi" w:cstheme="majorHAnsi"/>
        </w:rPr>
        <w:t>platforms could</w:t>
      </w:r>
      <w:r w:rsidRPr="009D41A5">
        <w:rPr>
          <w:rFonts w:asciiTheme="majorHAnsi" w:hAnsiTheme="majorHAnsi" w:cstheme="majorHAnsi"/>
          <w:sz w:val="16"/>
        </w:rPr>
        <w:t xml:space="preserve"> potentially </w:t>
      </w:r>
      <w:r w:rsidRPr="009D41A5">
        <w:rPr>
          <w:rStyle w:val="StyleUnderline"/>
          <w:rFonts w:asciiTheme="majorHAnsi" w:hAnsiTheme="majorHAnsi" w:cstheme="majorHAnsi"/>
        </w:rPr>
        <w:t>select and engage targets without meaningful human control</w:t>
      </w:r>
      <w:r w:rsidRPr="009D41A5">
        <w:rPr>
          <w:rFonts w:asciiTheme="majorHAnsi" w:hAnsiTheme="majorHAnsi" w:cstheme="majorHAnsi"/>
          <w:sz w:val="16"/>
        </w:rPr>
        <w:t xml:space="preserve">. The three countries’ </w:t>
      </w:r>
      <w:r w:rsidRPr="009D41A5">
        <w:rPr>
          <w:rStyle w:val="StyleUnderline"/>
          <w:rFonts w:asciiTheme="majorHAnsi" w:hAnsiTheme="majorHAnsi" w:cstheme="majorHAnsi"/>
        </w:rPr>
        <w:t>differing</w:t>
      </w:r>
      <w:r w:rsidRPr="009D41A5">
        <w:rPr>
          <w:rFonts w:asciiTheme="majorHAnsi" w:hAnsiTheme="majorHAnsi" w:cstheme="majorHAnsi"/>
          <w:sz w:val="16"/>
        </w:rPr>
        <w:t>—</w:t>
      </w:r>
      <w:r w:rsidRPr="009D41A5">
        <w:rPr>
          <w:rStyle w:val="StyleUnderline"/>
          <w:rFonts w:asciiTheme="majorHAnsi" w:hAnsiTheme="majorHAnsi" w:cstheme="majorHAnsi"/>
        </w:rPr>
        <w:t>and</w:t>
      </w:r>
      <w:r w:rsidRPr="009D41A5">
        <w:rPr>
          <w:rFonts w:asciiTheme="majorHAnsi" w:hAnsiTheme="majorHAnsi" w:cstheme="majorHAnsi"/>
          <w:sz w:val="16"/>
        </w:rPr>
        <w:t xml:space="preserve"> at times </w:t>
      </w:r>
      <w:r w:rsidRPr="009D41A5">
        <w:rPr>
          <w:rStyle w:val="StyleUnderline"/>
          <w:rFonts w:asciiTheme="majorHAnsi" w:hAnsiTheme="majorHAnsi" w:cstheme="majorHAnsi"/>
        </w:rPr>
        <w:t>contradictory</w:t>
      </w:r>
      <w:r w:rsidRPr="009D41A5">
        <w:rPr>
          <w:rFonts w:asciiTheme="majorHAnsi" w:hAnsiTheme="majorHAnsi" w:cstheme="majorHAnsi"/>
          <w:sz w:val="16"/>
        </w:rPr>
        <w:t>—</w:t>
      </w:r>
      <w:r w:rsidRPr="009D41A5">
        <w:rPr>
          <w:rStyle w:val="StyleUnderline"/>
          <w:rFonts w:asciiTheme="majorHAnsi" w:hAnsiTheme="majorHAnsi" w:cstheme="majorHAnsi"/>
        </w:rPr>
        <w:t>definitions of</w:t>
      </w:r>
      <w:r w:rsidRPr="009D41A5">
        <w:rPr>
          <w:rFonts w:asciiTheme="majorHAnsi" w:hAnsiTheme="majorHAnsi" w:cstheme="majorHAnsi"/>
          <w:sz w:val="16"/>
        </w:rPr>
        <w:t xml:space="preserve"> what constitutes a lethal autonomous weapon system (</w:t>
      </w:r>
      <w:r w:rsidRPr="009D41A5">
        <w:rPr>
          <w:rStyle w:val="StyleUnderline"/>
          <w:rFonts w:asciiTheme="majorHAnsi" w:hAnsiTheme="majorHAnsi" w:cstheme="majorHAnsi"/>
        </w:rPr>
        <w:t>LAWS) impede consensus on</w:t>
      </w:r>
      <w:r w:rsidRPr="009D41A5">
        <w:rPr>
          <w:rFonts w:asciiTheme="majorHAnsi" w:hAnsiTheme="majorHAnsi" w:cstheme="majorHAnsi"/>
          <w:sz w:val="16"/>
        </w:rPr>
        <w:t xml:space="preserve"> how to </w:t>
      </w:r>
      <w:r w:rsidRPr="009D41A5">
        <w:rPr>
          <w:rStyle w:val="StyleUnderline"/>
          <w:rFonts w:asciiTheme="majorHAnsi" w:hAnsiTheme="majorHAnsi" w:cstheme="majorHAnsi"/>
        </w:rPr>
        <w:t>avoid</w:t>
      </w:r>
      <w:r w:rsidRPr="009D41A5">
        <w:rPr>
          <w:rFonts w:asciiTheme="majorHAnsi" w:hAnsiTheme="majorHAnsi" w:cstheme="majorHAnsi"/>
          <w:sz w:val="16"/>
        </w:rPr>
        <w:t xml:space="preserve"> such</w:t>
      </w:r>
      <w:r w:rsidRPr="009D41A5">
        <w:rPr>
          <w:rStyle w:val="StyleUnderline"/>
          <w:rFonts w:asciiTheme="majorHAnsi" w:hAnsiTheme="majorHAnsi" w:cstheme="majorHAnsi"/>
        </w:rPr>
        <w:t xml:space="preserve"> risks</w:t>
      </w:r>
      <w:r w:rsidRPr="009D41A5">
        <w:rPr>
          <w:rFonts w:asciiTheme="majorHAnsi" w:hAnsiTheme="majorHAnsi" w:cstheme="majorHAnsi"/>
          <w:sz w:val="16"/>
        </w:rPr>
        <w:t xml:space="preserve">. Roles are shifting </w:t>
      </w:r>
      <w:r w:rsidRPr="009D41A5">
        <w:rPr>
          <w:rStyle w:val="StyleUnderline"/>
          <w:rFonts w:asciiTheme="majorHAnsi" w:hAnsiTheme="majorHAnsi" w:cstheme="majorHAnsi"/>
        </w:rPr>
        <w:t>The US remains one of the largest drivers of AI and nuclear trends</w:t>
      </w:r>
      <w:r w:rsidRPr="009D41A5">
        <w:rPr>
          <w:rFonts w:asciiTheme="majorHAnsi" w:hAnsiTheme="majorHAnsi" w:cstheme="majorHAnsi"/>
          <w:sz w:val="16"/>
        </w:rPr>
        <w:t xml:space="preserve">. In part this is because the US system is relatively transparent, thereby eliciting countermeasures and imitation. It also stems from the history of US military deployments in East Asia and elsewhere. </w:t>
      </w:r>
      <w:r w:rsidRPr="009D41A5">
        <w:rPr>
          <w:rStyle w:val="StyleUnderline"/>
          <w:rFonts w:asciiTheme="majorHAnsi" w:hAnsiTheme="majorHAnsi" w:cstheme="majorHAnsi"/>
        </w:rPr>
        <w:t>US development</w:t>
      </w:r>
      <w:r w:rsidRPr="009D41A5">
        <w:rPr>
          <w:rFonts w:asciiTheme="majorHAnsi" w:hAnsiTheme="majorHAnsi" w:cstheme="majorHAnsi"/>
          <w:sz w:val="16"/>
        </w:rPr>
        <w:t xml:space="preserve"> of unmanned combat aerial and underwater vehicles, as well as spaceplanes, has </w:t>
      </w:r>
      <w:r w:rsidRPr="009D41A5">
        <w:rPr>
          <w:rStyle w:val="StyleUnderline"/>
          <w:rFonts w:asciiTheme="majorHAnsi" w:hAnsiTheme="majorHAnsi" w:cstheme="majorHAnsi"/>
        </w:rPr>
        <w:t>raised</w:t>
      </w:r>
      <w:r w:rsidRPr="009D41A5">
        <w:rPr>
          <w:rFonts w:asciiTheme="majorHAnsi" w:hAnsiTheme="majorHAnsi" w:cstheme="majorHAnsi"/>
          <w:sz w:val="16"/>
        </w:rPr>
        <w:t xml:space="preserve"> the </w:t>
      </w:r>
      <w:r w:rsidRPr="009D41A5">
        <w:rPr>
          <w:rStyle w:val="StyleUnderline"/>
          <w:rFonts w:asciiTheme="majorHAnsi" w:hAnsiTheme="majorHAnsi" w:cstheme="majorHAnsi"/>
        </w:rPr>
        <w:t>attention of Russia and China</w:t>
      </w:r>
      <w:r w:rsidRPr="009D41A5">
        <w:rPr>
          <w:rFonts w:asciiTheme="majorHAnsi" w:hAnsiTheme="majorHAnsi" w:cstheme="majorHAnsi"/>
          <w:sz w:val="16"/>
        </w:rPr>
        <w:t xml:space="preserve">, given their longstanding concerns </w:t>
      </w:r>
      <w:r w:rsidRPr="009D41A5">
        <w:rPr>
          <w:rStyle w:val="StyleUnderline"/>
          <w:rFonts w:asciiTheme="majorHAnsi" w:hAnsiTheme="majorHAnsi" w:cstheme="majorHAnsi"/>
        </w:rPr>
        <w:t>over US attempts to gain an absolute strategic advantage</w:t>
      </w:r>
      <w:r w:rsidRPr="009D41A5">
        <w:rPr>
          <w:rFonts w:asciiTheme="majorHAnsi" w:hAnsiTheme="majorHAnsi" w:cstheme="majorHAnsi"/>
          <w:sz w:val="16"/>
        </w:rPr>
        <w:t xml:space="preserve">. Not surprisingly, both </w:t>
      </w:r>
      <w:r w:rsidRPr="009D41A5">
        <w:rPr>
          <w:rStyle w:val="StyleUnderline"/>
          <w:rFonts w:asciiTheme="majorHAnsi" w:hAnsiTheme="majorHAnsi" w:cstheme="majorHAnsi"/>
          <w:highlight w:val="cyan"/>
        </w:rPr>
        <w:t>Russia and China</w:t>
      </w:r>
      <w:r w:rsidRPr="009D41A5">
        <w:rPr>
          <w:rFonts w:asciiTheme="majorHAnsi" w:hAnsiTheme="majorHAnsi" w:cstheme="majorHAnsi"/>
          <w:sz w:val="16"/>
        </w:rPr>
        <w:t xml:space="preserve"> have </w:t>
      </w:r>
      <w:r w:rsidRPr="009D41A5">
        <w:rPr>
          <w:rStyle w:val="StyleUnderline"/>
          <w:rFonts w:asciiTheme="majorHAnsi" w:hAnsiTheme="majorHAnsi" w:cstheme="majorHAnsi"/>
          <w:highlight w:val="cyan"/>
        </w:rPr>
        <w:t>engaged in similar, and</w:t>
      </w:r>
      <w:r w:rsidRPr="009D41A5">
        <w:rPr>
          <w:rFonts w:asciiTheme="majorHAnsi" w:hAnsiTheme="majorHAnsi" w:cstheme="majorHAnsi"/>
          <w:sz w:val="16"/>
        </w:rPr>
        <w:t xml:space="preserve"> in some cases </w:t>
      </w:r>
      <w:r w:rsidRPr="009D41A5">
        <w:rPr>
          <w:rStyle w:val="StyleUnderline"/>
          <w:rFonts w:asciiTheme="majorHAnsi" w:hAnsiTheme="majorHAnsi" w:cstheme="majorHAnsi"/>
          <w:highlight w:val="cyan"/>
        </w:rPr>
        <w:t xml:space="preserve">more expansive and unpredictable, </w:t>
      </w:r>
      <w:r w:rsidRPr="009D41A5">
        <w:rPr>
          <w:rStyle w:val="StyleUnderline"/>
          <w:rFonts w:asciiTheme="majorHAnsi" w:hAnsiTheme="majorHAnsi" w:cstheme="majorHAnsi"/>
        </w:rPr>
        <w:t xml:space="preserve">AI-driven </w:t>
      </w:r>
      <w:r w:rsidRPr="009D41A5">
        <w:rPr>
          <w:rStyle w:val="StyleUnderline"/>
          <w:rFonts w:asciiTheme="majorHAnsi" w:hAnsiTheme="majorHAnsi" w:cstheme="majorHAnsi"/>
          <w:highlight w:val="cyan"/>
        </w:rPr>
        <w:t>weapons developments</w:t>
      </w:r>
      <w:r w:rsidRPr="009D41A5">
        <w:rPr>
          <w:rStyle w:val="StyleUnderline"/>
          <w:rFonts w:asciiTheme="majorHAnsi" w:hAnsiTheme="majorHAnsi" w:cstheme="majorHAnsi"/>
        </w:rPr>
        <w:t xml:space="preserve"> and deployments</w:t>
      </w:r>
      <w:r w:rsidRPr="009D41A5">
        <w:rPr>
          <w:rFonts w:asciiTheme="majorHAnsi" w:hAnsiTheme="majorHAnsi" w:cstheme="majorHAnsi"/>
          <w:sz w:val="16"/>
        </w:rPr>
        <w:t xml:space="preserve"> of their own. The </w:t>
      </w:r>
      <w:r w:rsidRPr="009D41A5">
        <w:rPr>
          <w:rStyle w:val="StyleUnderline"/>
          <w:rFonts w:asciiTheme="majorHAnsi" w:hAnsiTheme="majorHAnsi" w:cstheme="majorHAnsi"/>
        </w:rPr>
        <w:t>Chinese military</w:t>
      </w:r>
      <w:r w:rsidRPr="009D41A5">
        <w:rPr>
          <w:rFonts w:asciiTheme="majorHAnsi" w:hAnsiTheme="majorHAnsi" w:cstheme="majorHAnsi"/>
          <w:sz w:val="16"/>
        </w:rPr>
        <w:t xml:space="preserve"> has been </w:t>
      </w:r>
      <w:r w:rsidRPr="009D41A5">
        <w:rPr>
          <w:rStyle w:val="StyleUnderline"/>
          <w:rFonts w:asciiTheme="majorHAnsi" w:hAnsiTheme="majorHAnsi" w:cstheme="majorHAnsi"/>
        </w:rPr>
        <w:t>leveraging AI research and development</w:t>
      </w:r>
      <w:r w:rsidRPr="009D41A5">
        <w:rPr>
          <w:rFonts w:asciiTheme="majorHAnsi" w:hAnsiTheme="majorHAnsi" w:cstheme="majorHAnsi"/>
          <w:sz w:val="16"/>
        </w:rPr>
        <w:t xml:space="preserve"> in private industry and universities under “military-civil fusion” (</w:t>
      </w:r>
      <w:proofErr w:type="spellStart"/>
      <w:r w:rsidRPr="009D41A5">
        <w:rPr>
          <w:rFonts w:asciiTheme="majorHAnsi" w:eastAsia="Microsoft JhengHei" w:hAnsiTheme="majorHAnsi" w:cstheme="majorHAnsi"/>
          <w:sz w:val="16"/>
        </w:rPr>
        <w:t>军</w:t>
      </w:r>
      <w:r w:rsidRPr="009D41A5">
        <w:rPr>
          <w:rFonts w:asciiTheme="majorHAnsi" w:eastAsia="MS Mincho" w:hAnsiTheme="majorHAnsi" w:cstheme="majorHAnsi"/>
          <w:sz w:val="16"/>
        </w:rPr>
        <w:t>民融合</w:t>
      </w:r>
      <w:proofErr w:type="spellEnd"/>
      <w:r w:rsidRPr="009D41A5">
        <w:rPr>
          <w:rFonts w:asciiTheme="majorHAnsi" w:hAnsiTheme="majorHAnsi" w:cstheme="majorHAnsi"/>
          <w:sz w:val="16"/>
        </w:rPr>
        <w:t xml:space="preserve">), </w:t>
      </w:r>
      <w:r w:rsidRPr="009D41A5">
        <w:rPr>
          <w:rStyle w:val="StyleUnderline"/>
          <w:rFonts w:asciiTheme="majorHAnsi" w:hAnsiTheme="majorHAnsi" w:cstheme="majorHAnsi"/>
        </w:rPr>
        <w:t>with</w:t>
      </w:r>
      <w:r w:rsidRPr="009D41A5">
        <w:rPr>
          <w:rFonts w:asciiTheme="majorHAnsi" w:hAnsiTheme="majorHAnsi" w:cstheme="majorHAnsi"/>
          <w:sz w:val="16"/>
        </w:rPr>
        <w:t xml:space="preserve"> a </w:t>
      </w:r>
      <w:r w:rsidRPr="009D41A5">
        <w:rPr>
          <w:rStyle w:val="StyleUnderline"/>
          <w:rFonts w:asciiTheme="majorHAnsi" w:hAnsiTheme="majorHAnsi" w:cstheme="majorHAnsi"/>
        </w:rPr>
        <w:t>focus on autonomous decision-making</w:t>
      </w:r>
      <w:r w:rsidRPr="009D41A5">
        <w:rPr>
          <w:rFonts w:asciiTheme="majorHAnsi" w:hAnsiTheme="majorHAnsi" w:cstheme="majorHAnsi"/>
          <w:sz w:val="16"/>
        </w:rPr>
        <w:t xml:space="preserve">, early-warning, guidance, and targeting systems optimized by machine learning. </w:t>
      </w:r>
      <w:r w:rsidRPr="009D41A5">
        <w:rPr>
          <w:rStyle w:val="StyleUnderline"/>
          <w:rFonts w:asciiTheme="majorHAnsi" w:hAnsiTheme="majorHAnsi" w:cstheme="majorHAnsi"/>
        </w:rPr>
        <w:t>China</w:t>
      </w:r>
      <w:r w:rsidRPr="009D41A5">
        <w:rPr>
          <w:rFonts w:asciiTheme="majorHAnsi" w:hAnsiTheme="majorHAnsi" w:cstheme="majorHAnsi"/>
          <w:sz w:val="16"/>
        </w:rPr>
        <w:t xml:space="preserve"> has also </w:t>
      </w:r>
      <w:r w:rsidRPr="009D41A5">
        <w:rPr>
          <w:rStyle w:val="StyleUnderline"/>
          <w:rFonts w:asciiTheme="majorHAnsi" w:hAnsiTheme="majorHAnsi" w:cstheme="majorHAnsi"/>
        </w:rPr>
        <w:t>worked to</w:t>
      </w:r>
      <w:r w:rsidRPr="009D41A5">
        <w:rPr>
          <w:rFonts w:asciiTheme="majorHAnsi" w:hAnsiTheme="majorHAnsi" w:cstheme="majorHAnsi"/>
          <w:sz w:val="16"/>
        </w:rPr>
        <w:t xml:space="preserve"> integrate neural networks that can </w:t>
      </w:r>
      <w:r w:rsidRPr="009D41A5">
        <w:rPr>
          <w:rStyle w:val="StyleUnderline"/>
          <w:rFonts w:asciiTheme="majorHAnsi" w:hAnsiTheme="majorHAnsi" w:cstheme="majorHAnsi"/>
        </w:rPr>
        <w:t>enhance</w:t>
      </w:r>
      <w:r w:rsidRPr="009D41A5">
        <w:rPr>
          <w:rFonts w:asciiTheme="majorHAnsi" w:hAnsiTheme="majorHAnsi" w:cstheme="majorHAnsi"/>
          <w:sz w:val="16"/>
        </w:rPr>
        <w:t xml:space="preserve"> the maneuverability of its </w:t>
      </w:r>
      <w:r w:rsidRPr="009D41A5">
        <w:rPr>
          <w:rStyle w:val="StyleUnderline"/>
          <w:rFonts w:asciiTheme="majorHAnsi" w:hAnsiTheme="majorHAnsi" w:cstheme="majorHAnsi"/>
        </w:rPr>
        <w:t>hypersonic glide vehicles</w:t>
      </w:r>
      <w:r w:rsidRPr="009D41A5">
        <w:rPr>
          <w:rFonts w:asciiTheme="majorHAnsi" w:hAnsiTheme="majorHAnsi" w:cstheme="majorHAnsi"/>
          <w:sz w:val="16"/>
        </w:rPr>
        <w:t xml:space="preserve"> and unmanned underwater and aerial vehicles. These are currently thought to be platforms for conventional weapons, but they </w:t>
      </w:r>
      <w:r w:rsidRPr="009D41A5">
        <w:rPr>
          <w:rStyle w:val="StyleUnderline"/>
          <w:rFonts w:asciiTheme="majorHAnsi" w:hAnsiTheme="majorHAnsi" w:cstheme="majorHAnsi"/>
        </w:rPr>
        <w:t>could serve as AI-enabled nuclear platforms</w:t>
      </w:r>
      <w:r w:rsidRPr="009D41A5">
        <w:rPr>
          <w:rFonts w:asciiTheme="majorHAnsi" w:hAnsiTheme="majorHAnsi" w:cstheme="majorHAnsi"/>
          <w:sz w:val="16"/>
        </w:rPr>
        <w:t xml:space="preserve"> in the future. While </w:t>
      </w:r>
      <w:r w:rsidRPr="009D41A5">
        <w:rPr>
          <w:rStyle w:val="StyleUnderline"/>
          <w:rFonts w:asciiTheme="majorHAnsi" w:hAnsiTheme="majorHAnsi" w:cstheme="majorHAnsi"/>
        </w:rPr>
        <w:t>Russia</w:t>
      </w:r>
      <w:r w:rsidRPr="009D41A5">
        <w:rPr>
          <w:rFonts w:asciiTheme="majorHAnsi" w:hAnsiTheme="majorHAnsi" w:cstheme="majorHAnsi"/>
          <w:sz w:val="16"/>
        </w:rPr>
        <w:t xml:space="preserve"> was late in releasing its national AI strategy, it has </w:t>
      </w:r>
      <w:r w:rsidRPr="009D41A5">
        <w:rPr>
          <w:rStyle w:val="StyleUnderline"/>
          <w:rFonts w:asciiTheme="majorHAnsi" w:hAnsiTheme="majorHAnsi" w:cstheme="majorHAnsi"/>
        </w:rPr>
        <w:t>made strides in developing and testing</w:t>
      </w:r>
      <w:r w:rsidRPr="009D41A5">
        <w:rPr>
          <w:rFonts w:asciiTheme="majorHAnsi" w:hAnsiTheme="majorHAnsi" w:cstheme="majorHAnsi"/>
          <w:sz w:val="16"/>
        </w:rPr>
        <w:t xml:space="preserve"> a suite of </w:t>
      </w:r>
      <w:r w:rsidRPr="009D41A5">
        <w:rPr>
          <w:rStyle w:val="StyleUnderline"/>
          <w:rFonts w:asciiTheme="majorHAnsi" w:hAnsiTheme="majorHAnsi" w:cstheme="majorHAnsi"/>
        </w:rPr>
        <w:t>AI-enabled platforms</w:t>
      </w:r>
      <w:r w:rsidRPr="009D41A5">
        <w:rPr>
          <w:rFonts w:asciiTheme="majorHAnsi" w:hAnsiTheme="majorHAnsi" w:cstheme="majorHAnsi"/>
          <w:sz w:val="16"/>
        </w:rPr>
        <w:t xml:space="preserve"> and gearing them toward nuclear delivery. </w:t>
      </w:r>
      <w:r w:rsidRPr="009D41A5">
        <w:rPr>
          <w:rStyle w:val="StyleUnderline"/>
          <w:rFonts w:asciiTheme="majorHAnsi" w:hAnsiTheme="majorHAnsi" w:cstheme="majorHAnsi"/>
        </w:rPr>
        <w:t>These include</w:t>
      </w:r>
      <w:r w:rsidRPr="009D41A5">
        <w:rPr>
          <w:rFonts w:asciiTheme="majorHAnsi" w:hAnsiTheme="majorHAnsi" w:cstheme="majorHAnsi"/>
          <w:sz w:val="16"/>
        </w:rPr>
        <w:t xml:space="preserve"> an </w:t>
      </w:r>
      <w:r w:rsidRPr="009D41A5">
        <w:rPr>
          <w:rStyle w:val="StyleUnderline"/>
          <w:rFonts w:asciiTheme="majorHAnsi" w:hAnsiTheme="majorHAnsi" w:cstheme="majorHAnsi"/>
        </w:rPr>
        <w:t>AI-equipped missile-carrying bomber, hypersonic glide vehicles that can deliver</w:t>
      </w:r>
      <w:r w:rsidRPr="009D41A5">
        <w:rPr>
          <w:rFonts w:asciiTheme="majorHAnsi" w:hAnsiTheme="majorHAnsi" w:cstheme="majorHAnsi"/>
          <w:sz w:val="16"/>
        </w:rPr>
        <w:t xml:space="preserve"> both </w:t>
      </w:r>
      <w:r w:rsidRPr="009D41A5">
        <w:rPr>
          <w:rStyle w:val="StyleUnderline"/>
          <w:rFonts w:asciiTheme="majorHAnsi" w:hAnsiTheme="majorHAnsi" w:cstheme="majorHAnsi"/>
        </w:rPr>
        <w:t>nuclear</w:t>
      </w:r>
      <w:r w:rsidRPr="009D41A5">
        <w:rPr>
          <w:rFonts w:asciiTheme="majorHAnsi" w:hAnsiTheme="majorHAnsi" w:cstheme="majorHAnsi"/>
          <w:sz w:val="16"/>
        </w:rPr>
        <w:t xml:space="preserve"> and conventional </w:t>
      </w:r>
      <w:r w:rsidRPr="009D41A5">
        <w:rPr>
          <w:rStyle w:val="StyleUnderline"/>
          <w:rFonts w:asciiTheme="majorHAnsi" w:hAnsiTheme="majorHAnsi" w:cstheme="majorHAnsi"/>
        </w:rPr>
        <w:t>payloads</w:t>
      </w:r>
      <w:r w:rsidRPr="009D41A5">
        <w:rPr>
          <w:rFonts w:asciiTheme="majorHAnsi" w:hAnsiTheme="majorHAnsi" w:cstheme="majorHAnsi"/>
          <w:sz w:val="16"/>
        </w:rPr>
        <w:t xml:space="preserve">, and a nuclear-powered unmanned underwater vehicle that will reportedly carry a nuclear weapon. Unlike China that has hedged on the ultimate payload of its platforms, </w:t>
      </w:r>
      <w:r w:rsidRPr="009D41A5">
        <w:rPr>
          <w:rStyle w:val="StyleUnderline"/>
          <w:rFonts w:asciiTheme="majorHAnsi" w:hAnsiTheme="majorHAnsi" w:cstheme="majorHAnsi"/>
          <w:highlight w:val="cyan"/>
        </w:rPr>
        <w:t>Russia has been</w:t>
      </w:r>
      <w:r w:rsidRPr="009D41A5">
        <w:rPr>
          <w:rFonts w:asciiTheme="majorHAnsi" w:hAnsiTheme="majorHAnsi" w:cstheme="majorHAnsi"/>
          <w:sz w:val="16"/>
        </w:rPr>
        <w:t xml:space="preserve"> much more </w:t>
      </w:r>
      <w:r w:rsidRPr="009D41A5">
        <w:rPr>
          <w:rStyle w:val="StyleUnderline"/>
          <w:rFonts w:asciiTheme="majorHAnsi" w:hAnsiTheme="majorHAnsi" w:cstheme="majorHAnsi"/>
          <w:highlight w:val="cyan"/>
        </w:rPr>
        <w:t>explicit about its intention to use these systems for nuclear weapons</w:t>
      </w:r>
      <w:r w:rsidRPr="009D41A5">
        <w:rPr>
          <w:rFonts w:asciiTheme="majorHAnsi" w:hAnsiTheme="majorHAnsi" w:cstheme="majorHAnsi"/>
          <w:sz w:val="16"/>
          <w:highlight w:val="cyan"/>
        </w:rPr>
        <w:t>.</w:t>
      </w:r>
      <w:r w:rsidRPr="009D41A5">
        <w:rPr>
          <w:rFonts w:asciiTheme="majorHAnsi" w:hAnsiTheme="majorHAnsi" w:cstheme="majorHAnsi"/>
          <w:sz w:val="16"/>
        </w:rPr>
        <w:t xml:space="preserve"> Such </w:t>
      </w:r>
      <w:r w:rsidRPr="009D41A5">
        <w:rPr>
          <w:rStyle w:val="StyleUnderline"/>
          <w:rFonts w:asciiTheme="majorHAnsi" w:hAnsiTheme="majorHAnsi" w:cstheme="majorHAnsi"/>
        </w:rPr>
        <w:t>Chinese and Russian advances</w:t>
      </w:r>
      <w:r w:rsidRPr="009D41A5">
        <w:rPr>
          <w:rFonts w:asciiTheme="majorHAnsi" w:hAnsiTheme="majorHAnsi" w:cstheme="majorHAnsi"/>
          <w:sz w:val="16"/>
        </w:rPr>
        <w:t xml:space="preserve"> have </w:t>
      </w:r>
      <w:r w:rsidRPr="009D41A5">
        <w:rPr>
          <w:rStyle w:val="StyleUnderline"/>
          <w:rFonts w:asciiTheme="majorHAnsi" w:hAnsiTheme="majorHAnsi" w:cstheme="majorHAnsi"/>
        </w:rPr>
        <w:t>overturned</w:t>
      </w:r>
      <w:r w:rsidRPr="009D41A5">
        <w:rPr>
          <w:rFonts w:asciiTheme="majorHAnsi" w:hAnsiTheme="majorHAnsi" w:cstheme="majorHAnsi"/>
          <w:sz w:val="16"/>
        </w:rPr>
        <w:t xml:space="preserve"> the </w:t>
      </w:r>
      <w:r w:rsidRPr="009D41A5">
        <w:rPr>
          <w:rStyle w:val="StyleUnderline"/>
          <w:rFonts w:asciiTheme="majorHAnsi" w:hAnsiTheme="majorHAnsi" w:cstheme="majorHAnsi"/>
        </w:rPr>
        <w:t>traditional view</w:t>
      </w:r>
      <w:r w:rsidRPr="009D41A5">
        <w:rPr>
          <w:rFonts w:asciiTheme="majorHAnsi" w:hAnsiTheme="majorHAnsi" w:cstheme="majorHAnsi"/>
          <w:sz w:val="16"/>
        </w:rPr>
        <w:t xml:space="preserve"> that </w:t>
      </w:r>
      <w:r w:rsidRPr="009D41A5">
        <w:rPr>
          <w:rStyle w:val="StyleUnderline"/>
          <w:rFonts w:asciiTheme="majorHAnsi" w:hAnsiTheme="majorHAnsi" w:cstheme="majorHAnsi"/>
        </w:rPr>
        <w:t>these</w:t>
      </w:r>
      <w:r w:rsidRPr="009D41A5">
        <w:rPr>
          <w:rFonts w:asciiTheme="majorHAnsi" w:hAnsiTheme="majorHAnsi" w:cstheme="majorHAnsi"/>
          <w:sz w:val="16"/>
        </w:rPr>
        <w:t xml:space="preserve"> two </w:t>
      </w:r>
      <w:r w:rsidRPr="009D41A5">
        <w:rPr>
          <w:rStyle w:val="StyleUnderline"/>
          <w:rFonts w:asciiTheme="majorHAnsi" w:hAnsiTheme="majorHAnsi" w:cstheme="majorHAnsi"/>
        </w:rPr>
        <w:t>countries are simply responding to the US</w:t>
      </w:r>
      <w:r w:rsidRPr="009D41A5">
        <w:rPr>
          <w:rFonts w:asciiTheme="majorHAnsi" w:hAnsiTheme="majorHAnsi" w:cstheme="majorHAnsi"/>
          <w:sz w:val="16"/>
        </w:rPr>
        <w:t xml:space="preserve">. As revealed by the 2018 US Nuclear Posture Review and the growing interest in low-yield submarine-launched ballistic missiles (SLBMs) and cruise missiles (SLCMs), the US is increasingly reacting to China and Russia. China’s </w:t>
      </w:r>
      <w:r w:rsidRPr="009D41A5">
        <w:rPr>
          <w:rStyle w:val="StyleUnderline"/>
          <w:rFonts w:asciiTheme="majorHAnsi" w:hAnsiTheme="majorHAnsi" w:cstheme="majorHAnsi"/>
        </w:rPr>
        <w:t>hedging</w:t>
      </w:r>
      <w:r w:rsidRPr="009D41A5">
        <w:rPr>
          <w:rFonts w:asciiTheme="majorHAnsi" w:hAnsiTheme="majorHAnsi" w:cstheme="majorHAnsi"/>
          <w:sz w:val="16"/>
        </w:rPr>
        <w:t xml:space="preserve"> on the ultimate payload and future aims of its hypersonic (DF-ZF) and unmanned systems, as well as Russia’s substantial tactical nuclear assets and projects to enhance survivability and nuclear delivery, such as the Poseidon (Status-6) unmanned underwater vehicle, </w:t>
      </w:r>
      <w:r w:rsidRPr="009D41A5">
        <w:rPr>
          <w:rStyle w:val="StyleUnderline"/>
          <w:rFonts w:asciiTheme="majorHAnsi" w:hAnsiTheme="majorHAnsi" w:cstheme="majorHAnsi"/>
        </w:rPr>
        <w:t>are driving US strategic evolution</w:t>
      </w:r>
      <w:r w:rsidRPr="009D41A5">
        <w:rPr>
          <w:rFonts w:asciiTheme="majorHAnsi" w:hAnsiTheme="majorHAnsi" w:cstheme="majorHAnsi"/>
          <w:sz w:val="16"/>
        </w:rPr>
        <w:t xml:space="preserve">. Arms control mechanisms need to be revitalized </w:t>
      </w:r>
      <w:proofErr w:type="gramStart"/>
      <w:r w:rsidRPr="009D41A5">
        <w:rPr>
          <w:rFonts w:asciiTheme="majorHAnsi" w:hAnsiTheme="majorHAnsi" w:cstheme="majorHAnsi"/>
          <w:sz w:val="16"/>
        </w:rPr>
        <w:t>In</w:t>
      </w:r>
      <w:proofErr w:type="gramEnd"/>
      <w:r w:rsidRPr="009D41A5">
        <w:rPr>
          <w:rFonts w:asciiTheme="majorHAnsi" w:hAnsiTheme="majorHAnsi" w:cstheme="majorHAnsi"/>
          <w:sz w:val="16"/>
        </w:rPr>
        <w:t xml:space="preserve"> light of these developments and threat perceptions, unmanned weapons platforms controlled by </w:t>
      </w:r>
      <w:r w:rsidRPr="009D41A5">
        <w:rPr>
          <w:rStyle w:val="StyleUnderline"/>
          <w:rFonts w:asciiTheme="majorHAnsi" w:hAnsiTheme="majorHAnsi" w:cstheme="majorHAnsi"/>
          <w:highlight w:val="cyan"/>
        </w:rPr>
        <w:t>AI</w:t>
      </w:r>
      <w:r w:rsidRPr="009D41A5">
        <w:rPr>
          <w:rFonts w:asciiTheme="majorHAnsi" w:hAnsiTheme="majorHAnsi" w:cstheme="majorHAnsi"/>
          <w:sz w:val="16"/>
        </w:rPr>
        <w:t xml:space="preserve"> systems could </w:t>
      </w:r>
      <w:r w:rsidRPr="009D41A5">
        <w:rPr>
          <w:rStyle w:val="StyleUnderline"/>
          <w:rFonts w:asciiTheme="majorHAnsi" w:hAnsiTheme="majorHAnsi" w:cstheme="majorHAnsi"/>
          <w:highlight w:val="cyan"/>
        </w:rPr>
        <w:t>increase</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risk of nuclear escalation</w:t>
      </w:r>
      <w:r w:rsidRPr="009D41A5">
        <w:rPr>
          <w:rFonts w:asciiTheme="majorHAnsi" w:hAnsiTheme="majorHAnsi" w:cstheme="majorHAnsi"/>
          <w:sz w:val="16"/>
        </w:rPr>
        <w:t xml:space="preserve">, in particular </w:t>
      </w:r>
      <w:r w:rsidRPr="009D41A5">
        <w:rPr>
          <w:rStyle w:val="StyleUnderline"/>
          <w:rFonts w:asciiTheme="majorHAnsi" w:hAnsiTheme="majorHAnsi" w:cstheme="majorHAnsi"/>
          <w:highlight w:val="cyan"/>
        </w:rPr>
        <w:t>through</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unintentional or intentional collision of unmanned vehicles</w:t>
      </w:r>
      <w:r w:rsidRPr="009D41A5">
        <w:rPr>
          <w:rFonts w:asciiTheme="majorHAnsi" w:hAnsiTheme="majorHAnsi" w:cstheme="majorHAnsi"/>
          <w:sz w:val="16"/>
        </w:rPr>
        <w:t xml:space="preserve">. Despite these emerging challenges, current </w:t>
      </w:r>
      <w:r w:rsidRPr="009D41A5">
        <w:rPr>
          <w:rStyle w:val="StyleUnderline"/>
          <w:rFonts w:asciiTheme="majorHAnsi" w:hAnsiTheme="majorHAnsi" w:cstheme="majorHAnsi"/>
        </w:rPr>
        <w:t>arms control</w:t>
      </w:r>
      <w:r w:rsidRPr="009D41A5">
        <w:rPr>
          <w:rFonts w:asciiTheme="majorHAnsi" w:hAnsiTheme="majorHAnsi" w:cstheme="majorHAnsi"/>
          <w:sz w:val="16"/>
        </w:rPr>
        <w:t xml:space="preserve"> mechanisms </w:t>
      </w:r>
      <w:r w:rsidRPr="009D41A5">
        <w:rPr>
          <w:rStyle w:val="StyleUnderline"/>
          <w:rFonts w:asciiTheme="majorHAnsi" w:hAnsiTheme="majorHAnsi" w:cstheme="majorHAnsi"/>
        </w:rPr>
        <w:t>remain mired in</w:t>
      </w:r>
      <w:r w:rsidRPr="009D41A5">
        <w:rPr>
          <w:rFonts w:asciiTheme="majorHAnsi" w:hAnsiTheme="majorHAnsi" w:cstheme="majorHAnsi"/>
          <w:sz w:val="16"/>
        </w:rPr>
        <w:t xml:space="preserve"> decades of historical </w:t>
      </w:r>
      <w:r w:rsidRPr="009D41A5">
        <w:rPr>
          <w:rStyle w:val="StyleUnderline"/>
          <w:rFonts w:asciiTheme="majorHAnsi" w:hAnsiTheme="majorHAnsi" w:cstheme="majorHAnsi"/>
        </w:rPr>
        <w:t>grievances</w:t>
      </w:r>
      <w:r w:rsidRPr="009D41A5">
        <w:rPr>
          <w:rFonts w:asciiTheme="majorHAnsi" w:hAnsiTheme="majorHAnsi" w:cstheme="majorHAnsi"/>
          <w:sz w:val="16"/>
        </w:rPr>
        <w:t xml:space="preserve">. Both the </w:t>
      </w:r>
      <w:r w:rsidRPr="009D41A5">
        <w:rPr>
          <w:rStyle w:val="StyleUnderline"/>
          <w:rFonts w:asciiTheme="majorHAnsi" w:hAnsiTheme="majorHAnsi" w:cstheme="majorHAnsi"/>
        </w:rPr>
        <w:t>multilateral</w:t>
      </w:r>
      <w:r w:rsidRPr="009D41A5">
        <w:rPr>
          <w:rFonts w:asciiTheme="majorHAnsi" w:hAnsiTheme="majorHAnsi" w:cstheme="majorHAnsi"/>
          <w:sz w:val="16"/>
        </w:rPr>
        <w:t xml:space="preserve"> Non-Proliferation of </w:t>
      </w:r>
      <w:proofErr w:type="gramStart"/>
      <w:r w:rsidRPr="009D41A5">
        <w:rPr>
          <w:rFonts w:asciiTheme="majorHAnsi" w:hAnsiTheme="majorHAnsi" w:cstheme="majorHAnsi"/>
          <w:sz w:val="16"/>
        </w:rPr>
        <w:t>Nuclear Weapons</w:t>
      </w:r>
      <w:proofErr w:type="gramEnd"/>
      <w:r w:rsidRPr="009D41A5">
        <w:rPr>
          <w:rFonts w:asciiTheme="majorHAnsi" w:hAnsiTheme="majorHAnsi" w:cstheme="majorHAnsi"/>
          <w:sz w:val="16"/>
        </w:rPr>
        <w:t xml:space="preserve"> (NPT) Review Conference and the largely stalled bilateral China-US and Russia-US strategic </w:t>
      </w:r>
      <w:r w:rsidRPr="009D41A5">
        <w:rPr>
          <w:rStyle w:val="StyleUnderline"/>
          <w:rFonts w:asciiTheme="majorHAnsi" w:hAnsiTheme="majorHAnsi" w:cstheme="majorHAnsi"/>
        </w:rPr>
        <w:t>dialogues are plagued with ossified definitions</w:t>
      </w:r>
      <w:r w:rsidRPr="009D41A5">
        <w:rPr>
          <w:rFonts w:asciiTheme="majorHAnsi" w:hAnsiTheme="majorHAnsi" w:cstheme="majorHAnsi"/>
          <w:sz w:val="16"/>
        </w:rPr>
        <w:t xml:space="preserve"> of weapons platforms and nuclear deterrence.</w:t>
      </w:r>
    </w:p>
    <w:p w14:paraId="149B0952" w14:textId="77777777" w:rsidR="00D8119A" w:rsidRPr="009D41A5" w:rsidRDefault="00D8119A" w:rsidP="00D8119A">
      <w:pPr>
        <w:rPr>
          <w:rFonts w:asciiTheme="majorHAnsi" w:hAnsiTheme="majorHAnsi" w:cstheme="majorHAnsi"/>
        </w:rPr>
      </w:pPr>
    </w:p>
    <w:p w14:paraId="1AC1481D" w14:textId="77777777" w:rsidR="00D8119A" w:rsidRPr="009D41A5" w:rsidRDefault="00D8119A" w:rsidP="00D8119A">
      <w:pPr>
        <w:rPr>
          <w:rStyle w:val="StyleUnderline"/>
          <w:rFonts w:asciiTheme="majorHAnsi" w:hAnsiTheme="majorHAnsi" w:cstheme="majorHAnsi"/>
        </w:rPr>
      </w:pPr>
    </w:p>
    <w:p w14:paraId="03F8324B" w14:textId="77777777" w:rsidR="00D8119A" w:rsidRPr="009D41A5" w:rsidRDefault="00D8119A" w:rsidP="00D8119A">
      <w:pPr>
        <w:rPr>
          <w:rFonts w:asciiTheme="majorHAnsi" w:hAnsiTheme="majorHAnsi" w:cstheme="majorHAnsi"/>
          <w:sz w:val="16"/>
        </w:rPr>
      </w:pPr>
    </w:p>
    <w:p w14:paraId="63AE0BBC" w14:textId="77777777" w:rsidR="00D8119A" w:rsidRPr="009D41A5" w:rsidRDefault="00D8119A" w:rsidP="00D8119A">
      <w:pPr>
        <w:rPr>
          <w:rFonts w:asciiTheme="majorHAnsi" w:hAnsiTheme="majorHAnsi" w:cstheme="majorHAnsi"/>
        </w:rPr>
      </w:pPr>
    </w:p>
    <w:p w14:paraId="270516BF"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lastRenderedPageBreak/>
        <w:t xml:space="preserve">Unipolarity is </w:t>
      </w:r>
      <w:r w:rsidRPr="009D41A5">
        <w:rPr>
          <w:rFonts w:asciiTheme="majorHAnsi" w:hAnsiTheme="majorHAnsi" w:cstheme="majorHAnsi"/>
          <w:u w:val="single"/>
        </w:rPr>
        <w:t>sustainable</w:t>
      </w:r>
      <w:r w:rsidRPr="009D41A5">
        <w:rPr>
          <w:rFonts w:asciiTheme="majorHAnsi" w:hAnsiTheme="majorHAnsi" w:cstheme="majorHAnsi"/>
        </w:rPr>
        <w:t xml:space="preserve"> and creates a </w:t>
      </w:r>
      <w:r w:rsidRPr="009D41A5">
        <w:rPr>
          <w:rFonts w:asciiTheme="majorHAnsi" w:hAnsiTheme="majorHAnsi" w:cstheme="majorHAnsi"/>
          <w:u w:val="single"/>
        </w:rPr>
        <w:t>structural disincentive</w:t>
      </w:r>
      <w:r w:rsidRPr="009D41A5">
        <w:rPr>
          <w:rFonts w:asciiTheme="majorHAnsi" w:hAnsiTheme="majorHAnsi" w:cstheme="majorHAnsi"/>
        </w:rPr>
        <w:t xml:space="preserve"> for great power war and escalation – power vacuums cause </w:t>
      </w:r>
      <w:r w:rsidRPr="009D41A5">
        <w:rPr>
          <w:rFonts w:asciiTheme="majorHAnsi" w:hAnsiTheme="majorHAnsi" w:cstheme="majorHAnsi"/>
          <w:u w:val="single"/>
        </w:rPr>
        <w:t xml:space="preserve">cascade </w:t>
      </w:r>
      <w:proofErr w:type="spellStart"/>
      <w:r w:rsidRPr="009D41A5">
        <w:rPr>
          <w:rFonts w:asciiTheme="majorHAnsi" w:hAnsiTheme="majorHAnsi" w:cstheme="majorHAnsi"/>
          <w:u w:val="single"/>
        </w:rPr>
        <w:t>prolif</w:t>
      </w:r>
      <w:proofErr w:type="spellEnd"/>
      <w:r w:rsidRPr="009D41A5">
        <w:rPr>
          <w:rFonts w:asciiTheme="majorHAnsi" w:hAnsiTheme="majorHAnsi" w:cstheme="majorHAnsi"/>
        </w:rPr>
        <w:t xml:space="preserve"> and </w:t>
      </w:r>
      <w:r w:rsidRPr="009D41A5">
        <w:rPr>
          <w:rFonts w:asciiTheme="majorHAnsi" w:hAnsiTheme="majorHAnsi" w:cstheme="majorHAnsi"/>
          <w:u w:val="single"/>
        </w:rPr>
        <w:t>extinction</w:t>
      </w:r>
    </w:p>
    <w:p w14:paraId="09466300"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Hal </w:t>
      </w:r>
      <w:r w:rsidRPr="009D41A5">
        <w:rPr>
          <w:rFonts w:asciiTheme="majorHAnsi" w:hAnsiTheme="majorHAnsi" w:cstheme="majorHAnsi"/>
          <w:b/>
        </w:rPr>
        <w:t>Brands 15</w:t>
      </w:r>
      <w:r w:rsidRPr="009D41A5">
        <w:rPr>
          <w:rFonts w:asciiTheme="majorHAnsi" w:hAnsiTheme="majorHAnsi" w:cstheme="majorHAnsi"/>
        </w:rPr>
        <w:t xml:space="preserve">. On the faculty at the Sanford School of Public Policy at Duke University </w:t>
      </w:r>
      <w:proofErr w:type="gramStart"/>
      <w:r w:rsidRPr="009D41A5">
        <w:rPr>
          <w:rFonts w:asciiTheme="majorHAnsi" w:hAnsiTheme="majorHAnsi" w:cstheme="majorHAnsi"/>
        </w:rPr>
        <w:t>The</w:t>
      </w:r>
      <w:proofErr w:type="gramEnd"/>
      <w:r w:rsidRPr="009D41A5">
        <w:rPr>
          <w:rFonts w:asciiTheme="majorHAnsi" w:hAnsiTheme="majorHAnsi" w:cstheme="majorHAnsi"/>
        </w:rPr>
        <w:t xml:space="preserve"> Elliott School of International Affairs The Washington Quarterly Summer 2015 38:2 pp. 7–28</w:t>
      </w:r>
    </w:p>
    <w:p w14:paraId="6C50A0A8" w14:textId="77777777" w:rsidR="00D8119A" w:rsidRPr="009D41A5" w:rsidRDefault="00D8119A" w:rsidP="00D8119A">
      <w:pPr>
        <w:rPr>
          <w:rFonts w:asciiTheme="majorHAnsi" w:hAnsiTheme="majorHAnsi" w:cstheme="majorHAnsi"/>
          <w:sz w:val="14"/>
        </w:rPr>
      </w:pPr>
      <w:r w:rsidRPr="009D41A5">
        <w:rPr>
          <w:rFonts w:asciiTheme="majorHAnsi" w:hAnsiTheme="majorHAnsi" w:cstheme="majorHAnsi"/>
          <w:sz w:val="14"/>
        </w:rPr>
        <w:t xml:space="preserve">The fundamental reason is that </w:t>
      </w:r>
      <w:r w:rsidRPr="009D41A5">
        <w:rPr>
          <w:rStyle w:val="StyleUnderline"/>
          <w:rFonts w:asciiTheme="majorHAnsi" w:hAnsiTheme="majorHAnsi" w:cstheme="majorHAnsi"/>
        </w:rPr>
        <w:t xml:space="preserve">both U.S. </w:t>
      </w:r>
      <w:r w:rsidRPr="009D41A5">
        <w:rPr>
          <w:rStyle w:val="StyleUnderline"/>
          <w:rFonts w:asciiTheme="majorHAnsi" w:hAnsiTheme="majorHAnsi" w:cstheme="majorHAnsi"/>
          <w:highlight w:val="green"/>
        </w:rPr>
        <w:t xml:space="preserve">influence and international stability are </w:t>
      </w:r>
      <w:r w:rsidRPr="009D41A5">
        <w:rPr>
          <w:rStyle w:val="Emphasis"/>
          <w:rFonts w:asciiTheme="majorHAnsi" w:hAnsiTheme="majorHAnsi" w:cstheme="majorHAnsi"/>
          <w:highlight w:val="green"/>
        </w:rPr>
        <w:t>thoroughly interwoven with a robust U.S. forward presence</w:t>
      </w:r>
      <w:r w:rsidRPr="009D41A5">
        <w:rPr>
          <w:rStyle w:val="Emphasis"/>
          <w:rFonts w:asciiTheme="majorHAnsi" w:hAnsiTheme="majorHAnsi" w:cstheme="majorHAnsi"/>
        </w:rPr>
        <w:t>.</w:t>
      </w:r>
      <w:r w:rsidRPr="009D41A5">
        <w:rPr>
          <w:rFonts w:asciiTheme="majorHAnsi" w:hAnsiTheme="majorHAnsi" w:cstheme="majorHAnsi"/>
          <w:sz w:val="14"/>
        </w:rPr>
        <w:t xml:space="preserve"> Regarding influence, </w:t>
      </w:r>
      <w:r w:rsidRPr="009D41A5">
        <w:rPr>
          <w:rStyle w:val="StyleUnderline"/>
          <w:rFonts w:asciiTheme="majorHAnsi" w:hAnsiTheme="majorHAnsi" w:cstheme="majorHAnsi"/>
        </w:rPr>
        <w:t>the protection that Washington has afforded its allies has equally afforded the United States great sway over those allies’ policies</w:t>
      </w:r>
      <w:r w:rsidRPr="009D41A5">
        <w:rPr>
          <w:rFonts w:asciiTheme="majorHAnsi" w:hAnsiTheme="majorHAnsi" w:cstheme="majorHAnsi"/>
          <w:sz w:val="14"/>
        </w:rPr>
        <w:t xml:space="preserve">.43 </w:t>
      </w:r>
      <w:r w:rsidRPr="009D41A5">
        <w:rPr>
          <w:rStyle w:val="StyleUnderline"/>
          <w:rFonts w:asciiTheme="majorHAnsi" w:hAnsiTheme="majorHAnsi" w:cstheme="majorHAnsi"/>
        </w:rPr>
        <w:t>During the Cold War and after</w:t>
      </w:r>
      <w:r w:rsidRPr="009D41A5">
        <w:rPr>
          <w:rFonts w:asciiTheme="majorHAnsi" w:hAnsiTheme="majorHAnsi" w:cstheme="majorHAnsi"/>
          <w:sz w:val="14"/>
        </w:rPr>
        <w:t xml:space="preserve">, for instance, </w:t>
      </w:r>
      <w:r w:rsidRPr="009D41A5">
        <w:rPr>
          <w:rStyle w:val="StyleUnderline"/>
          <w:rFonts w:asciiTheme="majorHAnsi" w:hAnsiTheme="majorHAnsi" w:cstheme="majorHAnsi"/>
        </w:rPr>
        <w:t>the</w:t>
      </w:r>
      <w:r w:rsidRPr="009D41A5">
        <w:rPr>
          <w:rFonts w:asciiTheme="majorHAnsi" w:hAnsiTheme="majorHAnsi" w:cstheme="majorHAnsi"/>
          <w:sz w:val="14"/>
        </w:rPr>
        <w:t xml:space="preserve"> </w:t>
      </w:r>
      <w:r w:rsidRPr="009D41A5">
        <w:rPr>
          <w:rStyle w:val="Emphasis"/>
          <w:rFonts w:asciiTheme="majorHAnsi" w:hAnsiTheme="majorHAnsi" w:cstheme="majorHAnsi"/>
        </w:rPr>
        <w:t>U</w:t>
      </w:r>
      <w:r w:rsidRPr="009D41A5">
        <w:rPr>
          <w:rFonts w:asciiTheme="majorHAnsi" w:hAnsiTheme="majorHAnsi" w:cstheme="majorHAnsi"/>
          <w:sz w:val="14"/>
        </w:rPr>
        <w:t xml:space="preserve">nited </w:t>
      </w:r>
      <w:r w:rsidRPr="009D41A5">
        <w:rPr>
          <w:rStyle w:val="Emphasis"/>
          <w:rFonts w:asciiTheme="majorHAnsi" w:hAnsiTheme="majorHAnsi" w:cstheme="majorHAnsi"/>
        </w:rPr>
        <w:t>S</w:t>
      </w:r>
      <w:r w:rsidRPr="009D41A5">
        <w:rPr>
          <w:rFonts w:asciiTheme="majorHAnsi" w:hAnsiTheme="majorHAnsi" w:cstheme="majorHAnsi"/>
          <w:sz w:val="14"/>
        </w:rPr>
        <w:t xml:space="preserve">tates </w:t>
      </w:r>
      <w:r w:rsidRPr="009D41A5">
        <w:rPr>
          <w:rStyle w:val="StyleUnderline"/>
          <w:rFonts w:asciiTheme="majorHAnsi" w:hAnsiTheme="majorHAnsi" w:cstheme="majorHAnsi"/>
        </w:rPr>
        <w:t xml:space="preserve">has used the influence provided by its security posture to veto allies’ </w:t>
      </w:r>
      <w:r w:rsidRPr="009D41A5">
        <w:rPr>
          <w:rStyle w:val="Emphasis"/>
          <w:rFonts w:asciiTheme="majorHAnsi" w:hAnsiTheme="majorHAnsi" w:cstheme="majorHAnsi"/>
        </w:rPr>
        <w:t>pursuit of nuclear weapons</w:t>
      </w:r>
      <w:r w:rsidRPr="009D41A5">
        <w:rPr>
          <w:rFonts w:asciiTheme="majorHAnsi" w:hAnsiTheme="majorHAnsi" w:cstheme="majorHAnsi"/>
          <w:sz w:val="14"/>
        </w:rPr>
        <w:t xml:space="preserve">, </w:t>
      </w:r>
      <w:r w:rsidRPr="009D41A5">
        <w:rPr>
          <w:rStyle w:val="StyleUnderline"/>
          <w:rFonts w:asciiTheme="majorHAnsi" w:hAnsiTheme="majorHAnsi" w:cstheme="majorHAnsi"/>
        </w:rPr>
        <w:t xml:space="preserve">to obtain more advantageous </w:t>
      </w:r>
      <w:r w:rsidRPr="009D41A5">
        <w:rPr>
          <w:rStyle w:val="Emphasis"/>
          <w:rFonts w:asciiTheme="majorHAnsi" w:hAnsiTheme="majorHAnsi" w:cstheme="majorHAnsi"/>
        </w:rPr>
        <w:t>terms in financial and trade agreements</w:t>
      </w:r>
      <w:r w:rsidRPr="009D41A5">
        <w:rPr>
          <w:rFonts w:asciiTheme="majorHAnsi" w:hAnsiTheme="majorHAnsi" w:cstheme="majorHAnsi"/>
          <w:sz w:val="14"/>
        </w:rPr>
        <w:t xml:space="preserve">, and even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 </w:t>
      </w:r>
      <w:r w:rsidRPr="009D41A5">
        <w:rPr>
          <w:rStyle w:val="Emphasis"/>
          <w:rFonts w:asciiTheme="majorHAnsi" w:hAnsiTheme="majorHAnsi" w:cstheme="majorHAnsi"/>
        </w:rPr>
        <w:t xml:space="preserve">One can tell a similar story about </w:t>
      </w:r>
      <w:r w:rsidRPr="009D41A5">
        <w:rPr>
          <w:rStyle w:val="Emphasis"/>
          <w:rFonts w:asciiTheme="majorHAnsi" w:hAnsiTheme="majorHAnsi" w:cstheme="majorHAnsi"/>
          <w:highlight w:val="green"/>
        </w:rPr>
        <w:t>the</w:t>
      </w:r>
      <w:r w:rsidRPr="009D41A5">
        <w:rPr>
          <w:rStyle w:val="Emphasis"/>
          <w:rFonts w:asciiTheme="majorHAnsi" w:hAnsiTheme="majorHAnsi" w:cstheme="majorHAnsi"/>
        </w:rPr>
        <w:t xml:space="preserve"> relative </w:t>
      </w:r>
      <w:r w:rsidRPr="009D41A5">
        <w:rPr>
          <w:rStyle w:val="Emphasis"/>
          <w:rFonts w:asciiTheme="majorHAnsi" w:hAnsiTheme="majorHAnsi" w:cstheme="majorHAnsi"/>
          <w:highlight w:val="green"/>
        </w:rPr>
        <w:t>stability of the post-war order</w:t>
      </w:r>
      <w:r w:rsidRPr="009D41A5">
        <w:rPr>
          <w:rFonts w:asciiTheme="majorHAnsi" w:hAnsiTheme="majorHAnsi" w:cstheme="majorHAnsi"/>
          <w:sz w:val="14"/>
        </w:rPr>
        <w:t>. As even some leading offshore balancers have acknowledged</w:t>
      </w:r>
      <w:r w:rsidRPr="009D41A5">
        <w:rPr>
          <w:rStyle w:val="StyleUnderline"/>
          <w:rFonts w:asciiTheme="majorHAnsi" w:hAnsiTheme="majorHAnsi" w:cstheme="majorHAnsi"/>
        </w:rPr>
        <w:t xml:space="preserve">, the </w:t>
      </w:r>
      <w:r w:rsidRPr="009D41A5">
        <w:rPr>
          <w:rStyle w:val="StyleUnderline"/>
          <w:rFonts w:asciiTheme="majorHAnsi" w:hAnsiTheme="majorHAnsi" w:cstheme="majorHAnsi"/>
          <w:highlight w:val="green"/>
        </w:rPr>
        <w:t>lack of</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green"/>
        </w:rPr>
        <w:t>conflict</w:t>
      </w:r>
      <w:r w:rsidRPr="009D41A5">
        <w:rPr>
          <w:rStyle w:val="StyleUnderline"/>
          <w:rFonts w:asciiTheme="majorHAnsi" w:hAnsiTheme="majorHAnsi" w:cstheme="majorHAnsi"/>
        </w:rPr>
        <w:t xml:space="preserve"> in regions like Europe in recent decades </w:t>
      </w:r>
      <w:r w:rsidRPr="009D41A5">
        <w:rPr>
          <w:rStyle w:val="Emphasis"/>
          <w:rFonts w:asciiTheme="majorHAnsi" w:hAnsiTheme="majorHAnsi" w:cstheme="majorHAnsi"/>
          <w:highlight w:val="green"/>
        </w:rPr>
        <w:t>is not something that has occurred naturally</w:t>
      </w:r>
      <w:r w:rsidRPr="009D41A5">
        <w:rPr>
          <w:rFonts w:asciiTheme="majorHAnsi" w:hAnsiTheme="majorHAnsi" w:cstheme="majorHAnsi"/>
          <w:sz w:val="14"/>
        </w:rPr>
        <w:t xml:space="preserve">. </w:t>
      </w:r>
      <w:r w:rsidRPr="009D41A5">
        <w:rPr>
          <w:rStyle w:val="StyleUnderline"/>
          <w:rFonts w:asciiTheme="majorHAnsi" w:hAnsiTheme="majorHAnsi" w:cstheme="majorHAnsi"/>
          <w:highlight w:val="green"/>
        </w:rPr>
        <w:t xml:space="preserve">It has occurred </w:t>
      </w:r>
      <w:r w:rsidRPr="009D41A5">
        <w:rPr>
          <w:rStyle w:val="Emphasis"/>
          <w:rFonts w:asciiTheme="majorHAnsi" w:hAnsiTheme="majorHAnsi" w:cstheme="majorHAnsi"/>
          <w:highlight w:val="green"/>
        </w:rPr>
        <w:t>because the “American pacifier” has suppressed</w:t>
      </w:r>
      <w:r w:rsidRPr="009D41A5">
        <w:rPr>
          <w:rStyle w:val="Emphasis"/>
          <w:rFonts w:asciiTheme="majorHAnsi" w:hAnsiTheme="majorHAnsi" w:cstheme="majorHAnsi"/>
        </w:rPr>
        <w:t xml:space="preserve"> precisely the </w:t>
      </w:r>
      <w:r w:rsidRPr="009D41A5">
        <w:rPr>
          <w:rStyle w:val="Emphasis"/>
          <w:rFonts w:asciiTheme="majorHAnsi" w:hAnsiTheme="majorHAnsi" w:cstheme="majorHAnsi"/>
          <w:highlight w:val="green"/>
        </w:rPr>
        <w:t>dynamics that previously fostered geopolitical turmoil</w:t>
      </w:r>
      <w:r w:rsidRPr="009D41A5">
        <w:rPr>
          <w:rFonts w:asciiTheme="majorHAnsi" w:hAnsiTheme="majorHAnsi" w:cstheme="majorHAnsi"/>
          <w:sz w:val="14"/>
          <w:highlight w:val="green"/>
        </w:rPr>
        <w:t xml:space="preserve">. </w:t>
      </w:r>
      <w:r w:rsidRPr="009D41A5">
        <w:rPr>
          <w:rStyle w:val="StyleUnderline"/>
          <w:rFonts w:asciiTheme="majorHAnsi" w:hAnsiTheme="majorHAnsi" w:cstheme="majorHAnsi"/>
          <w:highlight w:val="green"/>
        </w:rPr>
        <w:t xml:space="preserve">That pacifier has </w:t>
      </w:r>
      <w:r w:rsidRPr="009D41A5">
        <w:rPr>
          <w:rStyle w:val="Emphasis"/>
          <w:rFonts w:asciiTheme="majorHAnsi" w:hAnsiTheme="majorHAnsi" w:cstheme="majorHAnsi"/>
          <w:highlight w:val="green"/>
        </w:rPr>
        <w:t>limited arms races and security competitions</w:t>
      </w:r>
      <w:r w:rsidRPr="009D41A5">
        <w:rPr>
          <w:rStyle w:val="Emphasis"/>
          <w:rFonts w:asciiTheme="majorHAnsi" w:hAnsiTheme="majorHAnsi" w:cstheme="majorHAnsi"/>
        </w:rPr>
        <w:t xml:space="preserve"> by providing the protection that allows other countries to under-build their militaries</w:t>
      </w:r>
      <w:r w:rsidRPr="009D41A5">
        <w:rPr>
          <w:rStyle w:val="StyleUnderline"/>
          <w:rFonts w:asciiTheme="majorHAnsi" w:hAnsiTheme="majorHAnsi" w:cstheme="majorHAnsi"/>
        </w:rPr>
        <w:t xml:space="preserve">. It has soothed historical rivalries by affording a climate of security in which powerful countries like Germany and Japan could be revived economically and </w:t>
      </w:r>
      <w:r w:rsidRPr="009D41A5">
        <w:rPr>
          <w:rStyle w:val="Emphasis"/>
          <w:rFonts w:asciiTheme="majorHAnsi" w:hAnsiTheme="majorHAnsi" w:cstheme="majorHAnsi"/>
        </w:rPr>
        <w:t>reintegrated into</w:t>
      </w:r>
      <w:r w:rsidRPr="009D41A5">
        <w:rPr>
          <w:rStyle w:val="StyleUnderline"/>
          <w:rFonts w:asciiTheme="majorHAnsi" w:hAnsiTheme="majorHAnsi" w:cstheme="majorHAnsi"/>
        </w:rPr>
        <w:t xml:space="preserve"> thriving and </w:t>
      </w:r>
      <w:proofErr w:type="gramStart"/>
      <w:r w:rsidRPr="009D41A5">
        <w:rPr>
          <w:rStyle w:val="StyleUnderline"/>
          <w:rFonts w:asciiTheme="majorHAnsi" w:hAnsiTheme="majorHAnsi" w:cstheme="majorHAnsi"/>
        </w:rPr>
        <w:t>fairly cooperative</w:t>
      </w:r>
      <w:proofErr w:type="gramEnd"/>
      <w:r w:rsidRPr="009D41A5">
        <w:rPr>
          <w:rStyle w:val="StyleUnderline"/>
          <w:rFonts w:asciiTheme="majorHAnsi" w:hAnsiTheme="majorHAnsi" w:cstheme="majorHAnsi"/>
        </w:rPr>
        <w:t xml:space="preserve"> </w:t>
      </w:r>
      <w:r w:rsidRPr="009D41A5">
        <w:rPr>
          <w:rStyle w:val="Emphasis"/>
          <w:rFonts w:asciiTheme="majorHAnsi" w:hAnsiTheme="majorHAnsi" w:cstheme="majorHAnsi"/>
        </w:rPr>
        <w:t>regional orders</w:t>
      </w:r>
      <w:r w:rsidRPr="009D41A5">
        <w:rPr>
          <w:rStyle w:val="StyleUnderline"/>
          <w:rFonts w:asciiTheme="majorHAnsi" w:hAnsiTheme="majorHAnsi" w:cstheme="majorHAnsi"/>
        </w:rPr>
        <w:t>.</w:t>
      </w:r>
      <w:r w:rsidRPr="009D41A5">
        <w:rPr>
          <w:rFonts w:asciiTheme="majorHAnsi" w:hAnsiTheme="majorHAnsi" w:cstheme="majorHAnsi"/>
          <w:sz w:val="14"/>
        </w:rPr>
        <w:t xml:space="preserve"> </w:t>
      </w:r>
      <w:r w:rsidRPr="009D41A5">
        <w:rPr>
          <w:rStyle w:val="StyleUnderline"/>
          <w:rFonts w:asciiTheme="majorHAnsi" w:hAnsiTheme="majorHAnsi" w:cstheme="majorHAnsi"/>
        </w:rPr>
        <w:t xml:space="preserve">It has </w:t>
      </w:r>
      <w:r w:rsidRPr="009D41A5">
        <w:rPr>
          <w:rStyle w:val="StyleUnderline"/>
          <w:rFonts w:asciiTheme="majorHAnsi" w:hAnsiTheme="majorHAnsi" w:cstheme="majorHAnsi"/>
          <w:highlight w:val="green"/>
        </w:rPr>
        <w:t xml:space="preserve">induced caution in the behavior of </w:t>
      </w:r>
      <w:r w:rsidRPr="009D41A5">
        <w:rPr>
          <w:rStyle w:val="Emphasis"/>
          <w:rFonts w:asciiTheme="majorHAnsi" w:hAnsiTheme="majorHAnsi" w:cstheme="majorHAnsi"/>
          <w:highlight w:val="green"/>
        </w:rPr>
        <w:t xml:space="preserve">allies and adversaries </w:t>
      </w:r>
      <w:r w:rsidRPr="009D41A5">
        <w:rPr>
          <w:rStyle w:val="Emphasis"/>
          <w:rFonts w:asciiTheme="majorHAnsi" w:hAnsiTheme="majorHAnsi" w:cstheme="majorHAnsi"/>
        </w:rPr>
        <w:t>alike</w:t>
      </w:r>
      <w:r w:rsidRPr="009D41A5">
        <w:rPr>
          <w:rStyle w:val="StyleUnderline"/>
          <w:rFonts w:asciiTheme="majorHAnsi" w:hAnsiTheme="majorHAnsi" w:cstheme="majorHAnsi"/>
        </w:rPr>
        <w:t xml:space="preserve">, </w:t>
      </w:r>
      <w:r w:rsidRPr="009D41A5">
        <w:rPr>
          <w:rStyle w:val="Emphasis"/>
          <w:rFonts w:asciiTheme="majorHAnsi" w:hAnsiTheme="majorHAnsi" w:cstheme="majorHAnsi"/>
          <w:highlight w:val="green"/>
        </w:rPr>
        <w:t xml:space="preserve">deterring aggression and dissuading </w:t>
      </w:r>
      <w:r w:rsidRPr="009D41A5">
        <w:rPr>
          <w:rStyle w:val="Emphasis"/>
          <w:rFonts w:asciiTheme="majorHAnsi" w:hAnsiTheme="majorHAnsi" w:cstheme="majorHAnsi"/>
        </w:rPr>
        <w:t xml:space="preserve">other </w:t>
      </w:r>
      <w:r w:rsidRPr="009D41A5">
        <w:rPr>
          <w:rStyle w:val="Emphasis"/>
          <w:rFonts w:asciiTheme="majorHAnsi" w:hAnsiTheme="majorHAnsi" w:cstheme="majorHAnsi"/>
          <w:highlight w:val="green"/>
        </w:rPr>
        <w:t>destabilizing behavior</w:t>
      </w:r>
      <w:r w:rsidRPr="009D41A5">
        <w:rPr>
          <w:rFonts w:asciiTheme="majorHAnsi" w:hAnsiTheme="majorHAnsi" w:cstheme="majorHAnsi"/>
          <w:sz w:val="14"/>
        </w:rPr>
        <w:t xml:space="preserve">. As John Mearsheimer has noted, the United States “effectively acts as a night watchman,” lending order to an otherwise disorderly and anarchical environment.45 </w:t>
      </w:r>
      <w:r w:rsidRPr="009D41A5">
        <w:rPr>
          <w:rStyle w:val="StyleUnderline"/>
          <w:rFonts w:asciiTheme="majorHAnsi" w:hAnsiTheme="majorHAnsi" w:cstheme="majorHAnsi"/>
        </w:rPr>
        <w:t xml:space="preserve">What would happen </w:t>
      </w:r>
      <w:r w:rsidRPr="009D41A5">
        <w:rPr>
          <w:rStyle w:val="StyleUnderline"/>
          <w:rFonts w:asciiTheme="majorHAnsi" w:hAnsiTheme="majorHAnsi" w:cstheme="majorHAnsi"/>
          <w:highlight w:val="green"/>
        </w:rPr>
        <w:t xml:space="preserve">if Washington backed away </w:t>
      </w:r>
      <w:r w:rsidRPr="009D41A5">
        <w:rPr>
          <w:rStyle w:val="StyleUnderline"/>
          <w:rFonts w:asciiTheme="majorHAnsi" w:hAnsiTheme="majorHAnsi" w:cstheme="majorHAnsi"/>
        </w:rPr>
        <w:t>from this role</w:t>
      </w:r>
      <w:r w:rsidRPr="009D41A5">
        <w:rPr>
          <w:rFonts w:asciiTheme="majorHAnsi" w:hAnsiTheme="majorHAnsi" w:cstheme="majorHAnsi"/>
          <w:sz w:val="16"/>
        </w:rPr>
        <w:t xml:space="preserve">? The most logical answer is that </w:t>
      </w:r>
      <w:r w:rsidRPr="009D41A5">
        <w:rPr>
          <w:rStyle w:val="Emphasis"/>
          <w:rFonts w:asciiTheme="majorHAnsi" w:hAnsiTheme="majorHAnsi" w:cstheme="majorHAnsi"/>
        </w:rPr>
        <w:t xml:space="preserve">both U.S. influence and </w:t>
      </w:r>
      <w:r w:rsidRPr="009D41A5">
        <w:rPr>
          <w:rStyle w:val="Emphasis"/>
          <w:rFonts w:asciiTheme="majorHAnsi" w:hAnsiTheme="majorHAnsi" w:cstheme="majorHAnsi"/>
          <w:highlight w:val="green"/>
        </w:rPr>
        <w:t>global stability would suffer</w:t>
      </w:r>
      <w:r w:rsidRPr="009D41A5">
        <w:rPr>
          <w:rFonts w:asciiTheme="majorHAnsi" w:hAnsiTheme="majorHAnsi" w:cstheme="majorHAnsi"/>
          <w:sz w:val="16"/>
        </w:rPr>
        <w:t xml:space="preserve">. </w:t>
      </w:r>
      <w:r w:rsidRPr="009D41A5">
        <w:rPr>
          <w:rStyle w:val="StyleUnderline"/>
          <w:rFonts w:asciiTheme="majorHAnsi" w:hAnsiTheme="majorHAnsi" w:cstheme="majorHAnsi"/>
        </w:rPr>
        <w:t>With respect to influence,</w:t>
      </w:r>
      <w:r w:rsidRPr="009D41A5">
        <w:rPr>
          <w:rFonts w:asciiTheme="majorHAnsi" w:hAnsiTheme="majorHAnsi" w:cstheme="majorHAnsi"/>
          <w:sz w:val="16"/>
        </w:rPr>
        <w:t xml:space="preserve"> </w:t>
      </w:r>
      <w:r w:rsidRPr="009D41A5">
        <w:rPr>
          <w:rStyle w:val="StyleUnderline"/>
          <w:rFonts w:asciiTheme="majorHAnsi" w:hAnsiTheme="majorHAnsi" w:cstheme="majorHAnsi"/>
        </w:rPr>
        <w:t>the</w:t>
      </w:r>
      <w:r w:rsidRPr="009D41A5">
        <w:rPr>
          <w:rFonts w:asciiTheme="majorHAnsi" w:hAnsiTheme="majorHAnsi" w:cstheme="majorHAnsi"/>
          <w:sz w:val="16"/>
        </w:rPr>
        <w:t xml:space="preserve"> </w:t>
      </w:r>
      <w:r w:rsidRPr="009D41A5">
        <w:rPr>
          <w:rStyle w:val="Emphasis"/>
          <w:rFonts w:asciiTheme="majorHAnsi" w:hAnsiTheme="majorHAnsi" w:cstheme="majorHAnsi"/>
        </w:rPr>
        <w:t>U</w:t>
      </w:r>
      <w:r w:rsidRPr="009D41A5">
        <w:rPr>
          <w:rFonts w:asciiTheme="majorHAnsi" w:hAnsiTheme="majorHAnsi" w:cstheme="majorHAnsi"/>
          <w:sz w:val="16"/>
        </w:rPr>
        <w:t xml:space="preserve">nited </w:t>
      </w:r>
      <w:r w:rsidRPr="009D41A5">
        <w:rPr>
          <w:rStyle w:val="Emphasis"/>
          <w:rFonts w:asciiTheme="majorHAnsi" w:hAnsiTheme="majorHAnsi" w:cstheme="majorHAnsi"/>
        </w:rPr>
        <w:t>S</w:t>
      </w:r>
      <w:r w:rsidRPr="009D41A5">
        <w:rPr>
          <w:rFonts w:asciiTheme="majorHAnsi" w:hAnsiTheme="majorHAnsi" w:cstheme="majorHAnsi"/>
          <w:sz w:val="16"/>
        </w:rPr>
        <w:t xml:space="preserve">tates </w:t>
      </w:r>
      <w:r w:rsidRPr="009D41A5">
        <w:rPr>
          <w:rStyle w:val="StyleUnderline"/>
          <w:rFonts w:asciiTheme="majorHAnsi" w:hAnsiTheme="majorHAnsi" w:cstheme="majorHAnsi"/>
        </w:rPr>
        <w:t>would</w:t>
      </w:r>
      <w:r w:rsidRPr="009D41A5">
        <w:rPr>
          <w:rFonts w:asciiTheme="majorHAnsi" w:hAnsiTheme="majorHAnsi" w:cstheme="majorHAnsi"/>
          <w:sz w:val="16"/>
        </w:rPr>
        <w:t xml:space="preserve"> effectively </w:t>
      </w:r>
      <w:r w:rsidRPr="009D41A5">
        <w:rPr>
          <w:rStyle w:val="StyleUnderline"/>
          <w:rFonts w:asciiTheme="majorHAnsi" w:hAnsiTheme="majorHAnsi" w:cstheme="majorHAnsi"/>
        </w:rPr>
        <w:t xml:space="preserve">be </w:t>
      </w:r>
      <w:r w:rsidRPr="009D41A5">
        <w:rPr>
          <w:rStyle w:val="Emphasis"/>
          <w:rFonts w:asciiTheme="majorHAnsi" w:hAnsiTheme="majorHAnsi" w:cstheme="majorHAnsi"/>
          <w:highlight w:val="green"/>
        </w:rPr>
        <w:t>surrendering the most powerful bargaining chip</w:t>
      </w:r>
      <w:r w:rsidRPr="009D41A5">
        <w:rPr>
          <w:rStyle w:val="StyleUnderline"/>
          <w:rFonts w:asciiTheme="majorHAnsi" w:hAnsiTheme="majorHAnsi" w:cstheme="majorHAnsi"/>
        </w:rPr>
        <w:t xml:space="preserve"> it has traditionally wielded in dealing with friends and </w:t>
      </w:r>
      <w:proofErr w:type="gramStart"/>
      <w:r w:rsidRPr="009D41A5">
        <w:rPr>
          <w:rStyle w:val="StyleUnderline"/>
          <w:rFonts w:asciiTheme="majorHAnsi" w:hAnsiTheme="majorHAnsi" w:cstheme="majorHAnsi"/>
        </w:rPr>
        <w:t>allies,</w:t>
      </w:r>
      <w:r w:rsidRPr="009D41A5">
        <w:rPr>
          <w:rFonts w:asciiTheme="majorHAnsi" w:hAnsiTheme="majorHAnsi" w:cstheme="majorHAnsi"/>
          <w:sz w:val="16"/>
        </w:rPr>
        <w:t xml:space="preserve"> </w:t>
      </w:r>
      <w:r w:rsidRPr="009D41A5">
        <w:rPr>
          <w:rStyle w:val="StyleUnderline"/>
          <w:rFonts w:asciiTheme="majorHAnsi" w:hAnsiTheme="majorHAnsi" w:cstheme="majorHAnsi"/>
        </w:rPr>
        <w:t>and</w:t>
      </w:r>
      <w:proofErr w:type="gramEnd"/>
      <w:r w:rsidRPr="009D41A5">
        <w:rPr>
          <w:rStyle w:val="StyleUnderline"/>
          <w:rFonts w:asciiTheme="majorHAnsi" w:hAnsiTheme="majorHAnsi" w:cstheme="majorHAnsi"/>
        </w:rPr>
        <w:t xml:space="preserve"> jeopardizing the position of leadership it has used to shape bilateral and regional </w:t>
      </w:r>
      <w:r w:rsidRPr="009D41A5">
        <w:rPr>
          <w:rStyle w:val="Emphasis"/>
          <w:rFonts w:asciiTheme="majorHAnsi" w:hAnsiTheme="majorHAnsi" w:cstheme="majorHAnsi"/>
        </w:rPr>
        <w:t>agendas for decades</w:t>
      </w:r>
      <w:r w:rsidRPr="009D41A5">
        <w:rPr>
          <w:rFonts w:asciiTheme="majorHAnsi" w:hAnsiTheme="majorHAnsi" w:cstheme="majorHAnsi"/>
          <w:sz w:val="16"/>
        </w:rPr>
        <w:t xml:space="preserve">. </w:t>
      </w:r>
      <w:r w:rsidRPr="009D41A5">
        <w:rPr>
          <w:rStyle w:val="Emphasis"/>
          <w:rFonts w:asciiTheme="majorHAnsi" w:hAnsiTheme="majorHAnsi" w:cstheme="majorHAnsi"/>
        </w:rPr>
        <w:t>The consequences would seem no less damaging where stability is concerned</w:t>
      </w:r>
      <w:r w:rsidRPr="009D41A5">
        <w:rPr>
          <w:rFonts w:asciiTheme="majorHAnsi" w:hAnsiTheme="majorHAnsi" w:cstheme="majorHAnsi"/>
          <w:sz w:val="16"/>
        </w:rPr>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9D41A5">
        <w:rPr>
          <w:rStyle w:val="StyleUnderline"/>
          <w:rFonts w:asciiTheme="majorHAnsi" w:hAnsiTheme="majorHAnsi" w:cstheme="majorHAnsi"/>
        </w:rPr>
        <w:t xml:space="preserve">removing the American pacifier would </w:t>
      </w:r>
      <w:r w:rsidRPr="009D41A5">
        <w:rPr>
          <w:rStyle w:val="Emphasis"/>
          <w:rFonts w:asciiTheme="majorHAnsi" w:hAnsiTheme="majorHAnsi" w:cstheme="majorHAnsi"/>
        </w:rPr>
        <w:t>liberate the more destabilizing influences that U.S. policy had previously stifled</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Long-dormant </w:t>
      </w:r>
      <w:r w:rsidRPr="009D41A5">
        <w:rPr>
          <w:rStyle w:val="Emphasis"/>
          <w:rFonts w:asciiTheme="majorHAnsi" w:hAnsiTheme="majorHAnsi" w:cstheme="majorHAnsi"/>
          <w:highlight w:val="green"/>
        </w:rPr>
        <w:t xml:space="preserve">security competitions </w:t>
      </w:r>
      <w:r w:rsidRPr="009D41A5">
        <w:rPr>
          <w:rStyle w:val="Emphasis"/>
          <w:rFonts w:asciiTheme="majorHAnsi" w:hAnsiTheme="majorHAnsi" w:cstheme="majorHAnsi"/>
        </w:rPr>
        <w:t xml:space="preserve">might </w:t>
      </w:r>
      <w:r w:rsidRPr="009D41A5">
        <w:rPr>
          <w:rStyle w:val="Emphasis"/>
          <w:rFonts w:asciiTheme="majorHAnsi" w:hAnsiTheme="majorHAnsi" w:cstheme="majorHAnsi"/>
          <w:highlight w:val="green"/>
        </w:rPr>
        <w:t>reawaken as countries armed themselves</w:t>
      </w:r>
      <w:r w:rsidRPr="009D41A5">
        <w:rPr>
          <w:rStyle w:val="StyleUnderline"/>
          <w:rFonts w:asciiTheme="majorHAnsi" w:hAnsiTheme="majorHAnsi" w:cstheme="majorHAnsi"/>
        </w:rPr>
        <w:t xml:space="preserve"> more vigorously</w:t>
      </w:r>
      <w:r w:rsidRPr="009D41A5">
        <w:rPr>
          <w:rFonts w:asciiTheme="majorHAnsi" w:hAnsiTheme="majorHAnsi" w:cstheme="majorHAnsi"/>
          <w:sz w:val="16"/>
        </w:rPr>
        <w:t xml:space="preserve">; </w:t>
      </w:r>
      <w:r w:rsidRPr="009D41A5">
        <w:rPr>
          <w:rStyle w:val="Emphasis"/>
          <w:rFonts w:asciiTheme="majorHAnsi" w:hAnsiTheme="majorHAnsi" w:cstheme="majorHAnsi"/>
        </w:rPr>
        <w:t xml:space="preserve">historical </w:t>
      </w:r>
      <w:r w:rsidRPr="009D41A5">
        <w:rPr>
          <w:rStyle w:val="Emphasis"/>
          <w:rFonts w:asciiTheme="majorHAnsi" w:hAnsiTheme="majorHAnsi" w:cstheme="majorHAnsi"/>
          <w:highlight w:val="green"/>
        </w:rPr>
        <w:t>antagonisms</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between old rivals might </w:t>
      </w:r>
      <w:r w:rsidRPr="009D41A5">
        <w:rPr>
          <w:rStyle w:val="Emphasis"/>
          <w:rFonts w:asciiTheme="majorHAnsi" w:hAnsiTheme="majorHAnsi" w:cstheme="majorHAnsi"/>
          <w:highlight w:val="green"/>
        </w:rPr>
        <w:t xml:space="preserve">reemerge in the absence of </w:t>
      </w:r>
      <w:r w:rsidRPr="009D41A5">
        <w:rPr>
          <w:rStyle w:val="Emphasis"/>
          <w:rFonts w:asciiTheme="majorHAnsi" w:hAnsiTheme="majorHAnsi" w:cstheme="majorHAnsi"/>
        </w:rPr>
        <w:t>a</w:t>
      </w:r>
      <w:r w:rsidRPr="009D41A5">
        <w:rPr>
          <w:rStyle w:val="Emphasis"/>
          <w:rFonts w:asciiTheme="majorHAnsi" w:hAnsiTheme="majorHAnsi" w:cstheme="majorHAnsi"/>
          <w:highlight w:val="green"/>
        </w:rPr>
        <w:t xml:space="preserve"> robust</w:t>
      </w:r>
      <w:r w:rsidRPr="009D41A5">
        <w:rPr>
          <w:rStyle w:val="Emphasis"/>
          <w:rFonts w:asciiTheme="majorHAnsi" w:hAnsiTheme="majorHAnsi" w:cstheme="majorHAnsi"/>
        </w:rPr>
        <w:t xml:space="preserve"> U.S. </w:t>
      </w:r>
      <w:r w:rsidRPr="009D41A5">
        <w:rPr>
          <w:rStyle w:val="Emphasis"/>
          <w:rFonts w:asciiTheme="majorHAnsi" w:hAnsiTheme="majorHAnsi" w:cstheme="majorHAnsi"/>
          <w:highlight w:val="green"/>
        </w:rPr>
        <w:t>presence</w:t>
      </w:r>
      <w:r w:rsidRPr="009D41A5">
        <w:rPr>
          <w:rStyle w:val="StyleUnderline"/>
          <w:rFonts w:asciiTheme="majorHAnsi" w:hAnsiTheme="majorHAnsi" w:cstheme="majorHAnsi"/>
        </w:rPr>
        <w:t xml:space="preserve"> and the reassurance it provides</w:t>
      </w:r>
      <w:r w:rsidRPr="009D41A5">
        <w:rPr>
          <w:rFonts w:asciiTheme="majorHAnsi" w:hAnsiTheme="majorHAnsi" w:cstheme="majorHAnsi"/>
          <w:sz w:val="16"/>
        </w:rPr>
        <w:t xml:space="preserve">. Moreover, </w:t>
      </w:r>
      <w:r w:rsidRPr="009D41A5">
        <w:rPr>
          <w:rStyle w:val="StyleUnderline"/>
          <w:rFonts w:asciiTheme="majorHAnsi" w:hAnsiTheme="majorHAnsi" w:cstheme="majorHAnsi"/>
          <w:highlight w:val="green"/>
        </w:rPr>
        <w:t xml:space="preserve">countries that seek to revise existing regional orders </w:t>
      </w:r>
      <w:r w:rsidRPr="009D41A5">
        <w:rPr>
          <w:rStyle w:val="StyleUnderline"/>
          <w:rFonts w:asciiTheme="majorHAnsi" w:hAnsiTheme="majorHAnsi" w:cstheme="majorHAnsi"/>
        </w:rPr>
        <w:t>in their favor</w:t>
      </w:r>
      <w:r w:rsidRPr="009D41A5">
        <w:rPr>
          <w:rFonts w:asciiTheme="majorHAnsi" w:hAnsiTheme="majorHAnsi" w:cstheme="majorHAnsi"/>
          <w:sz w:val="16"/>
        </w:rPr>
        <w:t xml:space="preserve">—think </w:t>
      </w:r>
      <w:r w:rsidRPr="009D41A5">
        <w:rPr>
          <w:rStyle w:val="Emphasis"/>
          <w:rFonts w:asciiTheme="majorHAnsi" w:hAnsiTheme="majorHAnsi" w:cstheme="majorHAnsi"/>
          <w:highlight w:val="green"/>
        </w:rPr>
        <w:t>Russia</w:t>
      </w:r>
      <w:r w:rsidRPr="009D41A5">
        <w:rPr>
          <w:rFonts w:asciiTheme="majorHAnsi" w:hAnsiTheme="majorHAnsi" w:cstheme="majorHAnsi"/>
          <w:sz w:val="16"/>
        </w:rPr>
        <w:t xml:space="preserve"> in </w:t>
      </w:r>
      <w:r w:rsidRPr="009D41A5">
        <w:rPr>
          <w:rStyle w:val="Emphasis"/>
          <w:rFonts w:asciiTheme="majorHAnsi" w:hAnsiTheme="majorHAnsi" w:cstheme="majorHAnsi"/>
          <w:highlight w:val="green"/>
        </w:rPr>
        <w:t>Europe</w:t>
      </w:r>
      <w:r w:rsidRPr="009D41A5">
        <w:rPr>
          <w:rFonts w:asciiTheme="majorHAnsi" w:hAnsiTheme="majorHAnsi" w:cstheme="majorHAnsi"/>
          <w:sz w:val="16"/>
        </w:rPr>
        <w:t xml:space="preserve">, or </w:t>
      </w:r>
      <w:r w:rsidRPr="009D41A5">
        <w:rPr>
          <w:rStyle w:val="Emphasis"/>
          <w:rFonts w:asciiTheme="majorHAnsi" w:hAnsiTheme="majorHAnsi" w:cstheme="majorHAnsi"/>
          <w:highlight w:val="green"/>
        </w:rPr>
        <w:t>China</w:t>
      </w:r>
      <w:r w:rsidRPr="009D41A5">
        <w:rPr>
          <w:rFonts w:asciiTheme="majorHAnsi" w:hAnsiTheme="majorHAnsi" w:cstheme="majorHAnsi"/>
          <w:sz w:val="16"/>
        </w:rPr>
        <w:t xml:space="preserve"> in Asia—might indeed applaud U.S. retrenchment, but </w:t>
      </w:r>
      <w:r w:rsidRPr="009D41A5">
        <w:rPr>
          <w:rStyle w:val="StyleUnderline"/>
          <w:rFonts w:asciiTheme="majorHAnsi" w:hAnsiTheme="majorHAnsi" w:cstheme="majorHAnsi"/>
        </w:rPr>
        <w:t xml:space="preserve">they might just as plausibly feel empowered to </w:t>
      </w:r>
      <w:proofErr w:type="gramStart"/>
      <w:r w:rsidRPr="009D41A5">
        <w:rPr>
          <w:rStyle w:val="StyleUnderline"/>
          <w:rFonts w:asciiTheme="majorHAnsi" w:hAnsiTheme="majorHAnsi" w:cstheme="majorHAnsi"/>
        </w:rPr>
        <w:t>more assertively press their interests</w:t>
      </w:r>
      <w:proofErr w:type="gramEnd"/>
      <w:r w:rsidRPr="009D41A5">
        <w:rPr>
          <w:rFonts w:asciiTheme="majorHAnsi" w:hAnsiTheme="majorHAnsi" w:cstheme="majorHAnsi"/>
          <w:sz w:val="16"/>
        </w:rPr>
        <w:t>. If the United States has been a kind of Leviathan in key regions, Mearsheimer acknowledges, then “</w:t>
      </w:r>
      <w:r w:rsidRPr="009D41A5">
        <w:rPr>
          <w:rStyle w:val="Emphasis"/>
          <w:rFonts w:asciiTheme="majorHAnsi" w:hAnsiTheme="majorHAnsi" w:cstheme="majorHAnsi"/>
        </w:rPr>
        <w:t>take away that Leviathan and there is likely to be big trouble</w:t>
      </w:r>
      <w:r w:rsidRPr="009D41A5">
        <w:rPr>
          <w:rFonts w:asciiTheme="majorHAnsi" w:hAnsiTheme="majorHAnsi" w:cstheme="majorHAnsi"/>
          <w:sz w:val="16"/>
        </w:rPr>
        <w:t xml:space="preserve">.”46 Scanning the global horizon today, </w:t>
      </w:r>
      <w:r w:rsidRPr="009D41A5">
        <w:rPr>
          <w:rStyle w:val="Emphasis"/>
          <w:rFonts w:asciiTheme="majorHAnsi" w:hAnsiTheme="majorHAnsi" w:cstheme="majorHAnsi"/>
        </w:rPr>
        <w:t>one can easily see where such trouble might arise</w:t>
      </w:r>
      <w:r w:rsidRPr="009D41A5">
        <w:rPr>
          <w:rFonts w:asciiTheme="majorHAnsi" w:hAnsiTheme="majorHAnsi" w:cstheme="majorHAnsi"/>
          <w:sz w:val="16"/>
        </w:rPr>
        <w:t xml:space="preserve">. </w:t>
      </w:r>
      <w:r w:rsidRPr="009D41A5">
        <w:rPr>
          <w:rStyle w:val="StyleUnderline"/>
          <w:rFonts w:asciiTheme="majorHAnsi" w:hAnsiTheme="majorHAnsi" w:cstheme="majorHAnsi"/>
        </w:rPr>
        <w:t>In Europe,</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a revisionist Russia is already destabilizing its </w:t>
      </w:r>
      <w:r w:rsidRPr="009D41A5">
        <w:rPr>
          <w:rStyle w:val="StyleUnderline"/>
          <w:rFonts w:asciiTheme="majorHAnsi" w:hAnsiTheme="majorHAnsi" w:cstheme="majorHAnsi"/>
        </w:rPr>
        <w:lastRenderedPageBreak/>
        <w:t>neighbors and contesting the post-Cold War settlement in the region.</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In the Gulf and broader Middle East, the threat of Iranian ascendancy has stoked region-wide tensions manifesting in </w:t>
      </w:r>
      <w:r w:rsidRPr="009D41A5">
        <w:rPr>
          <w:rStyle w:val="Emphasis"/>
          <w:rFonts w:asciiTheme="majorHAnsi" w:hAnsiTheme="majorHAnsi" w:cstheme="majorHAnsi"/>
        </w:rPr>
        <w:t>proxy wars</w:t>
      </w:r>
      <w:r w:rsidRPr="009D41A5">
        <w:rPr>
          <w:rStyle w:val="StyleUnderline"/>
          <w:rFonts w:asciiTheme="majorHAnsi" w:hAnsiTheme="majorHAnsi" w:cstheme="majorHAnsi"/>
        </w:rPr>
        <w:t xml:space="preserve"> and hints of an </w:t>
      </w:r>
      <w:r w:rsidRPr="009D41A5">
        <w:rPr>
          <w:rStyle w:val="Emphasis"/>
          <w:rFonts w:asciiTheme="majorHAnsi" w:hAnsiTheme="majorHAnsi" w:cstheme="majorHAnsi"/>
        </w:rPr>
        <w:t>incipient arms race</w:t>
      </w:r>
      <w:r w:rsidRPr="009D41A5">
        <w:rPr>
          <w:rStyle w:val="StyleUnderline"/>
          <w:rFonts w:asciiTheme="majorHAnsi" w:hAnsiTheme="majorHAnsi" w:cstheme="majorHAnsi"/>
        </w:rPr>
        <w:t xml:space="preserve">, even as that region also contends with a severe threat to its stability in the form of the Islamic State. In East Asia, </w:t>
      </w:r>
      <w:r w:rsidRPr="009D41A5">
        <w:rPr>
          <w:rStyle w:val="Emphasis"/>
          <w:rFonts w:asciiTheme="majorHAnsi" w:hAnsiTheme="majorHAnsi" w:cstheme="majorHAnsi"/>
        </w:rPr>
        <w:t>a rising China is challenging the regional status quo</w:t>
      </w:r>
      <w:r w:rsidRPr="009D41A5">
        <w:rPr>
          <w:rStyle w:val="StyleUnderline"/>
          <w:rFonts w:asciiTheme="majorHAnsi" w:hAnsiTheme="majorHAnsi" w:cstheme="majorHAnsi"/>
        </w:rPr>
        <w:t xml:space="preserve"> in numerous ways, sounding alarms among its neighbors—many of whom also have historical grievances against each other. </w:t>
      </w:r>
      <w:r w:rsidRPr="009D41A5">
        <w:rPr>
          <w:rFonts w:asciiTheme="majorHAnsi" w:hAnsiTheme="majorHAnsi" w:cstheme="majorHAnsi"/>
          <w:sz w:val="16"/>
        </w:rPr>
        <w:t xml:space="preserve">In these circumstances, </w:t>
      </w:r>
      <w:r w:rsidRPr="009D41A5">
        <w:rPr>
          <w:rStyle w:val="Emphasis"/>
          <w:rFonts w:asciiTheme="majorHAnsi" w:hAnsiTheme="majorHAnsi" w:cstheme="majorHAnsi"/>
          <w:highlight w:val="green"/>
        </w:rPr>
        <w:t xml:space="preserve">removing the </w:t>
      </w:r>
      <w:r w:rsidRPr="009D41A5">
        <w:rPr>
          <w:rStyle w:val="Emphasis"/>
          <w:rFonts w:asciiTheme="majorHAnsi" w:hAnsiTheme="majorHAnsi" w:cstheme="majorHAnsi"/>
        </w:rPr>
        <w:t>American</w:t>
      </w:r>
      <w:r w:rsidRPr="009D41A5">
        <w:rPr>
          <w:rStyle w:val="Emphasis"/>
          <w:rFonts w:asciiTheme="majorHAnsi" w:hAnsiTheme="majorHAnsi" w:cstheme="majorHAnsi"/>
          <w:highlight w:val="green"/>
        </w:rPr>
        <w:t xml:space="preserve"> pacifier would </w:t>
      </w:r>
      <w:r w:rsidRPr="009D41A5">
        <w:rPr>
          <w:rStyle w:val="Emphasis"/>
          <w:rFonts w:asciiTheme="majorHAnsi" w:hAnsiTheme="majorHAnsi" w:cstheme="majorHAnsi"/>
        </w:rPr>
        <w:t xml:space="preserve">likely </w:t>
      </w:r>
      <w:r w:rsidRPr="009D41A5">
        <w:rPr>
          <w:rStyle w:val="Emphasis"/>
          <w:rFonts w:asciiTheme="majorHAnsi" w:hAnsiTheme="majorHAnsi" w:cstheme="majorHAnsi"/>
          <w:highlight w:val="green"/>
        </w:rPr>
        <w:t>yield</w:t>
      </w:r>
      <w:r w:rsidRPr="009D41A5">
        <w:rPr>
          <w:rStyle w:val="Emphasis"/>
          <w:rFonts w:asciiTheme="majorHAnsi" w:hAnsiTheme="majorHAnsi" w:cstheme="majorHAnsi"/>
        </w:rPr>
        <w:t xml:space="preserve"> not low-cost stability, but </w:t>
      </w:r>
      <w:r w:rsidRPr="009D41A5">
        <w:rPr>
          <w:rStyle w:val="Emphasis"/>
          <w:rFonts w:asciiTheme="majorHAnsi" w:hAnsiTheme="majorHAnsi" w:cstheme="majorHAnsi"/>
          <w:highlight w:val="green"/>
        </w:rPr>
        <w:t xml:space="preserve">increased conflict and upheaval. </w:t>
      </w:r>
      <w:r w:rsidRPr="009D41A5">
        <w:rPr>
          <w:rStyle w:val="StyleUnderline"/>
          <w:rFonts w:asciiTheme="majorHAnsi" w:hAnsiTheme="majorHAnsi" w:cstheme="majorHAnsi"/>
        </w:rPr>
        <w:t>That conflict and upheaval</w:t>
      </w:r>
      <w:r w:rsidRPr="009D41A5">
        <w:rPr>
          <w:rFonts w:asciiTheme="majorHAnsi" w:hAnsiTheme="majorHAnsi" w:cstheme="majorHAnsi"/>
          <w:sz w:val="16"/>
        </w:rPr>
        <w:t xml:space="preserve">, in turn, </w:t>
      </w:r>
      <w:r w:rsidRPr="009D41A5">
        <w:rPr>
          <w:rStyle w:val="Emphasis"/>
          <w:rFonts w:asciiTheme="majorHAnsi" w:hAnsiTheme="majorHAnsi" w:cstheme="majorHAnsi"/>
        </w:rPr>
        <w:t>would be quite damaging to U.S. interests</w:t>
      </w:r>
      <w:r w:rsidRPr="009D41A5">
        <w:rPr>
          <w:rFonts w:asciiTheme="majorHAnsi" w:hAnsiTheme="majorHAnsi" w:cstheme="majorHAnsi"/>
          <w:sz w:val="16"/>
        </w:rPr>
        <w:t xml:space="preserve"> even if it did not result in the nightmare scenario of a hostile power dominating a key region. </w:t>
      </w:r>
      <w:r w:rsidRPr="009D41A5">
        <w:rPr>
          <w:rStyle w:val="Emphasis"/>
          <w:rFonts w:asciiTheme="majorHAnsi" w:hAnsiTheme="majorHAnsi" w:cstheme="majorHAnsi"/>
        </w:rPr>
        <w:t>It is hard to imagine</w:t>
      </w:r>
      <w:r w:rsidRPr="009D41A5">
        <w:rPr>
          <w:rFonts w:asciiTheme="majorHAnsi" w:hAnsiTheme="majorHAnsi" w:cstheme="majorHAnsi"/>
          <w:sz w:val="16"/>
        </w:rPr>
        <w:t xml:space="preserve">, for instance, </w:t>
      </w:r>
      <w:r w:rsidRPr="009D41A5">
        <w:rPr>
          <w:rStyle w:val="Emphasis"/>
          <w:rFonts w:asciiTheme="majorHAnsi" w:hAnsiTheme="majorHAnsi" w:cstheme="majorHAnsi"/>
        </w:rPr>
        <w:t>that increased instability and acrimony would produce the robust multilateral cooperation necessary to deal with transnational threats from pandemics to piracy</w:t>
      </w:r>
      <w:r w:rsidRPr="009D41A5">
        <w:rPr>
          <w:rFonts w:asciiTheme="majorHAnsi" w:hAnsiTheme="majorHAnsi" w:cstheme="majorHAnsi"/>
          <w:sz w:val="16"/>
        </w:rPr>
        <w:t xml:space="preserve">. </w:t>
      </w:r>
      <w:r w:rsidRPr="009D41A5">
        <w:rPr>
          <w:rStyle w:val="Emphasis"/>
          <w:rFonts w:asciiTheme="majorHAnsi" w:hAnsiTheme="majorHAnsi" w:cstheme="majorHAnsi"/>
        </w:rPr>
        <w:t>More problematic still might be the economic consequences.</w:t>
      </w:r>
      <w:r w:rsidRPr="009D41A5">
        <w:rPr>
          <w:rFonts w:asciiTheme="majorHAnsi" w:hAnsiTheme="majorHAnsi" w:cstheme="majorHAnsi"/>
          <w:sz w:val="16"/>
        </w:rPr>
        <w:t xml:space="preserve"> As scholars like Michael Mandelbaum have argued, </w:t>
      </w:r>
      <w:r w:rsidRPr="009D41A5">
        <w:rPr>
          <w:rStyle w:val="StyleUnderline"/>
          <w:rFonts w:asciiTheme="majorHAnsi" w:hAnsiTheme="majorHAnsi" w:cstheme="majorHAnsi"/>
        </w:rPr>
        <w:t>the enormous progress toward global prosperity and integration that has occurred since World War II</w:t>
      </w:r>
      <w:r w:rsidRPr="009D41A5">
        <w:rPr>
          <w:rFonts w:asciiTheme="majorHAnsi" w:hAnsiTheme="majorHAnsi" w:cstheme="majorHAnsi"/>
          <w:sz w:val="16"/>
        </w:rPr>
        <w:t xml:space="preserve"> (and now the Cold War) </w:t>
      </w:r>
      <w:r w:rsidRPr="009D41A5">
        <w:rPr>
          <w:rStyle w:val="StyleUnderline"/>
          <w:rFonts w:asciiTheme="majorHAnsi" w:hAnsiTheme="majorHAnsi" w:cstheme="majorHAnsi"/>
        </w:rPr>
        <w:t xml:space="preserve">has come in the climate of relative stability and security provided largely by the </w:t>
      </w:r>
      <w:r w:rsidRPr="009D41A5">
        <w:rPr>
          <w:rStyle w:val="Emphasis"/>
          <w:rFonts w:asciiTheme="majorHAnsi" w:hAnsiTheme="majorHAnsi" w:cstheme="majorHAnsi"/>
        </w:rPr>
        <w:t>U</w:t>
      </w:r>
      <w:r w:rsidRPr="009D41A5">
        <w:rPr>
          <w:rFonts w:asciiTheme="majorHAnsi" w:hAnsiTheme="majorHAnsi" w:cstheme="majorHAnsi"/>
          <w:sz w:val="16"/>
        </w:rPr>
        <w:t xml:space="preserve">nited </w:t>
      </w:r>
      <w:r w:rsidRPr="009D41A5">
        <w:rPr>
          <w:rStyle w:val="Emphasis"/>
          <w:rFonts w:asciiTheme="majorHAnsi" w:hAnsiTheme="majorHAnsi" w:cstheme="majorHAnsi"/>
        </w:rPr>
        <w:t>S</w:t>
      </w:r>
      <w:r w:rsidRPr="009D41A5">
        <w:rPr>
          <w:rFonts w:asciiTheme="majorHAnsi" w:hAnsiTheme="majorHAnsi" w:cstheme="majorHAnsi"/>
          <w:sz w:val="16"/>
        </w:rPr>
        <w:t xml:space="preserve">tates.47 </w:t>
      </w:r>
      <w:r w:rsidRPr="009D41A5">
        <w:rPr>
          <w:rStyle w:val="StyleUnderline"/>
          <w:rFonts w:asciiTheme="majorHAnsi" w:hAnsiTheme="majorHAnsi" w:cstheme="majorHAnsi"/>
        </w:rPr>
        <w:t xml:space="preserve">One simply cannot confidently predict that this </w:t>
      </w:r>
      <w:r w:rsidRPr="009D41A5">
        <w:rPr>
          <w:rStyle w:val="Emphasis"/>
          <w:rFonts w:asciiTheme="majorHAnsi" w:hAnsiTheme="majorHAnsi" w:cstheme="majorHAnsi"/>
        </w:rPr>
        <w:t xml:space="preserve">progress would endure amid </w:t>
      </w:r>
      <w:r w:rsidRPr="009D41A5">
        <w:rPr>
          <w:rStyle w:val="Emphasis"/>
          <w:rFonts w:asciiTheme="majorHAnsi" w:hAnsiTheme="majorHAnsi" w:cstheme="majorHAnsi"/>
          <w:highlight w:val="green"/>
        </w:rPr>
        <w:t xml:space="preserve">escalating geopolitical competition </w:t>
      </w:r>
      <w:r w:rsidRPr="009D41A5">
        <w:rPr>
          <w:rStyle w:val="Emphasis"/>
          <w:rFonts w:asciiTheme="majorHAnsi" w:hAnsiTheme="majorHAnsi" w:cstheme="majorHAnsi"/>
        </w:rPr>
        <w:t xml:space="preserve">in regions of enormous importance to the world economy. </w:t>
      </w:r>
      <w:r w:rsidRPr="009D41A5">
        <w:rPr>
          <w:rFonts w:asciiTheme="majorHAnsi" w:hAnsiTheme="majorHAnsi" w:cstheme="majorHAnsi"/>
          <w:sz w:val="16"/>
        </w:rPr>
        <w:t xml:space="preserve">Perhaps </w:t>
      </w:r>
      <w:r w:rsidRPr="009D41A5">
        <w:rPr>
          <w:rStyle w:val="StyleUnderline"/>
          <w:rFonts w:asciiTheme="majorHAnsi" w:hAnsiTheme="majorHAnsi" w:cstheme="majorHAnsi"/>
        </w:rPr>
        <w:t>the greatest risk that a strategy of offshore balancing would run</w:t>
      </w:r>
      <w:r w:rsidRPr="009D41A5">
        <w:rPr>
          <w:rFonts w:asciiTheme="majorHAnsi" w:hAnsiTheme="majorHAnsi" w:cstheme="majorHAnsi"/>
          <w:sz w:val="16"/>
        </w:rPr>
        <w:t xml:space="preserve">, of course, </w:t>
      </w:r>
      <w:r w:rsidRPr="009D41A5">
        <w:rPr>
          <w:rStyle w:val="Emphasis"/>
          <w:rFonts w:asciiTheme="majorHAnsi" w:hAnsiTheme="majorHAnsi" w:cstheme="majorHAnsi"/>
        </w:rPr>
        <w:t>is that a key region might not be able to maintain its own balance following U.S. retrenchment</w:t>
      </w:r>
      <w:r w:rsidRPr="009D41A5">
        <w:rPr>
          <w:rFonts w:asciiTheme="majorHAnsi" w:hAnsiTheme="majorHAnsi" w:cstheme="majorHAnsi"/>
          <w:sz w:val="16"/>
        </w:rPr>
        <w:t xml:space="preserve">. That prospect might have seemed far-fetched in the early post-Cold War era, and it remains unlikely in the immediate future. But </w:t>
      </w:r>
      <w:r w:rsidRPr="009D41A5">
        <w:rPr>
          <w:rStyle w:val="Emphasis"/>
          <w:rFonts w:asciiTheme="majorHAnsi" w:hAnsiTheme="majorHAnsi" w:cstheme="majorHAnsi"/>
        </w:rPr>
        <w:t xml:space="preserve">in East Asia particularly, </w:t>
      </w:r>
      <w:r w:rsidRPr="009D41A5">
        <w:rPr>
          <w:rStyle w:val="StyleUnderline"/>
          <w:rFonts w:asciiTheme="majorHAnsi" w:hAnsiTheme="majorHAnsi" w:cstheme="majorHAnsi"/>
          <w:highlight w:val="green"/>
        </w:rPr>
        <w:t>the rise</w:t>
      </w:r>
      <w:r w:rsidRPr="009D41A5">
        <w:rPr>
          <w:rStyle w:val="StyleUnderline"/>
          <w:rFonts w:asciiTheme="majorHAnsi" w:hAnsiTheme="majorHAnsi" w:cstheme="majorHAnsi"/>
        </w:rPr>
        <w:t xml:space="preserve"> and growing assertiveness </w:t>
      </w:r>
      <w:r w:rsidRPr="009D41A5">
        <w:rPr>
          <w:rStyle w:val="StyleUnderline"/>
          <w:rFonts w:asciiTheme="majorHAnsi" w:hAnsiTheme="majorHAnsi" w:cstheme="majorHAnsi"/>
          <w:highlight w:val="green"/>
        </w:rPr>
        <w:t>of China</w:t>
      </w:r>
      <w:r w:rsidRPr="009D41A5">
        <w:rPr>
          <w:rStyle w:val="StyleUnderline"/>
          <w:rFonts w:asciiTheme="majorHAnsi" w:hAnsiTheme="majorHAnsi" w:cstheme="majorHAnsi"/>
        </w:rPr>
        <w:t xml:space="preserve"> has highlighted the medium- to long-term danger that a hostile power could in fact</w:t>
      </w:r>
      <w:r w:rsidRPr="009D41A5">
        <w:rPr>
          <w:rStyle w:val="Emphasis"/>
          <w:rFonts w:asciiTheme="majorHAnsi" w:hAnsiTheme="majorHAnsi" w:cstheme="majorHAnsi"/>
        </w:rPr>
        <w:t xml:space="preserve"> gain regional primacy</w:t>
      </w:r>
      <w:r w:rsidRPr="009D41A5">
        <w:rPr>
          <w:rFonts w:asciiTheme="majorHAnsi" w:hAnsiTheme="majorHAnsi" w:cstheme="majorHAnsi"/>
          <w:sz w:val="16"/>
        </w:rPr>
        <w:t xml:space="preserve">. </w:t>
      </w:r>
      <w:r w:rsidRPr="009D41A5">
        <w:rPr>
          <w:rStyle w:val="StyleUnderline"/>
          <w:rFonts w:asciiTheme="majorHAnsi" w:hAnsiTheme="majorHAnsi" w:cstheme="majorHAnsi"/>
        </w:rPr>
        <w:t>If China’s economy continues to grow rapidly</w:t>
      </w:r>
      <w:r w:rsidRPr="009D41A5">
        <w:rPr>
          <w:rFonts w:asciiTheme="majorHAnsi" w:hAnsiTheme="majorHAnsi" w:cstheme="majorHAnsi"/>
          <w:sz w:val="16"/>
        </w:rPr>
        <w:t xml:space="preserve">, and if Beijing continues to increase military spending by 10 percent or more each year, </w:t>
      </w:r>
      <w:r w:rsidRPr="009D41A5">
        <w:rPr>
          <w:rStyle w:val="StyleUnderline"/>
          <w:rFonts w:asciiTheme="majorHAnsi" w:hAnsiTheme="majorHAnsi" w:cstheme="majorHAnsi"/>
        </w:rPr>
        <w:t xml:space="preserve">then its neighbors will ultimately face grave challenges in containing Chinese power </w:t>
      </w:r>
      <w:r w:rsidRPr="009D41A5">
        <w:rPr>
          <w:rStyle w:val="Emphasis"/>
          <w:rFonts w:asciiTheme="majorHAnsi" w:hAnsiTheme="majorHAnsi" w:cstheme="majorHAnsi"/>
        </w:rPr>
        <w:t>even if they join forces in that endeavor</w:t>
      </w:r>
      <w:r w:rsidRPr="009D41A5">
        <w:rPr>
          <w:rFonts w:asciiTheme="majorHAnsi" w:hAnsiTheme="majorHAnsi" w:cstheme="majorHAnsi"/>
          <w:sz w:val="16"/>
        </w:rPr>
        <w:t xml:space="preserve">. This possibility, ironically, is one to which leading advocates of retrenchment have been attuned. “The United States will have to play a key role in countering China,” </w:t>
      </w:r>
      <w:proofErr w:type="spellStart"/>
      <w:r w:rsidRPr="009D41A5">
        <w:rPr>
          <w:rFonts w:asciiTheme="majorHAnsi" w:hAnsiTheme="majorHAnsi" w:cstheme="majorHAnsi"/>
          <w:sz w:val="16"/>
        </w:rPr>
        <w:t>Mearshimer</w:t>
      </w:r>
      <w:proofErr w:type="spellEnd"/>
      <w:r w:rsidRPr="009D41A5">
        <w:rPr>
          <w:rFonts w:asciiTheme="majorHAnsi" w:hAnsiTheme="majorHAnsi" w:cstheme="majorHAnsi"/>
          <w:sz w:val="16"/>
        </w:rPr>
        <w:t xml:space="preserve"> writes, “because its Asian neighbors are not strong enough to do it by themselves.”48 </w:t>
      </w:r>
      <w:r w:rsidRPr="009D41A5">
        <w:rPr>
          <w:rFonts w:asciiTheme="majorHAnsi" w:hAnsiTheme="majorHAnsi" w:cstheme="majorHAnsi"/>
          <w:sz w:val="14"/>
        </w:rPr>
        <w:t xml:space="preserve">If this is true, however, then </w:t>
      </w:r>
      <w:r w:rsidRPr="009D41A5">
        <w:rPr>
          <w:rStyle w:val="Emphasis"/>
          <w:rFonts w:asciiTheme="majorHAnsi" w:hAnsiTheme="majorHAnsi" w:cstheme="majorHAnsi"/>
        </w:rPr>
        <w:t>offshore balancing becomes a dangerous and potentially self-defeating strategy</w:t>
      </w:r>
      <w:r w:rsidRPr="009D41A5">
        <w:rPr>
          <w:rFonts w:asciiTheme="majorHAnsi" w:hAnsiTheme="majorHAnsi" w:cstheme="majorHAnsi"/>
          <w:sz w:val="14"/>
        </w:rPr>
        <w:t xml:space="preserve">. As mentioned above, </w:t>
      </w:r>
      <w:r w:rsidRPr="009D41A5">
        <w:rPr>
          <w:rStyle w:val="StyleUnderline"/>
          <w:rFonts w:asciiTheme="majorHAnsi" w:hAnsiTheme="majorHAnsi" w:cstheme="majorHAnsi"/>
        </w:rPr>
        <w:t xml:space="preserve">it </w:t>
      </w:r>
      <w:r w:rsidRPr="009D41A5">
        <w:rPr>
          <w:rStyle w:val="StyleUnderline"/>
          <w:rFonts w:asciiTheme="majorHAnsi" w:hAnsiTheme="majorHAnsi" w:cstheme="majorHAnsi"/>
          <w:highlight w:val="green"/>
        </w:rPr>
        <w:t>could lead</w:t>
      </w:r>
      <w:r w:rsidRPr="009D41A5">
        <w:rPr>
          <w:rStyle w:val="StyleUnderline"/>
          <w:rFonts w:asciiTheme="majorHAnsi" w:hAnsiTheme="majorHAnsi" w:cstheme="majorHAnsi"/>
        </w:rPr>
        <w:t xml:space="preserve"> countries like </w:t>
      </w:r>
      <w:r w:rsidRPr="009D41A5">
        <w:rPr>
          <w:rStyle w:val="StyleUnderline"/>
          <w:rFonts w:asciiTheme="majorHAnsi" w:hAnsiTheme="majorHAnsi" w:cstheme="majorHAnsi"/>
          <w:highlight w:val="green"/>
        </w:rPr>
        <w:t xml:space="preserve">Japan and </w:t>
      </w:r>
      <w:r w:rsidRPr="009D41A5">
        <w:rPr>
          <w:rStyle w:val="StyleUnderline"/>
          <w:rFonts w:asciiTheme="majorHAnsi" w:hAnsiTheme="majorHAnsi" w:cstheme="majorHAnsi"/>
        </w:rPr>
        <w:t xml:space="preserve">South </w:t>
      </w:r>
      <w:r w:rsidRPr="009D41A5">
        <w:rPr>
          <w:rStyle w:val="StyleUnderline"/>
          <w:rFonts w:asciiTheme="majorHAnsi" w:hAnsiTheme="majorHAnsi" w:cstheme="majorHAnsi"/>
          <w:highlight w:val="green"/>
        </w:rPr>
        <w:t xml:space="preserve">Korea to </w:t>
      </w:r>
      <w:r w:rsidRPr="009D41A5">
        <w:rPr>
          <w:rStyle w:val="Emphasis"/>
          <w:rFonts w:asciiTheme="majorHAnsi" w:hAnsiTheme="majorHAnsi" w:cstheme="majorHAnsi"/>
          <w:highlight w:val="green"/>
        </w:rPr>
        <w:t>seek nuclear weapons</w:t>
      </w:r>
      <w:r w:rsidRPr="009D41A5">
        <w:rPr>
          <w:rFonts w:asciiTheme="majorHAnsi" w:hAnsiTheme="majorHAnsi" w:cstheme="majorHAnsi"/>
          <w:sz w:val="14"/>
        </w:rPr>
        <w:t xml:space="preserve">, thereby </w:t>
      </w:r>
      <w:r w:rsidRPr="009D41A5">
        <w:rPr>
          <w:rStyle w:val="StyleUnderline"/>
          <w:rFonts w:asciiTheme="majorHAnsi" w:hAnsiTheme="majorHAnsi" w:cstheme="majorHAnsi"/>
          <w:highlight w:val="green"/>
        </w:rPr>
        <w:t>stoking arms races</w:t>
      </w:r>
      <w:r w:rsidRPr="009D41A5">
        <w:rPr>
          <w:rStyle w:val="StyleUnderline"/>
          <w:rFonts w:asciiTheme="majorHAnsi" w:hAnsiTheme="majorHAnsi" w:cstheme="majorHAnsi"/>
        </w:rPr>
        <w:t xml:space="preserve"> and elevating regional tensions</w:t>
      </w:r>
      <w:r w:rsidRPr="009D41A5">
        <w:rPr>
          <w:rFonts w:asciiTheme="majorHAnsi" w:hAnsiTheme="majorHAnsi" w:cstheme="majorHAnsi"/>
          <w:sz w:val="14"/>
        </w:rPr>
        <w:t xml:space="preserve">. Alternatively, and perhaps more worryingly, </w:t>
      </w:r>
      <w:r w:rsidRPr="009D41A5">
        <w:rPr>
          <w:rStyle w:val="StyleUnderline"/>
          <w:rFonts w:asciiTheme="majorHAnsi" w:hAnsiTheme="majorHAnsi" w:cstheme="majorHAnsi"/>
        </w:rPr>
        <w:t xml:space="preserve">it might encourage the scenario that offshore balancers seek to avoid, by easing China’s </w:t>
      </w:r>
      <w:r w:rsidRPr="009D41A5">
        <w:rPr>
          <w:rStyle w:val="Emphasis"/>
          <w:rFonts w:asciiTheme="majorHAnsi" w:hAnsiTheme="majorHAnsi" w:cstheme="majorHAnsi"/>
        </w:rPr>
        <w:t>ascent to regional hegemony.</w:t>
      </w:r>
      <w:r w:rsidRPr="009D41A5">
        <w:rPr>
          <w:rFonts w:asciiTheme="majorHAnsi" w:hAnsiTheme="majorHAnsi" w:cstheme="majorHAnsi"/>
          <w:sz w:val="14"/>
        </w:rPr>
        <w:t xml:space="preserve"> As Robert Gilpin has written, “</w:t>
      </w:r>
      <w:r w:rsidRPr="009D41A5">
        <w:rPr>
          <w:rStyle w:val="StyleUnderline"/>
          <w:rFonts w:asciiTheme="majorHAnsi" w:hAnsiTheme="majorHAnsi" w:cstheme="majorHAnsi"/>
          <w:highlight w:val="green"/>
        </w:rPr>
        <w:t xml:space="preserve">Retrenchment </w:t>
      </w:r>
      <w:r w:rsidRPr="009D41A5">
        <w:rPr>
          <w:rStyle w:val="StyleUnderline"/>
          <w:rFonts w:asciiTheme="majorHAnsi" w:hAnsiTheme="majorHAnsi" w:cstheme="majorHAnsi"/>
        </w:rPr>
        <w:t xml:space="preserve">by its very nature </w:t>
      </w:r>
      <w:r w:rsidRPr="009D41A5">
        <w:rPr>
          <w:rStyle w:val="StyleUnderline"/>
          <w:rFonts w:asciiTheme="majorHAnsi" w:hAnsiTheme="majorHAnsi" w:cstheme="majorHAnsi"/>
          <w:highlight w:val="green"/>
        </w:rPr>
        <w:t xml:space="preserve">is </w:t>
      </w:r>
      <w:r w:rsidRPr="009D41A5">
        <w:rPr>
          <w:rStyle w:val="Emphasis"/>
          <w:rFonts w:asciiTheme="majorHAnsi" w:hAnsiTheme="majorHAnsi" w:cstheme="majorHAnsi"/>
          <w:highlight w:val="green"/>
        </w:rPr>
        <w:t>an indication of relative weakness</w:t>
      </w:r>
      <w:r w:rsidRPr="009D41A5">
        <w:rPr>
          <w:rStyle w:val="StyleUnderline"/>
          <w:rFonts w:asciiTheme="majorHAnsi" w:hAnsiTheme="majorHAnsi" w:cstheme="majorHAnsi"/>
          <w:highlight w:val="green"/>
        </w:rPr>
        <w:t xml:space="preserve"> and </w:t>
      </w:r>
      <w:r w:rsidRPr="009D41A5">
        <w:rPr>
          <w:rStyle w:val="Emphasis"/>
          <w:rFonts w:asciiTheme="majorHAnsi" w:hAnsiTheme="majorHAnsi" w:cstheme="majorHAnsi"/>
          <w:highlight w:val="green"/>
        </w:rPr>
        <w:t>declining power</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green"/>
        </w:rPr>
        <w:t xml:space="preserve">and thus retrenchment can have a </w:t>
      </w:r>
      <w:r w:rsidRPr="009D41A5">
        <w:rPr>
          <w:rStyle w:val="Emphasis"/>
          <w:rFonts w:asciiTheme="majorHAnsi" w:hAnsiTheme="majorHAnsi" w:cstheme="majorHAnsi"/>
          <w:highlight w:val="green"/>
        </w:rPr>
        <w:t xml:space="preserve">deteriorating effect on relations </w:t>
      </w:r>
      <w:r w:rsidRPr="009D41A5">
        <w:rPr>
          <w:rStyle w:val="Emphasis"/>
          <w:rFonts w:asciiTheme="majorHAnsi" w:hAnsiTheme="majorHAnsi" w:cstheme="majorHAnsi"/>
        </w:rPr>
        <w:t>with allies and rivals</w:t>
      </w:r>
      <w:r w:rsidRPr="009D41A5">
        <w:rPr>
          <w:rFonts w:asciiTheme="majorHAnsi" w:hAnsiTheme="majorHAnsi" w:cstheme="majorHAnsi"/>
          <w:sz w:val="14"/>
        </w:rPr>
        <w:t>.”</w:t>
      </w:r>
      <w:r w:rsidRPr="009D41A5">
        <w:rPr>
          <w:rStyle w:val="StyleUnderline"/>
          <w:rFonts w:asciiTheme="majorHAnsi" w:hAnsiTheme="majorHAnsi" w:cstheme="majorHAnsi"/>
        </w:rPr>
        <w:t xml:space="preserve">49 In East Asia today, U.S. allies rely on U.S. reassurance to navigate increasingly fraught relationships with a more assertive China precisely </w:t>
      </w:r>
      <w:r w:rsidRPr="009D41A5">
        <w:rPr>
          <w:rStyle w:val="Emphasis"/>
          <w:rFonts w:asciiTheme="majorHAnsi" w:hAnsiTheme="majorHAnsi" w:cstheme="majorHAnsi"/>
        </w:rPr>
        <w:t>because they understand that they will have great trouble balancing Beijing on their own</w:t>
      </w:r>
      <w:r w:rsidRPr="009D41A5">
        <w:rPr>
          <w:rFonts w:asciiTheme="majorHAnsi" w:hAnsiTheme="majorHAnsi" w:cstheme="majorHAnsi"/>
          <w:sz w:val="14"/>
        </w:rPr>
        <w:t>.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6C304CEE" w14:textId="77777777" w:rsidR="00D8119A" w:rsidRPr="009D41A5" w:rsidRDefault="00D8119A" w:rsidP="00D8119A">
      <w:pPr>
        <w:pStyle w:val="Heading3"/>
        <w:rPr>
          <w:rFonts w:asciiTheme="majorHAnsi" w:hAnsiTheme="majorHAnsi" w:cstheme="majorHAnsi"/>
        </w:rPr>
      </w:pPr>
      <w:r w:rsidRPr="009D41A5">
        <w:rPr>
          <w:rFonts w:asciiTheme="majorHAnsi" w:hAnsiTheme="majorHAnsi" w:cstheme="majorHAnsi"/>
        </w:rPr>
        <w:lastRenderedPageBreak/>
        <w:t>Advocacy</w:t>
      </w:r>
    </w:p>
    <w:p w14:paraId="14044910"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 xml:space="preserve">Plan Text: Resolved: The United States Federal Government ought to recognize an unconditional right to strike. </w:t>
      </w:r>
    </w:p>
    <w:p w14:paraId="0373B55F" w14:textId="77777777" w:rsidR="00D8119A" w:rsidRPr="009D41A5" w:rsidRDefault="00D8119A" w:rsidP="00D8119A">
      <w:pPr>
        <w:rPr>
          <w:rFonts w:asciiTheme="majorHAnsi" w:hAnsiTheme="majorHAnsi" w:cstheme="majorHAnsi"/>
          <w:sz w:val="16"/>
        </w:rPr>
      </w:pPr>
    </w:p>
    <w:p w14:paraId="0901A6BA"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I’ll defend enforcement through modelling the NLRA. Bondi 95</w:t>
      </w:r>
    </w:p>
    <w:p w14:paraId="1F65DD4D"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Victor Bondi , 1995, "American Decades: 1940-1949," </w:t>
      </w:r>
      <w:hyperlink r:id="rId14" w:history="1">
        <w:r w:rsidRPr="009D41A5">
          <w:rPr>
            <w:rStyle w:val="Hyperlink"/>
            <w:rFonts w:asciiTheme="majorHAnsi" w:hAnsiTheme="majorHAnsi" w:cstheme="majorHAnsi"/>
          </w:rPr>
          <w:t>https://www.cengage.com/search/productOverview.do?N=197+4294921854+4294916915+4294904579&amp;amp;Ntk=P_EPI&amp;amp;Ntt=15051676421114137871909840985170930831&amp;amp;Ntx=mode%2Bmatchallpartial</w:t>
        </w:r>
      </w:hyperlink>
    </w:p>
    <w:p w14:paraId="21E7A180" w14:textId="77777777" w:rsidR="00D8119A" w:rsidRPr="009D41A5" w:rsidRDefault="00D8119A" w:rsidP="00D8119A">
      <w:pPr>
        <w:rPr>
          <w:rFonts w:asciiTheme="majorHAnsi" w:hAnsiTheme="majorHAnsi" w:cstheme="majorHAnsi"/>
          <w:sz w:val="16"/>
        </w:rPr>
      </w:pPr>
      <w:proofErr w:type="spellStart"/>
      <w:r w:rsidRPr="009D41A5">
        <w:rPr>
          <w:rFonts w:asciiTheme="majorHAnsi" w:hAnsiTheme="majorHAnsi" w:cstheme="majorHAnsi"/>
          <w:sz w:val="16"/>
        </w:rPr>
        <w:t>Durin</w:t>
      </w:r>
      <w:proofErr w:type="spellEnd"/>
      <w:r w:rsidRPr="009D41A5">
        <w:rPr>
          <w:rFonts w:asciiTheme="majorHAnsi" w:hAnsiTheme="majorHAnsi" w:cstheme="majorHAnsi"/>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 controlled </w:t>
      </w:r>
      <w:r w:rsidRPr="009D41A5">
        <w:rPr>
          <w:rFonts w:asciiTheme="majorHAnsi" w:hAnsiTheme="majorHAnsi" w:cstheme="majorHAnsi"/>
          <w:highlight w:val="yellow"/>
          <w:u w:val="single"/>
        </w:rPr>
        <w:t>Congress</w:t>
      </w:r>
      <w:r w:rsidRPr="009D41A5">
        <w:rPr>
          <w:rFonts w:asciiTheme="majorHAnsi" w:hAnsiTheme="majorHAnsi" w:cstheme="majorHAnsi"/>
          <w:u w:val="single"/>
        </w:rPr>
        <w:t xml:space="preserve"> passed the Taft-Hartley Act over the veto of President Harry S Truman, reducing or eliminating many labor union advantages provided for in the</w:t>
      </w:r>
      <w:r w:rsidRPr="009D41A5">
        <w:rPr>
          <w:rFonts w:asciiTheme="majorHAnsi" w:hAnsiTheme="majorHAnsi" w:cstheme="majorHAnsi"/>
          <w:b/>
          <w:highlight w:val="yellow"/>
          <w:u w:val="single"/>
        </w:rPr>
        <w:t xml:space="preserve"> N</w:t>
      </w:r>
      <w:r w:rsidRPr="009D41A5">
        <w:rPr>
          <w:rFonts w:asciiTheme="majorHAnsi" w:hAnsiTheme="majorHAnsi" w:cstheme="majorHAnsi"/>
          <w:b/>
          <w:u w:val="single"/>
        </w:rPr>
        <w:t xml:space="preserve">ational </w:t>
      </w:r>
      <w:r w:rsidRPr="009D41A5">
        <w:rPr>
          <w:rFonts w:asciiTheme="majorHAnsi" w:hAnsiTheme="majorHAnsi" w:cstheme="majorHAnsi"/>
          <w:b/>
          <w:highlight w:val="yellow"/>
          <w:u w:val="single"/>
        </w:rPr>
        <w:t>L</w:t>
      </w:r>
      <w:r w:rsidRPr="009D41A5">
        <w:rPr>
          <w:rFonts w:asciiTheme="majorHAnsi" w:hAnsiTheme="majorHAnsi" w:cstheme="majorHAnsi"/>
          <w:b/>
          <w:u w:val="single"/>
        </w:rPr>
        <w:t xml:space="preserve">abor </w:t>
      </w:r>
      <w:r w:rsidRPr="009D41A5">
        <w:rPr>
          <w:rFonts w:asciiTheme="majorHAnsi" w:hAnsiTheme="majorHAnsi" w:cstheme="majorHAnsi"/>
          <w:b/>
          <w:highlight w:val="yellow"/>
          <w:u w:val="single"/>
        </w:rPr>
        <w:t>R</w:t>
      </w:r>
      <w:r w:rsidRPr="009D41A5">
        <w:rPr>
          <w:rFonts w:asciiTheme="majorHAnsi" w:hAnsiTheme="majorHAnsi" w:cstheme="majorHAnsi"/>
          <w:b/>
          <w:u w:val="single"/>
        </w:rPr>
        <w:t xml:space="preserve">elations </w:t>
      </w:r>
      <w:r w:rsidRPr="009D41A5">
        <w:rPr>
          <w:rFonts w:asciiTheme="majorHAnsi" w:hAnsiTheme="majorHAnsi" w:cstheme="majorHAnsi"/>
          <w:b/>
          <w:highlight w:val="yellow"/>
          <w:u w:val="single"/>
        </w:rPr>
        <w:t>A</w:t>
      </w:r>
      <w:r w:rsidRPr="009D41A5">
        <w:rPr>
          <w:rFonts w:asciiTheme="majorHAnsi" w:hAnsiTheme="majorHAnsi" w:cstheme="majorHAnsi"/>
          <w:b/>
          <w:u w:val="single"/>
        </w:rPr>
        <w:t xml:space="preserve">ct </w:t>
      </w:r>
      <w:r w:rsidRPr="009D41A5">
        <w:rPr>
          <w:rFonts w:asciiTheme="majorHAnsi" w:hAnsiTheme="majorHAnsi" w:cstheme="majorHAnsi"/>
          <w:b/>
          <w:highlight w:val="yellow"/>
          <w:u w:val="single"/>
        </w:rPr>
        <w:t>of 1935</w:t>
      </w:r>
      <w:r w:rsidRPr="009D41A5">
        <w:rPr>
          <w:rFonts w:asciiTheme="majorHAnsi" w:hAnsiTheme="majorHAnsi" w:cstheme="majorHAnsi"/>
          <w:sz w:val="16"/>
        </w:rPr>
        <w:t xml:space="preserve">. These </w:t>
      </w:r>
      <w:r w:rsidRPr="009D41A5">
        <w:rPr>
          <w:rFonts w:asciiTheme="majorHAnsi" w:hAnsiTheme="majorHAnsi" w:cstheme="majorHAnsi"/>
          <w:b/>
          <w:highlight w:val="yellow"/>
          <w:u w:val="single"/>
        </w:rPr>
        <w:t>included</w:t>
      </w:r>
      <w:r w:rsidRPr="009D41A5">
        <w:rPr>
          <w:rFonts w:asciiTheme="majorHAnsi" w:hAnsiTheme="majorHAnsi" w:cstheme="majorHAnsi"/>
          <w:sz w:val="16"/>
        </w:rPr>
        <w:t xml:space="preserve"> the unconditional closed shop; the checkoff system, which enabled unions to collect dues from all employed members; the </w:t>
      </w:r>
      <w:r w:rsidRPr="009D41A5">
        <w:rPr>
          <w:rFonts w:asciiTheme="majorHAnsi" w:hAnsiTheme="majorHAnsi" w:cstheme="majorHAnsi"/>
          <w:b/>
          <w:highlight w:val="yellow"/>
          <w:u w:val="single"/>
        </w:rPr>
        <w:t>unconditional right to strike at any time;</w:t>
      </w:r>
      <w:r w:rsidRPr="009D41A5">
        <w:rPr>
          <w:rFonts w:asciiTheme="majorHAnsi" w:hAnsiTheme="majorHAnsi" w:cstheme="majorHAnsi"/>
          <w:sz w:val="16"/>
        </w:rPr>
        <w:t xml:space="preserve"> and immunity from employer lawsuits over breaches of contract and strike damages.</w:t>
      </w:r>
    </w:p>
    <w:p w14:paraId="4E2B6CC3"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The Unconditional Right to Strike is defined in the NLRA as,</w:t>
      </w:r>
    </w:p>
    <w:p w14:paraId="72F856B2" w14:textId="77777777" w:rsidR="00D8119A" w:rsidRPr="009D41A5" w:rsidRDefault="00D8119A" w:rsidP="00D8119A">
      <w:pPr>
        <w:rPr>
          <w:rFonts w:asciiTheme="majorHAnsi" w:hAnsiTheme="majorHAnsi" w:cstheme="majorHAnsi"/>
        </w:rPr>
      </w:pPr>
      <w:hyperlink r:id="rId15" w:tooltip="Home" w:history="1">
        <w:r w:rsidRPr="009D41A5">
          <w:rPr>
            <w:rStyle w:val="Hyperlink"/>
            <w:rFonts w:asciiTheme="majorHAnsi" w:hAnsiTheme="majorHAnsi" w:cstheme="majorHAnsi"/>
          </w:rPr>
          <w:t>National Labor Relations Board</w:t>
        </w:r>
      </w:hyperlink>
      <w:r w:rsidRPr="009D41A5">
        <w:rPr>
          <w:rFonts w:asciiTheme="majorHAnsi" w:hAnsiTheme="majorHAnsi" w:cstheme="majorHAnsi"/>
        </w:rPr>
        <w:t>,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xx-xx-</w:t>
      </w:r>
      <w:proofErr w:type="spellStart"/>
      <w:r w:rsidRPr="009D41A5">
        <w:rPr>
          <w:rFonts w:asciiTheme="majorHAnsi" w:hAnsiTheme="majorHAnsi" w:cstheme="majorHAnsi"/>
        </w:rPr>
        <w:t>xxxx</w:t>
      </w:r>
      <w:proofErr w:type="spellEnd"/>
      <w:r w:rsidRPr="009D41A5">
        <w:rPr>
          <w:rFonts w:asciiTheme="majorHAnsi" w:hAnsiTheme="majorHAnsi" w:cstheme="majorHAnsi"/>
        </w:rPr>
        <w:t>, "NLRA and the Right to Strike," No Publication, https://www.nlrb.gov/about-nlrb/rights-we-protect/your-rights/nlra-and-the-right-to-strike</w:t>
      </w:r>
    </w:p>
    <w:p w14:paraId="3C22CD0C"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NLRA and the Right to Strike </w:t>
      </w:r>
      <w:proofErr w:type="gramStart"/>
      <w:r w:rsidRPr="009D41A5">
        <w:rPr>
          <w:rFonts w:asciiTheme="majorHAnsi" w:hAnsiTheme="majorHAnsi" w:cstheme="majorHAnsi"/>
          <w:sz w:val="16"/>
        </w:rPr>
        <w:t>The</w:t>
      </w:r>
      <w:proofErr w:type="gramEnd"/>
      <w:r w:rsidRPr="009D41A5">
        <w:rPr>
          <w:rFonts w:asciiTheme="majorHAnsi" w:hAnsiTheme="majorHAnsi" w:cstheme="majorHAnsi"/>
          <w:sz w:val="16"/>
        </w:rPr>
        <w:t xml:space="preserve"> Right to Strike. Section 7 of the Act states in part, “Employees shall have the right. . . </w:t>
      </w:r>
      <w:r w:rsidRPr="009D41A5">
        <w:rPr>
          <w:rFonts w:asciiTheme="majorHAnsi" w:hAnsiTheme="majorHAnsi" w:cstheme="majorHAnsi"/>
          <w:highlight w:val="yellow"/>
          <w:u w:val="single"/>
        </w:rPr>
        <w:t>to engage in</w:t>
      </w:r>
      <w:r w:rsidRPr="009D41A5">
        <w:rPr>
          <w:rFonts w:asciiTheme="majorHAnsi" w:hAnsiTheme="majorHAnsi" w:cstheme="majorHAnsi"/>
          <w:u w:val="single"/>
        </w:rPr>
        <w:t xml:space="preserve"> other </w:t>
      </w:r>
      <w:r w:rsidRPr="009D41A5">
        <w:rPr>
          <w:rFonts w:asciiTheme="majorHAnsi" w:hAnsiTheme="majorHAnsi" w:cstheme="majorHAnsi"/>
          <w:highlight w:val="yellow"/>
          <w:u w:val="single"/>
        </w:rPr>
        <w:t>concerted activities for the purpose of collective bargaining</w:t>
      </w:r>
      <w:r w:rsidRPr="009D41A5">
        <w:rPr>
          <w:rFonts w:asciiTheme="majorHAnsi" w:hAnsiTheme="majorHAnsi" w:cstheme="majorHAnsi"/>
          <w:u w:val="single"/>
        </w:rPr>
        <w:t xml:space="preserve"> or other mutual aid or protection</w:t>
      </w:r>
      <w:r w:rsidRPr="009D41A5">
        <w:rPr>
          <w:rFonts w:asciiTheme="majorHAnsi" w:hAnsiTheme="majorHAnsi" w:cstheme="majorHAnsi"/>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9D41A5">
        <w:rPr>
          <w:rFonts w:asciiTheme="majorHAnsi" w:hAnsiTheme="majorHAnsi" w:cstheme="majorHAnsi"/>
          <w:b/>
          <w:highlight w:val="yellow"/>
          <w:u w:val="single"/>
        </w:rPr>
        <w:t>provisions</w:t>
      </w:r>
      <w:r w:rsidRPr="009D41A5">
        <w:rPr>
          <w:rFonts w:asciiTheme="majorHAnsi" w:hAnsiTheme="majorHAnsi" w:cstheme="majorHAnsi"/>
          <w:sz w:val="16"/>
        </w:rPr>
        <w:t xml:space="preserve"> that: the law not only guarantees the right of employees to strike, but also </w:t>
      </w:r>
      <w:r w:rsidRPr="009D41A5">
        <w:rPr>
          <w:rFonts w:asciiTheme="majorHAnsi" w:hAnsiTheme="majorHAnsi" w:cstheme="majorHAnsi"/>
          <w:b/>
          <w:highlight w:val="yellow"/>
          <w:u w:val="single"/>
        </w:rPr>
        <w:t>places limitations</w:t>
      </w:r>
      <w:r w:rsidRPr="009D41A5">
        <w:rPr>
          <w:rFonts w:asciiTheme="majorHAnsi" w:hAnsiTheme="majorHAnsi" w:cstheme="majorHAnsi"/>
          <w:sz w:val="16"/>
        </w:rPr>
        <w:t xml:space="preserve"> and qualifications </w:t>
      </w:r>
      <w:r w:rsidRPr="009D41A5">
        <w:rPr>
          <w:rFonts w:asciiTheme="majorHAnsi" w:hAnsiTheme="majorHAnsi" w:cstheme="majorHAnsi"/>
          <w:b/>
          <w:highlight w:val="yellow"/>
          <w:u w:val="single"/>
        </w:rPr>
        <w:t>on</w:t>
      </w:r>
      <w:r w:rsidRPr="009D41A5">
        <w:rPr>
          <w:rFonts w:asciiTheme="majorHAnsi" w:hAnsiTheme="majorHAnsi" w:cstheme="majorHAnsi"/>
          <w:sz w:val="16"/>
        </w:rPr>
        <w:t xml:space="preserve"> the exercise of </w:t>
      </w:r>
      <w:r w:rsidRPr="009D41A5">
        <w:rPr>
          <w:rFonts w:asciiTheme="majorHAnsi" w:hAnsiTheme="majorHAnsi" w:cstheme="majorHAnsi"/>
          <w:b/>
          <w:highlight w:val="yellow"/>
          <w:u w:val="single"/>
        </w:rPr>
        <w:t>that right</w:t>
      </w:r>
      <w:r w:rsidRPr="009D41A5">
        <w:rPr>
          <w:rFonts w:asciiTheme="majorHAnsi" w:hAnsiTheme="majorHAnsi" w:cstheme="majorHAnsi"/>
          <w:sz w:val="16"/>
        </w:rPr>
        <w:t xml:space="preserve">. </w:t>
      </w:r>
      <w:r w:rsidRPr="009D41A5">
        <w:rPr>
          <w:rFonts w:asciiTheme="majorHAnsi" w:hAnsiTheme="majorHAnsi" w:cstheme="majorHAnsi"/>
          <w:b/>
          <w:u w:val="single"/>
        </w:rPr>
        <w:t>Lawful</w:t>
      </w:r>
      <w:r w:rsidRPr="009D41A5">
        <w:rPr>
          <w:rFonts w:asciiTheme="majorHAnsi" w:hAnsiTheme="majorHAnsi" w:cstheme="majorHAnsi"/>
          <w:sz w:val="16"/>
        </w:rPr>
        <w:t xml:space="preserve"> and unlawful strikes. The lawfulness of a </w:t>
      </w:r>
      <w:r w:rsidRPr="009D41A5">
        <w:rPr>
          <w:rFonts w:asciiTheme="majorHAnsi" w:hAnsiTheme="majorHAnsi" w:cstheme="majorHAnsi"/>
          <w:b/>
          <w:u w:val="single"/>
        </w:rPr>
        <w:t>strike</w:t>
      </w:r>
      <w:r w:rsidRPr="009D41A5">
        <w:rPr>
          <w:rFonts w:asciiTheme="majorHAnsi" w:hAnsiTheme="majorHAnsi" w:cstheme="majorHAnsi"/>
          <w:sz w:val="16"/>
        </w:rPr>
        <w:t xml:space="preserve"> may </w:t>
      </w:r>
      <w:r w:rsidRPr="009D41A5">
        <w:rPr>
          <w:rFonts w:asciiTheme="majorHAnsi" w:hAnsiTheme="majorHAnsi" w:cstheme="majorHAnsi"/>
          <w:b/>
          <w:u w:val="single"/>
        </w:rPr>
        <w:t>depend on the object, or purpose, of the strike, on its timing, or on the conduct of the strikers.</w:t>
      </w:r>
      <w:r w:rsidRPr="009D41A5">
        <w:rPr>
          <w:rFonts w:asciiTheme="majorHAnsi" w:hAnsiTheme="majorHAnsi" w:cstheme="majorHAnsi"/>
          <w:sz w:val="16"/>
        </w:rPr>
        <w:t xml:space="preserve"> The object, or objects, of a strike and whether the objects are lawful are matters that are not always easy to determine. Such issues often </w:t>
      </w:r>
      <w:proofErr w:type="gramStart"/>
      <w:r w:rsidRPr="009D41A5">
        <w:rPr>
          <w:rFonts w:asciiTheme="majorHAnsi" w:hAnsiTheme="majorHAnsi" w:cstheme="majorHAnsi"/>
          <w:sz w:val="16"/>
        </w:rPr>
        <w:t>have to</w:t>
      </w:r>
      <w:proofErr w:type="gramEnd"/>
      <w:r w:rsidRPr="009D41A5">
        <w:rPr>
          <w:rFonts w:asciiTheme="majorHAnsi" w:hAnsiTheme="majorHAnsi" w:cstheme="majorHAnsi"/>
          <w:sz w:val="16"/>
        </w:rPr>
        <w:t xml:space="preserve"> be decided by the National Labor Relations Board. The consequences can be severe to striking employees and struck employers, involving as they do questions of reinstatement and backpay. Strikes for a lawful object. Employees who strike for a </w:t>
      </w:r>
      <w:r w:rsidRPr="009D41A5">
        <w:rPr>
          <w:rFonts w:asciiTheme="majorHAnsi" w:hAnsiTheme="majorHAnsi" w:cstheme="majorHAnsi"/>
          <w:u w:val="single"/>
        </w:rPr>
        <w:t>lawful object fall into two classes: economic strikers and unfair labor practice strikers.</w:t>
      </w:r>
      <w:r w:rsidRPr="009D41A5">
        <w:rPr>
          <w:rFonts w:asciiTheme="majorHAnsi" w:hAnsiTheme="majorHAnsi" w:cstheme="majorHAnsi"/>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9D41A5">
        <w:rPr>
          <w:rFonts w:asciiTheme="majorHAnsi" w:hAnsiTheme="majorHAnsi" w:cstheme="majorHAnsi"/>
          <w:u w:val="single"/>
        </w:rPr>
        <w:t>economic strikers. They retain their status as employees and cannot be discharged, but they can be replaced by their employer</w:t>
      </w:r>
      <w:r w:rsidRPr="009D41A5">
        <w:rPr>
          <w:rFonts w:asciiTheme="majorHAnsi" w:hAnsiTheme="majorHAnsi" w:cstheme="majorHAnsi"/>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w:t>
      </w:r>
      <w:r w:rsidRPr="009D41A5">
        <w:rPr>
          <w:rFonts w:asciiTheme="majorHAnsi" w:hAnsiTheme="majorHAnsi" w:cstheme="majorHAnsi"/>
          <w:sz w:val="16"/>
        </w:rPr>
        <w:lastRenderedPageBreak/>
        <w:t xml:space="preserve">qualified when openings in such jobs occur if they, or their bargaining representative, have made an 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9D41A5">
        <w:rPr>
          <w:rFonts w:asciiTheme="majorHAnsi" w:hAnsiTheme="majorHAnsi" w:cstheme="majorHAnsi"/>
          <w:b/>
          <w:highlight w:val="yellow"/>
          <w:u w:val="single"/>
        </w:rPr>
        <w:t>Strikes unlawful because of purpose</w:t>
      </w:r>
      <w:r w:rsidRPr="009D41A5">
        <w:rPr>
          <w:rFonts w:asciiTheme="majorHAnsi" w:hAnsiTheme="majorHAnsi" w:cstheme="majorHAnsi"/>
          <w:sz w:val="16"/>
        </w:rPr>
        <w:t xml:space="preserve">. A strike may be unlawful because an object, or purpose, of the strike is unlawful. </w:t>
      </w:r>
      <w:r w:rsidRPr="009D41A5">
        <w:rPr>
          <w:rFonts w:asciiTheme="majorHAnsi" w:hAnsiTheme="majorHAnsi" w:cstheme="majorHAnsi"/>
          <w:b/>
          <w:highlight w:val="yellow"/>
          <w:u w:val="single"/>
        </w:rPr>
        <w:t xml:space="preserve">A strike in support of </w:t>
      </w:r>
      <w:r w:rsidRPr="009D41A5">
        <w:rPr>
          <w:rFonts w:asciiTheme="majorHAnsi" w:hAnsiTheme="majorHAnsi" w:cstheme="majorHAnsi"/>
          <w:u w:val="single"/>
        </w:rPr>
        <w:t>a union</w:t>
      </w:r>
      <w:r w:rsidRPr="009D41A5">
        <w:rPr>
          <w:rFonts w:asciiTheme="majorHAnsi" w:hAnsiTheme="majorHAnsi" w:cstheme="majorHAnsi"/>
          <w:b/>
          <w:highlight w:val="yellow"/>
          <w:u w:val="single"/>
        </w:rPr>
        <w:t xml:space="preserve"> unfair labor practice</w:t>
      </w:r>
      <w:r w:rsidRPr="009D41A5">
        <w:rPr>
          <w:rFonts w:asciiTheme="majorHAnsi" w:hAnsiTheme="majorHAnsi" w:cstheme="majorHAnsi"/>
          <w:sz w:val="16"/>
        </w:rPr>
        <w:t xml:space="preserve">, or one that would cause an employer to commit an unfair labor practice, may be a strike for an unlawful object. </w:t>
      </w:r>
      <w:r w:rsidRPr="009D41A5">
        <w:rPr>
          <w:rFonts w:asciiTheme="majorHAnsi" w:hAnsiTheme="majorHAnsi" w:cstheme="majorHAnsi"/>
          <w:u w:val="single"/>
        </w:rPr>
        <w:t>For example, it is an unfair labor practice for an employer to discharge an employee for failure to make certain lawful payments to the union when there is no union security agreement in effect</w:t>
      </w:r>
      <w:r w:rsidRPr="009D41A5">
        <w:rPr>
          <w:rFonts w:asciiTheme="majorHAnsi" w:hAnsiTheme="majorHAnsi" w:cstheme="majorHAnsi"/>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9D41A5">
        <w:rPr>
          <w:rFonts w:asciiTheme="majorHAnsi" w:hAnsiTheme="majorHAnsi" w:cstheme="majorHAnsi"/>
          <w:highlight w:val="yellow"/>
          <w:u w:val="single"/>
        </w:rPr>
        <w:t>Strikes unlawful because of timing</w:t>
      </w:r>
      <w:r w:rsidRPr="009D41A5">
        <w:rPr>
          <w:rFonts w:asciiTheme="majorHAnsi" w:hAnsiTheme="majorHAnsi" w:cstheme="majorHAnsi"/>
          <w:u w:val="single"/>
        </w:rPr>
        <w:t xml:space="preserve">—Effect of no-strike contract. </w:t>
      </w:r>
      <w:r w:rsidRPr="009D41A5">
        <w:rPr>
          <w:rFonts w:asciiTheme="majorHAnsi" w:hAnsiTheme="majorHAnsi" w:cstheme="majorHAnsi"/>
          <w:highlight w:val="yellow"/>
          <w:u w:val="single"/>
        </w:rPr>
        <w:t>A strike that violates a no-strike</w:t>
      </w:r>
      <w:r w:rsidRPr="009D41A5">
        <w:rPr>
          <w:rFonts w:asciiTheme="majorHAnsi" w:hAnsiTheme="majorHAnsi" w:cstheme="majorHAnsi"/>
          <w:u w:val="single"/>
        </w:rPr>
        <w:t xml:space="preserve"> provision</w:t>
      </w:r>
      <w:r w:rsidRPr="009D41A5">
        <w:rPr>
          <w:rFonts w:asciiTheme="majorHAnsi" w:hAnsiTheme="majorHAnsi" w:cstheme="majorHAnsi"/>
          <w:sz w:val="16"/>
        </w:rPr>
        <w:t xml:space="preserve"> </w:t>
      </w:r>
      <w:r w:rsidRPr="009D41A5">
        <w:rPr>
          <w:rFonts w:asciiTheme="majorHAnsi" w:hAnsiTheme="majorHAnsi" w:cstheme="majorHAnsi"/>
          <w:u w:val="single"/>
        </w:rPr>
        <w:t xml:space="preserve">of a </w:t>
      </w:r>
      <w:r w:rsidRPr="009D41A5">
        <w:rPr>
          <w:rFonts w:asciiTheme="majorHAnsi" w:hAnsiTheme="majorHAnsi" w:cstheme="majorHAnsi"/>
          <w:highlight w:val="yellow"/>
          <w:u w:val="single"/>
        </w:rPr>
        <w:t>contract is not protected</w:t>
      </w:r>
      <w:r w:rsidRPr="009D41A5">
        <w:rPr>
          <w:rFonts w:asciiTheme="majorHAnsi" w:hAnsiTheme="majorHAnsi" w:cstheme="majorHAnsi"/>
          <w:u w:val="single"/>
        </w:rPr>
        <w:t xml:space="preserve"> </w:t>
      </w:r>
      <w:r w:rsidRPr="009D41A5">
        <w:rPr>
          <w:rFonts w:asciiTheme="majorHAnsi" w:hAnsiTheme="majorHAnsi" w:cstheme="majorHAnsi"/>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9D41A5">
        <w:rPr>
          <w:rFonts w:asciiTheme="majorHAnsi" w:hAnsiTheme="majorHAnsi" w:cstheme="majorHAnsi"/>
          <w:highlight w:val="yellow"/>
          <w:u w:val="single"/>
        </w:rPr>
        <w:t>A walkout because of conditions abnormally dangerous to health</w:t>
      </w:r>
      <w:r w:rsidRPr="009D41A5">
        <w:rPr>
          <w:rFonts w:asciiTheme="majorHAnsi" w:hAnsiTheme="majorHAnsi" w:cstheme="majorHAnsi"/>
          <w:u w:val="single"/>
        </w:rPr>
        <w:t>, such as a defective ventilation system in a spray-painting shop, has been held not to violate a no-strike provision.</w:t>
      </w:r>
      <w:r w:rsidRPr="009D41A5">
        <w:rPr>
          <w:rFonts w:asciiTheme="majorHAnsi" w:hAnsiTheme="majorHAnsi" w:cstheme="majorHAnsi"/>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9D41A5">
        <w:rPr>
          <w:rFonts w:asciiTheme="majorHAnsi" w:hAnsiTheme="majorHAnsi" w:cstheme="majorHAnsi"/>
          <w:highlight w:val="yellow"/>
          <w:u w:val="single"/>
        </w:rPr>
        <w:t>Strikes unlawful because of misconduct</w:t>
      </w:r>
      <w:r w:rsidRPr="009D41A5">
        <w:rPr>
          <w:rFonts w:asciiTheme="majorHAnsi" w:hAnsiTheme="majorHAnsi" w:cstheme="majorHAnsi"/>
          <w:sz w:val="16"/>
        </w:rPr>
        <w:t xml:space="preserve"> of strikers. Strikers who engage in serious misconduct </w:t>
      </w:r>
      <w:proofErr w:type="gramStart"/>
      <w:r w:rsidRPr="009D41A5">
        <w:rPr>
          <w:rFonts w:asciiTheme="majorHAnsi" w:hAnsiTheme="majorHAnsi" w:cstheme="majorHAnsi"/>
          <w:sz w:val="16"/>
        </w:rPr>
        <w:t>in the course of</w:t>
      </w:r>
      <w:proofErr w:type="gramEnd"/>
      <w:r w:rsidRPr="009D41A5">
        <w:rPr>
          <w:rFonts w:asciiTheme="majorHAnsi" w:hAnsiTheme="majorHAnsi" w:cstheme="majorHAnsi"/>
          <w:sz w:val="16"/>
        </w:rPr>
        <w:t xml:space="preserve"> a strike may be refused reinstatement to their former jobs. This applies to both economic strikers and unfair labor practice strikers. Serious misconduct has been held to include, among other things, </w:t>
      </w:r>
      <w:proofErr w:type="gramStart"/>
      <w:r w:rsidRPr="009D41A5">
        <w:rPr>
          <w:rFonts w:asciiTheme="majorHAnsi" w:hAnsiTheme="majorHAnsi" w:cstheme="majorHAnsi"/>
          <w:sz w:val="16"/>
        </w:rPr>
        <w:t>violence</w:t>
      </w:r>
      <w:proofErr w:type="gramEnd"/>
      <w:r w:rsidRPr="009D41A5">
        <w:rPr>
          <w:rFonts w:asciiTheme="majorHAnsi" w:hAnsiTheme="majorHAnsi" w:cstheme="majorHAnsi"/>
          <w:sz w:val="16"/>
        </w:rPr>
        <w:t xml:space="preserve"> and threats of violence. The U.S. Supreme Court has ruled that a “</w:t>
      </w:r>
      <w:proofErr w:type="spellStart"/>
      <w:r w:rsidRPr="009D41A5">
        <w:rPr>
          <w:rFonts w:asciiTheme="majorHAnsi" w:hAnsiTheme="majorHAnsi" w:cstheme="majorHAnsi"/>
          <w:sz w:val="16"/>
        </w:rPr>
        <w:t>sitdown</w:t>
      </w:r>
      <w:proofErr w:type="spellEnd"/>
      <w:r w:rsidRPr="009D41A5">
        <w:rPr>
          <w:rFonts w:asciiTheme="majorHAnsi" w:hAnsiTheme="majorHAnsi" w:cstheme="majorHAnsi"/>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9D41A5">
        <w:rPr>
          <w:rFonts w:asciiTheme="majorHAnsi" w:hAnsiTheme="majorHAnsi" w:cstheme="majorHAnsi"/>
          <w:highlight w:val="yellow"/>
          <w:u w:val="single"/>
        </w:rPr>
        <w:t>physically blocking persons</w:t>
      </w:r>
      <w:r w:rsidRPr="009D41A5">
        <w:rPr>
          <w:rFonts w:asciiTheme="majorHAnsi" w:hAnsiTheme="majorHAnsi" w:cstheme="majorHAnsi"/>
          <w:sz w:val="16"/>
        </w:rPr>
        <w:t xml:space="preserve"> from entering or leaving a struck plant. • Strikers </w:t>
      </w:r>
      <w:r w:rsidRPr="009D41A5">
        <w:rPr>
          <w:rFonts w:asciiTheme="majorHAnsi" w:hAnsiTheme="majorHAnsi" w:cstheme="majorHAnsi"/>
          <w:highlight w:val="yellow"/>
          <w:u w:val="single"/>
        </w:rPr>
        <w:t>threatening violence</w:t>
      </w:r>
      <w:r w:rsidRPr="009D41A5">
        <w:rPr>
          <w:rFonts w:asciiTheme="majorHAnsi" w:hAnsiTheme="majorHAnsi" w:cstheme="majorHAnsi"/>
          <w:sz w:val="16"/>
        </w:rPr>
        <w:t xml:space="preserve"> against </w:t>
      </w:r>
      <w:proofErr w:type="spellStart"/>
      <w:r w:rsidRPr="009D41A5">
        <w:rPr>
          <w:rFonts w:asciiTheme="majorHAnsi" w:hAnsiTheme="majorHAnsi" w:cstheme="majorHAnsi"/>
          <w:sz w:val="16"/>
        </w:rPr>
        <w:t>nonstriking</w:t>
      </w:r>
      <w:proofErr w:type="spellEnd"/>
      <w:r w:rsidRPr="009D41A5">
        <w:rPr>
          <w:rFonts w:asciiTheme="majorHAnsi" w:hAnsiTheme="majorHAnsi" w:cstheme="majorHAnsi"/>
          <w:sz w:val="16"/>
        </w:rPr>
        <w:t xml:space="preserve"> employees. • Strikers </w:t>
      </w:r>
      <w:r w:rsidRPr="009D41A5">
        <w:rPr>
          <w:rFonts w:asciiTheme="majorHAnsi" w:hAnsiTheme="majorHAnsi" w:cstheme="majorHAnsi"/>
          <w:highlight w:val="yellow"/>
          <w:u w:val="single"/>
        </w:rPr>
        <w:t>attacking management</w:t>
      </w:r>
      <w:r w:rsidRPr="009D41A5">
        <w:rPr>
          <w:rFonts w:asciiTheme="majorHAnsi" w:hAnsiTheme="majorHAnsi" w:cstheme="majorHAnsi"/>
          <w:sz w:val="16"/>
        </w:rPr>
        <w:t xml:space="preserve"> representatives.</w:t>
      </w:r>
    </w:p>
    <w:p w14:paraId="1E210BDF" w14:textId="77777777" w:rsidR="00D8119A" w:rsidRPr="009D41A5" w:rsidRDefault="00D8119A" w:rsidP="00D8119A">
      <w:pPr>
        <w:rPr>
          <w:rFonts w:asciiTheme="majorHAnsi" w:hAnsiTheme="majorHAnsi" w:cstheme="majorHAnsi"/>
        </w:rPr>
      </w:pPr>
    </w:p>
    <w:p w14:paraId="74D11A90"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 xml:space="preserve">Conditional recognition is inadequate and allows companies to exploit overlooked loopholes—that decimates strike effectiveness. McNicholas and </w:t>
      </w:r>
      <w:proofErr w:type="spellStart"/>
      <w:r w:rsidRPr="009D41A5">
        <w:rPr>
          <w:rFonts w:asciiTheme="majorHAnsi" w:hAnsiTheme="majorHAnsi" w:cstheme="majorHAnsi"/>
        </w:rPr>
        <w:t>Poydock</w:t>
      </w:r>
      <w:proofErr w:type="spellEnd"/>
      <w:r w:rsidRPr="009D41A5">
        <w:rPr>
          <w:rFonts w:asciiTheme="majorHAnsi" w:hAnsiTheme="majorHAnsi" w:cstheme="majorHAnsi"/>
        </w:rPr>
        <w:t xml:space="preserve"> 20</w:t>
      </w:r>
    </w:p>
    <w:p w14:paraId="14F4FB21"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Celine McNicholas, director of policy and government affairs/general counsel at the Economic Policy Institute, a nonprofit, nonpartisan think tank that uses the power of its research on economic trends and the impact of economic policies to advance reforms that serve working people, deliver racial justice, and guarantee gender equity. McNicholas assumed the policy director position in October 2021. She has served as EPI’s director of government affairs and labor </w:t>
      </w:r>
      <w:proofErr w:type="spellStart"/>
      <w:r w:rsidRPr="009D41A5">
        <w:rPr>
          <w:rFonts w:asciiTheme="majorHAnsi" w:hAnsiTheme="majorHAnsi" w:cstheme="majorHAnsi"/>
        </w:rPr>
        <w:t>counsel</w:t>
      </w:r>
      <w:proofErr w:type="spellEnd"/>
      <w:r w:rsidRPr="009D41A5">
        <w:rPr>
          <w:rFonts w:asciiTheme="majorHAnsi" w:hAnsiTheme="majorHAnsi" w:cstheme="majorHAnsi"/>
        </w:rPr>
        <w:t xml:space="preserve"> since 2017 and </w:t>
      </w:r>
      <w:hyperlink r:id="rId16" w:history="1">
        <w:r w:rsidRPr="009D41A5">
          <w:rPr>
            <w:rStyle w:val="Hyperlink"/>
            <w:rFonts w:asciiTheme="majorHAnsi" w:hAnsiTheme="majorHAnsi" w:cstheme="majorHAnsi"/>
          </w:rPr>
          <w:t>Margaret Poydock</w:t>
        </w:r>
      </w:hyperlink>
      <w:r w:rsidRPr="009D41A5">
        <w:rPr>
          <w:rFonts w:asciiTheme="majorHAnsi" w:hAnsiTheme="majorHAnsi" w:cstheme="majorHAnsi"/>
        </w:rPr>
        <w:t>, policy analyst, she assists the policy team in managing EPI’s legislative and policy initiatives to build a more just economy.  6-22-2020,"Workers are striking during the coronavirus: Labor law must be reformed to strengthen this fundamental right," Economic Policy Institute, https://www.epi.org/blog/thousands-of-</w:t>
      </w:r>
      <w:r w:rsidRPr="009D41A5">
        <w:rPr>
          <w:rFonts w:asciiTheme="majorHAnsi" w:hAnsiTheme="majorHAnsi" w:cstheme="majorHAnsi"/>
        </w:rPr>
        <w:lastRenderedPageBreak/>
        <w:t>workers-have-gone-on-strike-during-the-coronavirus-labor-law-must-be-reformed-to-strengthen-this-fundamental-right/, 10-26-2021//</w:t>
      </w:r>
      <w:proofErr w:type="spellStart"/>
      <w:r w:rsidRPr="009D41A5">
        <w:rPr>
          <w:rFonts w:asciiTheme="majorHAnsi" w:hAnsiTheme="majorHAnsi" w:cstheme="majorHAnsi"/>
        </w:rPr>
        <w:t>Aanya</w:t>
      </w:r>
      <w:proofErr w:type="spellEnd"/>
    </w:p>
    <w:p w14:paraId="1552DB5C"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What is the right to strike and who has it? Most private-sector workers in the United States are guaranteed the right to strike under Section 7 of the National Labor Relations Act (NLRA). Section 7 of the Act grants workers the right “to engage in other concerted activities for the purpose of collective bargaining or other mutual aid or protection.” This allows private-sector workers to engage in concerted activities such as strikes, regardless of whether the worker is in a union or covered by a collective bargaining contract. However, those in a union are better situated to engage in a long-term strike through strike funds. </w:t>
      </w:r>
      <w:r w:rsidRPr="009D41A5">
        <w:rPr>
          <w:rStyle w:val="StyleUnderline"/>
          <w:rFonts w:asciiTheme="majorHAnsi" w:hAnsiTheme="majorHAnsi" w:cstheme="majorHAnsi"/>
        </w:rPr>
        <w:t xml:space="preserve">There is </w:t>
      </w:r>
      <w:r w:rsidRPr="009D41A5">
        <w:rPr>
          <w:rStyle w:val="StyleUnderline"/>
          <w:rFonts w:asciiTheme="majorHAnsi" w:hAnsiTheme="majorHAnsi" w:cstheme="majorHAnsi"/>
          <w:highlight w:val="cyan"/>
        </w:rPr>
        <w:t>no federal law</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that gives</w:t>
      </w:r>
      <w:r w:rsidRPr="009D41A5">
        <w:rPr>
          <w:rFonts w:asciiTheme="majorHAnsi" w:hAnsiTheme="majorHAnsi" w:cstheme="majorHAnsi"/>
          <w:sz w:val="16"/>
        </w:rPr>
        <w:t xml:space="preserve"> public-sector </w:t>
      </w:r>
      <w:r w:rsidRPr="009D41A5">
        <w:rPr>
          <w:rStyle w:val="StyleUnderline"/>
          <w:rFonts w:asciiTheme="majorHAnsi" w:hAnsiTheme="majorHAnsi" w:cstheme="majorHAnsi"/>
        </w:rPr>
        <w:t xml:space="preserve">workers the </w:t>
      </w:r>
      <w:r w:rsidRPr="009D41A5">
        <w:rPr>
          <w:rStyle w:val="StyleUnderline"/>
          <w:rFonts w:asciiTheme="majorHAnsi" w:hAnsiTheme="majorHAnsi" w:cstheme="majorHAnsi"/>
          <w:highlight w:val="cyan"/>
        </w:rPr>
        <w:t>right to strike</w:t>
      </w:r>
      <w:r w:rsidRPr="009D41A5">
        <w:rPr>
          <w:rStyle w:val="StyleUnderline"/>
          <w:rFonts w:asciiTheme="majorHAnsi" w:hAnsiTheme="majorHAnsi" w:cstheme="majorHAnsi"/>
        </w:rPr>
        <w:t>,</w:t>
      </w:r>
      <w:r w:rsidRPr="009D41A5">
        <w:rPr>
          <w:rFonts w:asciiTheme="majorHAnsi" w:hAnsiTheme="majorHAnsi" w:cstheme="majorHAnsi"/>
          <w:sz w:val="16"/>
        </w:rPr>
        <w:t xml:space="preserve"> but a dozen states grant public-sector workers the right to strike. In general, there are two types of strikes: economic strikes and unfair labor practice strikes. In an economic strike, workers withhold their labor as leverage when bargaining for better pay and working conditions. While workers in economic strikes retain their status as employees and cannot be discharged, </w:t>
      </w:r>
      <w:r w:rsidRPr="009D41A5">
        <w:rPr>
          <w:rStyle w:val="StyleUnderline"/>
          <w:rFonts w:asciiTheme="majorHAnsi" w:hAnsiTheme="majorHAnsi" w:cstheme="majorHAnsi"/>
        </w:rPr>
        <w:t xml:space="preserve">their </w:t>
      </w:r>
      <w:r w:rsidRPr="009D41A5">
        <w:rPr>
          <w:rStyle w:val="StyleUnderline"/>
          <w:rFonts w:asciiTheme="majorHAnsi" w:hAnsiTheme="majorHAnsi" w:cstheme="majorHAnsi"/>
          <w:highlight w:val="cyan"/>
        </w:rPr>
        <w:t>employer has</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the </w:t>
      </w:r>
      <w:r w:rsidRPr="009D41A5">
        <w:rPr>
          <w:rStyle w:val="StyleUnderline"/>
          <w:rFonts w:asciiTheme="majorHAnsi" w:hAnsiTheme="majorHAnsi" w:cstheme="majorHAnsi"/>
          <w:highlight w:val="cyan"/>
        </w:rPr>
        <w:t>right to permanently replace</w:t>
      </w:r>
      <w:r w:rsidRPr="009D41A5">
        <w:rPr>
          <w:rStyle w:val="StyleUnderline"/>
          <w:rFonts w:asciiTheme="majorHAnsi" w:hAnsiTheme="majorHAnsi" w:cstheme="majorHAnsi"/>
        </w:rPr>
        <w:t xml:space="preserve"> them.</w:t>
      </w:r>
      <w:r w:rsidRPr="009D41A5">
        <w:rPr>
          <w:rFonts w:asciiTheme="majorHAnsi" w:hAnsiTheme="majorHAnsi" w:cstheme="majorHAnsi"/>
          <w:sz w:val="16"/>
        </w:rPr>
        <w:t xml:space="preserve"> In an unfair labor practice strike, workers withhold their labor to protest their employer engaging in activities that they regard as a violation of labor law. Workers in an unfair labor practice strike cannot legally be discharged or permanently replaced. However, not all strikes are protected under the law. For example, it is currently </w:t>
      </w:r>
      <w:r w:rsidRPr="009D41A5">
        <w:rPr>
          <w:rStyle w:val="StyleUnderline"/>
          <w:rFonts w:asciiTheme="majorHAnsi" w:hAnsiTheme="majorHAnsi" w:cstheme="majorHAnsi"/>
          <w:highlight w:val="cyan"/>
        </w:rPr>
        <w:t>unlawful f</w:t>
      </w:r>
      <w:r w:rsidRPr="009D41A5">
        <w:rPr>
          <w:rStyle w:val="StyleUnderline"/>
          <w:rFonts w:asciiTheme="majorHAnsi" w:hAnsiTheme="majorHAnsi" w:cstheme="majorHAnsi"/>
        </w:rPr>
        <w:t xml:space="preserve">or workers </w:t>
      </w:r>
      <w:r w:rsidRPr="009D41A5">
        <w:rPr>
          <w:rStyle w:val="StyleUnderline"/>
          <w:rFonts w:asciiTheme="majorHAnsi" w:hAnsiTheme="majorHAnsi" w:cstheme="majorHAnsi"/>
          <w:highlight w:val="cyan"/>
        </w:rPr>
        <w:t>to</w:t>
      </w:r>
      <w:r w:rsidRPr="009D41A5">
        <w:rPr>
          <w:rStyle w:val="StyleUnderline"/>
          <w:rFonts w:asciiTheme="majorHAnsi" w:hAnsiTheme="majorHAnsi" w:cstheme="majorHAnsi"/>
        </w:rPr>
        <w:t xml:space="preserve"> </w:t>
      </w:r>
      <w:r w:rsidRPr="009D41A5">
        <w:rPr>
          <w:rFonts w:asciiTheme="majorHAnsi" w:hAnsiTheme="majorHAnsi" w:cstheme="majorHAnsi"/>
          <w:sz w:val="16"/>
        </w:rPr>
        <w:t>be involved in</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secondary” strikes</w:t>
      </w:r>
      <w:r w:rsidRPr="009D41A5">
        <w:rPr>
          <w:rFonts w:asciiTheme="majorHAnsi" w:hAnsiTheme="majorHAnsi" w:cstheme="majorHAnsi"/>
          <w:sz w:val="16"/>
        </w:rPr>
        <w:t xml:space="preserve">, which are strikes </w:t>
      </w:r>
      <w:r w:rsidRPr="009D41A5">
        <w:rPr>
          <w:rStyle w:val="StyleUnderline"/>
          <w:rFonts w:asciiTheme="majorHAnsi" w:hAnsiTheme="majorHAnsi" w:cstheme="majorHAnsi"/>
        </w:rPr>
        <w:t xml:space="preserve">aimed at an employer </w:t>
      </w:r>
      <w:r w:rsidRPr="009D41A5">
        <w:rPr>
          <w:rFonts w:asciiTheme="majorHAnsi" w:hAnsiTheme="majorHAnsi" w:cstheme="majorHAnsi"/>
          <w:sz w:val="16"/>
        </w:rPr>
        <w:t xml:space="preserve">other </w:t>
      </w:r>
      <w:r w:rsidRPr="009D41A5">
        <w:rPr>
          <w:rStyle w:val="StyleUnderline"/>
          <w:rFonts w:asciiTheme="majorHAnsi" w:hAnsiTheme="majorHAnsi" w:cstheme="majorHAnsi"/>
        </w:rPr>
        <w:t>than the primary employer</w:t>
      </w:r>
      <w:r w:rsidRPr="009D41A5">
        <w:rPr>
          <w:rFonts w:asciiTheme="majorHAnsi" w:hAnsiTheme="majorHAnsi" w:cstheme="majorHAnsi"/>
          <w:sz w:val="16"/>
        </w:rPr>
        <w:t xml:space="preserve"> (for example, when workers from one company strike in solidarity with another company’s workers). If a strike is deemed an “</w:t>
      </w:r>
      <w:r w:rsidRPr="009D41A5">
        <w:rPr>
          <w:rStyle w:val="StyleUnderline"/>
          <w:rFonts w:asciiTheme="majorHAnsi" w:hAnsiTheme="majorHAnsi" w:cstheme="majorHAnsi"/>
          <w:highlight w:val="cyan"/>
        </w:rPr>
        <w:t>intermittent strike</w:t>
      </w:r>
      <w:r w:rsidRPr="009D41A5">
        <w:rPr>
          <w:rStyle w:val="StyleUnderline"/>
          <w:rFonts w:asciiTheme="majorHAnsi" w:hAnsiTheme="majorHAnsi" w:cstheme="majorHAnsi"/>
        </w:rPr>
        <w:t>”—</w:t>
      </w:r>
      <w:r w:rsidRPr="009D41A5">
        <w:rPr>
          <w:rFonts w:asciiTheme="majorHAnsi" w:hAnsiTheme="majorHAnsi" w:cstheme="majorHAnsi"/>
          <w:sz w:val="16"/>
        </w:rPr>
        <w:t xml:space="preserve">when workers strike </w:t>
      </w:r>
      <w:r w:rsidRPr="009D41A5">
        <w:rPr>
          <w:rStyle w:val="StyleUnderline"/>
          <w:rFonts w:asciiTheme="majorHAnsi" w:hAnsiTheme="majorHAnsi" w:cstheme="majorHAnsi"/>
        </w:rPr>
        <w:t>on-and-off</w:t>
      </w:r>
      <w:r w:rsidRPr="009D41A5">
        <w:rPr>
          <w:rFonts w:asciiTheme="majorHAnsi" w:hAnsiTheme="majorHAnsi" w:cstheme="majorHAnsi"/>
          <w:sz w:val="16"/>
        </w:rPr>
        <w:t xml:space="preserve"> over </w:t>
      </w:r>
      <w:proofErr w:type="gramStart"/>
      <w:r w:rsidRPr="009D41A5">
        <w:rPr>
          <w:rFonts w:asciiTheme="majorHAnsi" w:hAnsiTheme="majorHAnsi" w:cstheme="majorHAnsi"/>
          <w:sz w:val="16"/>
        </w:rPr>
        <w:t>a period of time</w:t>
      </w:r>
      <w:proofErr w:type="gramEnd"/>
      <w:r w:rsidRPr="009D41A5">
        <w:rPr>
          <w:rFonts w:asciiTheme="majorHAnsi" w:hAnsiTheme="majorHAnsi" w:cstheme="majorHAnsi"/>
          <w:sz w:val="16"/>
        </w:rPr>
        <w:t xml:space="preserve">—it is </w:t>
      </w:r>
      <w:r w:rsidRPr="009D41A5">
        <w:rPr>
          <w:rStyle w:val="StyleUnderline"/>
          <w:rFonts w:asciiTheme="majorHAnsi" w:hAnsiTheme="majorHAnsi" w:cstheme="majorHAnsi"/>
        </w:rPr>
        <w:t>not protected</w:t>
      </w:r>
      <w:r w:rsidRPr="009D41A5">
        <w:rPr>
          <w:rFonts w:asciiTheme="majorHAnsi" w:hAnsiTheme="majorHAnsi" w:cstheme="majorHAnsi"/>
          <w:sz w:val="16"/>
        </w:rPr>
        <w:t xml:space="preserve"> as a lawful strike </w:t>
      </w:r>
      <w:r w:rsidRPr="009D41A5">
        <w:rPr>
          <w:rStyle w:val="StyleUnderline"/>
          <w:rFonts w:asciiTheme="majorHAnsi" w:hAnsiTheme="majorHAnsi" w:cstheme="majorHAnsi"/>
        </w:rPr>
        <w:t>by the NLRA</w:t>
      </w:r>
      <w:r w:rsidRPr="009D41A5">
        <w:rPr>
          <w:rFonts w:asciiTheme="majorHAnsi" w:hAnsiTheme="majorHAnsi" w:cstheme="majorHAnsi"/>
          <w:sz w:val="16"/>
        </w:rPr>
        <w:t xml:space="preserve">. In general, </w:t>
      </w:r>
      <w:r w:rsidRPr="009D41A5">
        <w:rPr>
          <w:rStyle w:val="StyleUnderline"/>
          <w:rFonts w:asciiTheme="majorHAnsi" w:hAnsiTheme="majorHAnsi" w:cstheme="majorHAnsi"/>
        </w:rPr>
        <w:t>a strike is</w:t>
      </w:r>
      <w:r w:rsidRPr="009D41A5">
        <w:rPr>
          <w:rFonts w:asciiTheme="majorHAnsi" w:hAnsiTheme="majorHAnsi" w:cstheme="majorHAnsi"/>
          <w:sz w:val="16"/>
        </w:rPr>
        <w:t xml:space="preserve"> also </w:t>
      </w:r>
      <w:r w:rsidRPr="009D41A5">
        <w:rPr>
          <w:rStyle w:val="StyleUnderline"/>
          <w:rFonts w:asciiTheme="majorHAnsi" w:hAnsiTheme="majorHAnsi" w:cstheme="majorHAnsi"/>
          <w:highlight w:val="cyan"/>
        </w:rPr>
        <w:t>unlawful</w:t>
      </w:r>
      <w:r w:rsidRPr="009D41A5">
        <w:rPr>
          <w:rFonts w:asciiTheme="majorHAnsi" w:hAnsiTheme="majorHAnsi" w:cstheme="majorHAnsi"/>
          <w:sz w:val="16"/>
          <w:highlight w:val="cyan"/>
        </w:rPr>
        <w:t xml:space="preserve"> </w:t>
      </w:r>
      <w:r w:rsidRPr="009D41A5">
        <w:rPr>
          <w:rStyle w:val="StyleUnderline"/>
          <w:rFonts w:asciiTheme="majorHAnsi" w:hAnsiTheme="majorHAnsi" w:cstheme="majorHAnsi"/>
          <w:highlight w:val="cyan"/>
        </w:rPr>
        <w:t>if</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t</w:t>
      </w:r>
      <w:r w:rsidRPr="009D41A5">
        <w:rPr>
          <w:rStyle w:val="StyleUnderline"/>
          <w:rFonts w:asciiTheme="majorHAnsi" w:hAnsiTheme="majorHAnsi" w:cstheme="majorHAnsi"/>
        </w:rPr>
        <w:t xml:space="preserve">he </w:t>
      </w:r>
      <w:r w:rsidRPr="009D41A5">
        <w:rPr>
          <w:rStyle w:val="StyleUnderline"/>
          <w:rFonts w:asciiTheme="majorHAnsi" w:hAnsiTheme="majorHAnsi" w:cstheme="majorHAnsi"/>
          <w:highlight w:val="cyan"/>
        </w:rPr>
        <w:t>collective bargaining</w:t>
      </w:r>
      <w:r w:rsidRPr="009D41A5">
        <w:rPr>
          <w:rStyle w:val="StyleUnderline"/>
          <w:rFonts w:asciiTheme="majorHAnsi" w:hAnsiTheme="majorHAnsi" w:cstheme="majorHAnsi"/>
        </w:rPr>
        <w:t xml:space="preserve"> agreement</w:t>
      </w:r>
      <w:r w:rsidRPr="009D41A5">
        <w:rPr>
          <w:rFonts w:asciiTheme="majorHAnsi" w:hAnsiTheme="majorHAnsi" w:cstheme="majorHAnsi"/>
          <w:sz w:val="16"/>
        </w:rPr>
        <w:t xml:space="preserve"> between a union and the employer</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is in effect</w:t>
      </w:r>
      <w:r w:rsidRPr="009D41A5">
        <w:rPr>
          <w:rFonts w:asciiTheme="majorHAnsi" w:hAnsiTheme="majorHAnsi" w:cstheme="majorHAnsi"/>
          <w:sz w:val="16"/>
        </w:rPr>
        <w:t xml:space="preserve"> and has a “no-strike, no-lockout” clause.</w:t>
      </w:r>
    </w:p>
    <w:p w14:paraId="26B61F02" w14:textId="77777777" w:rsidR="00D8119A" w:rsidRPr="009D41A5" w:rsidRDefault="00D8119A" w:rsidP="00D8119A">
      <w:pPr>
        <w:rPr>
          <w:rFonts w:asciiTheme="majorHAnsi" w:hAnsiTheme="majorHAnsi" w:cstheme="majorHAnsi"/>
        </w:rPr>
      </w:pPr>
    </w:p>
    <w:p w14:paraId="33D04740"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t xml:space="preserve">Status Quo protections don’t solve—locks in income inequality, wage stagnation, and years of structural interference. Samuels 10/8 </w:t>
      </w:r>
    </w:p>
    <w:p w14:paraId="584A2C94"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Alana Semuels October 8, </w:t>
      </w:r>
      <w:proofErr w:type="gramStart"/>
      <w:r w:rsidRPr="009D41A5">
        <w:rPr>
          <w:rFonts w:asciiTheme="majorHAnsi" w:hAnsiTheme="majorHAnsi" w:cstheme="majorHAnsi"/>
        </w:rPr>
        <w:t>2021</w:t>
      </w:r>
      <w:proofErr w:type="gramEnd"/>
      <w:r w:rsidRPr="009D41A5">
        <w:rPr>
          <w:rFonts w:asciiTheme="majorHAnsi" w:hAnsiTheme="majorHAnsi" w:cstheme="majorHAnsi"/>
        </w:rPr>
        <w:t xml:space="preserve"> 10, 2-24-2021, "U.S. Workers Are Realizing It's the Perfect Time to Go on Strike," Time, https://time.com/6105109/workers-strike-unemployment/, 10-26-2021//</w:t>
      </w:r>
      <w:proofErr w:type="spellStart"/>
      <w:r w:rsidRPr="009D41A5">
        <w:rPr>
          <w:rFonts w:asciiTheme="majorHAnsi" w:hAnsiTheme="majorHAnsi" w:cstheme="majorHAnsi"/>
        </w:rPr>
        <w:t>Aanya</w:t>
      </w:r>
      <w:proofErr w:type="spellEnd"/>
    </w:p>
    <w:p w14:paraId="309D0ACD" w14:textId="77777777" w:rsidR="00D8119A" w:rsidRPr="009D41A5" w:rsidRDefault="00D8119A" w:rsidP="00D8119A">
      <w:pPr>
        <w:rPr>
          <w:rFonts w:asciiTheme="majorHAnsi" w:hAnsiTheme="majorHAnsi" w:cstheme="majorHAnsi"/>
          <w:sz w:val="16"/>
        </w:rPr>
      </w:pPr>
      <w:r w:rsidRPr="009D41A5">
        <w:rPr>
          <w:rStyle w:val="StyleUnderline"/>
          <w:rFonts w:asciiTheme="majorHAnsi" w:hAnsiTheme="majorHAnsi" w:cstheme="majorHAnsi"/>
          <w:highlight w:val="cyan"/>
        </w:rPr>
        <w:t>Greater income inequality, more strikes</w:t>
      </w:r>
      <w:r w:rsidRPr="009D41A5">
        <w:rPr>
          <w:rFonts w:asciiTheme="majorHAnsi" w:hAnsiTheme="majorHAnsi" w:cstheme="majorHAnsi"/>
          <w:sz w:val="16"/>
        </w:rPr>
        <w:t xml:space="preserve"> Part of the support of unions and organizing may come from Americans’ discontent with growing inequality, much as inequality a century ago galvanized a labor movement then, says Tom </w:t>
      </w:r>
      <w:proofErr w:type="spellStart"/>
      <w:r w:rsidRPr="009D41A5">
        <w:rPr>
          <w:rFonts w:asciiTheme="majorHAnsi" w:hAnsiTheme="majorHAnsi" w:cstheme="majorHAnsi"/>
          <w:sz w:val="16"/>
        </w:rPr>
        <w:t>Kochan</w:t>
      </w:r>
      <w:proofErr w:type="spellEnd"/>
      <w:r w:rsidRPr="009D41A5">
        <w:rPr>
          <w:rFonts w:asciiTheme="majorHAnsi" w:hAnsiTheme="majorHAnsi" w:cstheme="majorHAnsi"/>
          <w:sz w:val="16"/>
        </w:rPr>
        <w:t xml:space="preserve">, a professor of work and employment research at MIT. There are a growing number of billionaires in America–708 as of August—with a net worth of $4.7 trillion as of August 17. That’s more than the total net worth of the bottom 50% of Americans. “I think the </w:t>
      </w:r>
      <w:r w:rsidRPr="009D41A5">
        <w:rPr>
          <w:rStyle w:val="StyleUnderline"/>
          <w:rFonts w:asciiTheme="majorHAnsi" w:hAnsiTheme="majorHAnsi" w:cstheme="majorHAnsi"/>
          <w:highlight w:val="cyan"/>
        </w:rPr>
        <w:t>accumulated effects of</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the </w:t>
      </w:r>
      <w:r w:rsidRPr="009D41A5">
        <w:rPr>
          <w:rStyle w:val="StyleUnderline"/>
          <w:rFonts w:asciiTheme="majorHAnsi" w:hAnsiTheme="majorHAnsi" w:cstheme="majorHAnsi"/>
          <w:highlight w:val="cyan"/>
        </w:rPr>
        <w:t>loss of</w:t>
      </w:r>
      <w:r w:rsidRPr="009D41A5">
        <w:rPr>
          <w:rFonts w:asciiTheme="majorHAnsi" w:hAnsiTheme="majorHAnsi" w:cstheme="majorHAnsi"/>
          <w:sz w:val="16"/>
          <w:highlight w:val="cyan"/>
        </w:rPr>
        <w:t xml:space="preserve"> </w:t>
      </w:r>
      <w:r w:rsidRPr="009D41A5">
        <w:rPr>
          <w:rFonts w:asciiTheme="majorHAnsi" w:hAnsiTheme="majorHAnsi" w:cstheme="majorHAnsi"/>
          <w:sz w:val="16"/>
        </w:rPr>
        <w:t xml:space="preserve">good </w:t>
      </w:r>
      <w:r w:rsidRPr="009D41A5">
        <w:rPr>
          <w:rStyle w:val="StyleUnderline"/>
          <w:rFonts w:asciiTheme="majorHAnsi" w:hAnsiTheme="majorHAnsi" w:cstheme="majorHAnsi"/>
          <w:highlight w:val="cyan"/>
        </w:rPr>
        <w:t>jobs in manufacturing, stagnant wages, growing inequality</w:t>
      </w:r>
      <w:r w:rsidRPr="009D41A5">
        <w:rPr>
          <w:rStyle w:val="StyleUnderline"/>
          <w:rFonts w:asciiTheme="majorHAnsi" w:hAnsiTheme="majorHAnsi" w:cstheme="majorHAnsi"/>
        </w:rPr>
        <w:t xml:space="preserve">, and </w:t>
      </w:r>
      <w:r w:rsidRPr="009D41A5">
        <w:rPr>
          <w:rFonts w:asciiTheme="majorHAnsi" w:hAnsiTheme="majorHAnsi" w:cstheme="majorHAnsi"/>
          <w:sz w:val="16"/>
        </w:rPr>
        <w:t xml:space="preserve">the growing </w:t>
      </w:r>
      <w:r w:rsidRPr="009D41A5">
        <w:rPr>
          <w:rStyle w:val="StyleUnderline"/>
          <w:rFonts w:asciiTheme="majorHAnsi" w:hAnsiTheme="majorHAnsi" w:cstheme="majorHAnsi"/>
          <w:highlight w:val="cyan"/>
        </w:rPr>
        <w:t>disparity</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between executives and managers and the workforce—all of that is </w:t>
      </w:r>
      <w:r w:rsidRPr="009D41A5">
        <w:rPr>
          <w:rStyle w:val="StyleUnderline"/>
          <w:rFonts w:asciiTheme="majorHAnsi" w:hAnsiTheme="majorHAnsi" w:cstheme="majorHAnsi"/>
        </w:rPr>
        <w:t xml:space="preserve">fueling increases </w:t>
      </w:r>
      <w:r w:rsidRPr="009D41A5">
        <w:rPr>
          <w:rFonts w:asciiTheme="majorHAnsi" w:hAnsiTheme="majorHAnsi" w:cstheme="majorHAnsi"/>
          <w:sz w:val="16"/>
        </w:rPr>
        <w:t xml:space="preserve">in organizing,” he says. Some of this labor activism was happening before the pandemic, </w:t>
      </w:r>
      <w:proofErr w:type="spellStart"/>
      <w:r w:rsidRPr="009D41A5">
        <w:rPr>
          <w:rFonts w:asciiTheme="majorHAnsi" w:hAnsiTheme="majorHAnsi" w:cstheme="majorHAnsi"/>
          <w:sz w:val="16"/>
        </w:rPr>
        <w:t>Kochan</w:t>
      </w:r>
      <w:proofErr w:type="spellEnd"/>
      <w:r w:rsidRPr="009D41A5">
        <w:rPr>
          <w:rFonts w:asciiTheme="majorHAnsi" w:hAnsiTheme="majorHAnsi" w:cstheme="majorHAnsi"/>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w:t>
      </w:r>
    </w:p>
    <w:p w14:paraId="13B41691" w14:textId="77777777" w:rsidR="00D8119A" w:rsidRPr="009D41A5" w:rsidRDefault="00D8119A" w:rsidP="00D8119A">
      <w:pPr>
        <w:spacing w:after="0" w:line="240" w:lineRule="auto"/>
        <w:rPr>
          <w:rFonts w:asciiTheme="majorHAnsi" w:eastAsia="Times New Roman" w:hAnsiTheme="majorHAnsi" w:cstheme="majorHAnsi"/>
          <w:sz w:val="24"/>
        </w:rPr>
      </w:pPr>
      <w:r w:rsidRPr="009D41A5">
        <w:rPr>
          <w:rFonts w:asciiTheme="majorHAnsi" w:eastAsia="Times New Roman" w:hAnsiTheme="majorHAnsi" w:cstheme="majorHAnsi"/>
          <w:sz w:val="24"/>
        </w:rPr>
        <w:lastRenderedPageBreak/>
        <w:fldChar w:fldCharType="begin"/>
      </w:r>
      <w:r w:rsidRPr="009D41A5">
        <w:rPr>
          <w:rFonts w:asciiTheme="majorHAnsi" w:eastAsia="Times New Roman" w:hAnsiTheme="majorHAnsi" w:cstheme="majorHAnsi"/>
          <w:sz w:val="24"/>
        </w:rPr>
        <w:instrText xml:space="preserve"> INCLUDEPICTURE "https://api.time.com/wp-content/uploads/2021/10/Gallup_Labor_Unions1.png?w=1600&amp;quality=70" \* MERGEFORMATINET </w:instrText>
      </w:r>
      <w:r w:rsidRPr="009D41A5">
        <w:rPr>
          <w:rFonts w:asciiTheme="majorHAnsi" w:eastAsia="Times New Roman" w:hAnsiTheme="majorHAnsi" w:cstheme="majorHAnsi"/>
          <w:sz w:val="24"/>
        </w:rPr>
        <w:fldChar w:fldCharType="separate"/>
      </w:r>
      <w:r w:rsidRPr="009D41A5">
        <w:rPr>
          <w:rFonts w:asciiTheme="majorHAnsi" w:eastAsia="Times New Roman" w:hAnsiTheme="majorHAnsi" w:cstheme="majorHAnsi"/>
          <w:noProof/>
          <w:sz w:val="24"/>
        </w:rPr>
        <w:drawing>
          <wp:inline distT="0" distB="0" distL="0" distR="0" wp14:anchorId="7CE3A45D" wp14:editId="442589E8">
            <wp:extent cx="5486400" cy="2834640"/>
            <wp:effectExtent l="0" t="0" r="0" b="0"/>
            <wp:docPr id="1" name="Picture 1" descr="Support for labor unions has increased in recent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 for labor unions has increased in recent year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834640"/>
                    </a:xfrm>
                    <a:prstGeom prst="rect">
                      <a:avLst/>
                    </a:prstGeom>
                    <a:noFill/>
                    <a:ln>
                      <a:noFill/>
                    </a:ln>
                  </pic:spPr>
                </pic:pic>
              </a:graphicData>
            </a:graphic>
          </wp:inline>
        </w:drawing>
      </w:r>
      <w:r w:rsidRPr="009D41A5">
        <w:rPr>
          <w:rFonts w:asciiTheme="majorHAnsi" w:eastAsia="Times New Roman" w:hAnsiTheme="majorHAnsi" w:cstheme="majorHAnsi"/>
          <w:sz w:val="24"/>
        </w:rPr>
        <w:fldChar w:fldCharType="end"/>
      </w:r>
    </w:p>
    <w:p w14:paraId="7ED28613" w14:textId="77777777" w:rsidR="00D8119A" w:rsidRPr="009D41A5" w:rsidRDefault="00D8119A" w:rsidP="00D8119A">
      <w:pPr>
        <w:rPr>
          <w:rFonts w:asciiTheme="majorHAnsi" w:hAnsiTheme="majorHAnsi" w:cstheme="majorHAnsi"/>
        </w:rPr>
      </w:pPr>
    </w:p>
    <w:p w14:paraId="6D6E7917"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 xml:space="preserve">Support for labor unions has increased in recent years Gallup </w:t>
      </w:r>
    </w:p>
    <w:p w14:paraId="422860AA" w14:textId="77777777" w:rsidR="00D8119A" w:rsidRPr="009D41A5" w:rsidRDefault="00D8119A" w:rsidP="00D8119A">
      <w:pPr>
        <w:rPr>
          <w:rFonts w:asciiTheme="majorHAnsi" w:hAnsiTheme="majorHAnsi" w:cstheme="majorHAnsi"/>
          <w:sz w:val="16"/>
        </w:rPr>
      </w:pPr>
      <w:r w:rsidRPr="009D41A5">
        <w:rPr>
          <w:rFonts w:asciiTheme="majorHAnsi" w:hAnsiTheme="majorHAnsi" w:cstheme="majorHAnsi"/>
          <w:sz w:val="16"/>
        </w:rPr>
        <w:t xml:space="preserve">The year 2019 saw 25 work stoppages involving 1,000 or more workers, the most since 2001. In 2017, 48% of non-unionized workers said they would vote to join a union if given the chance, higher than the share who said that in 1995 (32%) and 1977 (33%), according to </w:t>
      </w:r>
      <w:proofErr w:type="spellStart"/>
      <w:r w:rsidRPr="009D41A5">
        <w:rPr>
          <w:rFonts w:asciiTheme="majorHAnsi" w:hAnsiTheme="majorHAnsi" w:cstheme="majorHAnsi"/>
          <w:sz w:val="16"/>
        </w:rPr>
        <w:t>Kochan’s</w:t>
      </w:r>
      <w:proofErr w:type="spellEnd"/>
      <w:r w:rsidRPr="009D41A5">
        <w:rPr>
          <w:rFonts w:asciiTheme="majorHAnsi" w:hAnsiTheme="majorHAnsi" w:cstheme="majorHAnsi"/>
          <w:sz w:val="16"/>
        </w:rPr>
        <w:t xml:space="preserve"> research. The </w:t>
      </w:r>
      <w:r w:rsidRPr="009D41A5">
        <w:rPr>
          <w:rStyle w:val="StyleUnderline"/>
          <w:rFonts w:asciiTheme="majorHAnsi" w:hAnsiTheme="majorHAnsi" w:cstheme="majorHAnsi"/>
        </w:rPr>
        <w:t>p</w:t>
      </w:r>
      <w:r w:rsidRPr="009D41A5">
        <w:rPr>
          <w:rStyle w:val="StyleUnderline"/>
          <w:rFonts w:asciiTheme="majorHAnsi" w:hAnsiTheme="majorHAnsi" w:cstheme="majorHAnsi"/>
          <w:highlight w:val="cyan"/>
        </w:rPr>
        <w:t>andemic</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worsened working conditions</w:t>
      </w:r>
      <w:r w:rsidRPr="009D41A5">
        <w:rPr>
          <w:rStyle w:val="StyleUnderline"/>
          <w:rFonts w:asciiTheme="majorHAnsi" w:hAnsiTheme="majorHAnsi" w:cstheme="majorHAnsi"/>
        </w:rPr>
        <w:t xml:space="preserve"> for thousands</w:t>
      </w:r>
      <w:r w:rsidRPr="009D41A5">
        <w:rPr>
          <w:rFonts w:asciiTheme="majorHAnsi" w:hAnsiTheme="majorHAnsi" w:cstheme="majorHAnsi"/>
          <w:sz w:val="16"/>
        </w:rPr>
        <w:t xml:space="preserve"> of workers like </w:t>
      </w:r>
      <w:proofErr w:type="spellStart"/>
      <w:r w:rsidRPr="009D41A5">
        <w:rPr>
          <w:rFonts w:asciiTheme="majorHAnsi" w:hAnsiTheme="majorHAnsi" w:cstheme="majorHAnsi"/>
          <w:sz w:val="16"/>
        </w:rPr>
        <w:t>Deyo</w:t>
      </w:r>
      <w:proofErr w:type="spellEnd"/>
      <w:r w:rsidRPr="009D41A5">
        <w:rPr>
          <w:rFonts w:asciiTheme="majorHAnsi" w:hAnsiTheme="majorHAnsi" w:cstheme="majorHAnsi"/>
          <w:sz w:val="16"/>
        </w:rPr>
        <w:t xml:space="preserve">. Kellogg workers at a plant in Battle Creek, Mich., told the local news that they were lauded as heroes for working </w:t>
      </w:r>
      <w:proofErr w:type="gramStart"/>
      <w:r w:rsidRPr="009D41A5">
        <w:rPr>
          <w:rStyle w:val="StyleUnderline"/>
          <w:rFonts w:asciiTheme="majorHAnsi" w:hAnsiTheme="majorHAnsi" w:cstheme="majorHAnsi"/>
        </w:rPr>
        <w:t>16 hour</w:t>
      </w:r>
      <w:proofErr w:type="gramEnd"/>
      <w:r w:rsidRPr="009D41A5">
        <w:rPr>
          <w:rStyle w:val="StyleUnderline"/>
          <w:rFonts w:asciiTheme="majorHAnsi" w:hAnsiTheme="majorHAnsi" w:cstheme="majorHAnsi"/>
        </w:rPr>
        <w:t xml:space="preserve"> days, seven days a week</w:t>
      </w:r>
      <w:r w:rsidRPr="009D41A5">
        <w:rPr>
          <w:rFonts w:asciiTheme="majorHAnsi" w:hAnsiTheme="majorHAnsi" w:cstheme="majorHAnsi"/>
          <w:sz w:val="16"/>
        </w:rPr>
        <w:t xml:space="preserve"> during the pandemic, and rather than reward them, the company recently decided to offshore some of their jobs. They went on strike on Oct. 5. Musicians at the San Antonio Symphony say they voluntarily accepted an 80% pay cut last season, and that the symphony then proposed first to permanently cut their pay by 50% and then to cut the number of full-time members from 72 to 42. They went on strike on Sept. 27. </w:t>
      </w:r>
      <w:r w:rsidRPr="009D41A5">
        <w:rPr>
          <w:rStyle w:val="StyleUnderline"/>
          <w:rFonts w:asciiTheme="majorHAnsi" w:hAnsiTheme="majorHAnsi" w:cstheme="majorHAnsi"/>
          <w:highlight w:val="cyan"/>
        </w:rPr>
        <w:t>Do strikes work?</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For their part, </w:t>
      </w:r>
      <w:r w:rsidRPr="009D41A5">
        <w:rPr>
          <w:rStyle w:val="StyleUnderline"/>
          <w:rFonts w:asciiTheme="majorHAnsi" w:hAnsiTheme="majorHAnsi" w:cstheme="majorHAnsi"/>
          <w:highlight w:val="cyan"/>
        </w:rPr>
        <w:t>employers say</w:t>
      </w:r>
      <w:r w:rsidRPr="009D41A5">
        <w:rPr>
          <w:rFonts w:asciiTheme="majorHAnsi" w:hAnsiTheme="majorHAnsi" w:cstheme="majorHAnsi"/>
          <w:sz w:val="16"/>
        </w:rPr>
        <w:t xml:space="preserve"> that </w:t>
      </w:r>
      <w:r w:rsidRPr="009D41A5">
        <w:rPr>
          <w:rStyle w:val="StyleUnderline"/>
          <w:rFonts w:asciiTheme="majorHAnsi" w:hAnsiTheme="majorHAnsi" w:cstheme="majorHAnsi"/>
          <w:highlight w:val="cyan"/>
        </w:rPr>
        <w:t>they’re being fair,</w:t>
      </w:r>
      <w:r w:rsidRPr="009D41A5">
        <w:rPr>
          <w:rFonts w:asciiTheme="majorHAnsi" w:hAnsiTheme="majorHAnsi" w:cstheme="majorHAnsi"/>
          <w:sz w:val="16"/>
        </w:rPr>
        <w:t xml:space="preserve"> and that </w:t>
      </w:r>
      <w:r w:rsidRPr="009D41A5">
        <w:rPr>
          <w:rStyle w:val="StyleUnderline"/>
          <w:rFonts w:asciiTheme="majorHAnsi" w:hAnsiTheme="majorHAnsi" w:cstheme="majorHAnsi"/>
        </w:rPr>
        <w:t>workers are</w:t>
      </w:r>
      <w:r w:rsidRPr="009D41A5">
        <w:rPr>
          <w:rFonts w:asciiTheme="majorHAnsi" w:hAnsiTheme="majorHAnsi" w:cstheme="majorHAnsi"/>
          <w:sz w:val="16"/>
        </w:rPr>
        <w:t xml:space="preserve"> being</w:t>
      </w:r>
      <w:r w:rsidRPr="009D41A5">
        <w:rPr>
          <w:rStyle w:val="StyleUnderline"/>
          <w:rFonts w:asciiTheme="majorHAnsi" w:hAnsiTheme="majorHAnsi" w:cstheme="majorHAnsi"/>
        </w:rPr>
        <w:t xml:space="preserve"> unreasonable.</w:t>
      </w:r>
      <w:r w:rsidRPr="009D41A5">
        <w:rPr>
          <w:rFonts w:asciiTheme="majorHAnsi" w:hAnsiTheme="majorHAnsi" w:cstheme="majorHAnsi"/>
          <w:sz w:val="16"/>
        </w:rPr>
        <w:t xml:space="preserve"> Kellogg provides workers with benefits and compensation that are among the industry’s best, a company spokesman, Kris </w:t>
      </w:r>
      <w:proofErr w:type="spellStart"/>
      <w:r w:rsidRPr="009D41A5">
        <w:rPr>
          <w:rFonts w:asciiTheme="majorHAnsi" w:hAnsiTheme="majorHAnsi" w:cstheme="majorHAnsi"/>
          <w:sz w:val="16"/>
        </w:rPr>
        <w:t>Bahner</w:t>
      </w:r>
      <w:proofErr w:type="spellEnd"/>
      <w:r w:rsidRPr="009D41A5">
        <w:rPr>
          <w:rFonts w:asciiTheme="majorHAnsi" w:hAnsiTheme="majorHAnsi" w:cstheme="majorHAnsi"/>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9D41A5">
        <w:rPr>
          <w:rFonts w:asciiTheme="majorHAnsi" w:hAnsiTheme="majorHAnsi" w:cstheme="majorHAnsi"/>
          <w:sz w:val="16"/>
        </w:rPr>
        <w:t>Deyo</w:t>
      </w:r>
      <w:proofErr w:type="spellEnd"/>
      <w:r w:rsidRPr="009D41A5">
        <w:rPr>
          <w:rFonts w:asciiTheme="majorHAnsi" w:hAnsiTheme="majorHAnsi" w:cstheme="majorHAnsi"/>
          <w:sz w:val="16"/>
        </w:rPr>
        <w:t xml:space="preserve"> and hundreds of other </w:t>
      </w:r>
      <w:r w:rsidRPr="009D41A5">
        <w:rPr>
          <w:rStyle w:val="StyleUnderline"/>
          <w:rFonts w:asciiTheme="majorHAnsi" w:hAnsiTheme="majorHAnsi" w:cstheme="majorHAnsi"/>
          <w:highlight w:val="cyan"/>
        </w:rPr>
        <w:t>nurses are striking</w:t>
      </w:r>
      <w:r w:rsidRPr="009D41A5">
        <w:rPr>
          <w:rFonts w:asciiTheme="majorHAnsi" w:hAnsiTheme="majorHAnsi" w:cstheme="majorHAnsi"/>
          <w:sz w:val="16"/>
        </w:rPr>
        <w:t xml:space="preserve">,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 she says. Ryan says the hospital announced it was </w:t>
      </w:r>
      <w:r w:rsidRPr="009D41A5">
        <w:rPr>
          <w:rStyle w:val="StyleUnderline"/>
          <w:rFonts w:asciiTheme="majorHAnsi" w:hAnsiTheme="majorHAnsi" w:cstheme="majorHAnsi"/>
          <w:highlight w:val="cyan"/>
        </w:rPr>
        <w:t xml:space="preserve">hiring </w:t>
      </w:r>
      <w:r w:rsidRPr="009D41A5">
        <w:rPr>
          <w:rStyle w:val="StyleUnderline"/>
          <w:rFonts w:asciiTheme="majorHAnsi" w:hAnsiTheme="majorHAnsi" w:cstheme="majorHAnsi"/>
        </w:rPr>
        <w:t xml:space="preserve">100 </w:t>
      </w:r>
      <w:r w:rsidRPr="009D41A5">
        <w:rPr>
          <w:rStyle w:val="StyleUnderline"/>
          <w:rFonts w:asciiTheme="majorHAnsi" w:hAnsiTheme="majorHAnsi" w:cstheme="majorHAnsi"/>
          <w:highlight w:val="cyan"/>
        </w:rPr>
        <w:t>permanent replacement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nurses in May during a COVID-19 surge, and that the striking nurses are insisting on getting their old positions back. That </w:t>
      </w:r>
      <w:r w:rsidRPr="009D41A5">
        <w:rPr>
          <w:rStyle w:val="StyleUnderline"/>
          <w:rFonts w:asciiTheme="majorHAnsi" w:hAnsiTheme="majorHAnsi" w:cstheme="majorHAnsi"/>
          <w:highlight w:val="cyan"/>
        </w:rPr>
        <w:t>the hospital is not budging</w:t>
      </w:r>
      <w:r w:rsidRPr="009D41A5">
        <w:rPr>
          <w:rFonts w:asciiTheme="majorHAnsi" w:hAnsiTheme="majorHAnsi" w:cstheme="majorHAnsi"/>
          <w:sz w:val="16"/>
        </w:rPr>
        <w:t xml:space="preserve"> speaks to the fact that </w:t>
      </w:r>
      <w:r w:rsidRPr="009D41A5">
        <w:rPr>
          <w:rStyle w:val="StyleUnderline"/>
          <w:rFonts w:asciiTheme="majorHAnsi" w:hAnsiTheme="majorHAnsi" w:cstheme="majorHAnsi"/>
          <w:highlight w:val="cyan"/>
        </w:rPr>
        <w:t>despite</w:t>
      </w:r>
      <w:r w:rsidRPr="009D41A5">
        <w:rPr>
          <w:rStyle w:val="StyleUnderline"/>
          <w:rFonts w:asciiTheme="majorHAnsi" w:hAnsiTheme="majorHAnsi" w:cstheme="majorHAnsi"/>
        </w:rPr>
        <w:t xml:space="preserve"> this </w:t>
      </w:r>
      <w:r w:rsidRPr="009D41A5">
        <w:rPr>
          <w:rStyle w:val="StyleUnderline"/>
          <w:rFonts w:asciiTheme="majorHAnsi" w:hAnsiTheme="majorHAnsi" w:cstheme="majorHAnsi"/>
          <w:highlight w:val="cyan"/>
        </w:rPr>
        <w:t>increase in worker activism</w:t>
      </w:r>
      <w:r w:rsidRPr="009D41A5">
        <w:rPr>
          <w:rFonts w:asciiTheme="majorHAnsi" w:hAnsiTheme="majorHAnsi" w:cstheme="majorHAnsi"/>
          <w:sz w:val="16"/>
        </w:rPr>
        <w:t xml:space="preserve">, </w:t>
      </w:r>
      <w:r w:rsidRPr="009D41A5">
        <w:rPr>
          <w:rStyle w:val="StyleUnderline"/>
          <w:rFonts w:asciiTheme="majorHAnsi" w:hAnsiTheme="majorHAnsi" w:cstheme="majorHAnsi"/>
        </w:rPr>
        <w:t xml:space="preserve">workers </w:t>
      </w:r>
      <w:r w:rsidRPr="009D41A5">
        <w:rPr>
          <w:rStyle w:val="StyleUnderline"/>
          <w:rFonts w:asciiTheme="majorHAnsi" w:hAnsiTheme="majorHAnsi" w:cstheme="majorHAnsi"/>
          <w:highlight w:val="cyan"/>
        </w:rPr>
        <w:t>may not gain</w:t>
      </w:r>
      <w:r w:rsidRPr="009D41A5">
        <w:rPr>
          <w:rFonts w:asciiTheme="majorHAnsi" w:hAnsiTheme="majorHAnsi" w:cstheme="majorHAnsi"/>
          <w:sz w:val="16"/>
        </w:rPr>
        <w:t xml:space="preserve"> much </w:t>
      </w:r>
      <w:r w:rsidRPr="009D41A5">
        <w:rPr>
          <w:rStyle w:val="StyleUnderline"/>
          <w:rFonts w:asciiTheme="majorHAnsi" w:hAnsiTheme="majorHAnsi" w:cstheme="majorHAnsi"/>
        </w:rPr>
        <w:t xml:space="preserve">more power </w:t>
      </w:r>
      <w:r w:rsidRPr="009D41A5">
        <w:rPr>
          <w:rFonts w:asciiTheme="majorHAnsi" w:hAnsiTheme="majorHAnsi" w:cstheme="majorHAnsi"/>
          <w:sz w:val="16"/>
        </w:rPr>
        <w:t xml:space="preserve">in the long run. </w:t>
      </w:r>
      <w:r w:rsidRPr="009D41A5">
        <w:rPr>
          <w:rStyle w:val="StyleUnderline"/>
          <w:rFonts w:asciiTheme="majorHAnsi" w:hAnsiTheme="majorHAnsi" w:cstheme="majorHAnsi"/>
        </w:rPr>
        <w:t xml:space="preserve">Over the last </w:t>
      </w:r>
      <w:r w:rsidRPr="009D41A5">
        <w:rPr>
          <w:rStyle w:val="StyleUnderline"/>
          <w:rFonts w:asciiTheme="majorHAnsi" w:hAnsiTheme="majorHAnsi" w:cstheme="majorHAnsi"/>
          <w:highlight w:val="cyan"/>
        </w:rPr>
        <w:t>40 years, the government</w:t>
      </w:r>
      <w:r w:rsidRPr="009D41A5">
        <w:rPr>
          <w:rFonts w:asciiTheme="majorHAnsi" w:hAnsiTheme="majorHAnsi" w:cstheme="majorHAnsi"/>
          <w:sz w:val="16"/>
        </w:rPr>
        <w:t xml:space="preserve"> has </w:t>
      </w:r>
      <w:r w:rsidRPr="009D41A5">
        <w:rPr>
          <w:rStyle w:val="StyleUnderline"/>
          <w:rFonts w:asciiTheme="majorHAnsi" w:hAnsiTheme="majorHAnsi" w:cstheme="majorHAnsi"/>
          <w:highlight w:val="cyan"/>
        </w:rPr>
        <w:t>made it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much </w:t>
      </w:r>
      <w:r w:rsidRPr="009D41A5">
        <w:rPr>
          <w:rStyle w:val="StyleUnderline"/>
          <w:rFonts w:asciiTheme="majorHAnsi" w:hAnsiTheme="majorHAnsi" w:cstheme="majorHAnsi"/>
          <w:highlight w:val="cyan"/>
        </w:rPr>
        <w:t>more difficult for workers to</w:t>
      </w:r>
      <w:r w:rsidRPr="009D41A5">
        <w:rPr>
          <w:rFonts w:asciiTheme="majorHAnsi" w:hAnsiTheme="majorHAnsi" w:cstheme="majorHAnsi"/>
          <w:sz w:val="16"/>
        </w:rPr>
        <w:t xml:space="preserve"> both form unions and to </w:t>
      </w:r>
      <w:r w:rsidRPr="009D41A5">
        <w:rPr>
          <w:rStyle w:val="StyleUnderline"/>
          <w:rFonts w:asciiTheme="majorHAnsi" w:hAnsiTheme="majorHAnsi" w:cstheme="majorHAnsi"/>
          <w:highlight w:val="cyan"/>
        </w:rPr>
        <w:t>strike</w:t>
      </w:r>
      <w:r w:rsidRPr="009D41A5">
        <w:rPr>
          <w:rFonts w:asciiTheme="majorHAnsi" w:hAnsiTheme="majorHAnsi" w:cstheme="majorHAnsi"/>
          <w:sz w:val="16"/>
          <w:highlight w:val="cyan"/>
        </w:rPr>
        <w:t>,</w:t>
      </w:r>
      <w:r w:rsidRPr="009D41A5">
        <w:rPr>
          <w:rFonts w:asciiTheme="majorHAnsi" w:hAnsiTheme="majorHAnsi" w:cstheme="majorHAnsi"/>
          <w:sz w:val="16"/>
        </w:rPr>
        <w:t xml:space="preserve"> says Heidi </w:t>
      </w:r>
      <w:proofErr w:type="spellStart"/>
      <w:r w:rsidRPr="009D41A5">
        <w:rPr>
          <w:rFonts w:asciiTheme="majorHAnsi" w:hAnsiTheme="majorHAnsi" w:cstheme="majorHAnsi"/>
          <w:sz w:val="16"/>
        </w:rPr>
        <w:t>Shierholz</w:t>
      </w:r>
      <w:proofErr w:type="spellEnd"/>
      <w:r w:rsidRPr="009D41A5">
        <w:rPr>
          <w:rFonts w:asciiTheme="majorHAnsi" w:hAnsiTheme="majorHAnsi" w:cstheme="majorHAnsi"/>
          <w:sz w:val="16"/>
        </w:rPr>
        <w:t xml:space="preserve">, the president of the Economic Policy Institute, a progressive think tank. </w:t>
      </w:r>
      <w:r w:rsidRPr="009D41A5">
        <w:rPr>
          <w:rStyle w:val="StyleUnderline"/>
          <w:rFonts w:asciiTheme="majorHAnsi" w:hAnsiTheme="majorHAnsi" w:cstheme="majorHAnsi"/>
        </w:rPr>
        <w:t>Amazon was able to</w:t>
      </w:r>
      <w:r w:rsidRPr="009D41A5">
        <w:rPr>
          <w:rFonts w:asciiTheme="majorHAnsi" w:hAnsiTheme="majorHAnsi" w:cstheme="majorHAnsi"/>
          <w:sz w:val="16"/>
        </w:rPr>
        <w:t xml:space="preserve"> effectively </w:t>
      </w:r>
      <w:r w:rsidRPr="009D41A5">
        <w:rPr>
          <w:rStyle w:val="StyleUnderline"/>
          <w:rFonts w:asciiTheme="majorHAnsi" w:hAnsiTheme="majorHAnsi" w:cstheme="majorHAnsi"/>
        </w:rPr>
        <w:t xml:space="preserve">interfere in a union vote </w:t>
      </w:r>
      <w:r w:rsidRPr="009D41A5">
        <w:rPr>
          <w:rFonts w:asciiTheme="majorHAnsi" w:hAnsiTheme="majorHAnsi" w:cstheme="majorHAnsi"/>
          <w:sz w:val="16"/>
        </w:rPr>
        <w:t xml:space="preserve">among its workers this spring, she says, </w:t>
      </w:r>
      <w:r w:rsidRPr="009D41A5">
        <w:rPr>
          <w:rStyle w:val="StyleUnderline"/>
          <w:rFonts w:asciiTheme="majorHAnsi" w:hAnsiTheme="majorHAnsi" w:cstheme="majorHAnsi"/>
        </w:rPr>
        <w:t>preventing</w:t>
      </w:r>
      <w:r w:rsidRPr="009D41A5">
        <w:rPr>
          <w:rFonts w:asciiTheme="majorHAnsi" w:hAnsiTheme="majorHAnsi" w:cstheme="majorHAnsi"/>
          <w:sz w:val="16"/>
        </w:rPr>
        <w:t xml:space="preserve"> the union from </w:t>
      </w:r>
      <w:r w:rsidRPr="009D41A5">
        <w:rPr>
          <w:rStyle w:val="StyleUnderline"/>
          <w:rFonts w:asciiTheme="majorHAnsi" w:hAnsiTheme="majorHAnsi" w:cstheme="majorHAnsi"/>
        </w:rPr>
        <w:t>succeeding.</w:t>
      </w:r>
    </w:p>
    <w:p w14:paraId="22113699" w14:textId="77777777" w:rsidR="00D8119A" w:rsidRPr="009D41A5" w:rsidRDefault="00D8119A" w:rsidP="00D8119A">
      <w:pPr>
        <w:rPr>
          <w:rFonts w:asciiTheme="majorHAnsi" w:hAnsiTheme="majorHAnsi" w:cstheme="majorHAnsi"/>
        </w:rPr>
      </w:pPr>
    </w:p>
    <w:p w14:paraId="09684116" w14:textId="77777777" w:rsidR="00D8119A" w:rsidRPr="009D41A5" w:rsidRDefault="00D8119A" w:rsidP="00D8119A">
      <w:pPr>
        <w:pStyle w:val="Heading4"/>
        <w:rPr>
          <w:rFonts w:asciiTheme="majorHAnsi" w:hAnsiTheme="majorHAnsi" w:cstheme="majorHAnsi"/>
        </w:rPr>
      </w:pPr>
      <w:r w:rsidRPr="009D41A5">
        <w:rPr>
          <w:rFonts w:asciiTheme="majorHAnsi" w:hAnsiTheme="majorHAnsi" w:cstheme="majorHAnsi"/>
        </w:rPr>
        <w:lastRenderedPageBreak/>
        <w:t>A right to strike is the foundational aspect of collective workforce power and unionized negotiation. Myall 19</w:t>
      </w:r>
    </w:p>
    <w:p w14:paraId="7F9590A0" w14:textId="77777777" w:rsidR="00D8119A" w:rsidRPr="009D41A5" w:rsidRDefault="00D8119A" w:rsidP="00D8119A">
      <w:pPr>
        <w:rPr>
          <w:rFonts w:asciiTheme="majorHAnsi" w:hAnsiTheme="majorHAnsi" w:cstheme="majorHAnsi"/>
        </w:rPr>
      </w:pPr>
      <w:r w:rsidRPr="009D41A5">
        <w:rPr>
          <w:rFonts w:asciiTheme="majorHAnsi" w:hAnsiTheme="majorHAnsi" w:cstheme="majorHAnsi"/>
        </w:rPr>
        <w:t>James Myall,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 https://www.mecep.org/blog/right-to-strike-would-level-the-playing-field-for-public-workers-with-benefits-for-all-of-us/, 10-26-2021//</w:t>
      </w:r>
      <w:proofErr w:type="spellStart"/>
      <w:r w:rsidRPr="009D41A5">
        <w:rPr>
          <w:rFonts w:asciiTheme="majorHAnsi" w:hAnsiTheme="majorHAnsi" w:cstheme="majorHAnsi"/>
        </w:rPr>
        <w:t>Aanya</w:t>
      </w:r>
      <w:proofErr w:type="spellEnd"/>
    </w:p>
    <w:p w14:paraId="27DA4DB3" w14:textId="77777777" w:rsidR="00D8119A" w:rsidRDefault="00D8119A" w:rsidP="00D8119A">
      <w:pPr>
        <w:rPr>
          <w:rFonts w:asciiTheme="majorHAnsi" w:hAnsiTheme="majorHAnsi" w:cstheme="majorHAnsi"/>
          <w:sz w:val="16"/>
        </w:rPr>
      </w:pPr>
      <w:r w:rsidRPr="009D41A5">
        <w:rPr>
          <w:rFonts w:asciiTheme="majorHAnsi" w:hAnsiTheme="majorHAnsi" w:cstheme="majorHAnsi"/>
          <w:sz w:val="16"/>
        </w:rPr>
        <w:t xml:space="preserve">The right to strike would </w:t>
      </w:r>
      <w:r w:rsidRPr="009D41A5">
        <w:rPr>
          <w:rStyle w:val="StyleUnderline"/>
          <w:rFonts w:asciiTheme="majorHAnsi" w:hAnsiTheme="majorHAnsi" w:cstheme="majorHAnsi"/>
          <w:highlight w:val="cyan"/>
        </w:rPr>
        <w:t>enable fairer negotiations</w:t>
      </w:r>
      <w:r w:rsidRPr="009D41A5">
        <w:rPr>
          <w:rStyle w:val="StyleUnderline"/>
          <w:rFonts w:asciiTheme="majorHAnsi" w:hAnsiTheme="majorHAnsi" w:cstheme="majorHAnsi"/>
        </w:rPr>
        <w:t xml:space="preserve"> </w:t>
      </w:r>
      <w:r w:rsidRPr="009D41A5">
        <w:rPr>
          <w:rStyle w:val="StyleUnderline"/>
          <w:rFonts w:asciiTheme="majorHAnsi" w:hAnsiTheme="majorHAnsi" w:cstheme="majorHAnsi"/>
          <w:highlight w:val="cyan"/>
        </w:rPr>
        <w:t>between</w:t>
      </w:r>
      <w:r w:rsidRPr="009D41A5">
        <w:rPr>
          <w:rStyle w:val="StyleUnderline"/>
          <w:rFonts w:asciiTheme="majorHAnsi" w:hAnsiTheme="majorHAnsi" w:cstheme="majorHAnsi"/>
        </w:rPr>
        <w:t xml:space="preserve"> public </w:t>
      </w:r>
      <w:r w:rsidRPr="009D41A5">
        <w:rPr>
          <w:rStyle w:val="StyleUnderline"/>
          <w:rFonts w:asciiTheme="majorHAnsi" w:hAnsiTheme="majorHAnsi" w:cstheme="majorHAnsi"/>
          <w:highlight w:val="cyan"/>
        </w:rPr>
        <w:t>workers and the government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w:t>
      </w:r>
      <w:r w:rsidRPr="009D41A5">
        <w:rPr>
          <w:rStyle w:val="StyleUnderline"/>
          <w:rFonts w:asciiTheme="majorHAnsi" w:hAnsiTheme="majorHAnsi" w:cstheme="majorHAnsi"/>
          <w:highlight w:val="cyan"/>
        </w:rPr>
        <w:t>Unions support a fairer economy</w:t>
      </w:r>
      <w:r w:rsidRPr="009D41A5">
        <w:rPr>
          <w:rStyle w:val="StyleUnderline"/>
          <w:rFonts w:asciiTheme="majorHAnsi" w:hAnsiTheme="majorHAnsi" w:cstheme="majorHAnsi"/>
        </w:rPr>
        <w:t>.</w:t>
      </w:r>
      <w:r w:rsidRPr="009D41A5">
        <w:rPr>
          <w:rFonts w:asciiTheme="majorHAnsi" w:hAnsiTheme="majorHAnsi" w:cstheme="majorHAnsi"/>
          <w:sz w:val="16"/>
        </w:rPr>
        <w:t xml:space="preserve"> Periods of </w:t>
      </w:r>
      <w:r w:rsidRPr="009D41A5">
        <w:rPr>
          <w:rStyle w:val="StyleUnderline"/>
          <w:rFonts w:asciiTheme="majorHAnsi" w:hAnsiTheme="majorHAnsi" w:cstheme="majorHAnsi"/>
          <w:highlight w:val="cyan"/>
        </w:rPr>
        <w:t>high union membership</w:t>
      </w:r>
      <w:r w:rsidRPr="009D41A5">
        <w:rPr>
          <w:rFonts w:asciiTheme="majorHAnsi" w:hAnsiTheme="majorHAnsi" w:cstheme="majorHAnsi"/>
          <w:sz w:val="16"/>
        </w:rPr>
        <w:t xml:space="preserve"> are </w:t>
      </w:r>
      <w:r w:rsidRPr="009D41A5">
        <w:rPr>
          <w:rStyle w:val="StyleUnderline"/>
          <w:rFonts w:asciiTheme="majorHAnsi" w:hAnsiTheme="majorHAnsi" w:cstheme="majorHAnsi"/>
          <w:highlight w:val="cyan"/>
        </w:rPr>
        <w:t>associated with lower</w:t>
      </w:r>
      <w:r w:rsidRPr="009D41A5">
        <w:rPr>
          <w:rFonts w:asciiTheme="majorHAnsi" w:hAnsiTheme="majorHAnsi" w:cstheme="majorHAnsi"/>
          <w:sz w:val="16"/>
          <w:highlight w:val="cyan"/>
        </w:rPr>
        <w:t xml:space="preserve"> l</w:t>
      </w:r>
      <w:r w:rsidRPr="009D41A5">
        <w:rPr>
          <w:rFonts w:asciiTheme="majorHAnsi" w:hAnsiTheme="majorHAnsi" w:cstheme="majorHAnsi"/>
          <w:sz w:val="16"/>
        </w:rPr>
        <w:t xml:space="preserve">evels of </w:t>
      </w:r>
      <w:r w:rsidRPr="009D41A5">
        <w:rPr>
          <w:rStyle w:val="StyleUnderline"/>
          <w:rFonts w:asciiTheme="majorHAnsi" w:hAnsiTheme="majorHAnsi" w:cstheme="majorHAnsi"/>
          <w:highlight w:val="cyan"/>
        </w:rPr>
        <w:t>income inequality</w:t>
      </w:r>
      <w:r w:rsidRPr="009D41A5">
        <w:rPr>
          <w:rFonts w:asciiTheme="majorHAnsi" w:hAnsiTheme="majorHAnsi" w:cstheme="majorHAnsi"/>
          <w:sz w:val="16"/>
        </w:rPr>
        <w:t xml:space="preserve">, both nationally and in Maine. </w:t>
      </w:r>
      <w:r w:rsidRPr="009D41A5">
        <w:rPr>
          <w:rStyle w:val="StyleUnderline"/>
          <w:rFonts w:asciiTheme="majorHAnsi" w:hAnsiTheme="majorHAnsi" w:cstheme="majorHAnsi"/>
          <w:highlight w:val="cyan"/>
        </w:rPr>
        <w:t>Strong unions</w:t>
      </w:r>
      <w:r w:rsidRPr="009D41A5">
        <w:rPr>
          <w:rStyle w:val="StyleUnderline"/>
          <w:rFonts w:asciiTheme="majorHAnsi" w:hAnsiTheme="majorHAnsi" w:cstheme="majorHAnsi"/>
        </w:rPr>
        <w:t>,</w:t>
      </w:r>
      <w:r w:rsidRPr="009D41A5">
        <w:rPr>
          <w:rFonts w:asciiTheme="majorHAnsi" w:hAnsiTheme="majorHAnsi" w:cstheme="majorHAnsi"/>
          <w:sz w:val="16"/>
        </w:rPr>
        <w:t xml:space="preserve"> including public-sector unions, have a </w:t>
      </w:r>
      <w:r w:rsidRPr="009D41A5">
        <w:rPr>
          <w:rStyle w:val="StyleUnderline"/>
          <w:rFonts w:asciiTheme="majorHAnsi" w:hAnsiTheme="majorHAnsi" w:cstheme="majorHAnsi"/>
          <w:highlight w:val="cyan"/>
        </w:rPr>
        <w:t>critical role</w:t>
      </w:r>
      <w:r w:rsidRPr="009D41A5">
        <w:rPr>
          <w:rStyle w:val="StyleUnderline"/>
          <w:rFonts w:asciiTheme="majorHAnsi" w:hAnsiTheme="majorHAnsi" w:cstheme="majorHAnsi"/>
        </w:rPr>
        <w:t xml:space="preserve"> to</w:t>
      </w:r>
      <w:r w:rsidRPr="009D41A5">
        <w:rPr>
          <w:rFonts w:asciiTheme="majorHAnsi" w:hAnsiTheme="majorHAnsi" w:cstheme="majorHAnsi"/>
          <w:sz w:val="16"/>
        </w:rPr>
        <w:t xml:space="preserve"> play in </w:t>
      </w:r>
      <w:r w:rsidRPr="009D41A5">
        <w:rPr>
          <w:rStyle w:val="StyleUnderline"/>
          <w:rFonts w:asciiTheme="majorHAnsi" w:hAnsiTheme="majorHAnsi" w:cstheme="majorHAnsi"/>
          <w:highlight w:val="cyan"/>
        </w:rPr>
        <w:t>rebuilding a strong middle class</w:t>
      </w:r>
      <w:r w:rsidRPr="009D41A5">
        <w:rPr>
          <w:rStyle w:val="StyleUnderline"/>
          <w:rFonts w:asciiTheme="majorHAnsi" w:hAnsiTheme="majorHAnsi" w:cstheme="majorHAnsi"/>
        </w:rPr>
        <w:t>.</w:t>
      </w:r>
      <w:r w:rsidRPr="009D41A5">
        <w:rPr>
          <w:rFonts w:asciiTheme="majorHAnsi" w:hAnsiTheme="majorHAnsi" w:cstheme="majorHAnsi"/>
          <w:sz w:val="16"/>
        </w:rPr>
        <w:t xml:space="preserve"> Source: MECEP analysis of U.S. Centers for Medicare &amp; Medicaid Services, National Health Expenditure Survey data (spending by state of residence, 1991-2014). Adjusted for inflation using the Consumer Price Index, and for population using the U.S. Census Bureau’s population estimates. 2018 spending estimate from Maine Health Data Organization. Unions </w:t>
      </w:r>
      <w:r w:rsidRPr="009D41A5">
        <w:rPr>
          <w:rStyle w:val="StyleUnderline"/>
          <w:rFonts w:asciiTheme="majorHAnsi" w:hAnsiTheme="majorHAnsi" w:cstheme="majorHAnsi"/>
        </w:rPr>
        <w:t xml:space="preserve">help </w:t>
      </w:r>
      <w:r w:rsidRPr="009D41A5">
        <w:rPr>
          <w:rStyle w:val="StyleUnderline"/>
          <w:rFonts w:asciiTheme="majorHAnsi" w:hAnsiTheme="majorHAnsi" w:cstheme="majorHAnsi"/>
          <w:highlight w:val="cyan"/>
        </w:rPr>
        <w:t>combat inequities</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within </w:t>
      </w:r>
      <w:proofErr w:type="gramStart"/>
      <w:r w:rsidRPr="009D41A5">
        <w:rPr>
          <w:rFonts w:asciiTheme="majorHAnsi" w:hAnsiTheme="majorHAnsi" w:cstheme="majorHAnsi"/>
          <w:sz w:val="16"/>
        </w:rPr>
        <w:t>work places</w:t>
      </w:r>
      <w:proofErr w:type="gramEnd"/>
      <w:r w:rsidRPr="009D41A5">
        <w:rPr>
          <w:rFonts w:asciiTheme="majorHAnsi" w:hAnsiTheme="majorHAnsi" w:cstheme="majorHAnsi"/>
          <w:sz w:val="16"/>
        </w:rPr>
        <w:t xml:space="preserve">. Women and people of color in unions </w:t>
      </w:r>
      <w:r w:rsidRPr="009D41A5">
        <w:rPr>
          <w:rStyle w:val="StyleUnderline"/>
          <w:rFonts w:asciiTheme="majorHAnsi" w:hAnsiTheme="majorHAnsi" w:cstheme="majorHAnsi"/>
        </w:rPr>
        <w:t>face less wage discrimination than</w:t>
      </w:r>
      <w:r w:rsidRPr="009D41A5">
        <w:rPr>
          <w:rFonts w:asciiTheme="majorHAnsi" w:hAnsiTheme="majorHAnsi" w:cstheme="majorHAnsi"/>
          <w:sz w:val="16"/>
        </w:rPr>
        <w:t xml:space="preserve"> those in nonunion workplaces. On average, wages for nonunionized white women in Maine are 18 percent less than of those of white men. Among unionized workers, that inequality shrinks to just 9 percent. Similarly, women of color earn 26 percent less than men in nonunionized jobs; for unionized women of color, the wage gap shrinks to 17 </w:t>
      </w:r>
      <w:proofErr w:type="gramStart"/>
      <w:r w:rsidRPr="009D41A5">
        <w:rPr>
          <w:rFonts w:asciiTheme="majorHAnsi" w:hAnsiTheme="majorHAnsi" w:cstheme="majorHAnsi"/>
          <w:sz w:val="16"/>
        </w:rPr>
        <w:t>percent.[</w:t>
      </w:r>
      <w:proofErr w:type="spellStart"/>
      <w:proofErr w:type="gramEnd"/>
      <w:r w:rsidRPr="009D41A5">
        <w:rPr>
          <w:rFonts w:asciiTheme="majorHAnsi" w:hAnsiTheme="majorHAnsi" w:cstheme="majorHAnsi"/>
          <w:sz w:val="16"/>
        </w:rPr>
        <w:t>i</w:t>
      </w:r>
      <w:proofErr w:type="spellEnd"/>
      <w:r w:rsidRPr="009D41A5">
        <w:rPr>
          <w:rFonts w:asciiTheme="majorHAnsi" w:hAnsiTheme="majorHAnsi" w:cstheme="majorHAnsi"/>
          <w:sz w:val="16"/>
        </w:rPr>
        <w:t xml:space="preserve">] All of us have a stake in the success of collective bargaining. But </w:t>
      </w:r>
      <w:r w:rsidRPr="009D41A5">
        <w:rPr>
          <w:rStyle w:val="Emphasis"/>
          <w:rFonts w:asciiTheme="majorHAnsi" w:hAnsiTheme="majorHAnsi" w:cstheme="majorHAnsi"/>
          <w:highlight w:val="cyan"/>
        </w:rPr>
        <w:t xml:space="preserve">a union without the right to strike loses </w:t>
      </w:r>
      <w:r w:rsidRPr="009D41A5">
        <w:rPr>
          <w:rStyle w:val="Emphasis"/>
          <w:rFonts w:asciiTheme="majorHAnsi" w:hAnsiTheme="majorHAnsi" w:cstheme="majorHAnsi"/>
        </w:rPr>
        <w:t xml:space="preserve">much of </w:t>
      </w:r>
      <w:r w:rsidRPr="009D41A5">
        <w:rPr>
          <w:rStyle w:val="Emphasis"/>
          <w:rFonts w:asciiTheme="majorHAnsi" w:hAnsiTheme="majorHAnsi" w:cstheme="majorHAnsi"/>
          <w:highlight w:val="cyan"/>
        </w:rPr>
        <w:t>its negotiating power.</w:t>
      </w:r>
      <w:r w:rsidRPr="009D41A5">
        <w:rPr>
          <w:rFonts w:asciiTheme="majorHAnsi" w:hAnsiTheme="majorHAnsi" w:cstheme="majorHAnsi"/>
          <w:sz w:val="16"/>
        </w:rPr>
        <w:t xml:space="preserve"> The </w:t>
      </w:r>
      <w:r w:rsidRPr="009D41A5">
        <w:rPr>
          <w:rStyle w:val="StyleUnderline"/>
          <w:rFonts w:asciiTheme="majorHAnsi" w:hAnsiTheme="majorHAnsi" w:cstheme="majorHAnsi"/>
          <w:highlight w:val="cyan"/>
        </w:rPr>
        <w:t>right to withdraw</w:t>
      </w:r>
      <w:r w:rsidRPr="009D41A5">
        <w:rPr>
          <w:rFonts w:asciiTheme="majorHAnsi" w:hAnsiTheme="majorHAnsi" w:cstheme="majorHAnsi"/>
          <w:sz w:val="16"/>
        </w:rPr>
        <w:t xml:space="preserve"> your </w:t>
      </w:r>
      <w:r w:rsidRPr="009D41A5">
        <w:rPr>
          <w:rStyle w:val="StyleUnderline"/>
          <w:rFonts w:asciiTheme="majorHAnsi" w:hAnsiTheme="majorHAnsi" w:cstheme="majorHAnsi"/>
          <w:highlight w:val="cyan"/>
        </w:rPr>
        <w:t>labor is the foundation of collective</w:t>
      </w:r>
      <w:r w:rsidRPr="009D41A5">
        <w:rPr>
          <w:rStyle w:val="StyleUnderline"/>
          <w:rFonts w:asciiTheme="majorHAnsi" w:hAnsiTheme="majorHAnsi" w:cstheme="majorHAnsi"/>
        </w:rPr>
        <w:t xml:space="preserve"> worker </w:t>
      </w:r>
      <w:r w:rsidRPr="009D41A5">
        <w:rPr>
          <w:rStyle w:val="StyleUnderline"/>
          <w:rFonts w:asciiTheme="majorHAnsi" w:hAnsiTheme="majorHAnsi" w:cstheme="majorHAnsi"/>
          <w:highlight w:val="cyan"/>
        </w:rPr>
        <w:t>action.</w:t>
      </w:r>
      <w:r w:rsidRPr="009D41A5">
        <w:rPr>
          <w:rFonts w:asciiTheme="majorHAnsi" w:hAnsiTheme="majorHAnsi" w:cstheme="majorHAnsi"/>
          <w:sz w:val="16"/>
        </w:rPr>
        <w:t xml:space="preserve"> When state employees or teachers are sitting across the negotiating table from their employers, </w:t>
      </w:r>
      <w:r w:rsidRPr="009D41A5">
        <w:rPr>
          <w:rStyle w:val="StyleUnderline"/>
          <w:rFonts w:asciiTheme="majorHAnsi" w:hAnsiTheme="majorHAnsi" w:cstheme="majorHAnsi"/>
          <w:highlight w:val="cyan"/>
        </w:rPr>
        <w:t>how much leverage</w:t>
      </w:r>
      <w:r w:rsidRPr="009D41A5">
        <w:rPr>
          <w:rStyle w:val="StyleUnderline"/>
          <w:rFonts w:asciiTheme="majorHAnsi" w:hAnsiTheme="majorHAnsi" w:cstheme="majorHAnsi"/>
        </w:rPr>
        <w:t xml:space="preserve"> do they</w:t>
      </w:r>
      <w:r w:rsidRPr="009D41A5">
        <w:rPr>
          <w:rFonts w:asciiTheme="majorHAnsi" w:hAnsiTheme="majorHAnsi" w:cstheme="majorHAnsi"/>
          <w:sz w:val="16"/>
        </w:rPr>
        <w:t xml:space="preserve"> really </w:t>
      </w:r>
      <w:r w:rsidRPr="009D41A5">
        <w:rPr>
          <w:rStyle w:val="StyleUnderline"/>
          <w:rFonts w:asciiTheme="majorHAnsi" w:hAnsiTheme="majorHAnsi" w:cstheme="majorHAnsi"/>
        </w:rPr>
        <w:t xml:space="preserve">have </w:t>
      </w:r>
      <w:r w:rsidRPr="009D41A5">
        <w:rPr>
          <w:rStyle w:val="StyleUnderline"/>
          <w:rFonts w:asciiTheme="majorHAnsi" w:hAnsiTheme="majorHAnsi" w:cstheme="majorHAnsi"/>
          <w:highlight w:val="cyan"/>
        </w:rPr>
        <w:t>when they can</w:t>
      </w:r>
      <w:r w:rsidRPr="009D41A5">
        <w:rPr>
          <w:rStyle w:val="StyleUnderline"/>
          <w:rFonts w:asciiTheme="majorHAnsi" w:hAnsiTheme="majorHAnsi" w:cstheme="majorHAnsi"/>
        </w:rPr>
        <w:t xml:space="preserve"> be </w:t>
      </w:r>
      <w:r w:rsidRPr="009D41A5">
        <w:rPr>
          <w:rStyle w:val="StyleUnderline"/>
          <w:rFonts w:asciiTheme="majorHAnsi" w:hAnsiTheme="majorHAnsi" w:cstheme="majorHAnsi"/>
          <w:highlight w:val="cyan"/>
        </w:rPr>
        <w:t>made to work without a contract?</w:t>
      </w:r>
      <w:r w:rsidRPr="009D41A5">
        <w:rPr>
          <w:rStyle w:val="StyleUnderline"/>
          <w:rFonts w:asciiTheme="majorHAnsi" w:hAnsiTheme="majorHAnsi" w:cstheme="majorHAnsi"/>
        </w:rPr>
        <w:t xml:space="preserve"> </w:t>
      </w:r>
      <w:r w:rsidRPr="009D41A5">
        <w:rPr>
          <w:rFonts w:asciiTheme="majorHAnsi" w:hAnsiTheme="majorHAnsi" w:cstheme="majorHAnsi"/>
          <w:sz w:val="16"/>
        </w:rPr>
        <w:t xml:space="preserve">It’s like negotiating the price of a car when the salesman knows you’re going to have to buy it — whatever the final price is. </w:t>
      </w:r>
      <w:r w:rsidRPr="009D41A5">
        <w:rPr>
          <w:rStyle w:val="StyleUnderline"/>
          <w:rFonts w:asciiTheme="majorHAnsi" w:hAnsiTheme="majorHAnsi" w:cstheme="majorHAnsi"/>
          <w:highlight w:val="cyan"/>
        </w:rPr>
        <w:t>Research confirms</w:t>
      </w:r>
      <w:r w:rsidRPr="009D41A5">
        <w:rPr>
          <w:rStyle w:val="StyleUnderline"/>
          <w:rFonts w:asciiTheme="majorHAnsi" w:hAnsiTheme="majorHAnsi" w:cstheme="majorHAnsi"/>
        </w:rPr>
        <w:t xml:space="preserve"> that public-sector </w:t>
      </w:r>
      <w:r w:rsidRPr="009D41A5">
        <w:rPr>
          <w:rStyle w:val="StyleUnderline"/>
          <w:rFonts w:asciiTheme="majorHAnsi" w:hAnsiTheme="majorHAnsi" w:cstheme="majorHAnsi"/>
          <w:highlight w:val="cyan"/>
        </w:rPr>
        <w:t>unions are less effective without the right to strike</w:t>
      </w:r>
      <w:r w:rsidRPr="009D41A5">
        <w:rPr>
          <w:rStyle w:val="StyleUnderline"/>
          <w:rFonts w:asciiTheme="majorHAnsi" w:hAnsiTheme="majorHAnsi" w:cstheme="majorHAnsi"/>
        </w:rPr>
        <w:t>.</w:t>
      </w:r>
      <w:r w:rsidRPr="009D41A5">
        <w:rPr>
          <w:rFonts w:asciiTheme="majorHAnsi" w:hAnsiTheme="majorHAnsi" w:cstheme="majorHAnsi"/>
          <w:sz w:val="16"/>
        </w:rPr>
        <w:t xml:space="preserve"> Public </w:t>
      </w:r>
      <w:r w:rsidRPr="009D41A5">
        <w:rPr>
          <w:rStyle w:val="StyleUnderline"/>
          <w:rFonts w:asciiTheme="majorHAnsi" w:hAnsiTheme="majorHAnsi" w:cstheme="majorHAnsi"/>
        </w:rPr>
        <w:t xml:space="preserve">employees with a right to strike </w:t>
      </w:r>
      <w:r w:rsidRPr="009D41A5">
        <w:rPr>
          <w:rStyle w:val="StyleUnderline"/>
          <w:rFonts w:asciiTheme="majorHAnsi" w:hAnsiTheme="majorHAnsi" w:cstheme="majorHAnsi"/>
          <w:highlight w:val="cyan"/>
        </w:rPr>
        <w:t>earn</w:t>
      </w:r>
      <w:r w:rsidRPr="009D41A5">
        <w:rPr>
          <w:rStyle w:val="StyleUnderline"/>
          <w:rFonts w:asciiTheme="majorHAnsi" w:hAnsiTheme="majorHAnsi" w:cstheme="majorHAnsi"/>
        </w:rPr>
        <w:t xml:space="preserve"> between 2 percent and </w:t>
      </w:r>
      <w:r w:rsidRPr="009D41A5">
        <w:rPr>
          <w:rStyle w:val="StyleUnderline"/>
          <w:rFonts w:asciiTheme="majorHAnsi" w:hAnsiTheme="majorHAnsi" w:cstheme="majorHAnsi"/>
          <w:highlight w:val="cyan"/>
        </w:rPr>
        <w:t>5 percent more</w:t>
      </w:r>
      <w:r w:rsidRPr="009D41A5">
        <w:rPr>
          <w:rFonts w:asciiTheme="majorHAnsi" w:hAnsiTheme="majorHAnsi" w:cstheme="majorHAnsi"/>
          <w:sz w:val="16"/>
        </w:rPr>
        <w:t xml:space="preserve"> than those without </w:t>
      </w:r>
      <w:proofErr w:type="gramStart"/>
      <w:r w:rsidRPr="009D41A5">
        <w:rPr>
          <w:rFonts w:asciiTheme="majorHAnsi" w:hAnsiTheme="majorHAnsi" w:cstheme="majorHAnsi"/>
          <w:sz w:val="16"/>
        </w:rPr>
        <w:t>it.[</w:t>
      </w:r>
      <w:proofErr w:type="gramEnd"/>
      <w:r w:rsidRPr="009D41A5">
        <w:rPr>
          <w:rFonts w:asciiTheme="majorHAnsi" w:hAnsiTheme="majorHAnsi" w:cstheme="majorHAnsi"/>
          <w:sz w:val="16"/>
        </w:rPr>
        <w:t xml:space="preserve">ii] While that’s a meaningful increase for those workers, it also </w:t>
      </w:r>
      <w:r w:rsidRPr="009D41A5">
        <w:rPr>
          <w:rStyle w:val="StyleUnderline"/>
          <w:rFonts w:asciiTheme="majorHAnsi" w:hAnsiTheme="majorHAnsi" w:cstheme="majorHAnsi"/>
        </w:rPr>
        <w:t xml:space="preserve">should </w:t>
      </w:r>
      <w:r w:rsidRPr="009D41A5">
        <w:rPr>
          <w:rStyle w:val="StyleUnderline"/>
          <w:rFonts w:asciiTheme="majorHAnsi" w:hAnsiTheme="majorHAnsi" w:cstheme="majorHAnsi"/>
          <w:highlight w:val="cyan"/>
        </w:rPr>
        <w:t xml:space="preserve">assuage </w:t>
      </w:r>
      <w:r w:rsidRPr="009D41A5">
        <w:rPr>
          <w:rStyle w:val="StyleUnderline"/>
          <w:rFonts w:asciiTheme="majorHAnsi" w:hAnsiTheme="majorHAnsi" w:cstheme="majorHAnsi"/>
        </w:rPr>
        <w:t>any</w:t>
      </w:r>
      <w:r w:rsidRPr="009D41A5">
        <w:rPr>
          <w:rStyle w:val="StyleUnderline"/>
          <w:rFonts w:asciiTheme="majorHAnsi" w:hAnsiTheme="majorHAnsi" w:cstheme="majorHAnsi"/>
          <w:highlight w:val="cyan"/>
        </w:rPr>
        <w:t xml:space="preserve"> fears</w:t>
      </w:r>
      <w:r w:rsidRPr="009D41A5">
        <w:rPr>
          <w:rFonts w:asciiTheme="majorHAnsi" w:hAnsiTheme="majorHAnsi" w:cstheme="majorHAnsi"/>
          <w:sz w:val="16"/>
        </w:rPr>
        <w:t xml:space="preserve"> that a right to strike </w:t>
      </w:r>
      <w:r w:rsidRPr="009D41A5">
        <w:rPr>
          <w:rStyle w:val="StyleUnderline"/>
          <w:rFonts w:asciiTheme="majorHAnsi" w:hAnsiTheme="majorHAnsi" w:cstheme="majorHAnsi"/>
          <w:highlight w:val="cyan"/>
        </w:rPr>
        <w:t>would lead to excessive pay increases</w:t>
      </w:r>
      <w:r w:rsidRPr="009D41A5">
        <w:rPr>
          <w:rStyle w:val="StyleUnderline"/>
          <w:rFonts w:asciiTheme="majorHAnsi" w:hAnsiTheme="majorHAnsi" w:cstheme="majorHAnsi"/>
        </w:rPr>
        <w:t xml:space="preserve"> or employees abusing</w:t>
      </w:r>
      <w:r w:rsidRPr="009D41A5">
        <w:rPr>
          <w:rFonts w:asciiTheme="majorHAnsi" w:hAnsiTheme="majorHAnsi" w:cstheme="majorHAnsi"/>
          <w:sz w:val="16"/>
        </w:rPr>
        <w:t xml:space="preserve"> their new right. LD 900, “An Act to Expand the Rights of Public Employees Under the Maine Labor Laws,” ensures that Maine’s public-sector workers will have the same collective bargaining rights as other employees in Maine. The bill would </w:t>
      </w:r>
      <w:r w:rsidRPr="009D41A5">
        <w:rPr>
          <w:rStyle w:val="StyleUnderline"/>
          <w:rFonts w:asciiTheme="majorHAnsi" w:hAnsiTheme="majorHAnsi" w:cstheme="majorHAnsi"/>
          <w:highlight w:val="cyan"/>
        </w:rPr>
        <w:t>strengthen</w:t>
      </w:r>
      <w:r w:rsidRPr="009D41A5">
        <w:rPr>
          <w:rStyle w:val="StyleUnderline"/>
          <w:rFonts w:asciiTheme="majorHAnsi" w:hAnsiTheme="majorHAnsi" w:cstheme="majorHAnsi"/>
        </w:rPr>
        <w:t xml:space="preserve"> the </w:t>
      </w:r>
      <w:r w:rsidRPr="009D41A5">
        <w:rPr>
          <w:rStyle w:val="StyleUnderline"/>
          <w:rFonts w:asciiTheme="majorHAnsi" w:hAnsiTheme="majorHAnsi" w:cstheme="majorHAnsi"/>
          <w:highlight w:val="cyan"/>
        </w:rPr>
        <w:t>ability</w:t>
      </w:r>
      <w:r w:rsidRPr="009D41A5">
        <w:rPr>
          <w:rFonts w:asciiTheme="majorHAnsi" w:hAnsiTheme="majorHAnsi" w:cstheme="majorHAnsi"/>
          <w:sz w:val="16"/>
        </w:rPr>
        <w:t xml:space="preserve"> of Maine’s public-sector workers </w:t>
      </w:r>
      <w:r w:rsidRPr="009D41A5">
        <w:rPr>
          <w:rStyle w:val="StyleUnderline"/>
          <w:rFonts w:asciiTheme="majorHAnsi" w:hAnsiTheme="majorHAnsi" w:cstheme="majorHAnsi"/>
          <w:highlight w:val="cyan"/>
        </w:rPr>
        <w:t>to negotiate,</w:t>
      </w:r>
      <w:r w:rsidRPr="009D41A5">
        <w:rPr>
          <w:rStyle w:val="StyleUnderline"/>
          <w:rFonts w:asciiTheme="majorHAnsi" w:hAnsiTheme="majorHAnsi" w:cstheme="majorHAnsi"/>
        </w:rPr>
        <w:t xml:space="preserve"> resulting in </w:t>
      </w:r>
      <w:r w:rsidRPr="009D41A5">
        <w:rPr>
          <w:rStyle w:val="StyleUnderline"/>
          <w:rFonts w:asciiTheme="majorHAnsi" w:hAnsiTheme="majorHAnsi" w:cstheme="majorHAnsi"/>
          <w:highlight w:val="cyan"/>
        </w:rPr>
        <w:t>higher wagers</w:t>
      </w:r>
      <w:r w:rsidRPr="009D41A5">
        <w:rPr>
          <w:rStyle w:val="StyleUnderline"/>
          <w:rFonts w:asciiTheme="majorHAnsi" w:hAnsiTheme="majorHAnsi" w:cstheme="majorHAnsi"/>
        </w:rPr>
        <w:t>,</w:t>
      </w:r>
      <w:r w:rsidRPr="009D41A5">
        <w:rPr>
          <w:rFonts w:asciiTheme="majorHAnsi" w:hAnsiTheme="majorHAnsi" w:cstheme="majorHAnsi"/>
          <w:sz w:val="16"/>
        </w:rPr>
        <w:t xml:space="preserve"> a more level playing field, and a fairer economy for all of us.</w:t>
      </w:r>
    </w:p>
    <w:p w14:paraId="2B09D78B" w14:textId="32746B84" w:rsidR="008B448A" w:rsidRPr="009D41A5" w:rsidRDefault="008B448A" w:rsidP="008B448A">
      <w:pPr>
        <w:pStyle w:val="Heading3"/>
        <w:rPr>
          <w:rFonts w:asciiTheme="majorHAnsi" w:hAnsiTheme="majorHAnsi" w:cstheme="majorHAnsi"/>
        </w:rPr>
      </w:pPr>
      <w:r>
        <w:rPr>
          <w:rFonts w:asciiTheme="majorHAnsi" w:hAnsiTheme="majorHAnsi" w:cstheme="majorHAnsi"/>
        </w:rPr>
        <w:lastRenderedPageBreak/>
        <w:t>FW</w:t>
      </w:r>
    </w:p>
    <w:p w14:paraId="339EA705" w14:textId="77777777" w:rsidR="008B448A" w:rsidRPr="009D41A5" w:rsidRDefault="008B448A" w:rsidP="008B448A">
      <w:pPr>
        <w:pStyle w:val="Heading4"/>
        <w:rPr>
          <w:rFonts w:asciiTheme="majorHAnsi" w:hAnsiTheme="majorHAnsi" w:cstheme="majorHAnsi"/>
        </w:rPr>
      </w:pPr>
      <w:r w:rsidRPr="009D41A5">
        <w:rPr>
          <w:rFonts w:asciiTheme="majorHAnsi" w:hAnsiTheme="majorHAnsi" w:cstheme="majorHAnsi"/>
        </w:rPr>
        <w:t>The Standard is Maximizing Expected Wellbeing</w:t>
      </w:r>
      <w:r>
        <w:rPr>
          <w:rFonts w:asciiTheme="majorHAnsi" w:hAnsiTheme="majorHAnsi" w:cstheme="majorHAnsi"/>
        </w:rPr>
        <w:t>.</w:t>
      </w:r>
    </w:p>
    <w:p w14:paraId="687A3525" w14:textId="77777777" w:rsidR="008B448A" w:rsidRPr="00D3518F" w:rsidRDefault="008B448A" w:rsidP="008B448A"/>
    <w:p w14:paraId="3355AD7A" w14:textId="77777777" w:rsidR="008B448A" w:rsidRDefault="008B448A" w:rsidP="008B448A">
      <w:pPr>
        <w:pStyle w:val="Heading4"/>
        <w:rPr>
          <w:rFonts w:cs="Arial"/>
        </w:rPr>
      </w:pPr>
      <w:r w:rsidRPr="00D3518F">
        <w:rPr>
          <w:rFonts w:cs="Arial"/>
        </w:rPr>
        <w:t>1.</w:t>
      </w:r>
      <w:r>
        <w:rPr>
          <w:rFonts w:cs="Arial"/>
        </w:rPr>
        <w:t xml:space="preserve"> </w:t>
      </w:r>
      <w:r w:rsidRPr="00D3518F">
        <w:rPr>
          <w:rFonts w:cs="Arial"/>
        </w:rPr>
        <w:t>Government policy is constrained by limitations on resources. Any government decision must account for tradeoffs, which only utilitarian ethics can quantify.</w:t>
      </w:r>
    </w:p>
    <w:p w14:paraId="78ECDD69" w14:textId="77777777" w:rsidR="008B448A" w:rsidRPr="008F5337" w:rsidRDefault="008B448A" w:rsidP="008B448A">
      <w:pPr>
        <w:pStyle w:val="Heading4"/>
      </w:pPr>
      <w:r>
        <w:rPr>
          <w:rFonts w:cs="Arial"/>
        </w:rPr>
        <w:t xml:space="preserve">2. </w:t>
      </w:r>
      <w:r w:rsidRPr="008F5337">
        <w:t xml:space="preserve">Pleasure and pain are intrinsically valuable. People consistently regard pleasure and pain as good reasons for action, </w:t>
      </w:r>
      <w:proofErr w:type="gramStart"/>
      <w:r w:rsidRPr="008F5337">
        <w:t>despite the fact that</w:t>
      </w:r>
      <w:proofErr w:type="gramEnd"/>
      <w:r w:rsidRPr="008F5337">
        <w:t xml:space="preserve"> pleasure doesn’t seem to be instrumentally valuable for anything.</w:t>
      </w:r>
    </w:p>
    <w:p w14:paraId="31F6F8E9" w14:textId="77777777" w:rsidR="008B448A" w:rsidRPr="008F5337" w:rsidRDefault="008B448A" w:rsidP="008B448A">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18" w:history="1">
        <w:r w:rsidRPr="008F5337">
          <w:rPr>
            <w:rStyle w:val="Hyperlink"/>
          </w:rPr>
          <w:t>https://link.springer.com/article/10.1007/s10790-015-9506-9</w:t>
        </w:r>
      </w:hyperlink>
      <w:r w:rsidRPr="008F5337">
        <w:t>] TDI</w:t>
      </w:r>
    </w:p>
    <w:p w14:paraId="6AB7CE8B" w14:textId="77777777" w:rsidR="008B448A" w:rsidRDefault="008B448A" w:rsidP="008B448A">
      <w:pPr>
        <w:rPr>
          <w:b/>
          <w:u w:val="single"/>
        </w:rPr>
      </w:pPr>
      <w:r w:rsidRPr="008F5337">
        <w:t xml:space="preserve">Let us start by observing, empirically, that </w:t>
      </w:r>
      <w:r w:rsidRPr="008F5337">
        <w:rPr>
          <w:b/>
          <w:u w:val="single"/>
        </w:rPr>
        <w:t xml:space="preserve">a widely shared judgment about intrinsic value and disvalue is that </w:t>
      </w:r>
      <w:r w:rsidRPr="0022685D">
        <w:rPr>
          <w:b/>
          <w:highlight w:val="yellow"/>
          <w:u w:val="single"/>
        </w:rPr>
        <w:t xml:space="preserve">pleasure is intrinsically </w:t>
      </w:r>
      <w:proofErr w:type="gramStart"/>
      <w:r w:rsidRPr="0022685D">
        <w:rPr>
          <w:b/>
          <w:highlight w:val="yellow"/>
          <w:u w:val="single"/>
        </w:rPr>
        <w:t>valuable</w:t>
      </w:r>
      <w:proofErr w:type="gramEnd"/>
      <w:r w:rsidRPr="008F5337">
        <w:rPr>
          <w:b/>
          <w:u w:val="single"/>
        </w:rPr>
        <w:t xml:space="preserve"> and </w:t>
      </w:r>
      <w:r w:rsidRPr="0022685D">
        <w:rPr>
          <w:b/>
          <w:highlight w:val="yellow"/>
          <w:u w:val="single"/>
        </w:rPr>
        <w:t xml:space="preserve">pain is intrinsically </w:t>
      </w:r>
      <w:proofErr w:type="spellStart"/>
      <w:r w:rsidRPr="0022685D">
        <w:rPr>
          <w:b/>
          <w:highlight w:val="yellow"/>
          <w:u w:val="single"/>
        </w:rPr>
        <w:t>disvaluable</w:t>
      </w:r>
      <w:proofErr w:type="spellEnd"/>
      <w:r w:rsidRPr="008F5337">
        <w:rPr>
          <w:b/>
          <w:u w:val="single"/>
        </w:rPr>
        <w:t>.</w:t>
      </w:r>
      <w:r w:rsidRPr="008F5337">
        <w:t xml:space="preserve"> </w:t>
      </w:r>
      <w:r w:rsidRPr="008F5337">
        <w:rPr>
          <w:b/>
          <w:u w:val="single"/>
        </w:rPr>
        <w:t>On virtually any proposed list of intrinsic values and disvalues (we will look at some of them below), pleasure is included among the intrinsic values and pain among the intrinsic disvalues.</w:t>
      </w:r>
      <w:r w:rsidRPr="008F5337">
        <w:t xml:space="preserve"> This inclusion makes intuitive sense, moreover, for </w:t>
      </w:r>
      <w:r w:rsidRPr="00527B0C">
        <w:rPr>
          <w:b/>
          <w:u w:val="single"/>
        </w:rPr>
        <w:t xml:space="preserve">there is </w:t>
      </w:r>
      <w:r w:rsidRPr="0022685D">
        <w:rPr>
          <w:b/>
          <w:highlight w:val="yellow"/>
          <w:u w:val="single"/>
        </w:rPr>
        <w:t>something undeniably good about the way pleasure</w:t>
      </w:r>
      <w:r w:rsidRPr="008F5337">
        <w:rPr>
          <w:b/>
          <w:u w:val="single"/>
        </w:rPr>
        <w:t xml:space="preserve"> feels </w:t>
      </w:r>
      <w:r w:rsidRPr="0022685D">
        <w:rPr>
          <w:b/>
          <w:highlight w:val="yellow"/>
          <w:u w:val="single"/>
        </w:rPr>
        <w:t>and something undeniably bad about the way pain</w:t>
      </w:r>
      <w:r w:rsidRPr="008F5337">
        <w:rPr>
          <w:b/>
          <w:u w:val="single"/>
        </w:rPr>
        <w:t xml:space="preserve"> feels, and neither the goodness of pleasure nor the badness of pain seems to be exhausted by the further effects that these experiences might have.</w:t>
      </w:r>
      <w:r w:rsidRPr="008F5337">
        <w:t xml:space="preserve"> “Pleasure” and “pain” are here understood inclusively, as encompassing anything hedonically positive and anything hedonically negative.2 </w:t>
      </w:r>
      <w:r w:rsidRPr="008F5337">
        <w:rPr>
          <w:b/>
          <w:u w:val="single"/>
        </w:rPr>
        <w:t xml:space="preserve">The special value statuses </w:t>
      </w:r>
      <w:r w:rsidRPr="00527B0C">
        <w:rPr>
          <w:b/>
          <w:u w:val="single"/>
        </w:rPr>
        <w:t xml:space="preserve">of </w:t>
      </w:r>
      <w:r w:rsidRPr="0022685D">
        <w:rPr>
          <w:b/>
          <w:highlight w:val="yellow"/>
          <w:u w:val="single"/>
        </w:rPr>
        <w:t xml:space="preserve">pleasure and pain </w:t>
      </w:r>
      <w:r w:rsidRPr="00527B0C">
        <w:rPr>
          <w:b/>
          <w:u w:val="single"/>
        </w:rPr>
        <w:t xml:space="preserve">are </w:t>
      </w:r>
      <w:r w:rsidRPr="0022685D">
        <w:rPr>
          <w:b/>
          <w:highlight w:val="yellow"/>
          <w:u w:val="single"/>
        </w:rPr>
        <w:t xml:space="preserve">manifested in how we treat these </w:t>
      </w:r>
      <w:r w:rsidRPr="00527B0C">
        <w:rPr>
          <w:b/>
          <w:highlight w:val="yellow"/>
          <w:u w:val="single"/>
        </w:rPr>
        <w:t>experiences</w:t>
      </w:r>
      <w:r w:rsidRPr="00527B0C">
        <w:rPr>
          <w:b/>
          <w:u w:val="single"/>
        </w:rPr>
        <w:t xml:space="preserve"> </w:t>
      </w:r>
      <w:r w:rsidRPr="00527B0C">
        <w:rPr>
          <w:b/>
          <w:highlight w:val="yellow"/>
          <w:u w:val="single"/>
        </w:rPr>
        <w:t>in</w:t>
      </w:r>
      <w:r w:rsidRPr="00527B0C">
        <w:rPr>
          <w:b/>
          <w:u w:val="single"/>
        </w:rPr>
        <w:t xml:space="preserve"> our everyday </w:t>
      </w:r>
      <w:r w:rsidRPr="00527B0C">
        <w:rPr>
          <w:b/>
          <w:highlight w:val="yellow"/>
          <w:u w:val="single"/>
        </w:rPr>
        <w:t>reasoning</w:t>
      </w:r>
      <w:r w:rsidRPr="008F5337">
        <w:rPr>
          <w:b/>
          <w:u w:val="single"/>
        </w:rPr>
        <w:t xml:space="preserve"> about values.</w:t>
      </w:r>
      <w:r w:rsidRPr="008F5337">
        <w:t xml:space="preserve"> If you tell me that you are heading for the convenience store, </w:t>
      </w:r>
      <w:r w:rsidRPr="008F5337">
        <w:rPr>
          <w:b/>
          <w:u w:val="single"/>
        </w:rPr>
        <w:t>I might ask: “What for?” This is a reasonable question, for when you go to the convenience store you usually do so</w:t>
      </w:r>
      <w:r w:rsidRPr="008F5337">
        <w:t xml:space="preserve">, not merely for the sake of going to the convenience store, but </w:t>
      </w:r>
      <w:r w:rsidRPr="008F5337">
        <w:rPr>
          <w:b/>
          <w:u w:val="single"/>
        </w:rPr>
        <w:t>for the sake of achieving something further that you deem to be valuable.</w:t>
      </w:r>
      <w:r w:rsidRPr="008F5337">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F5337">
        <w:rPr>
          <w:b/>
          <w:u w:val="single"/>
        </w:rPr>
        <w:t xml:space="preserve">If </w:t>
      </w:r>
      <w:proofErr w:type="gramStart"/>
      <w:r w:rsidRPr="008F5337">
        <w:rPr>
          <w:b/>
          <w:u w:val="single"/>
        </w:rPr>
        <w:t>I</w:t>
      </w:r>
      <w:proofErr w:type="gramEnd"/>
      <w:r w:rsidRPr="008F5337">
        <w:rPr>
          <w:b/>
          <w:u w:val="single"/>
        </w:rPr>
        <w:t xml:space="preserve"> then proceed by asking “But what is the pleasure of drinking the soda good for?” the discussion is likely to reach an awkward end. The reason is that </w:t>
      </w:r>
      <w:r w:rsidRPr="00527B0C">
        <w:rPr>
          <w:b/>
          <w:u w:val="single"/>
        </w:rPr>
        <w:t xml:space="preserve">the </w:t>
      </w:r>
      <w:r w:rsidRPr="00573E81">
        <w:rPr>
          <w:b/>
          <w:highlight w:val="yellow"/>
          <w:u w:val="single"/>
        </w:rPr>
        <w:t>pleasure is not good for anything further</w:t>
      </w:r>
      <w:r w:rsidRPr="008F5337">
        <w:rPr>
          <w:b/>
          <w:u w:val="single"/>
        </w:rPr>
        <w:t>; it is simply that for which going to the convenience store and buying the soda is good.</w:t>
      </w:r>
      <w:r w:rsidRPr="008F5337">
        <w:t>3 As Aristotle observes</w:t>
      </w:r>
      <w:r w:rsidRPr="008F5337">
        <w:rPr>
          <w:b/>
          <w:u w:val="single"/>
        </w:rPr>
        <w:t>: “We never ask [a man] what his end is in being pleased, because we assume that pleasure is choice worthy in itself.</w:t>
      </w:r>
      <w:r w:rsidRPr="008F5337">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2685D">
        <w:rPr>
          <w:b/>
          <w:highlight w:val="yellow"/>
          <w:u w:val="single"/>
        </w:rPr>
        <w:t xml:space="preserve">pleasure and pain are </w:t>
      </w:r>
      <w:r w:rsidRPr="0022685D">
        <w:rPr>
          <w:b/>
          <w:u w:val="single"/>
        </w:rPr>
        <w:t xml:space="preserve">both places </w:t>
      </w:r>
      <w:r w:rsidRPr="0022685D">
        <w:rPr>
          <w:b/>
          <w:highlight w:val="yellow"/>
          <w:u w:val="single"/>
        </w:rPr>
        <w:t xml:space="preserve">where we reach the end of the line </w:t>
      </w:r>
      <w:r w:rsidRPr="0022685D">
        <w:rPr>
          <w:b/>
          <w:u w:val="single"/>
        </w:rPr>
        <w:t>in matters of valu</w:t>
      </w:r>
      <w:r w:rsidRPr="00527B0C">
        <w:rPr>
          <w:b/>
          <w:u w:val="single"/>
        </w:rPr>
        <w:t>e</w:t>
      </w:r>
      <w:r w:rsidRPr="0022685D">
        <w:rPr>
          <w:b/>
          <w:highlight w:val="yellow"/>
          <w:u w:val="single"/>
        </w:rPr>
        <w:t>.</w:t>
      </w:r>
      <w:r w:rsidRPr="008F5337">
        <w:rPr>
          <w:b/>
          <w:u w:val="single"/>
        </w:rPr>
        <w:t xml:space="preserve"> </w:t>
      </w:r>
    </w:p>
    <w:p w14:paraId="287BAAC6" w14:textId="77777777" w:rsidR="008B448A" w:rsidRPr="008F5337" w:rsidRDefault="008B448A" w:rsidP="008B448A"/>
    <w:p w14:paraId="2B534692" w14:textId="77777777" w:rsidR="008B448A" w:rsidRPr="008F5337" w:rsidRDefault="008B448A" w:rsidP="008B448A">
      <w:pPr>
        <w:pStyle w:val="Heading4"/>
      </w:pPr>
      <w:r w:rsidRPr="008F5337">
        <w:lastRenderedPageBreak/>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14:paraId="34C7244F" w14:textId="77777777" w:rsidR="008B448A" w:rsidRPr="008F5337" w:rsidRDefault="008B448A" w:rsidP="008B448A">
      <w:r w:rsidRPr="00670395">
        <w:rPr>
          <w:rStyle w:val="StyleUnderline"/>
        </w:rPr>
        <w:t>Moen 16</w:t>
      </w:r>
      <w:r w:rsidRPr="008F5337">
        <w:t xml:space="preserve"> [(Ole Martin Moen, Research Fellow in Philosophy at University of Oslo) “An Argument for Hedonism,” Journal of Value Inquiry (Springer), 50 (2) 2016: 267–281, </w:t>
      </w:r>
      <w:hyperlink r:id="rId19" w:history="1">
        <w:r w:rsidRPr="008F5337">
          <w:rPr>
            <w:rStyle w:val="Hyperlink"/>
          </w:rPr>
          <w:t>https://link.springer.com/article/10.1007/s10790-015-9506-9</w:t>
        </w:r>
      </w:hyperlink>
      <w:r w:rsidRPr="008F5337">
        <w:t>] TDI</w:t>
      </w:r>
    </w:p>
    <w:p w14:paraId="56C8B94C" w14:textId="77777777" w:rsidR="008B448A" w:rsidRPr="008F5337" w:rsidRDefault="008B448A" w:rsidP="008B448A">
      <w:r w:rsidRPr="008F5337">
        <w:t xml:space="preserve">I think several things should be said in response to Moore’s challenge to hedonists. First, </w:t>
      </w:r>
      <w:r w:rsidRPr="008F5337">
        <w:rPr>
          <w:b/>
          <w:u w:val="single"/>
        </w:rPr>
        <w:t xml:space="preserve">I do not think the burden of proof lies on hedonists to explain why the additional values are not intrinsic values. If someone claims that X is intrinsically valuable, this is a substantive, positive claim, </w:t>
      </w:r>
      <w:r w:rsidRPr="00527B0C">
        <w:rPr>
          <w:b/>
          <w:u w:val="single"/>
        </w:rPr>
        <w:t>and it lies on him or her to explain why we should believe that X is in fact intrinsically valuable</w:t>
      </w:r>
      <w:r w:rsidRPr="008F5337">
        <w:rPr>
          <w:b/>
          <w:u w:val="single"/>
        </w:rPr>
        <w:t>.</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w:t>
      </w:r>
      <w:r w:rsidRPr="00527B0C">
        <w:rPr>
          <w:b/>
          <w:u w:val="single"/>
        </w:rPr>
        <w:t>the</w:t>
      </w:r>
      <w:r w:rsidRPr="008F5337">
        <w:rPr>
          <w:b/>
          <w:u w:val="single"/>
        </w:rPr>
        <w:t xml:space="preserve"> </w:t>
      </w:r>
      <w:r w:rsidRPr="00563190">
        <w:rPr>
          <w:b/>
          <w:highlight w:val="green"/>
          <w:u w:val="single"/>
        </w:rPr>
        <w:t>listed values have</w:t>
      </w:r>
      <w:r w:rsidRPr="008F5337">
        <w:rPr>
          <w:b/>
          <w:u w:val="single"/>
        </w:rPr>
        <w:t xml:space="preserve"> </w:t>
      </w:r>
      <w:r w:rsidRPr="00563190">
        <w:rPr>
          <w:b/>
          <w:highlight w:val="green"/>
          <w:u w:val="single"/>
        </w:rPr>
        <w:t>a</w:t>
      </w:r>
      <w:r w:rsidRPr="008F5337">
        <w:rPr>
          <w:b/>
          <w:u w:val="single"/>
        </w:rPr>
        <w:t xml:space="preserve"> strong </w:t>
      </w:r>
      <w:r w:rsidRPr="00563190">
        <w:rPr>
          <w:b/>
          <w:highlight w:val="green"/>
          <w:u w:val="single"/>
        </w:rPr>
        <w:t>tendency to be</w:t>
      </w:r>
      <w:r w:rsidRPr="008F5337">
        <w:rPr>
          <w:b/>
          <w:u w:val="single"/>
        </w:rPr>
        <w:t xml:space="preserve"> well </w:t>
      </w:r>
      <w:r w:rsidRPr="00563190">
        <w:rPr>
          <w:b/>
          <w:highlight w:val="green"/>
          <w:u w:val="single"/>
        </w:rPr>
        <w:t>explained</w:t>
      </w:r>
      <w:r w:rsidRPr="008F5337">
        <w:rPr>
          <w:b/>
          <w:u w:val="single"/>
        </w:rPr>
        <w:t xml:space="preserve"> </w:t>
      </w:r>
      <w:r w:rsidRPr="00563190">
        <w:rPr>
          <w:b/>
          <w:highlight w:val="green"/>
          <w:u w:val="single"/>
        </w:rPr>
        <w:t>as things that help promote pleasure and avert pain</w:t>
      </w:r>
      <w:r w:rsidRPr="008F5337">
        <w:rPr>
          <w:b/>
          <w:u w:val="single"/>
        </w:rPr>
        <w:t>.</w:t>
      </w:r>
      <w:r w:rsidRPr="008F5337">
        <w:t xml:space="preserve"> To go through </w:t>
      </w:r>
      <w:proofErr w:type="spellStart"/>
      <w:r w:rsidRPr="008F5337">
        <w:t>Frankena’s</w:t>
      </w:r>
      <w:proofErr w:type="spellEnd"/>
      <w:r w:rsidRPr="008F5337">
        <w:t xml:space="preserve"> list, life and consciousness are necessary presuppositions for pleasure; activity, health, and strength bring about pleasure; and happiness, beatitude, and contentment are regarded by </w:t>
      </w:r>
      <w:proofErr w:type="spellStart"/>
      <w:r w:rsidRPr="008F5337">
        <w:t>Frankena</w:t>
      </w:r>
      <w:proofErr w:type="spellEnd"/>
      <w:r w:rsidRPr="008F5337">
        <w:t xml:space="preserve"> himself as “pleasures and satisfactions.” The same is arguably true of beauty, harmony, and “proportion in objects contemplated,” </w:t>
      </w:r>
      <w:proofErr w:type="gramStart"/>
      <w:r w:rsidRPr="008F5337">
        <w:t>and also</w:t>
      </w:r>
      <w:proofErr w:type="gramEnd"/>
      <w:r w:rsidRPr="008F5337">
        <w:t xml:space="preserve"> of affection, friendship, harmony, and proportion in life, experiences of achievement, adventure and novelty, self-expression, good reputation, honor and esteem. Other things on </w:t>
      </w:r>
      <w:proofErr w:type="spellStart"/>
      <w:r w:rsidRPr="008F5337">
        <w:t>Frankena’s</w:t>
      </w:r>
      <w:proofErr w:type="spellEnd"/>
      <w:r w:rsidRPr="008F5337">
        <w:t xml:space="preserve"> list, such as understanding, </w:t>
      </w:r>
      <w:r w:rsidRPr="00563190">
        <w:rPr>
          <w:b/>
          <w:highlight w:val="green"/>
          <w:u w:val="single"/>
        </w:rPr>
        <w:t>wisdom, freedom, peace, and security</w:t>
      </w:r>
      <w:r w:rsidRPr="008F5337">
        <w:rPr>
          <w:b/>
          <w:u w:val="single"/>
        </w:rPr>
        <w:t xml:space="preserve">, </w:t>
      </w:r>
      <w:r w:rsidRPr="00527B0C">
        <w:rPr>
          <w:b/>
          <w:u w:val="single"/>
        </w:rPr>
        <w:t>although</w:t>
      </w:r>
      <w:r w:rsidRPr="008F5337">
        <w:rPr>
          <w:b/>
          <w:u w:val="single"/>
        </w:rPr>
        <w:t xml:space="preserve"> they are </w:t>
      </w:r>
      <w:r w:rsidRPr="00563190">
        <w:rPr>
          <w:b/>
          <w:highlight w:val="green"/>
          <w:u w:val="single"/>
        </w:rPr>
        <w:t>perhaps</w:t>
      </w:r>
      <w:r w:rsidRPr="008F5337">
        <w:rPr>
          <w:b/>
          <w:u w:val="single"/>
        </w:rPr>
        <w:t xml:space="preserve"> </w:t>
      </w:r>
      <w:r w:rsidRPr="00563190">
        <w:rPr>
          <w:b/>
          <w:highlight w:val="green"/>
          <w:u w:val="single"/>
        </w:rPr>
        <w:t>not</w:t>
      </w:r>
      <w:r w:rsidRPr="008F5337">
        <w:rPr>
          <w:b/>
          <w:u w:val="single"/>
        </w:rPr>
        <w:t xml:space="preserve"> </w:t>
      </w:r>
      <w:r w:rsidRPr="00563190">
        <w:rPr>
          <w:b/>
          <w:highlight w:val="green"/>
          <w:u w:val="single"/>
        </w:rPr>
        <w:t>themselves pleasurable</w:t>
      </w:r>
      <w:r w:rsidRPr="008F5337">
        <w:rPr>
          <w:b/>
          <w:u w:val="single"/>
        </w:rPr>
        <w:t xml:space="preserve">, </w:t>
      </w:r>
      <w:r w:rsidRPr="00563190">
        <w:rPr>
          <w:b/>
          <w:highlight w:val="green"/>
          <w:u w:val="single"/>
        </w:rPr>
        <w:t>are important means to achieve</w:t>
      </w:r>
      <w:r w:rsidRPr="008F5337">
        <w:rPr>
          <w:b/>
          <w:u w:val="single"/>
        </w:rPr>
        <w:t xml:space="preserve"> a </w:t>
      </w:r>
      <w:r w:rsidRPr="00563190">
        <w:rPr>
          <w:b/>
          <w:highlight w:val="green"/>
          <w:u w:val="single"/>
        </w:rPr>
        <w:t>happy</w:t>
      </w:r>
      <w:r w:rsidRPr="008F5337">
        <w:rPr>
          <w:b/>
          <w:u w:val="single"/>
        </w:rPr>
        <w:t xml:space="preserve"> life, and as such, they are things that hedonists would value highly.</w:t>
      </w:r>
      <w:r w:rsidRPr="008F5337">
        <w:t xml:space="preserve"> </w:t>
      </w:r>
      <w:r w:rsidRPr="00563190">
        <w:rPr>
          <w:b/>
          <w:highlight w:val="green"/>
          <w:u w:val="single"/>
        </w:rPr>
        <w:t>Morally good dispositions</w:t>
      </w:r>
      <w:r w:rsidRPr="008F5337">
        <w:rPr>
          <w:b/>
          <w:u w:val="single"/>
        </w:rPr>
        <w:t xml:space="preserve"> and virtues</w:t>
      </w:r>
      <w:r w:rsidRPr="00527B0C">
        <w:rPr>
          <w:b/>
          <w:u w:val="single"/>
        </w:rPr>
        <w:t>, cooperation, and just distribution of goods and evils</w:t>
      </w:r>
      <w:r w:rsidRPr="008F5337">
        <w:rPr>
          <w:b/>
          <w:u w:val="single"/>
        </w:rPr>
        <w:t xml:space="preserve">, moreover, are things that, on a collective level, </w:t>
      </w:r>
      <w:r w:rsidRPr="00563190">
        <w:rPr>
          <w:b/>
          <w:highlight w:val="green"/>
          <w:u w:val="single"/>
        </w:rPr>
        <w:t xml:space="preserve">contribute </w:t>
      </w:r>
      <w:r w:rsidRPr="00527B0C">
        <w:rPr>
          <w:b/>
          <w:u w:val="single"/>
        </w:rPr>
        <w:t xml:space="preserve">a </w:t>
      </w:r>
      <w:r w:rsidRPr="00563190">
        <w:rPr>
          <w:b/>
          <w:highlight w:val="green"/>
          <w:u w:val="single"/>
        </w:rPr>
        <w:t xml:space="preserve">happy </w:t>
      </w:r>
      <w:r w:rsidRPr="00527B0C">
        <w:rPr>
          <w:b/>
          <w:u w:val="single"/>
        </w:rPr>
        <w:t>society</w:t>
      </w:r>
      <w:r w:rsidRPr="008F5337">
        <w:rPr>
          <w:b/>
          <w:u w:val="single"/>
        </w:rPr>
        <w:t xml:space="preserve">, and thus </w:t>
      </w:r>
      <w:r w:rsidRPr="00527B0C">
        <w:rPr>
          <w:b/>
          <w:u w:val="single"/>
        </w:rPr>
        <w:t xml:space="preserve">the </w:t>
      </w:r>
      <w:r w:rsidRPr="00563190">
        <w:rPr>
          <w:b/>
          <w:highlight w:val="green"/>
          <w:u w:val="single"/>
        </w:rPr>
        <w:t>traits that would be promoted</w:t>
      </w:r>
      <w:r w:rsidRPr="008F5337">
        <w:rPr>
          <w:b/>
          <w:u w:val="single"/>
        </w:rPr>
        <w:t xml:space="preserve"> and cultivated </w:t>
      </w:r>
      <w:r w:rsidRPr="00527B0C">
        <w:rPr>
          <w:b/>
          <w:highlight w:val="green"/>
          <w:u w:val="single"/>
        </w:rPr>
        <w:t>if this were</w:t>
      </w:r>
      <w:r w:rsidRPr="00527B0C">
        <w:rPr>
          <w:b/>
          <w:u w:val="single"/>
        </w:rPr>
        <w:t xml:space="preserve"> something </w:t>
      </w:r>
      <w:r w:rsidRPr="00527B0C">
        <w:rPr>
          <w:b/>
          <w:highlight w:val="green"/>
          <w:u w:val="single"/>
        </w:rPr>
        <w:t>sought after</w:t>
      </w:r>
      <w:r w:rsidRPr="008F5337">
        <w:rPr>
          <w:b/>
          <w:u w:val="single"/>
        </w:rPr>
        <w:t>.</w:t>
      </w:r>
      <w:r w:rsidRPr="008F5337">
        <w:t xml:space="preserve"> To a very large extent, the intrinsic values suggested by pluralists tend to be hedonic instrumental values. Indeed, </w:t>
      </w:r>
      <w:proofErr w:type="gramStart"/>
      <w:r w:rsidRPr="008F5337">
        <w:t>pluralists’</w:t>
      </w:r>
      <w:proofErr w:type="gramEnd"/>
      <w:r w:rsidRPr="008F5337">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F5337">
        <w:t>i</w:t>
      </w:r>
      <w:proofErr w:type="spellEnd"/>
      <w:r w:rsidRPr="008F5337">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the suggested non-hedonic intrinsic values are potentially explainable by appeal to just pleasure and pain</w:t>
      </w:r>
      <w:r w:rsidRPr="008F5337">
        <w:t xml:space="preserve"> (which, following my argument in the previous chapter, we should accept as intrinsically valuable and </w:t>
      </w:r>
      <w:proofErr w:type="spellStart"/>
      <w:r w:rsidRPr="008F5337">
        <w:t>disvaluable</w:t>
      </w:r>
      <w:proofErr w:type="spellEnd"/>
      <w:r w:rsidRPr="008F5337">
        <w:t xml:space="preserve">), </w:t>
      </w:r>
      <w:r w:rsidRPr="008F5337">
        <w:rPr>
          <w:b/>
          <w:u w:val="single"/>
        </w:rPr>
        <w:t>then—</w:t>
      </w:r>
      <w:r w:rsidRPr="00563190">
        <w:rPr>
          <w:b/>
          <w:highlight w:val="green"/>
          <w:u w:val="single"/>
        </w:rPr>
        <w:t>by appeal to Occam’s razor</w:t>
      </w:r>
      <w:r w:rsidRPr="008F5337">
        <w:rPr>
          <w:b/>
          <w:u w:val="single"/>
        </w:rPr>
        <w:t>—</w:t>
      </w:r>
      <w:r w:rsidRPr="00563190">
        <w:rPr>
          <w:b/>
          <w:highlight w:val="green"/>
          <w:u w:val="single"/>
        </w:rPr>
        <w:t>we have</w:t>
      </w:r>
      <w:r w:rsidRPr="008F5337">
        <w:rPr>
          <w:b/>
          <w:u w:val="single"/>
        </w:rPr>
        <w:t xml:space="preserve"> at </w:t>
      </w:r>
      <w:r w:rsidRPr="00563190">
        <w:rPr>
          <w:b/>
          <w:u w:val="single"/>
        </w:rPr>
        <w:t xml:space="preserve">least </w:t>
      </w:r>
      <w:r w:rsidRPr="00563190">
        <w:rPr>
          <w:b/>
          <w:highlight w:val="green"/>
          <w:u w:val="single"/>
        </w:rPr>
        <w:t xml:space="preserve">a </w:t>
      </w:r>
      <w:r w:rsidRPr="00527B0C">
        <w:rPr>
          <w:b/>
          <w:u w:val="single"/>
        </w:rPr>
        <w:t xml:space="preserve">pro tanto </w:t>
      </w:r>
      <w:r w:rsidRPr="00563190">
        <w:rPr>
          <w:b/>
          <w:highlight w:val="green"/>
          <w:u w:val="single"/>
        </w:rPr>
        <w:t>reason to resist the introduction of any further</w:t>
      </w:r>
      <w:r w:rsidRPr="008F5337">
        <w:rPr>
          <w:b/>
          <w:u w:val="single"/>
        </w:rPr>
        <w:t xml:space="preserve"> intrinsic </w:t>
      </w:r>
      <w:r w:rsidRPr="00563190">
        <w:rPr>
          <w:b/>
          <w:highlight w:val="green"/>
          <w:u w:val="single"/>
        </w:rPr>
        <w:t>values</w:t>
      </w:r>
      <w:r w:rsidRPr="008F5337">
        <w:rPr>
          <w:b/>
          <w:u w:val="single"/>
        </w:rPr>
        <w:t xml:space="preserve"> and disvalues. It is ontologically more costly to posit a plurality of intrinsic values and disvalues, so in case all </w:t>
      </w:r>
      <w:r w:rsidRPr="008F5337">
        <w:rPr>
          <w:b/>
          <w:u w:val="single"/>
        </w:rPr>
        <w:lastRenderedPageBreak/>
        <w:t xml:space="preserve">values admit of explanation by reference to a single intrinsic value and a single intrinsic disvalue, </w:t>
      </w:r>
      <w:r w:rsidRPr="00563190">
        <w:rPr>
          <w:b/>
          <w:highlight w:val="green"/>
          <w:u w:val="single"/>
        </w:rPr>
        <w:t>we have reason to reject more complicated accounts</w:t>
      </w:r>
      <w:r w:rsidRPr="008F5337">
        <w:rPr>
          <w:b/>
          <w:u w:val="single"/>
        </w:rPr>
        <w:t>.</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w:t>
      </w:r>
      <w:r w:rsidRPr="00527B0C">
        <w:t xml:space="preserve">: </w:t>
      </w:r>
      <w:r w:rsidRPr="00527B0C">
        <w:rPr>
          <w:b/>
          <w:u w:val="single"/>
        </w:rPr>
        <w:t xml:space="preserve">If the non-hedonic values suggested by pluralists are truly intrinsic </w:t>
      </w:r>
      <w:proofErr w:type="gramStart"/>
      <w:r w:rsidRPr="00527B0C">
        <w:rPr>
          <w:b/>
          <w:u w:val="single"/>
        </w:rPr>
        <w:t>values in their own right, then</w:t>
      </w:r>
      <w:proofErr w:type="gramEnd"/>
      <w:r w:rsidRPr="00527B0C">
        <w:rPr>
          <w:b/>
          <w:u w:val="single"/>
        </w:rPr>
        <w:t xml:space="preserve"> why do they tend to point toward pleasure and away from pain?</w:t>
      </w:r>
      <w:r w:rsidRPr="00527B0C">
        <w:t>27</w:t>
      </w:r>
    </w:p>
    <w:p w14:paraId="6D798733" w14:textId="77777777" w:rsidR="008B448A" w:rsidRDefault="008B448A" w:rsidP="008B448A"/>
    <w:p w14:paraId="6A44B3A0" w14:textId="1F7A3CDB" w:rsidR="008B448A" w:rsidRPr="00534AC7" w:rsidRDefault="001C6C17" w:rsidP="008B448A">
      <w:pPr>
        <w:pStyle w:val="Heading4"/>
        <w:rPr>
          <w:rFonts w:cs="Arial"/>
        </w:rPr>
      </w:pPr>
      <w:r>
        <w:rPr>
          <w:rFonts w:cs="Arial"/>
        </w:rPr>
        <w:t>3</w:t>
      </w:r>
      <w:r w:rsidR="008B448A">
        <w:rPr>
          <w:rFonts w:cs="Arial"/>
        </w:rPr>
        <w:t xml:space="preserve">. </w:t>
      </w:r>
      <w:r w:rsidR="008B448A" w:rsidRPr="00534AC7">
        <w:rPr>
          <w:rFonts w:cs="Arial"/>
        </w:rPr>
        <w:t>Extinction comes first!</w:t>
      </w:r>
    </w:p>
    <w:p w14:paraId="68ABE3F4" w14:textId="77777777" w:rsidR="008B448A" w:rsidRPr="00534AC7" w:rsidRDefault="008B448A" w:rsidP="008B448A">
      <w:proofErr w:type="spellStart"/>
      <w:r w:rsidRPr="00534AC7">
        <w:rPr>
          <w:rStyle w:val="Style13ptBold"/>
        </w:rPr>
        <w:t>Pummer</w:t>
      </w:r>
      <w:proofErr w:type="spellEnd"/>
      <w:r w:rsidRPr="00534AC7">
        <w:rPr>
          <w:rStyle w:val="Style13ptBold"/>
        </w:rPr>
        <w:t xml:space="preserve"> 15</w:t>
      </w:r>
      <w:r w:rsidRPr="00534AC7">
        <w:t xml:space="preserve"> [Theron, Junior Research Fellow in Philosophy at St. Anne's College, University of Oxford. “Moral Agreement on Saving the World” Practical Ethics, University of Oxford. May 18, 2015] AT</w:t>
      </w:r>
    </w:p>
    <w:p w14:paraId="2554F7E3" w14:textId="77777777" w:rsidR="008B448A" w:rsidRPr="00527B0C" w:rsidRDefault="008B448A" w:rsidP="008B448A">
      <w:pPr>
        <w:rPr>
          <w:sz w:val="14"/>
        </w:rPr>
      </w:pPr>
      <w:r w:rsidRPr="00534AC7">
        <w:rPr>
          <w:rStyle w:val="StyleUnderline"/>
        </w:rPr>
        <w:t>There appears to be lot of disagreement in moral philosophy. Whether these many apparent disagreements are deep and irresolvable, I believe there is at least one thing it is reasonable to agree on right now</w:t>
      </w:r>
      <w:r w:rsidRPr="00527B0C">
        <w:rPr>
          <w:sz w:val="14"/>
        </w:rPr>
        <w:t>, whatever general moral view we adopt</w:t>
      </w:r>
      <w:r w:rsidRPr="00534AC7">
        <w:rPr>
          <w:rStyle w:val="StyleUnderline"/>
        </w:rPr>
        <w:t>: that it is very important to reduce the risk that all intelligent beings on this planet are eliminated by an enormous catastrophe, such as a nuclear war.</w:t>
      </w:r>
      <w:r w:rsidRPr="00527B0C">
        <w:rPr>
          <w:sz w:val="14"/>
        </w:rPr>
        <w:t xml:space="preserve"> How we might in fact try to reduce such existential risks is discussed elsewhere. My claim here is only that </w:t>
      </w:r>
      <w:r w:rsidRPr="00534AC7">
        <w:rPr>
          <w:rStyle w:val="StyleUnderline"/>
        </w:rPr>
        <w:t xml:space="preserve">we – whether we’re consequentialists, deontologists, or virtue ethicists – should all agree that we should try to save the world. </w:t>
      </w:r>
      <w:r w:rsidRPr="00527B0C">
        <w:rPr>
          <w:sz w:val="14"/>
        </w:rPr>
        <w:t xml:space="preserve">According to consequentialism, we should maximize the good, where this is taken to be the goodness, from an impartial perspective, of outcomes. </w:t>
      </w:r>
      <w:r w:rsidRPr="00534AC7">
        <w:rPr>
          <w:rStyle w:val="StyleUnderline"/>
        </w:rPr>
        <w:t>Clearly one thing that makes an outcome good is that the people in it are doing well. There is little disagreement here.</w:t>
      </w:r>
      <w:r w:rsidRPr="00527B0C">
        <w:rPr>
          <w:sz w:val="14"/>
        </w:rPr>
        <w:t xml:space="preserve"> If the happiness or well-being of possible future people is just as important as that of people who already exist, and if they would have good lives, it is not hard to see how</w:t>
      </w:r>
      <w:r w:rsidRPr="00534AC7">
        <w:rPr>
          <w:rStyle w:val="StyleUnderline"/>
        </w:rPr>
        <w:t xml:space="preserve"> </w:t>
      </w:r>
      <w:r w:rsidRPr="00A757E3">
        <w:rPr>
          <w:rStyle w:val="StyleUnderline"/>
          <w:highlight w:val="green"/>
        </w:rPr>
        <w:t xml:space="preserve">reducing existential risk is </w:t>
      </w:r>
      <w:r w:rsidRPr="00534AC7">
        <w:rPr>
          <w:rStyle w:val="StyleUnderline"/>
        </w:rPr>
        <w:t xml:space="preserve">easily </w:t>
      </w:r>
      <w:r w:rsidRPr="00A757E3">
        <w:rPr>
          <w:rStyle w:val="StyleUnderline"/>
          <w:highlight w:val="green"/>
        </w:rPr>
        <w:t>the most important thing in the whole world.</w:t>
      </w:r>
      <w:r w:rsidRPr="00534AC7">
        <w:rPr>
          <w:rStyle w:val="StyleUnderline"/>
        </w:rPr>
        <w:t xml:space="preserve"> This is for the familiar reason that there are </w:t>
      </w:r>
      <w:r w:rsidRPr="00A757E3">
        <w:rPr>
          <w:rStyle w:val="StyleUnderline"/>
          <w:highlight w:val="green"/>
        </w:rPr>
        <w:t xml:space="preserve">so many people </w:t>
      </w:r>
      <w:r w:rsidRPr="00534AC7">
        <w:rPr>
          <w:rStyle w:val="StyleUnderline"/>
        </w:rPr>
        <w:t xml:space="preserve">who </w:t>
      </w:r>
      <w:r w:rsidRPr="00A757E3">
        <w:rPr>
          <w:rStyle w:val="StyleUnderline"/>
          <w:highlight w:val="green"/>
        </w:rPr>
        <w:t>could exist in the future</w:t>
      </w:r>
      <w:r w:rsidRPr="00534AC7">
        <w:rPr>
          <w:rStyle w:val="StyleUnderline"/>
        </w:rPr>
        <w:t xml:space="preserve"> – there are </w:t>
      </w:r>
      <w:r w:rsidRPr="00A757E3">
        <w:rPr>
          <w:rStyle w:val="StyleUnderline"/>
          <w:highlight w:val="green"/>
        </w:rPr>
        <w:t>trillions upon trillions</w:t>
      </w:r>
      <w:r w:rsidRPr="00534AC7">
        <w:rPr>
          <w:rStyle w:val="StyleUnderline"/>
        </w:rPr>
        <w:t xml:space="preserve">… upon trillions. There are so many possible future people that reducing existential risk is arguably the most important thing in the world, </w:t>
      </w:r>
      <w:r w:rsidRPr="00A757E3">
        <w:rPr>
          <w:rStyle w:val="StyleUnderline"/>
          <w:highlight w:val="green"/>
        </w:rPr>
        <w:t xml:space="preserve">even if the well-being of these possible people were given only 0.001% as much weight </w:t>
      </w:r>
      <w:r w:rsidRPr="00534AC7">
        <w:rPr>
          <w:rStyle w:val="StyleUnderline"/>
        </w:rPr>
        <w:t>as that of existing people.</w:t>
      </w:r>
      <w:r w:rsidRPr="00527B0C">
        <w:rPr>
          <w:sz w:val="14"/>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34AC7">
        <w:rPr>
          <w:rStyle w:val="StyleUnderline"/>
        </w:rPr>
        <w:t xml:space="preserve">this case is strengthened by the fact that there’s a good chance that many existing people will, with the aid of life-extension technology, live very long and very </w:t>
      </w:r>
      <w:proofErr w:type="gramStart"/>
      <w:r w:rsidRPr="00534AC7">
        <w:rPr>
          <w:rStyle w:val="StyleUnderline"/>
        </w:rPr>
        <w:t>high quality</w:t>
      </w:r>
      <w:proofErr w:type="gramEnd"/>
      <w:r w:rsidRPr="00534AC7">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34AC7">
        <w:rPr>
          <w:rStyle w:val="Emphasis"/>
        </w:rPr>
        <w:t>that is a huge mistake.</w:t>
      </w:r>
      <w:r w:rsidRPr="00527B0C">
        <w:rPr>
          <w:sz w:val="14"/>
        </w:rPr>
        <w:t xml:space="preserve"> </w:t>
      </w:r>
      <w:r w:rsidRPr="00A757E3">
        <w:rPr>
          <w:rStyle w:val="StyleUnderline"/>
          <w:highlight w:val="green"/>
        </w:rPr>
        <w:t>Non-consequentialism is</w:t>
      </w:r>
      <w:r w:rsidRPr="00534AC7">
        <w:rPr>
          <w:rStyle w:val="StyleUnderline"/>
        </w:rPr>
        <w:t xml:space="preserve"> the view that there’s more that determines rightness than the goodness of consequences or outcomes; </w:t>
      </w:r>
      <w:r w:rsidRPr="00534AC7">
        <w:rPr>
          <w:rStyle w:val="Emphasis"/>
        </w:rPr>
        <w:t xml:space="preserve">it is </w:t>
      </w:r>
      <w:r w:rsidRPr="00A757E3">
        <w:rPr>
          <w:rStyle w:val="Emphasis"/>
          <w:highlight w:val="green"/>
        </w:rPr>
        <w:t>not the view that the latter don’t matter</w:t>
      </w:r>
      <w:r w:rsidRPr="00534AC7">
        <w:rPr>
          <w:rStyle w:val="StyleUnderline"/>
        </w:rPr>
        <w:t>.</w:t>
      </w:r>
      <w:r w:rsidRPr="00527B0C">
        <w:rPr>
          <w:sz w:val="14"/>
        </w:rPr>
        <w:t xml:space="preserve"> Even John Rawls wrote, “</w:t>
      </w:r>
      <w:r w:rsidRPr="00534AC7">
        <w:rPr>
          <w:rStyle w:val="StyleUnderline"/>
        </w:rPr>
        <w:t>All ethical doctrines worth our attention take consequences into account in judging rightness. One which did not would simply be irrational, crazy.</w:t>
      </w:r>
      <w:r w:rsidRPr="00527B0C">
        <w:rPr>
          <w:sz w:val="14"/>
        </w:rPr>
        <w:t xml:space="preserve">” </w:t>
      </w:r>
      <w:r w:rsidRPr="00A757E3">
        <w:rPr>
          <w:rStyle w:val="Emphasis"/>
          <w:highlight w:val="green"/>
        </w:rPr>
        <w:t xml:space="preserve">Minimally plausible </w:t>
      </w:r>
      <w:r w:rsidRPr="00534AC7">
        <w:rPr>
          <w:rStyle w:val="Emphasis"/>
        </w:rPr>
        <w:t xml:space="preserve">versions of </w:t>
      </w:r>
      <w:r w:rsidRPr="00A757E3">
        <w:rPr>
          <w:rStyle w:val="Emphasis"/>
          <w:highlight w:val="green"/>
        </w:rPr>
        <w:t xml:space="preserve">deontology </w:t>
      </w:r>
      <w:r w:rsidRPr="00534AC7">
        <w:rPr>
          <w:rStyle w:val="Emphasis"/>
        </w:rPr>
        <w:t xml:space="preserve">and virtue ethics </w:t>
      </w:r>
      <w:r w:rsidRPr="00A757E3">
        <w:rPr>
          <w:rStyle w:val="Emphasis"/>
          <w:highlight w:val="green"/>
        </w:rPr>
        <w:t>must be concerned in part with promoting the good</w:t>
      </w:r>
      <w:r w:rsidRPr="00534AC7">
        <w:rPr>
          <w:rStyle w:val="StyleUnderline"/>
        </w:rPr>
        <w:t>, from an impartial point of view.</w:t>
      </w:r>
      <w:r w:rsidRPr="00527B0C">
        <w:rPr>
          <w:sz w:val="14"/>
        </w:rPr>
        <w:t xml:space="preserve"> </w:t>
      </w:r>
      <w:r w:rsidRPr="00A757E3">
        <w:rPr>
          <w:rStyle w:val="StyleUnderline"/>
          <w:highlight w:val="green"/>
        </w:rPr>
        <w:t xml:space="preserve">They’d </w:t>
      </w:r>
      <w:r w:rsidRPr="00534AC7">
        <w:rPr>
          <w:rStyle w:val="StyleUnderline"/>
        </w:rPr>
        <w:t xml:space="preserve">thus </w:t>
      </w:r>
      <w:r w:rsidRPr="00A757E3">
        <w:rPr>
          <w:rStyle w:val="StyleUnderline"/>
          <w:highlight w:val="green"/>
        </w:rPr>
        <w:t>imply very strong reasons to reduce existential risk</w:t>
      </w:r>
      <w:r w:rsidRPr="00527B0C">
        <w:rPr>
          <w:sz w:val="14"/>
          <w:highlight w:val="green"/>
        </w:rPr>
        <w:t>,</w:t>
      </w:r>
      <w:r w:rsidRPr="00527B0C">
        <w:rPr>
          <w:sz w:val="14"/>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w:t>
      </w:r>
      <w:r w:rsidRPr="00527B0C">
        <w:rPr>
          <w:sz w:val="14"/>
        </w:rPr>
        <w:lastRenderedPageBreak/>
        <w:t xml:space="preserve">nonetheless have very strong reasons to reduce existential risk. </w:t>
      </w:r>
      <w:r w:rsidRPr="00534AC7">
        <w:rPr>
          <w:rStyle w:val="StyleUnderline"/>
        </w:rPr>
        <w:t>Even egoism, the view that each agent should maximize her own good, might imply strong reasons to reduce existential risk.</w:t>
      </w:r>
      <w:r w:rsidRPr="00527B0C">
        <w:rPr>
          <w:sz w:val="14"/>
        </w:rPr>
        <w:t xml:space="preserve"> It will depend, among other things, on what one’s own good </w:t>
      </w:r>
      <w:proofErr w:type="gramStart"/>
      <w:r w:rsidRPr="00527B0C">
        <w:rPr>
          <w:sz w:val="14"/>
        </w:rPr>
        <w:t>consists</w:t>
      </w:r>
      <w:proofErr w:type="gramEnd"/>
      <w:r w:rsidRPr="00527B0C">
        <w:rPr>
          <w:sz w:val="14"/>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27B0C">
        <w:rPr>
          <w:sz w:val="14"/>
        </w:rPr>
        <w:t>actually desires</w:t>
      </w:r>
      <w:proofErr w:type="gramEnd"/>
      <w:r w:rsidRPr="00527B0C">
        <w:rPr>
          <w:sz w:val="14"/>
        </w:rPr>
        <w:t xml:space="preserve"> to do that act). </w:t>
      </w:r>
      <w:r w:rsidRPr="00534AC7">
        <w:rPr>
          <w:rStyle w:val="StyleUnderline"/>
        </w:rPr>
        <w:t>To be minimally plausible, egoism will need to be paired with a more sophisticated account of well-being.</w:t>
      </w:r>
      <w:r w:rsidRPr="00527B0C">
        <w:rPr>
          <w:sz w:val="14"/>
        </w:rPr>
        <w:t xml:space="preserve"> To see this, it is enough to consider, as Plato did, the possibility of a ring of invisibility – </w:t>
      </w:r>
      <w:r w:rsidRPr="00534AC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27B0C">
        <w:rPr>
          <w:sz w:val="14"/>
        </w:rPr>
        <w:t xml:space="preserve">, in some robust way, where this would to a significant extent be a function of other-regarding concerns (see chapter 12 of this classic intro to ethics). But </w:t>
      </w:r>
      <w:r w:rsidRPr="00534AC7">
        <w:rPr>
          <w:rStyle w:val="StyleUnderline"/>
        </w:rPr>
        <w:t>once these elements are included, we can (roughly, as above) argue that this sort of egoism will imply strong reasons to reduce existential risk.</w:t>
      </w:r>
      <w:r w:rsidRPr="00527B0C">
        <w:rPr>
          <w:sz w:val="14"/>
        </w:rPr>
        <w:t xml:space="preserve"> Add to </w:t>
      </w:r>
      <w:proofErr w:type="gramStart"/>
      <w:r w:rsidRPr="00527B0C">
        <w:rPr>
          <w:sz w:val="14"/>
        </w:rPr>
        <w:t>all of</w:t>
      </w:r>
      <w:proofErr w:type="gramEnd"/>
      <w:r w:rsidRPr="00527B0C">
        <w:rPr>
          <w:sz w:val="14"/>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757E3">
        <w:rPr>
          <w:rStyle w:val="Emphasis"/>
          <w:highlight w:val="green"/>
        </w:rPr>
        <w:t xml:space="preserve">We should also </w:t>
      </w:r>
      <w:proofErr w:type="gramStart"/>
      <w:r w:rsidRPr="00A757E3">
        <w:rPr>
          <w:rStyle w:val="Emphasis"/>
          <w:highlight w:val="green"/>
        </w:rPr>
        <w:t>take into account</w:t>
      </w:r>
      <w:proofErr w:type="gramEnd"/>
      <w:r w:rsidRPr="00A757E3">
        <w:rPr>
          <w:rStyle w:val="Emphasis"/>
          <w:highlight w:val="green"/>
        </w:rPr>
        <w:t xml:space="preserve"> moral uncertainty.</w:t>
      </w:r>
      <w:r w:rsidRPr="00527B0C">
        <w:rPr>
          <w:sz w:val="14"/>
        </w:rPr>
        <w:t xml:space="preserve"> </w:t>
      </w:r>
      <w:r w:rsidRPr="00534AC7">
        <w:rPr>
          <w:rStyle w:val="StyleUnderline"/>
        </w:rPr>
        <w:t>What is it reasonable for one to do, when one is uncertain not (only) about the empirical facts, but also about the moral facts?</w:t>
      </w:r>
      <w:r w:rsidRPr="00527B0C">
        <w:rPr>
          <w:sz w:val="14"/>
        </w:rPr>
        <w:t xml:space="preserve"> I’ve just argued that </w:t>
      </w:r>
      <w:r w:rsidRPr="00534AC7">
        <w:rPr>
          <w:rStyle w:val="StyleUnderline"/>
        </w:rPr>
        <w:t>there’s agreement among minimally plausible ethical views that we have strong reason to reduce existential risk – not only consequentialists, but also deontologists, virtue ethicists, and sophisticated egoists should agree.</w:t>
      </w:r>
      <w:r w:rsidRPr="00527B0C">
        <w:rPr>
          <w:sz w:val="14"/>
        </w:rPr>
        <w:t xml:space="preserve"> But </w:t>
      </w:r>
      <w:r w:rsidRPr="00534AC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527B0C">
        <w:rPr>
          <w:sz w:val="14"/>
        </w:rPr>
        <w:t xml:space="preserve">(and 10% sure that one of these other ones is correct), </w:t>
      </w:r>
      <w:r w:rsidRPr="00534AC7">
        <w:rPr>
          <w:rStyle w:val="StyleUnderline"/>
        </w:rPr>
        <w:t xml:space="preserve">they would have </w:t>
      </w:r>
      <w:proofErr w:type="gramStart"/>
      <w:r w:rsidRPr="00534AC7">
        <w:rPr>
          <w:rStyle w:val="StyleUnderline"/>
        </w:rPr>
        <w:t>pretty strong</w:t>
      </w:r>
      <w:proofErr w:type="gramEnd"/>
      <w:r w:rsidRPr="00534AC7">
        <w:rPr>
          <w:rStyle w:val="StyleUnderline"/>
        </w:rPr>
        <w:t xml:space="preserve"> reason, from the standpoint of moral uncertainty, to reduce existential risk.</w:t>
      </w:r>
      <w:r w:rsidRPr="00527B0C">
        <w:rPr>
          <w:sz w:val="14"/>
        </w:rPr>
        <w:t xml:space="preserve"> Perhaps most disturbingly still, </w:t>
      </w:r>
      <w:r w:rsidRPr="00A757E3">
        <w:rPr>
          <w:rStyle w:val="StyleUnderline"/>
          <w:highlight w:val="green"/>
        </w:rPr>
        <w:t xml:space="preserve">even if we are only 1% sure that </w:t>
      </w:r>
      <w:r w:rsidRPr="00534AC7">
        <w:rPr>
          <w:rStyle w:val="StyleUnderline"/>
        </w:rPr>
        <w:t xml:space="preserve">the </w:t>
      </w:r>
      <w:r w:rsidRPr="00A757E3">
        <w:rPr>
          <w:rStyle w:val="StyleUnderline"/>
          <w:highlight w:val="green"/>
        </w:rPr>
        <w:t xml:space="preserve">well-being </w:t>
      </w:r>
      <w:r w:rsidRPr="00534AC7">
        <w:rPr>
          <w:rStyle w:val="StyleUnderline"/>
        </w:rPr>
        <w:t xml:space="preserve">of possible future people </w:t>
      </w:r>
      <w:r w:rsidRPr="00A757E3">
        <w:rPr>
          <w:rStyle w:val="StyleUnderline"/>
          <w:highlight w:val="green"/>
        </w:rPr>
        <w:t xml:space="preserve">matters, </w:t>
      </w:r>
      <w:r w:rsidRPr="00534AC7">
        <w:rPr>
          <w:rStyle w:val="StyleUnderline"/>
        </w:rPr>
        <w:t xml:space="preserve">it is at least arguable that, </w:t>
      </w:r>
      <w:r w:rsidRPr="00A757E3">
        <w:rPr>
          <w:rStyle w:val="StyleUnderline"/>
          <w:highlight w:val="green"/>
        </w:rPr>
        <w:t xml:space="preserve">from </w:t>
      </w:r>
      <w:r w:rsidRPr="00534AC7">
        <w:rPr>
          <w:rStyle w:val="StyleUnderline"/>
        </w:rPr>
        <w:t xml:space="preserve">the standpoint of </w:t>
      </w:r>
      <w:r w:rsidRPr="00A757E3">
        <w:rPr>
          <w:rStyle w:val="StyleUnderline"/>
          <w:highlight w:val="green"/>
        </w:rPr>
        <w:t>moral uncertainty, reducing existential risk is the most important thing in the world.</w:t>
      </w:r>
      <w:r w:rsidRPr="00527B0C">
        <w:rPr>
          <w:sz w:val="14"/>
        </w:rPr>
        <w:t xml:space="preserve"> Again, this is largely </w:t>
      </w:r>
      <w:proofErr w:type="gramStart"/>
      <w:r w:rsidRPr="00527B0C">
        <w:rPr>
          <w:sz w:val="14"/>
        </w:rPr>
        <w:t>for the reason that</w:t>
      </w:r>
      <w:proofErr w:type="gramEnd"/>
      <w:r w:rsidRPr="00527B0C">
        <w:rPr>
          <w:sz w:val="14"/>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34AC7">
        <w:rPr>
          <w:rStyle w:val="StyleUnderline"/>
        </w:rPr>
        <w:t>It is enough for my claim that there is moral agreement in the relevant sense if</w:t>
      </w:r>
      <w:r w:rsidRPr="00527B0C">
        <w:rPr>
          <w:sz w:val="14"/>
        </w:rPr>
        <w:t xml:space="preserve">, at least given certain empirical claims about what future lives would most likely be like, </w:t>
      </w:r>
      <w:r w:rsidRPr="00A757E3">
        <w:rPr>
          <w:rStyle w:val="Emphasis"/>
          <w:highlight w:val="green"/>
        </w:rPr>
        <w:t xml:space="preserve">all minimally plausible moral views would converge </w:t>
      </w:r>
      <w:r w:rsidRPr="00534AC7">
        <w:rPr>
          <w:rStyle w:val="Emphasis"/>
        </w:rPr>
        <w:t xml:space="preserve">on the conclusion </w:t>
      </w:r>
      <w:r w:rsidRPr="00A757E3">
        <w:rPr>
          <w:rStyle w:val="Emphasis"/>
          <w:highlight w:val="green"/>
        </w:rPr>
        <w:t>that we should try to save the world</w:t>
      </w:r>
      <w:r w:rsidRPr="00A757E3">
        <w:rPr>
          <w:rStyle w:val="StyleUnderline"/>
          <w:highlight w:val="green"/>
        </w:rPr>
        <w:t>.</w:t>
      </w:r>
      <w:r w:rsidRPr="00527B0C">
        <w:rPr>
          <w:sz w:val="14"/>
        </w:rPr>
        <w:t xml:space="preserve"> While there are some non-crazy </w:t>
      </w:r>
      <w:r w:rsidRPr="00534AC7">
        <w:rPr>
          <w:rStyle w:val="StyleUnderline"/>
        </w:rPr>
        <w:t>views that place significantly greater moral weight on avoiding suffering than on promoting happiness</w:t>
      </w:r>
      <w:r w:rsidRPr="00527B0C">
        <w:rPr>
          <w:sz w:val="14"/>
        </w:rPr>
        <w:t xml:space="preserve">, for reasons others have offered (and for independent reasons I won’t get into here unless requested to), they nonetheless </w:t>
      </w:r>
      <w:r w:rsidRPr="00534AC7">
        <w:rPr>
          <w:rStyle w:val="StyleUnderline"/>
        </w:rPr>
        <w:t xml:space="preserve">seem to be </w:t>
      </w:r>
      <w:proofErr w:type="gramStart"/>
      <w:r w:rsidRPr="00534AC7">
        <w:rPr>
          <w:rStyle w:val="StyleUnderline"/>
        </w:rPr>
        <w:t>fairly implausible</w:t>
      </w:r>
      <w:proofErr w:type="gramEnd"/>
      <w:r w:rsidRPr="00534AC7">
        <w:rPr>
          <w:rStyle w:val="StyleUnderline"/>
        </w:rPr>
        <w:t xml:space="preserve"> views.</w:t>
      </w:r>
      <w:r w:rsidRPr="00527B0C">
        <w:rPr>
          <w:sz w:val="14"/>
        </w:rPr>
        <w:t xml:space="preserve"> And </w:t>
      </w:r>
      <w:r w:rsidRPr="00534AC7">
        <w:rPr>
          <w:rStyle w:val="StyleUnderline"/>
        </w:rPr>
        <w:t xml:space="preserve">even if things did not go well for our ancestors, I am optimistic that they will overall go fantastically well for our </w:t>
      </w:r>
      <w:proofErr w:type="gramStart"/>
      <w:r w:rsidRPr="00534AC7">
        <w:rPr>
          <w:rStyle w:val="StyleUnderline"/>
        </w:rPr>
        <w:t>descendants, if</w:t>
      </w:r>
      <w:proofErr w:type="gramEnd"/>
      <w:r w:rsidRPr="00534AC7">
        <w:rPr>
          <w:rStyle w:val="StyleUnderline"/>
        </w:rPr>
        <w:t xml:space="preserve"> we allow them to. I suspect that most of us alive today – at least those of us not suffering from extreme illness or poverty – have lives that are well worth living, and that things will continue to improve.</w:t>
      </w:r>
      <w:r w:rsidRPr="00527B0C">
        <w:rPr>
          <w:sz w:val="14"/>
        </w:rPr>
        <w:t xml:space="preserve"> Derek Parfit, whose work has emphasized future generations as well as agreement in ethics, described our situation clearly and accurately: “We live during the hinge of history. </w:t>
      </w:r>
      <w:r w:rsidRPr="00534AC7">
        <w:rPr>
          <w:rStyle w:val="StyleUnderline"/>
        </w:rPr>
        <w:t xml:space="preserve">Given the scientific and technological discoveries of the last two centuries, the world has never changed as fast. </w:t>
      </w:r>
      <w:r w:rsidRPr="00527B0C">
        <w:rPr>
          <w:sz w:val="14"/>
        </w:rPr>
        <w:t xml:space="preserve">We shall soon have even greater powers to transform, not only our surroundings, but ourselves and our successors. </w:t>
      </w:r>
      <w:r w:rsidRPr="00534AC7">
        <w:rPr>
          <w:rStyle w:val="StyleUnderline"/>
        </w:rPr>
        <w:t xml:space="preserve">If we act wisely in the next few centuries, humanity will survive its most dangerous and decisive period. </w:t>
      </w:r>
      <w:r w:rsidRPr="00527B0C">
        <w:rPr>
          <w:sz w:val="14"/>
        </w:rPr>
        <w:t xml:space="preserve">Our descendants could, if necessary, go elsewhere, spreading through this galaxy…. </w:t>
      </w:r>
      <w:r w:rsidRPr="00534AC7">
        <w:rPr>
          <w:rStyle w:val="StyleUnderline"/>
        </w:rPr>
        <w:t>Our descendants might, I believe, make the further future very good. But that good future may also depend in part on us. If our selfish recklessness ends human history, we would be acting very wrongly.</w:t>
      </w:r>
      <w:r w:rsidRPr="00527B0C">
        <w:rPr>
          <w:sz w:val="14"/>
        </w:rPr>
        <w:t>” (From chapter 36 of On What Matters)</w:t>
      </w:r>
    </w:p>
    <w:p w14:paraId="1B29BB79" w14:textId="77777777" w:rsidR="008B448A" w:rsidRPr="008B448A" w:rsidRDefault="008B448A" w:rsidP="008B448A"/>
    <w:sectPr w:rsidR="008B448A" w:rsidRPr="008B44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676784"/>
    <w:multiLevelType w:val="hybridMultilevel"/>
    <w:tmpl w:val="61C8BB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C0840"/>
    <w:multiLevelType w:val="hybridMultilevel"/>
    <w:tmpl w:val="C292D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A64EFE"/>
    <w:multiLevelType w:val="hybridMultilevel"/>
    <w:tmpl w:val="8578E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CA4791"/>
    <w:multiLevelType w:val="hybridMultilevel"/>
    <w:tmpl w:val="F376B0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FD1C99"/>
    <w:multiLevelType w:val="hybridMultilevel"/>
    <w:tmpl w:val="89248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73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C1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AF1"/>
    <w:rsid w:val="003C5F4C"/>
    <w:rsid w:val="003C7311"/>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EAB"/>
    <w:rsid w:val="0055699B"/>
    <w:rsid w:val="0056020A"/>
    <w:rsid w:val="00563D3D"/>
    <w:rsid w:val="005659AA"/>
    <w:rsid w:val="005676E8"/>
    <w:rsid w:val="00574D7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48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1A5"/>
    <w:rsid w:val="009E160D"/>
    <w:rsid w:val="009F1CBB"/>
    <w:rsid w:val="009F3305"/>
    <w:rsid w:val="009F4AC1"/>
    <w:rsid w:val="009F6FB2"/>
    <w:rsid w:val="00A071C0"/>
    <w:rsid w:val="00A22670"/>
    <w:rsid w:val="00A24B35"/>
    <w:rsid w:val="00A271BA"/>
    <w:rsid w:val="00A27F86"/>
    <w:rsid w:val="00A431C6"/>
    <w:rsid w:val="00A54315"/>
    <w:rsid w:val="00A60FBC"/>
    <w:rsid w:val="00A65C0B"/>
    <w:rsid w:val="00A72370"/>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50D"/>
    <w:rsid w:val="00B0505F"/>
    <w:rsid w:val="00B05C2D"/>
    <w:rsid w:val="00B12933"/>
    <w:rsid w:val="00B12B88"/>
    <w:rsid w:val="00B137E0"/>
    <w:rsid w:val="00B13BC8"/>
    <w:rsid w:val="00B24662"/>
    <w:rsid w:val="00B3569C"/>
    <w:rsid w:val="00B43676"/>
    <w:rsid w:val="00B5602D"/>
    <w:rsid w:val="00B60125"/>
    <w:rsid w:val="00B6656B"/>
    <w:rsid w:val="00B71625"/>
    <w:rsid w:val="00B7468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ED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19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A02"/>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3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B1025"/>
  <w14:defaultImageDpi w14:val="300"/>
  <w15:docId w15:val="{D716A319-4EEB-2942-9FBC-137F69F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44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44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44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B44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9"/>
    <w:unhideWhenUsed/>
    <w:qFormat/>
    <w:rsid w:val="008B44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44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48A"/>
  </w:style>
  <w:style w:type="character" w:customStyle="1" w:styleId="Heading1Char">
    <w:name w:val="Heading 1 Char"/>
    <w:aliases w:val="Pocket Char"/>
    <w:basedOn w:val="DefaultParagraphFont"/>
    <w:link w:val="Heading1"/>
    <w:uiPriority w:val="9"/>
    <w:rsid w:val="008B44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448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B448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9"/>
    <w:rsid w:val="008B44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448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B448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8B448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B448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8B448A"/>
    <w:rPr>
      <w:color w:val="auto"/>
      <w:u w:val="none"/>
    </w:rPr>
  </w:style>
  <w:style w:type="paragraph" w:styleId="DocumentMap">
    <w:name w:val="Document Map"/>
    <w:basedOn w:val="Normal"/>
    <w:link w:val="DocumentMapChar"/>
    <w:uiPriority w:val="99"/>
    <w:semiHidden/>
    <w:unhideWhenUsed/>
    <w:rsid w:val="008B44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48A"/>
    <w:rPr>
      <w:rFonts w:ascii="Lucida Grande" w:hAnsi="Lucida Grande" w:cs="Lucida Grande"/>
    </w:rPr>
  </w:style>
  <w:style w:type="paragraph" w:customStyle="1" w:styleId="Emphasis1">
    <w:name w:val="Emphasis1"/>
    <w:basedOn w:val="Normal"/>
    <w:link w:val="Emphasis"/>
    <w:uiPriority w:val="20"/>
    <w:qFormat/>
    <w:rsid w:val="009D41A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8"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D4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FF33F4"/>
    <w:pPr>
      <w:ind w:left="720"/>
      <w:contextualSpacing/>
    </w:pPr>
  </w:style>
  <w:style w:type="paragraph" w:customStyle="1" w:styleId="textbold">
    <w:name w:val="text bold"/>
    <w:basedOn w:val="Normal"/>
    <w:uiPriority w:val="20"/>
    <w:qFormat/>
    <w:rsid w:val="00554EAB"/>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rPr>
  </w:style>
  <w:style w:type="paragraph" w:styleId="Revision">
    <w:name w:val="Revision"/>
    <w:hidden/>
    <w:uiPriority w:val="99"/>
    <w:semiHidden/>
    <w:rsid w:val="00A7237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stwestcenter.org/news-center/east-west-wire/the-impact-ai-nuclear-deterrence-china-russia-and-the-united-states" TargetMode="External"/><Relationship Id="rId18" Type="http://schemas.openxmlformats.org/officeDocument/2006/relationships/hyperlink" Target="https://link.springer.com/article/10.1007/s10790-015-9506-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satoday.com/story/money/2017/04/17/why-china-beating-us-innovation/100016138/"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epi.org/people/margaret-poydoc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57/s41291-019-00089-9" TargetMode="External"/><Relationship Id="rId5" Type="http://schemas.openxmlformats.org/officeDocument/2006/relationships/numbering" Target="numbering.xml"/><Relationship Id="rId15" Type="http://schemas.openxmlformats.org/officeDocument/2006/relationships/hyperlink" Target="https://www.nlrb.gov/" TargetMode="External"/><Relationship Id="rId10" Type="http://schemas.openxmlformats.org/officeDocument/2006/relationships/hyperlink" Target="https://www.weforum.org/agenda/2018/11/the-next-economic-crisis-could-cause-a-global-conflict-heres-why/" TargetMode="External"/><Relationship Id="rId19" Type="http://schemas.openxmlformats.org/officeDocument/2006/relationships/hyperlink" Target="https://link.springer.com/article/10.1007/s10790-015-9506-9" TargetMode="External"/><Relationship Id="rId4" Type="http://schemas.openxmlformats.org/officeDocument/2006/relationships/customXml" Target="../customXml/item4.xml"/><Relationship Id="rId9" Type="http://schemas.openxmlformats.org/officeDocument/2006/relationships/hyperlink" Target="https://www.epi.org/publication/secular-stagnation/)//BB" TargetMode="External"/><Relationship Id="rId14" Type="http://schemas.openxmlformats.org/officeDocument/2006/relationships/hyperlink" Target="https://www.cengage.com/search/productOverview.do?N=197+4294921854+4294916915+4294904579&amp;amp;Ntk=P_EPI&amp;amp;Ntt=15051676421114137871909840985170930831&amp;amp;Ntx=mode%2Bmatchallpart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13F5CC-8323-1E4C-9270-EE07BB7C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14006</Words>
  <Characters>73813</Characters>
  <Application>Microsoft Office Word</Application>
  <DocSecurity>0</DocSecurity>
  <Lines>1118</Lines>
  <Paragraphs>318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Zheng, Katie [DH23]</cp:lastModifiedBy>
  <cp:revision>2</cp:revision>
  <dcterms:created xsi:type="dcterms:W3CDTF">2021-10-30T07:20:00Z</dcterms:created>
  <dcterms:modified xsi:type="dcterms:W3CDTF">2021-10-30T07:20:00Z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