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7BE8D" w14:textId="0CF96F65" w:rsidR="00E42E4C" w:rsidRDefault="00FC0160" w:rsidP="00FC0160">
      <w:pPr>
        <w:pStyle w:val="Heading1"/>
      </w:pPr>
      <w:r>
        <w:t>1NC</w:t>
      </w:r>
    </w:p>
    <w:p w14:paraId="583330E2" w14:textId="0DE3CE1C" w:rsidR="00A468DB" w:rsidRDefault="00A468DB" w:rsidP="00A468DB">
      <w:pPr>
        <w:pStyle w:val="Heading3"/>
      </w:pPr>
      <w:r>
        <w:lastRenderedPageBreak/>
        <w:t>1NC – OFF</w:t>
      </w:r>
    </w:p>
    <w:p w14:paraId="3BC39AC5" w14:textId="0B2F2FD2" w:rsidR="00A468DB" w:rsidRDefault="00A468DB" w:rsidP="00A468DB">
      <w:pPr>
        <w:pStyle w:val="Heading4"/>
      </w:pPr>
      <w:proofErr w:type="spellStart"/>
      <w:r>
        <w:t>Interp</w:t>
      </w:r>
      <w:proofErr w:type="spellEnd"/>
      <w:r>
        <w:t xml:space="preserve"> – the affirmative may only garner offense from the </w:t>
      </w:r>
      <w:proofErr w:type="spellStart"/>
      <w:r>
        <w:t>resolutional</w:t>
      </w:r>
      <w:proofErr w:type="spellEnd"/>
      <w:r>
        <w:t xml:space="preserve"> bounds. To clarify, extra-t bad.</w:t>
      </w:r>
    </w:p>
    <w:p w14:paraId="38288D6F" w14:textId="77777777" w:rsidR="00CD1AA9" w:rsidRDefault="00CD1AA9" w:rsidP="00CD1AA9">
      <w:pPr>
        <w:pStyle w:val="Heading4"/>
      </w:pPr>
      <w:r w:rsidRPr="00A46B36">
        <w:t>Resolve</w:t>
      </w:r>
      <w:r>
        <w:t xml:space="preserve">d before a </w:t>
      </w:r>
      <w:r>
        <w:rPr>
          <w:u w:val="single"/>
        </w:rPr>
        <w:t>colon</w:t>
      </w:r>
      <w:r>
        <w:t xml:space="preserve"> denotes a formal resolution. </w:t>
      </w:r>
    </w:p>
    <w:p w14:paraId="06C6BAC9" w14:textId="77777777" w:rsidR="00CD1AA9" w:rsidRPr="00661E13" w:rsidRDefault="00CD1AA9" w:rsidP="00CD1AA9">
      <w:r w:rsidRPr="00851CA3">
        <w:rPr>
          <w:b/>
          <w:bCs/>
          <w:sz w:val="26"/>
          <w:szCs w:val="26"/>
        </w:rPr>
        <w:t>AWS ’13</w:t>
      </w:r>
      <w:r w:rsidRPr="00851CA3">
        <w:t xml:space="preserve"> [Army Writing Style; August 24th; Online resource dedicated to all major writing requirements in the Army; Army Writing Style, "Punctuation — The Colon and Semicolon</w:t>
      </w:r>
      <w:r w:rsidRPr="007A6469">
        <w:t xml:space="preserve">," </w:t>
      </w:r>
      <w:hyperlink r:id="rId9" w:history="1">
        <w:r>
          <w:rPr>
            <w:rStyle w:val="Hyperlink"/>
          </w:rPr>
          <w:t>https://armywritingstyle.com/punctuation-the-colon-and-semicolon/</w:t>
        </w:r>
      </w:hyperlink>
      <w:r w:rsidRPr="007A6469">
        <w:t>]</w:t>
      </w:r>
    </w:p>
    <w:p w14:paraId="10F8743C" w14:textId="77777777" w:rsidR="00CD1AA9" w:rsidRPr="00851CA3" w:rsidRDefault="00CD1AA9" w:rsidP="00CD1AA9">
      <w:pPr>
        <w:rPr>
          <w:sz w:val="16"/>
        </w:rPr>
      </w:pPr>
      <w:r w:rsidRPr="00566DA3">
        <w:rPr>
          <w:rStyle w:val="StyleUnderline"/>
          <w:sz w:val="24"/>
          <w:highlight w:val="cyan"/>
        </w:rPr>
        <w:t xml:space="preserve">The </w:t>
      </w:r>
      <w:r w:rsidRPr="00566DA3">
        <w:rPr>
          <w:rStyle w:val="Emphasis"/>
          <w:highlight w:val="cyan"/>
        </w:rPr>
        <w:t>colon</w:t>
      </w:r>
      <w:r w:rsidRPr="00566DA3">
        <w:rPr>
          <w:rStyle w:val="StyleUnderline"/>
          <w:sz w:val="24"/>
          <w:highlight w:val="cyan"/>
        </w:rPr>
        <w:t xml:space="preserve"> introduces</w:t>
      </w:r>
      <w:r w:rsidRPr="00851CA3">
        <w:rPr>
          <w:sz w:val="16"/>
        </w:rPr>
        <w:t xml:space="preserve"> the following: </w:t>
      </w:r>
    </w:p>
    <w:p w14:paraId="268FD2A7" w14:textId="77777777" w:rsidR="00CD1AA9" w:rsidRPr="00851CA3" w:rsidRDefault="00CD1AA9" w:rsidP="00CD1AA9">
      <w:pPr>
        <w:rPr>
          <w:sz w:val="16"/>
          <w:szCs w:val="16"/>
        </w:rPr>
      </w:pPr>
      <w:r w:rsidRPr="00851CA3">
        <w:rPr>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769114A0" w14:textId="77777777" w:rsidR="00CD1AA9" w:rsidRPr="00851CA3" w:rsidRDefault="00CD1AA9" w:rsidP="00CD1AA9">
      <w:pPr>
        <w:rPr>
          <w:sz w:val="16"/>
          <w:szCs w:val="16"/>
        </w:rPr>
      </w:pPr>
      <w:r w:rsidRPr="00851CA3">
        <w:rPr>
          <w:sz w:val="16"/>
          <w:szCs w:val="16"/>
        </w:rPr>
        <w:t xml:space="preserve">b.  A long quotation (one or more paragraphs): In </w:t>
      </w:r>
      <w:proofErr w:type="gramStart"/>
      <w:r w:rsidRPr="00851CA3">
        <w:rPr>
          <w:sz w:val="16"/>
          <w:szCs w:val="16"/>
        </w:rPr>
        <w:t>The</w:t>
      </w:r>
      <w:proofErr w:type="gramEnd"/>
      <w:r w:rsidRPr="00851CA3">
        <w:rPr>
          <w:sz w:val="16"/>
          <w:szCs w:val="16"/>
        </w:rPr>
        <w:t xml:space="preserve"> Killer Angels Michael </w:t>
      </w:r>
      <w:proofErr w:type="spellStart"/>
      <w:r w:rsidRPr="00851CA3">
        <w:rPr>
          <w:sz w:val="16"/>
          <w:szCs w:val="16"/>
        </w:rPr>
        <w:t>Shaara</w:t>
      </w:r>
      <w:proofErr w:type="spellEnd"/>
      <w:r w:rsidRPr="00851CA3">
        <w:rPr>
          <w:sz w:val="16"/>
          <w:szCs w:val="16"/>
        </w:rPr>
        <w:t xml:space="preserve"> wrote: (colon) You may find it a different story from the one you learned in school. There have been many versions of that battle [Gettysburg] and that war [the Civil War]. (The quote continues for two more paragraphs.) </w:t>
      </w:r>
    </w:p>
    <w:p w14:paraId="36D134AA" w14:textId="77777777" w:rsidR="00CD1AA9" w:rsidRPr="00851CA3" w:rsidRDefault="00CD1AA9" w:rsidP="00CD1AA9">
      <w:pPr>
        <w:rPr>
          <w:sz w:val="16"/>
          <w:szCs w:val="16"/>
        </w:rPr>
      </w:pPr>
      <w:r w:rsidRPr="00851CA3">
        <w:rPr>
          <w:sz w:val="16"/>
          <w:szCs w:val="16"/>
        </w:rPr>
        <w:t xml:space="preserve">c.  A formal quotation or question: The President declared: (colon) "The only thing we have to fear is fear itself."  The question is: (colon) what can we do about it? </w:t>
      </w:r>
    </w:p>
    <w:p w14:paraId="12DE1F06" w14:textId="77777777" w:rsidR="00CD1AA9" w:rsidRPr="00851CA3" w:rsidRDefault="00CD1AA9" w:rsidP="00CD1AA9">
      <w:pPr>
        <w:rPr>
          <w:sz w:val="16"/>
          <w:szCs w:val="16"/>
        </w:rPr>
      </w:pPr>
      <w:r w:rsidRPr="00851CA3">
        <w:rPr>
          <w:sz w:val="16"/>
          <w:szCs w:val="16"/>
        </w:rPr>
        <w:t>d.  A second independent clause which explains the first: Potter's motive is clear: (colon) he wants the assignment.</w:t>
      </w:r>
    </w:p>
    <w:p w14:paraId="6E58E4AC" w14:textId="77777777" w:rsidR="00CD1AA9" w:rsidRDefault="00CD1AA9" w:rsidP="00CD1AA9">
      <w:pPr>
        <w:rPr>
          <w:sz w:val="16"/>
        </w:rPr>
      </w:pPr>
      <w:r w:rsidRPr="00851CA3">
        <w:rPr>
          <w:sz w:val="16"/>
        </w:rPr>
        <w:t xml:space="preserve">e.  After the introduction of a business letter: Dear Sirs: (colon) Dear Madam: (colon) f.  The details following an announcement </w:t>
      </w:r>
      <w:proofErr w:type="gramStart"/>
      <w:r w:rsidRPr="00851CA3">
        <w:rPr>
          <w:sz w:val="16"/>
        </w:rPr>
        <w:t>For</w:t>
      </w:r>
      <w:proofErr w:type="gramEnd"/>
      <w:r w:rsidRPr="00851CA3">
        <w:rPr>
          <w:sz w:val="16"/>
        </w:rPr>
        <w:t xml:space="preserve"> sale: (colon) large lakeside cabin with dock </w:t>
      </w:r>
    </w:p>
    <w:p w14:paraId="2C4A443C" w14:textId="61D58C54" w:rsidR="00CD1AA9" w:rsidRPr="004C5CB5" w:rsidRDefault="00CD1AA9" w:rsidP="00CD1AA9">
      <w:pPr>
        <w:rPr>
          <w:sz w:val="16"/>
          <w:szCs w:val="16"/>
        </w:rPr>
      </w:pPr>
      <w:r w:rsidRPr="00851CA3">
        <w:rPr>
          <w:sz w:val="16"/>
        </w:rPr>
        <w:t xml:space="preserve">g.  </w:t>
      </w:r>
      <w:r w:rsidRPr="00566DA3">
        <w:rPr>
          <w:rStyle w:val="StyleUnderline"/>
          <w:sz w:val="24"/>
          <w:highlight w:val="cyan"/>
        </w:rPr>
        <w:t xml:space="preserve">A </w:t>
      </w:r>
      <w:r w:rsidRPr="00566DA3">
        <w:rPr>
          <w:rStyle w:val="Emphasis"/>
          <w:highlight w:val="cyan"/>
        </w:rPr>
        <w:t>formal resolution</w:t>
      </w:r>
      <w:r w:rsidRPr="00566DA3">
        <w:rPr>
          <w:rStyle w:val="StyleUnderline"/>
          <w:sz w:val="24"/>
          <w:highlight w:val="cyan"/>
        </w:rPr>
        <w:t>, after</w:t>
      </w:r>
      <w:r w:rsidRPr="00622C93">
        <w:rPr>
          <w:rStyle w:val="StyleUnderline"/>
          <w:sz w:val="24"/>
        </w:rPr>
        <w:t xml:space="preserve"> the word </w:t>
      </w:r>
      <w:r w:rsidRPr="00566DA3">
        <w:rPr>
          <w:rStyle w:val="StyleUnderline"/>
          <w:sz w:val="24"/>
          <w:highlight w:val="cyan"/>
        </w:rPr>
        <w:t>"</w:t>
      </w:r>
      <w:r w:rsidRPr="00566DA3">
        <w:rPr>
          <w:rStyle w:val="Emphasis"/>
          <w:highlight w:val="cyan"/>
        </w:rPr>
        <w:t>resolved</w:t>
      </w:r>
      <w:r w:rsidRPr="00566DA3">
        <w:rPr>
          <w:rStyle w:val="StyleUnderline"/>
          <w:sz w:val="24"/>
          <w:highlight w:val="cyan"/>
        </w:rPr>
        <w:t>:"</w:t>
      </w:r>
      <w:r w:rsidRPr="00196A48">
        <w:rPr>
          <w:sz w:val="16"/>
          <w:u w:val="single"/>
        </w:rPr>
        <w:t xml:space="preserve">.  </w:t>
      </w:r>
      <w:r w:rsidRPr="00196A48">
        <w:rPr>
          <w:rStyle w:val="StyleUnderline"/>
          <w:sz w:val="24"/>
        </w:rPr>
        <w:t>Resolved</w:t>
      </w:r>
      <w:r w:rsidRPr="00851CA3">
        <w:rPr>
          <w:sz w:val="16"/>
        </w:rPr>
        <w:t xml:space="preserve">: (colon) That </w:t>
      </w:r>
      <w:r w:rsidRPr="00661E13">
        <w:rPr>
          <w:rStyle w:val="StyleUnderline"/>
          <w:sz w:val="24"/>
        </w:rPr>
        <w:t>this council petition the mayor</w:t>
      </w:r>
      <w:r w:rsidRPr="00A46B36">
        <w:rPr>
          <w:sz w:val="16"/>
          <w:szCs w:val="16"/>
        </w:rPr>
        <w:t>.</w:t>
      </w:r>
    </w:p>
    <w:p w14:paraId="5A154B1C" w14:textId="77777777" w:rsidR="00A468DB" w:rsidRDefault="00A468DB" w:rsidP="00A468DB">
      <w:pPr>
        <w:pStyle w:val="Heading4"/>
      </w:pPr>
      <w:r>
        <w:t xml:space="preserve">Violation – </w:t>
      </w:r>
    </w:p>
    <w:p w14:paraId="279DDEE7" w14:textId="0F1C5D33" w:rsidR="00A468DB" w:rsidRPr="00F66A19" w:rsidRDefault="00A468DB" w:rsidP="00CD1AA9">
      <w:pPr>
        <w:pStyle w:val="Heading4"/>
      </w:pPr>
      <w:r>
        <w:t xml:space="preserve">1] </w:t>
      </w:r>
      <w:r w:rsidR="00E5215D">
        <w:t xml:space="preserve">They say its “not just symbolic, it is </w:t>
      </w:r>
      <w:r w:rsidR="00E5215D">
        <w:rPr>
          <w:u w:val="single"/>
        </w:rPr>
        <w:t>legal</w:t>
      </w:r>
      <w:r w:rsidR="00E5215D">
        <w:t xml:space="preserve">” which proves they utilize an </w:t>
      </w:r>
      <w:proofErr w:type="spellStart"/>
      <w:r w:rsidR="00E5215D">
        <w:t>advcocay</w:t>
      </w:r>
      <w:proofErr w:type="spellEnd"/>
      <w:r w:rsidR="00E5215D">
        <w:t xml:space="preserve"> outside the law. </w:t>
      </w:r>
    </w:p>
    <w:p w14:paraId="6E7D0687" w14:textId="77777777" w:rsidR="00A468DB" w:rsidRDefault="00A468DB" w:rsidP="00A468DB">
      <w:pPr>
        <w:pStyle w:val="Heading4"/>
      </w:pPr>
      <w:r>
        <w:t xml:space="preserve">2] they say “in response to the unjust appropriation of outer space by private entities, </w:t>
      </w:r>
      <w:r w:rsidRPr="00FA6484">
        <w:t>I affirm global orbital counter-operations</w:t>
      </w:r>
      <w:r>
        <w:t xml:space="preserve">” which proves that they a] oppose the </w:t>
      </w:r>
      <w:proofErr w:type="spellStart"/>
      <w:r>
        <w:t>rez</w:t>
      </w:r>
      <w:proofErr w:type="spellEnd"/>
      <w:r>
        <w:t xml:space="preserve"> as an </w:t>
      </w:r>
      <w:proofErr w:type="spellStart"/>
      <w:r>
        <w:t>aff</w:t>
      </w:r>
      <w:proofErr w:type="spellEnd"/>
      <w:r>
        <w:t xml:space="preserve"> burden or call to advocacy and b] affirm counteroperations as their advocacy which isn’t the </w:t>
      </w:r>
      <w:proofErr w:type="spellStart"/>
      <w:r>
        <w:t>rez</w:t>
      </w:r>
      <w:proofErr w:type="spellEnd"/>
    </w:p>
    <w:p w14:paraId="4AEB6988" w14:textId="13C85433" w:rsidR="00100BBA" w:rsidRDefault="006D26B5" w:rsidP="006D26B5">
      <w:pPr>
        <w:pStyle w:val="Heading4"/>
      </w:pPr>
      <w:r>
        <w:t xml:space="preserve">The standard is </w:t>
      </w:r>
      <w:r w:rsidR="00A468DB" w:rsidRPr="006836DA">
        <w:rPr>
          <w:u w:val="single"/>
        </w:rPr>
        <w:t>limits</w:t>
      </w:r>
      <w:r w:rsidR="00A468DB">
        <w:t xml:space="preserve"> – all negative strategy is premised off a </w:t>
      </w:r>
      <w:r w:rsidR="00A468DB" w:rsidRPr="007B5685">
        <w:rPr>
          <w:u w:val="single"/>
        </w:rPr>
        <w:t>stable reading</w:t>
      </w:r>
      <w:r w:rsidR="00A468DB">
        <w:t xml:space="preserve"> of the resolution. The lack of a stable mechanism lets them </w:t>
      </w:r>
      <w:r w:rsidR="00A468DB" w:rsidRPr="0083652C">
        <w:rPr>
          <w:u w:val="single"/>
        </w:rPr>
        <w:t>radically re-contextualize</w:t>
      </w:r>
      <w:r w:rsidR="00A468DB">
        <w:t xml:space="preserve"> their </w:t>
      </w:r>
      <w:proofErr w:type="spellStart"/>
      <w:r w:rsidR="00A468DB">
        <w:t>aff</w:t>
      </w:r>
      <w:proofErr w:type="spellEnd"/>
      <w:r w:rsidR="00A468DB">
        <w:t xml:space="preserve"> and </w:t>
      </w:r>
      <w:r w:rsidR="00A468DB" w:rsidRPr="0083652C">
        <w:rPr>
          <w:u w:val="single"/>
        </w:rPr>
        <w:t>erase neg ground</w:t>
      </w:r>
      <w:r w:rsidR="00A468DB">
        <w:t xml:space="preserve"> via </w:t>
      </w:r>
      <w:r w:rsidR="00A468DB" w:rsidRPr="0083652C">
        <w:t>perms</w:t>
      </w:r>
      <w:r w:rsidR="00A468DB">
        <w:t xml:space="preserve">. Including their advocacy authorizes </w:t>
      </w:r>
      <w:r w:rsidR="00A468DB" w:rsidRPr="007B5685">
        <w:rPr>
          <w:u w:val="single"/>
        </w:rPr>
        <w:t>any</w:t>
      </w:r>
      <w:r w:rsidR="00A468DB">
        <w:t xml:space="preserve"> methodology or orientation </w:t>
      </w:r>
      <w:r w:rsidR="00A468DB" w:rsidRPr="007B5685">
        <w:rPr>
          <w:u w:val="single"/>
        </w:rPr>
        <w:t>tangentially related</w:t>
      </w:r>
      <w:r w:rsidR="00A468DB">
        <w:t xml:space="preserve"> to the topic, which renders </w:t>
      </w:r>
      <w:r w:rsidR="00A468DB" w:rsidRPr="008E08D7">
        <w:rPr>
          <w:u w:val="single"/>
        </w:rPr>
        <w:t>research burdens</w:t>
      </w:r>
      <w:r w:rsidR="00A468DB">
        <w:t xml:space="preserve"> untenable. </w:t>
      </w:r>
    </w:p>
    <w:p w14:paraId="0752DAE2" w14:textId="77777777" w:rsidR="00BD586D" w:rsidRPr="00BD586D" w:rsidRDefault="00BD586D" w:rsidP="00BD586D"/>
    <w:p w14:paraId="1372F2AE" w14:textId="77777777" w:rsidR="00F012A0" w:rsidRPr="009E47FC" w:rsidRDefault="00F012A0" w:rsidP="00F012A0">
      <w:pPr>
        <w:spacing w:after="0" w:line="240" w:lineRule="auto"/>
        <w:textAlignment w:val="baseline"/>
        <w:rPr>
          <w:rFonts w:ascii="Segoe UI" w:eastAsia="Times New Roman" w:hAnsi="Segoe UI" w:cs="Segoe UI"/>
          <w:b/>
          <w:bCs/>
          <w:sz w:val="26"/>
          <w:szCs w:val="26"/>
        </w:rPr>
      </w:pPr>
      <w:r w:rsidRPr="009E47FC">
        <w:rPr>
          <w:b/>
          <w:bCs/>
          <w:sz w:val="26"/>
          <w:szCs w:val="26"/>
        </w:rPr>
        <w:t>Fairness first: Debate is a game: forced winner/loser, competitive norms, and the tournament invite prove. Alternative impacts like activism or education can be pursued in other forums.  This makes fairness the most important impact</w:t>
      </w:r>
    </w:p>
    <w:p w14:paraId="3BD4B987" w14:textId="77777777" w:rsidR="00F012A0" w:rsidRPr="009E47FC" w:rsidRDefault="00F012A0" w:rsidP="00F012A0">
      <w:pPr>
        <w:pStyle w:val="Heading4"/>
        <w:numPr>
          <w:ilvl w:val="0"/>
          <w:numId w:val="14"/>
        </w:numPr>
        <w:tabs>
          <w:tab w:val="num" w:pos="360"/>
        </w:tabs>
        <w:ind w:left="0" w:firstLine="0"/>
      </w:pPr>
      <w:proofErr w:type="spellStart"/>
      <w:r w:rsidRPr="009E47FC">
        <w:lastRenderedPageBreak/>
        <w:t>Metaconstraint</w:t>
      </w:r>
      <w:proofErr w:type="spellEnd"/>
    </w:p>
    <w:p w14:paraId="6ADE5259" w14:textId="77777777" w:rsidR="00F012A0" w:rsidRPr="009E47FC" w:rsidRDefault="00F012A0" w:rsidP="00F012A0">
      <w:pPr>
        <w:pStyle w:val="ListParagraph"/>
        <w:numPr>
          <w:ilvl w:val="0"/>
          <w:numId w:val="14"/>
        </w:numPr>
      </w:pPr>
      <w:r w:rsidRPr="009E47FC">
        <w:t>Intrinsic</w:t>
      </w:r>
    </w:p>
    <w:p w14:paraId="6E0A0628" w14:textId="77777777" w:rsidR="00F012A0" w:rsidRPr="009E47FC" w:rsidRDefault="00F012A0" w:rsidP="00F012A0">
      <w:pPr>
        <w:pStyle w:val="ListParagraph"/>
        <w:numPr>
          <w:ilvl w:val="0"/>
          <w:numId w:val="14"/>
        </w:numPr>
      </w:pPr>
      <w:r w:rsidRPr="009E47FC">
        <w:t>Hack against them</w:t>
      </w:r>
    </w:p>
    <w:p w14:paraId="72F74730" w14:textId="77777777" w:rsidR="00F012A0" w:rsidRPr="00F012A0" w:rsidRDefault="00F012A0" w:rsidP="00F012A0"/>
    <w:p w14:paraId="6F629F22" w14:textId="77777777" w:rsidR="00A70C7E" w:rsidRPr="009E47FC" w:rsidRDefault="00A70C7E" w:rsidP="00A70C7E">
      <w:pPr>
        <w:pStyle w:val="Heading4"/>
      </w:pPr>
      <w:r w:rsidRPr="009E47FC">
        <w:t xml:space="preserve">TFW </w:t>
      </w:r>
      <w:proofErr w:type="gramStart"/>
      <w:r w:rsidRPr="009E47FC">
        <w:t>has to</w:t>
      </w:r>
      <w:proofErr w:type="gramEnd"/>
      <w:r w:rsidRPr="009E47FC">
        <w:t xml:space="preserve"> be drop the debater – it indicts their method of engagement and proves we couldn’t engage fairly with their </w:t>
      </w:r>
      <w:proofErr w:type="spellStart"/>
      <w:r w:rsidRPr="009E47FC">
        <w:t>aff</w:t>
      </w:r>
      <w:proofErr w:type="spellEnd"/>
      <w:r w:rsidRPr="009E47FC">
        <w:t xml:space="preserve"> </w:t>
      </w:r>
    </w:p>
    <w:p w14:paraId="357FCD05" w14:textId="77777777" w:rsidR="00A70C7E" w:rsidRPr="009E47FC" w:rsidRDefault="00A70C7E" w:rsidP="00A70C7E">
      <w:pPr>
        <w:pStyle w:val="Heading4"/>
      </w:pPr>
      <w:r w:rsidRPr="009E47FC">
        <w:t xml:space="preserve">Competing </w:t>
      </w:r>
      <w:proofErr w:type="spellStart"/>
      <w:r w:rsidRPr="009E47FC">
        <w:t>interps</w:t>
      </w:r>
      <w:proofErr w:type="spellEnd"/>
      <w:r w:rsidRPr="009E47FC">
        <w:t xml:space="preserve"> – reasonability is arbitrary, you can’t be reasonably topical, and causes a race to the bottom of questionable argumentation.</w:t>
      </w:r>
    </w:p>
    <w:p w14:paraId="02E9016D" w14:textId="77777777" w:rsidR="00A70C7E" w:rsidRPr="009E47FC" w:rsidRDefault="00A70C7E" w:rsidP="00A70C7E">
      <w:pPr>
        <w:spacing w:after="0" w:line="240" w:lineRule="auto"/>
        <w:textAlignment w:val="baseline"/>
        <w:rPr>
          <w:rFonts w:eastAsia="Times New Roman"/>
          <w:b/>
          <w:bCs/>
          <w:sz w:val="26"/>
          <w:szCs w:val="26"/>
        </w:rPr>
      </w:pPr>
    </w:p>
    <w:p w14:paraId="3FE86673" w14:textId="77777777" w:rsidR="00A70C7E" w:rsidRPr="009E47FC" w:rsidRDefault="00A70C7E" w:rsidP="00A70C7E">
      <w:pPr>
        <w:spacing w:after="0" w:line="240" w:lineRule="auto"/>
        <w:textAlignment w:val="baseline"/>
        <w:rPr>
          <w:rFonts w:ascii="Segoe UI" w:eastAsia="Times New Roman" w:hAnsi="Segoe UI" w:cs="Segoe UI"/>
          <w:sz w:val="18"/>
          <w:szCs w:val="18"/>
        </w:rPr>
      </w:pPr>
      <w:r w:rsidRPr="009E47FC">
        <w:rPr>
          <w:rFonts w:eastAsia="Times New Roman"/>
          <w:b/>
          <w:bCs/>
          <w:sz w:val="26"/>
          <w:szCs w:val="26"/>
        </w:rPr>
        <w:t>No RVIs – they’re illogical, and encourages baiting theory which is more unfair</w:t>
      </w:r>
      <w:r w:rsidRPr="009E47FC">
        <w:rPr>
          <w:rFonts w:eastAsia="Times New Roman"/>
          <w:sz w:val="26"/>
          <w:szCs w:val="26"/>
        </w:rPr>
        <w:t> </w:t>
      </w:r>
    </w:p>
    <w:p w14:paraId="4535E140" w14:textId="77777777" w:rsidR="00A70C7E" w:rsidRPr="009E47FC" w:rsidRDefault="00A70C7E" w:rsidP="00A70C7E">
      <w:pPr>
        <w:spacing w:after="0" w:line="240" w:lineRule="auto"/>
        <w:textAlignment w:val="baseline"/>
        <w:rPr>
          <w:rFonts w:ascii="Segoe UI" w:eastAsia="Times New Roman" w:hAnsi="Segoe UI" w:cs="Segoe UI"/>
          <w:sz w:val="18"/>
          <w:szCs w:val="18"/>
        </w:rPr>
      </w:pPr>
      <w:r w:rsidRPr="009E47FC">
        <w:rPr>
          <w:rFonts w:eastAsia="Times New Roman"/>
        </w:rPr>
        <w:t>  </w:t>
      </w:r>
    </w:p>
    <w:p w14:paraId="5235DD81" w14:textId="24EC5932" w:rsidR="00A468DB" w:rsidRPr="008B1E93" w:rsidRDefault="00A70C7E" w:rsidP="008B1E93">
      <w:pPr>
        <w:pStyle w:val="Heading4"/>
        <w:rPr>
          <w:rFonts w:cs="Calibri"/>
        </w:rPr>
      </w:pPr>
      <w:r w:rsidRPr="009E47FC">
        <w:rPr>
          <w:rFonts w:cs="Calibri"/>
        </w:rPr>
        <w:t>No impact turns—exclusions are inevitable because we only have 45 minutes so it’s best to draw those exclusions along reciprocal lines to ensure a role for the negative</w:t>
      </w:r>
    </w:p>
    <w:p w14:paraId="7766BF3E" w14:textId="77777777" w:rsidR="00A468DB" w:rsidRPr="00A468DB" w:rsidRDefault="00A468DB" w:rsidP="00A468DB"/>
    <w:p w14:paraId="38667D37" w14:textId="0A69DAEB" w:rsidR="009567EB" w:rsidRDefault="009567EB" w:rsidP="009567EB">
      <w:pPr>
        <w:pStyle w:val="Heading3"/>
      </w:pPr>
      <w:r>
        <w:lastRenderedPageBreak/>
        <w:t>1NC – OFF</w:t>
      </w:r>
    </w:p>
    <w:p w14:paraId="111A859C" w14:textId="77777777" w:rsidR="009567EB" w:rsidRDefault="009567EB" w:rsidP="009567EB">
      <w:pPr>
        <w:pStyle w:val="Heading4"/>
      </w:pPr>
      <w:r>
        <w:t xml:space="preserve">CP Text: We affirm global orbital counter-operations against appropriation of outer space by private entities except for Space-Based Solar Power. Companies investing in Space-Based Solar Power should commit to at least 40% of the Energy Produced to be distributed to indigenous, developing, and marginalized communities. </w:t>
      </w:r>
    </w:p>
    <w:p w14:paraId="41847AE1" w14:textId="77777777" w:rsidR="009567EB" w:rsidRDefault="009567EB" w:rsidP="009567EB">
      <w:pPr>
        <w:pStyle w:val="Heading4"/>
      </w:pPr>
      <w:r>
        <w:t xml:space="preserve">Space-Based Solar Power constitutes Appropriation. </w:t>
      </w:r>
    </w:p>
    <w:p w14:paraId="126ACEFA" w14:textId="77777777" w:rsidR="009567EB" w:rsidRPr="002E2CA5" w:rsidRDefault="009567EB" w:rsidP="009567EB">
      <w:r w:rsidRPr="002E2CA5">
        <w:rPr>
          <w:rStyle w:val="Style13ptBold"/>
        </w:rPr>
        <w:t>Matignon 19</w:t>
      </w:r>
      <w:r>
        <w:t xml:space="preserve"> </w:t>
      </w:r>
      <w:r w:rsidRPr="002E2CA5">
        <w:t xml:space="preserve">Louis De </w:t>
      </w:r>
      <w:proofErr w:type="spellStart"/>
      <w:r w:rsidRPr="002E2CA5">
        <w:t>Gouyon</w:t>
      </w:r>
      <w:proofErr w:type="spellEnd"/>
      <w:r w:rsidRPr="002E2CA5">
        <w:t xml:space="preserve"> Matignon 4-15-2019 "THE LEGAL STATUS OF CHINESE SPACE-BASED SOLAR POWER STATIONS"</w:t>
      </w:r>
      <w:r>
        <w:t xml:space="preserve"> </w:t>
      </w:r>
      <w:hyperlink r:id="rId10" w:history="1">
        <w:r w:rsidRPr="00065AC2">
          <w:rPr>
            <w:rStyle w:val="Hyperlink"/>
          </w:rPr>
          <w:t>https://www.spacelegalissues.com/the-legal-status-of-chinese-space-based-solar-power-stations/</w:t>
        </w:r>
      </w:hyperlink>
      <w:r>
        <w:t xml:space="preserve"> (</w:t>
      </w:r>
      <w:r w:rsidRPr="002E2CA5">
        <w:t>PhD in space law</w:t>
      </w:r>
      <w:r>
        <w:t xml:space="preserve">)//Elmer </w:t>
      </w:r>
    </w:p>
    <w:p w14:paraId="2692FA01" w14:textId="77777777" w:rsidR="009567EB" w:rsidRPr="002E2CA5" w:rsidRDefault="009567EB" w:rsidP="009567EB">
      <w:pPr>
        <w:rPr>
          <w:sz w:val="16"/>
        </w:rPr>
      </w:pPr>
      <w:r w:rsidRPr="007033B1">
        <w:rPr>
          <w:rStyle w:val="Emphasis"/>
          <w:highlight w:val="green"/>
        </w:rPr>
        <w:t>N</w:t>
      </w:r>
      <w:r w:rsidRPr="002E2CA5">
        <w:rPr>
          <w:rStyle w:val="StyleUnderline"/>
        </w:rPr>
        <w:t>ear-</w:t>
      </w:r>
      <w:r w:rsidRPr="007033B1">
        <w:rPr>
          <w:rStyle w:val="Emphasis"/>
          <w:highlight w:val="green"/>
        </w:rPr>
        <w:t>E</w:t>
      </w:r>
      <w:r w:rsidRPr="002E2CA5">
        <w:rPr>
          <w:rStyle w:val="StyleUnderline"/>
        </w:rPr>
        <w:t xml:space="preserve">arth </w:t>
      </w:r>
      <w:r w:rsidRPr="007033B1">
        <w:rPr>
          <w:rStyle w:val="Emphasis"/>
          <w:highlight w:val="green"/>
        </w:rPr>
        <w:t>space</w:t>
      </w:r>
      <w:r w:rsidRPr="007033B1">
        <w:rPr>
          <w:rStyle w:val="StyleUnderline"/>
          <w:highlight w:val="green"/>
        </w:rPr>
        <w:t xml:space="preserve"> </w:t>
      </w:r>
      <w:r w:rsidRPr="002E2CA5">
        <w:rPr>
          <w:rStyle w:val="StyleUnderline"/>
        </w:rPr>
        <w:t xml:space="preserve">is </w:t>
      </w:r>
      <w:r w:rsidRPr="007033B1">
        <w:rPr>
          <w:rStyle w:val="Emphasis"/>
          <w:highlight w:val="green"/>
        </w:rPr>
        <w:t>formed of different orbital layers</w:t>
      </w:r>
      <w:r w:rsidRPr="002E2CA5">
        <w:rPr>
          <w:sz w:val="16"/>
        </w:rPr>
        <w:t xml:space="preserve">. Terrestrial orbits are limited common resources and inherently repugnant to any appropriation: they are not property in the sense of law. Orbits and frequencies are res communis (a Latin term derived from Roman law that preceded today’s </w:t>
      </w:r>
      <w:r w:rsidRPr="002E2CA5">
        <w:rPr>
          <w:rStyle w:val="StyleUnderline"/>
        </w:rPr>
        <w:t xml:space="preserve">concepts of the commons and common heritage of mankind; it has relevance in international law and common law). It’s the </w:t>
      </w:r>
      <w:r w:rsidRPr="007033B1">
        <w:rPr>
          <w:rStyle w:val="Emphasis"/>
          <w:highlight w:val="green"/>
        </w:rPr>
        <w:t>first-come, first-served principle</w:t>
      </w:r>
      <w:r w:rsidRPr="007033B1">
        <w:rPr>
          <w:rStyle w:val="StyleUnderline"/>
          <w:highlight w:val="green"/>
        </w:rPr>
        <w:t xml:space="preserve"> </w:t>
      </w:r>
      <w:r w:rsidRPr="002E2CA5">
        <w:rPr>
          <w:rStyle w:val="StyleUnderline"/>
        </w:rPr>
        <w:t xml:space="preserve">that applies to orbital positioning, which without any formal acquisition of sovereignty, records a promptness </w:t>
      </w:r>
      <w:proofErr w:type="spellStart"/>
      <w:r w:rsidRPr="002E2CA5">
        <w:rPr>
          <w:rStyle w:val="StyleUnderline"/>
        </w:rPr>
        <w:t>behaviour</w:t>
      </w:r>
      <w:proofErr w:type="spellEnd"/>
      <w:r w:rsidRPr="002E2CA5">
        <w:rPr>
          <w:rStyle w:val="StyleUnderline"/>
        </w:rPr>
        <w:t xml:space="preserve"> to which it </w:t>
      </w:r>
      <w:r w:rsidRPr="007033B1">
        <w:rPr>
          <w:rStyle w:val="Emphasis"/>
          <w:highlight w:val="green"/>
        </w:rPr>
        <w:t>grants</w:t>
      </w:r>
      <w:r w:rsidRPr="007033B1">
        <w:rPr>
          <w:rStyle w:val="StyleUnderline"/>
          <w:highlight w:val="green"/>
        </w:rPr>
        <w:t xml:space="preserve"> </w:t>
      </w:r>
      <w:r w:rsidRPr="002E2CA5">
        <w:rPr>
          <w:rStyle w:val="StyleUnderline"/>
        </w:rPr>
        <w:t xml:space="preserve">an </w:t>
      </w:r>
      <w:r w:rsidRPr="007033B1">
        <w:rPr>
          <w:rStyle w:val="Emphasis"/>
          <w:highlight w:val="green"/>
        </w:rPr>
        <w:t>exclusive grabbing</w:t>
      </w:r>
      <w:r w:rsidRPr="007033B1">
        <w:rPr>
          <w:rStyle w:val="StyleUnderline"/>
          <w:highlight w:val="green"/>
        </w:rPr>
        <w:t xml:space="preserve"> </w:t>
      </w:r>
      <w:r w:rsidRPr="002E2CA5">
        <w:rPr>
          <w:rStyle w:val="StyleUnderline"/>
        </w:rPr>
        <w:t>effect of the space concerned</w:t>
      </w:r>
      <w:r w:rsidRPr="002E2CA5">
        <w:rPr>
          <w:sz w:val="16"/>
        </w:rPr>
        <w:t xml:space="preserve">. </w:t>
      </w:r>
      <w:r w:rsidRPr="007033B1">
        <w:rPr>
          <w:rStyle w:val="Emphasis"/>
          <w:highlight w:val="green"/>
        </w:rPr>
        <w:t>Geostationary orbit is a limited</w:t>
      </w:r>
      <w:r w:rsidRPr="007033B1">
        <w:rPr>
          <w:sz w:val="16"/>
          <w:highlight w:val="green"/>
        </w:rPr>
        <w:t xml:space="preserve"> </w:t>
      </w:r>
      <w:r w:rsidRPr="002E2CA5">
        <w:rPr>
          <w:rStyle w:val="StyleUnderline"/>
        </w:rPr>
        <w:t>but permanent</w:t>
      </w:r>
      <w:r w:rsidRPr="002E2CA5">
        <w:rPr>
          <w:sz w:val="16"/>
        </w:rPr>
        <w:t xml:space="preserve"> </w:t>
      </w:r>
      <w:r w:rsidRPr="007033B1">
        <w:rPr>
          <w:rStyle w:val="Emphasis"/>
          <w:highlight w:val="green"/>
        </w:rPr>
        <w:t>resource</w:t>
      </w:r>
      <w:r w:rsidRPr="002E2CA5">
        <w:rPr>
          <w:rStyle w:val="StyleUnderline"/>
        </w:rPr>
        <w:t xml:space="preserve">: this de facto appropriation by the </w:t>
      </w:r>
      <w:proofErr w:type="gramStart"/>
      <w:r w:rsidRPr="002E2CA5">
        <w:rPr>
          <w:rStyle w:val="StyleUnderline"/>
        </w:rPr>
        <w:t>first-comers</w:t>
      </w:r>
      <w:proofErr w:type="gramEnd"/>
      <w:r w:rsidRPr="002E2CA5">
        <w:rPr>
          <w:rStyle w:val="StyleUnderline"/>
        </w:rPr>
        <w:t xml:space="preserve"> – the developed countries – of the orbit and the frequencies is protected by Space Law and the International Telecommunications</w:t>
      </w:r>
      <w:r w:rsidRPr="002E2CA5">
        <w:rPr>
          <w:sz w:val="16"/>
        </w:rPr>
        <w:t xml:space="preserve"> Law. The challenge by developing countries of grabbing these resources is therefore unjustified </w:t>
      </w:r>
      <w:proofErr w:type="gramStart"/>
      <w:r w:rsidRPr="002E2CA5">
        <w:rPr>
          <w:sz w:val="16"/>
        </w:rPr>
        <w:t>on the basis of</w:t>
      </w:r>
      <w:proofErr w:type="gramEnd"/>
      <w:r w:rsidRPr="002E2CA5">
        <w:rPr>
          <w:sz w:val="16"/>
        </w:rPr>
        <w:t xml:space="preserve"> existing law. Denying new entrants geostationary-access or making access more difficult does not constitute appropriation; it simply results from the traditional system of distribution of access rights. </w:t>
      </w:r>
      <w:r w:rsidRPr="002E2CA5">
        <w:rPr>
          <w:rStyle w:val="StyleUnderline"/>
        </w:rPr>
        <w:t xml:space="preserve">The </w:t>
      </w:r>
      <w:r w:rsidRPr="007033B1">
        <w:rPr>
          <w:rStyle w:val="Emphasis"/>
          <w:highlight w:val="green"/>
        </w:rPr>
        <w:t>practice of</w:t>
      </w:r>
      <w:r w:rsidRPr="007033B1">
        <w:rPr>
          <w:rStyle w:val="StyleUnderline"/>
          <w:highlight w:val="green"/>
        </w:rPr>
        <w:t xml:space="preserve"> </w:t>
      </w:r>
      <w:r w:rsidRPr="002E2CA5">
        <w:rPr>
          <w:rStyle w:val="StyleUnderline"/>
        </w:rPr>
        <w:t xml:space="preserve">developed States is based on </w:t>
      </w:r>
      <w:r w:rsidRPr="007033B1">
        <w:rPr>
          <w:rStyle w:val="Emphasis"/>
          <w:highlight w:val="green"/>
        </w:rPr>
        <w:t>free access and priority</w:t>
      </w:r>
      <w:r w:rsidRPr="007033B1">
        <w:rPr>
          <w:rStyle w:val="StyleUnderline"/>
          <w:highlight w:val="green"/>
        </w:rPr>
        <w:t xml:space="preserve"> </w:t>
      </w:r>
      <w:r w:rsidRPr="002E2CA5">
        <w:rPr>
          <w:rStyle w:val="StyleUnderline"/>
        </w:rPr>
        <w:t xml:space="preserve">given to the first satellites placed in geostationary orbit. The geostationary orbit is part of outer space and, as such, the customary </w:t>
      </w:r>
      <w:r w:rsidRPr="007033B1">
        <w:rPr>
          <w:rStyle w:val="Emphasis"/>
          <w:highlight w:val="green"/>
        </w:rPr>
        <w:t>principle of non-appropriation</w:t>
      </w:r>
      <w:r w:rsidRPr="007033B1">
        <w:rPr>
          <w:rStyle w:val="StyleUnderline"/>
          <w:highlight w:val="green"/>
        </w:rPr>
        <w:t xml:space="preserve"> </w:t>
      </w:r>
      <w:r w:rsidRPr="002E2CA5">
        <w:rPr>
          <w:rStyle w:val="StyleUnderline"/>
        </w:rPr>
        <w:t xml:space="preserve">and the 1967 Space Treaty </w:t>
      </w:r>
      <w:r w:rsidRPr="007033B1">
        <w:rPr>
          <w:rStyle w:val="Emphasis"/>
          <w:highlight w:val="green"/>
        </w:rPr>
        <w:t>apply</w:t>
      </w:r>
      <w:r w:rsidRPr="007033B1">
        <w:rPr>
          <w:rStyle w:val="StyleUnderline"/>
          <w:highlight w:val="green"/>
        </w:rPr>
        <w:t xml:space="preserve"> </w:t>
      </w:r>
      <w:r w:rsidRPr="002E2CA5">
        <w:rPr>
          <w:rStyle w:val="StyleUnderline"/>
        </w:rPr>
        <w:t xml:space="preserve">to it. </w:t>
      </w:r>
      <w:r w:rsidRPr="002E2CA5">
        <w:rPr>
          <w:sz w:val="16"/>
        </w:rPr>
        <w:t xml:space="preserve">The equatorial countries have claimed sovereignty, then preferential rights over this space. These claims are contrary to the 1967 Treaty and customary law. However, they testify to the concern of the equatorial countries, shared by developing countries, in the face of saturation and seizure of geostationary positions by developed countries. The regime of res communis of outer space in Space Law (free access and non-appropriation) does not meet the demand of the developing countries that their possibilities of future access to the geostationary orbit and associated radio frequencies are guaranteed. New rules appear necessary and have been envisaged to ensure the access of all States to these positions and frequencies. </w:t>
      </w:r>
      <w:r w:rsidRPr="002E2CA5">
        <w:rPr>
          <w:rStyle w:val="StyleUnderline"/>
        </w:rPr>
        <w:t xml:space="preserve">As a conclusion, we may say that those </w:t>
      </w:r>
      <w:r w:rsidRPr="007033B1">
        <w:rPr>
          <w:rStyle w:val="Emphasis"/>
          <w:highlight w:val="green"/>
        </w:rPr>
        <w:t>Chinese s</w:t>
      </w:r>
      <w:r w:rsidRPr="002E2CA5">
        <w:rPr>
          <w:rStyle w:val="StyleUnderline"/>
        </w:rPr>
        <w:t>pace-</w:t>
      </w:r>
      <w:r w:rsidRPr="007033B1">
        <w:rPr>
          <w:rStyle w:val="Emphasis"/>
          <w:highlight w:val="green"/>
        </w:rPr>
        <w:t>b</w:t>
      </w:r>
      <w:r w:rsidRPr="002E2CA5">
        <w:rPr>
          <w:rStyle w:val="StyleUnderline"/>
        </w:rPr>
        <w:t xml:space="preserve">ased </w:t>
      </w:r>
      <w:r w:rsidRPr="007033B1">
        <w:rPr>
          <w:rStyle w:val="Emphasis"/>
          <w:highlight w:val="green"/>
        </w:rPr>
        <w:t>s</w:t>
      </w:r>
      <w:r w:rsidRPr="002E2CA5">
        <w:rPr>
          <w:rStyle w:val="StyleUnderline"/>
        </w:rPr>
        <w:t xml:space="preserve">olar </w:t>
      </w:r>
      <w:r w:rsidRPr="007033B1">
        <w:rPr>
          <w:rStyle w:val="Emphasis"/>
          <w:highlight w:val="green"/>
        </w:rPr>
        <w:t>p</w:t>
      </w:r>
      <w:r w:rsidRPr="002E2CA5">
        <w:rPr>
          <w:rStyle w:val="StyleUnderline"/>
        </w:rPr>
        <w:t xml:space="preserve">ower stations would be considered space objects, the solar energy they would be exploiting would be free of use, and the </w:t>
      </w:r>
      <w:r w:rsidRPr="007033B1">
        <w:rPr>
          <w:rStyle w:val="Emphasis"/>
          <w:highlight w:val="green"/>
        </w:rPr>
        <w:t>orbital position</w:t>
      </w:r>
      <w:r w:rsidRPr="007033B1">
        <w:rPr>
          <w:rStyle w:val="StyleUnderline"/>
          <w:highlight w:val="green"/>
        </w:rPr>
        <w:t xml:space="preserve"> </w:t>
      </w:r>
      <w:r w:rsidRPr="002E2CA5">
        <w:rPr>
          <w:rStyle w:val="StyleUnderline"/>
        </w:rPr>
        <w:t xml:space="preserve">they would occupy </w:t>
      </w:r>
      <w:r w:rsidRPr="007033B1">
        <w:rPr>
          <w:rStyle w:val="Emphasis"/>
          <w:highlight w:val="green"/>
        </w:rPr>
        <w:t>would</w:t>
      </w:r>
      <w:r w:rsidRPr="007033B1">
        <w:rPr>
          <w:rStyle w:val="StyleUnderline"/>
          <w:highlight w:val="green"/>
        </w:rPr>
        <w:t xml:space="preserve"> </w:t>
      </w:r>
      <w:r w:rsidRPr="002E2CA5">
        <w:rPr>
          <w:rStyle w:val="StyleUnderline"/>
        </w:rPr>
        <w:t xml:space="preserve">have to </w:t>
      </w:r>
      <w:r w:rsidRPr="007033B1">
        <w:rPr>
          <w:rStyle w:val="Emphasis"/>
          <w:highlight w:val="green"/>
        </w:rPr>
        <w:t>obey the first-come, first-served principle</w:t>
      </w:r>
      <w:r w:rsidRPr="007033B1">
        <w:rPr>
          <w:rStyle w:val="StyleUnderline"/>
          <w:highlight w:val="green"/>
        </w:rPr>
        <w:t xml:space="preserve"> </w:t>
      </w:r>
      <w:r w:rsidRPr="002E2CA5">
        <w:rPr>
          <w:rStyle w:val="StyleUnderline"/>
        </w:rPr>
        <w:t>that applies to orbital positioning</w:t>
      </w:r>
      <w:r w:rsidRPr="002E2CA5">
        <w:rPr>
          <w:sz w:val="16"/>
        </w:rPr>
        <w:t>. Concerning Article I of the 1967 Outer Space Treaty, which imposes that “The exploration and use of outer space, including the Moon and other celestial bodies, shall be carried out for the benefit and in the interests of all countries, irrespective of their degree of economic or scientific development, and shall be the province of all mankind”, “the benefit and in the interests of all countries” doesn’t prohibit private exploitation, as it is the case with satellite navigation, satellite television and commercial satellite imagery for example.</w:t>
      </w:r>
    </w:p>
    <w:p w14:paraId="6F8DC024" w14:textId="77777777" w:rsidR="009567EB" w:rsidRDefault="009567EB" w:rsidP="009567EB">
      <w:pPr>
        <w:pStyle w:val="Heading4"/>
      </w:pPr>
      <w:r>
        <w:t xml:space="preserve">Chinese Private Companies are </w:t>
      </w:r>
      <w:r>
        <w:rPr>
          <w:u w:val="single"/>
        </w:rPr>
        <w:t>pursuing</w:t>
      </w:r>
      <w:r>
        <w:t xml:space="preserve"> Space-Based Solar Power.</w:t>
      </w:r>
    </w:p>
    <w:p w14:paraId="2C1125BB" w14:textId="77777777" w:rsidR="009567EB" w:rsidRDefault="009567EB" w:rsidP="009567EB">
      <w:proofErr w:type="spellStart"/>
      <w:r w:rsidRPr="000C5F88">
        <w:rPr>
          <w:rStyle w:val="Style13ptBold"/>
        </w:rPr>
        <w:t>McKirdy</w:t>
      </w:r>
      <w:proofErr w:type="spellEnd"/>
      <w:r w:rsidRPr="000C5F88">
        <w:rPr>
          <w:rStyle w:val="Style13ptBold"/>
        </w:rPr>
        <w:t xml:space="preserve"> and Fang 19</w:t>
      </w:r>
      <w:r w:rsidRPr="000C5F88">
        <w:t xml:space="preserve"> Euan </w:t>
      </w:r>
      <w:proofErr w:type="spellStart"/>
      <w:r w:rsidRPr="000C5F88">
        <w:t>McKirdy</w:t>
      </w:r>
      <w:proofErr w:type="spellEnd"/>
      <w:r w:rsidRPr="000C5F88">
        <w:t xml:space="preserve"> and </w:t>
      </w:r>
      <w:proofErr w:type="spellStart"/>
      <w:r w:rsidRPr="000C5F88">
        <w:t>Nanlin</w:t>
      </w:r>
      <w:proofErr w:type="spellEnd"/>
      <w:r w:rsidRPr="000C5F88">
        <w:t xml:space="preserve"> Fang 3-3-2019 "Space power plant and a mission to Mars: China’s new plans to conquer the final frontier"</w:t>
      </w:r>
      <w:r>
        <w:t xml:space="preserve"> </w:t>
      </w:r>
      <w:hyperlink r:id="rId11" w:history="1">
        <w:r w:rsidRPr="002B7B5B">
          <w:rPr>
            <w:rStyle w:val="Hyperlink"/>
          </w:rPr>
          <w:t>https://www.cnn.com/2019/03/03/asia/china-plans-solar-power-in-space-intl/index.html</w:t>
        </w:r>
      </w:hyperlink>
      <w:r>
        <w:t xml:space="preserve"> (Journalists at CNN)//Elmer   </w:t>
      </w:r>
    </w:p>
    <w:p w14:paraId="28E14C21" w14:textId="77777777" w:rsidR="009567EB" w:rsidRPr="002E2CA5" w:rsidRDefault="009567EB" w:rsidP="009567EB">
      <w:pPr>
        <w:rPr>
          <w:sz w:val="16"/>
        </w:rPr>
      </w:pPr>
      <w:r w:rsidRPr="007033B1">
        <w:rPr>
          <w:rStyle w:val="Emphasis"/>
          <w:highlight w:val="green"/>
        </w:rPr>
        <w:lastRenderedPageBreak/>
        <w:t>China</w:t>
      </w:r>
      <w:r w:rsidRPr="007033B1">
        <w:rPr>
          <w:sz w:val="16"/>
          <w:highlight w:val="green"/>
        </w:rPr>
        <w:t xml:space="preserve"> </w:t>
      </w:r>
      <w:r w:rsidRPr="007033B1">
        <w:rPr>
          <w:rStyle w:val="Emphasis"/>
          <w:highlight w:val="green"/>
        </w:rPr>
        <w:t>Aerospace</w:t>
      </w:r>
      <w:r w:rsidRPr="007033B1">
        <w:rPr>
          <w:sz w:val="16"/>
          <w:highlight w:val="green"/>
        </w:rPr>
        <w:t xml:space="preserve"> </w:t>
      </w:r>
      <w:r w:rsidRPr="007033B1">
        <w:rPr>
          <w:rStyle w:val="Emphasis"/>
          <w:highlight w:val="green"/>
        </w:rPr>
        <w:t>S</w:t>
      </w:r>
      <w:r w:rsidRPr="002E2CA5">
        <w:rPr>
          <w:rStyle w:val="StyleUnderline"/>
        </w:rPr>
        <w:t>cience</w:t>
      </w:r>
      <w:r w:rsidRPr="002E2CA5">
        <w:rPr>
          <w:sz w:val="16"/>
        </w:rPr>
        <w:t xml:space="preserve"> </w:t>
      </w:r>
      <w:r w:rsidRPr="007033B1">
        <w:rPr>
          <w:rStyle w:val="Emphasis"/>
          <w:highlight w:val="green"/>
        </w:rPr>
        <w:t>and</w:t>
      </w:r>
      <w:r w:rsidRPr="007033B1">
        <w:rPr>
          <w:sz w:val="16"/>
          <w:highlight w:val="green"/>
        </w:rPr>
        <w:t xml:space="preserve"> </w:t>
      </w:r>
      <w:r w:rsidRPr="007033B1">
        <w:rPr>
          <w:rStyle w:val="Emphasis"/>
          <w:highlight w:val="green"/>
        </w:rPr>
        <w:t>T</w:t>
      </w:r>
      <w:r w:rsidRPr="002E2CA5">
        <w:rPr>
          <w:rStyle w:val="StyleUnderline"/>
        </w:rPr>
        <w:t>echnology</w:t>
      </w:r>
      <w:r w:rsidRPr="002E2CA5">
        <w:rPr>
          <w:sz w:val="16"/>
        </w:rPr>
        <w:t xml:space="preserve"> </w:t>
      </w:r>
      <w:r w:rsidRPr="007033B1">
        <w:rPr>
          <w:rStyle w:val="Emphasis"/>
          <w:highlight w:val="green"/>
        </w:rPr>
        <w:t>Corporation</w:t>
      </w:r>
      <w:r w:rsidRPr="007033B1">
        <w:rPr>
          <w:sz w:val="16"/>
          <w:highlight w:val="green"/>
        </w:rPr>
        <w:t xml:space="preserve"> </w:t>
      </w:r>
      <w:r w:rsidRPr="007033B1">
        <w:rPr>
          <w:rStyle w:val="Emphasis"/>
          <w:highlight w:val="green"/>
        </w:rPr>
        <w:t>plans to launch</w:t>
      </w:r>
      <w:r w:rsidRPr="007033B1">
        <w:rPr>
          <w:sz w:val="16"/>
          <w:highlight w:val="green"/>
        </w:rPr>
        <w:t xml:space="preserve"> </w:t>
      </w:r>
      <w:r w:rsidRPr="002E2CA5">
        <w:rPr>
          <w:rStyle w:val="StyleUnderline"/>
        </w:rPr>
        <w:t>small</w:t>
      </w:r>
      <w:r w:rsidRPr="002E2CA5">
        <w:rPr>
          <w:sz w:val="16"/>
        </w:rPr>
        <w:t xml:space="preserve"> </w:t>
      </w:r>
      <w:r w:rsidRPr="007033B1">
        <w:rPr>
          <w:rStyle w:val="Emphasis"/>
          <w:highlight w:val="green"/>
        </w:rPr>
        <w:t>solar satellites</w:t>
      </w:r>
      <w:r w:rsidRPr="007033B1">
        <w:rPr>
          <w:sz w:val="16"/>
          <w:highlight w:val="green"/>
        </w:rPr>
        <w:t xml:space="preserve"> </w:t>
      </w:r>
      <w:r w:rsidRPr="002E2CA5">
        <w:rPr>
          <w:rStyle w:val="StyleUnderline"/>
        </w:rPr>
        <w:t>that can harness energy in space as soon as 2021.</w:t>
      </w:r>
      <w:r w:rsidRPr="002E2CA5">
        <w:rPr>
          <w:sz w:val="16"/>
        </w:rPr>
        <w:t xml:space="preserve"> Then it will </w:t>
      </w:r>
      <w:r w:rsidRPr="002E2CA5">
        <w:rPr>
          <w:rStyle w:val="StyleUnderline"/>
        </w:rPr>
        <w:t xml:space="preserve">test larger plants capable of advanced functions, such as beaming energy back to Earth via lasers. </w:t>
      </w:r>
      <w:r w:rsidRPr="002E2CA5">
        <w:rPr>
          <w:sz w:val="16"/>
        </w:rPr>
        <w:t xml:space="preserve">A receiving station will be built in Xian, around 500 miles northeast of the Chinese city of Chongqing. The city is a regional space hub where a facility to develop the solar power farms has been founded. </w:t>
      </w:r>
      <w:r w:rsidRPr="007033B1">
        <w:rPr>
          <w:rStyle w:val="Emphasis"/>
          <w:highlight w:val="green"/>
        </w:rPr>
        <w:t>By 2050</w:t>
      </w:r>
      <w:r w:rsidRPr="002E2CA5">
        <w:rPr>
          <w:rStyle w:val="StyleUnderline"/>
        </w:rPr>
        <w:t xml:space="preserve">, the </w:t>
      </w:r>
      <w:r w:rsidRPr="007033B1">
        <w:rPr>
          <w:rStyle w:val="Emphasis"/>
          <w:highlight w:val="green"/>
        </w:rPr>
        <w:t>company plans</w:t>
      </w:r>
      <w:r w:rsidRPr="007033B1">
        <w:rPr>
          <w:rStyle w:val="StyleUnderline"/>
          <w:highlight w:val="green"/>
        </w:rPr>
        <w:t xml:space="preserve"> </w:t>
      </w:r>
      <w:r w:rsidRPr="002E2CA5">
        <w:rPr>
          <w:rStyle w:val="StyleUnderline"/>
        </w:rPr>
        <w:t xml:space="preserve">that </w:t>
      </w:r>
      <w:r w:rsidRPr="007033B1">
        <w:rPr>
          <w:rStyle w:val="Emphasis"/>
          <w:highlight w:val="green"/>
        </w:rPr>
        <w:t>a full-sized space-based solar plant</w:t>
      </w:r>
      <w:r w:rsidRPr="007033B1">
        <w:rPr>
          <w:rStyle w:val="StyleUnderline"/>
          <w:highlight w:val="green"/>
        </w:rPr>
        <w:t xml:space="preserve"> </w:t>
      </w:r>
      <w:r w:rsidRPr="002E2CA5">
        <w:rPr>
          <w:rStyle w:val="StyleUnderline"/>
        </w:rPr>
        <w:t xml:space="preserve">would be </w:t>
      </w:r>
      <w:r w:rsidRPr="007033B1">
        <w:rPr>
          <w:rStyle w:val="Emphasis"/>
          <w:highlight w:val="green"/>
        </w:rPr>
        <w:t>ready for commercial use</w:t>
      </w:r>
      <w:r w:rsidRPr="002E2CA5">
        <w:rPr>
          <w:rStyle w:val="StyleUnderline"/>
        </w:rPr>
        <w:t>, the Chinese media report said.</w:t>
      </w:r>
    </w:p>
    <w:p w14:paraId="6632559E" w14:textId="77777777" w:rsidR="009567EB" w:rsidRDefault="009567EB" w:rsidP="009567EB">
      <w:pPr>
        <w:pStyle w:val="Heading4"/>
      </w:pPr>
      <w:r>
        <w:t xml:space="preserve">Space-Based Solar Power </w:t>
      </w:r>
      <w:r>
        <w:rPr>
          <w:u w:val="single"/>
        </w:rPr>
        <w:t>solves Paris Goals</w:t>
      </w:r>
      <w:r>
        <w:t xml:space="preserve"> that checks back Warming.</w:t>
      </w:r>
    </w:p>
    <w:p w14:paraId="340B811D" w14:textId="77777777" w:rsidR="009567EB" w:rsidRPr="00F7181D" w:rsidRDefault="009567EB" w:rsidP="009567EB">
      <w:proofErr w:type="spellStart"/>
      <w:r w:rsidRPr="00F7181D">
        <w:rPr>
          <w:rStyle w:val="Style13ptBold"/>
        </w:rPr>
        <w:t>Ravisetti</w:t>
      </w:r>
      <w:proofErr w:type="spellEnd"/>
      <w:r w:rsidRPr="00F7181D">
        <w:rPr>
          <w:rStyle w:val="Style13ptBold"/>
        </w:rPr>
        <w:t xml:space="preserve"> 21</w:t>
      </w:r>
      <w:r>
        <w:t xml:space="preserve"> </w:t>
      </w:r>
      <w:proofErr w:type="spellStart"/>
      <w:r w:rsidRPr="00F7181D">
        <w:t>Monisha</w:t>
      </w:r>
      <w:proofErr w:type="spellEnd"/>
      <w:r w:rsidRPr="00F7181D">
        <w:t xml:space="preserve"> </w:t>
      </w:r>
      <w:proofErr w:type="spellStart"/>
      <w:r w:rsidRPr="00F7181D">
        <w:t>Ravisetti</w:t>
      </w:r>
      <w:proofErr w:type="spellEnd"/>
      <w:r w:rsidRPr="00F7181D">
        <w:t xml:space="preserve"> 11-8-2021 "Harvesting energy with space solar panels could power the Earth 24/7"</w:t>
      </w:r>
      <w:r>
        <w:t xml:space="preserve"> </w:t>
      </w:r>
      <w:hyperlink r:id="rId12" w:history="1">
        <w:r w:rsidRPr="002B7B5B">
          <w:rPr>
            <w:rStyle w:val="Hyperlink"/>
          </w:rPr>
          <w:t>https://www.cnet.com/news/harvesting-energy-with-space-solar-panels-could-power-the-earth-247/</w:t>
        </w:r>
      </w:hyperlink>
      <w:r>
        <w:t xml:space="preserve"> (Science Writer at </w:t>
      </w:r>
      <w:proofErr w:type="spellStart"/>
      <w:r>
        <w:t>CNet</w:t>
      </w:r>
      <w:proofErr w:type="spellEnd"/>
      <w:r>
        <w:t xml:space="preserve">)//Elmer </w:t>
      </w:r>
    </w:p>
    <w:p w14:paraId="386512E6" w14:textId="77777777" w:rsidR="009567EB" w:rsidRPr="007033B1" w:rsidRDefault="009567EB" w:rsidP="009567EB">
      <w:pPr>
        <w:rPr>
          <w:rStyle w:val="Emphasis"/>
          <w:highlight w:val="green"/>
        </w:rPr>
      </w:pPr>
      <w:r w:rsidRPr="007033B1">
        <w:rPr>
          <w:rStyle w:val="Emphasis"/>
          <w:highlight w:val="green"/>
        </w:rPr>
        <w:t>Solar power</w:t>
      </w:r>
      <w:r w:rsidRPr="007033B1">
        <w:rPr>
          <w:rStyle w:val="StyleUnderline"/>
          <w:highlight w:val="green"/>
        </w:rPr>
        <w:t xml:space="preserve"> </w:t>
      </w:r>
      <w:r w:rsidRPr="002E2CA5">
        <w:rPr>
          <w:rStyle w:val="StyleUnderline"/>
        </w:rPr>
        <w:t xml:space="preserve">has been a </w:t>
      </w:r>
      <w:r w:rsidRPr="007033B1">
        <w:rPr>
          <w:rStyle w:val="Emphasis"/>
          <w:highlight w:val="green"/>
        </w:rPr>
        <w:t>key</w:t>
      </w:r>
      <w:r w:rsidRPr="007033B1">
        <w:rPr>
          <w:rStyle w:val="StyleUnderline"/>
          <w:highlight w:val="green"/>
        </w:rPr>
        <w:t xml:space="preserve"> </w:t>
      </w:r>
      <w:r w:rsidRPr="007033B1">
        <w:rPr>
          <w:rStyle w:val="Emphasis"/>
          <w:highlight w:val="green"/>
        </w:rPr>
        <w:t>part</w:t>
      </w:r>
      <w:r w:rsidRPr="007033B1">
        <w:rPr>
          <w:rStyle w:val="StyleUnderline"/>
          <w:highlight w:val="green"/>
        </w:rPr>
        <w:t xml:space="preserve"> </w:t>
      </w:r>
      <w:r w:rsidRPr="007033B1">
        <w:rPr>
          <w:rStyle w:val="Emphasis"/>
          <w:highlight w:val="green"/>
        </w:rPr>
        <w:t>of</w:t>
      </w:r>
      <w:r w:rsidRPr="007033B1">
        <w:rPr>
          <w:rStyle w:val="StyleUnderline"/>
          <w:highlight w:val="green"/>
        </w:rPr>
        <w:t xml:space="preserve"> </w:t>
      </w:r>
      <w:r w:rsidRPr="002E2CA5">
        <w:rPr>
          <w:rStyle w:val="StyleUnderline"/>
        </w:rPr>
        <w:t xml:space="preserve">humanity's </w:t>
      </w:r>
      <w:r w:rsidRPr="007033B1">
        <w:rPr>
          <w:rStyle w:val="Emphasis"/>
          <w:highlight w:val="green"/>
        </w:rPr>
        <w:t>clean energy</w:t>
      </w:r>
      <w:r w:rsidRPr="007033B1">
        <w:rPr>
          <w:rStyle w:val="StyleUnderline"/>
          <w:highlight w:val="green"/>
        </w:rPr>
        <w:t xml:space="preserve"> </w:t>
      </w:r>
      <w:r w:rsidRPr="002E2CA5">
        <w:rPr>
          <w:rStyle w:val="StyleUnderline"/>
        </w:rPr>
        <w:t>repertoire</w:t>
      </w:r>
      <w:r w:rsidRPr="002E2CA5">
        <w:rPr>
          <w:sz w:val="16"/>
        </w:rPr>
        <w:t xml:space="preserve">. We spread masses of sunlight-harvesting panels on solar fields, and many people power their homes by decorating their roofs with the rectangles. But there's a caveat to this wonderful power source. Solar panels </w:t>
      </w:r>
      <w:r w:rsidRPr="007033B1">
        <w:rPr>
          <w:rStyle w:val="Emphasis"/>
          <w:highlight w:val="green"/>
        </w:rPr>
        <w:t>can't collect energy at night.</w:t>
      </w:r>
      <w:r w:rsidRPr="007033B1">
        <w:rPr>
          <w:sz w:val="16"/>
          <w:highlight w:val="green"/>
        </w:rPr>
        <w:t xml:space="preserve"> </w:t>
      </w:r>
      <w:r w:rsidRPr="002E2CA5">
        <w:rPr>
          <w:rStyle w:val="StyleUnderline"/>
        </w:rPr>
        <w:t xml:space="preserve">To work at peak efficiency, they need as much sunlight as possible. </w:t>
      </w:r>
      <w:proofErr w:type="gramStart"/>
      <w:r w:rsidRPr="002E2CA5">
        <w:rPr>
          <w:rStyle w:val="StyleUnderline"/>
        </w:rPr>
        <w:t>So</w:t>
      </w:r>
      <w:proofErr w:type="gramEnd"/>
      <w:r w:rsidRPr="002E2CA5">
        <w:rPr>
          <w:rStyle w:val="StyleUnderline"/>
        </w:rPr>
        <w:t xml:space="preserve"> </w:t>
      </w:r>
      <w:r w:rsidRPr="007033B1">
        <w:rPr>
          <w:rStyle w:val="Emphasis"/>
          <w:highlight w:val="green"/>
        </w:rPr>
        <w:t>to maximize</w:t>
      </w:r>
      <w:r w:rsidRPr="007033B1">
        <w:rPr>
          <w:rStyle w:val="StyleUnderline"/>
          <w:highlight w:val="green"/>
        </w:rPr>
        <w:t xml:space="preserve"> </w:t>
      </w:r>
      <w:r w:rsidRPr="002E2CA5">
        <w:rPr>
          <w:rStyle w:val="StyleUnderline"/>
        </w:rPr>
        <w:t xml:space="preserve">these sun catchers' </w:t>
      </w:r>
      <w:r w:rsidRPr="007033B1">
        <w:rPr>
          <w:rStyle w:val="Emphasis"/>
          <w:highlight w:val="green"/>
        </w:rPr>
        <w:t>performance</w:t>
      </w:r>
      <w:r w:rsidRPr="002E2CA5">
        <w:rPr>
          <w:rStyle w:val="StyleUnderline"/>
        </w:rPr>
        <w:t xml:space="preserve">, researchers are toying with a plan to </w:t>
      </w:r>
      <w:r w:rsidRPr="007033B1">
        <w:rPr>
          <w:rStyle w:val="Emphasis"/>
          <w:highlight w:val="green"/>
        </w:rPr>
        <w:t>send them to</w:t>
      </w:r>
      <w:r w:rsidRPr="007033B1">
        <w:rPr>
          <w:rStyle w:val="StyleUnderline"/>
          <w:highlight w:val="green"/>
        </w:rPr>
        <w:t xml:space="preserve"> </w:t>
      </w:r>
      <w:r w:rsidRPr="002E2CA5">
        <w:rPr>
          <w:rStyle w:val="StyleUnderline"/>
        </w:rPr>
        <w:t xml:space="preserve">a place where the sun never sets: </w:t>
      </w:r>
      <w:r w:rsidRPr="007033B1">
        <w:rPr>
          <w:rStyle w:val="Emphasis"/>
          <w:highlight w:val="green"/>
        </w:rPr>
        <w:t>outer space</w:t>
      </w:r>
      <w:r w:rsidRPr="002E2CA5">
        <w:rPr>
          <w:sz w:val="16"/>
        </w:rPr>
        <w:t xml:space="preserve">. </w:t>
      </w:r>
      <w:r w:rsidRPr="002E2CA5">
        <w:rPr>
          <w:rStyle w:val="StyleUnderline"/>
        </w:rPr>
        <w:t xml:space="preserve">Theoretically, if a bunch of solar panels were blasted into orbit, they'd </w:t>
      </w:r>
      <w:r w:rsidRPr="007033B1">
        <w:rPr>
          <w:rStyle w:val="Emphasis"/>
          <w:highlight w:val="green"/>
        </w:rPr>
        <w:t>soak up</w:t>
      </w:r>
      <w:r w:rsidRPr="007033B1">
        <w:rPr>
          <w:rStyle w:val="StyleUnderline"/>
          <w:highlight w:val="green"/>
        </w:rPr>
        <w:t xml:space="preserve"> </w:t>
      </w:r>
      <w:r w:rsidRPr="002E2CA5">
        <w:rPr>
          <w:rStyle w:val="StyleUnderline"/>
        </w:rPr>
        <w:t xml:space="preserve">the </w:t>
      </w:r>
      <w:r w:rsidRPr="007033B1">
        <w:rPr>
          <w:rStyle w:val="Emphasis"/>
          <w:highlight w:val="green"/>
        </w:rPr>
        <w:t>sun</w:t>
      </w:r>
      <w:r w:rsidRPr="007033B1">
        <w:rPr>
          <w:rStyle w:val="StyleUnderline"/>
          <w:highlight w:val="green"/>
        </w:rPr>
        <w:t xml:space="preserve"> </w:t>
      </w:r>
      <w:r w:rsidRPr="007033B1">
        <w:rPr>
          <w:rStyle w:val="Emphasis"/>
          <w:highlight w:val="green"/>
        </w:rPr>
        <w:t>even on</w:t>
      </w:r>
      <w:r w:rsidRPr="007033B1">
        <w:rPr>
          <w:rStyle w:val="StyleUnderline"/>
          <w:highlight w:val="green"/>
        </w:rPr>
        <w:t xml:space="preserve"> </w:t>
      </w:r>
      <w:r w:rsidRPr="002E2CA5">
        <w:rPr>
          <w:rStyle w:val="StyleUnderline"/>
        </w:rPr>
        <w:t xml:space="preserve">the </w:t>
      </w:r>
      <w:r w:rsidRPr="007033B1">
        <w:rPr>
          <w:rStyle w:val="Emphasis"/>
          <w:highlight w:val="green"/>
        </w:rPr>
        <w:t>foggiest days</w:t>
      </w:r>
      <w:r w:rsidRPr="002E2CA5">
        <w:rPr>
          <w:rStyle w:val="Emphasis"/>
        </w:rPr>
        <w:t xml:space="preserve"> </w:t>
      </w:r>
      <w:r w:rsidRPr="007033B1">
        <w:rPr>
          <w:rStyle w:val="Emphasis"/>
          <w:highlight w:val="green"/>
        </w:rPr>
        <w:t>and</w:t>
      </w:r>
      <w:r w:rsidRPr="007033B1">
        <w:rPr>
          <w:rStyle w:val="StyleUnderline"/>
          <w:highlight w:val="green"/>
        </w:rPr>
        <w:t xml:space="preserve"> </w:t>
      </w:r>
      <w:r w:rsidRPr="002E2CA5">
        <w:rPr>
          <w:rStyle w:val="StyleUnderline"/>
        </w:rPr>
        <w:t xml:space="preserve">the </w:t>
      </w:r>
      <w:r w:rsidRPr="007033B1">
        <w:rPr>
          <w:rStyle w:val="Emphasis"/>
          <w:highlight w:val="green"/>
        </w:rPr>
        <w:t>darkest nights</w:t>
      </w:r>
      <w:r w:rsidRPr="002E2CA5">
        <w:rPr>
          <w:rStyle w:val="StyleUnderline"/>
        </w:rPr>
        <w:t>, storing an enormous amount of power</w:t>
      </w:r>
      <w:r w:rsidRPr="002E2CA5">
        <w:rPr>
          <w:sz w:val="16"/>
        </w:rPr>
        <w:t xml:space="preserve">. </w:t>
      </w:r>
      <w:r w:rsidRPr="007033B1">
        <w:rPr>
          <w:rStyle w:val="Emphasis"/>
          <w:highlight w:val="green"/>
        </w:rPr>
        <w:t>If</w:t>
      </w:r>
      <w:r w:rsidRPr="007033B1">
        <w:rPr>
          <w:sz w:val="16"/>
          <w:highlight w:val="green"/>
        </w:rPr>
        <w:t xml:space="preserve"> </w:t>
      </w:r>
      <w:r w:rsidRPr="002E2CA5">
        <w:rPr>
          <w:sz w:val="16"/>
        </w:rPr>
        <w:t xml:space="preserve">that </w:t>
      </w:r>
      <w:r w:rsidRPr="007033B1">
        <w:rPr>
          <w:rStyle w:val="Emphasis"/>
          <w:highlight w:val="green"/>
        </w:rPr>
        <w:t>power</w:t>
      </w:r>
      <w:r w:rsidRPr="007033B1">
        <w:rPr>
          <w:sz w:val="16"/>
          <w:highlight w:val="green"/>
        </w:rPr>
        <w:t xml:space="preserve"> </w:t>
      </w:r>
      <w:r w:rsidRPr="002E2CA5">
        <w:rPr>
          <w:sz w:val="16"/>
        </w:rPr>
        <w:t xml:space="preserve">were </w:t>
      </w:r>
      <w:r w:rsidRPr="007033B1">
        <w:rPr>
          <w:rStyle w:val="Emphasis"/>
          <w:highlight w:val="green"/>
        </w:rPr>
        <w:t>wirelessly beamed down</w:t>
      </w:r>
      <w:r w:rsidRPr="007033B1">
        <w:rPr>
          <w:sz w:val="16"/>
          <w:highlight w:val="green"/>
        </w:rPr>
        <w:t xml:space="preserve"> </w:t>
      </w:r>
      <w:r w:rsidRPr="002E2CA5">
        <w:rPr>
          <w:sz w:val="16"/>
        </w:rPr>
        <w:t xml:space="preserve">to Earth, </w:t>
      </w:r>
      <w:r w:rsidRPr="007033B1">
        <w:rPr>
          <w:rStyle w:val="Emphasis"/>
          <w:highlight w:val="green"/>
        </w:rPr>
        <w:t xml:space="preserve">our planet could </w:t>
      </w:r>
      <w:r w:rsidRPr="007033B1">
        <w:rPr>
          <w:rStyle w:val="Emphasis"/>
          <w:highlight w:val="green"/>
          <w:bdr w:val="single" w:sz="18" w:space="0" w:color="auto"/>
        </w:rPr>
        <w:t>breathe in renewable clean energy, 24/7</w:t>
      </w:r>
      <w:r w:rsidRPr="002E2CA5">
        <w:rPr>
          <w:sz w:val="16"/>
        </w:rPr>
        <w:t xml:space="preserve">. </w:t>
      </w:r>
      <w:r w:rsidRPr="002E2CA5">
        <w:rPr>
          <w:u w:val="single"/>
        </w:rPr>
        <w:t xml:space="preserve">That </w:t>
      </w:r>
      <w:r w:rsidRPr="00786F07">
        <w:rPr>
          <w:u w:val="single"/>
        </w:rPr>
        <w:t xml:space="preserve">would </w:t>
      </w:r>
      <w:r w:rsidRPr="00786F07">
        <w:rPr>
          <w:rStyle w:val="Emphasis"/>
        </w:rPr>
        <w:t>significantly reduce our carbon footprint</w:t>
      </w:r>
      <w:r w:rsidRPr="00786F07">
        <w:rPr>
          <w:u w:val="single"/>
        </w:rPr>
        <w:t xml:space="preserve">. </w:t>
      </w:r>
      <w:r w:rsidRPr="00786F07">
        <w:rPr>
          <w:rStyle w:val="Emphasis"/>
        </w:rPr>
        <w:t>Against</w:t>
      </w:r>
      <w:r w:rsidRPr="00786F07">
        <w:rPr>
          <w:u w:val="single"/>
        </w:rPr>
        <w:t xml:space="preserve"> the backdrop of a worsening </w:t>
      </w:r>
      <w:r w:rsidRPr="00786F07">
        <w:rPr>
          <w:rStyle w:val="Emphasis"/>
        </w:rPr>
        <w:t>climate</w:t>
      </w:r>
      <w:r w:rsidRPr="00786F07">
        <w:rPr>
          <w:u w:val="single"/>
        </w:rPr>
        <w:t xml:space="preserve"> </w:t>
      </w:r>
      <w:r w:rsidRPr="00786F07">
        <w:rPr>
          <w:rStyle w:val="Emphasis"/>
        </w:rPr>
        <w:t>crisis</w:t>
      </w:r>
      <w:r w:rsidRPr="00786F07">
        <w:rPr>
          <w:u w:val="single"/>
        </w:rPr>
        <w:t>,</w:t>
      </w:r>
      <w:r w:rsidRPr="002E2CA5">
        <w:rPr>
          <w:u w:val="single"/>
        </w:rPr>
        <w:t xml:space="preserve"> </w:t>
      </w:r>
      <w:r w:rsidRPr="007033B1">
        <w:rPr>
          <w:rStyle w:val="Emphasis"/>
          <w:highlight w:val="green"/>
        </w:rPr>
        <w:t>the success of s</w:t>
      </w:r>
      <w:r w:rsidRPr="002E2CA5">
        <w:rPr>
          <w:u w:val="single"/>
        </w:rPr>
        <w:t>pace-</w:t>
      </w:r>
      <w:r w:rsidRPr="007033B1">
        <w:rPr>
          <w:rStyle w:val="Emphasis"/>
          <w:highlight w:val="green"/>
        </w:rPr>
        <w:t>b</w:t>
      </w:r>
      <w:r w:rsidRPr="002E2CA5">
        <w:rPr>
          <w:u w:val="single"/>
        </w:rPr>
        <w:t xml:space="preserve">ased </w:t>
      </w:r>
      <w:r w:rsidRPr="007033B1">
        <w:rPr>
          <w:rStyle w:val="Emphasis"/>
          <w:highlight w:val="green"/>
        </w:rPr>
        <w:t>s</w:t>
      </w:r>
      <w:r w:rsidRPr="002E2CA5">
        <w:rPr>
          <w:u w:val="single"/>
        </w:rPr>
        <w:t xml:space="preserve">olar </w:t>
      </w:r>
      <w:r w:rsidRPr="007033B1">
        <w:rPr>
          <w:rStyle w:val="Emphasis"/>
          <w:highlight w:val="green"/>
        </w:rPr>
        <w:t>p</w:t>
      </w:r>
      <w:r w:rsidRPr="002E2CA5">
        <w:rPr>
          <w:u w:val="single"/>
        </w:rPr>
        <w:t xml:space="preserve">ower </w:t>
      </w:r>
      <w:r w:rsidRPr="007033B1">
        <w:rPr>
          <w:rStyle w:val="Emphasis"/>
          <w:highlight w:val="green"/>
          <w:bdr w:val="single" w:sz="18" w:space="0" w:color="auto"/>
        </w:rPr>
        <w:t>could be more important than ever</w:t>
      </w:r>
      <w:r w:rsidRPr="002E2CA5">
        <w:rPr>
          <w:sz w:val="16"/>
        </w:rPr>
        <w:t xml:space="preserve">. The state of the climate is in the spotlight right now as world leaders gather in Glasgow, Scotland, for the COP26 summit, </w:t>
      </w:r>
      <w:r w:rsidRPr="002E2CA5">
        <w:rPr>
          <w:rStyle w:val="StyleUnderline"/>
        </w:rPr>
        <w:t>which has been called the "world's best last chance" to get the crisis under control</w:t>
      </w:r>
      <w:r w:rsidRPr="002E2CA5">
        <w:rPr>
          <w:sz w:val="16"/>
        </w:rPr>
        <w:t xml:space="preserve">. CNET Science is highlighting a few futuristic strategies intended to aid countries in cutting back on human-generated carbon emissions. Next-generation tech like space-based solar power can't solve our climate problems -- we still need to rapidly decarbonize our energy systems -- </w:t>
      </w:r>
      <w:r w:rsidRPr="002E2CA5">
        <w:rPr>
          <w:u w:val="single"/>
        </w:rPr>
        <w:t xml:space="preserve">but </w:t>
      </w:r>
      <w:r w:rsidRPr="007033B1">
        <w:rPr>
          <w:rStyle w:val="Emphasis"/>
          <w:highlight w:val="green"/>
        </w:rPr>
        <w:t>green innovation</w:t>
      </w:r>
      <w:r w:rsidRPr="007033B1">
        <w:rPr>
          <w:highlight w:val="green"/>
          <w:u w:val="single"/>
        </w:rPr>
        <w:t xml:space="preserve"> </w:t>
      </w:r>
      <w:r w:rsidRPr="007033B1">
        <w:rPr>
          <w:rStyle w:val="Emphasis"/>
          <w:highlight w:val="green"/>
        </w:rPr>
        <w:t>could help achieve</w:t>
      </w:r>
      <w:r w:rsidRPr="007033B1">
        <w:rPr>
          <w:highlight w:val="green"/>
          <w:u w:val="single"/>
        </w:rPr>
        <w:t xml:space="preserve"> </w:t>
      </w:r>
      <w:r w:rsidRPr="002E2CA5">
        <w:rPr>
          <w:u w:val="single"/>
        </w:rPr>
        <w:t xml:space="preserve">the goals of the </w:t>
      </w:r>
      <w:r w:rsidRPr="007033B1">
        <w:rPr>
          <w:rStyle w:val="Emphasis"/>
          <w:highlight w:val="green"/>
        </w:rPr>
        <w:t>Paris</w:t>
      </w:r>
      <w:r w:rsidRPr="007033B1">
        <w:rPr>
          <w:highlight w:val="green"/>
          <w:u w:val="single"/>
        </w:rPr>
        <w:t xml:space="preserve"> </w:t>
      </w:r>
      <w:r w:rsidRPr="002E2CA5">
        <w:rPr>
          <w:u w:val="single"/>
        </w:rPr>
        <w:t xml:space="preserve">Agreement: Limit global warming to well below 2 degrees Celsius (3.6 degrees Fahrenheit) by the end of the century. An </w:t>
      </w:r>
      <w:r w:rsidRPr="007033B1">
        <w:rPr>
          <w:rStyle w:val="Emphasis"/>
          <w:highlight w:val="green"/>
        </w:rPr>
        <w:t>unlimited</w:t>
      </w:r>
      <w:r w:rsidRPr="007033B1">
        <w:rPr>
          <w:highlight w:val="green"/>
          <w:u w:val="single"/>
        </w:rPr>
        <w:t xml:space="preserve"> </w:t>
      </w:r>
      <w:r w:rsidRPr="002E2CA5">
        <w:rPr>
          <w:u w:val="single"/>
        </w:rPr>
        <w:t xml:space="preserve">supply of </w:t>
      </w:r>
      <w:r w:rsidRPr="007033B1">
        <w:rPr>
          <w:rStyle w:val="Emphasis"/>
          <w:highlight w:val="green"/>
        </w:rPr>
        <w:t>renewable energy</w:t>
      </w:r>
      <w:r w:rsidRPr="007033B1">
        <w:rPr>
          <w:highlight w:val="green"/>
          <w:u w:val="single"/>
        </w:rPr>
        <w:t xml:space="preserve"> </w:t>
      </w:r>
      <w:r w:rsidRPr="002E2CA5">
        <w:rPr>
          <w:u w:val="single"/>
        </w:rPr>
        <w:t xml:space="preserve">from the sun </w:t>
      </w:r>
      <w:r w:rsidRPr="007033B1">
        <w:rPr>
          <w:rStyle w:val="Emphasis"/>
          <w:highlight w:val="green"/>
        </w:rPr>
        <w:t>might help us do that.</w:t>
      </w:r>
    </w:p>
    <w:p w14:paraId="278D066B" w14:textId="0581A36D" w:rsidR="009567EB" w:rsidRPr="007033B1" w:rsidRDefault="009567EB" w:rsidP="009567EB">
      <w:pPr>
        <w:pStyle w:val="Heading4"/>
      </w:pPr>
      <w:r>
        <w:rPr>
          <w:rFonts w:cs="Times New Roman"/>
        </w:rPr>
        <w:t xml:space="preserve">SPSB is the </w:t>
      </w:r>
      <w:r>
        <w:rPr>
          <w:rFonts w:cs="Times New Roman"/>
          <w:u w:val="single"/>
        </w:rPr>
        <w:t>only</w:t>
      </w:r>
      <w:r>
        <w:t xml:space="preserve"> thing capable of ending Energy Poverty – just one country getting to it would have </w:t>
      </w:r>
      <w:r>
        <w:rPr>
          <w:u w:val="single"/>
        </w:rPr>
        <w:t>universal benefits</w:t>
      </w:r>
      <w:r w:rsidR="006B5C4F">
        <w:t xml:space="preserve"> – this impact isn’t affected by charity </w:t>
      </w:r>
      <w:proofErr w:type="spellStart"/>
      <w:r w:rsidR="006B5C4F">
        <w:t>cannabilism</w:t>
      </w:r>
      <w:proofErr w:type="spellEnd"/>
      <w:r w:rsidR="006B5C4F">
        <w:t xml:space="preserve"> or any of the </w:t>
      </w:r>
      <w:proofErr w:type="spellStart"/>
      <w:r w:rsidR="006B5C4F">
        <w:t>aff</w:t>
      </w:r>
      <w:proofErr w:type="spellEnd"/>
      <w:r w:rsidR="006B5C4F">
        <w:t xml:space="preserve"> – it’s a real material </w:t>
      </w:r>
      <w:r w:rsidR="001627F5">
        <w:t>impact</w:t>
      </w:r>
      <w:r w:rsidR="006B5C4F">
        <w:t xml:space="preserve"> that millions of people face </w:t>
      </w:r>
      <w:r w:rsidR="001627F5">
        <w:t>every day</w:t>
      </w:r>
      <w:r w:rsidR="006B5C4F">
        <w:t xml:space="preserve"> and isn’t being focused on by the media enough</w:t>
      </w:r>
    </w:p>
    <w:p w14:paraId="683BF97B" w14:textId="77777777" w:rsidR="009567EB" w:rsidRPr="001A0DF5" w:rsidRDefault="009567EB" w:rsidP="009567EB">
      <w:r>
        <w:t xml:space="preserve">Aleksey </w:t>
      </w:r>
      <w:proofErr w:type="spellStart"/>
      <w:r w:rsidRPr="001A0DF5">
        <w:rPr>
          <w:rStyle w:val="Style13ptBold"/>
        </w:rPr>
        <w:t>Shtivelman</w:t>
      </w:r>
      <w:proofErr w:type="spellEnd"/>
      <w:r w:rsidRPr="001A0DF5">
        <w:rPr>
          <w:rStyle w:val="Style13ptBold"/>
        </w:rPr>
        <w:t xml:space="preserve"> 12</w:t>
      </w:r>
      <w:r>
        <w:t xml:space="preserve">, Boston JD, “Solar Power Satellites: The Right </w:t>
      </w:r>
      <w:proofErr w:type="gramStart"/>
      <w:r>
        <w:t>To</w:t>
      </w:r>
      <w:proofErr w:type="gramEnd"/>
      <w:r>
        <w:t xml:space="preserve"> A Spot In The World's Highest Parking Lot,” https://www.bu.edu/jostl/files/2015/02/Shtivelman_web.pdf</w:t>
      </w:r>
    </w:p>
    <w:p w14:paraId="5FDECFE1" w14:textId="77777777" w:rsidR="009567EB" w:rsidRPr="001A0DF5" w:rsidRDefault="009567EB" w:rsidP="009567EB">
      <w:r w:rsidRPr="001A0DF5">
        <w:t>***edited for gendered language</w:t>
      </w:r>
    </w:p>
    <w:p w14:paraId="01D9CFAC" w14:textId="77777777" w:rsidR="009567EB" w:rsidRPr="00236C47" w:rsidRDefault="009567EB" w:rsidP="009567EB">
      <w:pPr>
        <w:rPr>
          <w:sz w:val="8"/>
        </w:rPr>
      </w:pPr>
      <w:r w:rsidRPr="00236C47">
        <w:rPr>
          <w:sz w:val="8"/>
        </w:rPr>
        <w:t xml:space="preserve">Rather than spending millions on land-based solar power projects, it would be much more profitable if these nations invested in SBSP satellites for two reasons. First, although SBSP satellites are much more expensive at the outset, the cost of initial investment is returned in </w:t>
      </w:r>
      <w:proofErr w:type="gramStart"/>
      <w:r w:rsidRPr="00236C47">
        <w:rPr>
          <w:sz w:val="8"/>
        </w:rPr>
        <w:t>a period of time</w:t>
      </w:r>
      <w:proofErr w:type="gramEnd"/>
      <w:r w:rsidRPr="00236C47">
        <w:rPr>
          <w:sz w:val="8"/>
        </w:rPr>
        <w:t xml:space="preserve"> comparable to what it would take to recoup the investment cost of a land-based solar farm. 113 Second, </w:t>
      </w:r>
      <w:r w:rsidRPr="007033B1">
        <w:rPr>
          <w:rStyle w:val="StyleUnderline"/>
          <w:highlight w:val="green"/>
        </w:rPr>
        <w:t>SBSP</w:t>
      </w:r>
      <w:r w:rsidRPr="00236C47">
        <w:rPr>
          <w:sz w:val="8"/>
        </w:rPr>
        <w:t xml:space="preserve"> satellites </w:t>
      </w:r>
      <w:r w:rsidRPr="007033B1">
        <w:rPr>
          <w:rStyle w:val="StyleUnderline"/>
          <w:highlight w:val="green"/>
        </w:rPr>
        <w:t xml:space="preserve">generate about </w:t>
      </w:r>
      <w:r w:rsidRPr="007033B1">
        <w:rPr>
          <w:rStyle w:val="Emphasis"/>
          <w:highlight w:val="green"/>
        </w:rPr>
        <w:t>eight to ten times</w:t>
      </w:r>
      <w:r w:rsidRPr="007033B1">
        <w:rPr>
          <w:rStyle w:val="StyleUnderline"/>
          <w:highlight w:val="green"/>
        </w:rPr>
        <w:t xml:space="preserve"> as much power as land-based</w:t>
      </w:r>
      <w:r w:rsidRPr="00236C47">
        <w:rPr>
          <w:sz w:val="8"/>
        </w:rPr>
        <w:t xml:space="preserve"> solar </w:t>
      </w:r>
      <w:proofErr w:type="spellStart"/>
      <w:r w:rsidRPr="00236C47">
        <w:rPr>
          <w:sz w:val="8"/>
        </w:rPr>
        <w:t>farms."l</w:t>
      </w:r>
      <w:proofErr w:type="spellEnd"/>
      <w:r w:rsidRPr="00236C47">
        <w:rPr>
          <w:sz w:val="8"/>
        </w:rPr>
        <w:t xml:space="preserve"> 4 This means that </w:t>
      </w:r>
      <w:r w:rsidRPr="001A0DF5">
        <w:rPr>
          <w:rStyle w:val="StyleUnderline"/>
        </w:rPr>
        <w:t xml:space="preserve">after one and a half years, SBSP satellites would </w:t>
      </w:r>
      <w:r w:rsidRPr="001A0DF5">
        <w:rPr>
          <w:rStyle w:val="StyleUnderline"/>
        </w:rPr>
        <w:lastRenderedPageBreak/>
        <w:t xml:space="preserve">generate </w:t>
      </w:r>
      <w:r w:rsidRPr="007033B1">
        <w:rPr>
          <w:rStyle w:val="Emphasis"/>
          <w:highlight w:val="green"/>
        </w:rPr>
        <w:t>eight to ten times the revenue</w:t>
      </w:r>
      <w:r w:rsidRPr="001A0DF5">
        <w:rPr>
          <w:rStyle w:val="Emphasis"/>
        </w:rPr>
        <w:t xml:space="preserve"> </w:t>
      </w:r>
      <w:r w:rsidRPr="00236C47">
        <w:rPr>
          <w:sz w:val="8"/>
        </w:rPr>
        <w:t xml:space="preserve">of a land-based solar farm. As a result, </w:t>
      </w:r>
      <w:r w:rsidRPr="007033B1">
        <w:rPr>
          <w:rStyle w:val="StyleUnderline"/>
          <w:highlight w:val="green"/>
        </w:rPr>
        <w:t>countries that</w:t>
      </w:r>
      <w:r w:rsidRPr="001A0DF5">
        <w:rPr>
          <w:rStyle w:val="StyleUnderline"/>
        </w:rPr>
        <w:t xml:space="preserve"> currently </w:t>
      </w:r>
      <w:r w:rsidRPr="007033B1">
        <w:rPr>
          <w:rStyle w:val="StyleUnderline"/>
          <w:highlight w:val="green"/>
        </w:rPr>
        <w:t>rely on</w:t>
      </w:r>
      <w:r w:rsidRPr="001A0DF5">
        <w:rPr>
          <w:rStyle w:val="StyleUnderline"/>
        </w:rPr>
        <w:t xml:space="preserve"> coal, nuclear or</w:t>
      </w:r>
      <w:r w:rsidRPr="00236C47">
        <w:rPr>
          <w:sz w:val="8"/>
        </w:rPr>
        <w:t xml:space="preserve"> other types of non-clean, </w:t>
      </w:r>
      <w:r w:rsidRPr="007033B1">
        <w:rPr>
          <w:rStyle w:val="StyleUnderline"/>
          <w:highlight w:val="green"/>
        </w:rPr>
        <w:t>non-renewable energy</w:t>
      </w:r>
      <w:r w:rsidRPr="007033B1">
        <w:rPr>
          <w:sz w:val="8"/>
          <w:highlight w:val="green"/>
        </w:rPr>
        <w:t xml:space="preserve"> </w:t>
      </w:r>
      <w:r w:rsidRPr="007033B1">
        <w:rPr>
          <w:rStyle w:val="Emphasis"/>
          <w:highlight w:val="green"/>
        </w:rPr>
        <w:t>may look to SBSP</w:t>
      </w:r>
      <w:r w:rsidRPr="00236C47">
        <w:rPr>
          <w:sz w:val="8"/>
        </w:rPr>
        <w:t xml:space="preserve"> for their energy needs, </w:t>
      </w:r>
      <w:r w:rsidRPr="007033B1">
        <w:rPr>
          <w:rStyle w:val="StyleUnderline"/>
          <w:highlight w:val="green"/>
        </w:rPr>
        <w:t>and</w:t>
      </w:r>
      <w:r w:rsidRPr="00236C47">
        <w:rPr>
          <w:sz w:val="8"/>
        </w:rPr>
        <w:t xml:space="preserve"> consequently </w:t>
      </w:r>
      <w:r w:rsidRPr="007033B1">
        <w:rPr>
          <w:rStyle w:val="StyleUnderline"/>
          <w:highlight w:val="green"/>
        </w:rPr>
        <w:t xml:space="preserve">generate a </w:t>
      </w:r>
      <w:r w:rsidRPr="007033B1">
        <w:rPr>
          <w:rStyle w:val="Emphasis"/>
          <w:highlight w:val="green"/>
        </w:rPr>
        <w:t>significant spike in demand</w:t>
      </w:r>
      <w:r w:rsidRPr="00236C47">
        <w:rPr>
          <w:sz w:val="8"/>
        </w:rPr>
        <w:t xml:space="preserve"> for orbital locations on the GSO. This </w:t>
      </w:r>
      <w:r w:rsidRPr="001A0DF5">
        <w:rPr>
          <w:rStyle w:val="StyleUnderline"/>
        </w:rPr>
        <w:t>increased demand will raise two issues</w:t>
      </w:r>
      <w:r w:rsidRPr="00236C47">
        <w:rPr>
          <w:sz w:val="8"/>
        </w:rPr>
        <w:t xml:space="preserve">: (1) </w:t>
      </w:r>
      <w:r w:rsidRPr="001A0DF5">
        <w:rPr>
          <w:rStyle w:val="StyleUnderline"/>
        </w:rPr>
        <w:t xml:space="preserve">whether a GSO </w:t>
      </w:r>
      <w:r w:rsidRPr="00236C47">
        <w:rPr>
          <w:sz w:val="8"/>
        </w:rPr>
        <w:t xml:space="preserve">orbital </w:t>
      </w:r>
      <w:r w:rsidRPr="001A0DF5">
        <w:rPr>
          <w:rStyle w:val="Emphasis"/>
        </w:rPr>
        <w:t>slot can be owned</w:t>
      </w:r>
      <w:r w:rsidRPr="00236C47">
        <w:rPr>
          <w:sz w:val="8"/>
        </w:rPr>
        <w:t xml:space="preserve">, </w:t>
      </w:r>
      <w:proofErr w:type="gramStart"/>
      <w:r w:rsidRPr="001A0DF5">
        <w:rPr>
          <w:rStyle w:val="StyleUnderline"/>
        </w:rPr>
        <w:t>and</w:t>
      </w:r>
      <w:r w:rsidRPr="00236C47">
        <w:rPr>
          <w:sz w:val="8"/>
        </w:rPr>
        <w:t>,</w:t>
      </w:r>
      <w:proofErr w:type="gramEnd"/>
      <w:r w:rsidRPr="00236C47">
        <w:rPr>
          <w:sz w:val="8"/>
        </w:rPr>
        <w:t xml:space="preserve"> (2) if not, </w:t>
      </w:r>
      <w:r w:rsidRPr="001A0DF5">
        <w:rPr>
          <w:rStyle w:val="StyleUnderline"/>
        </w:rPr>
        <w:t>whether there is a way to allocate the right to access GSO orbital</w:t>
      </w:r>
      <w:r w:rsidRPr="00236C47">
        <w:rPr>
          <w:sz w:val="8"/>
        </w:rPr>
        <w:t xml:space="preserve"> slots </w:t>
      </w:r>
      <w:r w:rsidRPr="001A0DF5">
        <w:rPr>
          <w:rStyle w:val="StyleUnderline"/>
        </w:rPr>
        <w:t>for</w:t>
      </w:r>
      <w:r w:rsidRPr="00236C47">
        <w:rPr>
          <w:sz w:val="8"/>
        </w:rPr>
        <w:t xml:space="preserve"> a period of </w:t>
      </w:r>
      <w:r w:rsidRPr="001A0DF5">
        <w:rPr>
          <w:rStyle w:val="StyleUnderline"/>
        </w:rPr>
        <w:t>time</w:t>
      </w:r>
      <w:r w:rsidRPr="00236C47">
        <w:rPr>
          <w:sz w:val="8"/>
        </w:rPr>
        <w:t xml:space="preserve">. A viable legal framework could address </w:t>
      </w:r>
      <w:proofErr w:type="gramStart"/>
      <w:r w:rsidRPr="00236C47">
        <w:rPr>
          <w:sz w:val="8"/>
        </w:rPr>
        <w:t>both of these</w:t>
      </w:r>
      <w:proofErr w:type="gramEnd"/>
      <w:r w:rsidRPr="00236C47">
        <w:rPr>
          <w:sz w:val="8"/>
        </w:rPr>
        <w:t xml:space="preserve"> issues in a clear and precise manner. The ITU currently allocates slots for telecommunications satellites, but the increased demand for slots in GSO for SBSP satellites may force countries to reevaluate ITU's authority to regulate SBSP satellites. An unsuccessful attempt to appropriate GSO slots The ITU allocation is one way to solve the problem, but given the physical limitations of the GSO, there is an underlying conflict between the goals of fair and equitable access on one side and the GSO's efficient use on the other.' 5 The </w:t>
      </w:r>
      <w:r w:rsidRPr="001A0DF5">
        <w:rPr>
          <w:rStyle w:val="StyleUnderline"/>
        </w:rPr>
        <w:t>conflict arises when developed countries receive priority to access the GSO</w:t>
      </w:r>
      <w:r w:rsidRPr="00236C47">
        <w:rPr>
          <w:sz w:val="8"/>
        </w:rPr>
        <w:t xml:space="preserve"> </w:t>
      </w:r>
      <w:r w:rsidRPr="001A0DF5">
        <w:rPr>
          <w:rStyle w:val="StyleUnderline"/>
        </w:rPr>
        <w:t>because they have</w:t>
      </w:r>
      <w:r w:rsidRPr="00236C47">
        <w:rPr>
          <w:sz w:val="8"/>
        </w:rPr>
        <w:t xml:space="preserve"> the </w:t>
      </w:r>
      <w:r w:rsidRPr="001A0DF5">
        <w:rPr>
          <w:rStyle w:val="StyleUnderline"/>
        </w:rPr>
        <w:t>demand, infrastructure, and funding</w:t>
      </w:r>
      <w:r w:rsidRPr="00236C47">
        <w:rPr>
          <w:sz w:val="8"/>
        </w:rPr>
        <w:t xml:space="preserve"> to put satellites into orbit, while developing countries without viable satellites also want access the GSO. 116 </w:t>
      </w:r>
      <w:r w:rsidRPr="001A0DF5">
        <w:rPr>
          <w:rStyle w:val="StyleUnderline"/>
        </w:rPr>
        <w:t>This</w:t>
      </w:r>
      <w:r w:rsidRPr="00236C47">
        <w:rPr>
          <w:sz w:val="8"/>
        </w:rPr>
        <w:t xml:space="preserve"> a posteriori </w:t>
      </w:r>
      <w:r w:rsidRPr="001A0DF5">
        <w:rPr>
          <w:rStyle w:val="StyleUnderline"/>
        </w:rPr>
        <w:t>approach</w:t>
      </w:r>
      <w:r w:rsidRPr="00236C47">
        <w:rPr>
          <w:sz w:val="8"/>
        </w:rPr>
        <w:t xml:space="preserve"> to GSO property rights </w:t>
      </w:r>
      <w:r w:rsidRPr="001A0DF5">
        <w:rPr>
          <w:rStyle w:val="StyleUnderline"/>
        </w:rPr>
        <w:t>favors those who are first to apply</w:t>
      </w:r>
      <w:r w:rsidRPr="00236C47">
        <w:rPr>
          <w:sz w:val="8"/>
        </w:rPr>
        <w:t xml:space="preserve"> for frequency and orbital slots and protects those applicants from interference by later users."17 At the same time, </w:t>
      </w:r>
      <w:r w:rsidRPr="007033B1">
        <w:rPr>
          <w:rStyle w:val="StyleUnderline"/>
          <w:highlight w:val="green"/>
        </w:rPr>
        <w:t>developing countries</w:t>
      </w:r>
      <w:r w:rsidRPr="00236C47">
        <w:rPr>
          <w:sz w:val="8"/>
        </w:rPr>
        <w:t xml:space="preserve"> do not favor such a "free-market-approach" to GSO access; on the contrary, they </w:t>
      </w:r>
      <w:r w:rsidRPr="007033B1">
        <w:rPr>
          <w:rStyle w:val="Emphasis"/>
          <w:highlight w:val="green"/>
        </w:rPr>
        <w:t>would like a multilateral approach</w:t>
      </w:r>
      <w:r w:rsidRPr="007033B1">
        <w:rPr>
          <w:sz w:val="8"/>
          <w:highlight w:val="green"/>
        </w:rPr>
        <w:t xml:space="preserve"> </w:t>
      </w:r>
      <w:r w:rsidRPr="007033B1">
        <w:rPr>
          <w:rStyle w:val="StyleUnderline"/>
          <w:highlight w:val="green"/>
        </w:rPr>
        <w:t>that distributes access to the GSO equitably</w:t>
      </w:r>
      <w:r w:rsidRPr="00236C47">
        <w:rPr>
          <w:sz w:val="8"/>
        </w:rPr>
        <w:t xml:space="preserve"> among all nations. 118 "As feared by the developing States, this a posteriori system [has] provided a few industrialized and rich States with the opportunity of temporarily unlimited use of registered frequencies and orbit positions."' "19 Developing countries feel that they should have equal access to these frequencies and orbital slots. 120 These </w:t>
      </w:r>
      <w:r w:rsidRPr="001A0DF5">
        <w:rPr>
          <w:rStyle w:val="StyleUnderline"/>
        </w:rPr>
        <w:t>countries have tried to gain leverage</w:t>
      </w:r>
      <w:r w:rsidRPr="00236C47">
        <w:rPr>
          <w:sz w:val="8"/>
        </w:rPr>
        <w:t xml:space="preserve"> over the GSO resource </w:t>
      </w:r>
      <w:r w:rsidRPr="001A0DF5">
        <w:rPr>
          <w:rStyle w:val="StyleUnderline"/>
        </w:rPr>
        <w:t>by advocating for the creation of an</w:t>
      </w:r>
      <w:r w:rsidRPr="00236C47">
        <w:rPr>
          <w:sz w:val="8"/>
        </w:rPr>
        <w:t xml:space="preserve"> administrative </w:t>
      </w:r>
      <w:r w:rsidRPr="001A0DF5">
        <w:rPr>
          <w:rStyle w:val="StyleUnderline"/>
        </w:rPr>
        <w:t>agency that would allocate</w:t>
      </w:r>
      <w:r w:rsidRPr="00236C47">
        <w:rPr>
          <w:sz w:val="8"/>
        </w:rPr>
        <w:t xml:space="preserve"> a part of </w:t>
      </w:r>
      <w:r w:rsidRPr="001A0DF5">
        <w:rPr>
          <w:rStyle w:val="StyleUnderline"/>
        </w:rPr>
        <w:t>the GSO</w:t>
      </w:r>
      <w:r w:rsidRPr="00236C47">
        <w:rPr>
          <w:sz w:val="8"/>
        </w:rPr>
        <w:t xml:space="preserve"> to each country. </w:t>
      </w:r>
      <w:r w:rsidRPr="001A0DF5">
        <w:rPr>
          <w:rStyle w:val="StyleUnderline"/>
        </w:rPr>
        <w:t>In 1976,</w:t>
      </w:r>
      <w:r w:rsidRPr="00236C47">
        <w:rPr>
          <w:sz w:val="8"/>
        </w:rPr>
        <w:t xml:space="preserve"> </w:t>
      </w:r>
      <w:r w:rsidRPr="001A0DF5">
        <w:rPr>
          <w:rStyle w:val="StyleUnderline"/>
        </w:rPr>
        <w:t>eight developing countries above the equator claimed sovereign right over</w:t>
      </w:r>
      <w:r w:rsidRPr="00236C47">
        <w:rPr>
          <w:sz w:val="8"/>
        </w:rPr>
        <w:t xml:space="preserve"> the </w:t>
      </w:r>
      <w:r w:rsidRPr="001A0DF5">
        <w:rPr>
          <w:rStyle w:val="StyleUnderline"/>
        </w:rPr>
        <w:t>parts of the GSO lying over their territories</w:t>
      </w:r>
      <w:r w:rsidRPr="00236C47">
        <w:rPr>
          <w:sz w:val="8"/>
        </w:rPr>
        <w:t xml:space="preserve"> and called for the administration of the rest of the GSO. 12 ' The Declaration of the First Meeting of Equatorial Countries (</w:t>
      </w:r>
      <w:r w:rsidRPr="001A0DF5">
        <w:rPr>
          <w:rStyle w:val="Emphasis"/>
        </w:rPr>
        <w:t>the "Bogota Declaration</w:t>
      </w:r>
      <w:r w:rsidRPr="00236C47">
        <w:rPr>
          <w:sz w:val="8"/>
        </w:rPr>
        <w:t xml:space="preserve">") </w:t>
      </w:r>
      <w:r w:rsidRPr="001A0DF5">
        <w:rPr>
          <w:rStyle w:val="StyleUnderline"/>
        </w:rPr>
        <w:t>asserted</w:t>
      </w:r>
      <w:r w:rsidRPr="00236C47">
        <w:rPr>
          <w:sz w:val="8"/>
        </w:rPr>
        <w:t xml:space="preserve"> that </w:t>
      </w:r>
      <w:r w:rsidRPr="001A0DF5">
        <w:rPr>
          <w:rStyle w:val="StyleUnderline"/>
        </w:rPr>
        <w:t>these countries had the right to parts</w:t>
      </w:r>
      <w:r w:rsidRPr="00236C47">
        <w:rPr>
          <w:sz w:val="8"/>
        </w:rPr>
        <w:t xml:space="preserve"> of the GSO </w:t>
      </w:r>
      <w:r w:rsidRPr="001A0DF5">
        <w:rPr>
          <w:rStyle w:val="StyleUnderline"/>
        </w:rPr>
        <w:t>because the orbit should be considered part of the earth</w:t>
      </w:r>
      <w:r w:rsidRPr="00236C47">
        <w:rPr>
          <w:sz w:val="8"/>
        </w:rPr>
        <w:t xml:space="preserve"> and not outer space. 22 These countries argued that the gravitational force that produces the GSO was </w:t>
      </w:r>
      <w:proofErr w:type="spellStart"/>
      <w:r w:rsidRPr="00236C47">
        <w:rPr>
          <w:sz w:val="8"/>
        </w:rPr>
        <w:t>defived</w:t>
      </w:r>
      <w:proofErr w:type="spellEnd"/>
      <w:r w:rsidRPr="00236C47">
        <w:rPr>
          <w:sz w:val="8"/>
        </w:rPr>
        <w:t xml:space="preserve"> from their land.' 23 Both </w:t>
      </w:r>
      <w:r w:rsidRPr="001A0DF5">
        <w:rPr>
          <w:rStyle w:val="StyleUnderline"/>
        </w:rPr>
        <w:t>developed</w:t>
      </w:r>
      <w:r w:rsidRPr="00236C47">
        <w:rPr>
          <w:sz w:val="8"/>
        </w:rPr>
        <w:t xml:space="preserve"> </w:t>
      </w:r>
      <w:r w:rsidRPr="001A0DF5">
        <w:rPr>
          <w:rStyle w:val="Emphasis"/>
        </w:rPr>
        <w:t>and developing</w:t>
      </w:r>
      <w:r w:rsidRPr="00236C47">
        <w:rPr>
          <w:sz w:val="8"/>
        </w:rPr>
        <w:t xml:space="preserve"> </w:t>
      </w:r>
      <w:r w:rsidRPr="001A0DF5">
        <w:rPr>
          <w:rStyle w:val="StyleUnderline"/>
        </w:rPr>
        <w:t>countries</w:t>
      </w:r>
      <w:r w:rsidRPr="00236C47">
        <w:rPr>
          <w:sz w:val="8"/>
        </w:rPr>
        <w:t xml:space="preserve"> </w:t>
      </w:r>
      <w:r w:rsidRPr="001A0DF5">
        <w:rPr>
          <w:rStyle w:val="StyleUnderline"/>
        </w:rPr>
        <w:t>rejected</w:t>
      </w:r>
      <w:r w:rsidRPr="00236C47">
        <w:rPr>
          <w:sz w:val="8"/>
        </w:rPr>
        <w:t xml:space="preserve"> the </w:t>
      </w:r>
      <w:r w:rsidRPr="001A0DF5">
        <w:rPr>
          <w:rStyle w:val="StyleUnderline"/>
        </w:rPr>
        <w:t>Bogota</w:t>
      </w:r>
      <w:r w:rsidRPr="00236C47">
        <w:rPr>
          <w:sz w:val="8"/>
        </w:rPr>
        <w:t xml:space="preserve"> Declaration's arguments </w:t>
      </w:r>
      <w:r w:rsidRPr="001A0DF5">
        <w:rPr>
          <w:rStyle w:val="StyleUnderline"/>
        </w:rPr>
        <w:t xml:space="preserve">because its claims were weak: the gravity that produces the orbit (1) is </w:t>
      </w:r>
      <w:r w:rsidRPr="001A0DF5">
        <w:rPr>
          <w:rStyle w:val="Emphasis"/>
        </w:rPr>
        <w:t>produced by the entire earth</w:t>
      </w:r>
      <w:r w:rsidRPr="001A0DF5">
        <w:rPr>
          <w:rStyle w:val="StyleUnderline"/>
        </w:rPr>
        <w:t>, not just these eight nations</w:t>
      </w:r>
      <w:r w:rsidRPr="00236C47">
        <w:rPr>
          <w:sz w:val="8"/>
        </w:rPr>
        <w:t xml:space="preserve">, and (2) produces all orbits, not just the GSO.124 Another of the arguments in the Bogota Declaration was that </w:t>
      </w:r>
      <w:r w:rsidRPr="001A0DF5">
        <w:rPr>
          <w:rStyle w:val="StyleUnderline"/>
        </w:rPr>
        <w:t>there is no legally defined boundary</w:t>
      </w:r>
      <w:r w:rsidRPr="00236C47">
        <w:rPr>
          <w:sz w:val="8"/>
        </w:rPr>
        <w:t xml:space="preserve"> as </w:t>
      </w:r>
      <w:r w:rsidRPr="001A0DF5">
        <w:rPr>
          <w:rStyle w:val="StyleUnderline"/>
        </w:rPr>
        <w:t>to</w:t>
      </w:r>
      <w:r w:rsidRPr="00236C47">
        <w:rPr>
          <w:sz w:val="8"/>
        </w:rPr>
        <w:t xml:space="preserve"> </w:t>
      </w:r>
      <w:r w:rsidRPr="001A0DF5">
        <w:rPr>
          <w:rStyle w:val="Emphasis"/>
        </w:rPr>
        <w:t>where an atmosphere ends and space begins</w:t>
      </w:r>
      <w:r w:rsidRPr="00236C47">
        <w:rPr>
          <w:sz w:val="8"/>
        </w:rPr>
        <w:t xml:space="preserve">. 125 Furthermore, the Bogota Declaration declared that even the Outer Space Treaty, which provides the basic outline for the peaceful exploration and use of outer space, does not address the issue. 126 While there is no definition that all countries in the world accept regarding the boundary of space, the International Aeronautic Federation recognizes the Karman Line as the edge of the atmosphere and the beginning of space.' 27 The International Aeronautic Federation is a non-governmental organization founded in 1905, for the purpose of encouraging aeronautical and astronautical activities worldwide. 28 It has 100 member countries, including the United States, United Kingdom, Spain, Sweden, South Africa, Mongolia, Korea, Israel, Iran, as well as many others.1 29 For the preceding reasons, the International Aeronautic Federation portrays a widely held view concerning the definition of space. The Karman line is one hundred kilometers above sea level, and that is where the atmosphere becomes so thin that an airplane cannot fly and a spaceship is needed for flight.' 30 The GSO lies more than 35,000 kilometers above sea level, which is approximately 34,900 kilometers higher than the Karman line. Therefore, GSO is well above the demarcation of space that is internationally recognized. For this reason and others, most countries did not accept the Bogota Declaration. Accordingly, the Bogota Declaration was an unsuccessful attempt to appropriate GSO slots. Space law must allow appropriation of space for the good of everyone The </w:t>
      </w:r>
      <w:r w:rsidRPr="001A0DF5">
        <w:rPr>
          <w:rStyle w:val="StyleUnderline"/>
        </w:rPr>
        <w:t>Bogota</w:t>
      </w:r>
      <w:r w:rsidRPr="00236C47">
        <w:rPr>
          <w:sz w:val="8"/>
        </w:rPr>
        <w:t xml:space="preserve"> Declaration </w:t>
      </w:r>
      <w:r w:rsidRPr="001A0DF5">
        <w:rPr>
          <w:rStyle w:val="StyleUnderline"/>
        </w:rPr>
        <w:t>was</w:t>
      </w:r>
      <w:r w:rsidRPr="00236C47">
        <w:rPr>
          <w:sz w:val="8"/>
        </w:rPr>
        <w:t xml:space="preserve"> ultimately </w:t>
      </w:r>
      <w:r w:rsidRPr="001A0DF5">
        <w:rPr>
          <w:rStyle w:val="StyleUnderline"/>
        </w:rPr>
        <w:t xml:space="preserve">a failure because it </w:t>
      </w:r>
      <w:r w:rsidRPr="001A0DF5">
        <w:rPr>
          <w:rStyle w:val="Emphasis"/>
        </w:rPr>
        <w:t>violated</w:t>
      </w:r>
      <w:r w:rsidRPr="00236C47">
        <w:rPr>
          <w:sz w:val="8"/>
        </w:rPr>
        <w:t xml:space="preserve"> </w:t>
      </w:r>
      <w:r w:rsidRPr="001A0DF5">
        <w:rPr>
          <w:rStyle w:val="StyleUnderline"/>
        </w:rPr>
        <w:t>internationally accepted principles</w:t>
      </w:r>
      <w:r w:rsidRPr="00236C47">
        <w:rPr>
          <w:sz w:val="8"/>
        </w:rPr>
        <w:t xml:space="preserve">. </w:t>
      </w:r>
      <w:r w:rsidRPr="001A0DF5">
        <w:rPr>
          <w:rStyle w:val="StyleUnderline"/>
        </w:rPr>
        <w:t>According to the Outer Space Treaty</w:t>
      </w:r>
      <w:r w:rsidRPr="00236C47">
        <w:rPr>
          <w:sz w:val="8"/>
        </w:rPr>
        <w:t xml:space="preserve"> of 1967, </w:t>
      </w:r>
      <w:r w:rsidRPr="001A0DF5">
        <w:rPr>
          <w:rStyle w:val="StyleUnderline"/>
        </w:rPr>
        <w:t>GSO orbital positions</w:t>
      </w:r>
      <w:r w:rsidRPr="00236C47">
        <w:rPr>
          <w:sz w:val="8"/>
        </w:rPr>
        <w:t xml:space="preserve"> </w:t>
      </w:r>
      <w:r w:rsidRPr="001A0DF5">
        <w:rPr>
          <w:rStyle w:val="StyleUnderline"/>
        </w:rPr>
        <w:t>and frequencies cannot be appropriated because no country can appropriate</w:t>
      </w:r>
      <w:r w:rsidRPr="00236C47">
        <w:rPr>
          <w:sz w:val="8"/>
        </w:rPr>
        <w:t xml:space="preserve"> or own </w:t>
      </w:r>
      <w:r w:rsidRPr="001A0DF5">
        <w:rPr>
          <w:rStyle w:val="StyleUnderline"/>
        </w:rPr>
        <w:t>space</w:t>
      </w:r>
      <w:r w:rsidRPr="00236C47">
        <w:rPr>
          <w:sz w:val="8"/>
        </w:rPr>
        <w:t xml:space="preserve">. 31 </w:t>
      </w:r>
      <w:r w:rsidRPr="001A0DF5">
        <w:rPr>
          <w:rStyle w:val="Emphasis"/>
        </w:rPr>
        <w:t xml:space="preserve">Ninety-one states have signed this treaty, including the United States, the United Kingdom, Ukraine, Japan, Greece, Denmark, Spain, Uganda, Afghanistan, </w:t>
      </w:r>
      <w:proofErr w:type="gramStart"/>
      <w:r w:rsidRPr="001A0DF5">
        <w:rPr>
          <w:rStyle w:val="Emphasis"/>
        </w:rPr>
        <w:t>Iraq</w:t>
      </w:r>
      <w:proofErr w:type="gramEnd"/>
      <w:r w:rsidRPr="001A0DF5">
        <w:rPr>
          <w:rStyle w:val="Emphasis"/>
        </w:rPr>
        <w:t xml:space="preserve"> and many others</w:t>
      </w:r>
      <w:r w:rsidRPr="00236C47">
        <w:rPr>
          <w:sz w:val="8"/>
        </w:rPr>
        <w:t>. 32 The treaty specifies that outer space is the "province of mankind</w:t>
      </w:r>
      <w:proofErr w:type="gramStart"/>
      <w:r w:rsidRPr="00236C47">
        <w:rPr>
          <w:sz w:val="8"/>
        </w:rPr>
        <w:t>"</w:t>
      </w:r>
      <w:proofErr w:type="gramEnd"/>
      <w:r w:rsidRPr="00236C47">
        <w:rPr>
          <w:sz w:val="8"/>
        </w:rPr>
        <w:t xml:space="preserve"> and that all activity should be done for the benefit of all of humanity. 133 It would then seem that no country could have exclusive ownership over an orbital position in the GSO or any orbit. 134 </w:t>
      </w:r>
      <w:r w:rsidRPr="001A0DF5">
        <w:rPr>
          <w:rStyle w:val="StyleUnderline"/>
        </w:rPr>
        <w:t>Even if the Outer Space Treaty</w:t>
      </w:r>
      <w:r w:rsidRPr="00236C47">
        <w:rPr>
          <w:sz w:val="8"/>
        </w:rPr>
        <w:t xml:space="preserve"> of 1967 </w:t>
      </w:r>
      <w:r w:rsidRPr="001A0DF5">
        <w:rPr>
          <w:rStyle w:val="StyleUnderline"/>
        </w:rPr>
        <w:t xml:space="preserve">prohibits countries from </w:t>
      </w:r>
      <w:r w:rsidRPr="001A0DF5">
        <w:rPr>
          <w:rStyle w:val="Emphasis"/>
        </w:rPr>
        <w:t>owning orbital slots</w:t>
      </w:r>
      <w:r w:rsidRPr="00236C47">
        <w:rPr>
          <w:sz w:val="8"/>
        </w:rPr>
        <w:t xml:space="preserve"> in the GSO, </w:t>
      </w:r>
      <w:r w:rsidRPr="001A0DF5">
        <w:rPr>
          <w:rStyle w:val="StyleUnderline"/>
        </w:rPr>
        <w:t>the slots should still be allocated to countries that will use them</w:t>
      </w:r>
      <w:r w:rsidRPr="00236C47">
        <w:rPr>
          <w:sz w:val="8"/>
        </w:rPr>
        <w:t>, on a first-come, first-served bas</w:t>
      </w:r>
      <w:r w:rsidRPr="00786F07">
        <w:rPr>
          <w:sz w:val="8"/>
        </w:rPr>
        <w:t xml:space="preserve">is. </w:t>
      </w:r>
      <w:r w:rsidRPr="00786F07">
        <w:rPr>
          <w:rStyle w:val="StyleUnderline"/>
        </w:rPr>
        <w:t>SBSP</w:t>
      </w:r>
      <w:r w:rsidRPr="007033B1">
        <w:rPr>
          <w:rStyle w:val="StyleUnderline"/>
          <w:highlight w:val="green"/>
        </w:rPr>
        <w:t xml:space="preserve"> has so much potential to benefit</w:t>
      </w:r>
      <w:r w:rsidRPr="001A0DF5">
        <w:rPr>
          <w:rStyle w:val="StyleUnderline"/>
        </w:rPr>
        <w:t xml:space="preserve"> all of [</w:t>
      </w:r>
      <w:r w:rsidRPr="007033B1">
        <w:rPr>
          <w:rStyle w:val="StyleUnderline"/>
          <w:highlight w:val="green"/>
        </w:rPr>
        <w:t>hu]mankind that if even a single country</w:t>
      </w:r>
      <w:r w:rsidRPr="001A0DF5">
        <w:rPr>
          <w:rStyle w:val="StyleUnderline"/>
        </w:rPr>
        <w:t xml:space="preserve"> </w:t>
      </w:r>
      <w:r w:rsidRPr="007033B1">
        <w:rPr>
          <w:rStyle w:val="StyleUnderline"/>
          <w:highlight w:val="green"/>
        </w:rPr>
        <w:t>uses a GSO slot to gather power, the advantage of</w:t>
      </w:r>
      <w:r w:rsidRPr="001A0DF5">
        <w:rPr>
          <w:rStyle w:val="StyleUnderline"/>
        </w:rPr>
        <w:t xml:space="preserve"> developing the technology </w:t>
      </w:r>
      <w:r w:rsidRPr="00786F07">
        <w:rPr>
          <w:rStyle w:val="StyleUnderline"/>
        </w:rPr>
        <w:t xml:space="preserve">of SBSP </w:t>
      </w:r>
      <w:r w:rsidRPr="007033B1">
        <w:rPr>
          <w:rStyle w:val="Emphasis"/>
          <w:highlight w:val="green"/>
        </w:rPr>
        <w:t>may outweigh</w:t>
      </w:r>
      <w:r w:rsidRPr="001A0DF5">
        <w:rPr>
          <w:rStyle w:val="StyleUnderline"/>
        </w:rPr>
        <w:t xml:space="preserve"> the argument that all nations should have equal access to space.'</w:t>
      </w:r>
      <w:r w:rsidRPr="00236C47">
        <w:rPr>
          <w:sz w:val="8"/>
        </w:rPr>
        <w:t xml:space="preserve">3 5 Countries like </w:t>
      </w:r>
      <w:r w:rsidRPr="001A0DF5">
        <w:rPr>
          <w:rStyle w:val="StyleUnderline"/>
        </w:rPr>
        <w:t>Tonga</w:t>
      </w:r>
      <w:r w:rsidRPr="00236C47">
        <w:rPr>
          <w:sz w:val="8"/>
        </w:rPr>
        <w:t xml:space="preserve"> that have no capability of sending satellites into orbit </w:t>
      </w:r>
      <w:r w:rsidRPr="001A0DF5">
        <w:rPr>
          <w:rStyle w:val="StyleUnderline"/>
        </w:rPr>
        <w:t>should not be able to claim GSO slots because this would prohibit</w:t>
      </w:r>
      <w:r w:rsidRPr="00236C47">
        <w:rPr>
          <w:sz w:val="8"/>
        </w:rPr>
        <w:t xml:space="preserve"> developed countries from </w:t>
      </w:r>
      <w:r w:rsidRPr="007033B1">
        <w:rPr>
          <w:rStyle w:val="Emphasis"/>
        </w:rPr>
        <w:t>placing satellites into orbit that can benefit the whole world.</w:t>
      </w:r>
      <w:r w:rsidRPr="007033B1">
        <w:rPr>
          <w:sz w:val="8"/>
        </w:rPr>
        <w:t xml:space="preserve">136 </w:t>
      </w:r>
      <w:r w:rsidRPr="007033B1">
        <w:rPr>
          <w:rStyle w:val="StyleUnderline"/>
        </w:rPr>
        <w:t>The Outer Space Treaty</w:t>
      </w:r>
      <w:r w:rsidRPr="007033B1">
        <w:rPr>
          <w:sz w:val="8"/>
        </w:rPr>
        <w:t xml:space="preserve"> of 1967 likely </w:t>
      </w:r>
      <w:r w:rsidRPr="007033B1">
        <w:rPr>
          <w:rStyle w:val="StyleUnderline"/>
        </w:rPr>
        <w:t>permits</w:t>
      </w:r>
      <w:r w:rsidRPr="007033B1">
        <w:rPr>
          <w:sz w:val="8"/>
        </w:rPr>
        <w:t xml:space="preserve"> the </w:t>
      </w:r>
      <w:r w:rsidRPr="007033B1">
        <w:rPr>
          <w:rStyle w:val="StyleUnderline"/>
        </w:rPr>
        <w:t>allocation of GSO</w:t>
      </w:r>
      <w:r w:rsidRPr="007033B1">
        <w:rPr>
          <w:sz w:val="8"/>
        </w:rPr>
        <w:t xml:space="preserve"> slots to individual countries </w:t>
      </w:r>
      <w:r w:rsidRPr="007033B1">
        <w:rPr>
          <w:rStyle w:val="Emphasis"/>
        </w:rPr>
        <w:t>on the condition</w:t>
      </w:r>
      <w:r w:rsidRPr="007033B1">
        <w:rPr>
          <w:sz w:val="8"/>
        </w:rPr>
        <w:t xml:space="preserve"> that </w:t>
      </w:r>
      <w:r w:rsidRPr="007033B1">
        <w:rPr>
          <w:rStyle w:val="StyleUnderline"/>
        </w:rPr>
        <w:t>the slots are used for SBSP satellites</w:t>
      </w:r>
      <w:r w:rsidRPr="001A0DF5">
        <w:rPr>
          <w:rStyle w:val="StyleUnderline"/>
        </w:rPr>
        <w:t xml:space="preserve"> that </w:t>
      </w:r>
      <w:r w:rsidRPr="001A0DF5">
        <w:rPr>
          <w:rStyle w:val="Emphasis"/>
        </w:rPr>
        <w:t>benefit all mankind</w:t>
      </w:r>
      <w:r w:rsidRPr="00236C47">
        <w:rPr>
          <w:sz w:val="8"/>
        </w:rPr>
        <w:t xml:space="preserve">. </w:t>
      </w:r>
      <w:r w:rsidRPr="007033B1">
        <w:rPr>
          <w:rStyle w:val="StyleUnderline"/>
          <w:highlight w:val="green"/>
        </w:rPr>
        <w:t>Countries with orbiting SBSP</w:t>
      </w:r>
      <w:r w:rsidRPr="00236C47">
        <w:rPr>
          <w:sz w:val="8"/>
        </w:rPr>
        <w:t xml:space="preserve"> satellites </w:t>
      </w:r>
      <w:r w:rsidRPr="001A0DF5">
        <w:rPr>
          <w:rStyle w:val="StyleUnderline"/>
        </w:rPr>
        <w:t>could meet</w:t>
      </w:r>
      <w:r w:rsidRPr="00236C47">
        <w:rPr>
          <w:sz w:val="8"/>
        </w:rPr>
        <w:t xml:space="preserve"> such conditional </w:t>
      </w:r>
      <w:r w:rsidRPr="001A0DF5">
        <w:rPr>
          <w:rStyle w:val="StyleUnderline"/>
        </w:rPr>
        <w:t>requirements in three ways</w:t>
      </w:r>
      <w:r w:rsidRPr="00236C47">
        <w:rPr>
          <w:sz w:val="8"/>
        </w:rPr>
        <w:t xml:space="preserve">. First, </w:t>
      </w:r>
      <w:r w:rsidRPr="001A0DF5">
        <w:rPr>
          <w:rStyle w:val="StyleUnderline"/>
        </w:rPr>
        <w:t>they</w:t>
      </w:r>
      <w:r w:rsidRPr="00236C47">
        <w:rPr>
          <w:sz w:val="8"/>
        </w:rPr>
        <w:t xml:space="preserve"> </w:t>
      </w:r>
      <w:r w:rsidRPr="007033B1">
        <w:rPr>
          <w:rStyle w:val="Emphasis"/>
          <w:highlight w:val="green"/>
        </w:rPr>
        <w:t>could be required to provide power</w:t>
      </w:r>
      <w:r w:rsidRPr="007033B1">
        <w:rPr>
          <w:sz w:val="8"/>
          <w:highlight w:val="green"/>
        </w:rPr>
        <w:t xml:space="preserve"> </w:t>
      </w:r>
      <w:r w:rsidRPr="007033B1">
        <w:rPr>
          <w:rStyle w:val="StyleUnderline"/>
          <w:highlight w:val="green"/>
        </w:rPr>
        <w:t>to less developed countries</w:t>
      </w:r>
      <w:r w:rsidRPr="00236C47">
        <w:rPr>
          <w:sz w:val="8"/>
        </w:rPr>
        <w:t xml:space="preserve">. Second, </w:t>
      </w:r>
      <w:r w:rsidRPr="001A0DF5">
        <w:rPr>
          <w:rStyle w:val="StyleUnderline"/>
        </w:rPr>
        <w:t>launching countries can</w:t>
      </w:r>
      <w:r w:rsidRPr="00236C47">
        <w:rPr>
          <w:sz w:val="8"/>
        </w:rPr>
        <w:t xml:space="preserve"> help </w:t>
      </w:r>
      <w:r w:rsidRPr="001A0DF5">
        <w:rPr>
          <w:rStyle w:val="StyleUnderline"/>
        </w:rPr>
        <w:t xml:space="preserve">decrease global warming because SBSP satellites provide clean </w:t>
      </w:r>
      <w:r w:rsidRPr="007033B1">
        <w:rPr>
          <w:rStyle w:val="StyleUnderline"/>
        </w:rPr>
        <w:t>energy</w:t>
      </w:r>
      <w:r w:rsidRPr="007033B1">
        <w:rPr>
          <w:sz w:val="8"/>
        </w:rPr>
        <w:t xml:space="preserve">. Third, </w:t>
      </w:r>
      <w:r w:rsidRPr="007033B1">
        <w:rPr>
          <w:rStyle w:val="StyleUnderline"/>
        </w:rPr>
        <w:t xml:space="preserve">launching countries can lower the cost of solar power systems as they become </w:t>
      </w:r>
      <w:r w:rsidRPr="007033B1">
        <w:rPr>
          <w:rStyle w:val="Emphasis"/>
        </w:rPr>
        <w:t>cheaper and more affordable</w:t>
      </w:r>
      <w:r w:rsidRPr="007033B1">
        <w:rPr>
          <w:rStyle w:val="StyleUnderline"/>
        </w:rPr>
        <w:t xml:space="preserve"> with time so that many less developed countries </w:t>
      </w:r>
      <w:r w:rsidRPr="007033B1">
        <w:rPr>
          <w:sz w:val="8"/>
        </w:rPr>
        <w:t xml:space="preserve">around the world </w:t>
      </w:r>
      <w:r w:rsidRPr="007033B1">
        <w:rPr>
          <w:rStyle w:val="StyleUnderline"/>
        </w:rPr>
        <w:t>will be able to access solar power</w:t>
      </w:r>
      <w:r w:rsidRPr="007033B1">
        <w:rPr>
          <w:sz w:val="8"/>
        </w:rPr>
        <w:t xml:space="preserve"> from space. By satisfying any </w:t>
      </w:r>
      <w:r w:rsidRPr="007033B1">
        <w:rPr>
          <w:sz w:val="8"/>
        </w:rPr>
        <w:lastRenderedPageBreak/>
        <w:t xml:space="preserve">of these conditions, deployment of SBSP satellites would qualify under the treaty as "use of outer space ... carried out for the benefit and in the interests of all countries."'137 </w:t>
      </w:r>
      <w:r w:rsidRPr="007033B1">
        <w:rPr>
          <w:rStyle w:val="StyleUnderline"/>
        </w:rPr>
        <w:t>The universal benefits</w:t>
      </w:r>
      <w:r w:rsidRPr="007033B1">
        <w:rPr>
          <w:sz w:val="8"/>
        </w:rPr>
        <w:t xml:space="preserve"> provided by SBSP satellites </w:t>
      </w:r>
      <w:r w:rsidRPr="007033B1">
        <w:rPr>
          <w:rStyle w:val="StyleUnderline"/>
        </w:rPr>
        <w:t>would</w:t>
      </w:r>
      <w:r w:rsidRPr="007033B1">
        <w:rPr>
          <w:sz w:val="8"/>
        </w:rPr>
        <w:t xml:space="preserve"> therefore </w:t>
      </w:r>
      <w:r w:rsidRPr="007033B1">
        <w:rPr>
          <w:rStyle w:val="Emphasis"/>
        </w:rPr>
        <w:t>be consistent</w:t>
      </w:r>
      <w:r w:rsidRPr="007033B1">
        <w:rPr>
          <w:sz w:val="8"/>
        </w:rPr>
        <w:t xml:space="preserve"> </w:t>
      </w:r>
      <w:r w:rsidRPr="007033B1">
        <w:rPr>
          <w:rStyle w:val="StyleUnderline"/>
        </w:rPr>
        <w:t>with the</w:t>
      </w:r>
      <w:r w:rsidRPr="007033B1">
        <w:rPr>
          <w:sz w:val="8"/>
        </w:rPr>
        <w:t xml:space="preserve"> treaty's requirement that the use of outer space "shall be the province of all mankind." 138 Thus, while the </w:t>
      </w:r>
      <w:r w:rsidRPr="007033B1">
        <w:rPr>
          <w:rStyle w:val="Emphasis"/>
        </w:rPr>
        <w:t>Outer Space Treaty</w:t>
      </w:r>
      <w:r w:rsidRPr="007033B1">
        <w:rPr>
          <w:sz w:val="8"/>
        </w:rPr>
        <w:t xml:space="preserve"> of 1967 may prohibit ownership of GSO slots, the temporary allocation of GSO slots for the use of SBSP satellites would be compatible with the goals of the treaty. ." </w:t>
      </w:r>
      <w:r w:rsidRPr="007033B1">
        <w:rPr>
          <w:rStyle w:val="StyleUnderline"/>
        </w:rPr>
        <w:t>As a result of the need to allow SBSP</w:t>
      </w:r>
      <w:r w:rsidRPr="007033B1">
        <w:rPr>
          <w:sz w:val="8"/>
        </w:rPr>
        <w:t xml:space="preserve"> to have access to the GSO, </w:t>
      </w:r>
      <w:r w:rsidRPr="007033B1">
        <w:rPr>
          <w:rStyle w:val="StyleUnderline"/>
        </w:rPr>
        <w:t>there will need to be some sort of regulatory structure</w:t>
      </w:r>
      <w:r w:rsidRPr="007033B1">
        <w:rPr>
          <w:sz w:val="8"/>
        </w:rPr>
        <w:t xml:space="preserve"> to GSO slot allocation. If a regulatory organization, such as the ITU, allows licensees to use a particular GSO position and microwave</w:t>
      </w:r>
      <w:r w:rsidRPr="00236C47">
        <w:rPr>
          <w:sz w:val="8"/>
        </w:rPr>
        <w:t xml:space="preserve"> frequency, for a limited </w:t>
      </w:r>
      <w:proofErr w:type="gramStart"/>
      <w:r w:rsidRPr="00236C47">
        <w:rPr>
          <w:sz w:val="8"/>
        </w:rPr>
        <w:t>period of time</w:t>
      </w:r>
      <w:proofErr w:type="gramEnd"/>
      <w:r w:rsidRPr="00236C47">
        <w:rPr>
          <w:sz w:val="8"/>
        </w:rPr>
        <w:t xml:space="preserve">, this would appear to satisfy the current international regime under the Outer Space Treaty of 1967. </w:t>
      </w:r>
      <w:proofErr w:type="gramStart"/>
      <w:r w:rsidRPr="00236C47">
        <w:rPr>
          <w:sz w:val="8"/>
        </w:rPr>
        <w:t>In order to</w:t>
      </w:r>
      <w:proofErr w:type="gramEnd"/>
      <w:r w:rsidRPr="00236C47">
        <w:rPr>
          <w:sz w:val="8"/>
        </w:rPr>
        <w:t xml:space="preserve"> comply with the treaty, countries would not have to surrender their slot or frequency, as they could simply allow other countries to lease the power satellites from them for a period of time. SBSP satellites in GSO would fall within the "province of mankind" requirement of the Outer Space Treaty of 1967 because </w:t>
      </w:r>
      <w:r w:rsidRPr="00786F07">
        <w:rPr>
          <w:rStyle w:val="StyleUnderline"/>
        </w:rPr>
        <w:t xml:space="preserve">SBSP </w:t>
      </w:r>
      <w:r w:rsidRPr="007033B1">
        <w:rPr>
          <w:rStyle w:val="StyleUnderline"/>
          <w:highlight w:val="green"/>
        </w:rPr>
        <w:t xml:space="preserve">can </w:t>
      </w:r>
      <w:r w:rsidRPr="007033B1">
        <w:rPr>
          <w:rStyle w:val="Emphasis"/>
          <w:highlight w:val="green"/>
        </w:rPr>
        <w:t>decrease global warming</w:t>
      </w:r>
      <w:r w:rsidRPr="007033B1">
        <w:rPr>
          <w:rStyle w:val="StyleUnderline"/>
          <w:highlight w:val="green"/>
        </w:rPr>
        <w:t xml:space="preserve"> and help less developed countries by </w:t>
      </w:r>
      <w:r w:rsidRPr="007033B1">
        <w:rPr>
          <w:rStyle w:val="Emphasis"/>
          <w:highlight w:val="green"/>
        </w:rPr>
        <w:t>providing them with electricity in areas lacking infrastructure</w:t>
      </w:r>
      <w:r w:rsidRPr="00236C47">
        <w:rPr>
          <w:sz w:val="8"/>
        </w:rPr>
        <w:t xml:space="preserve">. Furthermore, SBSP satellites in GSO would satisfy the "peaceful purposes" requirement of the Outer Space Treaty of 1967 because </w:t>
      </w:r>
      <w:r w:rsidRPr="001A0DF5">
        <w:rPr>
          <w:rStyle w:val="StyleUnderline"/>
        </w:rPr>
        <w:t xml:space="preserve">the </w:t>
      </w:r>
      <w:r w:rsidRPr="007033B1">
        <w:rPr>
          <w:rStyle w:val="StyleUnderline"/>
          <w:highlight w:val="green"/>
        </w:rPr>
        <w:t>satellites</w:t>
      </w:r>
      <w:r w:rsidRPr="001A0DF5">
        <w:rPr>
          <w:rStyle w:val="StyleUnderline"/>
        </w:rPr>
        <w:t xml:space="preserve"> are used for commercial power production and </w:t>
      </w:r>
      <w:r w:rsidRPr="007033B1">
        <w:rPr>
          <w:rStyle w:val="Emphasis"/>
          <w:highlight w:val="green"/>
        </w:rPr>
        <w:t>cannot be converted into weapons</w:t>
      </w:r>
      <w:r w:rsidRPr="00236C47">
        <w:rPr>
          <w:sz w:val="8"/>
        </w:rPr>
        <w:t xml:space="preserve">. 139 </w:t>
      </w:r>
    </w:p>
    <w:p w14:paraId="2180314C" w14:textId="7D69620F" w:rsidR="00A841BA" w:rsidRPr="004D5945" w:rsidRDefault="00A841BA" w:rsidP="00A841BA">
      <w:pPr>
        <w:pStyle w:val="Heading4"/>
      </w:pPr>
      <w:r>
        <w:t xml:space="preserve">CP solves the Case – </w:t>
      </w:r>
      <w:r w:rsidR="001144CB">
        <w:t>they’re</w:t>
      </w:r>
      <w:r>
        <w:t xml:space="preserve"> indicting things like Exploration and Colonization which have </w:t>
      </w:r>
      <w:r>
        <w:rPr>
          <w:u w:val="single"/>
        </w:rPr>
        <w:t>no benefits</w:t>
      </w:r>
      <w:r>
        <w:t xml:space="preserve"> other than Accumulation. Space-Based Solar Power occupies just </w:t>
      </w:r>
      <w:r>
        <w:rPr>
          <w:u w:val="single"/>
        </w:rPr>
        <w:t>one section</w:t>
      </w:r>
      <w:r>
        <w:t xml:space="preserve"> of Space, doesn’t expand, and the CP has </w:t>
      </w:r>
      <w:r>
        <w:rPr>
          <w:u w:val="single"/>
        </w:rPr>
        <w:t>distributive effects</w:t>
      </w:r>
      <w:r>
        <w:t xml:space="preserve"> that avoids Space as a “playground” or “colonial romanticism” BUT rather uses it as a tool to combat </w:t>
      </w:r>
      <w:r>
        <w:rPr>
          <w:u w:val="single"/>
        </w:rPr>
        <w:t>material</w:t>
      </w:r>
      <w:r>
        <w:t xml:space="preserve"> issues like Warming and Energy Poverty. </w:t>
      </w:r>
    </w:p>
    <w:p w14:paraId="1A001B0D" w14:textId="77777777" w:rsidR="009567EB" w:rsidRPr="009567EB" w:rsidRDefault="009567EB" w:rsidP="009567EB"/>
    <w:p w14:paraId="3B28AC42" w14:textId="2D7D3BA9" w:rsidR="00FC0160" w:rsidRDefault="00FC0160" w:rsidP="00FC0160">
      <w:pPr>
        <w:pStyle w:val="Heading2"/>
      </w:pPr>
      <w:r>
        <w:lastRenderedPageBreak/>
        <w:t>Case</w:t>
      </w:r>
    </w:p>
    <w:p w14:paraId="4B8B279F" w14:textId="77777777" w:rsidR="00D137FB" w:rsidRPr="00FE4F73" w:rsidRDefault="00D137FB" w:rsidP="00D137FB">
      <w:pPr>
        <w:pStyle w:val="Heading3"/>
      </w:pPr>
      <w:r>
        <w:lastRenderedPageBreak/>
        <w:t>T/L</w:t>
      </w:r>
    </w:p>
    <w:p w14:paraId="29378C4E" w14:textId="77777777" w:rsidR="00466E99" w:rsidRPr="00AB1166" w:rsidRDefault="00466E99" w:rsidP="00466E99">
      <w:pPr>
        <w:pStyle w:val="Heading4"/>
      </w:pPr>
      <w:r>
        <w:t xml:space="preserve">Vote Negative on Presumption – Counter-Ops do </w:t>
      </w:r>
      <w:r>
        <w:rPr>
          <w:u w:val="single"/>
        </w:rPr>
        <w:t>nothing</w:t>
      </w:r>
      <w:r>
        <w:t xml:space="preserve"> to change the State or Legal regimes – they have said Outer Space is </w:t>
      </w:r>
      <w:r>
        <w:rPr>
          <w:u w:val="single"/>
        </w:rPr>
        <w:t>Legal</w:t>
      </w:r>
      <w:r>
        <w:t xml:space="preserve"> which necessitates </w:t>
      </w:r>
      <w:r>
        <w:rPr>
          <w:u w:val="single"/>
        </w:rPr>
        <w:t xml:space="preserve">Legal </w:t>
      </w:r>
      <w:proofErr w:type="gramStart"/>
      <w:r>
        <w:rPr>
          <w:u w:val="single"/>
        </w:rPr>
        <w:t>Change</w:t>
      </w:r>
      <w:proofErr w:type="gramEnd"/>
      <w:r>
        <w:t xml:space="preserve"> but the </w:t>
      </w:r>
      <w:proofErr w:type="spellStart"/>
      <w:r>
        <w:t>Aff</w:t>
      </w:r>
      <w:proofErr w:type="spellEnd"/>
      <w:r>
        <w:t xml:space="preserve"> has no way to change or break down levers of power. They can’t go for Hyper-reality is a higher layer BECAUSE everything they’ve identified like Colonization and Exploration are </w:t>
      </w:r>
      <w:r>
        <w:rPr>
          <w:u w:val="single"/>
        </w:rPr>
        <w:t>material actions</w:t>
      </w:r>
      <w:r>
        <w:t xml:space="preserve"> that can’t be explained with Media Studies. </w:t>
      </w:r>
    </w:p>
    <w:p w14:paraId="7516CD6B" w14:textId="77777777" w:rsidR="00D137FB" w:rsidRPr="00F57DF3" w:rsidRDefault="00D137FB" w:rsidP="00D137FB">
      <w:pPr>
        <w:pStyle w:val="Heading4"/>
        <w:rPr>
          <w:rFonts w:eastAsia="MS Gothic" w:cs="Times New Roman"/>
          <w:u w:val="single"/>
        </w:rPr>
      </w:pPr>
      <w:r w:rsidRPr="00F57DF3">
        <w:rPr>
          <w:u w:val="single"/>
        </w:rPr>
        <w:t>ROB is to vote for the better debater. Only</w:t>
      </w:r>
      <w:r w:rsidRPr="00F57DF3">
        <w:t xml:space="preserve"> evaluating the consequences of the plan allows us to determine the </w:t>
      </w:r>
      <w:r w:rsidRPr="00F57DF3">
        <w:rPr>
          <w:u w:val="single"/>
        </w:rPr>
        <w:t>practical impacts</w:t>
      </w:r>
      <w:r w:rsidRPr="00F57DF3">
        <w:t xml:space="preserve"> of politics and preserves the </w:t>
      </w:r>
      <w:r w:rsidRPr="00F57DF3">
        <w:rPr>
          <w:u w:val="single"/>
        </w:rPr>
        <w:t>predictability</w:t>
      </w:r>
      <w:r w:rsidRPr="00F57DF3">
        <w:t xml:space="preserve"> that fosters engagement. </w:t>
      </w:r>
      <w:r w:rsidRPr="00F57DF3">
        <w:rPr>
          <w:u w:val="single"/>
        </w:rPr>
        <w:t>Rigorous contestation</w:t>
      </w:r>
      <w:r w:rsidRPr="00F57DF3">
        <w:t xml:space="preserve"> and </w:t>
      </w:r>
      <w:r w:rsidRPr="00F57DF3">
        <w:rPr>
          <w:u w:val="single"/>
        </w:rPr>
        <w:t>third and fourth-line testing</w:t>
      </w:r>
      <w:r w:rsidRPr="00F57DF3">
        <w:t xml:space="preserve"> are key to generate the </w:t>
      </w:r>
      <w:r w:rsidRPr="00F57DF3">
        <w:rPr>
          <w:u w:val="single"/>
        </w:rPr>
        <w:t>self-reflexivity</w:t>
      </w:r>
      <w:r w:rsidRPr="00F57DF3">
        <w:t xml:space="preserve"> that creates </w:t>
      </w:r>
      <w:r w:rsidRPr="00F57DF3">
        <w:rPr>
          <w:u w:val="single"/>
        </w:rPr>
        <w:t>ethical subjects</w:t>
      </w:r>
      <w:r w:rsidRPr="00F57DF3">
        <w:t xml:space="preserve">. </w:t>
      </w:r>
    </w:p>
    <w:p w14:paraId="06D368AD" w14:textId="77777777" w:rsidR="00D137FB" w:rsidRDefault="00D137FB" w:rsidP="00D137FB">
      <w:pPr>
        <w:pStyle w:val="Heading4"/>
      </w:pPr>
      <w:r>
        <w:t>Prefer –</w:t>
      </w:r>
    </w:p>
    <w:p w14:paraId="7763706A" w14:textId="77777777" w:rsidR="00D137FB" w:rsidRDefault="00D137FB" w:rsidP="00D137FB">
      <w:pPr>
        <w:pStyle w:val="Heading4"/>
      </w:pPr>
      <w:r>
        <w:t xml:space="preserve">1. </w:t>
      </w:r>
      <w:r w:rsidRPr="00C253EB">
        <w:rPr>
          <w:u w:val="single"/>
        </w:rPr>
        <w:t>Competition</w:t>
      </w:r>
      <w:r>
        <w:t>- The competitive nature of debate wrecks the interactive nature of debate – the judge must decide between two competing speech acts and the debaters are trying to beat each other – this is the wrong forum for interaction</w:t>
      </w:r>
    </w:p>
    <w:p w14:paraId="3CDC7BDC" w14:textId="5D58B630" w:rsidR="00D137FB" w:rsidRDefault="00D137FB" w:rsidP="00D137FB">
      <w:pPr>
        <w:pStyle w:val="Heading4"/>
      </w:pPr>
      <w:r>
        <w:t xml:space="preserve">2. </w:t>
      </w:r>
      <w:r w:rsidRPr="00C253EB">
        <w:rPr>
          <w:u w:val="single"/>
        </w:rPr>
        <w:t>Spillover</w:t>
      </w:r>
      <w:r>
        <w:t xml:space="preserve">- How does educational orientations spill over beyond this space? Empirically denied – judges vote on this on this </w:t>
      </w:r>
      <w:proofErr w:type="gramStart"/>
      <w:r>
        <w:t>time</w:t>
      </w:r>
      <w:proofErr w:type="gramEnd"/>
      <w:r>
        <w:t xml:space="preserve"> and nothing ever happens.</w:t>
      </w:r>
    </w:p>
    <w:p w14:paraId="015C140F" w14:textId="1122BC56" w:rsidR="009701C6" w:rsidRPr="00086388" w:rsidRDefault="00C51FD5" w:rsidP="009701C6">
      <w:pPr>
        <w:pStyle w:val="Heading4"/>
      </w:pPr>
      <w:r>
        <w:t xml:space="preserve">Hyperreality logic fails - </w:t>
      </w:r>
      <w:r w:rsidR="009701C6">
        <w:t>Baudrillard over-totalizes and is western centric</w:t>
      </w:r>
    </w:p>
    <w:p w14:paraId="447A3A26" w14:textId="77777777" w:rsidR="009701C6" w:rsidRDefault="009701C6" w:rsidP="009701C6">
      <w:r w:rsidRPr="00F95E9E">
        <w:rPr>
          <w:rStyle w:val="Style13ptBold"/>
        </w:rPr>
        <w:t>Robinson 13</w:t>
      </w:r>
      <w:r>
        <w:t xml:space="preserve"> (Andrew, political theorist and activist, weekly contributor to Ceasefire magazine, author of </w:t>
      </w:r>
      <w:r w:rsidRPr="00F95E9E">
        <w:rPr>
          <w:i/>
        </w:rPr>
        <w:t xml:space="preserve">Power, Resistance and Conflict in the Contemporary World: Social movements, </w:t>
      </w:r>
      <w:proofErr w:type="gramStart"/>
      <w:r w:rsidRPr="00F95E9E">
        <w:rPr>
          <w:i/>
        </w:rPr>
        <w:t>networks</w:t>
      </w:r>
      <w:proofErr w:type="gramEnd"/>
      <w:r w:rsidRPr="00F95E9E">
        <w:rPr>
          <w:i/>
        </w:rPr>
        <w:t xml:space="preserve"> and hierarchies</w:t>
      </w:r>
      <w:r>
        <w:t>, “Jean Baudrillard and Activism: A critique”, Ceasefire Magazine, https://ceasefiremagazine.co.uk/in-theory-baudrillard-14/)//Elmer</w:t>
      </w:r>
    </w:p>
    <w:p w14:paraId="20158E36" w14:textId="77777777" w:rsidR="009701C6" w:rsidRDefault="009701C6" w:rsidP="009701C6">
      <w:pPr>
        <w:rPr>
          <w:sz w:val="16"/>
        </w:rPr>
      </w:pPr>
      <w:r w:rsidRPr="00F95E9E">
        <w:rPr>
          <w:rStyle w:val="StyleUnderline"/>
        </w:rPr>
        <w:t xml:space="preserve">One limit to </w:t>
      </w:r>
      <w:r w:rsidRPr="00681819">
        <w:rPr>
          <w:rStyle w:val="StyleUnderline"/>
          <w:highlight w:val="green"/>
        </w:rPr>
        <w:t>Baudrillard’s</w:t>
      </w:r>
      <w:r w:rsidRPr="00F95E9E">
        <w:rPr>
          <w:rStyle w:val="StyleUnderline"/>
        </w:rPr>
        <w:t xml:space="preserve"> </w:t>
      </w:r>
      <w:r w:rsidRPr="00063B89">
        <w:rPr>
          <w:rStyle w:val="StyleUnderline"/>
        </w:rPr>
        <w:t>theory</w:t>
      </w:r>
      <w:r w:rsidRPr="00F95E9E">
        <w:rPr>
          <w:rStyle w:val="StyleUnderline"/>
        </w:rPr>
        <w:t xml:space="preserve"> is</w:t>
      </w:r>
      <w:r w:rsidRPr="00F95E9E">
        <w:rPr>
          <w:sz w:val="16"/>
        </w:rPr>
        <w:t xml:space="preserve"> his </w:t>
      </w:r>
      <w:r w:rsidRPr="00681819">
        <w:rPr>
          <w:rStyle w:val="StyleUnderline"/>
          <w:highlight w:val="green"/>
        </w:rPr>
        <w:t>tendency to</w:t>
      </w:r>
      <w:r w:rsidRPr="00681819">
        <w:rPr>
          <w:sz w:val="16"/>
          <w:highlight w:val="green"/>
        </w:rPr>
        <w:t xml:space="preserve"> </w:t>
      </w:r>
      <w:r w:rsidRPr="00681819">
        <w:rPr>
          <w:rStyle w:val="Emphasis"/>
          <w:highlight w:val="green"/>
        </w:rPr>
        <w:t>over-</w:t>
      </w:r>
      <w:proofErr w:type="spellStart"/>
      <w:r w:rsidRPr="00681819">
        <w:rPr>
          <w:rStyle w:val="Emphasis"/>
          <w:highlight w:val="green"/>
        </w:rPr>
        <w:t>totalise</w:t>
      </w:r>
      <w:proofErr w:type="spellEnd"/>
      <w:r w:rsidRPr="00F95E9E">
        <w:rPr>
          <w:sz w:val="16"/>
        </w:rPr>
        <w:t xml:space="preserve">. </w:t>
      </w:r>
      <w:r w:rsidRPr="00086388">
        <w:rPr>
          <w:rStyle w:val="StyleUnderline"/>
        </w:rPr>
        <w:t>Baudrillard is talking about</w:t>
      </w:r>
      <w:r w:rsidRPr="00086388">
        <w:rPr>
          <w:sz w:val="16"/>
        </w:rPr>
        <w:t xml:space="preserve"> </w:t>
      </w:r>
      <w:r w:rsidRPr="00681819">
        <w:rPr>
          <w:rStyle w:val="Emphasis"/>
          <w:highlight w:val="green"/>
        </w:rPr>
        <w:t>tendential processes</w:t>
      </w:r>
      <w:r w:rsidRPr="00F95E9E">
        <w:rPr>
          <w:sz w:val="16"/>
        </w:rPr>
        <w:t xml:space="preserve">, </w:t>
      </w:r>
      <w:r w:rsidRPr="00063B89">
        <w:rPr>
          <w:rStyle w:val="StyleUnderline"/>
        </w:rPr>
        <w:t>but</w:t>
      </w:r>
      <w:r w:rsidRPr="00F95E9E">
        <w:rPr>
          <w:sz w:val="16"/>
        </w:rPr>
        <w:t xml:space="preserve"> he </w:t>
      </w:r>
      <w:r w:rsidRPr="00F95E9E">
        <w:rPr>
          <w:rStyle w:val="StyleUnderline"/>
        </w:rPr>
        <w:t xml:space="preserve">often talks </w:t>
      </w:r>
      <w:r w:rsidRPr="00681819">
        <w:rPr>
          <w:rStyle w:val="StyleUnderline"/>
          <w:highlight w:val="green"/>
        </w:rPr>
        <w:t>as if</w:t>
      </w:r>
      <w:r w:rsidRPr="00F95E9E">
        <w:rPr>
          <w:rStyle w:val="StyleUnderline"/>
        </w:rPr>
        <w:t xml:space="preserve"> they are </w:t>
      </w:r>
      <w:r w:rsidRPr="00681819">
        <w:rPr>
          <w:rStyle w:val="StyleUnderline"/>
          <w:highlight w:val="green"/>
        </w:rPr>
        <w:t>totally effective</w:t>
      </w:r>
      <w:r w:rsidRPr="00F95E9E">
        <w:rPr>
          <w:rStyle w:val="StyleUnderline"/>
        </w:rPr>
        <w:t>.</w:t>
      </w:r>
      <w:r w:rsidRPr="00F95E9E">
        <w:rPr>
          <w:sz w:val="16"/>
        </w:rPr>
        <w:t xml:space="preserve"> </w:t>
      </w:r>
      <w:r w:rsidRPr="00F95E9E">
        <w:rPr>
          <w:rStyle w:val="StyleUnderline"/>
        </w:rPr>
        <w:t xml:space="preserve">There </w:t>
      </w:r>
      <w:proofErr w:type="gramStart"/>
      <w:r w:rsidRPr="00F95E9E">
        <w:rPr>
          <w:rStyle w:val="StyleUnderline"/>
        </w:rPr>
        <w:t>are</w:t>
      </w:r>
      <w:proofErr w:type="gramEnd"/>
      <w:r w:rsidRPr="00F95E9E">
        <w:rPr>
          <w:rStyle w:val="StyleUnderline"/>
        </w:rPr>
        <w:t xml:space="preserve"> still</w:t>
      </w:r>
      <w:r w:rsidRPr="00F95E9E">
        <w:rPr>
          <w:sz w:val="16"/>
        </w:rPr>
        <w:t xml:space="preserve">, for instance, </w:t>
      </w:r>
      <w:r w:rsidRPr="00F95E9E">
        <w:rPr>
          <w:rStyle w:val="StyleUnderline"/>
        </w:rPr>
        <w:t xml:space="preserve">a lot of </w:t>
      </w:r>
      <w:r w:rsidRPr="00F95E9E">
        <w:rPr>
          <w:rStyle w:val="Emphasis"/>
        </w:rPr>
        <w:t>uncharted spaces</w:t>
      </w:r>
      <w:r w:rsidRPr="00F95E9E">
        <w:rPr>
          <w:sz w:val="16"/>
        </w:rPr>
        <w:t xml:space="preserve">, a lot of unexplained events, </w:t>
      </w:r>
      <w:r w:rsidRPr="00F95E9E">
        <w:rPr>
          <w:rStyle w:val="StyleUnderline"/>
        </w:rPr>
        <w:t>a lot of</w:t>
      </w:r>
      <w:r w:rsidRPr="00F95E9E">
        <w:rPr>
          <w:sz w:val="16"/>
        </w:rPr>
        <w:t xml:space="preserve"> </w:t>
      </w:r>
      <w:r w:rsidRPr="00F95E9E">
        <w:rPr>
          <w:rStyle w:val="Emphasis"/>
        </w:rPr>
        <w:t>things the system can’t handle</w:t>
      </w:r>
      <w:r w:rsidRPr="00F95E9E">
        <w:rPr>
          <w:sz w:val="16"/>
        </w:rPr>
        <w:t xml:space="preserve">. While Baudrillard is describing dominant tendencies in the present, these tendencies coexist with older forms of capitalism, in a situation of uneven development. The persistence of the system’s violence is a problem for Baudrillard’s perspective: the smooth regime of </w:t>
      </w:r>
      <w:proofErr w:type="spellStart"/>
      <w:r w:rsidRPr="00F95E9E">
        <w:rPr>
          <w:sz w:val="16"/>
        </w:rPr>
        <w:t>neutralisation</w:t>
      </w:r>
      <w:proofErr w:type="spellEnd"/>
      <w:r w:rsidRPr="00F95E9E">
        <w:rPr>
          <w:sz w:val="16"/>
        </w:rPr>
        <w:t xml:space="preserve"> and inclusive regulation has </w:t>
      </w:r>
      <w:proofErr w:type="spellStart"/>
      <w:r w:rsidRPr="00F95E9E">
        <w:rPr>
          <w:sz w:val="16"/>
        </w:rPr>
        <w:t>notended</w:t>
      </w:r>
      <w:proofErr w:type="spellEnd"/>
      <w:r w:rsidRPr="00F95E9E">
        <w:rPr>
          <w:sz w:val="16"/>
        </w:rPr>
        <w:t xml:space="preserve"> older modalities of brutality. At times, </w:t>
      </w:r>
      <w:r w:rsidRPr="00681819">
        <w:rPr>
          <w:rStyle w:val="StyleUnderline"/>
          <w:highlight w:val="green"/>
        </w:rPr>
        <w:t>Baudrillard</w:t>
      </w:r>
      <w:r w:rsidRPr="00681819">
        <w:rPr>
          <w:sz w:val="16"/>
          <w:highlight w:val="green"/>
        </w:rPr>
        <w:t xml:space="preserve"> </w:t>
      </w:r>
      <w:r w:rsidRPr="00681819">
        <w:rPr>
          <w:rStyle w:val="Emphasis"/>
          <w:highlight w:val="green"/>
        </w:rPr>
        <w:t>exaggerates greatly</w:t>
      </w:r>
      <w:r w:rsidRPr="00F95E9E">
        <w:rPr>
          <w:sz w:val="16"/>
        </w:rPr>
        <w:t xml:space="preserve"> </w:t>
      </w:r>
      <w:r w:rsidRPr="00681819">
        <w:rPr>
          <w:rStyle w:val="StyleUnderline"/>
          <w:highlight w:val="green"/>
        </w:rPr>
        <w:t>the extent to which</w:t>
      </w:r>
      <w:r w:rsidRPr="00F95E9E">
        <w:rPr>
          <w:rStyle w:val="StyleUnderline"/>
        </w:rPr>
        <w:t xml:space="preserve"> the old authoritarian version of </w:t>
      </w:r>
      <w:r w:rsidRPr="00681819">
        <w:rPr>
          <w:rStyle w:val="StyleUnderline"/>
          <w:highlight w:val="green"/>
        </w:rPr>
        <w:t>capitalism has been replaced by</w:t>
      </w:r>
      <w:r w:rsidRPr="00F95E9E">
        <w:rPr>
          <w:sz w:val="16"/>
        </w:rPr>
        <w:t xml:space="preserve"> subtle </w:t>
      </w:r>
      <w:r w:rsidRPr="00681819">
        <w:rPr>
          <w:rStyle w:val="StyleUnderline"/>
          <w:highlight w:val="green"/>
        </w:rPr>
        <w:t>regimes of control</w:t>
      </w:r>
      <w:r w:rsidRPr="00681819">
        <w:rPr>
          <w:sz w:val="16"/>
          <w:highlight w:val="green"/>
        </w:rPr>
        <w:t>.</w:t>
      </w:r>
      <w:r w:rsidRPr="00F95E9E">
        <w:rPr>
          <w:sz w:val="16"/>
        </w:rPr>
        <w:t xml:space="preserve"> </w:t>
      </w:r>
      <w:r w:rsidRPr="00F95E9E">
        <w:rPr>
          <w:rStyle w:val="StyleUnderline"/>
        </w:rPr>
        <w:t>He</w:t>
      </w:r>
      <w:r w:rsidRPr="00F95E9E">
        <w:rPr>
          <w:sz w:val="16"/>
        </w:rPr>
        <w:t xml:space="preserve"> </w:t>
      </w:r>
      <w:r w:rsidRPr="00F95E9E">
        <w:rPr>
          <w:rStyle w:val="Emphasis"/>
        </w:rPr>
        <w:t>exaggerates</w:t>
      </w:r>
      <w:r w:rsidRPr="00F95E9E">
        <w:rPr>
          <w:sz w:val="16"/>
        </w:rPr>
        <w:t xml:space="preserve"> </w:t>
      </w:r>
      <w:r w:rsidRPr="00F95E9E">
        <w:rPr>
          <w:rStyle w:val="StyleUnderline"/>
        </w:rPr>
        <w:t xml:space="preserve">the extent to which contemporary capitalism is tolerant, </w:t>
      </w:r>
      <w:proofErr w:type="gramStart"/>
      <w:r w:rsidRPr="00F95E9E">
        <w:rPr>
          <w:rStyle w:val="StyleUnderline"/>
        </w:rPr>
        <w:t>permissive</w:t>
      </w:r>
      <w:proofErr w:type="gramEnd"/>
      <w:r w:rsidRPr="00F95E9E">
        <w:rPr>
          <w:rStyle w:val="StyleUnderline"/>
        </w:rPr>
        <w:t xml:space="preserve"> and ‘maternal’</w:t>
      </w:r>
      <w:r w:rsidRPr="00F95E9E">
        <w:rPr>
          <w:sz w:val="16"/>
        </w:rPr>
        <w:t xml:space="preserve">. This may be because his works were mostly written in France in the 1970s-80s, when the dominant ethos was still largely social-democratic. </w:t>
      </w:r>
      <w:r w:rsidRPr="00086388">
        <w:rPr>
          <w:rStyle w:val="StyleUnderline"/>
        </w:rPr>
        <w:t xml:space="preserve">What Baudrillard </w:t>
      </w:r>
      <w:proofErr w:type="spellStart"/>
      <w:r w:rsidRPr="00086388">
        <w:rPr>
          <w:rStyle w:val="StyleUnderline"/>
        </w:rPr>
        <w:t>recognises</w:t>
      </w:r>
      <w:proofErr w:type="spellEnd"/>
      <w:r w:rsidRPr="00086388">
        <w:rPr>
          <w:rStyle w:val="StyleUnderline"/>
        </w:rPr>
        <w:t xml:space="preserve"> as the retrograde version of capitalism</w:t>
      </w:r>
      <w:r w:rsidRPr="00086388">
        <w:rPr>
          <w:sz w:val="16"/>
        </w:rPr>
        <w:t xml:space="preserve"> associated with the right-wing </w:t>
      </w:r>
      <w:r w:rsidRPr="00086388">
        <w:rPr>
          <w:rStyle w:val="StyleUnderline"/>
        </w:rPr>
        <w:t xml:space="preserve">was to </w:t>
      </w:r>
      <w:r w:rsidRPr="00086388">
        <w:rPr>
          <w:rStyle w:val="Emphasis"/>
        </w:rPr>
        <w:t>return with a vengeance</w:t>
      </w:r>
      <w:r w:rsidRPr="00086388">
        <w:rPr>
          <w:sz w:val="16"/>
        </w:rPr>
        <w:t xml:space="preserve">, especially after 911. </w:t>
      </w:r>
      <w:r w:rsidRPr="00086388">
        <w:rPr>
          <w:rStyle w:val="StyleUnderline"/>
        </w:rPr>
        <w:t>Another problem is</w:t>
      </w:r>
      <w:r w:rsidRPr="00086388">
        <w:rPr>
          <w:sz w:val="16"/>
        </w:rPr>
        <w:t xml:space="preserve"> </w:t>
      </w:r>
      <w:r w:rsidRPr="00086388">
        <w:rPr>
          <w:rStyle w:val="Emphasis"/>
        </w:rPr>
        <w:t>a lack of a Southern dimension</w:t>
      </w:r>
      <w:r w:rsidRPr="00086388">
        <w:rPr>
          <w:sz w:val="16"/>
        </w:rPr>
        <w:t xml:space="preserve">. Like many Northern authors, </w:t>
      </w:r>
      <w:r w:rsidRPr="00086388">
        <w:rPr>
          <w:rStyle w:val="StyleUnderline"/>
        </w:rPr>
        <w:t>Baudrillard’s approach</w:t>
      </w:r>
      <w:r w:rsidRPr="00086388">
        <w:rPr>
          <w:sz w:val="16"/>
        </w:rPr>
        <w:t xml:space="preserve"> </w:t>
      </w:r>
      <w:r w:rsidRPr="00086388">
        <w:rPr>
          <w:rStyle w:val="Emphasis"/>
        </w:rPr>
        <w:t>mainly applies to the functioning of capitalism in the North</w:t>
      </w:r>
      <w:r w:rsidRPr="00086388">
        <w:rPr>
          <w:sz w:val="16"/>
        </w:rPr>
        <w:t xml:space="preserve">. </w:t>
      </w:r>
      <w:r w:rsidRPr="00086388">
        <w:rPr>
          <w:rStyle w:val="StyleUnderline"/>
        </w:rPr>
        <w:t>The penetration of the code</w:t>
      </w:r>
      <w:r w:rsidRPr="00086388">
        <w:rPr>
          <w:sz w:val="16"/>
        </w:rPr>
        <w:t xml:space="preserve"> </w:t>
      </w:r>
      <w:r w:rsidRPr="00086388">
        <w:rPr>
          <w:rStyle w:val="StyleUnderline"/>
        </w:rPr>
        <w:t xml:space="preserve">is </w:t>
      </w:r>
      <w:r w:rsidRPr="00086388">
        <w:rPr>
          <w:rStyle w:val="Emphasis"/>
        </w:rPr>
        <w:t>substantially less</w:t>
      </w:r>
      <w:r w:rsidRPr="00086388">
        <w:rPr>
          <w:sz w:val="16"/>
        </w:rPr>
        <w:t xml:space="preserve"> </w:t>
      </w:r>
      <w:r w:rsidRPr="00086388">
        <w:rPr>
          <w:rStyle w:val="StyleUnderline"/>
        </w:rPr>
        <w:t>in countries where information technology is less widespread</w:t>
      </w:r>
      <w:r w:rsidRPr="00086388">
        <w:rPr>
          <w:sz w:val="16"/>
        </w:rPr>
        <w:t xml:space="preserve">. In parts of Africa, </w:t>
      </w:r>
      <w:r w:rsidRPr="00086388">
        <w:rPr>
          <w:rStyle w:val="StyleUnderline"/>
        </w:rPr>
        <w:t>even simple coding exercises</w:t>
      </w:r>
      <w:r w:rsidRPr="00086388">
        <w:rPr>
          <w:sz w:val="16"/>
        </w:rPr>
        <w:t xml:space="preserve"> such as counting votes or recording censuses </w:t>
      </w:r>
      <w:r w:rsidRPr="00086388">
        <w:rPr>
          <w:rStyle w:val="StyleUnderline"/>
        </w:rPr>
        <w:t>are extremely difficult</w:t>
      </w:r>
      <w:r w:rsidRPr="00086388">
        <w:rPr>
          <w:sz w:val="16"/>
        </w:rPr>
        <w:t xml:space="preserve">. This </w:t>
      </w:r>
      <w:r w:rsidRPr="00086388">
        <w:rPr>
          <w:sz w:val="16"/>
        </w:rPr>
        <w:lastRenderedPageBreak/>
        <w:t xml:space="preserve">is for the very reasons of respondent reflexivity which Baudrillard highlights. People will under-record themselves to stay invisible, or over-record themselves to obtain benefits. And without massive resources to put into its bureaucracies, the system is unable to find enough people who will act as transmitters for the code. Instead, people use their power to extract what they can from the system. </w:t>
      </w:r>
      <w:r w:rsidRPr="00086388">
        <w:rPr>
          <w:rStyle w:val="Emphasis"/>
        </w:rPr>
        <w:t>Explosions</w:t>
      </w:r>
      <w:r w:rsidRPr="00086388">
        <w:rPr>
          <w:sz w:val="16"/>
        </w:rPr>
        <w:t xml:space="preserve"> </w:t>
      </w:r>
      <w:r w:rsidRPr="00086388">
        <w:rPr>
          <w:rStyle w:val="StyleUnderline"/>
        </w:rPr>
        <w:t>still happen regularly in the South</w:t>
      </w:r>
      <w:r w:rsidRPr="00086388">
        <w:rPr>
          <w:sz w:val="16"/>
        </w:rPr>
        <w:t xml:space="preserve">. Furthermore, </w:t>
      </w:r>
      <w:r w:rsidRPr="00086388">
        <w:rPr>
          <w:rStyle w:val="StyleUnderline"/>
        </w:rPr>
        <w:t>a contracting system ‘forcibly delinks’ large portions of the globe</w:t>
      </w:r>
      <w:r w:rsidRPr="00086388">
        <w:rPr>
          <w:sz w:val="16"/>
        </w:rPr>
        <w:t xml:space="preserve">. Its </w:t>
      </w:r>
      <w:r w:rsidRPr="00086388">
        <w:rPr>
          <w:rStyle w:val="StyleUnderline"/>
        </w:rPr>
        <w:t>power on the margins is</w:t>
      </w:r>
      <w:r w:rsidRPr="00086388">
        <w:rPr>
          <w:sz w:val="16"/>
        </w:rPr>
        <w:t xml:space="preserve"> </w:t>
      </w:r>
      <w:r w:rsidRPr="00086388">
        <w:rPr>
          <w:rStyle w:val="Emphasis"/>
        </w:rPr>
        <w:t>lessened</w:t>
      </w:r>
      <w:r w:rsidRPr="00086388">
        <w:rPr>
          <w:sz w:val="16"/>
        </w:rPr>
        <w:t xml:space="preserve"> as its power at the core is intensified. As the system becomes ever more contracted and inward-looking, </w:t>
      </w:r>
      <w:r w:rsidRPr="00086388">
        <w:rPr>
          <w:rStyle w:val="Emphasis"/>
        </w:rPr>
        <w:t>liberated zones may appear</w:t>
      </w:r>
      <w:r w:rsidRPr="00086388">
        <w:rPr>
          <w:sz w:val="16"/>
        </w:rPr>
        <w:t xml:space="preserve"> </w:t>
      </w:r>
      <w:hyperlink r:id="rId13" w:history="1">
        <w:r w:rsidRPr="00086388">
          <w:rPr>
            <w:rStyle w:val="StyleUnderline"/>
          </w:rPr>
          <w:t>around the edges</w:t>
        </w:r>
      </w:hyperlink>
      <w:r w:rsidRPr="00086388">
        <w:rPr>
          <w:rStyle w:val="StyleUnderline"/>
        </w:rPr>
        <w:t>.</w:t>
      </w:r>
      <w:r w:rsidRPr="00086388">
        <w:rPr>
          <w:sz w:val="16"/>
        </w:rPr>
        <w:t xml:space="preserve"> Without an</w:t>
      </w:r>
      <w:r w:rsidRPr="00F95E9E">
        <w:rPr>
          <w:sz w:val="16"/>
        </w:rPr>
        <w:t xml:space="preserve"> element of border thinking, </w:t>
      </w:r>
      <w:r w:rsidRPr="00F95E9E">
        <w:rPr>
          <w:rStyle w:val="StyleUnderline"/>
        </w:rPr>
        <w:t>Baudrillard</w:t>
      </w:r>
      <w:r w:rsidRPr="00F95E9E">
        <w:rPr>
          <w:sz w:val="16"/>
        </w:rPr>
        <w:t xml:space="preserve"> </w:t>
      </w:r>
      <w:r w:rsidRPr="00F95E9E">
        <w:rPr>
          <w:rStyle w:val="Emphasis"/>
        </w:rPr>
        <w:t>tends to exaggerate the system’s completeness and effectiveness</w:t>
      </w:r>
      <w:r w:rsidRPr="00F95E9E">
        <w:rPr>
          <w:sz w:val="16"/>
        </w:rPr>
        <w:t xml:space="preserve">. </w:t>
      </w:r>
      <w:r w:rsidRPr="00681819">
        <w:rPr>
          <w:rStyle w:val="StyleUnderline"/>
          <w:highlight w:val="green"/>
        </w:rPr>
        <w:t>Baudrillard assumes that any excess is everywhere absorbed into the code</w:t>
      </w:r>
      <w:r w:rsidRPr="00F95E9E">
        <w:rPr>
          <w:sz w:val="16"/>
        </w:rPr>
        <w:t xml:space="preserve">. He ignores the persistence of borderlands. And when he talks about the South, </w:t>
      </w:r>
      <w:r w:rsidRPr="00EB7E1B">
        <w:rPr>
          <w:rStyle w:val="StyleUnderline"/>
        </w:rPr>
        <w:t>he admits that the old regime of production might still exist</w:t>
      </w:r>
      <w:r w:rsidRPr="00EB7E1B">
        <w:rPr>
          <w:sz w:val="16"/>
        </w:rPr>
        <w:t xml:space="preserve"> here: </w:t>
      </w:r>
      <w:r w:rsidRPr="00EB7E1B">
        <w:rPr>
          <w:rStyle w:val="Emphasis"/>
        </w:rPr>
        <w:t>people still work seeking betterment</w:t>
      </w:r>
      <w:r w:rsidRPr="00EB7E1B">
        <w:rPr>
          <w:sz w:val="16"/>
        </w:rPr>
        <w:t xml:space="preserve">; colonial </w:t>
      </w:r>
      <w:r w:rsidRPr="00EB7E1B">
        <w:rPr>
          <w:rStyle w:val="StyleUnderline"/>
        </w:rPr>
        <w:t>wars are fought to destroy persisting symbolic exchange</w:t>
      </w:r>
      <w:r w:rsidRPr="00EB7E1B">
        <w:rPr>
          <w:sz w:val="16"/>
        </w:rPr>
        <w:t xml:space="preserve">; Saddam was not playing the Gulf War by the rules of deterrence. The Arab masses are still able to become inflamed by war or non-war; Iran and Iraq can still fight a real war, not a simulated non-war. So </w:t>
      </w:r>
      <w:r w:rsidRPr="00EB7E1B">
        <w:rPr>
          <w:rStyle w:val="StyleUnderline"/>
        </w:rPr>
        <w:t>perhaps</w:t>
      </w:r>
      <w:r w:rsidRPr="00EB7E1B">
        <w:rPr>
          <w:sz w:val="16"/>
        </w:rPr>
        <w:t xml:space="preserve"> </w:t>
      </w:r>
      <w:r w:rsidRPr="00EB7E1B">
        <w:rPr>
          <w:rStyle w:val="Emphasis"/>
        </w:rPr>
        <w:t>only a minority</w:t>
      </w:r>
      <w:r w:rsidRPr="00EB7E1B">
        <w:rPr>
          <w:sz w:val="16"/>
        </w:rPr>
        <w:t xml:space="preserve">, only </w:t>
      </w:r>
      <w:proofErr w:type="spellStart"/>
      <w:r w:rsidRPr="00EB7E1B">
        <w:rPr>
          <w:sz w:val="16"/>
        </w:rPr>
        <w:t>th</w:t>
      </w:r>
      <w:r>
        <w:rPr>
          <w:sz w:val="16"/>
        </w:rPr>
        <w:t>s</w:t>
      </w:r>
      <w:r w:rsidRPr="00EB7E1B">
        <w:rPr>
          <w:sz w:val="16"/>
        </w:rPr>
        <w:t>e</w:t>
      </w:r>
      <w:proofErr w:type="spellEnd"/>
      <w:r w:rsidRPr="00EB7E1B">
        <w:rPr>
          <w:sz w:val="16"/>
        </w:rPr>
        <w:t xml:space="preserve"> included layers within the North, </w:t>
      </w:r>
      <w:r w:rsidRPr="00EB7E1B">
        <w:rPr>
          <w:rStyle w:val="StyleUnderline"/>
        </w:rPr>
        <w:t>are trapped within simulation and the ‘</w:t>
      </w:r>
      <w:proofErr w:type="gramStart"/>
      <w:r w:rsidRPr="00EB7E1B">
        <w:rPr>
          <w:rStyle w:val="StyleUnderline"/>
        </w:rPr>
        <w:t>masses’</w:t>
      </w:r>
      <w:proofErr w:type="gramEnd"/>
      <w:r w:rsidRPr="00EB7E1B">
        <w:rPr>
          <w:sz w:val="16"/>
        </w:rPr>
        <w:t xml:space="preserve">. Perhaps </w:t>
      </w:r>
      <w:r w:rsidRPr="00EB7E1B">
        <w:rPr>
          <w:rStyle w:val="Emphasis"/>
        </w:rPr>
        <w:t xml:space="preserve">reality has not </w:t>
      </w:r>
      <w:proofErr w:type="gramStart"/>
      <w:r w:rsidRPr="00EB7E1B">
        <w:rPr>
          <w:rStyle w:val="Emphasis"/>
        </w:rPr>
        <w:t>died</w:t>
      </w:r>
      <w:r w:rsidRPr="00EB7E1B">
        <w:rPr>
          <w:sz w:val="16"/>
        </w:rPr>
        <w:t>, but</w:t>
      </w:r>
      <w:proofErr w:type="gramEnd"/>
      <w:r w:rsidRPr="00EB7E1B">
        <w:rPr>
          <w:sz w:val="16"/>
        </w:rPr>
        <w:t xml:space="preserve"> been displaced to the South. </w:t>
      </w:r>
      <w:r w:rsidRPr="00EB7E1B">
        <w:rPr>
          <w:rStyle w:val="StyleUnderline"/>
        </w:rPr>
        <w:t>It seems</w:t>
      </w:r>
      <w:r w:rsidRPr="00EB7E1B">
        <w:rPr>
          <w:sz w:val="16"/>
        </w:rPr>
        <w:t>, the</w:t>
      </w:r>
      <w:r w:rsidRPr="00063B89">
        <w:rPr>
          <w:sz w:val="16"/>
        </w:rPr>
        <w:t xml:space="preserve">refore, </w:t>
      </w:r>
      <w:r w:rsidRPr="00681819">
        <w:rPr>
          <w:rStyle w:val="Emphasis"/>
          <w:highlight w:val="green"/>
        </w:rPr>
        <w:t>premature</w:t>
      </w:r>
      <w:r w:rsidRPr="00681819">
        <w:rPr>
          <w:sz w:val="16"/>
          <w:highlight w:val="green"/>
        </w:rPr>
        <w:t xml:space="preserve"> </w:t>
      </w:r>
      <w:r w:rsidRPr="00681819">
        <w:rPr>
          <w:rStyle w:val="StyleUnderline"/>
          <w:highlight w:val="green"/>
        </w:rPr>
        <w:t xml:space="preserve">to suggest that the system has encompassed </w:t>
      </w:r>
      <w:proofErr w:type="gramStart"/>
      <w:r w:rsidRPr="00681819">
        <w:rPr>
          <w:rStyle w:val="StyleUnderline"/>
          <w:highlight w:val="green"/>
        </w:rPr>
        <w:t>all of</w:t>
      </w:r>
      <w:proofErr w:type="gramEnd"/>
      <w:r w:rsidRPr="00681819">
        <w:rPr>
          <w:rStyle w:val="StyleUnderline"/>
          <w:highlight w:val="green"/>
        </w:rPr>
        <w:t xml:space="preserve"> social life</w:t>
      </w:r>
      <w:r w:rsidRPr="00063B89">
        <w:rPr>
          <w:rStyle w:val="StyleUnderline"/>
        </w:rPr>
        <w:t xml:space="preserve"> in the code</w:t>
      </w:r>
      <w:r w:rsidRPr="00063B89">
        <w:rPr>
          <w:sz w:val="16"/>
        </w:rPr>
        <w:t>. To be sure</w:t>
      </w:r>
      <w:r w:rsidRPr="00F95E9E">
        <w:rPr>
          <w:sz w:val="16"/>
        </w:rPr>
        <w:t xml:space="preserve">, its reach has expanded, but it has also forcibly delinked large areas of the globe. The penetration of simulated reality into everyday life varies in its effectiveness. At the limit, as in Somalia, simulated states collapse under their own irrelevance. In other cases, an irrelevant state hovers over a largely autonomous society. And </w:t>
      </w:r>
      <w:r w:rsidRPr="00F95E9E">
        <w:rPr>
          <w:rStyle w:val="StyleUnderline"/>
        </w:rPr>
        <w:t>the struggle Baudrillard advocated in his early works against subordination</w:t>
      </w:r>
      <w:r w:rsidRPr="00F95E9E">
        <w:rPr>
          <w:sz w:val="16"/>
        </w:rPr>
        <w:t xml:space="preserve"> as </w:t>
      </w:r>
      <w:proofErr w:type="spellStart"/>
      <w:r w:rsidRPr="00F95E9E">
        <w:rPr>
          <w:sz w:val="16"/>
        </w:rPr>
        <w:t>labour</w:t>
      </w:r>
      <w:proofErr w:type="spellEnd"/>
      <w:r w:rsidRPr="00F95E9E">
        <w:rPr>
          <w:sz w:val="16"/>
        </w:rPr>
        <w:t xml:space="preserve">-power </w:t>
      </w:r>
      <w:r w:rsidRPr="00F95E9E">
        <w:rPr>
          <w:rStyle w:val="Emphasis"/>
        </w:rPr>
        <w:t>is not simply theoretical</w:t>
      </w:r>
      <w:r w:rsidRPr="00F95E9E">
        <w:rPr>
          <w:sz w:val="16"/>
        </w:rPr>
        <w:t xml:space="preserve">. In fact, </w:t>
      </w:r>
      <w:r w:rsidRPr="00F95E9E">
        <w:rPr>
          <w:rStyle w:val="StyleUnderline"/>
        </w:rPr>
        <w:t>there is a constant war, fought at various degrees of intensity</w:t>
      </w:r>
      <w:r w:rsidRPr="00F95E9E">
        <w:rPr>
          <w:sz w:val="16"/>
        </w:rPr>
        <w:t xml:space="preserve">, </w:t>
      </w:r>
      <w:r w:rsidRPr="00F95E9E">
        <w:rPr>
          <w:rStyle w:val="StyleUnderline"/>
        </w:rPr>
        <w:t xml:space="preserve">between the system </w:t>
      </w:r>
      <w:r w:rsidRPr="003F0B22">
        <w:rPr>
          <w:rStyle w:val="Emphasis"/>
        </w:rPr>
        <w:t xml:space="preserve">and its others, especially in highly marginal </w:t>
      </w:r>
      <w:r w:rsidRPr="00681819">
        <w:rPr>
          <w:rStyle w:val="Emphasis"/>
          <w:highlight w:val="green"/>
        </w:rPr>
        <w:t>parts of the global South</w:t>
      </w:r>
      <w:r w:rsidRPr="003F0B22">
        <w:rPr>
          <w:rStyle w:val="Emphasis"/>
        </w:rPr>
        <w:t xml:space="preserve">: Chiapas, Afghanistan, the </w:t>
      </w:r>
      <w:r w:rsidRPr="00681819">
        <w:rPr>
          <w:rStyle w:val="Emphasis"/>
          <w:highlight w:val="green"/>
        </w:rPr>
        <w:t>Niger Delta,</w:t>
      </w:r>
      <w:r w:rsidRPr="003F0B22">
        <w:rPr>
          <w:rStyle w:val="Emphasis"/>
        </w:rPr>
        <w:t xml:space="preserve"> </w:t>
      </w:r>
      <w:r w:rsidRPr="00681819">
        <w:rPr>
          <w:rStyle w:val="Emphasis"/>
          <w:highlight w:val="green"/>
        </w:rPr>
        <w:t>Somalia</w:t>
      </w:r>
      <w:r w:rsidRPr="003F0B22">
        <w:rPr>
          <w:rStyle w:val="Emphasis"/>
        </w:rPr>
        <w:t xml:space="preserve">, West Papua, rural </w:t>
      </w:r>
      <w:r w:rsidRPr="00681819">
        <w:rPr>
          <w:rStyle w:val="Emphasis"/>
          <w:highlight w:val="green"/>
        </w:rPr>
        <w:t>Colombia</w:t>
      </w:r>
      <w:r w:rsidRPr="003F0B22">
        <w:rPr>
          <w:rStyle w:val="Emphasis"/>
        </w:rPr>
        <w:t xml:space="preserve">, Northeast India, the </w:t>
      </w:r>
      <w:r w:rsidRPr="00681819">
        <w:rPr>
          <w:rStyle w:val="Emphasis"/>
          <w:highlight w:val="green"/>
        </w:rPr>
        <w:t>Andes</w:t>
      </w:r>
      <w:r w:rsidRPr="003F0B22">
        <w:rPr>
          <w:rStyle w:val="Emphasis"/>
        </w:rPr>
        <w:t>.</w:t>
      </w:r>
    </w:p>
    <w:p w14:paraId="2F523F88" w14:textId="77777777" w:rsidR="009701C6" w:rsidRPr="009701C6" w:rsidRDefault="009701C6" w:rsidP="009701C6"/>
    <w:p w14:paraId="29458925" w14:textId="32F9B9CA" w:rsidR="001A3119" w:rsidRDefault="00331B1E" w:rsidP="001A3119">
      <w:pPr>
        <w:keepNext/>
        <w:keepLines/>
        <w:pageBreakBefore/>
        <w:spacing w:before="40" w:after="0"/>
        <w:jc w:val="center"/>
        <w:outlineLvl w:val="2"/>
        <w:rPr>
          <w:rFonts w:eastAsia="MS Gothic" w:cs="Times New Roman"/>
          <w:b/>
          <w:sz w:val="32"/>
          <w:u w:val="single"/>
        </w:rPr>
      </w:pPr>
      <w:r>
        <w:rPr>
          <w:rFonts w:eastAsia="MS Gothic" w:cs="Times New Roman"/>
          <w:b/>
          <w:sz w:val="32"/>
          <w:u w:val="single"/>
        </w:rPr>
        <w:lastRenderedPageBreak/>
        <w:t>Extinction first</w:t>
      </w:r>
    </w:p>
    <w:p w14:paraId="79DCFD2A" w14:textId="77777777" w:rsidR="00331B1E" w:rsidRPr="00DE2492" w:rsidRDefault="00331B1E" w:rsidP="00331B1E">
      <w:pPr>
        <w:pStyle w:val="Heading4"/>
        <w:rPr>
          <w:rFonts w:cstheme="majorHAnsi"/>
          <w:szCs w:val="28"/>
        </w:rPr>
      </w:pPr>
      <w:r w:rsidRPr="00DE2492">
        <w:rPr>
          <w:rFonts w:cstheme="majorHAnsi"/>
          <w:szCs w:val="28"/>
        </w:rPr>
        <w:t xml:space="preserve">Extinction is the only coherent and egalitarian framework – prefer it </w:t>
      </w:r>
    </w:p>
    <w:p w14:paraId="2DE9318A" w14:textId="77777777" w:rsidR="00331B1E" w:rsidRPr="00DE2492" w:rsidRDefault="00331B1E" w:rsidP="00331B1E">
      <w:pPr>
        <w:rPr>
          <w:rFonts w:cstheme="majorHAnsi"/>
        </w:rPr>
      </w:pPr>
      <w:r w:rsidRPr="00DE2492">
        <w:rPr>
          <w:rStyle w:val="Style13ptBold"/>
          <w:rFonts w:cstheme="majorHAnsi"/>
        </w:rPr>
        <w:t xml:space="preserve">Khan 18 </w:t>
      </w:r>
      <w:r w:rsidRPr="00DE2492">
        <w:rPr>
          <w:rFonts w:cstheme="majorHAnsi"/>
        </w:rPr>
        <w:t>(</w:t>
      </w:r>
      <w:proofErr w:type="spellStart"/>
      <w:r w:rsidRPr="00DE2492">
        <w:rPr>
          <w:rFonts w:cstheme="majorHAnsi"/>
        </w:rPr>
        <w:t>Risalat</w:t>
      </w:r>
      <w:proofErr w:type="spellEnd"/>
      <w:r w:rsidRPr="00DE2492">
        <w:rPr>
          <w:rFonts w:cstheme="majorHAnsi"/>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DE2492">
        <w:rPr>
          <w:rFonts w:cstheme="majorHAnsi"/>
        </w:rPr>
        <w:t>Risalat</w:t>
      </w:r>
      <w:proofErr w:type="spellEnd"/>
      <w:r w:rsidRPr="00DE2492">
        <w:rPr>
          <w:rFonts w:cstheme="majorHAnsi"/>
        </w:rPr>
        <w:t xml:space="preserve"> was part of a small core team that spearheaded the largest climate marches in history with a turnout of over 800,000 across 2,000 cities. After fighting for the Paris Agreement, </w:t>
      </w:r>
      <w:proofErr w:type="spellStart"/>
      <w:r w:rsidRPr="00DE2492">
        <w:rPr>
          <w:rFonts w:cstheme="majorHAnsi"/>
        </w:rPr>
        <w:t>Risalat</w:t>
      </w:r>
      <w:proofErr w:type="spellEnd"/>
      <w:r w:rsidRPr="00DE2492">
        <w:rPr>
          <w:rFonts w:cstheme="majorHAnsi"/>
        </w:rPr>
        <w:t xml:space="preserve"> led a campaign joined by over a million people to stop the </w:t>
      </w:r>
      <w:proofErr w:type="spellStart"/>
      <w:r w:rsidRPr="00DE2492">
        <w:rPr>
          <w:rFonts w:cstheme="majorHAnsi"/>
        </w:rPr>
        <w:t>Rampal</w:t>
      </w:r>
      <w:proofErr w:type="spellEnd"/>
      <w:r w:rsidRPr="00DE2492">
        <w:rPr>
          <w:rFonts w:cstheme="majorHAnsi"/>
        </w:rPr>
        <w:t xml:space="preserve"> coal plant in Bangladesh to protect the Sundarbans </w:t>
      </w:r>
      <w:proofErr w:type="gramStart"/>
      <w:r w:rsidRPr="00DE2492">
        <w:rPr>
          <w:rFonts w:cstheme="majorHAnsi"/>
        </w:rPr>
        <w:t>World Heritage forest</w:t>
      </w:r>
      <w:proofErr w:type="gramEnd"/>
      <w:r w:rsidRPr="00DE2492">
        <w:rPr>
          <w:rFonts w:cstheme="majorHAnsi"/>
        </w:rPr>
        <w:t xml:space="preserve">, and elicited criticism of the plant from Crédit </w:t>
      </w:r>
      <w:proofErr w:type="spellStart"/>
      <w:r w:rsidRPr="00DE2492">
        <w:rPr>
          <w:rFonts w:cstheme="majorHAnsi"/>
        </w:rPr>
        <w:t>Agricolé</w:t>
      </w:r>
      <w:proofErr w:type="spellEnd"/>
      <w:r w:rsidRPr="00DE2492">
        <w:rPr>
          <w:rFonts w:cstheme="majorHAnsi"/>
        </w:rPr>
        <w:t xml:space="preserve"> through targeted advocacy. Currently, </w:t>
      </w:r>
      <w:proofErr w:type="spellStart"/>
      <w:r w:rsidRPr="00DE2492">
        <w:rPr>
          <w:rFonts w:cstheme="majorHAnsi"/>
        </w:rPr>
        <w:t>Risalat</w:t>
      </w:r>
      <w:proofErr w:type="spellEnd"/>
      <w:r w:rsidRPr="00DE2492">
        <w:rPr>
          <w:rFonts w:cstheme="maj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661E4995" w14:textId="77777777" w:rsidR="00331B1E" w:rsidRPr="00DE2492" w:rsidRDefault="00331B1E" w:rsidP="00331B1E">
      <w:pPr>
        <w:rPr>
          <w:rFonts w:cstheme="majorHAnsi"/>
          <w:u w:val="single"/>
        </w:rPr>
      </w:pPr>
      <w:r w:rsidRPr="00DE2492">
        <w:rPr>
          <w:rStyle w:val="Emphasis"/>
          <w:rFonts w:cstheme="majorHAnsi"/>
          <w:highlight w:val="green"/>
        </w:rPr>
        <w:t>Infinite</w:t>
      </w:r>
      <w:r w:rsidRPr="00DE2492">
        <w:rPr>
          <w:rFonts w:cstheme="majorHAnsi"/>
          <w:sz w:val="12"/>
        </w:rPr>
        <w:t xml:space="preserve"> future </w:t>
      </w:r>
      <w:r w:rsidRPr="00DE2492">
        <w:rPr>
          <w:rStyle w:val="Emphasis"/>
          <w:rFonts w:cstheme="majorHAnsi"/>
          <w:highlight w:val="green"/>
        </w:rPr>
        <w:t>possibilities</w:t>
      </w:r>
      <w:r w:rsidRPr="00DE2492">
        <w:rPr>
          <w:rFonts w:cstheme="majorHAnsi"/>
          <w:sz w:val="12"/>
        </w:rPr>
        <w:t xml:space="preserve"> I find the story of the </w:t>
      </w:r>
      <w:proofErr w:type="spellStart"/>
      <w:r w:rsidRPr="00DE2492">
        <w:rPr>
          <w:rFonts w:cstheme="majorHAnsi"/>
          <w:sz w:val="12"/>
        </w:rPr>
        <w:t>Moriori</w:t>
      </w:r>
      <w:proofErr w:type="spellEnd"/>
      <w:r w:rsidRPr="00DE2492">
        <w:rPr>
          <w:rFonts w:cstheme="majorHAnsi"/>
          <w:sz w:val="12"/>
        </w:rPr>
        <w:t xml:space="preserve"> profound. It teaches me two lessons. Firstly, that </w:t>
      </w:r>
      <w:r w:rsidRPr="00DE2492">
        <w:rPr>
          <w:rStyle w:val="StyleUnderline"/>
          <w:rFonts w:cstheme="majorHAnsi"/>
        </w:rPr>
        <w:t xml:space="preserve">human culture is </w:t>
      </w:r>
      <w:r w:rsidRPr="00DE2492">
        <w:rPr>
          <w:rStyle w:val="Emphasis"/>
          <w:rFonts w:cstheme="majorHAnsi"/>
        </w:rPr>
        <w:t>far from immutable</w:t>
      </w:r>
      <w:r w:rsidRPr="00DE2492">
        <w:rPr>
          <w:rFonts w:cstheme="majorHAnsi"/>
          <w:sz w:val="12"/>
        </w:rPr>
        <w:t xml:space="preserve">. That we can struggle against our baser instincts. That </w:t>
      </w:r>
      <w:r w:rsidRPr="00DE2492">
        <w:rPr>
          <w:rStyle w:val="Emphasis"/>
          <w:rFonts w:cstheme="majorHAnsi"/>
        </w:rPr>
        <w:t>we can master them and rise to unprecedented challenges</w:t>
      </w:r>
      <w:r w:rsidRPr="00DE2492">
        <w:rPr>
          <w:rFonts w:cstheme="majorHAnsi"/>
          <w:sz w:val="12"/>
        </w:rPr>
        <w:t xml:space="preserve">. Secondly, that </w:t>
      </w:r>
      <w:r w:rsidRPr="00DE2492">
        <w:rPr>
          <w:rStyle w:val="StyleUnderline"/>
          <w:rFonts w:cstheme="majorHAnsi"/>
        </w:rPr>
        <w:t xml:space="preserve">even this does not make us masters of our own destiny. We can make visionary choices, but the future can still surprise us. </w:t>
      </w:r>
      <w:r w:rsidRPr="00DE2492">
        <w:rPr>
          <w:rFonts w:cstheme="majorHAnsi"/>
          <w:sz w:val="12"/>
        </w:rPr>
        <w:t xml:space="preserve">This is a humbling realization. Because </w:t>
      </w:r>
      <w:r w:rsidRPr="00DE2492">
        <w:rPr>
          <w:rStyle w:val="Emphasis"/>
          <w:rFonts w:cstheme="majorHAnsi"/>
          <w:highlight w:val="green"/>
        </w:rPr>
        <w:t>faced with an uncertain future, the only</w:t>
      </w:r>
      <w:r w:rsidRPr="00DE2492">
        <w:rPr>
          <w:rStyle w:val="Emphasis"/>
          <w:rFonts w:cstheme="majorHAnsi"/>
        </w:rPr>
        <w:t xml:space="preserve"> wise </w:t>
      </w:r>
      <w:r w:rsidRPr="00DE2492">
        <w:rPr>
          <w:rStyle w:val="Emphasis"/>
          <w:rFonts w:cstheme="majorHAnsi"/>
          <w:highlight w:val="green"/>
        </w:rPr>
        <w:t>thing we can do is prepare</w:t>
      </w:r>
      <w:r w:rsidRPr="00DE2492">
        <w:rPr>
          <w:rFonts w:cstheme="majorHAnsi"/>
          <w:sz w:val="12"/>
          <w:highlight w:val="green"/>
        </w:rPr>
        <w:t xml:space="preserve"> </w:t>
      </w:r>
      <w:r w:rsidRPr="00DE2492">
        <w:rPr>
          <w:rFonts w:cstheme="majorHAnsi"/>
          <w:sz w:val="12"/>
        </w:rPr>
        <w:t xml:space="preserve">for possibilities. Standing at the launch pad of the Fourth Industrial Revolution, </w:t>
      </w:r>
      <w:r w:rsidRPr="00DE2492">
        <w:rPr>
          <w:rStyle w:val="StyleUnderline"/>
          <w:rFonts w:cstheme="majorHAnsi"/>
        </w:rPr>
        <w:t>the possibilities seem endless. They range from</w:t>
      </w:r>
      <w:r w:rsidRPr="00DE2492">
        <w:rPr>
          <w:rFonts w:cstheme="majorHAnsi"/>
          <w:sz w:val="12"/>
        </w:rPr>
        <w:t xml:space="preserve"> an era of </w:t>
      </w:r>
      <w:r w:rsidRPr="00DE2492">
        <w:rPr>
          <w:rStyle w:val="StyleUnderline"/>
          <w:rFonts w:cstheme="majorHAnsi"/>
        </w:rPr>
        <w:t>abundance to the end of humanity</w:t>
      </w:r>
      <w:r w:rsidRPr="00DE2492">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DE2492">
        <w:rPr>
          <w:rStyle w:val="StyleUnderline"/>
          <w:rFonts w:cstheme="majorHAnsi"/>
        </w:rPr>
        <w:t>Among the infinite future possibilities</w:t>
      </w:r>
      <w:r w:rsidRPr="00DE2492">
        <w:rPr>
          <w:rStyle w:val="Emphasis"/>
          <w:rFonts w:cstheme="majorHAnsi"/>
        </w:rPr>
        <w:t xml:space="preserve">, only </w:t>
      </w:r>
      <w:r w:rsidRPr="00DE2492">
        <w:rPr>
          <w:rStyle w:val="Emphasis"/>
          <w:rFonts w:cstheme="majorHAnsi"/>
          <w:highlight w:val="green"/>
        </w:rPr>
        <w:t>one outcome is truly irreversible: extinction</w:t>
      </w:r>
      <w:r w:rsidRPr="00DE2492">
        <w:rPr>
          <w:rFonts w:cstheme="majorHAnsi"/>
          <w:sz w:val="12"/>
        </w:rPr>
        <w:t xml:space="preserve">. </w:t>
      </w:r>
      <w:r w:rsidRPr="00DE2492">
        <w:rPr>
          <w:rStyle w:val="StyleUnderline"/>
          <w:rFonts w:cstheme="majorHAnsi"/>
        </w:rPr>
        <w:t>Concerns</w:t>
      </w:r>
      <w:r w:rsidRPr="00DE2492">
        <w:rPr>
          <w:rFonts w:cstheme="majorHAnsi"/>
          <w:sz w:val="12"/>
        </w:rPr>
        <w:t xml:space="preserve"> about extinction </w:t>
      </w:r>
      <w:r w:rsidRPr="00DE2492">
        <w:rPr>
          <w:rStyle w:val="StyleUnderline"/>
          <w:rFonts w:cstheme="majorHAnsi"/>
        </w:rPr>
        <w:t>are</w:t>
      </w:r>
      <w:r w:rsidRPr="00DE2492">
        <w:rPr>
          <w:rFonts w:cstheme="majorHAnsi"/>
          <w:sz w:val="12"/>
        </w:rPr>
        <w:t xml:space="preserve"> often </w:t>
      </w:r>
      <w:r w:rsidRPr="00DE2492">
        <w:rPr>
          <w:rStyle w:val="StyleUnderline"/>
          <w:rFonts w:cstheme="majorHAnsi"/>
        </w:rPr>
        <w:t xml:space="preserve">dismissed as </w:t>
      </w:r>
      <w:r w:rsidRPr="00DE2492">
        <w:rPr>
          <w:rStyle w:val="Emphasis"/>
          <w:rFonts w:cstheme="majorHAnsi"/>
        </w:rPr>
        <w:t>apocalyptic alarmism</w:t>
      </w:r>
      <w:r w:rsidRPr="00DE2492">
        <w:rPr>
          <w:rFonts w:cstheme="majorHAnsi"/>
          <w:sz w:val="12"/>
        </w:rPr>
        <w:t xml:space="preserve">. Sometimes, they are. But </w:t>
      </w:r>
      <w:r w:rsidRPr="00DE2492">
        <w:rPr>
          <w:rStyle w:val="StyleUnderline"/>
          <w:rFonts w:cstheme="majorHAnsi"/>
        </w:rPr>
        <w:t xml:space="preserve">repeating that mankind is still here after 70 years of existential warning about nuclear warfare is a </w:t>
      </w:r>
      <w:r w:rsidRPr="00DE2492">
        <w:rPr>
          <w:rStyle w:val="Emphasis"/>
          <w:rFonts w:cstheme="majorHAnsi"/>
        </w:rPr>
        <w:t>straw man argument</w:t>
      </w:r>
      <w:r w:rsidRPr="00DE2492">
        <w:rPr>
          <w:rStyle w:val="StyleUnderline"/>
          <w:rFonts w:cstheme="majorHAnsi"/>
        </w:rPr>
        <w:t>.</w:t>
      </w:r>
      <w:r w:rsidRPr="00DE2492">
        <w:rPr>
          <w:rFonts w:cstheme="majorHAnsi"/>
          <w:sz w:val="12"/>
        </w:rPr>
        <w:t xml:space="preserve"> </w:t>
      </w:r>
      <w:r w:rsidRPr="00DE2492">
        <w:rPr>
          <w:rStyle w:val="Emphasis"/>
          <w:rFonts w:cstheme="majorHAnsi"/>
        </w:rPr>
        <w:t>The fact that a 1000-year flood has not happened does not negate its possibility</w:t>
      </w:r>
      <w:r w:rsidRPr="00DE2492">
        <w:rPr>
          <w:rFonts w:cstheme="majorHAnsi"/>
          <w:sz w:val="12"/>
        </w:rPr>
        <w:t xml:space="preserve">. And </w:t>
      </w:r>
      <w:r w:rsidRPr="00DE2492">
        <w:rPr>
          <w:rStyle w:val="StyleUnderline"/>
          <w:rFonts w:cstheme="majorHAnsi"/>
          <w:highlight w:val="green"/>
        </w:rPr>
        <w:t xml:space="preserve">there have been </w:t>
      </w:r>
      <w:r w:rsidRPr="00DE2492">
        <w:rPr>
          <w:rStyle w:val="Emphasis"/>
          <w:rFonts w:cstheme="majorHAnsi"/>
        </w:rPr>
        <w:t xml:space="preserve">far </w:t>
      </w:r>
      <w:r w:rsidRPr="00DE2492">
        <w:rPr>
          <w:rStyle w:val="Emphasis"/>
          <w:rFonts w:cstheme="majorHAnsi"/>
          <w:highlight w:val="green"/>
        </w:rPr>
        <w:t>too many nuclear near-misses to rest easy</w:t>
      </w:r>
      <w:r w:rsidRPr="00DE2492">
        <w:rPr>
          <w:rStyle w:val="Emphasis"/>
          <w:rFonts w:cstheme="majorHAnsi"/>
        </w:rPr>
        <w:t xml:space="preserve">. </w:t>
      </w:r>
      <w:r w:rsidRPr="00DE2492">
        <w:rPr>
          <w:rFonts w:cstheme="majorHAnsi"/>
          <w:sz w:val="12"/>
        </w:rPr>
        <w:t xml:space="preserve">As the World Economic Forum’s Annual Meeting in </w:t>
      </w:r>
      <w:r w:rsidRPr="00DE2492">
        <w:rPr>
          <w:rStyle w:val="StyleUnderline"/>
          <w:rFonts w:cstheme="majorHAnsi"/>
        </w:rPr>
        <w:t>Davos discusses</w:t>
      </w:r>
      <w:r w:rsidRPr="00DE2492">
        <w:rPr>
          <w:rFonts w:cstheme="majorHAnsi"/>
          <w:sz w:val="12"/>
        </w:rPr>
        <w:t xml:space="preserve"> how to create a shared future in a fractured world, here are </w:t>
      </w:r>
      <w:r w:rsidRPr="00DE2492">
        <w:rPr>
          <w:rStyle w:val="StyleUnderline"/>
          <w:rFonts w:cstheme="majorHAnsi"/>
        </w:rPr>
        <w:t xml:space="preserve">five reasons why the possibility of existential risks should raise the stakes of conversation: </w:t>
      </w:r>
      <w:r w:rsidRPr="00DE2492">
        <w:rPr>
          <w:rFonts w:cstheme="majorHAnsi"/>
          <w:sz w:val="12"/>
        </w:rPr>
        <w:t xml:space="preserve">1. </w:t>
      </w:r>
      <w:r w:rsidRPr="00DE2492">
        <w:rPr>
          <w:rStyle w:val="Emphasis"/>
          <w:rFonts w:cstheme="majorHAnsi"/>
          <w:highlight w:val="green"/>
        </w:rPr>
        <w:t>Extinction is the rule, not the exception</w:t>
      </w:r>
      <w:r w:rsidRPr="00DE2492">
        <w:rPr>
          <w:rFonts w:cstheme="majorHAnsi"/>
          <w:sz w:val="12"/>
        </w:rPr>
        <w:t xml:space="preserve"> More than </w:t>
      </w:r>
      <w:r w:rsidRPr="00DE2492">
        <w:rPr>
          <w:rStyle w:val="StyleUnderline"/>
          <w:rFonts w:cstheme="majorHAnsi"/>
          <w:highlight w:val="green"/>
        </w:rPr>
        <w:t>99.9% of all the species that ever existed are gone</w:t>
      </w:r>
      <w:r w:rsidRPr="00DE2492">
        <w:rPr>
          <w:rFonts w:cstheme="majorHAnsi"/>
          <w:sz w:val="12"/>
        </w:rPr>
        <w:t xml:space="preserve">. </w:t>
      </w:r>
      <w:r w:rsidRPr="00DE2492">
        <w:rPr>
          <w:rStyle w:val="Emphasis"/>
          <w:rFonts w:cstheme="majorHAnsi"/>
        </w:rPr>
        <w:t>Deep time is unfathomable</w:t>
      </w:r>
      <w:r w:rsidRPr="00DE2492">
        <w:rPr>
          <w:rFonts w:cstheme="majorHAnsi"/>
          <w:sz w:val="12"/>
        </w:rPr>
        <w:t xml:space="preserve"> to the human brain. But </w:t>
      </w:r>
      <w:r w:rsidRPr="00DE2492">
        <w:rPr>
          <w:rStyle w:val="StyleUnderline"/>
          <w:rFonts w:cstheme="majorHAnsi"/>
        </w:rPr>
        <w:t xml:space="preserve">if one cares to take a tour of the billions of years of life’s history, we find a litany of forgotten species. </w:t>
      </w:r>
      <w:r w:rsidRPr="00DE2492">
        <w:rPr>
          <w:rFonts w:cstheme="majorHAnsi"/>
          <w:sz w:val="12"/>
        </w:rPr>
        <w:t xml:space="preserve">And we have only discovered a mere fraction of the extinct species that once roamed the planet. In the speck of time since the first humans evolved, more than </w:t>
      </w:r>
      <w:r w:rsidRPr="00DE2492">
        <w:rPr>
          <w:rStyle w:val="StyleUnderline"/>
          <w:rFonts w:cstheme="majorHAnsi"/>
        </w:rPr>
        <w:t>99.9% of all</w:t>
      </w:r>
      <w:r w:rsidRPr="00DE2492">
        <w:rPr>
          <w:rFonts w:cstheme="majorHAnsi"/>
          <w:sz w:val="12"/>
        </w:rPr>
        <w:t xml:space="preserve"> the distinct </w:t>
      </w:r>
      <w:r w:rsidRPr="00DE2492">
        <w:rPr>
          <w:rStyle w:val="StyleUnderline"/>
          <w:rFonts w:cstheme="majorHAnsi"/>
        </w:rPr>
        <w:t>human cultures that have ever existed are extinct.</w:t>
      </w:r>
      <w:r w:rsidRPr="00DE2492">
        <w:rPr>
          <w:rFonts w:cstheme="majorHAnsi"/>
          <w:sz w:val="12"/>
        </w:rPr>
        <w:t xml:space="preserve"> Each hunter-gatherer tribe had its own mythologies, </w:t>
      </w:r>
      <w:proofErr w:type="gramStart"/>
      <w:r w:rsidRPr="00DE2492">
        <w:rPr>
          <w:rFonts w:cstheme="majorHAnsi"/>
          <w:sz w:val="12"/>
        </w:rPr>
        <w:t>traditions</w:t>
      </w:r>
      <w:proofErr w:type="gramEnd"/>
      <w:r w:rsidRPr="00DE2492">
        <w:rPr>
          <w:rFonts w:cstheme="majorHAnsi"/>
          <w:sz w:val="12"/>
        </w:rPr>
        <w:t xml:space="preserve"> and norms. They wiped each other </w:t>
      </w:r>
      <w:proofErr w:type="gramStart"/>
      <w:r w:rsidRPr="00DE2492">
        <w:rPr>
          <w:rFonts w:cstheme="majorHAnsi"/>
          <w:sz w:val="12"/>
        </w:rPr>
        <w:t>out, or</w:t>
      </w:r>
      <w:proofErr w:type="gramEnd"/>
      <w:r w:rsidRPr="00DE2492">
        <w:rPr>
          <w:rFonts w:cstheme="majorHAnsi"/>
          <w:sz w:val="12"/>
        </w:rPr>
        <w:t xml:space="preserve"> coalesced into larger formations following the agricultural revolution. However, as major civilizations emerged, even those that reached incredible heights, such as the Egyptians and the Romans, eventually collapsed. </w:t>
      </w:r>
      <w:r w:rsidRPr="00DE2492">
        <w:rPr>
          <w:rStyle w:val="StyleUnderline"/>
          <w:rFonts w:cstheme="majorHAnsi"/>
        </w:rPr>
        <w:t>It is only in the very recent past that we became a truly global civilization</w:t>
      </w:r>
      <w:r w:rsidRPr="00DE2492">
        <w:rPr>
          <w:rFonts w:cstheme="majorHAnsi"/>
          <w:sz w:val="12"/>
        </w:rPr>
        <w:t xml:space="preserve">. Our interconnectedness continues to grow rapidly. “Stand or fall, we are the last civilization”, as </w:t>
      </w:r>
      <w:proofErr w:type="spellStart"/>
      <w:r w:rsidRPr="00DE2492">
        <w:rPr>
          <w:rFonts w:cstheme="majorHAnsi"/>
          <w:sz w:val="12"/>
        </w:rPr>
        <w:t>Ricken</w:t>
      </w:r>
      <w:proofErr w:type="spellEnd"/>
      <w:r w:rsidRPr="00DE2492">
        <w:rPr>
          <w:rFonts w:cstheme="majorHAnsi"/>
          <w:sz w:val="12"/>
        </w:rPr>
        <w:t xml:space="preserve"> Patel, the founder of the global civic movement Avaaz, put it. 2. Environmental pressures can drive extinction More than </w:t>
      </w:r>
      <w:r w:rsidRPr="00DE2492">
        <w:rPr>
          <w:rStyle w:val="StyleUnderline"/>
          <w:rFonts w:cstheme="majorHAnsi"/>
        </w:rPr>
        <w:t>15,000 scientists just issued a ‘warning to humanity’</w:t>
      </w:r>
      <w:r w:rsidRPr="00DE2492">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DE2492">
        <w:rPr>
          <w:rStyle w:val="StyleUnderline"/>
          <w:rFonts w:cstheme="majorHAnsi"/>
        </w:rPr>
        <w:t>Diamond charts the history of past societies</w:t>
      </w:r>
      <w:r w:rsidRPr="00DE2492">
        <w:rPr>
          <w:rFonts w:cstheme="majorHAnsi"/>
          <w:sz w:val="12"/>
        </w:rPr>
        <w:t xml:space="preserve">. He makes the case that </w:t>
      </w:r>
      <w:r w:rsidRPr="00DE2492">
        <w:rPr>
          <w:rStyle w:val="StyleUnderline"/>
          <w:rFonts w:cstheme="majorHAnsi"/>
        </w:rPr>
        <w:t xml:space="preserve">overpopulation and resource use beyond the carrying capacity have often been important, </w:t>
      </w:r>
      <w:r w:rsidRPr="00DE2492">
        <w:rPr>
          <w:rFonts w:cstheme="majorHAnsi"/>
          <w:sz w:val="12"/>
        </w:rPr>
        <w:t xml:space="preserve">if not the only, drivers </w:t>
      </w:r>
      <w:r w:rsidRPr="00DE2492">
        <w:rPr>
          <w:rStyle w:val="StyleUnderline"/>
          <w:rFonts w:cstheme="majorHAnsi"/>
        </w:rPr>
        <w:t xml:space="preserve">of collapse. </w:t>
      </w:r>
      <w:r w:rsidRPr="00DE2492">
        <w:rPr>
          <w:rFonts w:cstheme="majorHAnsi"/>
          <w:sz w:val="12"/>
        </w:rPr>
        <w:t xml:space="preserve">Even though we are making important incremental progress in battles such as climate change, </w:t>
      </w:r>
      <w:r w:rsidRPr="00DE2492">
        <w:rPr>
          <w:rStyle w:val="StyleUnderline"/>
          <w:rFonts w:cstheme="majorHAnsi"/>
        </w:rPr>
        <w:t>we must</w:t>
      </w:r>
      <w:r w:rsidRPr="00DE2492">
        <w:rPr>
          <w:rFonts w:cstheme="majorHAnsi"/>
          <w:sz w:val="12"/>
        </w:rPr>
        <w:t xml:space="preserve"> still </w:t>
      </w:r>
      <w:r w:rsidRPr="00DE2492">
        <w:rPr>
          <w:rStyle w:val="StyleUnderline"/>
          <w:rFonts w:cstheme="majorHAnsi"/>
        </w:rPr>
        <w:t xml:space="preserve">achieve </w:t>
      </w:r>
      <w:r w:rsidRPr="00DE2492">
        <w:rPr>
          <w:rStyle w:val="StyleUnderline"/>
          <w:rFonts w:cstheme="majorHAnsi"/>
        </w:rPr>
        <w:lastRenderedPageBreak/>
        <w:t xml:space="preserve">tremendous </w:t>
      </w:r>
      <w:r w:rsidRPr="00DE2492">
        <w:rPr>
          <w:rFonts w:cstheme="majorHAnsi"/>
          <w:sz w:val="12"/>
        </w:rPr>
        <w:t xml:space="preserve">step </w:t>
      </w:r>
      <w:r w:rsidRPr="00DE2492">
        <w:rPr>
          <w:rStyle w:val="StyleUnderline"/>
          <w:rFonts w:cstheme="majorHAnsi"/>
        </w:rPr>
        <w:t>changes in our response to several major environmental crises.</w:t>
      </w:r>
      <w:r w:rsidRPr="00DE2492">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DE2492">
        <w:rPr>
          <w:rFonts w:cstheme="majorHAnsi"/>
          <w:sz w:val="12"/>
        </w:rPr>
        <w:t>superintelligent</w:t>
      </w:r>
      <w:proofErr w:type="spellEnd"/>
      <w:r w:rsidRPr="00DE2492">
        <w:rPr>
          <w:rFonts w:cstheme="majorHAnsi"/>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DE2492">
        <w:rPr>
          <w:rStyle w:val="Emphasis"/>
          <w:rFonts w:cstheme="majorHAnsi"/>
        </w:rPr>
        <w:t xml:space="preserve">Bostrom cites a survey of industry </w:t>
      </w:r>
      <w:r w:rsidRPr="00DE2492">
        <w:rPr>
          <w:rStyle w:val="Emphasis"/>
          <w:rFonts w:cstheme="majorHAnsi"/>
          <w:highlight w:val="green"/>
        </w:rPr>
        <w:t>experts</w:t>
      </w:r>
      <w:r w:rsidRPr="00DE2492">
        <w:rPr>
          <w:rStyle w:val="Emphasis"/>
          <w:rFonts w:cstheme="majorHAnsi"/>
        </w:rPr>
        <w:t xml:space="preserve"> that </w:t>
      </w:r>
      <w:r w:rsidRPr="00DE2492">
        <w:rPr>
          <w:rStyle w:val="Emphasis"/>
          <w:rFonts w:cstheme="majorHAnsi"/>
          <w:highlight w:val="green"/>
        </w:rPr>
        <w:t xml:space="preserve">projected </w:t>
      </w:r>
      <w:r w:rsidRPr="00DE2492">
        <w:rPr>
          <w:rStyle w:val="Emphasis"/>
          <w:rFonts w:cstheme="majorHAnsi"/>
        </w:rPr>
        <w:t xml:space="preserve">a 50% chance of </w:t>
      </w:r>
      <w:r w:rsidRPr="00DE2492">
        <w:rPr>
          <w:rStyle w:val="Emphasis"/>
          <w:rFonts w:cstheme="majorHAnsi"/>
          <w:highlight w:val="green"/>
        </w:rPr>
        <w:t>the development of a</w:t>
      </w:r>
      <w:r w:rsidRPr="00DE2492">
        <w:rPr>
          <w:rStyle w:val="Emphasis"/>
          <w:rFonts w:cstheme="majorHAnsi"/>
        </w:rPr>
        <w:t>rtificial super</w:t>
      </w:r>
      <w:r w:rsidRPr="00DE2492">
        <w:rPr>
          <w:rStyle w:val="Emphasis"/>
          <w:rFonts w:cstheme="majorHAnsi"/>
          <w:highlight w:val="green"/>
        </w:rPr>
        <w:t>i</w:t>
      </w:r>
      <w:r w:rsidRPr="00DE2492">
        <w:rPr>
          <w:rStyle w:val="Emphasis"/>
          <w:rFonts w:cstheme="majorHAnsi"/>
        </w:rPr>
        <w:t>ntelligence by 2050</w:t>
      </w:r>
      <w:r w:rsidRPr="00DE2492">
        <w:rPr>
          <w:rFonts w:cstheme="majorHAnsi"/>
          <w:sz w:val="12"/>
        </w:rPr>
        <w:t xml:space="preserve">, </w:t>
      </w:r>
      <w:r w:rsidRPr="00DE2492">
        <w:rPr>
          <w:rStyle w:val="Emphasis"/>
          <w:rFonts w:cstheme="majorHAnsi"/>
        </w:rPr>
        <w:t xml:space="preserve">and a </w:t>
      </w:r>
      <w:r w:rsidRPr="00DE2492">
        <w:rPr>
          <w:rStyle w:val="Emphasis"/>
          <w:rFonts w:cstheme="majorHAnsi"/>
          <w:highlight w:val="green"/>
        </w:rPr>
        <w:t>90% chance by 2075</w:t>
      </w:r>
      <w:r w:rsidRPr="00DE2492">
        <w:rPr>
          <w:rFonts w:cstheme="majorHAnsi"/>
          <w:sz w:val="12"/>
        </w:rPr>
        <w:t xml:space="preserve">. The latter date is within the life expectancy of many alive today. </w:t>
      </w:r>
      <w:r w:rsidRPr="00DE2492">
        <w:rPr>
          <w:rStyle w:val="StyleUnderline"/>
          <w:rFonts w:cstheme="majorHAnsi"/>
          <w:highlight w:val="green"/>
        </w:rPr>
        <w:t>Visionaries</w:t>
      </w:r>
      <w:r w:rsidRPr="00DE2492">
        <w:rPr>
          <w:rFonts w:cstheme="majorHAnsi"/>
          <w:sz w:val="12"/>
        </w:rPr>
        <w:t xml:space="preserve"> like Stephen Hawking and Elon Musk have </w:t>
      </w:r>
      <w:r w:rsidRPr="00DE2492">
        <w:rPr>
          <w:rStyle w:val="StyleUnderline"/>
          <w:rFonts w:cstheme="majorHAnsi"/>
          <w:highlight w:val="green"/>
        </w:rPr>
        <w:t>warned of the existential risks from artificial superintelligence</w:t>
      </w:r>
      <w:r w:rsidRPr="00DE2492">
        <w:rPr>
          <w:rStyle w:val="StyleUnderline"/>
          <w:rFonts w:cstheme="majorHAnsi"/>
        </w:rPr>
        <w:t xml:space="preserve">. </w:t>
      </w:r>
      <w:r w:rsidRPr="00DE2492">
        <w:rPr>
          <w:rFonts w:cstheme="majorHAnsi"/>
          <w:sz w:val="12"/>
        </w:rPr>
        <w:t xml:space="preserve">Their opposite camp includes Larry Page and Mark Zuckerberg. But on an issue that concerns the future of humanity, is it </w:t>
      </w:r>
      <w:proofErr w:type="gramStart"/>
      <w:r w:rsidRPr="00DE2492">
        <w:rPr>
          <w:rFonts w:cstheme="majorHAnsi"/>
          <w:sz w:val="12"/>
        </w:rPr>
        <w:t>really wise</w:t>
      </w:r>
      <w:proofErr w:type="gramEnd"/>
      <w:r w:rsidRPr="00DE2492">
        <w:rPr>
          <w:rFonts w:cstheme="majorHAnsi"/>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DE2492">
        <w:rPr>
          <w:rStyle w:val="StyleUnderline"/>
          <w:rFonts w:cstheme="majorHAnsi"/>
        </w:rPr>
        <w:t>Throughout history, we have rallied against the ‘other’</w:t>
      </w:r>
      <w:r w:rsidRPr="00DE2492">
        <w:rPr>
          <w:rFonts w:cstheme="majorHAnsi"/>
          <w:sz w:val="12"/>
        </w:rPr>
        <w:t xml:space="preserve">. </w:t>
      </w:r>
      <w:r w:rsidRPr="00DE2492">
        <w:rPr>
          <w:rStyle w:val="StyleUnderline"/>
          <w:rFonts w:cstheme="majorHAnsi"/>
        </w:rPr>
        <w:t>Tribes</w:t>
      </w:r>
      <w:r w:rsidRPr="00DE2492">
        <w:rPr>
          <w:rFonts w:cstheme="majorHAnsi"/>
          <w:sz w:val="12"/>
        </w:rPr>
        <w:t xml:space="preserve"> have </w:t>
      </w:r>
      <w:r w:rsidRPr="00DE2492">
        <w:rPr>
          <w:rStyle w:val="StyleUnderline"/>
          <w:rFonts w:cstheme="majorHAnsi"/>
        </w:rPr>
        <w:t xml:space="preserve">overpowered </w:t>
      </w:r>
      <w:proofErr w:type="gramStart"/>
      <w:r w:rsidRPr="00DE2492">
        <w:rPr>
          <w:rStyle w:val="StyleUnderline"/>
          <w:rFonts w:cstheme="majorHAnsi"/>
        </w:rPr>
        <w:t>tribes,</w:t>
      </w:r>
      <w:proofErr w:type="gramEnd"/>
      <w:r w:rsidRPr="00DE2492">
        <w:rPr>
          <w:rFonts w:cstheme="majorHAnsi"/>
          <w:sz w:val="12"/>
        </w:rPr>
        <w:t xml:space="preserve"> </w:t>
      </w:r>
      <w:r w:rsidRPr="00DE2492">
        <w:rPr>
          <w:rStyle w:val="StyleUnderline"/>
          <w:rFonts w:cstheme="majorHAnsi"/>
        </w:rPr>
        <w:t>empires have conquered rivals</w:t>
      </w:r>
      <w:r w:rsidRPr="00DE2492">
        <w:rPr>
          <w:rFonts w:cstheme="majorHAnsi"/>
          <w:sz w:val="12"/>
        </w:rPr>
        <w:t xml:space="preserve">. Even today, </w:t>
      </w:r>
      <w:r w:rsidRPr="00DE2492">
        <w:rPr>
          <w:rStyle w:val="StyleUnderline"/>
          <w:rFonts w:cstheme="majorHAnsi"/>
        </w:rPr>
        <w:t>our fiercest displays of unity typically happen at wartime. We</w:t>
      </w:r>
      <w:r w:rsidRPr="00DE2492">
        <w:rPr>
          <w:rFonts w:cstheme="majorHAnsi"/>
          <w:sz w:val="12"/>
        </w:rPr>
        <w:t xml:space="preserve"> give our lives for our motherland and defend nationalistic pride like a wounded lion. But like the early </w:t>
      </w:r>
      <w:proofErr w:type="spellStart"/>
      <w:r w:rsidRPr="00DE2492">
        <w:rPr>
          <w:rFonts w:cstheme="majorHAnsi"/>
          <w:sz w:val="12"/>
        </w:rPr>
        <w:t>Morioris</w:t>
      </w:r>
      <w:proofErr w:type="spellEnd"/>
      <w:r w:rsidRPr="00DE2492">
        <w:rPr>
          <w:rFonts w:cstheme="majorHAnsi"/>
          <w:sz w:val="12"/>
        </w:rPr>
        <w:t xml:space="preserve">, </w:t>
      </w:r>
      <w:r w:rsidRPr="00DE2492">
        <w:rPr>
          <w:rStyle w:val="StyleUnderline"/>
          <w:rFonts w:cstheme="majorHAnsi"/>
        </w:rPr>
        <w:t xml:space="preserve">we 21st-century citizens find ourselves on an </w:t>
      </w:r>
      <w:r w:rsidRPr="00DE2492">
        <w:rPr>
          <w:rStyle w:val="Emphasis"/>
          <w:rFonts w:cstheme="majorHAnsi"/>
        </w:rPr>
        <w:t>increasingly unstable island</w:t>
      </w:r>
      <w:r w:rsidRPr="00DE2492">
        <w:rPr>
          <w:rStyle w:val="StyleUnderline"/>
          <w:rFonts w:cstheme="majorHAnsi"/>
        </w:rPr>
        <w:t>.</w:t>
      </w:r>
      <w:r w:rsidRPr="00DE2492">
        <w:rPr>
          <w:rFonts w:cstheme="majorHAnsi"/>
          <w:sz w:val="12"/>
        </w:rPr>
        <w:t xml:space="preserve"> </w:t>
      </w:r>
      <w:r w:rsidRPr="00DE2492">
        <w:rPr>
          <w:rStyle w:val="StyleUnderline"/>
          <w:rFonts w:cstheme="majorHAnsi"/>
        </w:rPr>
        <w:t xml:space="preserve">We may have a violent past, but </w:t>
      </w:r>
      <w:r w:rsidRPr="00DE2492">
        <w:rPr>
          <w:rStyle w:val="Emphasis"/>
          <w:rFonts w:cstheme="majorHAnsi"/>
          <w:highlight w:val="green"/>
        </w:rPr>
        <w:t>we have no more dangerous enemy than ourselves</w:t>
      </w:r>
      <w:r w:rsidRPr="00DE2492">
        <w:rPr>
          <w:rFonts w:cstheme="majorHAnsi"/>
          <w:sz w:val="12"/>
        </w:rPr>
        <w:t xml:space="preserve">. </w:t>
      </w:r>
      <w:r w:rsidRPr="00DE2492">
        <w:rPr>
          <w:rStyle w:val="StyleUnderline"/>
          <w:rFonts w:cstheme="majorHAnsi"/>
        </w:rPr>
        <w:t>Our task is to find</w:t>
      </w:r>
      <w:r w:rsidRPr="00DE2492">
        <w:rPr>
          <w:rFonts w:cstheme="majorHAnsi"/>
          <w:sz w:val="12"/>
        </w:rPr>
        <w:t xml:space="preserve"> our own </w:t>
      </w:r>
      <w:proofErr w:type="spellStart"/>
      <w:r w:rsidRPr="00DE2492">
        <w:rPr>
          <w:rFonts w:cstheme="majorHAnsi"/>
          <w:sz w:val="12"/>
        </w:rPr>
        <w:t>Nunuku’s</w:t>
      </w:r>
      <w:proofErr w:type="spellEnd"/>
      <w:r w:rsidRPr="00DE2492">
        <w:rPr>
          <w:rFonts w:cstheme="majorHAnsi"/>
          <w:sz w:val="12"/>
        </w:rPr>
        <w:t xml:space="preserve"> Law. </w:t>
      </w:r>
      <w:r w:rsidRPr="00DE2492">
        <w:rPr>
          <w:rStyle w:val="StyleUnderline"/>
          <w:rFonts w:cstheme="majorHAnsi"/>
        </w:rPr>
        <w:t>Our own shared contract, based on equity, would help us navigate safely.</w:t>
      </w:r>
      <w:r w:rsidRPr="00DE2492">
        <w:rPr>
          <w:rFonts w:cstheme="majorHAnsi"/>
          <w:sz w:val="12"/>
        </w:rPr>
        <w:t xml:space="preserve"> It </w:t>
      </w:r>
      <w:r w:rsidRPr="00DE2492">
        <w:rPr>
          <w:rStyle w:val="StyleUnderline"/>
          <w:rFonts w:cstheme="majorHAnsi"/>
        </w:rPr>
        <w:t xml:space="preserve">would ensure a future that unleashes the full potential of our still-budding human civilization, in all its diversity. We cannot do this unless we are </w:t>
      </w:r>
      <w:r w:rsidRPr="00DE2492">
        <w:rPr>
          <w:rStyle w:val="Emphasis"/>
          <w:rFonts w:cstheme="majorHAnsi"/>
        </w:rPr>
        <w:t>humbly grounded in the possibility of our own destruction</w:t>
      </w:r>
      <w:r w:rsidRPr="00DE2492">
        <w:rPr>
          <w:rFonts w:cstheme="majorHAnsi"/>
          <w:sz w:val="12"/>
        </w:rPr>
        <w:t xml:space="preserve">. </w:t>
      </w:r>
      <w:r w:rsidRPr="00DE2492">
        <w:rPr>
          <w:rStyle w:val="Emphasis"/>
          <w:rFonts w:cstheme="majorHAnsi"/>
          <w:highlight w:val="green"/>
        </w:rPr>
        <w:t>Survival is life’s primal instinct</w:t>
      </w:r>
      <w:r w:rsidRPr="00DE2492">
        <w:rPr>
          <w:rFonts w:cstheme="majorHAnsi"/>
          <w:sz w:val="12"/>
        </w:rPr>
        <w:t xml:space="preserve">. </w:t>
      </w:r>
      <w:r w:rsidRPr="00DE2492">
        <w:rPr>
          <w:rStyle w:val="StyleUnderline"/>
          <w:rFonts w:cstheme="majorHAnsi"/>
        </w:rPr>
        <w:t xml:space="preserve">In the absence of a common enemy, </w:t>
      </w:r>
      <w:r w:rsidRPr="00DE2492">
        <w:rPr>
          <w:rStyle w:val="StyleUnderline"/>
          <w:rFonts w:cstheme="majorHAnsi"/>
          <w:highlight w:val="green"/>
        </w:rPr>
        <w:t>we must find common cause in survival. Our future may depend on whether we realize this.</w:t>
      </w:r>
    </w:p>
    <w:p w14:paraId="51FD34BC" w14:textId="77777777" w:rsidR="00331B1E" w:rsidRDefault="00331B1E" w:rsidP="00672B5D"/>
    <w:p w14:paraId="5051BF03" w14:textId="77777777" w:rsidR="00651493" w:rsidRDefault="00651493" w:rsidP="00651493">
      <w:pPr>
        <w:pStyle w:val="Heading3"/>
      </w:pPr>
      <w:r>
        <w:lastRenderedPageBreak/>
        <w:t>Insurrections Bad</w:t>
      </w:r>
    </w:p>
    <w:p w14:paraId="6B19AAD5" w14:textId="77777777" w:rsidR="00651493" w:rsidRPr="00AB1166" w:rsidRDefault="00651493" w:rsidP="00651493">
      <w:pPr>
        <w:pStyle w:val="Heading4"/>
      </w:pPr>
      <w:r>
        <w:t xml:space="preserve">Their use of violent “Counter-ops” is </w:t>
      </w:r>
      <w:r>
        <w:rPr>
          <w:u w:val="single"/>
        </w:rPr>
        <w:t>bad</w:t>
      </w:r>
      <w:r>
        <w:t>:</w:t>
      </w:r>
    </w:p>
    <w:p w14:paraId="52BB97ED" w14:textId="77777777" w:rsidR="00651493" w:rsidRDefault="00651493" w:rsidP="00651493">
      <w:pPr>
        <w:pStyle w:val="Heading4"/>
      </w:pPr>
      <w:r>
        <w:t xml:space="preserve">The state </w:t>
      </w:r>
      <w:r>
        <w:rPr>
          <w:u w:val="single"/>
        </w:rPr>
        <w:t>responds</w:t>
      </w:r>
      <w:r>
        <w:t xml:space="preserve"> with </w:t>
      </w:r>
      <w:r>
        <w:rPr>
          <w:u w:val="single"/>
        </w:rPr>
        <w:t>military crackdowns</w:t>
      </w:r>
      <w:r>
        <w:t xml:space="preserve">. </w:t>
      </w:r>
    </w:p>
    <w:p w14:paraId="01C04454" w14:textId="77777777" w:rsidR="00651493" w:rsidRDefault="00651493" w:rsidP="00651493">
      <w:r>
        <w:rPr>
          <w:b/>
          <w:bCs/>
          <w:sz w:val="26"/>
          <w:szCs w:val="26"/>
        </w:rPr>
        <w:t>Flaherty ’5</w:t>
      </w:r>
      <w:r>
        <w:t xml:space="preserve"> [Kevin; 2005; B.A. in International Relations from the University of South California; </w:t>
      </w:r>
      <w:proofErr w:type="spellStart"/>
      <w:r>
        <w:t>Cryptogon</w:t>
      </w:r>
      <w:proofErr w:type="spellEnd"/>
      <w:r>
        <w:t xml:space="preserve">, </w:t>
      </w:r>
      <w:r w:rsidRPr="00281959">
        <w:t>“</w:t>
      </w:r>
      <w:r w:rsidRPr="00057F31">
        <w:t>Militant Electronic Piracy:</w:t>
      </w:r>
      <w:r w:rsidRPr="00057F31">
        <w:br/>
        <w:t>Non-Violent Insurgency Tactics Against the American Corporate State</w:t>
      </w:r>
      <w:r>
        <w:t xml:space="preserve">,” </w:t>
      </w:r>
      <w:hyperlink r:id="rId14" w:history="1">
        <w:r w:rsidRPr="00134832">
          <w:rPr>
            <w:rStyle w:val="Hyperlink"/>
          </w:rPr>
          <w:t>http://cryptogon.com/docs/pirate_insurgency.html/</w:t>
        </w:r>
      </w:hyperlink>
      <w:r>
        <w:t>]</w:t>
      </w:r>
    </w:p>
    <w:p w14:paraId="480A0D34" w14:textId="77777777" w:rsidR="00651493" w:rsidRDefault="00651493" w:rsidP="00651493">
      <w:pPr>
        <w:rPr>
          <w:sz w:val="14"/>
        </w:rPr>
      </w:pPr>
      <w:r w:rsidRPr="00057F31">
        <w:rPr>
          <w:rStyle w:val="Emphasis"/>
        </w:rPr>
        <w:t xml:space="preserve">Any </w:t>
      </w:r>
      <w:r w:rsidRPr="000D40BD">
        <w:rPr>
          <w:rStyle w:val="Emphasis"/>
          <w:highlight w:val="green"/>
        </w:rPr>
        <w:t>violent insurgency</w:t>
      </w:r>
      <w:r w:rsidRPr="000D40BD">
        <w:rPr>
          <w:highlight w:val="green"/>
          <w:u w:val="single"/>
        </w:rPr>
        <w:t xml:space="preserve"> against the</w:t>
      </w:r>
      <w:r w:rsidRPr="00057F31">
        <w:rPr>
          <w:rStyle w:val="StyleUnderline"/>
        </w:rPr>
        <w:t xml:space="preserve"> American Corporate </w:t>
      </w:r>
      <w:r w:rsidRPr="000D40BD">
        <w:rPr>
          <w:rStyle w:val="StyleUnderline"/>
          <w:highlight w:val="green"/>
        </w:rPr>
        <w:t>State</w:t>
      </w:r>
      <w:r w:rsidRPr="000D40BD">
        <w:rPr>
          <w:highlight w:val="green"/>
          <w:u w:val="single"/>
        </w:rPr>
        <w:t xml:space="preserve"> is sure to </w:t>
      </w:r>
      <w:r w:rsidRPr="000D40BD">
        <w:rPr>
          <w:rStyle w:val="Emphasis"/>
          <w:highlight w:val="green"/>
        </w:rPr>
        <w:t>fail</w:t>
      </w:r>
      <w:r w:rsidRPr="000D40BD">
        <w:rPr>
          <w:sz w:val="14"/>
          <w:highlight w:val="green"/>
        </w:rPr>
        <w:t xml:space="preserve"> </w:t>
      </w:r>
      <w:r w:rsidRPr="000D40BD">
        <w:rPr>
          <w:highlight w:val="green"/>
          <w:u w:val="single"/>
        </w:rPr>
        <w:t xml:space="preserve">and will </w:t>
      </w:r>
      <w:r w:rsidRPr="000D40BD">
        <w:rPr>
          <w:rStyle w:val="Emphasis"/>
          <w:highlight w:val="green"/>
        </w:rPr>
        <w:t>only</w:t>
      </w:r>
      <w:r>
        <w:rPr>
          <w:u w:val="single"/>
        </w:rPr>
        <w:t xml:space="preserve"> serve </w:t>
      </w:r>
      <w:r w:rsidRPr="00057F31">
        <w:rPr>
          <w:u w:val="single"/>
        </w:rPr>
        <w:t xml:space="preserve">to </w:t>
      </w:r>
      <w:r w:rsidRPr="000D40BD">
        <w:rPr>
          <w:highlight w:val="green"/>
          <w:u w:val="single"/>
        </w:rPr>
        <w:t>enhance</w:t>
      </w:r>
      <w:r w:rsidRPr="00057F31">
        <w:rPr>
          <w:u w:val="single"/>
        </w:rPr>
        <w:t xml:space="preserve"> the </w:t>
      </w:r>
      <w:r w:rsidRPr="00057F31">
        <w:rPr>
          <w:rStyle w:val="Emphasis"/>
        </w:rPr>
        <w:t xml:space="preserve">state's </w:t>
      </w:r>
      <w:r w:rsidRPr="000D40BD">
        <w:rPr>
          <w:rStyle w:val="Emphasis"/>
          <w:highlight w:val="green"/>
        </w:rPr>
        <w:t>power</w:t>
      </w:r>
      <w:r>
        <w:rPr>
          <w:sz w:val="14"/>
        </w:rPr>
        <w:t xml:space="preserve">. The major flaw of </w:t>
      </w:r>
      <w:r w:rsidRPr="00057F31">
        <w:rPr>
          <w:sz w:val="16"/>
          <w:szCs w:val="16"/>
        </w:rPr>
        <w:t xml:space="preserve">violent insurgencies, both </w:t>
      </w:r>
      <w:proofErr w:type="gramStart"/>
      <w:r w:rsidRPr="00057F31">
        <w:rPr>
          <w:sz w:val="16"/>
          <w:szCs w:val="16"/>
        </w:rPr>
        <w:t>cell</w:t>
      </w:r>
      <w:proofErr w:type="gramEnd"/>
      <w:r w:rsidRPr="00057F31">
        <w:rPr>
          <w:sz w:val="16"/>
          <w:szCs w:val="16"/>
        </w:rPr>
        <w:t xml:space="preserve"> based (Weathermen Underground, Black Panthers, Aryan Nations etc.) and leaderless (Earth Liberation Front, People for the Ethical Treatment of Animals, etc.) is that they are attempting to attack the </w:t>
      </w:r>
      <w:r w:rsidRPr="00D213D9">
        <w:rPr>
          <w:sz w:val="16"/>
          <w:szCs w:val="16"/>
        </w:rPr>
        <w:t>system</w:t>
      </w:r>
      <w:r w:rsidRPr="00D213D9">
        <w:t xml:space="preserve"> </w:t>
      </w:r>
      <w:r w:rsidRPr="00D213D9">
        <w:rPr>
          <w:u w:val="single"/>
        </w:rPr>
        <w:t xml:space="preserve">using the same tactics the </w:t>
      </w:r>
      <w:r w:rsidRPr="00D213D9">
        <w:rPr>
          <w:rStyle w:val="StyleUnderline"/>
        </w:rPr>
        <w:t>American Corporate State</w:t>
      </w:r>
      <w:r w:rsidRPr="00D213D9">
        <w:rPr>
          <w:u w:val="single"/>
        </w:rPr>
        <w:t xml:space="preserve"> has </w:t>
      </w:r>
      <w:r w:rsidRPr="00D213D9">
        <w:rPr>
          <w:rStyle w:val="Emphasis"/>
        </w:rPr>
        <w:t>already mastered</w:t>
      </w:r>
      <w:r w:rsidRPr="00D213D9">
        <w:rPr>
          <w:u w:val="single"/>
        </w:rPr>
        <w:t xml:space="preserve">: terror and </w:t>
      </w:r>
      <w:r w:rsidRPr="00D213D9">
        <w:rPr>
          <w:rStyle w:val="Emphasis"/>
        </w:rPr>
        <w:t>psychological operations</w:t>
      </w:r>
      <w:r w:rsidRPr="00D213D9">
        <w:rPr>
          <w:rStyle w:val="StyleUnderline"/>
        </w:rPr>
        <w:t>. The</w:t>
      </w:r>
      <w:r w:rsidRPr="00057F31">
        <w:rPr>
          <w:u w:val="single"/>
        </w:rPr>
        <w:t xml:space="preserve"> </w:t>
      </w:r>
      <w:r w:rsidRPr="00057F31">
        <w:rPr>
          <w:rStyle w:val="StyleUnderline"/>
        </w:rPr>
        <w:t xml:space="preserve">American Corporate </w:t>
      </w:r>
      <w:r w:rsidRPr="000D40BD">
        <w:rPr>
          <w:rStyle w:val="StyleUnderline"/>
          <w:highlight w:val="green"/>
        </w:rPr>
        <w:t>State</w:t>
      </w:r>
      <w:r>
        <w:rPr>
          <w:sz w:val="14"/>
        </w:rPr>
        <w:t xml:space="preserve"> attained primacy through the effective application of terror and psychological operations. Therefore, it </w:t>
      </w:r>
      <w:r w:rsidRPr="000D40BD">
        <w:rPr>
          <w:highlight w:val="green"/>
          <w:u w:val="single"/>
        </w:rPr>
        <w:t xml:space="preserve">has </w:t>
      </w:r>
      <w:r w:rsidRPr="00057F31">
        <w:rPr>
          <w:rStyle w:val="Emphasis"/>
        </w:rPr>
        <w:t xml:space="preserve">far </w:t>
      </w:r>
      <w:r w:rsidRPr="000D40BD">
        <w:rPr>
          <w:rStyle w:val="Emphasis"/>
          <w:highlight w:val="green"/>
        </w:rPr>
        <w:t>more</w:t>
      </w:r>
      <w:r w:rsidRPr="000D40BD">
        <w:rPr>
          <w:highlight w:val="green"/>
          <w:u w:val="single"/>
        </w:rPr>
        <w:t xml:space="preserve"> skill</w:t>
      </w:r>
      <w:r w:rsidRPr="00057F31">
        <w:rPr>
          <w:u w:val="single"/>
        </w:rPr>
        <w:t xml:space="preserve"> and experience </w:t>
      </w:r>
      <w:r>
        <w:rPr>
          <w:u w:val="single"/>
        </w:rPr>
        <w:t xml:space="preserve">in the use of these </w:t>
      </w:r>
      <w:r w:rsidRPr="00057F31">
        <w:rPr>
          <w:u w:val="single"/>
        </w:rPr>
        <w:t xml:space="preserve">tactics </w:t>
      </w:r>
      <w:r w:rsidRPr="000D40BD">
        <w:rPr>
          <w:highlight w:val="green"/>
          <w:u w:val="single"/>
        </w:rPr>
        <w:t xml:space="preserve">than </w:t>
      </w:r>
      <w:r w:rsidRPr="000D40BD">
        <w:rPr>
          <w:rStyle w:val="Emphasis"/>
          <w:highlight w:val="green"/>
        </w:rPr>
        <w:t>any upstart</w:t>
      </w:r>
      <w:r w:rsidRPr="000D40BD">
        <w:rPr>
          <w:highlight w:val="green"/>
          <w:u w:val="single"/>
        </w:rPr>
        <w:t xml:space="preserve"> could </w:t>
      </w:r>
      <w:r w:rsidRPr="00057F31">
        <w:rPr>
          <w:rStyle w:val="Emphasis"/>
        </w:rPr>
        <w:t xml:space="preserve">ever </w:t>
      </w:r>
      <w:r w:rsidRPr="000D40BD">
        <w:rPr>
          <w:rStyle w:val="Emphasis"/>
          <w:highlight w:val="green"/>
        </w:rPr>
        <w:t>hope</w:t>
      </w:r>
      <w:r w:rsidRPr="000D40BD">
        <w:rPr>
          <w:highlight w:val="green"/>
          <w:u w:val="single"/>
        </w:rPr>
        <w:t xml:space="preserve"> </w:t>
      </w:r>
      <w:r w:rsidRPr="000D40BD">
        <w:rPr>
          <w:rStyle w:val="StyleUnderline"/>
          <w:highlight w:val="green"/>
        </w:rPr>
        <w:t xml:space="preserve">to attain. </w:t>
      </w:r>
      <w:r w:rsidRPr="000526B1">
        <w:rPr>
          <w:rStyle w:val="StyleUnderline"/>
        </w:rPr>
        <w:t>This makes the</w:t>
      </w:r>
      <w:r w:rsidRPr="000526B1">
        <w:rPr>
          <w:u w:val="single"/>
        </w:rPr>
        <w:t xml:space="preserve"> </w:t>
      </w:r>
      <w:r w:rsidRPr="000526B1">
        <w:rPr>
          <w:rStyle w:val="StyleUnderline"/>
        </w:rPr>
        <w:t>American Corporate State</w:t>
      </w:r>
      <w:r w:rsidRPr="000526B1">
        <w:rPr>
          <w:u w:val="single"/>
        </w:rPr>
        <w:t xml:space="preserve"> </w:t>
      </w:r>
      <w:r w:rsidRPr="000526B1">
        <w:rPr>
          <w:rStyle w:val="Emphasis"/>
        </w:rPr>
        <w:t>impervious</w:t>
      </w:r>
      <w:r w:rsidRPr="000526B1">
        <w:rPr>
          <w:u w:val="single"/>
        </w:rPr>
        <w:t xml:space="preserve"> to traditional </w:t>
      </w:r>
      <w:r w:rsidRPr="000526B1">
        <w:rPr>
          <w:rStyle w:val="Emphasis"/>
        </w:rPr>
        <w:t>insurgency tactics</w:t>
      </w:r>
      <w:r w:rsidRPr="000526B1">
        <w:rPr>
          <w:u w:val="single"/>
        </w:rPr>
        <w:t>.</w:t>
      </w:r>
      <w:r>
        <w:rPr>
          <w:u w:val="single"/>
        </w:rPr>
        <w:t xml:space="preserve"> </w:t>
      </w:r>
      <w:r>
        <w:rPr>
          <w:sz w:val="14"/>
        </w:rPr>
        <w:t xml:space="preserve"> </w:t>
      </w:r>
    </w:p>
    <w:p w14:paraId="44A950B2" w14:textId="77777777" w:rsidR="00651493" w:rsidRDefault="00651493" w:rsidP="00651493">
      <w:pPr>
        <w:rPr>
          <w:sz w:val="14"/>
        </w:rPr>
      </w:pPr>
      <w:r>
        <w:rPr>
          <w:sz w:val="14"/>
        </w:rPr>
        <w:t xml:space="preserve">- Political Activism and the ACS Counterinsurgency Apparatus  </w:t>
      </w:r>
    </w:p>
    <w:p w14:paraId="2E898E1D" w14:textId="77777777" w:rsidR="00651493" w:rsidRDefault="00651493" w:rsidP="00651493">
      <w:pPr>
        <w:rPr>
          <w:sz w:val="14"/>
        </w:rPr>
      </w:pPr>
      <w:r w:rsidRPr="000D40BD">
        <w:rPr>
          <w:highlight w:val="green"/>
          <w:u w:val="single"/>
        </w:rPr>
        <w:t>The</w:t>
      </w:r>
      <w:r w:rsidRPr="00057F31">
        <w:rPr>
          <w:u w:val="single"/>
        </w:rPr>
        <w:t xml:space="preserve"> </w:t>
      </w:r>
      <w:r w:rsidRPr="00057F31">
        <w:rPr>
          <w:rStyle w:val="StyleUnderline"/>
        </w:rPr>
        <w:t xml:space="preserve">American Corporate </w:t>
      </w:r>
      <w:r w:rsidRPr="000D40BD">
        <w:rPr>
          <w:rStyle w:val="StyleUnderline"/>
          <w:highlight w:val="green"/>
        </w:rPr>
        <w:t>State</w:t>
      </w:r>
      <w:r w:rsidRPr="000D40BD">
        <w:rPr>
          <w:highlight w:val="green"/>
          <w:u w:val="single"/>
        </w:rPr>
        <w:t xml:space="preserve"> employs</w:t>
      </w:r>
      <w:r w:rsidRPr="00057F31">
        <w:rPr>
          <w:u w:val="single"/>
        </w:rPr>
        <w:t xml:space="preserve"> </w:t>
      </w:r>
      <w:r>
        <w:rPr>
          <w:u w:val="single"/>
        </w:rPr>
        <w:t xml:space="preserve">a </w:t>
      </w:r>
      <w:r w:rsidRPr="00057F31">
        <w:rPr>
          <w:rStyle w:val="Emphasis"/>
        </w:rPr>
        <w:t xml:space="preserve">full-time </w:t>
      </w:r>
      <w:r w:rsidRPr="000D40BD">
        <w:rPr>
          <w:rStyle w:val="Emphasis"/>
          <w:highlight w:val="green"/>
        </w:rPr>
        <w:t>counterinsurgency</w:t>
      </w:r>
      <w:r w:rsidRPr="000D40BD">
        <w:rPr>
          <w:highlight w:val="green"/>
          <w:u w:val="single"/>
        </w:rPr>
        <w:t xml:space="preserve"> infrastructure with resources </w:t>
      </w:r>
      <w:r>
        <w:rPr>
          <w:u w:val="single"/>
        </w:rPr>
        <w:t xml:space="preserve">that are </w:t>
      </w:r>
      <w:r w:rsidRPr="000D40BD">
        <w:rPr>
          <w:rStyle w:val="Emphasis"/>
          <w:highlight w:val="green"/>
        </w:rPr>
        <w:t>unimaginable</w:t>
      </w:r>
      <w:r w:rsidRPr="000D40BD">
        <w:rPr>
          <w:highlight w:val="green"/>
          <w:u w:val="single"/>
        </w:rPr>
        <w:t xml:space="preserve"> to </w:t>
      </w:r>
      <w:r>
        <w:rPr>
          <w:u w:val="single"/>
        </w:rPr>
        <w:t xml:space="preserve">most would be </w:t>
      </w:r>
      <w:r w:rsidRPr="000D40BD">
        <w:rPr>
          <w:highlight w:val="green"/>
          <w:u w:val="single"/>
        </w:rPr>
        <w:t>insurgents</w:t>
      </w:r>
      <w:r>
        <w:rPr>
          <w:sz w:val="14"/>
        </w:rPr>
        <w:t xml:space="preserve">. Quite </w:t>
      </w:r>
      <w:r w:rsidRPr="000526B1">
        <w:rPr>
          <w:sz w:val="14"/>
        </w:rPr>
        <w:t xml:space="preserve">simply, </w:t>
      </w:r>
      <w:r w:rsidRPr="000526B1">
        <w:rPr>
          <w:rStyle w:val="Emphasis"/>
        </w:rPr>
        <w:t>violent insurgents</w:t>
      </w:r>
      <w:r w:rsidRPr="000526B1">
        <w:rPr>
          <w:u w:val="single"/>
        </w:rPr>
        <w:t xml:space="preserve"> have </w:t>
      </w:r>
      <w:r w:rsidRPr="000526B1">
        <w:rPr>
          <w:rStyle w:val="Emphasis"/>
        </w:rPr>
        <w:t>no idea</w:t>
      </w:r>
      <w:r w:rsidRPr="000526B1">
        <w:rPr>
          <w:sz w:val="14"/>
        </w:rPr>
        <w:t xml:space="preserve"> </w:t>
      </w:r>
      <w:r w:rsidRPr="000526B1">
        <w:rPr>
          <w:u w:val="single"/>
        </w:rPr>
        <w:t xml:space="preserve">of just how </w:t>
      </w:r>
      <w:r w:rsidRPr="000526B1">
        <w:rPr>
          <w:rStyle w:val="Emphasis"/>
        </w:rPr>
        <w:t>powerful</w:t>
      </w:r>
      <w:r w:rsidRPr="000526B1">
        <w:rPr>
          <w:u w:val="single"/>
        </w:rPr>
        <w:t xml:space="preserve"> the foe </w:t>
      </w:r>
      <w:proofErr w:type="gramStart"/>
      <w:r w:rsidRPr="000526B1">
        <w:rPr>
          <w:u w:val="single"/>
        </w:rPr>
        <w:t>actually is</w:t>
      </w:r>
      <w:proofErr w:type="gramEnd"/>
      <w:r w:rsidRPr="000526B1">
        <w:rPr>
          <w:u w:val="single"/>
        </w:rPr>
        <w:t>.</w:t>
      </w:r>
      <w:r w:rsidRPr="000526B1">
        <w:t xml:space="preserve"> </w:t>
      </w:r>
      <w:r w:rsidRPr="000526B1">
        <w:rPr>
          <w:sz w:val="16"/>
          <w:szCs w:val="16"/>
        </w:rPr>
        <w:t>Violent insurgents typically start out as peaceful, idealistic, political activists</w:t>
      </w:r>
      <w:r w:rsidRPr="000526B1">
        <w:rPr>
          <w:sz w:val="14"/>
        </w:rPr>
        <w:t>. Whether or not political activists know it, even with very mundane levels of political</w:t>
      </w:r>
      <w:r>
        <w:rPr>
          <w:sz w:val="14"/>
        </w:rPr>
        <w:t xml:space="preserve"> activity, they are engaging in low intensity conflict with the ACS.  </w:t>
      </w:r>
    </w:p>
    <w:p w14:paraId="6E1DB304" w14:textId="77777777" w:rsidR="00651493" w:rsidRDefault="00651493" w:rsidP="00651493">
      <w:pPr>
        <w:rPr>
          <w:sz w:val="14"/>
        </w:rPr>
      </w:pPr>
      <w:r>
        <w:rPr>
          <w:sz w:val="14"/>
        </w:rPr>
        <w:t xml:space="preserve">The U.S. military classifies political activism as “low intensity conflict.” The scale of warfare (in terms of intensity) begins with individuals distributing anti-government handbills and public gatherings with anti-government/anti-corporate themes. In the middle of the conflict intensity scale are what the military refers to as Operations Other than War; an example would be the situation the U.S. is facing in Iraq. At the upper </w:t>
      </w:r>
      <w:proofErr w:type="gramStart"/>
      <w:r>
        <w:rPr>
          <w:sz w:val="14"/>
        </w:rPr>
        <w:t>right hand</w:t>
      </w:r>
      <w:proofErr w:type="gramEnd"/>
      <w:r>
        <w:rPr>
          <w:sz w:val="14"/>
        </w:rPr>
        <w:t xml:space="preserve"> side of the graph is global thermonuclear war. What is important to remember is that the military is concerned with ALL points along this scale because they represent different types of threats to the ACS.  </w:t>
      </w:r>
    </w:p>
    <w:p w14:paraId="0469A169" w14:textId="77777777" w:rsidR="00651493" w:rsidRDefault="00651493" w:rsidP="00651493">
      <w:pPr>
        <w:rPr>
          <w:sz w:val="14"/>
        </w:rPr>
      </w:pPr>
      <w:r>
        <w:rPr>
          <w:sz w:val="14"/>
        </w:rPr>
        <w:t xml:space="preserve">Making distinctions between civilian law enforcement and military forces, and foreign and domestic intelligence services is no longer necessary. After September 11, </w:t>
      </w:r>
      <w:r w:rsidRPr="00D213D9">
        <w:rPr>
          <w:sz w:val="14"/>
        </w:rPr>
        <w:t xml:space="preserve">2001, </w:t>
      </w:r>
      <w:r w:rsidRPr="00D213D9">
        <w:rPr>
          <w:rStyle w:val="Emphasis"/>
        </w:rPr>
        <w:t>all national security assets</w:t>
      </w:r>
      <w:r w:rsidRPr="00D213D9">
        <w:rPr>
          <w:u w:val="single"/>
        </w:rPr>
        <w:t xml:space="preserve"> would be brought to bear against </w:t>
      </w:r>
      <w:r w:rsidRPr="00D213D9">
        <w:rPr>
          <w:rStyle w:val="Emphasis"/>
        </w:rPr>
        <w:t>any U.S. insurgency movement</w:t>
      </w:r>
      <w:r w:rsidRPr="00D213D9">
        <w:t xml:space="preserve">. </w:t>
      </w:r>
      <w:r w:rsidRPr="00D213D9">
        <w:rPr>
          <w:sz w:val="14"/>
        </w:rPr>
        <w:t xml:space="preserve">Additionally, the U.S. military established </w:t>
      </w:r>
      <w:r w:rsidRPr="00D213D9">
        <w:rPr>
          <w:sz w:val="16"/>
          <w:szCs w:val="16"/>
        </w:rPr>
        <w:t>NORTHCOM which designated the U.S. as an active military operational area</w:t>
      </w:r>
      <w:r w:rsidRPr="00D213D9">
        <w:rPr>
          <w:sz w:val="14"/>
        </w:rPr>
        <w:t xml:space="preserve">. </w:t>
      </w:r>
      <w:r w:rsidRPr="00D213D9">
        <w:rPr>
          <w:u w:val="single"/>
        </w:rPr>
        <w:t>Crimes</w:t>
      </w:r>
      <w:r w:rsidRPr="00D213D9">
        <w:rPr>
          <w:sz w:val="14"/>
        </w:rPr>
        <w:t xml:space="preserve"> involving the loss of corporate profits </w:t>
      </w:r>
      <w:r w:rsidRPr="00D213D9">
        <w:rPr>
          <w:u w:val="single"/>
        </w:rPr>
        <w:t xml:space="preserve">will increasingly be treated as </w:t>
      </w:r>
      <w:r w:rsidRPr="00D213D9">
        <w:rPr>
          <w:rStyle w:val="Emphasis"/>
        </w:rPr>
        <w:t>acts of terrorism</w:t>
      </w:r>
      <w:r w:rsidRPr="00D213D9">
        <w:rPr>
          <w:u w:val="single"/>
        </w:rPr>
        <w:t xml:space="preserve"> and could garner anything from a local law enforcement response to activation of regular </w:t>
      </w:r>
      <w:r w:rsidRPr="00D213D9">
        <w:rPr>
          <w:rStyle w:val="Emphasis"/>
        </w:rPr>
        <w:t>military forces</w:t>
      </w:r>
      <w:r w:rsidRPr="00D213D9">
        <w:rPr>
          <w:sz w:val="14"/>
        </w:rPr>
        <w:t>.</w:t>
      </w:r>
      <w:r>
        <w:rPr>
          <w:sz w:val="14"/>
        </w:rPr>
        <w:t xml:space="preserve">  </w:t>
      </w:r>
    </w:p>
    <w:p w14:paraId="6361DD7C" w14:textId="77777777" w:rsidR="00651493" w:rsidRDefault="00651493" w:rsidP="00651493">
      <w:pPr>
        <w:rPr>
          <w:sz w:val="14"/>
        </w:rPr>
      </w:pPr>
      <w:r>
        <w:rPr>
          <w:sz w:val="14"/>
        </w:rPr>
        <w:t xml:space="preserve">Most of what is commonly referred to as “political activism” is viewed by the corporate state's counterinsurgency apparatus as a useful and necessary component of political control. </w:t>
      </w:r>
    </w:p>
    <w:p w14:paraId="3C7ABB8F" w14:textId="77777777" w:rsidR="00651493" w:rsidRDefault="00651493" w:rsidP="00651493">
      <w:pPr>
        <w:rPr>
          <w:sz w:val="14"/>
        </w:rPr>
      </w:pPr>
      <w:r>
        <w:rPr>
          <w:sz w:val="14"/>
        </w:rPr>
        <w:t xml:space="preserve"> Letters-to-the-editor... </w:t>
      </w:r>
    </w:p>
    <w:p w14:paraId="4B7A2ACD" w14:textId="77777777" w:rsidR="00651493" w:rsidRDefault="00651493" w:rsidP="00651493">
      <w:pPr>
        <w:rPr>
          <w:sz w:val="14"/>
        </w:rPr>
      </w:pPr>
      <w:r>
        <w:rPr>
          <w:sz w:val="14"/>
        </w:rPr>
        <w:t>Calls-to-elected-representatives...</w:t>
      </w:r>
    </w:p>
    <w:p w14:paraId="28C8C9C0" w14:textId="77777777" w:rsidR="00651493" w:rsidRDefault="00651493" w:rsidP="00651493">
      <w:pPr>
        <w:rPr>
          <w:sz w:val="14"/>
        </w:rPr>
      </w:pPr>
      <w:r>
        <w:rPr>
          <w:sz w:val="14"/>
        </w:rPr>
        <w:t xml:space="preserve"> Waving banners... </w:t>
      </w:r>
    </w:p>
    <w:p w14:paraId="39F084F8" w14:textId="77777777" w:rsidR="00651493" w:rsidRDefault="00651493" w:rsidP="00651493">
      <w:pPr>
        <w:rPr>
          <w:sz w:val="14"/>
        </w:rPr>
      </w:pPr>
      <w:r>
        <w:rPr>
          <w:sz w:val="14"/>
        </w:rPr>
        <w:t xml:space="preserve">“Third” party political activities... </w:t>
      </w:r>
    </w:p>
    <w:p w14:paraId="5B29FD1A" w14:textId="77777777" w:rsidR="00651493" w:rsidRDefault="00651493" w:rsidP="00651493">
      <w:pPr>
        <w:rPr>
          <w:sz w:val="14"/>
        </w:rPr>
      </w:pPr>
      <w:r>
        <w:rPr>
          <w:sz w:val="14"/>
        </w:rPr>
        <w:t xml:space="preserve">Taking beatings, rubber bullets and tear gas from riot police in free speech zones... </w:t>
      </w:r>
    </w:p>
    <w:p w14:paraId="74DFB492" w14:textId="77777777" w:rsidR="00651493" w:rsidRPr="0024065C" w:rsidRDefault="00651493" w:rsidP="00651493">
      <w:pPr>
        <w:rPr>
          <w:sz w:val="14"/>
          <w:szCs w:val="14"/>
        </w:rPr>
      </w:pPr>
      <w:r w:rsidRPr="0024065C">
        <w:rPr>
          <w:sz w:val="14"/>
          <w:szCs w:val="14"/>
        </w:rPr>
        <w:t xml:space="preserve">Political activism amounts to an utterly useless waste of time, in terms of tangible power, which is all the ACS understands. Political activism is a cruel guise that is sold to people who are dissatisfied, but who have no concept of the nature of tangible power. Counterinsurgency teams routinely monitor these activities, attend the meetings, join the </w:t>
      </w:r>
      <w:proofErr w:type="gramStart"/>
      <w:r w:rsidRPr="0024065C">
        <w:rPr>
          <w:sz w:val="14"/>
          <w:szCs w:val="14"/>
        </w:rPr>
        <w:t>groups</w:t>
      </w:r>
      <w:proofErr w:type="gramEnd"/>
      <w:r w:rsidRPr="0024065C">
        <w:rPr>
          <w:sz w:val="14"/>
          <w:szCs w:val="14"/>
        </w:rPr>
        <w:t xml:space="preserve"> and take on leadership roles in the organizations.  </w:t>
      </w:r>
    </w:p>
    <w:p w14:paraId="451F34FB" w14:textId="77777777" w:rsidR="00651493" w:rsidRDefault="00651493" w:rsidP="00651493">
      <w:pPr>
        <w:rPr>
          <w:sz w:val="14"/>
        </w:rPr>
      </w:pPr>
      <w:r>
        <w:rPr>
          <w:sz w:val="14"/>
        </w:rPr>
        <w:lastRenderedPageBreak/>
        <w:t xml:space="preserve">It's only a matter of time before some individuals determine that political activism is a honeypot that accomplishes nothing and wastes their time. The corporate state knows that some small percentage of the peaceful, idealistic, political activists will eventually figure out the game. At this point, the clued-in activists will probably do one of two things; drop out or move to escalate the struggle in other ways.  </w:t>
      </w:r>
    </w:p>
    <w:p w14:paraId="59406968" w14:textId="77777777" w:rsidR="00651493" w:rsidRDefault="00651493" w:rsidP="00651493">
      <w:pPr>
        <w:rPr>
          <w:sz w:val="14"/>
        </w:rPr>
      </w:pPr>
      <w:r>
        <w:rPr>
          <w:sz w:val="14"/>
        </w:rPr>
        <w:t xml:space="preserve">If the clued-in activist drops his or her political activities, the ACS wins. </w:t>
      </w:r>
    </w:p>
    <w:p w14:paraId="1718AE06" w14:textId="77777777" w:rsidR="00651493" w:rsidRPr="00455033" w:rsidRDefault="00651493" w:rsidP="00651493">
      <w:pPr>
        <w:rPr>
          <w:u w:val="single"/>
        </w:rPr>
      </w:pPr>
      <w:r>
        <w:rPr>
          <w:sz w:val="14"/>
        </w:rPr>
        <w:t xml:space="preserve"> But what if the clued-in activist refuses to give up the struggle? Feeling powerless, desperation could set </w:t>
      </w:r>
      <w:proofErr w:type="gramStart"/>
      <w:r>
        <w:rPr>
          <w:sz w:val="14"/>
        </w:rPr>
        <w:t>in</w:t>
      </w:r>
      <w:proofErr w:type="gramEnd"/>
      <w:r>
        <w:rPr>
          <w:sz w:val="14"/>
        </w:rPr>
        <w:t xml:space="preserve"> and these individuals might become increasingly radicalized. </w:t>
      </w:r>
      <w:r w:rsidRPr="000D40BD">
        <w:rPr>
          <w:highlight w:val="green"/>
          <w:u w:val="single"/>
        </w:rPr>
        <w:t>Because</w:t>
      </w:r>
      <w:r>
        <w:rPr>
          <w:u w:val="single"/>
        </w:rPr>
        <w:t xml:space="preserve"> the corporate state's counterinsurgency </w:t>
      </w:r>
      <w:r w:rsidRPr="000D40BD">
        <w:rPr>
          <w:highlight w:val="green"/>
          <w:u w:val="single"/>
        </w:rPr>
        <w:t>operatives</w:t>
      </w:r>
      <w:r w:rsidRPr="00C104BE">
        <w:rPr>
          <w:u w:val="single"/>
        </w:rPr>
        <w:t xml:space="preserve"> </w:t>
      </w:r>
      <w:r>
        <w:rPr>
          <w:u w:val="single"/>
        </w:rPr>
        <w:t xml:space="preserve">have </w:t>
      </w:r>
      <w:r w:rsidRPr="000D40BD">
        <w:rPr>
          <w:rStyle w:val="Emphasis"/>
          <w:highlight w:val="green"/>
        </w:rPr>
        <w:t>infiltrated</w:t>
      </w:r>
      <w:r w:rsidRPr="000D40BD">
        <w:rPr>
          <w:highlight w:val="green"/>
          <w:u w:val="single"/>
        </w:rPr>
        <w:t xml:space="preserve"> most </w:t>
      </w:r>
      <w:r w:rsidRPr="00C104BE">
        <w:rPr>
          <w:rStyle w:val="Emphasis"/>
        </w:rPr>
        <w:t xml:space="preserve">political </w:t>
      </w:r>
      <w:r w:rsidRPr="000D40BD">
        <w:rPr>
          <w:rStyle w:val="Emphasis"/>
          <w:highlight w:val="green"/>
        </w:rPr>
        <w:t>activism</w:t>
      </w:r>
      <w:r w:rsidRPr="000D40BD">
        <w:rPr>
          <w:highlight w:val="green"/>
          <w:u w:val="single"/>
        </w:rPr>
        <w:t xml:space="preserve"> groups</w:t>
      </w:r>
      <w:r>
        <w:rPr>
          <w:u w:val="single"/>
        </w:rPr>
        <w:t xml:space="preserve">, the </w:t>
      </w:r>
      <w:r w:rsidRPr="00C104BE">
        <w:rPr>
          <w:rStyle w:val="Emphasis"/>
        </w:rPr>
        <w:t xml:space="preserve">radicalized </w:t>
      </w:r>
      <w:r w:rsidRPr="000D40BD">
        <w:rPr>
          <w:rStyle w:val="Emphasis"/>
          <w:highlight w:val="green"/>
        </w:rPr>
        <w:t>members</w:t>
      </w:r>
      <w:r w:rsidRPr="000D40BD">
        <w:rPr>
          <w:highlight w:val="green"/>
          <w:u w:val="single"/>
        </w:rPr>
        <w:t xml:space="preserve"> will be </w:t>
      </w:r>
      <w:r w:rsidRPr="00C104BE">
        <w:rPr>
          <w:rStyle w:val="Emphasis"/>
        </w:rPr>
        <w:t xml:space="preserve">easily </w:t>
      </w:r>
      <w:r w:rsidRPr="000D40BD">
        <w:rPr>
          <w:rStyle w:val="Emphasis"/>
          <w:highlight w:val="green"/>
        </w:rPr>
        <w:t>identified</w:t>
      </w:r>
      <w:r w:rsidRPr="00C104BE">
        <w:rPr>
          <w:u w:val="single"/>
        </w:rPr>
        <w:t xml:space="preserve">, </w:t>
      </w:r>
      <w:proofErr w:type="gramStart"/>
      <w:r>
        <w:rPr>
          <w:u w:val="single"/>
        </w:rPr>
        <w:t>monitored</w:t>
      </w:r>
      <w:proofErr w:type="gramEnd"/>
      <w:r>
        <w:rPr>
          <w:u w:val="single"/>
        </w:rPr>
        <w:t xml:space="preserve"> </w:t>
      </w:r>
      <w:r w:rsidRPr="000D40BD">
        <w:rPr>
          <w:highlight w:val="green"/>
          <w:u w:val="single"/>
        </w:rPr>
        <w:t>and</w:t>
      </w:r>
      <w:r w:rsidRPr="00C104BE">
        <w:rPr>
          <w:u w:val="single"/>
        </w:rPr>
        <w:t xml:space="preserve"> </w:t>
      </w:r>
      <w:r>
        <w:rPr>
          <w:u w:val="single"/>
        </w:rPr>
        <w:t xml:space="preserve">eventually </w:t>
      </w:r>
      <w:r>
        <w:rPr>
          <w:sz w:val="14"/>
        </w:rPr>
        <w:t xml:space="preserve">compromised/turned, arrested </w:t>
      </w:r>
      <w:r>
        <w:rPr>
          <w:u w:val="single"/>
        </w:rPr>
        <w:t xml:space="preserve">or </w:t>
      </w:r>
      <w:r w:rsidRPr="000D40BD">
        <w:rPr>
          <w:rStyle w:val="Emphasis"/>
          <w:highlight w:val="green"/>
        </w:rPr>
        <w:t>executed</w:t>
      </w:r>
      <w:r w:rsidRPr="00C104BE">
        <w:rPr>
          <w:u w:val="single"/>
        </w:rPr>
        <w:t xml:space="preserve">. </w:t>
      </w:r>
      <w:r>
        <w:rPr>
          <w:u w:val="single"/>
        </w:rPr>
        <w:t xml:space="preserve">The ACS wins again.  </w:t>
      </w:r>
    </w:p>
    <w:p w14:paraId="28D8DD98" w14:textId="77777777" w:rsidR="00651493" w:rsidRDefault="00651493" w:rsidP="00651493">
      <w:pPr>
        <w:pStyle w:val="Heading4"/>
      </w:pPr>
      <w:r>
        <w:t xml:space="preserve">Those </w:t>
      </w:r>
      <w:r>
        <w:rPr>
          <w:u w:val="single"/>
        </w:rPr>
        <w:t>overwhelm</w:t>
      </w:r>
      <w:r>
        <w:t xml:space="preserve"> and </w:t>
      </w:r>
      <w:r>
        <w:rPr>
          <w:u w:val="single"/>
        </w:rPr>
        <w:t>turn</w:t>
      </w:r>
      <w:r>
        <w:t xml:space="preserve"> affirmative solvency. </w:t>
      </w:r>
    </w:p>
    <w:p w14:paraId="22B9D9A7" w14:textId="77777777" w:rsidR="00651493" w:rsidRPr="00D5276D" w:rsidRDefault="00651493" w:rsidP="00651493">
      <w:r>
        <w:rPr>
          <w:b/>
          <w:bCs/>
          <w:sz w:val="26"/>
          <w:szCs w:val="26"/>
        </w:rPr>
        <w:t>DeBoer ’16</w:t>
      </w:r>
      <w:r>
        <w:t xml:space="preserve"> [Fredrik; March 15th; Ph.D. from Purdue University; </w:t>
      </w:r>
      <w:proofErr w:type="spellStart"/>
      <w:r>
        <w:t>Fredrikdeboer</w:t>
      </w:r>
      <w:proofErr w:type="spellEnd"/>
      <w:r>
        <w:t xml:space="preserve">, </w:t>
      </w:r>
      <w:r w:rsidRPr="00281959">
        <w:t>“</w:t>
      </w:r>
      <w:r>
        <w:t>c’mon, guys,” http://fredrikdeboer.com/2016/03/15/cmon-guys/]</w:t>
      </w:r>
    </w:p>
    <w:p w14:paraId="4EDF8F71" w14:textId="77777777" w:rsidR="00651493" w:rsidRPr="000D7CFF" w:rsidRDefault="00651493" w:rsidP="00651493">
      <w:pPr>
        <w:rPr>
          <w:sz w:val="16"/>
        </w:rPr>
      </w:pPr>
      <w:r w:rsidRPr="000D7CFF">
        <w:rPr>
          <w:sz w:val="16"/>
        </w:rPr>
        <w:t xml:space="preserve">I could be wrong about the short-term dangers, and the stakes are incredibly high. But in the </w:t>
      </w:r>
      <w:proofErr w:type="gramStart"/>
      <w:r w:rsidRPr="000D7CFF">
        <w:rPr>
          <w:sz w:val="16"/>
        </w:rPr>
        <w:t>end</w:t>
      </w:r>
      <w:proofErr w:type="gramEnd"/>
      <w:r w:rsidRPr="000D7CFF">
        <w:rPr>
          <w:sz w:val="16"/>
        </w:rPr>
        <w:t xml:space="preserve"> we’re left with the same old question: </w:t>
      </w:r>
      <w:r w:rsidRPr="000D40BD">
        <w:rPr>
          <w:rStyle w:val="StyleUnderline"/>
          <w:highlight w:val="green"/>
        </w:rPr>
        <w:t>what tactics</w:t>
      </w:r>
      <w:r w:rsidRPr="000D7CFF">
        <w:rPr>
          <w:rStyle w:val="StyleUnderline"/>
          <w:sz w:val="16"/>
        </w:rPr>
        <w:t xml:space="preserve"> </w:t>
      </w:r>
      <w:r w:rsidRPr="000D7CFF">
        <w:rPr>
          <w:sz w:val="16"/>
        </w:rPr>
        <w:t xml:space="preserve">will </w:t>
      </w:r>
      <w:r w:rsidRPr="00A83785">
        <w:rPr>
          <w:rStyle w:val="Emphasis"/>
        </w:rPr>
        <w:t xml:space="preserve">actually </w:t>
      </w:r>
      <w:r w:rsidRPr="000D40BD">
        <w:rPr>
          <w:rStyle w:val="Emphasis"/>
          <w:highlight w:val="green"/>
        </w:rPr>
        <w:t>work</w:t>
      </w:r>
      <w:r w:rsidRPr="000D40BD">
        <w:rPr>
          <w:rStyle w:val="StyleUnderline"/>
          <w:highlight w:val="green"/>
        </w:rPr>
        <w:t xml:space="preserve"> to secure a </w:t>
      </w:r>
      <w:r w:rsidRPr="000D40BD">
        <w:rPr>
          <w:rStyle w:val="Emphasis"/>
          <w:highlight w:val="green"/>
        </w:rPr>
        <w:t>better world?</w:t>
      </w:r>
    </w:p>
    <w:p w14:paraId="718ECF98" w14:textId="77777777" w:rsidR="00651493" w:rsidRPr="000D7CFF" w:rsidRDefault="00651493" w:rsidP="00651493">
      <w:pPr>
        <w:rPr>
          <w:sz w:val="16"/>
        </w:rPr>
      </w:pPr>
      <w:r w:rsidRPr="000D7CFF">
        <w:rPr>
          <w:sz w:val="16"/>
        </w:rPr>
        <w:t xml:space="preserve">In a sharp, sober piece about the meaning of left-wing political violence in the 1970s, Tim Barker writes “If you can’t acknowledge radical violence, radicals are reduced to mere victims of repression, rather than political actors who made definite tactical choices under given political circumstances.” The problem, as Barker goes on to imply, is those tactical choices: </w:t>
      </w:r>
      <w:r w:rsidRPr="000D40BD">
        <w:rPr>
          <w:rStyle w:val="StyleUnderline"/>
          <w:highlight w:val="green"/>
        </w:rPr>
        <w:t xml:space="preserve">in </w:t>
      </w:r>
      <w:r w:rsidRPr="00A83785">
        <w:rPr>
          <w:rStyle w:val="Emphasis"/>
        </w:rPr>
        <w:t xml:space="preserve">today’s </w:t>
      </w:r>
      <w:r w:rsidRPr="000D40BD">
        <w:rPr>
          <w:rStyle w:val="Emphasis"/>
          <w:highlight w:val="green"/>
        </w:rPr>
        <w:t>America</w:t>
      </w:r>
      <w:r w:rsidRPr="000D7CFF">
        <w:rPr>
          <w:sz w:val="16"/>
        </w:rPr>
        <w:t xml:space="preserve"> they will essentially </w:t>
      </w:r>
      <w:r w:rsidRPr="000D40BD">
        <w:rPr>
          <w:rStyle w:val="StyleUnderline"/>
          <w:highlight w:val="green"/>
        </w:rPr>
        <w:t>never</w:t>
      </w:r>
      <w:r w:rsidRPr="000D7CFF">
        <w:rPr>
          <w:sz w:val="16"/>
        </w:rPr>
        <w:t xml:space="preserve"> break on the side of </w:t>
      </w:r>
      <w:r w:rsidRPr="00A83785">
        <w:rPr>
          <w:rStyle w:val="Emphasis"/>
        </w:rPr>
        <w:t xml:space="preserve">armed </w:t>
      </w:r>
      <w:r w:rsidRPr="000D40BD">
        <w:rPr>
          <w:rStyle w:val="Emphasis"/>
          <w:highlight w:val="green"/>
        </w:rPr>
        <w:t>opposition</w:t>
      </w:r>
      <w:r w:rsidRPr="000D40BD">
        <w:rPr>
          <w:rStyle w:val="StyleUnderline"/>
          <w:highlight w:val="green"/>
        </w:rPr>
        <w:t xml:space="preserve"> against </w:t>
      </w:r>
      <w:r w:rsidRPr="000D40BD">
        <w:rPr>
          <w:rStyle w:val="Emphasis"/>
          <w:highlight w:val="green"/>
        </w:rPr>
        <w:t>the state</w:t>
      </w:r>
      <w:r w:rsidRPr="000D7CFF">
        <w:rPr>
          <w:sz w:val="16"/>
        </w:rPr>
        <w:t xml:space="preserve">. The government knows everything about you, I’m sorry to say, your movements and your associations and the books you read and the things you buy and what you’re saying to the people you communicate with. That’s simply on the level of information before we even get to the state’s incredible capacity to inflict violence. </w:t>
      </w:r>
    </w:p>
    <w:p w14:paraId="0EBEE97E" w14:textId="77777777" w:rsidR="00651493" w:rsidRPr="000D7CFF" w:rsidRDefault="00651493" w:rsidP="00651493">
      <w:pPr>
        <w:rPr>
          <w:sz w:val="16"/>
        </w:rPr>
      </w:pPr>
      <w:r w:rsidRPr="000D7CFF">
        <w:rPr>
          <w:sz w:val="16"/>
        </w:rPr>
        <w:t xml:space="preserve">Look, the world has changed. The relative military capacity of regular people compared to establishment governments has changed, especially in fully developed, technology-enabled countries like the United States. The Czar had his armies, yes, but the Czar’s armies depended on manpower above and beyond everything else. The fighting was still mostly different groups of people with rifles shooting at each </w:t>
      </w:r>
      <w:r w:rsidRPr="00D213D9">
        <w:rPr>
          <w:sz w:val="16"/>
        </w:rPr>
        <w:t xml:space="preserve">other. </w:t>
      </w:r>
      <w:r w:rsidRPr="00D213D9">
        <w:rPr>
          <w:rStyle w:val="StyleUnderline"/>
        </w:rPr>
        <w:t xml:space="preserve">If tomorrow you could </w:t>
      </w:r>
      <w:r w:rsidRPr="00D213D9">
        <w:rPr>
          <w:rStyle w:val="Emphasis"/>
        </w:rPr>
        <w:t>rally</w:t>
      </w:r>
      <w:r w:rsidRPr="00D213D9">
        <w:rPr>
          <w:rStyle w:val="StyleUnderline"/>
        </w:rPr>
        <w:t xml:space="preserve"> as many people as the </w:t>
      </w:r>
      <w:r w:rsidRPr="00D213D9">
        <w:rPr>
          <w:rStyle w:val="Emphasis"/>
        </w:rPr>
        <w:t>Bolsheviks</w:t>
      </w:r>
      <w:r w:rsidRPr="00D213D9">
        <w:rPr>
          <w:sz w:val="16"/>
        </w:rPr>
        <w:t xml:space="preserve"> had at their revolutionary peak, </w:t>
      </w:r>
      <w:r w:rsidRPr="00D213D9">
        <w:rPr>
          <w:rStyle w:val="StyleUnderline"/>
        </w:rPr>
        <w:t xml:space="preserve">you’re still left in a world of </w:t>
      </w:r>
      <w:r w:rsidRPr="00D213D9">
        <w:rPr>
          <w:rStyle w:val="Emphasis"/>
        </w:rPr>
        <w:t>F-15s</w:t>
      </w:r>
      <w:r w:rsidRPr="00D213D9">
        <w:rPr>
          <w:rStyle w:val="StyleUnderline"/>
        </w:rPr>
        <w:t xml:space="preserve">, </w:t>
      </w:r>
      <w:r w:rsidRPr="00D213D9">
        <w:rPr>
          <w:rStyle w:val="Emphasis"/>
        </w:rPr>
        <w:t>drones</w:t>
      </w:r>
      <w:r w:rsidRPr="00D213D9">
        <w:rPr>
          <w:rStyle w:val="StyleUnderline"/>
        </w:rPr>
        <w:t xml:space="preserve">, and </w:t>
      </w:r>
      <w:r w:rsidRPr="00D213D9">
        <w:rPr>
          <w:rStyle w:val="Emphasis"/>
        </w:rPr>
        <w:t>cluster bombs</w:t>
      </w:r>
      <w:r w:rsidRPr="00D213D9">
        <w:rPr>
          <w:sz w:val="16"/>
        </w:rPr>
        <w:t>. And that’s</w:t>
      </w:r>
      <w:r w:rsidRPr="000D7CFF">
        <w:rPr>
          <w:sz w:val="16"/>
        </w:rPr>
        <w:t xml:space="preserve"> to say nothing of the fact that establishment governments in the developed world can rely on the numbing agents of capitalist luxuries and the American dream to damper revolutionary enthusiasm even among the many millions who have been marginalized and impoverished. </w:t>
      </w:r>
      <w:r w:rsidRPr="000D40BD">
        <w:rPr>
          <w:rStyle w:val="StyleUnderline"/>
          <w:highlight w:val="green"/>
        </w:rPr>
        <w:t>This</w:t>
      </w:r>
      <w:r w:rsidRPr="00A83785">
        <w:rPr>
          <w:rStyle w:val="StyleUnderline"/>
        </w:rPr>
        <w:t xml:space="preserve"> just </w:t>
      </w:r>
      <w:r w:rsidRPr="000D40BD">
        <w:rPr>
          <w:rStyle w:val="StyleUnderline"/>
          <w:highlight w:val="green"/>
        </w:rPr>
        <w:t xml:space="preserve">isn’t </w:t>
      </w:r>
      <w:r w:rsidRPr="000D40BD">
        <w:rPr>
          <w:rStyle w:val="Emphasis"/>
          <w:highlight w:val="green"/>
        </w:rPr>
        <w:t>1950s Cuba</w:t>
      </w:r>
      <w:r w:rsidRPr="000D7CFF">
        <w:rPr>
          <w:sz w:val="16"/>
        </w:rPr>
        <w:t xml:space="preserve">, guys. It’s just not. In a very real way, </w:t>
      </w:r>
      <w:r w:rsidRPr="00A83785">
        <w:rPr>
          <w:rStyle w:val="StyleUnderline"/>
        </w:rPr>
        <w:t xml:space="preserve">modern </w:t>
      </w:r>
      <w:r w:rsidRPr="000D40BD">
        <w:rPr>
          <w:rStyle w:val="StyleUnderline"/>
          <w:highlight w:val="green"/>
        </w:rPr>
        <w:t>tech</w:t>
      </w:r>
      <w:r w:rsidRPr="00A83785">
        <w:rPr>
          <w:rStyle w:val="StyleUnderline"/>
        </w:rPr>
        <w:t xml:space="preserve">nology </w:t>
      </w:r>
      <w:r w:rsidRPr="00A83785">
        <w:rPr>
          <w:rStyle w:val="Emphasis"/>
        </w:rPr>
        <w:t xml:space="preserve">effectively </w:t>
      </w:r>
      <w:r w:rsidRPr="000D40BD">
        <w:rPr>
          <w:rStyle w:val="Emphasis"/>
          <w:highlight w:val="green"/>
        </w:rPr>
        <w:t>lowers</w:t>
      </w:r>
      <w:r w:rsidRPr="00A83785">
        <w:rPr>
          <w:rStyle w:val="StyleUnderline"/>
        </w:rPr>
        <w:t xml:space="preserve"> the </w:t>
      </w:r>
      <w:r w:rsidRPr="000D40BD">
        <w:rPr>
          <w:rStyle w:val="StyleUnderline"/>
          <w:highlight w:val="green"/>
        </w:rPr>
        <w:t xml:space="preserve">odds of </w:t>
      </w:r>
      <w:r w:rsidRPr="000D40BD">
        <w:rPr>
          <w:rStyle w:val="Emphasis"/>
          <w:highlight w:val="green"/>
        </w:rPr>
        <w:t>armed</w:t>
      </w:r>
      <w:r w:rsidRPr="00A83785">
        <w:rPr>
          <w:rStyle w:val="Emphasis"/>
        </w:rPr>
        <w:t xml:space="preserve"> political </w:t>
      </w:r>
      <w:r w:rsidRPr="000D40BD">
        <w:rPr>
          <w:rStyle w:val="Emphasis"/>
          <w:highlight w:val="green"/>
        </w:rPr>
        <w:t>revolution</w:t>
      </w:r>
      <w:r w:rsidRPr="000D7CFF">
        <w:rPr>
          <w:sz w:val="16"/>
        </w:rPr>
        <w:t xml:space="preserve"> in a country like the United States </w:t>
      </w:r>
      <w:r w:rsidRPr="000D40BD">
        <w:rPr>
          <w:rStyle w:val="StyleUnderline"/>
          <w:highlight w:val="green"/>
        </w:rPr>
        <w:t xml:space="preserve">to </w:t>
      </w:r>
      <w:r w:rsidRPr="000D40BD">
        <w:rPr>
          <w:rStyle w:val="Emphasis"/>
          <w:highlight w:val="green"/>
        </w:rPr>
        <w:t>zero</w:t>
      </w:r>
      <w:r w:rsidRPr="000D7CFF">
        <w:rPr>
          <w:sz w:val="16"/>
        </w:rPr>
        <w:t xml:space="preserve">, and so much the worse for us. </w:t>
      </w:r>
    </w:p>
    <w:p w14:paraId="4D103035" w14:textId="77777777" w:rsidR="00651493" w:rsidRPr="000D7CFF" w:rsidRDefault="00651493" w:rsidP="00651493">
      <w:pPr>
        <w:rPr>
          <w:sz w:val="16"/>
        </w:rPr>
      </w:pPr>
      <w:r w:rsidRPr="000D40BD">
        <w:rPr>
          <w:rStyle w:val="StyleUnderline"/>
          <w:highlight w:val="green"/>
        </w:rPr>
        <w:t xml:space="preserve">This </w:t>
      </w:r>
      <w:r w:rsidRPr="000D40BD">
        <w:rPr>
          <w:rStyle w:val="Emphasis"/>
          <w:highlight w:val="green"/>
        </w:rPr>
        <w:t>isn’t fatalism</w:t>
      </w:r>
      <w:r w:rsidRPr="000D7CFF">
        <w:rPr>
          <w:sz w:val="16"/>
        </w:rPr>
        <w:t xml:space="preserve">. It doesn’t mean there’s no hope. </w:t>
      </w:r>
      <w:r w:rsidRPr="00A83785">
        <w:rPr>
          <w:rStyle w:val="StyleUnderline"/>
        </w:rPr>
        <w:t xml:space="preserve">It means that </w:t>
      </w:r>
      <w:r w:rsidRPr="000D40BD">
        <w:rPr>
          <w:rStyle w:val="StyleUnderline"/>
          <w:highlight w:val="green"/>
        </w:rPr>
        <w:t xml:space="preserve">there is </w:t>
      </w:r>
      <w:r w:rsidRPr="000D40BD">
        <w:rPr>
          <w:rStyle w:val="Emphasis"/>
          <w:highlight w:val="green"/>
        </w:rPr>
        <w:t>little alt</w:t>
      </w:r>
      <w:r w:rsidRPr="00A83785">
        <w:rPr>
          <w:rStyle w:val="Emphasis"/>
        </w:rPr>
        <w:t>ernative</w:t>
      </w:r>
      <w:r w:rsidRPr="000D40BD">
        <w:rPr>
          <w:rStyle w:val="StyleUnderline"/>
          <w:highlight w:val="green"/>
        </w:rPr>
        <w:t xml:space="preserve"> to</w:t>
      </w:r>
      <w:r w:rsidRPr="000D40BD">
        <w:rPr>
          <w:sz w:val="16"/>
          <w:highlight w:val="green"/>
        </w:rPr>
        <w:t xml:space="preserve"> </w:t>
      </w:r>
      <w:r w:rsidRPr="000D7CFF">
        <w:rPr>
          <w:sz w:val="16"/>
        </w:rPr>
        <w:t xml:space="preserve">organization, to changing minds through </w:t>
      </w:r>
      <w:r w:rsidRPr="00A83785">
        <w:rPr>
          <w:rStyle w:val="Emphasis"/>
        </w:rPr>
        <w:t xml:space="preserve">committed </w:t>
      </w:r>
      <w:r w:rsidRPr="000D40BD">
        <w:rPr>
          <w:rStyle w:val="Emphasis"/>
          <w:highlight w:val="green"/>
        </w:rPr>
        <w:t>political action</w:t>
      </w:r>
      <w:r w:rsidRPr="000D7CFF">
        <w:rPr>
          <w:sz w:val="16"/>
        </w:rPr>
        <w:t xml:space="preserve"> and using the available nonviolent means to create change: a concert of grassroots organizing, labor tactics, and partisan politics. Those things aren’t exactly likely to work, either, but they’re a hell of a lot more plausible than us dweebs taking the Pentagon. Bernie Sanders isn’t really a socialist, but he’s a social democrat that moves the conversation to the left, and if people are dedicated and committed to organizing, the local, state, and national candidates he inspires will move it further to the left still. You got any better suggestions?</w:t>
      </w:r>
    </w:p>
    <w:p w14:paraId="01164C41" w14:textId="77777777" w:rsidR="00651493" w:rsidRPr="00AB1166" w:rsidRDefault="00651493" w:rsidP="00651493">
      <w:pPr>
        <w:rPr>
          <w:sz w:val="16"/>
        </w:rPr>
      </w:pPr>
      <w:r w:rsidRPr="000D7CFF">
        <w:rPr>
          <w:sz w:val="16"/>
        </w:rPr>
        <w:t xml:space="preserve">Listen, commie nerds. My people. I love you guys. I really do. And I want to build a better world. Not incrementally, either, but with the kind of sweeping and transformative change that is required to fix a world of such deep injustice. But </w:t>
      </w:r>
      <w:r w:rsidRPr="000D40BD">
        <w:rPr>
          <w:rStyle w:val="StyleUnderline"/>
          <w:highlight w:val="green"/>
        </w:rPr>
        <w:t xml:space="preserve">seriously: </w:t>
      </w:r>
      <w:r w:rsidRPr="000D40BD">
        <w:rPr>
          <w:rStyle w:val="Emphasis"/>
          <w:highlight w:val="green"/>
        </w:rPr>
        <w:t>none of us</w:t>
      </w:r>
      <w:r w:rsidRPr="000D40BD">
        <w:rPr>
          <w:rStyle w:val="StyleUnderline"/>
          <w:highlight w:val="green"/>
        </w:rPr>
        <w:t xml:space="preserve"> are</w:t>
      </w:r>
      <w:r w:rsidRPr="00A83785">
        <w:rPr>
          <w:rStyle w:val="StyleUnderline"/>
        </w:rPr>
        <w:t xml:space="preserve"> ever </w:t>
      </w:r>
      <w:r w:rsidRPr="000D40BD">
        <w:rPr>
          <w:rStyle w:val="StyleUnderline"/>
          <w:highlight w:val="green"/>
        </w:rPr>
        <w:t>going to take</w:t>
      </w:r>
      <w:r w:rsidRPr="00A83785">
        <w:rPr>
          <w:rStyle w:val="StyleUnderline"/>
        </w:rPr>
        <w:t xml:space="preserve"> to </w:t>
      </w:r>
      <w:r w:rsidRPr="00A83785">
        <w:rPr>
          <w:rStyle w:val="Emphasis"/>
        </w:rPr>
        <w:t xml:space="preserve">the </w:t>
      </w:r>
      <w:r w:rsidRPr="000D40BD">
        <w:rPr>
          <w:rStyle w:val="Emphasis"/>
          <w:highlight w:val="green"/>
        </w:rPr>
        <w:t>barricades</w:t>
      </w:r>
      <w:r w:rsidRPr="000D7CFF">
        <w:rPr>
          <w:sz w:val="16"/>
        </w:rPr>
        <w:t xml:space="preserve">. And it’s a good thing, too, because we’d probably find a way to shoot in the wrong direction. I can’t dribble a basketball without </w:t>
      </w:r>
      <w:proofErr w:type="gramStart"/>
      <w:r w:rsidRPr="000D7CFF">
        <w:rPr>
          <w:sz w:val="16"/>
        </w:rPr>
        <w:t>falling down</w:t>
      </w:r>
      <w:proofErr w:type="gramEnd"/>
      <w:r w:rsidRPr="000D7CFF">
        <w:rPr>
          <w:sz w:val="16"/>
        </w:rPr>
        <w:t xml:space="preserve">. American socialism is largely made up of bookish dreamers. I love those people but they’re not for fighting. And even if you have a particular talent for combat, you’re looking at fighting the combined forces of </w:t>
      </w:r>
      <w:r w:rsidRPr="005243E8">
        <w:rPr>
          <w:rStyle w:val="StyleUnderline"/>
        </w:rPr>
        <w:t>Google, Goldman Sachs, and the defense industry</w:t>
      </w:r>
      <w:r w:rsidRPr="000D7CFF">
        <w:rPr>
          <w:sz w:val="16"/>
        </w:rPr>
        <w:t xml:space="preserve">. Violence is hard. Soldiering is hard. </w:t>
      </w:r>
      <w:r w:rsidRPr="000D40BD">
        <w:rPr>
          <w:rStyle w:val="StyleUnderline"/>
          <w:highlight w:val="green"/>
        </w:rPr>
        <w:t xml:space="preserve">In an era of </w:t>
      </w:r>
      <w:r w:rsidRPr="00A83785">
        <w:rPr>
          <w:rStyle w:val="Emphasis"/>
        </w:rPr>
        <w:t xml:space="preserve">the </w:t>
      </w:r>
      <w:r w:rsidRPr="000D40BD">
        <w:rPr>
          <w:rStyle w:val="Emphasis"/>
          <w:highlight w:val="green"/>
        </w:rPr>
        <w:t>NSA</w:t>
      </w:r>
      <w:r w:rsidRPr="000D40BD">
        <w:rPr>
          <w:rStyle w:val="StyleUnderline"/>
          <w:highlight w:val="green"/>
        </w:rPr>
        <w:t xml:space="preserve"> and </w:t>
      </w:r>
      <w:r w:rsidRPr="00A83785">
        <w:rPr>
          <w:rStyle w:val="Emphasis"/>
        </w:rPr>
        <w:t xml:space="preserve">military </w:t>
      </w:r>
      <w:r w:rsidRPr="000D40BD">
        <w:rPr>
          <w:rStyle w:val="Emphasis"/>
          <w:highlight w:val="green"/>
        </w:rPr>
        <w:t>robots</w:t>
      </w:r>
      <w:r w:rsidRPr="000D40BD">
        <w:rPr>
          <w:rStyle w:val="StyleUnderline"/>
          <w:highlight w:val="green"/>
        </w:rPr>
        <w:t>, it’s</w:t>
      </w:r>
      <w:r w:rsidRPr="000D7CFF">
        <w:rPr>
          <w:sz w:val="16"/>
        </w:rPr>
        <w:t xml:space="preserve"> really, </w:t>
      </w:r>
      <w:proofErr w:type="gramStart"/>
      <w:r w:rsidRPr="00A83785">
        <w:rPr>
          <w:rStyle w:val="Emphasis"/>
        </w:rPr>
        <w:t xml:space="preserve">really </w:t>
      </w:r>
      <w:r w:rsidRPr="000D40BD">
        <w:rPr>
          <w:rStyle w:val="Emphasis"/>
          <w:highlight w:val="green"/>
        </w:rPr>
        <w:t>hard</w:t>
      </w:r>
      <w:proofErr w:type="gramEnd"/>
      <w:r w:rsidRPr="000D40BD">
        <w:rPr>
          <w:rStyle w:val="StyleUnderline"/>
          <w:highlight w:val="green"/>
        </w:rPr>
        <w:t xml:space="preserve">. “Should we condone </w:t>
      </w:r>
      <w:r w:rsidRPr="00A83785">
        <w:rPr>
          <w:rStyle w:val="Emphasis"/>
        </w:rPr>
        <w:t xml:space="preserve">revolutionary </w:t>
      </w:r>
      <w:r w:rsidRPr="000D40BD">
        <w:rPr>
          <w:rStyle w:val="Emphasis"/>
          <w:highlight w:val="green"/>
        </w:rPr>
        <w:t>violence?”</w:t>
      </w:r>
      <w:r w:rsidRPr="000D40BD">
        <w:rPr>
          <w:rStyle w:val="StyleUnderline"/>
          <w:highlight w:val="green"/>
        </w:rPr>
        <w:t xml:space="preserve"> is </w:t>
      </w:r>
      <w:r w:rsidRPr="000D40BD">
        <w:rPr>
          <w:rStyle w:val="Emphasis"/>
          <w:highlight w:val="green"/>
        </w:rPr>
        <w:t>dorm</w:t>
      </w:r>
      <w:r w:rsidRPr="00A32818">
        <w:rPr>
          <w:rStyle w:val="Emphasis"/>
        </w:rPr>
        <w:t xml:space="preserve"> room</w:t>
      </w:r>
      <w:r w:rsidRPr="000D40BD">
        <w:rPr>
          <w:rStyle w:val="StyleUnderline"/>
          <w:highlight w:val="green"/>
        </w:rPr>
        <w:t xml:space="preserve">, pass-the-bong </w:t>
      </w:r>
      <w:r w:rsidRPr="000D40BD">
        <w:rPr>
          <w:rStyle w:val="Emphasis"/>
          <w:highlight w:val="green"/>
        </w:rPr>
        <w:t>conversation</w:t>
      </w:r>
      <w:r w:rsidRPr="00A83785">
        <w:rPr>
          <w:rStyle w:val="Emphasis"/>
        </w:rPr>
        <w:t xml:space="preserve"> fodder</w:t>
      </w:r>
      <w:r w:rsidRPr="000D7CFF">
        <w:rPr>
          <w:sz w:val="16"/>
        </w:rPr>
        <w:t xml:space="preserve">, of precisely the moral </w:t>
      </w:r>
      <w:r w:rsidRPr="000D7CFF">
        <w:rPr>
          <w:sz w:val="16"/>
        </w:rPr>
        <w:lastRenderedPageBreak/>
        <w:t xml:space="preserve">and intellectual weight of “should we torture a guy if we know there’s a bomb and we know he knows where it </w:t>
      </w:r>
      <w:proofErr w:type="gramStart"/>
      <w:r w:rsidRPr="000D7CFF">
        <w:rPr>
          <w:sz w:val="16"/>
        </w:rPr>
        <w:t>is</w:t>
      </w:r>
      <w:proofErr w:type="gramEnd"/>
      <w:r w:rsidRPr="000D7CFF">
        <w:rPr>
          <w:sz w:val="16"/>
        </w:rPr>
        <w:t xml:space="preserve"> and we know we </w:t>
      </w:r>
      <w:r w:rsidRPr="00D213D9">
        <w:rPr>
          <w:sz w:val="16"/>
        </w:rPr>
        <w:t xml:space="preserve">can stop it if we do?” It’s built on absurd hypotheticals, propped up by the power of anxious machismo, and </w:t>
      </w:r>
      <w:r w:rsidRPr="00D213D9">
        <w:rPr>
          <w:rStyle w:val="StyleUnderline"/>
        </w:rPr>
        <w:t xml:space="preserve">undertaken to no </w:t>
      </w:r>
      <w:r w:rsidRPr="00D213D9">
        <w:rPr>
          <w:rStyle w:val="Emphasis"/>
        </w:rPr>
        <w:t>practical political end</w:t>
      </w:r>
      <w:r w:rsidRPr="00D213D9">
        <w:rPr>
          <w:sz w:val="16"/>
        </w:rPr>
        <w:t>. It’s</w:t>
      </w:r>
      <w:r w:rsidRPr="000D7CFF">
        <w:rPr>
          <w:sz w:val="16"/>
        </w:rPr>
        <w:t xml:space="preserve"> understandable. I get it, I really do. But it’s got nothing to do with us. The only way forward is the grubby, unsexy work of building coalitions and asking people to climb on board.</w:t>
      </w:r>
    </w:p>
    <w:p w14:paraId="295E08CE" w14:textId="3500EECD" w:rsidR="00A47A8C" w:rsidRDefault="00A47A8C" w:rsidP="00A47A8C">
      <w:pPr>
        <w:pStyle w:val="Heading3"/>
      </w:pPr>
      <w:proofErr w:type="spellStart"/>
      <w:r>
        <w:lastRenderedPageBreak/>
        <w:t>Heg</w:t>
      </w:r>
      <w:proofErr w:type="spellEnd"/>
      <w:r>
        <w:t xml:space="preserve"> good</w:t>
      </w:r>
    </w:p>
    <w:p w14:paraId="3BE2BB3A" w14:textId="3BAB837C" w:rsidR="00497359" w:rsidRPr="00497359" w:rsidRDefault="00497359" w:rsidP="00497359">
      <w:pPr>
        <w:pStyle w:val="Heading4"/>
      </w:pPr>
      <w:r>
        <w:t>The</w:t>
      </w:r>
      <w:r w:rsidR="00FE7D38">
        <w:t>ir</w:t>
      </w:r>
      <w:r>
        <w:t xml:space="preserve"> revolutionary tactics of “counter-operations” and “repurposing space </w:t>
      </w:r>
      <w:r w:rsidR="00FE7D38">
        <w:t>infrastructure</w:t>
      </w:r>
      <w:r>
        <w:t xml:space="preserve"> against its progenitor” is an attack on US military supremacy and hegemony</w:t>
      </w:r>
      <w:r w:rsidR="00672116">
        <w:t xml:space="preserve"> – that’s bad.</w:t>
      </w:r>
    </w:p>
    <w:p w14:paraId="17849D88" w14:textId="77777777" w:rsidR="00A47A8C" w:rsidRPr="00DE2492" w:rsidRDefault="00A47A8C" w:rsidP="00A47A8C">
      <w:pPr>
        <w:pStyle w:val="Heading4"/>
        <w:jc w:val="both"/>
      </w:pPr>
      <w:r w:rsidRPr="00DE2492">
        <w:t xml:space="preserve">Nuanced debates about the </w:t>
      </w:r>
      <w:r w:rsidRPr="00DE2492">
        <w:rPr>
          <w:u w:val="single"/>
        </w:rPr>
        <w:t>necessity</w:t>
      </w:r>
      <w:r w:rsidRPr="00DE2492">
        <w:t xml:space="preserve"> of internationalism </w:t>
      </w:r>
      <w:r w:rsidRPr="00DE2492">
        <w:rPr>
          <w:u w:val="single"/>
        </w:rPr>
        <w:t>lock in</w:t>
      </w:r>
      <w:r w:rsidRPr="00DE2492">
        <w:t xml:space="preserve"> deep engagement---the public is </w:t>
      </w:r>
      <w:r w:rsidRPr="00DE2492">
        <w:rPr>
          <w:u w:val="single"/>
        </w:rPr>
        <w:t>primed</w:t>
      </w:r>
      <w:r w:rsidRPr="00DE2492">
        <w:t xml:space="preserve"> to ignore the </w:t>
      </w:r>
      <w:r w:rsidRPr="00DE2492">
        <w:rPr>
          <w:u w:val="single"/>
        </w:rPr>
        <w:t>benefits</w:t>
      </w:r>
      <w:r w:rsidRPr="00DE2492">
        <w:t xml:space="preserve"> of great-power peace in favor of </w:t>
      </w:r>
      <w:r w:rsidRPr="00DE2492">
        <w:rPr>
          <w:u w:val="single"/>
        </w:rPr>
        <w:t>shallow indictments</w:t>
      </w:r>
      <w:r>
        <w:t xml:space="preserve"> of its cost.</w:t>
      </w:r>
    </w:p>
    <w:p w14:paraId="559C23F3" w14:textId="77777777" w:rsidR="00A47A8C" w:rsidRPr="00DE2492" w:rsidRDefault="00A47A8C" w:rsidP="00A47A8C">
      <w:r w:rsidRPr="00DE2492">
        <w:t>---Card is the 5</w:t>
      </w:r>
      <w:r w:rsidRPr="00DE2492">
        <w:rPr>
          <w:vertAlign w:val="superscript"/>
        </w:rPr>
        <w:t>th</w:t>
      </w:r>
      <w:r w:rsidRPr="00DE2492">
        <w:t xml:space="preserve"> of a list of things to help </w:t>
      </w:r>
      <w:proofErr w:type="spellStart"/>
      <w:r w:rsidRPr="00DE2492">
        <w:t>heg</w:t>
      </w:r>
      <w:proofErr w:type="spellEnd"/>
      <w:r w:rsidRPr="00DE2492">
        <w:t xml:space="preserve"> ---- here are the other 4</w:t>
      </w:r>
    </w:p>
    <w:p w14:paraId="621C0E4C" w14:textId="77777777" w:rsidR="00A47A8C" w:rsidRPr="00DE2492" w:rsidRDefault="00A47A8C" w:rsidP="00A47A8C">
      <w:pPr>
        <w:pStyle w:val="ListParagraph"/>
        <w:numPr>
          <w:ilvl w:val="0"/>
          <w:numId w:val="12"/>
        </w:numPr>
        <w:rPr>
          <w:rFonts w:ascii="Calibri" w:hAnsi="Calibri"/>
        </w:rPr>
      </w:pPr>
      <w:r w:rsidRPr="00DE2492">
        <w:rPr>
          <w:rFonts w:ascii="Calibri" w:hAnsi="Calibri"/>
        </w:rPr>
        <w:t>Sustain grand strategy</w:t>
      </w:r>
    </w:p>
    <w:p w14:paraId="695D5E76" w14:textId="77777777" w:rsidR="00A47A8C" w:rsidRPr="00DE2492" w:rsidRDefault="00A47A8C" w:rsidP="00A47A8C">
      <w:pPr>
        <w:pStyle w:val="ListParagraph"/>
        <w:numPr>
          <w:ilvl w:val="0"/>
          <w:numId w:val="12"/>
        </w:numPr>
        <w:rPr>
          <w:rFonts w:ascii="Calibri" w:hAnsi="Calibri"/>
        </w:rPr>
      </w:pPr>
      <w:r w:rsidRPr="00DE2492">
        <w:rPr>
          <w:rFonts w:ascii="Calibri" w:hAnsi="Calibri"/>
        </w:rPr>
        <w:t xml:space="preserve">Fund/maintain primacy </w:t>
      </w:r>
    </w:p>
    <w:p w14:paraId="3DFDC170" w14:textId="77777777" w:rsidR="00A47A8C" w:rsidRPr="00DE2492" w:rsidRDefault="00A47A8C" w:rsidP="00A47A8C">
      <w:pPr>
        <w:pStyle w:val="ListParagraph"/>
        <w:numPr>
          <w:ilvl w:val="0"/>
          <w:numId w:val="12"/>
        </w:numPr>
        <w:rPr>
          <w:rFonts w:ascii="Calibri" w:hAnsi="Calibri"/>
        </w:rPr>
      </w:pPr>
      <w:r w:rsidRPr="00DE2492">
        <w:rPr>
          <w:rFonts w:ascii="Calibri" w:hAnsi="Calibri"/>
        </w:rPr>
        <w:t>Sustain alliances</w:t>
      </w:r>
    </w:p>
    <w:p w14:paraId="4AF2C718" w14:textId="77777777" w:rsidR="00A47A8C" w:rsidRPr="00DE2492" w:rsidRDefault="00A47A8C" w:rsidP="00A47A8C">
      <w:pPr>
        <w:pStyle w:val="ListParagraph"/>
        <w:numPr>
          <w:ilvl w:val="0"/>
          <w:numId w:val="12"/>
        </w:numPr>
        <w:rPr>
          <w:rFonts w:ascii="Calibri" w:hAnsi="Calibri"/>
        </w:rPr>
      </w:pPr>
      <w:r w:rsidRPr="00DE2492">
        <w:rPr>
          <w:rFonts w:ascii="Calibri" w:hAnsi="Calibri"/>
        </w:rPr>
        <w:t xml:space="preserve">Use relative restraint </w:t>
      </w:r>
    </w:p>
    <w:p w14:paraId="5ECCC2A7" w14:textId="77777777" w:rsidR="00A47A8C" w:rsidRPr="00DE2492" w:rsidRDefault="00A47A8C" w:rsidP="00A47A8C">
      <w:r w:rsidRPr="00DE2492">
        <w:rPr>
          <w:b/>
        </w:rPr>
        <w:t>Brands 18</w:t>
      </w:r>
      <w:r w:rsidRPr="00DE2492">
        <w:t xml:space="preserve"> [Hal, Henry Kissinger Distinguished Professor at Johns Hopkins University's School of Advanced International Studies and a senior fellow at the Center for Strategic and Budgetary Assessments." American Grand Strategy in the Age of Trump." Page 21-23]</w:t>
      </w:r>
    </w:p>
    <w:p w14:paraId="70545FD3" w14:textId="77777777" w:rsidR="00A47A8C" w:rsidRPr="00DE2492" w:rsidRDefault="00A47A8C" w:rsidP="00A47A8C">
      <w:pPr>
        <w:rPr>
          <w:sz w:val="16"/>
        </w:rPr>
      </w:pPr>
      <w:r w:rsidRPr="00DE2492">
        <w:rPr>
          <w:sz w:val="16"/>
        </w:rPr>
        <w:t xml:space="preserve">Fifth and finally, </w:t>
      </w:r>
      <w:r w:rsidRPr="00DE2492">
        <w:rPr>
          <w:rStyle w:val="StyleUnderline"/>
          <w:highlight w:val="green"/>
        </w:rPr>
        <w:t>sustaining America’s</w:t>
      </w:r>
      <w:r w:rsidRPr="00DE2492">
        <w:rPr>
          <w:rStyle w:val="StyleUnderline"/>
        </w:rPr>
        <w:t xml:space="preserve"> post–Cold War </w:t>
      </w:r>
      <w:r w:rsidRPr="00DE2492">
        <w:rPr>
          <w:rStyle w:val="StyleUnderline"/>
          <w:highlight w:val="green"/>
        </w:rPr>
        <w:t>strategy entails</w:t>
      </w:r>
      <w:r w:rsidRPr="00DE2492">
        <w:rPr>
          <w:sz w:val="16"/>
          <w:highlight w:val="green"/>
        </w:rPr>
        <w:t xml:space="preserve"> </w:t>
      </w:r>
      <w:r w:rsidRPr="00DE2492">
        <w:rPr>
          <w:rStyle w:val="Emphasis"/>
          <w:highlight w:val="green"/>
        </w:rPr>
        <w:t>persuading the</w:t>
      </w:r>
      <w:r w:rsidRPr="00DE2492">
        <w:rPr>
          <w:rStyle w:val="Emphasis"/>
        </w:rPr>
        <w:t xml:space="preserve"> American </w:t>
      </w:r>
      <w:r w:rsidRPr="00DE2492">
        <w:rPr>
          <w:rStyle w:val="Emphasis"/>
          <w:highlight w:val="green"/>
        </w:rPr>
        <w:t>public</w:t>
      </w:r>
      <w:r w:rsidRPr="00DE2492">
        <w:rPr>
          <w:sz w:val="16"/>
          <w:highlight w:val="green"/>
        </w:rPr>
        <w:t xml:space="preserve"> </w:t>
      </w:r>
      <w:r w:rsidRPr="00DE2492">
        <w:rPr>
          <w:rStyle w:val="StyleUnderline"/>
          <w:highlight w:val="green"/>
        </w:rPr>
        <w:t>to</w:t>
      </w:r>
      <w:r w:rsidRPr="00DE2492">
        <w:rPr>
          <w:sz w:val="16"/>
          <w:highlight w:val="green"/>
        </w:rPr>
        <w:t xml:space="preserve"> </w:t>
      </w:r>
      <w:r w:rsidRPr="00DE2492">
        <w:rPr>
          <w:rStyle w:val="Emphasis"/>
          <w:highlight w:val="green"/>
        </w:rPr>
        <w:t>recommit</w:t>
      </w:r>
      <w:r w:rsidRPr="00DE2492">
        <w:rPr>
          <w:rStyle w:val="StyleUnderline"/>
        </w:rPr>
        <w:t xml:space="preserve"> to that strategy and the investments it requires</w:t>
      </w:r>
      <w:r w:rsidRPr="00DE2492">
        <w:rPr>
          <w:sz w:val="16"/>
        </w:rPr>
        <w:t>. The state of American opinion on that subject is currently ambiguous. Polling data indicates that public support for most key aspects of American internationalism has recovered somewhat from where it was in 2012–</w:t>
      </w:r>
      <w:proofErr w:type="gramStart"/>
      <w:r w:rsidRPr="00DE2492">
        <w:rPr>
          <w:sz w:val="16"/>
        </w:rPr>
        <w:t>13, and</w:t>
      </w:r>
      <w:proofErr w:type="gramEnd"/>
      <w:r w:rsidRPr="00DE2492">
        <w:rPr>
          <w:sz w:val="16"/>
        </w:rPr>
        <w:t xml:space="preserve"> is again at or near postwar averages.32 But </w:t>
      </w:r>
      <w:r w:rsidRPr="00DE2492">
        <w:rPr>
          <w:rStyle w:val="StyleUnderline"/>
        </w:rPr>
        <w:t xml:space="preserve">the </w:t>
      </w:r>
      <w:r w:rsidRPr="00DE2492">
        <w:rPr>
          <w:rStyle w:val="StyleUnderline"/>
          <w:highlight w:val="green"/>
        </w:rPr>
        <w:t xml:space="preserve">2016 </w:t>
      </w:r>
      <w:r w:rsidRPr="00DE2492">
        <w:rPr>
          <w:rStyle w:val="StyleUnderline"/>
        </w:rPr>
        <w:t xml:space="preserve">election cycle and its eventual outcome </w:t>
      </w:r>
      <w:r w:rsidRPr="00DE2492">
        <w:rPr>
          <w:rStyle w:val="StyleUnderline"/>
          <w:highlight w:val="green"/>
        </w:rPr>
        <w:t xml:space="preserve">revealed </w:t>
      </w:r>
      <w:r w:rsidRPr="00DE2492">
        <w:rPr>
          <w:rStyle w:val="Emphasis"/>
          <w:highlight w:val="green"/>
        </w:rPr>
        <w:t>strong support</w:t>
      </w:r>
      <w:r w:rsidRPr="00DE2492">
        <w:rPr>
          <w:rStyle w:val="StyleUnderline"/>
          <w:highlight w:val="green"/>
        </w:rPr>
        <w:t xml:space="preserve"> for </w:t>
      </w:r>
      <w:r w:rsidRPr="00DE2492">
        <w:rPr>
          <w:rStyle w:val="StyleUnderline"/>
        </w:rPr>
        <w:t>candidates who advocated</w:t>
      </w:r>
      <w:r w:rsidRPr="00DE2492">
        <w:rPr>
          <w:sz w:val="16"/>
        </w:rPr>
        <w:t xml:space="preserve"> </w:t>
      </w:r>
      <w:r w:rsidRPr="00DE2492">
        <w:rPr>
          <w:rStyle w:val="Emphasis"/>
          <w:highlight w:val="green"/>
        </w:rPr>
        <w:t>rolling back</w:t>
      </w:r>
      <w:r w:rsidRPr="00DE2492">
        <w:rPr>
          <w:rStyle w:val="Emphasis"/>
        </w:rPr>
        <w:t xml:space="preserve"> key elements of post–Cold War (</w:t>
      </w:r>
      <w:r w:rsidRPr="00DE2492">
        <w:rPr>
          <w:sz w:val="16"/>
        </w:rPr>
        <w:t xml:space="preserve">and post–World War II) </w:t>
      </w:r>
      <w:r w:rsidRPr="00DE2492">
        <w:rPr>
          <w:rStyle w:val="Emphasis"/>
          <w:highlight w:val="green"/>
        </w:rPr>
        <w:t>grand strategy</w:t>
      </w:r>
      <w:r w:rsidRPr="00DE2492">
        <w:rPr>
          <w:sz w:val="16"/>
        </w:rPr>
        <w:t>, from free trade to U.S</w:t>
      </w:r>
      <w:r w:rsidRPr="00DB5FE9">
        <w:rPr>
          <w:sz w:val="16"/>
        </w:rPr>
        <w:t xml:space="preserve">. alliances. </w:t>
      </w:r>
      <w:r w:rsidRPr="00DB5FE9">
        <w:rPr>
          <w:rStyle w:val="StyleUnderline"/>
        </w:rPr>
        <w:t xml:space="preserve">This atmosphere reflects </w:t>
      </w:r>
      <w:r w:rsidRPr="00DB5FE9">
        <w:rPr>
          <w:rStyle w:val="Emphasis"/>
        </w:rPr>
        <w:t>discontent</w:t>
      </w:r>
      <w:r w:rsidRPr="00DB5FE9">
        <w:rPr>
          <w:rStyle w:val="StyleUnderline"/>
        </w:rPr>
        <w:t xml:space="preserve"> with</w:t>
      </w:r>
      <w:r w:rsidRPr="00DE2492">
        <w:rPr>
          <w:rStyle w:val="StyleUnderline"/>
        </w:rPr>
        <w:t xml:space="preserve"> the </w:t>
      </w:r>
      <w:r w:rsidRPr="00DE2492">
        <w:rPr>
          <w:rStyle w:val="Emphasis"/>
        </w:rPr>
        <w:t>failures</w:t>
      </w:r>
      <w:r w:rsidRPr="00DE2492">
        <w:rPr>
          <w:rStyle w:val="StyleUnderline"/>
        </w:rPr>
        <w:t xml:space="preserve"> and </w:t>
      </w:r>
      <w:r w:rsidRPr="00DE2492">
        <w:rPr>
          <w:rStyle w:val="Emphasis"/>
        </w:rPr>
        <w:t>frustrations</w:t>
      </w:r>
      <w:r w:rsidRPr="00DE2492">
        <w:rPr>
          <w:sz w:val="16"/>
        </w:rPr>
        <w:t xml:space="preserve"> </w:t>
      </w:r>
      <w:r w:rsidRPr="00DE2492">
        <w:rPr>
          <w:rStyle w:val="StyleUnderline"/>
        </w:rPr>
        <w:t>of U.S. grand strategy</w:t>
      </w:r>
      <w:r w:rsidRPr="00DE2492">
        <w:rPr>
          <w:sz w:val="16"/>
        </w:rPr>
        <w:t xml:space="preserve"> in the post–Cold War era, no doubt, </w:t>
      </w:r>
      <w:r w:rsidRPr="00DE2492">
        <w:rPr>
          <w:rStyle w:val="StyleUnderline"/>
        </w:rPr>
        <w:t xml:space="preserve">yet it also reflects the fact that American </w:t>
      </w:r>
      <w:r w:rsidRPr="00DE2492">
        <w:rPr>
          <w:rStyle w:val="StyleUnderline"/>
          <w:highlight w:val="green"/>
        </w:rPr>
        <w:t xml:space="preserve">strategy seems </w:t>
      </w:r>
      <w:r w:rsidRPr="00DE2492">
        <w:rPr>
          <w:rStyle w:val="StyleUnderline"/>
        </w:rPr>
        <w:t xml:space="preserve">at risk of becoming </w:t>
      </w:r>
      <w:r w:rsidRPr="00DE2492">
        <w:rPr>
          <w:rStyle w:val="StyleUnderline"/>
          <w:highlight w:val="green"/>
        </w:rPr>
        <w:t>a </w:t>
      </w:r>
      <w:r w:rsidRPr="00DE2492">
        <w:rPr>
          <w:rStyle w:val="Emphasis"/>
          <w:highlight w:val="green"/>
        </w:rPr>
        <w:t>victim of its own success</w:t>
      </w:r>
      <w:r w:rsidRPr="00DE2492">
        <w:rPr>
          <w:sz w:val="16"/>
        </w:rPr>
        <w:t xml:space="preserve">.33 By helping to foster a comparatively stable and congenial environment, </w:t>
      </w:r>
      <w:r w:rsidRPr="00DB5FE9">
        <w:rPr>
          <w:rStyle w:val="StyleUnderline"/>
        </w:rPr>
        <w:t xml:space="preserve">American policies have made it more difficult for Americans to </w:t>
      </w:r>
      <w:r w:rsidRPr="00DB5FE9">
        <w:rPr>
          <w:rStyle w:val="Emphasis"/>
        </w:rPr>
        <w:t>remember</w:t>
      </w:r>
      <w:r w:rsidRPr="00DB5FE9">
        <w:rPr>
          <w:rStyle w:val="StyleUnderline"/>
        </w:rPr>
        <w:t xml:space="preserve"> why </w:t>
      </w:r>
      <w:r w:rsidRPr="00DB5FE9">
        <w:rPr>
          <w:rStyle w:val="Emphasis"/>
        </w:rPr>
        <w:t>significant investments in the global order are needed</w:t>
      </w:r>
      <w:r w:rsidRPr="00DB5FE9">
        <w:rPr>
          <w:sz w:val="16"/>
        </w:rPr>
        <w:t xml:space="preserve"> in the first place.</w:t>
      </w:r>
    </w:p>
    <w:p w14:paraId="6FED15B7" w14:textId="77777777" w:rsidR="00A47A8C" w:rsidRPr="00DE2492" w:rsidRDefault="00A47A8C" w:rsidP="00A47A8C">
      <w:pPr>
        <w:rPr>
          <w:rStyle w:val="StyleUnderline"/>
        </w:rPr>
      </w:pPr>
      <w:r w:rsidRPr="00DE2492">
        <w:rPr>
          <w:sz w:val="16"/>
        </w:rPr>
        <w:t xml:space="preserve">Today, this </w:t>
      </w:r>
      <w:r w:rsidRPr="00DE2492">
        <w:rPr>
          <w:rStyle w:val="Emphasis"/>
          <w:highlight w:val="green"/>
        </w:rPr>
        <w:t>ambivalence</w:t>
      </w:r>
      <w:r w:rsidRPr="00DE2492">
        <w:rPr>
          <w:sz w:val="16"/>
        </w:rPr>
        <w:t xml:space="preserve"> </w:t>
      </w:r>
      <w:r w:rsidRPr="00DE2492">
        <w:rPr>
          <w:rStyle w:val="StyleUnderline"/>
          <w:highlight w:val="green"/>
        </w:rPr>
        <w:t>is becoming</w:t>
      </w:r>
      <w:r w:rsidRPr="00DE2492">
        <w:rPr>
          <w:rStyle w:val="StyleUnderline"/>
        </w:rPr>
        <w:t xml:space="preserve"> increasingly </w:t>
      </w:r>
      <w:r w:rsidRPr="00DE2492">
        <w:rPr>
          <w:rStyle w:val="Emphasis"/>
          <w:highlight w:val="green"/>
        </w:rPr>
        <w:t>problematic</w:t>
      </w:r>
      <w:r w:rsidRPr="00DE2492">
        <w:rPr>
          <w:sz w:val="16"/>
        </w:rPr>
        <w:t xml:space="preserve">, for the simple reason that </w:t>
      </w:r>
      <w:r w:rsidRPr="00DB5FE9">
        <w:rPr>
          <w:rStyle w:val="StyleUnderline"/>
        </w:rPr>
        <w:t>properly resourcing American strategy requires making politically difficult trade-offs with respect to entitlements and other ballooning domestic costs</w:t>
      </w:r>
      <w:r w:rsidRPr="00DB5FE9">
        <w:rPr>
          <w:sz w:val="16"/>
        </w:rPr>
        <w:t>. It is also becoming</w:t>
      </w:r>
      <w:r w:rsidRPr="00DE2492">
        <w:rPr>
          <w:sz w:val="16"/>
        </w:rPr>
        <w:t xml:space="preserve"> problematic, of course, because e</w:t>
      </w:r>
      <w:r w:rsidRPr="00DE2492">
        <w:rPr>
          <w:rStyle w:val="StyleUnderline"/>
        </w:rPr>
        <w:t xml:space="preserve">ven if the American public seems to support </w:t>
      </w:r>
      <w:proofErr w:type="gramStart"/>
      <w:r w:rsidRPr="00DE2492">
        <w:rPr>
          <w:rStyle w:val="StyleUnderline"/>
        </w:rPr>
        <w:t>particular aspects</w:t>
      </w:r>
      <w:proofErr w:type="gramEnd"/>
      <w:r w:rsidRPr="00DE2492">
        <w:rPr>
          <w:rStyle w:val="StyleUnderline"/>
        </w:rPr>
        <w:t xml:space="preserve"> of American grand strategy, </w:t>
      </w:r>
      <w:r w:rsidRPr="00DE2492">
        <w:rPr>
          <w:rStyle w:val="StyleUnderline"/>
          <w:highlight w:val="green"/>
        </w:rPr>
        <w:t xml:space="preserve">the </w:t>
      </w:r>
      <w:r w:rsidRPr="00DE2492">
        <w:rPr>
          <w:rStyle w:val="Emphasis"/>
          <w:highlight w:val="green"/>
        </w:rPr>
        <w:t>public</w:t>
      </w:r>
      <w:r w:rsidRPr="00DE2492">
        <w:rPr>
          <w:rStyle w:val="StyleUnderline"/>
          <w:highlight w:val="green"/>
        </w:rPr>
        <w:t xml:space="preserve"> has shown itself </w:t>
      </w:r>
      <w:r w:rsidRPr="00DE2492">
        <w:rPr>
          <w:rStyle w:val="Emphasis"/>
          <w:highlight w:val="green"/>
        </w:rPr>
        <w:t>willing to elect a president who appears to care little</w:t>
      </w:r>
      <w:r w:rsidRPr="00DE2492">
        <w:rPr>
          <w:rStyle w:val="StyleUnderline"/>
        </w:rPr>
        <w:t xml:space="preserve"> for the successful postwar and post–Cold War </w:t>
      </w:r>
      <w:r w:rsidRPr="00DB5FE9">
        <w:rPr>
          <w:rStyle w:val="StyleUnderline"/>
        </w:rPr>
        <w:t>tradition</w:t>
      </w:r>
      <w:r w:rsidRPr="00DB5FE9">
        <w:rPr>
          <w:sz w:val="16"/>
        </w:rPr>
        <w:t xml:space="preserve">, even if he has, so far, maintained more aspects of that tradition as president than his campaign rhetoric might have led one to expect. In the future—and indeed, </w:t>
      </w:r>
      <w:r w:rsidRPr="00DB5FE9">
        <w:rPr>
          <w:rStyle w:val="StyleUnderline"/>
        </w:rPr>
        <w:t>looking beyond Trump’s presidency</w:t>
      </w:r>
      <w:r w:rsidRPr="00DE2492">
        <w:rPr>
          <w:rStyle w:val="StyleUnderline"/>
        </w:rPr>
        <w:t xml:space="preserve">— </w:t>
      </w:r>
      <w:r w:rsidRPr="00DE2492">
        <w:rPr>
          <w:rStyle w:val="StyleUnderline"/>
          <w:highlight w:val="green"/>
        </w:rPr>
        <w:t xml:space="preserve">sustaining </w:t>
      </w:r>
      <w:r w:rsidRPr="00DE2492">
        <w:rPr>
          <w:rStyle w:val="StyleUnderline"/>
        </w:rPr>
        <w:t xml:space="preserve">American </w:t>
      </w:r>
      <w:r w:rsidRPr="00DE2492">
        <w:rPr>
          <w:rStyle w:val="StyleUnderline"/>
          <w:highlight w:val="green"/>
        </w:rPr>
        <w:t>grand strategy will</w:t>
      </w:r>
      <w:r w:rsidRPr="00DE2492">
        <w:rPr>
          <w:rStyle w:val="StyleUnderline"/>
        </w:rPr>
        <w:t xml:space="preserve"> thus </w:t>
      </w:r>
      <w:r w:rsidRPr="00DE2492">
        <w:rPr>
          <w:rStyle w:val="StyleUnderline"/>
          <w:highlight w:val="green"/>
        </w:rPr>
        <w:t>require</w:t>
      </w:r>
      <w:r w:rsidRPr="00DE2492">
        <w:rPr>
          <w:rStyle w:val="StyleUnderline"/>
        </w:rPr>
        <w:t xml:space="preserve"> more </w:t>
      </w:r>
      <w:r w:rsidRPr="00DE2492">
        <w:rPr>
          <w:rStyle w:val="Emphasis"/>
        </w:rPr>
        <w:t xml:space="preserve">intensive </w:t>
      </w:r>
      <w:r w:rsidRPr="00DE2492">
        <w:rPr>
          <w:rStyle w:val="Emphasis"/>
          <w:highlight w:val="green"/>
        </w:rPr>
        <w:t>political</w:t>
      </w:r>
      <w:r w:rsidRPr="00DE2492">
        <w:rPr>
          <w:rStyle w:val="Emphasis"/>
        </w:rPr>
        <w:t xml:space="preserve"> </w:t>
      </w:r>
      <w:r w:rsidRPr="00DE2492">
        <w:rPr>
          <w:rStyle w:val="Emphasis"/>
          <w:highlight w:val="green"/>
        </w:rPr>
        <w:t>efforts</w:t>
      </w:r>
      <w:r w:rsidRPr="00DE2492">
        <w:rPr>
          <w:rStyle w:val="StyleUnderline"/>
        </w:rPr>
        <w:t xml:space="preserve">. </w:t>
      </w:r>
    </w:p>
    <w:p w14:paraId="7566F541" w14:textId="77777777" w:rsidR="00A47A8C" w:rsidRPr="00DE2492" w:rsidRDefault="00A47A8C" w:rsidP="00A47A8C">
      <w:pPr>
        <w:rPr>
          <w:rStyle w:val="StyleUnderline"/>
        </w:rPr>
      </w:pPr>
      <w:r w:rsidRPr="00DE2492">
        <w:rPr>
          <w:rStyle w:val="StyleUnderline"/>
        </w:rPr>
        <w:t>A</w:t>
      </w:r>
      <w:r w:rsidRPr="00DB5FE9">
        <w:rPr>
          <w:rStyle w:val="StyleUnderline"/>
        </w:rPr>
        <w:t>m</w:t>
      </w:r>
      <w:r w:rsidRPr="00DE2492">
        <w:rPr>
          <w:rStyle w:val="StyleUnderline"/>
        </w:rPr>
        <w:t xml:space="preserve">erican </w:t>
      </w:r>
      <w:r w:rsidRPr="00DE2492">
        <w:rPr>
          <w:rStyle w:val="StyleUnderline"/>
          <w:highlight w:val="green"/>
        </w:rPr>
        <w:t xml:space="preserve">leaders </w:t>
      </w:r>
      <w:r w:rsidRPr="00DB5FE9">
        <w:rPr>
          <w:rStyle w:val="StyleUnderline"/>
        </w:rPr>
        <w:t xml:space="preserve">will need to </w:t>
      </w:r>
      <w:proofErr w:type="gramStart"/>
      <w:r w:rsidRPr="00DB5FE9">
        <w:rPr>
          <w:rStyle w:val="StyleUnderline"/>
        </w:rPr>
        <w:t>more effectively make the case</w:t>
      </w:r>
      <w:proofErr w:type="gramEnd"/>
      <w:r w:rsidRPr="00DB5FE9">
        <w:rPr>
          <w:rStyle w:val="StyleUnderline"/>
        </w:rPr>
        <w:t xml:space="preserve"> for </w:t>
      </w:r>
      <w:r w:rsidRPr="00DB5FE9">
        <w:rPr>
          <w:rStyle w:val="Emphasis"/>
        </w:rPr>
        <w:t>controversial</w:t>
      </w:r>
      <w:r w:rsidRPr="00DB5FE9">
        <w:rPr>
          <w:sz w:val="16"/>
        </w:rPr>
        <w:t xml:space="preserve"> </w:t>
      </w:r>
      <w:r w:rsidRPr="00DB5FE9">
        <w:rPr>
          <w:rStyle w:val="StyleUnderline"/>
        </w:rPr>
        <w:t xml:space="preserve">but </w:t>
      </w:r>
      <w:r w:rsidRPr="00DB5FE9">
        <w:rPr>
          <w:rStyle w:val="Emphasis"/>
        </w:rPr>
        <w:t>broadly beneficial policies</w:t>
      </w:r>
      <w:r w:rsidRPr="00DB5FE9">
        <w:rPr>
          <w:sz w:val="16"/>
        </w:rPr>
        <w:t xml:space="preserve"> </w:t>
      </w:r>
      <w:r w:rsidRPr="00DB5FE9">
        <w:rPr>
          <w:rStyle w:val="StyleUnderline"/>
        </w:rPr>
        <w:t xml:space="preserve">such as </w:t>
      </w:r>
      <w:r w:rsidRPr="00DB5FE9">
        <w:rPr>
          <w:rStyle w:val="Emphasis"/>
        </w:rPr>
        <w:t>free trade</w:t>
      </w:r>
      <w:r w:rsidRPr="00DB5FE9">
        <w:rPr>
          <w:sz w:val="16"/>
        </w:rPr>
        <w:t xml:space="preserve">, </w:t>
      </w:r>
      <w:r w:rsidRPr="00DB5FE9">
        <w:rPr>
          <w:rStyle w:val="StyleUnderline"/>
        </w:rPr>
        <w:t>while also addressing the inevitable socioeconomic dislocations such policies cause</w:t>
      </w:r>
      <w:r w:rsidRPr="00DB5FE9">
        <w:rPr>
          <w:sz w:val="16"/>
        </w:rPr>
        <w:t xml:space="preserve">.34 </w:t>
      </w:r>
      <w:r w:rsidRPr="00DB5FE9">
        <w:rPr>
          <w:rStyle w:val="StyleUnderline"/>
        </w:rPr>
        <w:t>They will</w:t>
      </w:r>
      <w:r w:rsidRPr="00DE2492">
        <w:rPr>
          <w:rStyle w:val="StyleUnderline"/>
        </w:rPr>
        <w:t xml:space="preserve"> </w:t>
      </w:r>
      <w:r w:rsidRPr="00DE2492">
        <w:rPr>
          <w:rStyle w:val="StyleUnderline"/>
          <w:highlight w:val="green"/>
        </w:rPr>
        <w:t>need to</w:t>
      </w:r>
      <w:r w:rsidRPr="00DE2492">
        <w:rPr>
          <w:rStyle w:val="StyleUnderline"/>
        </w:rPr>
        <w:t xml:space="preserve"> more fully </w:t>
      </w:r>
      <w:r w:rsidRPr="00DE2492">
        <w:rPr>
          <w:rStyle w:val="StyleUnderline"/>
          <w:highlight w:val="green"/>
        </w:rPr>
        <w:t xml:space="preserve">articulate the </w:t>
      </w:r>
      <w:r w:rsidRPr="00DE2492">
        <w:rPr>
          <w:rStyle w:val="Emphasis"/>
        </w:rPr>
        <w:t>underlying logic</w:t>
      </w:r>
      <w:r w:rsidRPr="00DE2492">
        <w:rPr>
          <w:rStyle w:val="StyleUnderline"/>
        </w:rPr>
        <w:t xml:space="preserve"> </w:t>
      </w:r>
      <w:r w:rsidRPr="00DE2492">
        <w:rPr>
          <w:rStyle w:val="StyleUnderline"/>
        </w:rPr>
        <w:lastRenderedPageBreak/>
        <w:t xml:space="preserve">and </w:t>
      </w:r>
      <w:r w:rsidRPr="00DE2492">
        <w:rPr>
          <w:rStyle w:val="Emphasis"/>
          <w:highlight w:val="green"/>
        </w:rPr>
        <w:t>value of alliances</w:t>
      </w:r>
      <w:r w:rsidRPr="00DE2492">
        <w:rPr>
          <w:rStyle w:val="StyleUnderline"/>
        </w:rPr>
        <w:t xml:space="preserve"> </w:t>
      </w:r>
      <w:r w:rsidRPr="00DE2492">
        <w:rPr>
          <w:rStyle w:val="StyleUnderline"/>
          <w:highlight w:val="green"/>
        </w:rPr>
        <w:t xml:space="preserve">and </w:t>
      </w:r>
      <w:r w:rsidRPr="00DE2492">
        <w:rPr>
          <w:rStyle w:val="StyleUnderline"/>
        </w:rPr>
        <w:t>other</w:t>
      </w:r>
      <w:r w:rsidRPr="00DE2492">
        <w:rPr>
          <w:sz w:val="16"/>
        </w:rPr>
        <w:t xml:space="preserve"> </w:t>
      </w:r>
      <w:r w:rsidRPr="00DE2492">
        <w:rPr>
          <w:rStyle w:val="Emphasis"/>
          <w:highlight w:val="green"/>
        </w:rPr>
        <w:t>commitments</w:t>
      </w:r>
      <w:r w:rsidRPr="00DE2492">
        <w:rPr>
          <w:sz w:val="16"/>
          <w:highlight w:val="green"/>
        </w:rPr>
        <w:t xml:space="preserve"> </w:t>
      </w:r>
      <w:r w:rsidRPr="00DE2492">
        <w:rPr>
          <w:rStyle w:val="StyleUnderline"/>
          <w:highlight w:val="green"/>
        </w:rPr>
        <w:t xml:space="preserve">whose costs </w:t>
      </w:r>
      <w:r w:rsidRPr="00DE2492">
        <w:rPr>
          <w:rStyle w:val="StyleUnderline"/>
        </w:rPr>
        <w:t xml:space="preserve">are often </w:t>
      </w:r>
      <w:r w:rsidRPr="00DE2492">
        <w:rPr>
          <w:rStyle w:val="StyleUnderline"/>
          <w:highlight w:val="green"/>
        </w:rPr>
        <w:t xml:space="preserve">more </w:t>
      </w:r>
      <w:r w:rsidRPr="00DE2492">
        <w:rPr>
          <w:rStyle w:val="Emphasis"/>
          <w:highlight w:val="green"/>
        </w:rPr>
        <w:t>visible</w:t>
      </w:r>
      <w:r w:rsidRPr="00DE2492">
        <w:rPr>
          <w:rStyle w:val="Emphasis"/>
        </w:rPr>
        <w:t>—not to say greater—</w:t>
      </w:r>
      <w:r w:rsidRPr="00DE2492">
        <w:rPr>
          <w:rStyle w:val="Emphasis"/>
          <w:highlight w:val="green"/>
        </w:rPr>
        <w:t>than their benefits</w:t>
      </w:r>
      <w:r w:rsidRPr="00DE2492">
        <w:rPr>
          <w:rStyle w:val="Emphasis"/>
        </w:rPr>
        <w:t>.</w:t>
      </w:r>
      <w:r w:rsidRPr="00DE2492">
        <w:rPr>
          <w:sz w:val="16"/>
        </w:rPr>
        <w:t xml:space="preserve"> </w:t>
      </w:r>
      <w:r w:rsidRPr="00DE2492">
        <w:rPr>
          <w:rStyle w:val="StyleUnderline"/>
        </w:rPr>
        <w:t xml:space="preserve">They will need to remind Americans that their country’s leadership has not been a </w:t>
      </w:r>
      <w:r w:rsidRPr="00DE2492">
        <w:rPr>
          <w:rStyle w:val="Emphasis"/>
        </w:rPr>
        <w:t>matter of charity</w:t>
      </w:r>
      <w:r w:rsidRPr="00DE2492">
        <w:rPr>
          <w:sz w:val="16"/>
        </w:rPr>
        <w:t xml:space="preserve">; </w:t>
      </w:r>
      <w:r w:rsidRPr="00DE2492">
        <w:rPr>
          <w:rStyle w:val="StyleUnderline"/>
        </w:rPr>
        <w:t xml:space="preserve">it has helped produce an international order that is exceptional in its stability, liberalism, and benefits for the United States. </w:t>
      </w:r>
      <w:r w:rsidRPr="00DE2492">
        <w:rPr>
          <w:sz w:val="16"/>
        </w:rPr>
        <w:t xml:space="preserve">Not least, </w:t>
      </w:r>
      <w:r w:rsidRPr="00DE2492">
        <w:rPr>
          <w:rStyle w:val="StyleUnderline"/>
        </w:rPr>
        <w:t xml:space="preserve">they will need to make the case </w:t>
      </w:r>
      <w:r w:rsidRPr="00DB5FE9">
        <w:rPr>
          <w:rStyle w:val="StyleUnderline"/>
        </w:rPr>
        <w:t xml:space="preserve">that the </w:t>
      </w:r>
      <w:r w:rsidRPr="00DB5FE9">
        <w:rPr>
          <w:rStyle w:val="Emphasis"/>
        </w:rPr>
        <w:t xml:space="preserve">costs that the country has </w:t>
      </w:r>
      <w:r w:rsidRPr="00DB5FE9">
        <w:rPr>
          <w:rStyle w:val="StyleUnderline"/>
        </w:rPr>
        <w:t xml:space="preserve">borne in support of that order are designed to avoid the necessity of bearing </w:t>
      </w:r>
      <w:r w:rsidRPr="00DB5FE9">
        <w:rPr>
          <w:rStyle w:val="Emphasis"/>
        </w:rPr>
        <w:t>vastly higher costs if the international scene returned</w:t>
      </w:r>
      <w:r w:rsidRPr="00DE2492">
        <w:rPr>
          <w:rStyle w:val="Emphasis"/>
        </w:rPr>
        <w:t xml:space="preserve"> to a more tumultuous state</w:t>
      </w:r>
      <w:r w:rsidRPr="00DE2492">
        <w:rPr>
          <w:sz w:val="16"/>
        </w:rPr>
        <w:t xml:space="preserve">. After all, </w:t>
      </w:r>
      <w:r w:rsidRPr="00DE2492">
        <w:rPr>
          <w:rStyle w:val="StyleUnderline"/>
          <w:highlight w:val="green"/>
        </w:rPr>
        <w:t xml:space="preserve">the success of </w:t>
      </w:r>
      <w:r w:rsidRPr="00DE2492">
        <w:rPr>
          <w:rStyle w:val="StyleUnderline"/>
        </w:rPr>
        <w:t xml:space="preserve">American </w:t>
      </w:r>
      <w:r w:rsidRPr="00DE2492">
        <w:rPr>
          <w:rStyle w:val="StyleUnderline"/>
          <w:highlight w:val="green"/>
        </w:rPr>
        <w:t xml:space="preserve">statecraft is </w:t>
      </w:r>
      <w:r w:rsidRPr="00DE2492">
        <w:rPr>
          <w:rStyle w:val="StyleUnderline"/>
        </w:rPr>
        <w:t xml:space="preserve">often </w:t>
      </w:r>
      <w:r w:rsidRPr="00DE2492">
        <w:rPr>
          <w:rStyle w:val="StyleUnderline"/>
          <w:highlight w:val="green"/>
        </w:rPr>
        <w:t xml:space="preserve">reflected in </w:t>
      </w:r>
      <w:r w:rsidRPr="00DE2492">
        <w:rPr>
          <w:rStyle w:val="StyleUnderline"/>
        </w:rPr>
        <w:t xml:space="preserve">the </w:t>
      </w:r>
      <w:r w:rsidRPr="00DE2492">
        <w:rPr>
          <w:rStyle w:val="Emphasis"/>
          <w:highlight w:val="green"/>
        </w:rPr>
        <w:t>bad things</w:t>
      </w:r>
      <w:r w:rsidRPr="00DE2492">
        <w:rPr>
          <w:rStyle w:val="StyleUnderline"/>
          <w:highlight w:val="green"/>
        </w:rPr>
        <w:t xml:space="preserve"> that </w:t>
      </w:r>
      <w:r w:rsidRPr="00DE2492">
        <w:rPr>
          <w:rStyle w:val="Emphasis"/>
          <w:highlight w:val="green"/>
        </w:rPr>
        <w:t>don’t happen</w:t>
      </w:r>
      <w:r w:rsidRPr="00DE2492">
        <w:rPr>
          <w:sz w:val="16"/>
          <w:highlight w:val="green"/>
        </w:rPr>
        <w:t xml:space="preserve"> </w:t>
      </w:r>
      <w:r w:rsidRPr="00DE2492">
        <w:rPr>
          <w:rStyle w:val="StyleUnderline"/>
        </w:rPr>
        <w:t xml:space="preserve">as well as in the </w:t>
      </w:r>
      <w:r w:rsidRPr="00DE2492">
        <w:rPr>
          <w:rStyle w:val="Emphasis"/>
        </w:rPr>
        <w:t>good things that do.</w:t>
      </w:r>
      <w:r w:rsidRPr="00DE2492">
        <w:rPr>
          <w:sz w:val="16"/>
        </w:rPr>
        <w:t xml:space="preserve"> </w:t>
      </w:r>
      <w:r w:rsidRPr="00DE2492">
        <w:rPr>
          <w:rStyle w:val="StyleUnderline"/>
          <w:highlight w:val="green"/>
        </w:rPr>
        <w:t>Making this point is</w:t>
      </w:r>
      <w:r w:rsidRPr="00DE2492">
        <w:rPr>
          <w:sz w:val="16"/>
          <w:highlight w:val="green"/>
        </w:rPr>
        <w:t xml:space="preserve"> </w:t>
      </w:r>
      <w:r w:rsidRPr="00DE2492">
        <w:rPr>
          <w:rStyle w:val="Emphasis"/>
          <w:highlight w:val="green"/>
        </w:rPr>
        <w:t xml:space="preserve">essential to reconsolidating </w:t>
      </w:r>
      <w:r w:rsidRPr="00DE2492">
        <w:rPr>
          <w:rStyle w:val="Emphasis"/>
        </w:rPr>
        <w:t xml:space="preserve">domestic </w:t>
      </w:r>
      <w:r w:rsidRPr="00DE2492">
        <w:rPr>
          <w:rStyle w:val="Emphasis"/>
          <w:highlight w:val="green"/>
        </w:rPr>
        <w:t xml:space="preserve">support </w:t>
      </w:r>
      <w:r w:rsidRPr="00DE2492">
        <w:rPr>
          <w:rStyle w:val="Emphasis"/>
        </w:rPr>
        <w:t xml:space="preserve">now </w:t>
      </w:r>
      <w:proofErr w:type="gramStart"/>
      <w:r w:rsidRPr="00DE2492">
        <w:rPr>
          <w:rStyle w:val="Emphasis"/>
        </w:rPr>
        <w:t>and in the future</w:t>
      </w:r>
      <w:proofErr w:type="gramEnd"/>
      <w:r w:rsidRPr="00DE2492">
        <w:rPr>
          <w:sz w:val="16"/>
        </w:rPr>
        <w:t>—</w:t>
      </w:r>
      <w:r w:rsidRPr="00DE2492">
        <w:rPr>
          <w:rStyle w:val="StyleUnderline"/>
          <w:highlight w:val="green"/>
        </w:rPr>
        <w:t xml:space="preserve">and </w:t>
      </w:r>
      <w:r w:rsidRPr="00DE2492">
        <w:rPr>
          <w:rStyle w:val="StyleUnderline"/>
        </w:rPr>
        <w:t xml:space="preserve">to </w:t>
      </w:r>
      <w:r w:rsidRPr="00DE2492">
        <w:rPr>
          <w:rStyle w:val="Emphasis"/>
          <w:highlight w:val="green"/>
        </w:rPr>
        <w:t xml:space="preserve">preserving </w:t>
      </w:r>
      <w:r w:rsidRPr="00DE2492">
        <w:rPr>
          <w:rStyle w:val="Emphasis"/>
        </w:rPr>
        <w:t xml:space="preserve">a </w:t>
      </w:r>
      <w:r w:rsidRPr="00DE2492">
        <w:rPr>
          <w:rStyle w:val="Emphasis"/>
          <w:highlight w:val="green"/>
        </w:rPr>
        <w:t>grand strategy</w:t>
      </w:r>
      <w:r w:rsidRPr="00DE2492">
        <w:rPr>
          <w:rStyle w:val="StyleUnderline"/>
        </w:rPr>
        <w:t xml:space="preserve"> that has delivered </w:t>
      </w:r>
      <w:r w:rsidRPr="00DE2492">
        <w:rPr>
          <w:rStyle w:val="Emphasis"/>
        </w:rPr>
        <w:t>pretty good results for a quarter century</w:t>
      </w:r>
      <w:r w:rsidRPr="00DE2492">
        <w:rPr>
          <w:rStyle w:val="StyleUnderline"/>
        </w:rPr>
        <w:t>.</w:t>
      </w:r>
    </w:p>
    <w:p w14:paraId="09DBAE7C" w14:textId="77777777" w:rsidR="00A47A8C" w:rsidRPr="00DE2492" w:rsidRDefault="00A47A8C" w:rsidP="00A47A8C">
      <w:pPr>
        <w:pStyle w:val="Heading4"/>
        <w:rPr>
          <w:rFonts w:cstheme="majorHAnsi"/>
        </w:rPr>
      </w:pPr>
      <w:r w:rsidRPr="00DE2492">
        <w:rPr>
          <w:rFonts w:cstheme="majorHAnsi"/>
        </w:rPr>
        <w:t>Education about military strategy is good – it’s key to military effectiveness and humanitarian missions that outweigh.</w:t>
      </w:r>
    </w:p>
    <w:p w14:paraId="4BC185DD" w14:textId="77777777" w:rsidR="00A47A8C" w:rsidRPr="00DE2492" w:rsidRDefault="00A47A8C" w:rsidP="00A47A8C">
      <w:pPr>
        <w:rPr>
          <w:rFonts w:cstheme="majorHAnsi"/>
        </w:rPr>
      </w:pPr>
      <w:r w:rsidRPr="00DE2492">
        <w:rPr>
          <w:rStyle w:val="Style13ptBold"/>
          <w:rFonts w:cstheme="majorHAnsi"/>
        </w:rPr>
        <w:t>Toronto 15</w:t>
      </w:r>
      <w:r w:rsidRPr="00DE2492">
        <w:rPr>
          <w:rFonts w:cstheme="majorHAnsi"/>
        </w:rPr>
        <w:t xml:space="preserve"> [Dr. Nathan W. Toronto is an associate professor of Strategy and Security Studies at the United Arab Emirates National Defense College. 5/26. "Does Military Education Matter?" https://www.e-ir.info/2015/05/26/does-military-education-matter/]</w:t>
      </w:r>
    </w:p>
    <w:p w14:paraId="5A395FAD" w14:textId="77777777" w:rsidR="00A47A8C" w:rsidRPr="00DE2492" w:rsidRDefault="00A47A8C" w:rsidP="00A47A8C">
      <w:pPr>
        <w:rPr>
          <w:rFonts w:cstheme="majorHAnsi"/>
          <w:sz w:val="16"/>
        </w:rPr>
      </w:pPr>
      <w:r w:rsidRPr="00DE2492">
        <w:rPr>
          <w:rStyle w:val="StyleUnderline"/>
          <w:rFonts w:cstheme="majorHAnsi"/>
          <w:highlight w:val="green"/>
        </w:rPr>
        <w:t>Military education</w:t>
      </w:r>
      <w:r w:rsidRPr="00DE2492">
        <w:rPr>
          <w:rFonts w:cstheme="majorHAnsi"/>
          <w:sz w:val="16"/>
        </w:rPr>
        <w:t xml:space="preserve"> is valuable because it </w:t>
      </w:r>
      <w:r w:rsidRPr="00DE2492">
        <w:rPr>
          <w:rStyle w:val="StyleUnderline"/>
          <w:rFonts w:cstheme="majorHAnsi"/>
          <w:highlight w:val="green"/>
        </w:rPr>
        <w:t xml:space="preserve">provides an </w:t>
      </w:r>
      <w:r w:rsidRPr="00DE2492">
        <w:rPr>
          <w:rStyle w:val="Emphasis"/>
          <w:rFonts w:cstheme="majorHAnsi"/>
          <w:highlight w:val="green"/>
        </w:rPr>
        <w:t>intellectual architecture</w:t>
      </w:r>
      <w:r w:rsidRPr="00DE2492">
        <w:rPr>
          <w:rFonts w:cstheme="majorHAnsi"/>
          <w:sz w:val="16"/>
          <w:highlight w:val="green"/>
        </w:rPr>
        <w:t xml:space="preserve"> </w:t>
      </w:r>
      <w:r w:rsidRPr="00DE2492">
        <w:rPr>
          <w:rStyle w:val="StyleUnderline"/>
          <w:rFonts w:cstheme="majorHAnsi"/>
          <w:highlight w:val="green"/>
        </w:rPr>
        <w:t>for</w:t>
      </w:r>
      <w:r w:rsidRPr="00DE2492">
        <w:rPr>
          <w:rFonts w:cstheme="majorHAnsi"/>
          <w:sz w:val="16"/>
          <w:highlight w:val="green"/>
        </w:rPr>
        <w:t xml:space="preserve"> </w:t>
      </w:r>
      <w:r w:rsidRPr="00DE2492">
        <w:rPr>
          <w:rStyle w:val="Emphasis"/>
          <w:rFonts w:cstheme="majorHAnsi"/>
          <w:highlight w:val="green"/>
        </w:rPr>
        <w:t>battlefield success</w:t>
      </w:r>
      <w:r w:rsidRPr="00DE2492">
        <w:rPr>
          <w:rStyle w:val="StyleUnderline"/>
          <w:rFonts w:cstheme="majorHAnsi"/>
        </w:rPr>
        <w:t>. It contributes to stable</w:t>
      </w:r>
      <w:r w:rsidRPr="00DE2492">
        <w:rPr>
          <w:rFonts w:cstheme="majorHAnsi"/>
          <w:sz w:val="16"/>
        </w:rPr>
        <w:t xml:space="preserve"> </w:t>
      </w:r>
      <w:r w:rsidRPr="00DE2492">
        <w:rPr>
          <w:rStyle w:val="Emphasis"/>
          <w:rFonts w:cstheme="majorHAnsi"/>
        </w:rPr>
        <w:t>c</w:t>
      </w:r>
      <w:r w:rsidRPr="00DE2492">
        <w:rPr>
          <w:rFonts w:cstheme="majorHAnsi"/>
          <w:sz w:val="16"/>
        </w:rPr>
        <w:t>ivil-</w:t>
      </w:r>
      <w:r w:rsidRPr="00DE2492">
        <w:rPr>
          <w:rStyle w:val="Emphasis"/>
          <w:rFonts w:cstheme="majorHAnsi"/>
        </w:rPr>
        <w:t>m</w:t>
      </w:r>
      <w:r w:rsidRPr="00DE2492">
        <w:rPr>
          <w:rFonts w:cstheme="majorHAnsi"/>
          <w:sz w:val="16"/>
        </w:rPr>
        <w:t xml:space="preserve">ilitary </w:t>
      </w:r>
      <w:r w:rsidRPr="00DE2492">
        <w:rPr>
          <w:rStyle w:val="Emphasis"/>
          <w:rFonts w:cstheme="majorHAnsi"/>
        </w:rPr>
        <w:t>r</w:t>
      </w:r>
      <w:r w:rsidRPr="00DE2492">
        <w:rPr>
          <w:rFonts w:cstheme="majorHAnsi"/>
          <w:sz w:val="16"/>
        </w:rPr>
        <w:t xml:space="preserve">elations, </w:t>
      </w:r>
      <w:r w:rsidRPr="00DE2492">
        <w:rPr>
          <w:rStyle w:val="Emphasis"/>
          <w:rFonts w:cstheme="majorHAnsi"/>
          <w:highlight w:val="green"/>
        </w:rPr>
        <w:t>a culture of reflection</w:t>
      </w:r>
      <w:r w:rsidRPr="00DE2492">
        <w:rPr>
          <w:rFonts w:cstheme="majorHAnsi"/>
          <w:sz w:val="16"/>
          <w:highlight w:val="green"/>
        </w:rPr>
        <w:t xml:space="preserve">, </w:t>
      </w:r>
      <w:r w:rsidRPr="00DE2492">
        <w:rPr>
          <w:rStyle w:val="StyleUnderline"/>
          <w:rFonts w:cstheme="majorHAnsi"/>
          <w:highlight w:val="green"/>
        </w:rPr>
        <w:t>and a</w:t>
      </w:r>
      <w:r w:rsidRPr="00DE2492">
        <w:rPr>
          <w:rFonts w:cstheme="majorHAnsi"/>
          <w:sz w:val="16"/>
          <w:highlight w:val="green"/>
        </w:rPr>
        <w:t xml:space="preserve"> </w:t>
      </w:r>
      <w:r w:rsidRPr="00DE2492">
        <w:rPr>
          <w:rStyle w:val="Emphasis"/>
          <w:rFonts w:cstheme="majorHAnsi"/>
          <w:highlight w:val="green"/>
        </w:rPr>
        <w:t>capacity for critical analysis</w:t>
      </w:r>
      <w:r w:rsidRPr="00DE2492">
        <w:rPr>
          <w:rFonts w:cstheme="majorHAnsi"/>
          <w:sz w:val="16"/>
        </w:rPr>
        <w:t xml:space="preserve">. This article specifies these conceptual links between military education and battlefield success, and then suggests statistical correlations linking military education and battlefield success. The main point of this exercise is that questioning the purpose of military education is like questioning the purpose of education, period. </w:t>
      </w:r>
      <w:r w:rsidRPr="00DE2492">
        <w:rPr>
          <w:rStyle w:val="StyleUnderline"/>
          <w:rFonts w:cstheme="majorHAnsi"/>
        </w:rPr>
        <w:t xml:space="preserve">National education systems are chock full of students who think they are taking </w:t>
      </w:r>
      <w:r w:rsidRPr="00DE2492">
        <w:rPr>
          <w:rStyle w:val="Emphasis"/>
          <w:rFonts w:cstheme="majorHAnsi"/>
        </w:rPr>
        <w:t>useless</w:t>
      </w:r>
      <w:r w:rsidRPr="00DE2492">
        <w:rPr>
          <w:rStyle w:val="StyleUnderline"/>
          <w:rFonts w:cstheme="majorHAnsi"/>
        </w:rPr>
        <w:t xml:space="preserve"> general education</w:t>
      </w:r>
      <w:r w:rsidRPr="00DE2492">
        <w:rPr>
          <w:rFonts w:cstheme="majorHAnsi"/>
          <w:sz w:val="16"/>
        </w:rPr>
        <w:t xml:space="preserve"> </w:t>
      </w:r>
      <w:r w:rsidRPr="00DE2492">
        <w:rPr>
          <w:rStyle w:val="Emphasis"/>
          <w:rFonts w:cstheme="majorHAnsi"/>
        </w:rPr>
        <w:t>classes</w:t>
      </w:r>
      <w:r w:rsidRPr="00DE2492">
        <w:rPr>
          <w:rFonts w:cstheme="majorHAnsi"/>
          <w:sz w:val="16"/>
        </w:rPr>
        <w:t xml:space="preserve">, just as there will always be officers who question why they </w:t>
      </w:r>
      <w:proofErr w:type="gramStart"/>
      <w:r w:rsidRPr="00DE2492">
        <w:rPr>
          <w:rFonts w:cstheme="majorHAnsi"/>
          <w:sz w:val="16"/>
        </w:rPr>
        <w:t>have to</w:t>
      </w:r>
      <w:proofErr w:type="gramEnd"/>
      <w:r w:rsidRPr="00DE2492">
        <w:rPr>
          <w:rFonts w:cstheme="majorHAnsi"/>
          <w:sz w:val="16"/>
        </w:rPr>
        <w:t xml:space="preserve"> go to military schools. The reason is that, </w:t>
      </w:r>
      <w:r w:rsidRPr="00DE2492">
        <w:rPr>
          <w:rStyle w:val="StyleUnderline"/>
          <w:rFonts w:cstheme="majorHAnsi"/>
        </w:rPr>
        <w:t xml:space="preserve">regardless of what people do, </w:t>
      </w:r>
      <w:r w:rsidRPr="00DE2492">
        <w:rPr>
          <w:rStyle w:val="Emphasis"/>
          <w:rFonts w:cstheme="majorHAnsi"/>
        </w:rPr>
        <w:t>education helps them do it better</w:t>
      </w:r>
      <w:r w:rsidRPr="00DE2492">
        <w:rPr>
          <w:rFonts w:cstheme="majorHAnsi"/>
          <w:sz w:val="16"/>
        </w:rPr>
        <w:t xml:space="preserve">. </w:t>
      </w:r>
      <w:r w:rsidRPr="00DE2492">
        <w:rPr>
          <w:rStyle w:val="StyleUnderline"/>
          <w:rFonts w:cstheme="majorHAnsi"/>
          <w:highlight w:val="green"/>
        </w:rPr>
        <w:t>Military education</w:t>
      </w:r>
      <w:r w:rsidRPr="00DE2492">
        <w:rPr>
          <w:rStyle w:val="StyleUnderline"/>
          <w:rFonts w:cstheme="majorHAnsi"/>
        </w:rPr>
        <w:t xml:space="preserve"> matters because it </w:t>
      </w:r>
      <w:r w:rsidRPr="00DE2492">
        <w:rPr>
          <w:rStyle w:val="StyleUnderline"/>
          <w:rFonts w:cstheme="majorHAnsi"/>
          <w:highlight w:val="green"/>
        </w:rPr>
        <w:t xml:space="preserve">cultivates an </w:t>
      </w:r>
      <w:r w:rsidRPr="00DE2492">
        <w:rPr>
          <w:rStyle w:val="Emphasis"/>
          <w:rFonts w:cstheme="majorHAnsi"/>
          <w:highlight w:val="green"/>
        </w:rPr>
        <w:t>aspiration to excellence</w:t>
      </w:r>
      <w:r w:rsidRPr="00DE2492">
        <w:rPr>
          <w:rFonts w:cstheme="majorHAnsi"/>
          <w:sz w:val="16"/>
        </w:rPr>
        <w:t>.</w:t>
      </w:r>
    </w:p>
    <w:p w14:paraId="66185B5E" w14:textId="77777777" w:rsidR="00A47A8C" w:rsidRPr="00DE2492" w:rsidRDefault="00A47A8C" w:rsidP="00A47A8C">
      <w:pPr>
        <w:rPr>
          <w:rFonts w:cstheme="majorHAnsi"/>
          <w:sz w:val="16"/>
        </w:rPr>
      </w:pPr>
      <w:r w:rsidRPr="00DE2492">
        <w:rPr>
          <w:rFonts w:cstheme="majorHAnsi"/>
          <w:sz w:val="16"/>
        </w:rPr>
        <w:t xml:space="preserve">This is especially true for military </w:t>
      </w:r>
      <w:proofErr w:type="gramStart"/>
      <w:r w:rsidRPr="00DE2492">
        <w:rPr>
          <w:rFonts w:cstheme="majorHAnsi"/>
          <w:sz w:val="16"/>
        </w:rPr>
        <w:t>education, because</w:t>
      </w:r>
      <w:proofErr w:type="gramEnd"/>
      <w:r w:rsidRPr="00DE2492">
        <w:rPr>
          <w:rFonts w:cstheme="majorHAnsi"/>
          <w:sz w:val="16"/>
        </w:rPr>
        <w:t xml:space="preserve"> </w:t>
      </w:r>
      <w:r w:rsidRPr="00DE2492">
        <w:rPr>
          <w:rStyle w:val="StyleUnderline"/>
          <w:rFonts w:cstheme="majorHAnsi"/>
          <w:highlight w:val="green"/>
        </w:rPr>
        <w:t>the military usually only has to fix things when they are</w:t>
      </w:r>
      <w:r w:rsidRPr="00DE2492">
        <w:rPr>
          <w:rFonts w:cstheme="majorHAnsi"/>
          <w:sz w:val="16"/>
          <w:highlight w:val="green"/>
        </w:rPr>
        <w:t xml:space="preserve"> </w:t>
      </w:r>
      <w:r w:rsidRPr="00DE2492">
        <w:rPr>
          <w:rStyle w:val="Emphasis"/>
          <w:rFonts w:cstheme="majorHAnsi"/>
          <w:highlight w:val="green"/>
        </w:rPr>
        <w:t>truly broken</w:t>
      </w:r>
      <w:r w:rsidRPr="00DE2492">
        <w:rPr>
          <w:rFonts w:cstheme="majorHAnsi"/>
          <w:sz w:val="16"/>
          <w:highlight w:val="green"/>
        </w:rPr>
        <w:t xml:space="preserve">, </w:t>
      </w:r>
      <w:r w:rsidRPr="00DE2492">
        <w:rPr>
          <w:rStyle w:val="StyleUnderline"/>
          <w:rFonts w:cstheme="majorHAnsi"/>
          <w:highlight w:val="green"/>
        </w:rPr>
        <w:t>like</w:t>
      </w:r>
      <w:r w:rsidRPr="00DE2492">
        <w:rPr>
          <w:rStyle w:val="StyleUnderline"/>
          <w:rFonts w:cstheme="majorHAnsi"/>
        </w:rPr>
        <w:t xml:space="preserve"> combating</w:t>
      </w:r>
      <w:r w:rsidRPr="00DE2492">
        <w:rPr>
          <w:rFonts w:cstheme="majorHAnsi"/>
          <w:sz w:val="16"/>
        </w:rPr>
        <w:t xml:space="preserve"> </w:t>
      </w:r>
      <w:r w:rsidRPr="00DE2492">
        <w:rPr>
          <w:rStyle w:val="Emphasis"/>
          <w:rFonts w:cstheme="majorHAnsi"/>
          <w:highlight w:val="green"/>
        </w:rPr>
        <w:t>Ebola</w:t>
      </w:r>
      <w:r w:rsidRPr="00DE2492">
        <w:rPr>
          <w:rFonts w:cstheme="majorHAnsi"/>
          <w:sz w:val="16"/>
        </w:rPr>
        <w:t xml:space="preserve"> in West Africa, </w:t>
      </w:r>
      <w:r w:rsidRPr="00DE2492">
        <w:rPr>
          <w:rStyle w:val="StyleUnderline"/>
          <w:rFonts w:cstheme="majorHAnsi"/>
          <w:highlight w:val="green"/>
        </w:rPr>
        <w:t xml:space="preserve">battling </w:t>
      </w:r>
      <w:r w:rsidRPr="00DE2492">
        <w:rPr>
          <w:rStyle w:val="Emphasis"/>
          <w:rFonts w:cstheme="majorHAnsi"/>
          <w:highlight w:val="green"/>
        </w:rPr>
        <w:t>Islamic State</w:t>
      </w:r>
      <w:r w:rsidRPr="00DE2492">
        <w:rPr>
          <w:rFonts w:cstheme="majorHAnsi"/>
          <w:sz w:val="16"/>
          <w:highlight w:val="green"/>
        </w:rPr>
        <w:t xml:space="preserve">, </w:t>
      </w:r>
      <w:r w:rsidRPr="00DE2492">
        <w:rPr>
          <w:rStyle w:val="StyleUnderline"/>
          <w:rFonts w:cstheme="majorHAnsi"/>
          <w:highlight w:val="green"/>
        </w:rPr>
        <w:t>or conducting</w:t>
      </w:r>
      <w:r w:rsidRPr="00DE2492">
        <w:rPr>
          <w:rStyle w:val="StyleUnderline"/>
          <w:rFonts w:cstheme="majorHAnsi"/>
        </w:rPr>
        <w:t xml:space="preserve"> humanitarian </w:t>
      </w:r>
      <w:r w:rsidRPr="00DE2492">
        <w:rPr>
          <w:rStyle w:val="Emphasis"/>
          <w:rFonts w:cstheme="majorHAnsi"/>
          <w:highlight w:val="green"/>
        </w:rPr>
        <w:t>aid</w:t>
      </w:r>
      <w:r w:rsidRPr="00DE2492">
        <w:rPr>
          <w:rFonts w:cstheme="majorHAnsi"/>
          <w:sz w:val="16"/>
        </w:rPr>
        <w:t xml:space="preserve"> </w:t>
      </w:r>
      <w:r w:rsidRPr="00DE2492">
        <w:rPr>
          <w:rStyle w:val="StyleUnderline"/>
          <w:rFonts w:cstheme="majorHAnsi"/>
        </w:rPr>
        <w:t>and</w:t>
      </w:r>
      <w:r w:rsidRPr="00DE2492">
        <w:rPr>
          <w:rFonts w:cstheme="majorHAnsi"/>
          <w:sz w:val="16"/>
        </w:rPr>
        <w:t xml:space="preserve"> </w:t>
      </w:r>
      <w:r w:rsidRPr="00DE2492">
        <w:rPr>
          <w:rStyle w:val="Emphasis"/>
          <w:rFonts w:cstheme="majorHAnsi"/>
        </w:rPr>
        <w:t xml:space="preserve">disaster </w:t>
      </w:r>
      <w:r w:rsidRPr="00DE2492">
        <w:rPr>
          <w:rFonts w:cstheme="majorHAnsi"/>
          <w:sz w:val="16"/>
        </w:rPr>
        <w:t xml:space="preserve">relief operations. We do not give the military the easy problems. We give them the hardest possible problems we can find. What is more, we cannot even predict what those problems will be, much less devise solutions to them ahead of time. </w:t>
      </w:r>
      <w:r w:rsidRPr="00DE2492">
        <w:rPr>
          <w:rStyle w:val="StyleUnderline"/>
          <w:rFonts w:cstheme="majorHAnsi"/>
        </w:rPr>
        <w:t>For military organizations, which often thrive on predictability and routine, this is the most challenging aspect of the job</w:t>
      </w:r>
      <w:r w:rsidRPr="00DE2492">
        <w:rPr>
          <w:rFonts w:cstheme="majorHAnsi"/>
          <w:sz w:val="16"/>
        </w:rPr>
        <w:t xml:space="preserve"> (Dempsey, 2012; </w:t>
      </w:r>
      <w:proofErr w:type="spellStart"/>
      <w:r w:rsidRPr="00DE2492">
        <w:rPr>
          <w:rFonts w:cstheme="majorHAnsi"/>
          <w:sz w:val="16"/>
        </w:rPr>
        <w:t>Bruscino</w:t>
      </w:r>
      <w:proofErr w:type="spellEnd"/>
      <w:r w:rsidRPr="00DE2492">
        <w:rPr>
          <w:rFonts w:cstheme="majorHAnsi"/>
          <w:sz w:val="16"/>
        </w:rPr>
        <w:t>, 2013).</w:t>
      </w:r>
    </w:p>
    <w:p w14:paraId="4F761816" w14:textId="77777777" w:rsidR="00A47A8C" w:rsidRPr="00DE2492" w:rsidRDefault="00A47A8C" w:rsidP="00A47A8C">
      <w:pPr>
        <w:rPr>
          <w:rFonts w:cstheme="majorHAnsi"/>
          <w:u w:val="single"/>
        </w:rPr>
      </w:pPr>
      <w:r w:rsidRPr="00DE2492">
        <w:rPr>
          <w:rStyle w:val="StyleUnderline"/>
          <w:rFonts w:cstheme="majorHAnsi"/>
          <w:highlight w:val="green"/>
        </w:rPr>
        <w:t>This</w:t>
      </w:r>
      <w:r w:rsidRPr="00DE2492">
        <w:rPr>
          <w:rFonts w:cstheme="majorHAnsi"/>
          <w:sz w:val="16"/>
          <w:highlight w:val="green"/>
        </w:rPr>
        <w:t xml:space="preserve"> </w:t>
      </w:r>
      <w:r w:rsidRPr="00DE2492">
        <w:rPr>
          <w:rStyle w:val="Emphasis"/>
          <w:rFonts w:cstheme="majorHAnsi"/>
          <w:highlight w:val="green"/>
        </w:rPr>
        <w:t>nettlesome environment</w:t>
      </w:r>
      <w:r w:rsidRPr="00DE2492">
        <w:rPr>
          <w:rFonts w:cstheme="majorHAnsi"/>
          <w:sz w:val="16"/>
          <w:highlight w:val="green"/>
        </w:rPr>
        <w:t xml:space="preserve"> </w:t>
      </w:r>
      <w:r w:rsidRPr="00DE2492">
        <w:rPr>
          <w:rStyle w:val="StyleUnderline"/>
          <w:rFonts w:cstheme="majorHAnsi"/>
          <w:highlight w:val="green"/>
        </w:rPr>
        <w:t>requires</w:t>
      </w:r>
      <w:r w:rsidRPr="00DE2492">
        <w:rPr>
          <w:rStyle w:val="StyleUnderline"/>
          <w:rFonts w:cstheme="majorHAnsi"/>
        </w:rPr>
        <w:t xml:space="preserve"> a daunting command of everything from </w:t>
      </w:r>
      <w:r w:rsidRPr="00DE2492">
        <w:rPr>
          <w:rStyle w:val="StyleUnderline"/>
          <w:rFonts w:cstheme="majorHAnsi"/>
          <w:highlight w:val="green"/>
        </w:rPr>
        <w:t xml:space="preserve">book-learned knowledge of </w:t>
      </w:r>
      <w:r w:rsidRPr="00DE2492">
        <w:rPr>
          <w:rStyle w:val="Emphasis"/>
          <w:rFonts w:cstheme="majorHAnsi"/>
          <w:highlight w:val="green"/>
        </w:rPr>
        <w:t>history</w:t>
      </w:r>
      <w:r w:rsidRPr="00DE2492">
        <w:rPr>
          <w:rFonts w:cstheme="majorHAnsi"/>
          <w:sz w:val="16"/>
          <w:highlight w:val="green"/>
        </w:rPr>
        <w:t xml:space="preserve"> </w:t>
      </w:r>
      <w:r w:rsidRPr="00DE2492">
        <w:rPr>
          <w:rStyle w:val="StyleUnderline"/>
          <w:rFonts w:cstheme="majorHAnsi"/>
          <w:highlight w:val="green"/>
        </w:rPr>
        <w:t>and</w:t>
      </w:r>
      <w:r w:rsidRPr="00DE2492">
        <w:rPr>
          <w:rFonts w:cstheme="majorHAnsi"/>
          <w:sz w:val="16"/>
          <w:highlight w:val="green"/>
        </w:rPr>
        <w:t xml:space="preserve"> </w:t>
      </w:r>
      <w:r w:rsidRPr="00DE2492">
        <w:rPr>
          <w:rStyle w:val="Emphasis"/>
          <w:rFonts w:cstheme="majorHAnsi"/>
          <w:highlight w:val="green"/>
        </w:rPr>
        <w:t>social science</w:t>
      </w:r>
      <w:r w:rsidRPr="00DE2492">
        <w:rPr>
          <w:rFonts w:cstheme="majorHAnsi"/>
          <w:sz w:val="16"/>
          <w:highlight w:val="green"/>
        </w:rPr>
        <w:t xml:space="preserve"> </w:t>
      </w:r>
      <w:r w:rsidRPr="00DE2492">
        <w:rPr>
          <w:rStyle w:val="StyleUnderline"/>
          <w:rFonts w:cstheme="majorHAnsi"/>
          <w:highlight w:val="green"/>
        </w:rPr>
        <w:t>to</w:t>
      </w:r>
      <w:r w:rsidRPr="00DE2492">
        <w:rPr>
          <w:rFonts w:cstheme="majorHAnsi"/>
          <w:sz w:val="16"/>
          <w:highlight w:val="green"/>
        </w:rPr>
        <w:t xml:space="preserve"> </w:t>
      </w:r>
      <w:r w:rsidRPr="00DE2492">
        <w:rPr>
          <w:rStyle w:val="Emphasis"/>
          <w:rFonts w:cstheme="majorHAnsi"/>
          <w:highlight w:val="green"/>
        </w:rPr>
        <w:t>hard-won experience</w:t>
      </w:r>
      <w:r w:rsidRPr="00DE2492">
        <w:rPr>
          <w:rFonts w:cstheme="majorHAnsi"/>
          <w:sz w:val="16"/>
        </w:rPr>
        <w:t xml:space="preserve"> from the world’s remotest battlefields and military headquarters. Military officers get this through their education, not only by being exposed to new ideas in the classroom, but also by reflecting on their experience in new ways. </w:t>
      </w:r>
      <w:r w:rsidRPr="00DE2492">
        <w:rPr>
          <w:rStyle w:val="StyleUnderline"/>
          <w:rFonts w:cstheme="majorHAnsi"/>
          <w:highlight w:val="green"/>
        </w:rPr>
        <w:t>Military education becomes a</w:t>
      </w:r>
      <w:r w:rsidRPr="00DE2492">
        <w:rPr>
          <w:rFonts w:cstheme="majorHAnsi"/>
          <w:sz w:val="16"/>
          <w:highlight w:val="green"/>
        </w:rPr>
        <w:t xml:space="preserve"> ‘</w:t>
      </w:r>
      <w:r w:rsidRPr="00DE2492">
        <w:rPr>
          <w:rStyle w:val="Emphasis"/>
          <w:rFonts w:cstheme="majorHAnsi"/>
          <w:highlight w:val="green"/>
        </w:rPr>
        <w:t>force multiplier</w:t>
      </w:r>
      <w:r w:rsidRPr="00DE2492">
        <w:rPr>
          <w:rFonts w:cstheme="majorHAnsi"/>
          <w:sz w:val="16"/>
        </w:rPr>
        <w:t xml:space="preserve">,’ meaning that </w:t>
      </w:r>
      <w:r w:rsidRPr="00DE2492">
        <w:rPr>
          <w:rStyle w:val="StyleUnderline"/>
          <w:rFonts w:cstheme="majorHAnsi"/>
          <w:highlight w:val="green"/>
        </w:rPr>
        <w:t>it magnifies the positives in what the military is</w:t>
      </w:r>
      <w:r w:rsidRPr="00DE2492">
        <w:rPr>
          <w:rStyle w:val="StyleUnderline"/>
          <w:rFonts w:cstheme="majorHAnsi"/>
        </w:rPr>
        <w:t xml:space="preserve"> already </w:t>
      </w:r>
      <w:r w:rsidRPr="00DE2492">
        <w:rPr>
          <w:rStyle w:val="StyleUnderline"/>
          <w:rFonts w:cstheme="majorHAnsi"/>
          <w:highlight w:val="green"/>
        </w:rPr>
        <w:t>doing</w:t>
      </w:r>
      <w:r w:rsidRPr="00DE2492">
        <w:rPr>
          <w:rFonts w:cstheme="majorHAnsi"/>
          <w:sz w:val="16"/>
        </w:rPr>
        <w:t xml:space="preserve"> (Lamb and </w:t>
      </w:r>
      <w:proofErr w:type="spellStart"/>
      <w:r w:rsidRPr="00DE2492">
        <w:rPr>
          <w:rFonts w:cstheme="majorHAnsi"/>
          <w:sz w:val="16"/>
        </w:rPr>
        <w:t>Porro</w:t>
      </w:r>
      <w:proofErr w:type="spellEnd"/>
      <w:r w:rsidRPr="00DE2492">
        <w:rPr>
          <w:rFonts w:cstheme="majorHAnsi"/>
          <w:sz w:val="16"/>
        </w:rPr>
        <w:t xml:space="preserve">, 2014). However, </w:t>
      </w:r>
      <w:r w:rsidRPr="00DE2492">
        <w:rPr>
          <w:rStyle w:val="Emphasis"/>
          <w:rFonts w:cstheme="majorHAnsi"/>
        </w:rPr>
        <w:t>war is complex</w:t>
      </w:r>
      <w:r w:rsidRPr="00DE2492">
        <w:rPr>
          <w:rFonts w:cstheme="majorHAnsi"/>
          <w:sz w:val="16"/>
        </w:rPr>
        <w:t xml:space="preserve">. </w:t>
      </w:r>
      <w:r w:rsidRPr="00DE2492">
        <w:rPr>
          <w:rStyle w:val="StyleUnderline"/>
          <w:rFonts w:cstheme="majorHAnsi"/>
        </w:rPr>
        <w:t>It will always be the province of reason and passion and chance</w:t>
      </w:r>
      <w:r w:rsidRPr="00DE2492">
        <w:rPr>
          <w:rFonts w:cstheme="majorHAnsi"/>
          <w:sz w:val="16"/>
        </w:rPr>
        <w:t xml:space="preserve"> (Clausewitz, 1989[1832]), so it is unreasonable to expect that more military education will always lead to more military success. </w:t>
      </w:r>
      <w:r w:rsidRPr="00DE2492">
        <w:rPr>
          <w:rFonts w:cstheme="majorHAnsi"/>
          <w:sz w:val="16"/>
          <w:szCs w:val="16"/>
        </w:rPr>
        <w:t>This article proposes reasons why military education is related to military success, but the claim is probabilistic.</w:t>
      </w:r>
      <w:r w:rsidRPr="00DE2492">
        <w:rPr>
          <w:rStyle w:val="StyleUnderline"/>
          <w:rFonts w:cstheme="majorHAnsi"/>
        </w:rPr>
        <w:t xml:space="preserve"> </w:t>
      </w:r>
      <w:r w:rsidRPr="00DE2492">
        <w:rPr>
          <w:rStyle w:val="StyleUnderline"/>
          <w:rFonts w:cstheme="majorHAnsi"/>
          <w:highlight w:val="green"/>
        </w:rPr>
        <w:t xml:space="preserve">Military </w:t>
      </w:r>
      <w:r w:rsidRPr="00DE2492">
        <w:rPr>
          <w:rStyle w:val="StyleUnderline"/>
          <w:rFonts w:cstheme="majorHAnsi"/>
          <w:highlight w:val="green"/>
        </w:rPr>
        <w:lastRenderedPageBreak/>
        <w:t>education</w:t>
      </w:r>
      <w:r w:rsidRPr="00DE2492">
        <w:rPr>
          <w:rStyle w:val="StyleUnderline"/>
          <w:rFonts w:cstheme="majorHAnsi"/>
        </w:rPr>
        <w:t xml:space="preserve"> is not an insurance policy against failure, but it </w:t>
      </w:r>
      <w:r w:rsidRPr="00DE2492">
        <w:rPr>
          <w:rStyle w:val="StyleUnderline"/>
          <w:rFonts w:cstheme="majorHAnsi"/>
          <w:highlight w:val="green"/>
        </w:rPr>
        <w:t xml:space="preserve">is likely to establish the conditions for military </w:t>
      </w:r>
      <w:r w:rsidRPr="00DE2492">
        <w:rPr>
          <w:rStyle w:val="Emphasis"/>
          <w:rFonts w:cstheme="majorHAnsi"/>
          <w:highlight w:val="green"/>
        </w:rPr>
        <w:t>success</w:t>
      </w:r>
      <w:r w:rsidRPr="00DE2492">
        <w:rPr>
          <w:rStyle w:val="StyleUnderline"/>
          <w:rFonts w:cstheme="majorHAnsi"/>
        </w:rPr>
        <w:t>.</w:t>
      </w:r>
    </w:p>
    <w:p w14:paraId="0086F643" w14:textId="77777777" w:rsidR="00A47A8C" w:rsidRPr="00DE2492" w:rsidRDefault="00A47A8C" w:rsidP="00A47A8C">
      <w:pPr>
        <w:pStyle w:val="Heading4"/>
      </w:pPr>
      <w:r w:rsidRPr="00DE2492">
        <w:t xml:space="preserve">Primacy solves </w:t>
      </w:r>
      <w:r w:rsidRPr="00DE2492">
        <w:rPr>
          <w:u w:val="single"/>
        </w:rPr>
        <w:t>arms races</w:t>
      </w:r>
      <w:r w:rsidRPr="00DE2492">
        <w:t xml:space="preserve">, </w:t>
      </w:r>
      <w:r w:rsidRPr="00DE2492">
        <w:rPr>
          <w:u w:val="single"/>
        </w:rPr>
        <w:t>land grabs</w:t>
      </w:r>
      <w:r w:rsidRPr="00DE2492">
        <w:t xml:space="preserve">, </w:t>
      </w:r>
      <w:r w:rsidRPr="00DE2492">
        <w:rPr>
          <w:u w:val="single"/>
        </w:rPr>
        <w:t>rogue states</w:t>
      </w:r>
      <w:r w:rsidRPr="00DE2492">
        <w:t xml:space="preserve">, and </w:t>
      </w:r>
      <w:r w:rsidRPr="00DE2492">
        <w:rPr>
          <w:u w:val="single"/>
        </w:rPr>
        <w:t>great power war</w:t>
      </w:r>
      <w:r w:rsidRPr="00DE2492">
        <w:t xml:space="preserve"> – reject old defense that ignores </w:t>
      </w:r>
      <w:r w:rsidRPr="00DE2492">
        <w:rPr>
          <w:u w:val="single"/>
        </w:rPr>
        <w:t>emerging instability</w:t>
      </w:r>
      <w:r w:rsidRPr="00DE2492">
        <w:t xml:space="preserve"> and </w:t>
      </w:r>
      <w:r w:rsidRPr="00DE2492">
        <w:rPr>
          <w:u w:val="single"/>
        </w:rPr>
        <w:t>compounding risk</w:t>
      </w:r>
      <w:r w:rsidRPr="00DE2492">
        <w:t xml:space="preserve"> </w:t>
      </w:r>
    </w:p>
    <w:p w14:paraId="54A21BE4" w14:textId="77777777" w:rsidR="00A47A8C" w:rsidRPr="00DE2492" w:rsidRDefault="00A47A8C" w:rsidP="00A47A8C">
      <w:r w:rsidRPr="00DE2492">
        <w:rPr>
          <w:rStyle w:val="Style13ptBold"/>
        </w:rPr>
        <w:t>Brands 18</w:t>
      </w:r>
      <w:r w:rsidRPr="00DE2492">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6A14D278" w14:textId="77777777" w:rsidR="00A47A8C" w:rsidRPr="00DE2492" w:rsidRDefault="00A47A8C" w:rsidP="00A47A8C">
      <w:pPr>
        <w:rPr>
          <w:sz w:val="16"/>
        </w:rPr>
      </w:pPr>
      <w:r w:rsidRPr="00DE2492">
        <w:rPr>
          <w:rStyle w:val="StyleUnderline"/>
          <w:highlight w:val="green"/>
        </w:rPr>
        <w:t>Since World War II</w:t>
      </w:r>
      <w:r w:rsidRPr="00DE2492">
        <w:rPr>
          <w:rStyle w:val="StyleUnderline"/>
        </w:rPr>
        <w:t xml:space="preserve">, the United States has had a military </w:t>
      </w:r>
      <w:r w:rsidRPr="00DE2492">
        <w:rPr>
          <w:rStyle w:val="Emphasis"/>
        </w:rPr>
        <w:t>second to none</w:t>
      </w:r>
      <w:r w:rsidRPr="00DE2492">
        <w:rPr>
          <w:sz w:val="16"/>
        </w:rPr>
        <w:t xml:space="preserve">. Since the Cold War, </w:t>
      </w:r>
      <w:r w:rsidRPr="00DE2492">
        <w:rPr>
          <w:rStyle w:val="StyleUnderline"/>
        </w:rPr>
        <w:t xml:space="preserve">America has </w:t>
      </w:r>
      <w:r w:rsidRPr="00DE2492">
        <w:rPr>
          <w:rStyle w:val="Emphasis"/>
        </w:rPr>
        <w:t>committed</w:t>
      </w:r>
      <w:r w:rsidRPr="00DE2492">
        <w:rPr>
          <w:rStyle w:val="StyleUnderline"/>
        </w:rPr>
        <w:t xml:space="preserve"> to having</w:t>
      </w:r>
      <w:r w:rsidRPr="00DE2492">
        <w:rPr>
          <w:sz w:val="16"/>
        </w:rPr>
        <w:t xml:space="preserve"> </w:t>
      </w:r>
      <w:r w:rsidRPr="00DE2492">
        <w:rPr>
          <w:rStyle w:val="Emphasis"/>
          <w:highlight w:val="green"/>
        </w:rPr>
        <w:t>overwhelming military primacy</w:t>
      </w:r>
      <w:r w:rsidRPr="00DE2492">
        <w:rPr>
          <w:sz w:val="16"/>
        </w:rPr>
        <w:t xml:space="preserve">. The idea, as George W. Bush declared in 2002, that America must possess “strengths beyond challenge” has featured in every major U.S. strategy document for a quarter century; it has also been reflected in concrete terms.6 </w:t>
      </w:r>
    </w:p>
    <w:p w14:paraId="3BDB2654" w14:textId="77777777" w:rsidR="00A47A8C" w:rsidRPr="00DE2492" w:rsidRDefault="00A47A8C" w:rsidP="00A47A8C">
      <w:pPr>
        <w:rPr>
          <w:rStyle w:val="Emphasis"/>
        </w:rPr>
      </w:pPr>
      <w:r w:rsidRPr="00DE2492">
        <w:rPr>
          <w:sz w:val="16"/>
        </w:rPr>
        <w:t xml:space="preserve">From the early 1990s, for example, the </w:t>
      </w:r>
      <w:r w:rsidRPr="00DE2492">
        <w:rPr>
          <w:rStyle w:val="Emphasis"/>
        </w:rPr>
        <w:t>U</w:t>
      </w:r>
      <w:r w:rsidRPr="00DE2492">
        <w:rPr>
          <w:rStyle w:val="StyleUnderline"/>
        </w:rPr>
        <w:t xml:space="preserve">nited </w:t>
      </w:r>
      <w:r w:rsidRPr="00DE2492">
        <w:rPr>
          <w:rStyle w:val="Emphasis"/>
        </w:rPr>
        <w:t>S</w:t>
      </w:r>
      <w:r w:rsidRPr="00DE2492">
        <w:rPr>
          <w:rStyle w:val="StyleUnderline"/>
        </w:rPr>
        <w:t xml:space="preserve">tates consistently accounted for around 35 to 45 percent of world defense spending and maintained </w:t>
      </w:r>
      <w:r w:rsidRPr="00DE2492">
        <w:rPr>
          <w:rStyle w:val="Emphasis"/>
          <w:highlight w:val="green"/>
        </w:rPr>
        <w:t>peerless global power-projection capabilities</w:t>
      </w:r>
      <w:r w:rsidRPr="00DE2492">
        <w:rPr>
          <w:sz w:val="16"/>
        </w:rPr>
        <w:t xml:space="preserve">.7 Perhaps more important, U.S. </w:t>
      </w:r>
      <w:r w:rsidRPr="00DE2492">
        <w:rPr>
          <w:rStyle w:val="StyleUnderline"/>
        </w:rPr>
        <w:t xml:space="preserve">primacy was also unrivaled in key overseas </w:t>
      </w:r>
      <w:r w:rsidRPr="00DE2492">
        <w:rPr>
          <w:rStyle w:val="Emphasis"/>
          <w:highlight w:val="green"/>
        </w:rPr>
        <w:t>strategic regions</w:t>
      </w:r>
      <w:r w:rsidRPr="00DE2492">
        <w:rPr>
          <w:sz w:val="16"/>
        </w:rPr>
        <w:t>—</w:t>
      </w:r>
      <w:r w:rsidRPr="00DE2492">
        <w:rPr>
          <w:rStyle w:val="Emphasis"/>
          <w:highlight w:val="green"/>
        </w:rPr>
        <w:t>Europe, East Asia, the Middle East</w:t>
      </w:r>
      <w:r w:rsidRPr="00DE2492">
        <w:rPr>
          <w:sz w:val="16"/>
        </w:rPr>
        <w:t xml:space="preserve">. </w:t>
      </w:r>
      <w:r w:rsidRPr="00DE2492">
        <w:rPr>
          <w:rStyle w:val="StyleUnderline"/>
        </w:rPr>
        <w:t xml:space="preserve">From </w:t>
      </w:r>
      <w:r w:rsidRPr="00DE2492">
        <w:rPr>
          <w:rStyle w:val="Emphasis"/>
        </w:rPr>
        <w:t>thrashing Saddam</w:t>
      </w:r>
      <w:r w:rsidRPr="00DE2492">
        <w:rPr>
          <w:sz w:val="16"/>
        </w:rPr>
        <w:t xml:space="preserve"> Hussein’s million-man Iraqi military </w:t>
      </w:r>
      <w:r w:rsidRPr="00DE2492">
        <w:rPr>
          <w:rStyle w:val="StyleUnderline"/>
        </w:rPr>
        <w:t xml:space="preserve">during Operation Desert Storm, to deploying—with impunity—two carrier strike groups off Taiwan during the China-Taiwan crisis of 1995– 96, Washington has been able to project military power </w:t>
      </w:r>
      <w:r w:rsidRPr="00DE2492">
        <w:rPr>
          <w:rStyle w:val="Emphasis"/>
        </w:rPr>
        <w:t>superior</w:t>
      </w:r>
      <w:r w:rsidRPr="00DE2492">
        <w:rPr>
          <w:rStyle w:val="StyleUnderline"/>
        </w:rPr>
        <w:t xml:space="preserve"> to anything a </w:t>
      </w:r>
      <w:r w:rsidRPr="00DE2492">
        <w:rPr>
          <w:rStyle w:val="Emphasis"/>
        </w:rPr>
        <w:t xml:space="preserve">regional rival </w:t>
      </w:r>
      <w:r w:rsidRPr="00DE2492">
        <w:rPr>
          <w:rStyle w:val="StyleUnderline"/>
        </w:rPr>
        <w:t xml:space="preserve">could employ even </w:t>
      </w:r>
      <w:r w:rsidRPr="00DE2492">
        <w:rPr>
          <w:rStyle w:val="Emphasis"/>
        </w:rPr>
        <w:t>on its own geopolitical doorstep.</w:t>
      </w:r>
    </w:p>
    <w:p w14:paraId="615A2B19" w14:textId="77777777" w:rsidR="00A47A8C" w:rsidRPr="00DE2492" w:rsidRDefault="00A47A8C" w:rsidP="00A47A8C">
      <w:pPr>
        <w:rPr>
          <w:sz w:val="16"/>
        </w:rPr>
      </w:pPr>
      <w:r w:rsidRPr="00DE2492">
        <w:rPr>
          <w:sz w:val="16"/>
        </w:rPr>
        <w:t xml:space="preserve">This </w:t>
      </w:r>
      <w:r w:rsidRPr="00DE2492">
        <w:rPr>
          <w:rStyle w:val="Emphasis"/>
        </w:rPr>
        <w:t>military dominance</w:t>
      </w:r>
      <w:r w:rsidRPr="00DE2492">
        <w:rPr>
          <w:sz w:val="16"/>
        </w:rPr>
        <w:t xml:space="preserve"> </w:t>
      </w:r>
      <w:r w:rsidRPr="00DE2492">
        <w:rPr>
          <w:rStyle w:val="StyleUnderline"/>
        </w:rPr>
        <w:t>has constituted the</w:t>
      </w:r>
      <w:r w:rsidRPr="00DE2492">
        <w:rPr>
          <w:sz w:val="16"/>
        </w:rPr>
        <w:t xml:space="preserve"> </w:t>
      </w:r>
      <w:r w:rsidRPr="00DE2492">
        <w:rPr>
          <w:rStyle w:val="Emphasis"/>
        </w:rPr>
        <w:t xml:space="preserve">hard-power backbone </w:t>
      </w:r>
      <w:r w:rsidRPr="00DE2492">
        <w:rPr>
          <w:rStyle w:val="StyleUnderline"/>
        </w:rPr>
        <w:t xml:space="preserve">of an ambitious global strategy. </w:t>
      </w:r>
      <w:r w:rsidRPr="00DE2492">
        <w:rPr>
          <w:sz w:val="16"/>
        </w:rPr>
        <w:t>After the Cold War, U.S.</w:t>
      </w:r>
      <w:r w:rsidRPr="00DE2492">
        <w:rPr>
          <w:rStyle w:val="StyleUnderline"/>
        </w:rPr>
        <w:t xml:space="preserve"> policymakers committed to </w:t>
      </w:r>
      <w:r w:rsidRPr="00DE2492">
        <w:rPr>
          <w:rStyle w:val="StyleUnderline"/>
          <w:highlight w:val="green"/>
        </w:rPr>
        <w:t xml:space="preserve">averting a return to the </w:t>
      </w:r>
      <w:r w:rsidRPr="00DE2492">
        <w:rPr>
          <w:rStyle w:val="Emphasis"/>
          <w:highlight w:val="green"/>
        </w:rPr>
        <w:t>unstable multipolarity</w:t>
      </w:r>
      <w:r w:rsidRPr="00DE2492">
        <w:rPr>
          <w:rStyle w:val="StyleUnderline"/>
          <w:highlight w:val="green"/>
        </w:rPr>
        <w:t xml:space="preserve"> of earlier eras</w:t>
      </w:r>
      <w:r w:rsidRPr="00DE2492">
        <w:rPr>
          <w:rStyle w:val="StyleUnderline"/>
        </w:rPr>
        <w:t>, and to perpetuating the more favorable unipolar order.</w:t>
      </w:r>
      <w:r w:rsidRPr="00DE2492">
        <w:rPr>
          <w:sz w:val="16"/>
        </w:rPr>
        <w:t xml:space="preserve"> </w:t>
      </w:r>
      <w:r w:rsidRPr="00DE2492">
        <w:rPr>
          <w:rStyle w:val="StyleUnderline"/>
        </w:rPr>
        <w:t xml:space="preserve">They committed to building on the successes of the postwar era by further advancing </w:t>
      </w:r>
      <w:r w:rsidRPr="00DE2492">
        <w:rPr>
          <w:rStyle w:val="Emphasis"/>
          <w:highlight w:val="green"/>
        </w:rPr>
        <w:t>liberal political values</w:t>
      </w:r>
      <w:r w:rsidRPr="00DE2492">
        <w:rPr>
          <w:rStyle w:val="StyleUnderline"/>
        </w:rPr>
        <w:t xml:space="preserve"> and an </w:t>
      </w:r>
      <w:r w:rsidRPr="00DE2492">
        <w:rPr>
          <w:rStyle w:val="StyleUnderline"/>
          <w:highlight w:val="green"/>
        </w:rPr>
        <w:t xml:space="preserve">open international </w:t>
      </w:r>
      <w:r w:rsidRPr="00DE2492">
        <w:rPr>
          <w:rStyle w:val="Emphasis"/>
          <w:highlight w:val="green"/>
        </w:rPr>
        <w:t>economy</w:t>
      </w:r>
      <w:r w:rsidRPr="00DE2492">
        <w:rPr>
          <w:rStyle w:val="StyleUnderline"/>
        </w:rPr>
        <w:t xml:space="preserve">, and to </w:t>
      </w:r>
      <w:r w:rsidRPr="00DE2492">
        <w:rPr>
          <w:rStyle w:val="Emphasis"/>
          <w:highlight w:val="green"/>
        </w:rPr>
        <w:t>suppressing</w:t>
      </w:r>
      <w:r w:rsidRPr="00DE2492">
        <w:rPr>
          <w:rStyle w:val="StyleUnderline"/>
          <w:highlight w:val="green"/>
        </w:rPr>
        <w:t xml:space="preserve"> international scourges</w:t>
      </w:r>
      <w:r w:rsidRPr="00DE2492">
        <w:rPr>
          <w:rStyle w:val="StyleUnderline"/>
        </w:rPr>
        <w:t xml:space="preserve"> such as </w:t>
      </w:r>
      <w:r w:rsidRPr="00DE2492">
        <w:rPr>
          <w:rStyle w:val="Emphasis"/>
          <w:highlight w:val="green"/>
        </w:rPr>
        <w:t>rogue states</w:t>
      </w:r>
      <w:r w:rsidRPr="00DE2492">
        <w:rPr>
          <w:rStyle w:val="StyleUnderline"/>
          <w:highlight w:val="green"/>
        </w:rPr>
        <w:t xml:space="preserve">, </w:t>
      </w:r>
      <w:r w:rsidRPr="00DE2492">
        <w:rPr>
          <w:rStyle w:val="Emphasis"/>
          <w:highlight w:val="green"/>
        </w:rPr>
        <w:t>nuclear proliferation</w:t>
      </w:r>
      <w:r w:rsidRPr="00DE2492">
        <w:rPr>
          <w:rStyle w:val="StyleUnderline"/>
        </w:rPr>
        <w:t xml:space="preserve">, and catastrophic </w:t>
      </w:r>
      <w:r w:rsidRPr="00DE2492">
        <w:rPr>
          <w:rStyle w:val="Emphasis"/>
          <w:highlight w:val="green"/>
        </w:rPr>
        <w:t>terrorism</w:t>
      </w:r>
      <w:r w:rsidRPr="00DE2492">
        <w:rPr>
          <w:rStyle w:val="StyleUnderline"/>
        </w:rPr>
        <w:t xml:space="preserve">. </w:t>
      </w:r>
      <w:r w:rsidRPr="00DE2492">
        <w:rPr>
          <w:sz w:val="16"/>
        </w:rPr>
        <w:t xml:space="preserve">And because they recognized that military force remained the ultima ratio </w:t>
      </w:r>
      <w:proofErr w:type="spellStart"/>
      <w:r w:rsidRPr="00DE2492">
        <w:rPr>
          <w:sz w:val="16"/>
        </w:rPr>
        <w:t>regum</w:t>
      </w:r>
      <w:proofErr w:type="spellEnd"/>
      <w:r w:rsidRPr="00DE2492">
        <w:rPr>
          <w:sz w:val="16"/>
        </w:rPr>
        <w:t xml:space="preserve">, </w:t>
      </w:r>
      <w:r w:rsidRPr="00DE2492">
        <w:rPr>
          <w:rStyle w:val="StyleUnderline"/>
        </w:rPr>
        <w:t>they understood the</w:t>
      </w:r>
      <w:r w:rsidRPr="00DE2492">
        <w:rPr>
          <w:sz w:val="16"/>
        </w:rPr>
        <w:t xml:space="preserve"> </w:t>
      </w:r>
      <w:r w:rsidRPr="00DE2492">
        <w:rPr>
          <w:rStyle w:val="Emphasis"/>
        </w:rPr>
        <w:t>centrality</w:t>
      </w:r>
      <w:r w:rsidRPr="00DE2492">
        <w:rPr>
          <w:sz w:val="16"/>
        </w:rPr>
        <w:t xml:space="preserve"> </w:t>
      </w:r>
      <w:r w:rsidRPr="00DE2492">
        <w:rPr>
          <w:rStyle w:val="StyleUnderline"/>
        </w:rPr>
        <w:t>of military preponderance</w:t>
      </w:r>
      <w:r w:rsidRPr="00DE2492">
        <w:rPr>
          <w:sz w:val="16"/>
        </w:rPr>
        <w:t xml:space="preserve">. </w:t>
      </w:r>
    </w:p>
    <w:p w14:paraId="5B343BF7" w14:textId="77777777" w:rsidR="00A47A8C" w:rsidRPr="00DE2492" w:rsidRDefault="00A47A8C" w:rsidP="00A47A8C">
      <w:pPr>
        <w:rPr>
          <w:rStyle w:val="StyleUnderline"/>
        </w:rPr>
      </w:pPr>
      <w:r w:rsidRPr="00DE2492">
        <w:rPr>
          <w:rStyle w:val="StyleUnderline"/>
        </w:rPr>
        <w:t xml:space="preserve">Washington would </w:t>
      </w:r>
      <w:r w:rsidRPr="00DE2492">
        <w:rPr>
          <w:rStyle w:val="Emphasis"/>
          <w:highlight w:val="green"/>
        </w:rPr>
        <w:t>need</w:t>
      </w:r>
      <w:r w:rsidRPr="00DE2492">
        <w:rPr>
          <w:rStyle w:val="StyleUnderline"/>
        </w:rPr>
        <w:t xml:space="preserve"> the </w:t>
      </w:r>
      <w:r w:rsidRPr="00DE2492">
        <w:rPr>
          <w:rStyle w:val="Emphasis"/>
          <w:highlight w:val="green"/>
        </w:rPr>
        <w:t>military power</w:t>
      </w:r>
      <w:r w:rsidRPr="00DE2492">
        <w:rPr>
          <w:sz w:val="16"/>
        </w:rPr>
        <w:t xml:space="preserve"> </w:t>
      </w:r>
      <w:r w:rsidRPr="00DE2492">
        <w:rPr>
          <w:rStyle w:val="StyleUnderline"/>
        </w:rPr>
        <w:t xml:space="preserve">necessary to </w:t>
      </w:r>
      <w:r w:rsidRPr="00DE2492">
        <w:rPr>
          <w:rStyle w:val="Emphasis"/>
          <w:highlight w:val="green"/>
        </w:rPr>
        <w:t>underwrite</w:t>
      </w:r>
      <w:r w:rsidRPr="00DE2492">
        <w:rPr>
          <w:rStyle w:val="StyleUnderline"/>
        </w:rPr>
        <w:t xml:space="preserve"> worldwide </w:t>
      </w:r>
      <w:r w:rsidRPr="00DE2492">
        <w:rPr>
          <w:rStyle w:val="Emphasis"/>
          <w:highlight w:val="green"/>
        </w:rPr>
        <w:t>alliance commitments</w:t>
      </w:r>
      <w:r w:rsidRPr="00DE2492">
        <w:rPr>
          <w:rStyle w:val="StyleUnderline"/>
        </w:rPr>
        <w:t xml:space="preserve">. It would have to preserve </w:t>
      </w:r>
      <w:r w:rsidRPr="00DE2492">
        <w:rPr>
          <w:rStyle w:val="Emphasis"/>
        </w:rPr>
        <w:t>substantial overmatch</w:t>
      </w:r>
      <w:r w:rsidRPr="00DE2492">
        <w:rPr>
          <w:sz w:val="16"/>
        </w:rPr>
        <w:t xml:space="preserve"> </w:t>
      </w:r>
      <w:r w:rsidRPr="00DE2492">
        <w:rPr>
          <w:rStyle w:val="StyleUnderline"/>
        </w:rPr>
        <w:t>versus any potential</w:t>
      </w:r>
      <w:r w:rsidRPr="00DE2492">
        <w:rPr>
          <w:sz w:val="16"/>
        </w:rPr>
        <w:t xml:space="preserve"> </w:t>
      </w:r>
      <w:r w:rsidRPr="00DE2492">
        <w:rPr>
          <w:rStyle w:val="Emphasis"/>
        </w:rPr>
        <w:t xml:space="preserve">great-power rival. </w:t>
      </w:r>
      <w:r w:rsidRPr="00DE2492">
        <w:rPr>
          <w:sz w:val="16"/>
        </w:rPr>
        <w:t xml:space="preserve">It must be able to answer the sharpest challenges to the international system, such as Saddam’s invasion of Kuwait in 1990 or jihadist extremism after 9/11. Finally, </w:t>
      </w:r>
      <w:r w:rsidRPr="00DE2492">
        <w:rPr>
          <w:rStyle w:val="StyleUnderline"/>
        </w:rPr>
        <w:t xml:space="preserve">because prevailing global </w:t>
      </w:r>
      <w:r w:rsidRPr="00DE2492">
        <w:rPr>
          <w:rStyle w:val="Emphasis"/>
        </w:rPr>
        <w:t>norms</w:t>
      </w:r>
      <w:r w:rsidRPr="00DE2492">
        <w:rPr>
          <w:rStyle w:val="StyleUnderline"/>
        </w:rPr>
        <w:t xml:space="preserve"> generally reflect </w:t>
      </w:r>
      <w:r w:rsidRPr="00DE2492">
        <w:rPr>
          <w:rStyle w:val="Emphasis"/>
        </w:rPr>
        <w:t>hard-power realities</w:t>
      </w:r>
      <w:r w:rsidRPr="00DE2492">
        <w:rPr>
          <w:rStyle w:val="StyleUnderline"/>
        </w:rPr>
        <w:t xml:space="preserve">, America would need the superiority to assure that its own </w:t>
      </w:r>
      <w:r w:rsidRPr="00DE2492">
        <w:rPr>
          <w:rStyle w:val="Emphasis"/>
        </w:rPr>
        <w:t>values remained ascendant</w:t>
      </w:r>
      <w:r w:rsidRPr="00DE2492">
        <w:rPr>
          <w:rStyle w:val="StyleUnderline"/>
        </w:rPr>
        <w:t>. It was impolitic to say that U.S. strategy and the international order required “</w:t>
      </w:r>
      <w:r w:rsidRPr="00DE2492">
        <w:rPr>
          <w:rStyle w:val="Emphasis"/>
        </w:rPr>
        <w:t>strengths beyond challenge</w:t>
      </w:r>
      <w:r w:rsidRPr="00DE2492">
        <w:rPr>
          <w:rStyle w:val="StyleUnderline"/>
        </w:rPr>
        <w:t>,” but it was not at all inaccurate.</w:t>
      </w:r>
    </w:p>
    <w:p w14:paraId="7DED636B" w14:textId="77777777" w:rsidR="00A47A8C" w:rsidRPr="00DE2492" w:rsidRDefault="00A47A8C" w:rsidP="00A47A8C">
      <w:pPr>
        <w:rPr>
          <w:sz w:val="16"/>
        </w:rPr>
      </w:pPr>
      <w:r w:rsidRPr="00DE2492">
        <w:rPr>
          <w:sz w:val="16"/>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170C0745" w14:textId="77777777" w:rsidR="00A47A8C" w:rsidRPr="00DE2492" w:rsidRDefault="00A47A8C" w:rsidP="00A47A8C">
      <w:pPr>
        <w:rPr>
          <w:rStyle w:val="StyleUnderline"/>
        </w:rPr>
      </w:pPr>
      <w:r w:rsidRPr="00DE2492">
        <w:rPr>
          <w:sz w:val="16"/>
        </w:rPr>
        <w:t xml:space="preserve">Yet U.S. strategy also heeded, at least until recently, </w:t>
      </w:r>
      <w:r w:rsidRPr="00DE2492">
        <w:rPr>
          <w:rStyle w:val="StyleUnderline"/>
        </w:rPr>
        <w:t xml:space="preserve">the fact that there was a limit to how cheaply that primacy could be had. The American military did shrink significantly during the 1990s, but U.S. </w:t>
      </w:r>
      <w:r w:rsidRPr="00DE2492">
        <w:rPr>
          <w:rStyle w:val="StyleUnderline"/>
        </w:rPr>
        <w:lastRenderedPageBreak/>
        <w:t xml:space="preserve">officials understood that if Washington cut back too far, its </w:t>
      </w:r>
      <w:r w:rsidRPr="00DE2492">
        <w:rPr>
          <w:rStyle w:val="StyleUnderline"/>
          <w:highlight w:val="green"/>
        </w:rPr>
        <w:t>primacy</w:t>
      </w:r>
      <w:r w:rsidRPr="00DE2492">
        <w:rPr>
          <w:rStyle w:val="StyleUnderline"/>
        </w:rPr>
        <w:t xml:space="preserve"> would </w:t>
      </w:r>
      <w:r w:rsidRPr="00DE2492">
        <w:rPr>
          <w:rStyle w:val="StyleUnderline"/>
          <w:highlight w:val="green"/>
        </w:rPr>
        <w:t>erode</w:t>
      </w:r>
      <w:r w:rsidRPr="00DE2492">
        <w:rPr>
          <w:rStyle w:val="StyleUnderline"/>
        </w:rPr>
        <w:t xml:space="preserve"> to a point where it ceased to deliver its geopolitical benefits</w:t>
      </w:r>
      <w:r w:rsidRPr="00DE2492">
        <w:rPr>
          <w:sz w:val="16"/>
        </w:rPr>
        <w:t xml:space="preserve">. </w:t>
      </w:r>
      <w:r w:rsidRPr="00DE2492">
        <w:rPr>
          <w:rStyle w:val="Emphasis"/>
          <w:highlight w:val="green"/>
        </w:rPr>
        <w:t>Alliances</w:t>
      </w:r>
      <w:r w:rsidRPr="00DE2492">
        <w:rPr>
          <w:sz w:val="16"/>
          <w:highlight w:val="green"/>
        </w:rPr>
        <w:t xml:space="preserve"> </w:t>
      </w:r>
      <w:r w:rsidRPr="00DE2492">
        <w:rPr>
          <w:rStyle w:val="StyleUnderline"/>
          <w:highlight w:val="green"/>
        </w:rPr>
        <w:t>would</w:t>
      </w:r>
      <w:r w:rsidRPr="00DE2492">
        <w:rPr>
          <w:sz w:val="16"/>
          <w:highlight w:val="green"/>
        </w:rPr>
        <w:t xml:space="preserve"> </w:t>
      </w:r>
      <w:r w:rsidRPr="00DE2492">
        <w:rPr>
          <w:rStyle w:val="Emphasis"/>
          <w:highlight w:val="green"/>
        </w:rPr>
        <w:t>lose credibility</w:t>
      </w:r>
      <w:r w:rsidRPr="00DE2492">
        <w:rPr>
          <w:sz w:val="16"/>
        </w:rPr>
        <w:t xml:space="preserve">; </w:t>
      </w:r>
      <w:r w:rsidRPr="00DE2492">
        <w:rPr>
          <w:rStyle w:val="StyleUnderline"/>
        </w:rPr>
        <w:t>the</w:t>
      </w:r>
      <w:r w:rsidRPr="00DE2492">
        <w:rPr>
          <w:sz w:val="16"/>
        </w:rPr>
        <w:t xml:space="preserve"> </w:t>
      </w:r>
      <w:r w:rsidRPr="00DE2492">
        <w:rPr>
          <w:rStyle w:val="StyleUnderline"/>
        </w:rPr>
        <w:t xml:space="preserve">stability of key </w:t>
      </w:r>
      <w:r w:rsidRPr="00DE2492">
        <w:rPr>
          <w:rStyle w:val="Emphasis"/>
          <w:highlight w:val="green"/>
        </w:rPr>
        <w:t>regions</w:t>
      </w:r>
      <w:r w:rsidRPr="00DE2492">
        <w:rPr>
          <w:rStyle w:val="StyleUnderline"/>
          <w:highlight w:val="green"/>
        </w:rPr>
        <w:t xml:space="preserve"> would be </w:t>
      </w:r>
      <w:r w:rsidRPr="00DE2492">
        <w:rPr>
          <w:rStyle w:val="Emphasis"/>
          <w:highlight w:val="green"/>
        </w:rPr>
        <w:t>eroded</w:t>
      </w:r>
      <w:r w:rsidRPr="00DE2492">
        <w:rPr>
          <w:sz w:val="16"/>
        </w:rPr>
        <w:t xml:space="preserve">; </w:t>
      </w:r>
      <w:r w:rsidRPr="00DE2492">
        <w:rPr>
          <w:rStyle w:val="Emphasis"/>
          <w:highlight w:val="green"/>
        </w:rPr>
        <w:t>rivals would be emboldened</w:t>
      </w:r>
      <w:r w:rsidRPr="00DE2492">
        <w:rPr>
          <w:sz w:val="16"/>
        </w:rPr>
        <w:t xml:space="preserve">; </w:t>
      </w:r>
      <w:r w:rsidRPr="00DE2492">
        <w:rPr>
          <w:rStyle w:val="Emphasis"/>
          <w:highlight w:val="green"/>
        </w:rPr>
        <w:t>international crises would go unaddressed</w:t>
      </w:r>
      <w:r w:rsidRPr="00DE2492">
        <w:rPr>
          <w:sz w:val="16"/>
        </w:rPr>
        <w:t xml:space="preserve">. American </w:t>
      </w:r>
      <w:r w:rsidRPr="00DE2492">
        <w:rPr>
          <w:rStyle w:val="StyleUnderline"/>
        </w:rPr>
        <w:t xml:space="preserve">primacy was thus like a </w:t>
      </w:r>
      <w:r w:rsidRPr="00DE2492">
        <w:rPr>
          <w:rStyle w:val="Emphasis"/>
        </w:rPr>
        <w:t>reasonably priced insurance policy</w:t>
      </w:r>
      <w:r w:rsidRPr="00DE2492">
        <w:rPr>
          <w:sz w:val="16"/>
        </w:rPr>
        <w:t xml:space="preserve">. </w:t>
      </w:r>
      <w:r w:rsidRPr="00DE2492">
        <w:rPr>
          <w:rStyle w:val="StyleUnderline"/>
        </w:rPr>
        <w:t xml:space="preserve">It required nontrivial </w:t>
      </w:r>
      <w:proofErr w:type="gramStart"/>
      <w:r w:rsidRPr="00DE2492">
        <w:rPr>
          <w:rStyle w:val="StyleUnderline"/>
        </w:rPr>
        <w:t>expenditures, but</w:t>
      </w:r>
      <w:proofErr w:type="gramEnd"/>
      <w:r w:rsidRPr="00DE2492">
        <w:rPr>
          <w:rStyle w:val="StyleUnderline"/>
        </w:rPr>
        <w:t xml:space="preserve"> protected against far costlier outcomes.</w:t>
      </w:r>
      <w:r w:rsidRPr="00DE2492">
        <w:rPr>
          <w:sz w:val="16"/>
        </w:rPr>
        <w:t>9 Washington paid its insurance premiums for two decades after the Cold War. But more</w:t>
      </w:r>
      <w:r w:rsidRPr="00DE2492">
        <w:rPr>
          <w:rStyle w:val="StyleUnderline"/>
        </w:rPr>
        <w:t xml:space="preserve"> recently American primacy and strategic solvency have been imperiled.</w:t>
      </w:r>
    </w:p>
    <w:p w14:paraId="437F9E3C" w14:textId="77777777" w:rsidR="00A47A8C" w:rsidRPr="00DE2492" w:rsidRDefault="00A47A8C" w:rsidP="00A47A8C">
      <w:pPr>
        <w:rPr>
          <w:sz w:val="16"/>
        </w:rPr>
      </w:pPr>
      <w:r w:rsidRPr="00DE2492">
        <w:rPr>
          <w:sz w:val="16"/>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DE2492">
        <w:rPr>
          <w:rStyle w:val="StyleUnderline"/>
        </w:rPr>
        <w:t xml:space="preserve">two decades after the Soviet collapse, the world was characterized by </w:t>
      </w:r>
      <w:r w:rsidRPr="00DE2492">
        <w:rPr>
          <w:rStyle w:val="Emphasis"/>
        </w:rPr>
        <w:t xml:space="preserve">remarkably low levels of great-power competition, </w:t>
      </w:r>
      <w:r w:rsidRPr="00DE2492">
        <w:rPr>
          <w:rStyle w:val="StyleUnderline"/>
        </w:rPr>
        <w:t xml:space="preserve">high levels of </w:t>
      </w:r>
      <w:r w:rsidRPr="00DE2492">
        <w:rPr>
          <w:rStyle w:val="Emphasis"/>
        </w:rPr>
        <w:t>security</w:t>
      </w:r>
      <w:r w:rsidRPr="00DE2492">
        <w:rPr>
          <w:rStyle w:val="StyleUnderline"/>
        </w:rPr>
        <w:t xml:space="preserve"> in key theaters such as </w:t>
      </w:r>
      <w:r w:rsidRPr="00DE2492">
        <w:rPr>
          <w:rStyle w:val="Emphasis"/>
        </w:rPr>
        <w:t>Europe</w:t>
      </w:r>
      <w:r w:rsidRPr="00DE2492">
        <w:rPr>
          <w:rStyle w:val="StyleUnderline"/>
        </w:rPr>
        <w:t xml:space="preserve"> and </w:t>
      </w:r>
      <w:r w:rsidRPr="00DE2492">
        <w:rPr>
          <w:rStyle w:val="Emphasis"/>
        </w:rPr>
        <w:t>East Asia</w:t>
      </w:r>
      <w:r w:rsidRPr="00DE2492">
        <w:rPr>
          <w:rStyle w:val="StyleUnderline"/>
        </w:rPr>
        <w:t xml:space="preserve">, and the </w:t>
      </w:r>
      <w:r w:rsidRPr="00DE2492">
        <w:rPr>
          <w:rStyle w:val="Emphasis"/>
        </w:rPr>
        <w:t>comparative weakness</w:t>
      </w:r>
      <w:r w:rsidRPr="00DE2492">
        <w:rPr>
          <w:rStyle w:val="StyleUnderline"/>
        </w:rPr>
        <w:t xml:space="preserve"> of those “</w:t>
      </w:r>
      <w:r w:rsidRPr="00DE2492">
        <w:rPr>
          <w:rStyle w:val="Emphasis"/>
        </w:rPr>
        <w:t>rogue” actors</w:t>
      </w:r>
      <w:r w:rsidRPr="00DE2492">
        <w:rPr>
          <w:rStyle w:val="StyleUnderline"/>
        </w:rPr>
        <w:t>—Iran, Iraq, North Korea, al-Qaeda—who most aggressively challenged American power.</w:t>
      </w:r>
      <w:r w:rsidRPr="00DE2492">
        <w:rPr>
          <w:sz w:val="16"/>
        </w:rPr>
        <w:t xml:space="preserve"> During the 1990s, some observers even spoke of a “strategic pause,” the idea being that the end of the Cold War had afforded the United States a respite from normal levels of geopolitical danger and competition. Now, however, </w:t>
      </w:r>
      <w:r w:rsidRPr="00DE2492">
        <w:rPr>
          <w:rStyle w:val="Emphasis"/>
        </w:rPr>
        <w:t>the strategic horizon is darkening</w:t>
      </w:r>
      <w:r w:rsidRPr="00DE2492">
        <w:rPr>
          <w:sz w:val="16"/>
        </w:rPr>
        <w:t>, due to four factors.</w:t>
      </w:r>
    </w:p>
    <w:p w14:paraId="11E6382B" w14:textId="77777777" w:rsidR="00A47A8C" w:rsidRPr="009E6B8E" w:rsidRDefault="00A47A8C" w:rsidP="00A47A8C">
      <w:pPr>
        <w:rPr>
          <w:rStyle w:val="Emphasis"/>
          <w:color w:val="FF0000"/>
        </w:rPr>
      </w:pPr>
      <w:r w:rsidRPr="00DE2492">
        <w:rPr>
          <w:sz w:val="16"/>
        </w:rPr>
        <w:t xml:space="preserve">First, </w:t>
      </w:r>
      <w:r w:rsidRPr="00DE2492">
        <w:rPr>
          <w:rStyle w:val="Emphasis"/>
          <w:highlight w:val="green"/>
        </w:rPr>
        <w:t>great-power military competition is back</w:t>
      </w:r>
      <w:r w:rsidRPr="00DE2492">
        <w:rPr>
          <w:sz w:val="16"/>
        </w:rPr>
        <w:t xml:space="preserve">. </w:t>
      </w:r>
      <w:r w:rsidRPr="00DE2492">
        <w:rPr>
          <w:rStyle w:val="StyleUnderline"/>
        </w:rPr>
        <w:t>The world’s two leading authoritarian powers</w:t>
      </w:r>
      <w:r w:rsidRPr="00DE2492">
        <w:rPr>
          <w:sz w:val="16"/>
        </w:rPr>
        <w:t>—</w:t>
      </w:r>
      <w:r w:rsidRPr="00DE2492">
        <w:rPr>
          <w:rStyle w:val="Emphasis"/>
          <w:highlight w:val="green"/>
        </w:rPr>
        <w:t>China</w:t>
      </w:r>
      <w:r w:rsidRPr="00DE2492">
        <w:rPr>
          <w:sz w:val="16"/>
        </w:rPr>
        <w:t xml:space="preserve"> </w:t>
      </w:r>
      <w:r w:rsidRPr="00DE2492">
        <w:rPr>
          <w:rStyle w:val="StyleUnderline"/>
        </w:rPr>
        <w:t>and</w:t>
      </w:r>
      <w:r w:rsidRPr="00DE2492">
        <w:rPr>
          <w:sz w:val="16"/>
        </w:rPr>
        <w:t xml:space="preserve"> </w:t>
      </w:r>
      <w:r w:rsidRPr="00DE2492">
        <w:rPr>
          <w:rStyle w:val="Emphasis"/>
          <w:highlight w:val="green"/>
        </w:rPr>
        <w:t>Russia</w:t>
      </w:r>
      <w:r w:rsidRPr="00DE2492">
        <w:rPr>
          <w:sz w:val="16"/>
        </w:rPr>
        <w:t>—</w:t>
      </w:r>
      <w:r w:rsidRPr="00DE2492">
        <w:rPr>
          <w:rStyle w:val="StyleUnderline"/>
        </w:rPr>
        <w:t xml:space="preserve">are </w:t>
      </w:r>
      <w:r w:rsidRPr="00DE2492">
        <w:rPr>
          <w:rStyle w:val="StyleUnderline"/>
          <w:highlight w:val="green"/>
        </w:rPr>
        <w:t xml:space="preserve">seeking </w:t>
      </w:r>
      <w:r w:rsidRPr="00DE2492">
        <w:rPr>
          <w:rStyle w:val="Emphasis"/>
          <w:highlight w:val="green"/>
        </w:rPr>
        <w:t>regional hegemony</w:t>
      </w:r>
      <w:r w:rsidRPr="00DE2492">
        <w:rPr>
          <w:sz w:val="16"/>
        </w:rPr>
        <w:t xml:space="preserve">, </w:t>
      </w:r>
      <w:r w:rsidRPr="00DE2492">
        <w:rPr>
          <w:rStyle w:val="StyleUnderline"/>
        </w:rPr>
        <w:t xml:space="preserve">contesting global norms such as nonaggression and freedom of navigation, and developing the </w:t>
      </w:r>
      <w:r w:rsidRPr="00DE2492">
        <w:rPr>
          <w:rStyle w:val="Emphasis"/>
        </w:rPr>
        <w:t>military punch</w:t>
      </w:r>
      <w:r w:rsidRPr="00DE2492">
        <w:rPr>
          <w:rStyle w:val="StyleUnderline"/>
        </w:rPr>
        <w:t xml:space="preserve"> to underwrite these ambitions</w:t>
      </w:r>
      <w:r w:rsidRPr="00DE2492">
        <w:rPr>
          <w:sz w:val="16"/>
        </w:rPr>
        <w:t>. Notwithstanding severe economic and demographic problems</w:t>
      </w:r>
      <w:r w:rsidRPr="00DE2492">
        <w:rPr>
          <w:rStyle w:val="StyleUnderline"/>
        </w:rPr>
        <w:t xml:space="preserve">, Russia has conducted a major </w:t>
      </w:r>
      <w:r w:rsidRPr="009E6B8E">
        <w:rPr>
          <w:rStyle w:val="StyleUnderline"/>
          <w:color w:val="FF0000"/>
        </w:rPr>
        <w:t xml:space="preserve">military </w:t>
      </w:r>
      <w:r w:rsidRPr="009E6B8E">
        <w:rPr>
          <w:rStyle w:val="Emphasis"/>
          <w:color w:val="FF0000"/>
          <w:highlight w:val="green"/>
        </w:rPr>
        <w:t>modernization</w:t>
      </w:r>
      <w:r w:rsidRPr="009E6B8E">
        <w:rPr>
          <w:rStyle w:val="StyleUnderline"/>
          <w:color w:val="FF0000"/>
          <w:highlight w:val="green"/>
        </w:rPr>
        <w:t xml:space="preserve"> emphasizing </w:t>
      </w:r>
      <w:r w:rsidRPr="009E6B8E">
        <w:rPr>
          <w:rStyle w:val="Emphasis"/>
          <w:color w:val="FF0000"/>
          <w:highlight w:val="green"/>
        </w:rPr>
        <w:t>nuclear weapons</w:t>
      </w:r>
      <w:r w:rsidRPr="009E6B8E">
        <w:rPr>
          <w:rStyle w:val="StyleUnderline"/>
          <w:color w:val="FF0000"/>
        </w:rPr>
        <w:t>, high-end conventional capabilities, and rapid-deployment and special operations forces— and utilized many of these capabilities in conflicts in Ukraine and Syria</w:t>
      </w:r>
      <w:r w:rsidRPr="009E6B8E">
        <w:rPr>
          <w:color w:val="FF0000"/>
          <w:sz w:val="16"/>
        </w:rPr>
        <w:t xml:space="preserve">.10 </w:t>
      </w:r>
      <w:r w:rsidRPr="009E6B8E">
        <w:rPr>
          <w:rStyle w:val="StyleUnderline"/>
          <w:color w:val="FF0000"/>
        </w:rPr>
        <w:t>China</w:t>
      </w:r>
      <w:r w:rsidRPr="009E6B8E">
        <w:rPr>
          <w:color w:val="FF0000"/>
          <w:sz w:val="16"/>
        </w:rPr>
        <w:t xml:space="preserve">, meanwhile, </w:t>
      </w:r>
      <w:r w:rsidRPr="009E6B8E">
        <w:rPr>
          <w:rStyle w:val="StyleUnderline"/>
          <w:color w:val="FF0000"/>
        </w:rPr>
        <w:t xml:space="preserve">has carried out a </w:t>
      </w:r>
      <w:r w:rsidRPr="009E6B8E">
        <w:rPr>
          <w:rStyle w:val="Emphasis"/>
          <w:color w:val="FF0000"/>
        </w:rPr>
        <w:t>buildup of historic proportions,</w:t>
      </w:r>
      <w:r w:rsidRPr="009E6B8E">
        <w:rPr>
          <w:color w:val="FF0000"/>
          <w:sz w:val="16"/>
        </w:rPr>
        <w:t xml:space="preserve"> with constant-dollar defense outlays rising from US$26 billion in 1995 to US$226 billion in 2016.11 Ominously, </w:t>
      </w:r>
      <w:r w:rsidRPr="009E6B8E">
        <w:rPr>
          <w:rStyle w:val="StyleUnderline"/>
          <w:color w:val="FF0000"/>
        </w:rPr>
        <w:t xml:space="preserve">these expenditures have </w:t>
      </w:r>
      <w:r w:rsidRPr="009E6B8E">
        <w:rPr>
          <w:rStyle w:val="StyleUnderline"/>
          <w:color w:val="FF0000"/>
          <w:highlight w:val="green"/>
        </w:rPr>
        <w:t xml:space="preserve">funded development of </w:t>
      </w:r>
      <w:r w:rsidRPr="009E6B8E">
        <w:rPr>
          <w:rStyle w:val="Emphasis"/>
          <w:color w:val="FF0000"/>
          <w:highlight w:val="green"/>
        </w:rPr>
        <w:t>power-projection</w:t>
      </w:r>
      <w:r w:rsidRPr="009E6B8E">
        <w:rPr>
          <w:rStyle w:val="StyleUnderline"/>
          <w:color w:val="FF0000"/>
        </w:rPr>
        <w:t xml:space="preserve"> and </w:t>
      </w:r>
      <w:proofErr w:type="spellStart"/>
      <w:r w:rsidRPr="009E6B8E">
        <w:rPr>
          <w:rStyle w:val="StyleUnderline"/>
          <w:color w:val="FF0000"/>
        </w:rPr>
        <w:t>antiaccess</w:t>
      </w:r>
      <w:proofErr w:type="spellEnd"/>
      <w:r w:rsidRPr="009E6B8E">
        <w:rPr>
          <w:rStyle w:val="StyleUnderline"/>
          <w:color w:val="FF0000"/>
        </w:rPr>
        <w:t>/area denial</w:t>
      </w:r>
      <w:r w:rsidRPr="009E6B8E">
        <w:rPr>
          <w:color w:val="FF0000"/>
          <w:sz w:val="16"/>
        </w:rPr>
        <w:t xml:space="preserve"> (</w:t>
      </w:r>
      <w:r w:rsidRPr="009E6B8E">
        <w:rPr>
          <w:rStyle w:val="Emphasis"/>
          <w:color w:val="FF0000"/>
        </w:rPr>
        <w:t>A2/AD) tools</w:t>
      </w:r>
      <w:r w:rsidRPr="009E6B8E">
        <w:rPr>
          <w:color w:val="FF0000"/>
          <w:sz w:val="16"/>
        </w:rPr>
        <w:t xml:space="preserve"> </w:t>
      </w:r>
      <w:r w:rsidRPr="009E6B8E">
        <w:rPr>
          <w:rStyle w:val="StyleUnderline"/>
          <w:color w:val="FF0000"/>
        </w:rPr>
        <w:t>necessary to threaten China’s neighbors and complicate U.S. intervention on their behalf</w:t>
      </w:r>
      <w:r w:rsidRPr="009E6B8E">
        <w:rPr>
          <w:color w:val="FF0000"/>
          <w:sz w:val="16"/>
        </w:rPr>
        <w:t xml:space="preserve">. Washington has grown accustomed to having a generational military lead; </w:t>
      </w:r>
      <w:r w:rsidRPr="009E6B8E">
        <w:rPr>
          <w:rStyle w:val="StyleUnderline"/>
          <w:color w:val="FF0000"/>
        </w:rPr>
        <w:t xml:space="preserve">Russian and Chinese modernization efforts are now creating a </w:t>
      </w:r>
      <w:r w:rsidRPr="009E6B8E">
        <w:rPr>
          <w:rStyle w:val="Emphasis"/>
          <w:color w:val="FF0000"/>
        </w:rPr>
        <w:t xml:space="preserve">far more competitive environment. </w:t>
      </w:r>
    </w:p>
    <w:p w14:paraId="48059154" w14:textId="77777777" w:rsidR="00A47A8C" w:rsidRPr="009E6B8E" w:rsidRDefault="00A47A8C" w:rsidP="00A47A8C">
      <w:pPr>
        <w:rPr>
          <w:rStyle w:val="StyleUnderline"/>
          <w:color w:val="FF0000"/>
        </w:rPr>
      </w:pPr>
      <w:r w:rsidRPr="009E6B8E">
        <w:rPr>
          <w:color w:val="FF0000"/>
          <w:sz w:val="16"/>
        </w:rPr>
        <w:t xml:space="preserve">Second, the </w:t>
      </w:r>
      <w:r w:rsidRPr="009E6B8E">
        <w:rPr>
          <w:rStyle w:val="Emphasis"/>
          <w:color w:val="FF0000"/>
        </w:rPr>
        <w:t>international outlaws</w:t>
      </w:r>
      <w:r w:rsidRPr="009E6B8E">
        <w:rPr>
          <w:rStyle w:val="StyleUnderline"/>
          <w:color w:val="FF0000"/>
        </w:rPr>
        <w:t xml:space="preserve"> are no longer so </w:t>
      </w:r>
      <w:r w:rsidRPr="009E6B8E">
        <w:rPr>
          <w:rStyle w:val="Emphasis"/>
          <w:color w:val="FF0000"/>
        </w:rPr>
        <w:t>weak</w:t>
      </w:r>
      <w:r w:rsidRPr="009E6B8E">
        <w:rPr>
          <w:rStyle w:val="StyleUnderline"/>
          <w:color w:val="FF0000"/>
        </w:rPr>
        <w:t>.</w:t>
      </w:r>
      <w:r w:rsidRPr="009E6B8E">
        <w:rPr>
          <w:color w:val="FF0000"/>
          <w:sz w:val="16"/>
        </w:rPr>
        <w:t xml:space="preserve"> </w:t>
      </w:r>
      <w:r w:rsidRPr="009E6B8E">
        <w:rPr>
          <w:rStyle w:val="Emphasis"/>
          <w:color w:val="FF0000"/>
          <w:highlight w:val="green"/>
        </w:rPr>
        <w:t>North Korea’s</w:t>
      </w:r>
      <w:r w:rsidRPr="009E6B8E">
        <w:rPr>
          <w:color w:val="FF0000"/>
          <w:sz w:val="16"/>
        </w:rPr>
        <w:t xml:space="preserve"> </w:t>
      </w:r>
      <w:r w:rsidRPr="009E6B8E">
        <w:rPr>
          <w:rStyle w:val="StyleUnderline"/>
          <w:color w:val="FF0000"/>
        </w:rPr>
        <w:t xml:space="preserve">conventional forces have atrophied, but it has amassed a growing </w:t>
      </w:r>
      <w:r w:rsidRPr="009E6B8E">
        <w:rPr>
          <w:rStyle w:val="Emphasis"/>
          <w:color w:val="FF0000"/>
          <w:highlight w:val="green"/>
        </w:rPr>
        <w:t>nuclear arsenal</w:t>
      </w:r>
      <w:r w:rsidRPr="009E6B8E">
        <w:rPr>
          <w:color w:val="FF0000"/>
          <w:sz w:val="16"/>
        </w:rPr>
        <w:t xml:space="preserve"> </w:t>
      </w:r>
      <w:r w:rsidRPr="009E6B8E">
        <w:rPr>
          <w:rStyle w:val="StyleUnderline"/>
          <w:color w:val="FF0000"/>
        </w:rPr>
        <w:t xml:space="preserve">and is developing an intercontinental delivery capability that will soon allow it to threaten not just America’s regional allies but also the </w:t>
      </w:r>
      <w:r w:rsidRPr="009E6B8E">
        <w:rPr>
          <w:rStyle w:val="Emphasis"/>
          <w:color w:val="FF0000"/>
        </w:rPr>
        <w:t>continental United States</w:t>
      </w:r>
      <w:r w:rsidRPr="009E6B8E">
        <w:rPr>
          <w:color w:val="FF0000"/>
          <w:sz w:val="16"/>
        </w:rPr>
        <w:t xml:space="preserve">.12 </w:t>
      </w:r>
      <w:r w:rsidRPr="009E6B8E">
        <w:rPr>
          <w:rStyle w:val="Emphasis"/>
          <w:color w:val="FF0000"/>
          <w:highlight w:val="green"/>
        </w:rPr>
        <w:t>Iran</w:t>
      </w:r>
      <w:r w:rsidRPr="009E6B8E">
        <w:rPr>
          <w:color w:val="FF0000"/>
          <w:sz w:val="16"/>
        </w:rPr>
        <w:t xml:space="preserve"> </w:t>
      </w:r>
      <w:r w:rsidRPr="009E6B8E">
        <w:rPr>
          <w:rStyle w:val="StyleUnderline"/>
          <w:color w:val="FF0000"/>
        </w:rPr>
        <w:t>remains a</w:t>
      </w:r>
      <w:r w:rsidRPr="009E6B8E">
        <w:rPr>
          <w:color w:val="FF0000"/>
          <w:sz w:val="16"/>
        </w:rPr>
        <w:t xml:space="preserve"> </w:t>
      </w:r>
      <w:r w:rsidRPr="009E6B8E">
        <w:rPr>
          <w:rStyle w:val="Emphasis"/>
          <w:color w:val="FF0000"/>
        </w:rPr>
        <w:t>nuclear threshold state,</w:t>
      </w:r>
      <w:r w:rsidRPr="009E6B8E">
        <w:rPr>
          <w:color w:val="FF0000"/>
          <w:sz w:val="16"/>
        </w:rPr>
        <w:t xml:space="preserve"> one </w:t>
      </w:r>
      <w:r w:rsidRPr="009E6B8E">
        <w:rPr>
          <w:rStyle w:val="StyleUnderline"/>
          <w:color w:val="FF0000"/>
        </w:rPr>
        <w:t xml:space="preserve">that continues to develop ballistic missiles and A2/AD capabilities while employing </w:t>
      </w:r>
      <w:r w:rsidRPr="009E6B8E">
        <w:rPr>
          <w:rStyle w:val="Emphasis"/>
          <w:color w:val="FF0000"/>
        </w:rPr>
        <w:t>sectarian</w:t>
      </w:r>
      <w:r w:rsidRPr="009E6B8E">
        <w:rPr>
          <w:rStyle w:val="StyleUnderline"/>
          <w:color w:val="FF0000"/>
        </w:rPr>
        <w:t xml:space="preserve"> and </w:t>
      </w:r>
      <w:r w:rsidRPr="009E6B8E">
        <w:rPr>
          <w:rStyle w:val="Emphasis"/>
          <w:color w:val="FF0000"/>
        </w:rPr>
        <w:t>proxy forces</w:t>
      </w:r>
      <w:r w:rsidRPr="009E6B8E">
        <w:rPr>
          <w:rStyle w:val="StyleUnderline"/>
          <w:color w:val="FF0000"/>
        </w:rPr>
        <w:t xml:space="preserve"> across the Middle East</w:t>
      </w:r>
      <w:r w:rsidRPr="009E6B8E">
        <w:rPr>
          <w:color w:val="FF0000"/>
          <w:sz w:val="16"/>
        </w:rPr>
        <w:t xml:space="preserve">. </w:t>
      </w:r>
      <w:r w:rsidRPr="009E6B8E">
        <w:rPr>
          <w:rStyle w:val="StyleUnderline"/>
          <w:color w:val="FF0000"/>
        </w:rPr>
        <w:t>The Islamic State</w:t>
      </w:r>
      <w:r w:rsidRPr="009E6B8E">
        <w:rPr>
          <w:color w:val="FF0000"/>
          <w:sz w:val="16"/>
        </w:rPr>
        <w:t xml:space="preserve">, for its part, </w:t>
      </w:r>
      <w:r w:rsidRPr="009E6B8E">
        <w:rPr>
          <w:rStyle w:val="StyleUnderline"/>
          <w:color w:val="FF0000"/>
        </w:rPr>
        <w:t>is headed for defeat, but has displayed</w:t>
      </w:r>
      <w:r w:rsidRPr="009E6B8E">
        <w:rPr>
          <w:color w:val="FF0000"/>
          <w:sz w:val="16"/>
        </w:rPr>
        <w:t xml:space="preserve"> </w:t>
      </w:r>
      <w:r w:rsidRPr="009E6B8E">
        <w:rPr>
          <w:rStyle w:val="StyleUnderline"/>
          <w:color w:val="FF0000"/>
        </w:rPr>
        <w:t xml:space="preserve">military capabilities </w:t>
      </w:r>
      <w:r w:rsidRPr="009E6B8E">
        <w:rPr>
          <w:rStyle w:val="Emphasis"/>
          <w:color w:val="FF0000"/>
        </w:rPr>
        <w:t>unprecedented</w:t>
      </w:r>
      <w:r w:rsidRPr="009E6B8E">
        <w:rPr>
          <w:color w:val="FF0000"/>
          <w:sz w:val="16"/>
        </w:rPr>
        <w:t xml:space="preserve"> </w:t>
      </w:r>
      <w:r w:rsidRPr="009E6B8E">
        <w:rPr>
          <w:rStyle w:val="StyleUnderline"/>
          <w:color w:val="FF0000"/>
        </w:rPr>
        <w:t xml:space="preserve">for any </w:t>
      </w:r>
      <w:r w:rsidRPr="009E6B8E">
        <w:rPr>
          <w:rStyle w:val="Emphasis"/>
          <w:color w:val="FF0000"/>
        </w:rPr>
        <w:t xml:space="preserve">terrorist </w:t>
      </w:r>
      <w:proofErr w:type="gramStart"/>
      <w:r w:rsidRPr="009E6B8E">
        <w:rPr>
          <w:rStyle w:val="Emphasis"/>
          <w:color w:val="FF0000"/>
        </w:rPr>
        <w:t>group</w:t>
      </w:r>
      <w:r w:rsidRPr="009E6B8E">
        <w:rPr>
          <w:rStyle w:val="StyleUnderline"/>
          <w:color w:val="FF0000"/>
        </w:rPr>
        <w:t>,</w:t>
      </w:r>
      <w:r w:rsidRPr="009E6B8E">
        <w:rPr>
          <w:color w:val="FF0000"/>
          <w:sz w:val="16"/>
        </w:rPr>
        <w:t xml:space="preserve"> </w:t>
      </w:r>
      <w:r w:rsidRPr="009E6B8E">
        <w:rPr>
          <w:rStyle w:val="StyleUnderline"/>
          <w:color w:val="FF0000"/>
        </w:rPr>
        <w:t>and</w:t>
      </w:r>
      <w:proofErr w:type="gramEnd"/>
      <w:r w:rsidRPr="009E6B8E">
        <w:rPr>
          <w:rStyle w:val="StyleUnderline"/>
          <w:color w:val="FF0000"/>
        </w:rPr>
        <w:t xml:space="preserve"> shown that</w:t>
      </w:r>
      <w:r w:rsidRPr="009E6B8E">
        <w:rPr>
          <w:color w:val="FF0000"/>
          <w:sz w:val="16"/>
        </w:rPr>
        <w:t xml:space="preserve"> </w:t>
      </w:r>
      <w:r w:rsidRPr="009E6B8E">
        <w:rPr>
          <w:rStyle w:val="Emphasis"/>
          <w:color w:val="FF0000"/>
        </w:rPr>
        <w:t>counterterrorism</w:t>
      </w:r>
      <w:r w:rsidRPr="009E6B8E">
        <w:rPr>
          <w:color w:val="FF0000"/>
          <w:sz w:val="16"/>
        </w:rPr>
        <w:t xml:space="preserve"> </w:t>
      </w:r>
      <w:r w:rsidRPr="009E6B8E">
        <w:rPr>
          <w:rStyle w:val="StyleUnderline"/>
          <w:color w:val="FF0000"/>
        </w:rPr>
        <w:t xml:space="preserve">will continue to place </w:t>
      </w:r>
      <w:r w:rsidRPr="009E6B8E">
        <w:rPr>
          <w:rStyle w:val="Emphasis"/>
          <w:color w:val="FF0000"/>
        </w:rPr>
        <w:t>significant operational demands</w:t>
      </w:r>
      <w:r w:rsidRPr="009E6B8E">
        <w:rPr>
          <w:rStyle w:val="StyleUnderline"/>
          <w:color w:val="FF0000"/>
        </w:rPr>
        <w:t xml:space="preserve"> on U.S. forces whether in this context or in others. </w:t>
      </w:r>
      <w:r w:rsidRPr="009E6B8E">
        <w:rPr>
          <w:color w:val="FF0000"/>
          <w:sz w:val="16"/>
        </w:rPr>
        <w:t>Rogue actors have long preoccupied American planners, but</w:t>
      </w:r>
      <w:r w:rsidRPr="009E6B8E">
        <w:rPr>
          <w:rStyle w:val="StyleUnderline"/>
          <w:color w:val="FF0000"/>
        </w:rPr>
        <w:t xml:space="preserve"> </w:t>
      </w:r>
      <w:r w:rsidRPr="009E6B8E">
        <w:rPr>
          <w:rStyle w:val="Emphasis"/>
          <w:color w:val="FF0000"/>
          <w:highlight w:val="green"/>
        </w:rPr>
        <w:t>the rogues are now more capable</w:t>
      </w:r>
      <w:r w:rsidRPr="009E6B8E">
        <w:rPr>
          <w:rStyle w:val="StyleUnderline"/>
          <w:color w:val="FF0000"/>
        </w:rPr>
        <w:t xml:space="preserve"> than at any time in decades.</w:t>
      </w:r>
    </w:p>
    <w:p w14:paraId="18A516D7" w14:textId="77777777" w:rsidR="00A47A8C" w:rsidRPr="009E6B8E" w:rsidRDefault="00A47A8C" w:rsidP="00A47A8C">
      <w:pPr>
        <w:rPr>
          <w:color w:val="FF0000"/>
          <w:sz w:val="16"/>
        </w:rPr>
      </w:pPr>
      <w:r w:rsidRPr="009E6B8E">
        <w:rPr>
          <w:color w:val="FF0000"/>
          <w:sz w:val="16"/>
        </w:rPr>
        <w:t xml:space="preserve">Third, </w:t>
      </w:r>
      <w:r w:rsidRPr="009E6B8E">
        <w:rPr>
          <w:rStyle w:val="StyleUnderline"/>
          <w:color w:val="FF0000"/>
        </w:rPr>
        <w:t>the</w:t>
      </w:r>
      <w:r w:rsidRPr="009E6B8E">
        <w:rPr>
          <w:color w:val="FF0000"/>
          <w:sz w:val="16"/>
        </w:rPr>
        <w:t xml:space="preserve"> </w:t>
      </w:r>
      <w:r w:rsidRPr="009E6B8E">
        <w:rPr>
          <w:rStyle w:val="Emphasis"/>
          <w:color w:val="FF0000"/>
          <w:highlight w:val="green"/>
        </w:rPr>
        <w:t>democratization of technology</w:t>
      </w:r>
      <w:r w:rsidRPr="009E6B8E">
        <w:rPr>
          <w:color w:val="FF0000"/>
          <w:sz w:val="16"/>
        </w:rPr>
        <w:t xml:space="preserve"> </w:t>
      </w:r>
      <w:r w:rsidRPr="009E6B8E">
        <w:rPr>
          <w:rStyle w:val="StyleUnderline"/>
          <w:color w:val="FF0000"/>
        </w:rPr>
        <w:t xml:space="preserve">has allowed </w:t>
      </w:r>
      <w:r w:rsidRPr="009E6B8E">
        <w:rPr>
          <w:rStyle w:val="StyleUnderline"/>
          <w:color w:val="FF0000"/>
          <w:highlight w:val="green"/>
        </w:rPr>
        <w:t xml:space="preserve">more actors to </w:t>
      </w:r>
      <w:r w:rsidRPr="009E6B8E">
        <w:rPr>
          <w:rStyle w:val="Emphasis"/>
          <w:color w:val="FF0000"/>
          <w:highlight w:val="green"/>
        </w:rPr>
        <w:t>contest American superiority</w:t>
      </w:r>
      <w:r w:rsidRPr="009E6B8E">
        <w:rPr>
          <w:rStyle w:val="StyleUnderline"/>
          <w:color w:val="FF0000"/>
        </w:rPr>
        <w:t xml:space="preserve"> in dangerous ways</w:t>
      </w:r>
      <w:r w:rsidRPr="009E6B8E">
        <w:rPr>
          <w:color w:val="FF0000"/>
          <w:sz w:val="16"/>
        </w:rPr>
        <w:t xml:space="preserve">. The spread of </w:t>
      </w:r>
      <w:r w:rsidRPr="009E6B8E">
        <w:rPr>
          <w:rStyle w:val="Emphasis"/>
          <w:color w:val="FF0000"/>
          <w:highlight w:val="green"/>
        </w:rPr>
        <w:t>antisatellite</w:t>
      </w:r>
      <w:r w:rsidRPr="009E6B8E">
        <w:rPr>
          <w:color w:val="FF0000"/>
          <w:sz w:val="16"/>
          <w:highlight w:val="green"/>
        </w:rPr>
        <w:t xml:space="preserve"> </w:t>
      </w:r>
      <w:r w:rsidRPr="009E6B8E">
        <w:rPr>
          <w:rStyle w:val="StyleUnderline"/>
          <w:color w:val="FF0000"/>
          <w:highlight w:val="green"/>
        </w:rPr>
        <w:t>and</w:t>
      </w:r>
      <w:r w:rsidRPr="009E6B8E">
        <w:rPr>
          <w:color w:val="FF0000"/>
          <w:sz w:val="16"/>
          <w:highlight w:val="green"/>
        </w:rPr>
        <w:t xml:space="preserve"> </w:t>
      </w:r>
      <w:r w:rsidRPr="009E6B8E">
        <w:rPr>
          <w:rStyle w:val="Emphasis"/>
          <w:color w:val="FF0000"/>
          <w:highlight w:val="green"/>
        </w:rPr>
        <w:t>cyberwarfare</w:t>
      </w:r>
      <w:r w:rsidRPr="009E6B8E">
        <w:rPr>
          <w:color w:val="FF0000"/>
          <w:sz w:val="16"/>
          <w:highlight w:val="green"/>
        </w:rPr>
        <w:t xml:space="preserve"> </w:t>
      </w:r>
      <w:r w:rsidRPr="009E6B8E">
        <w:rPr>
          <w:rStyle w:val="StyleUnderline"/>
          <w:color w:val="FF0000"/>
          <w:highlight w:val="green"/>
        </w:rPr>
        <w:t>capabilities</w:t>
      </w:r>
      <w:r w:rsidRPr="009E6B8E">
        <w:rPr>
          <w:color w:val="FF0000"/>
          <w:sz w:val="16"/>
        </w:rPr>
        <w:t xml:space="preserve">; </w:t>
      </w:r>
      <w:r w:rsidRPr="009E6B8E">
        <w:rPr>
          <w:rStyle w:val="StyleUnderline"/>
          <w:color w:val="FF0000"/>
        </w:rPr>
        <w:t xml:space="preserve">the </w:t>
      </w:r>
      <w:r w:rsidRPr="009E6B8E">
        <w:rPr>
          <w:rStyle w:val="StyleUnderline"/>
          <w:color w:val="FF0000"/>
        </w:rPr>
        <w:lastRenderedPageBreak/>
        <w:t xml:space="preserve">proliferation of man-portable air defense systems and ballistic missiles; the increasing availability of key elements of the precision-strike complex— these phenomena have had a </w:t>
      </w:r>
      <w:r w:rsidRPr="009E6B8E">
        <w:rPr>
          <w:rStyle w:val="Emphasis"/>
          <w:color w:val="FF0000"/>
        </w:rPr>
        <w:t>military leveling effect</w:t>
      </w:r>
      <w:r w:rsidRPr="009E6B8E">
        <w:rPr>
          <w:rStyle w:val="StyleUnderline"/>
          <w:color w:val="FF0000"/>
        </w:rPr>
        <w:t xml:space="preserve"> by giving weaker actors </w:t>
      </w:r>
      <w:r w:rsidRPr="009E6B8E">
        <w:rPr>
          <w:rStyle w:val="Emphasis"/>
          <w:color w:val="FF0000"/>
        </w:rPr>
        <w:t>capabilities</w:t>
      </w:r>
      <w:r w:rsidRPr="009E6B8E">
        <w:rPr>
          <w:rStyle w:val="StyleUnderline"/>
          <w:color w:val="FF0000"/>
        </w:rPr>
        <w:t xml:space="preserve"> which were </w:t>
      </w:r>
      <w:r w:rsidRPr="009E6B8E">
        <w:rPr>
          <w:rStyle w:val="Emphasis"/>
          <w:color w:val="FF0000"/>
        </w:rPr>
        <w:t>formerly unique</w:t>
      </w:r>
      <w:r w:rsidRPr="009E6B8E">
        <w:rPr>
          <w:rStyle w:val="StyleUnderline"/>
          <w:color w:val="FF0000"/>
        </w:rPr>
        <w:t xml:space="preserve"> to technologically advanced states</w:t>
      </w:r>
      <w:r w:rsidRPr="009E6B8E">
        <w:rPr>
          <w:color w:val="FF0000"/>
          <w:sz w:val="16"/>
        </w:rPr>
        <w:t xml:space="preserve">. </w:t>
      </w:r>
      <w:r w:rsidRPr="009E6B8E">
        <w:rPr>
          <w:rStyle w:val="StyleUnderline"/>
          <w:color w:val="FF0000"/>
        </w:rPr>
        <w:t>As such technologies</w:t>
      </w:r>
      <w:r w:rsidRPr="009E6B8E">
        <w:rPr>
          <w:color w:val="FF0000"/>
          <w:sz w:val="16"/>
        </w:rPr>
        <w:t xml:space="preserve"> “</w:t>
      </w:r>
      <w:r w:rsidRPr="009E6B8E">
        <w:rPr>
          <w:rStyle w:val="Emphasis"/>
          <w:color w:val="FF0000"/>
        </w:rPr>
        <w:t>proliferate worldwide</w:t>
      </w:r>
      <w:r w:rsidRPr="009E6B8E">
        <w:rPr>
          <w:color w:val="FF0000"/>
          <w:sz w:val="16"/>
        </w:rPr>
        <w:t>,” Air Force Chief of Staff General David Goldfein commented in 2016, “</w:t>
      </w:r>
      <w:r w:rsidRPr="009E6B8E">
        <w:rPr>
          <w:rStyle w:val="StyleUnderline"/>
          <w:color w:val="FF0000"/>
        </w:rPr>
        <w:t>the</w:t>
      </w:r>
      <w:r w:rsidRPr="009E6B8E">
        <w:rPr>
          <w:color w:val="FF0000"/>
          <w:sz w:val="16"/>
        </w:rPr>
        <w:t xml:space="preserve"> </w:t>
      </w:r>
      <w:r w:rsidRPr="009E6B8E">
        <w:rPr>
          <w:rStyle w:val="Emphasis"/>
          <w:color w:val="FF0000"/>
          <w:highlight w:val="green"/>
        </w:rPr>
        <w:t>technology</w:t>
      </w:r>
      <w:r w:rsidRPr="009E6B8E">
        <w:rPr>
          <w:color w:val="FF0000"/>
          <w:sz w:val="16"/>
          <w:highlight w:val="green"/>
        </w:rPr>
        <w:t xml:space="preserve"> </w:t>
      </w:r>
      <w:r w:rsidRPr="009E6B8E">
        <w:rPr>
          <w:rStyle w:val="StyleUnderline"/>
          <w:color w:val="FF0000"/>
          <w:highlight w:val="green"/>
        </w:rPr>
        <w:t>and</w:t>
      </w:r>
      <w:r w:rsidRPr="009E6B8E">
        <w:rPr>
          <w:color w:val="FF0000"/>
          <w:sz w:val="16"/>
          <w:highlight w:val="green"/>
        </w:rPr>
        <w:t xml:space="preserve"> </w:t>
      </w:r>
      <w:r w:rsidRPr="009E6B8E">
        <w:rPr>
          <w:rStyle w:val="Emphasis"/>
          <w:color w:val="FF0000"/>
          <w:highlight w:val="green"/>
        </w:rPr>
        <w:t>capability gaps</w:t>
      </w:r>
      <w:r w:rsidRPr="009E6B8E">
        <w:rPr>
          <w:color w:val="FF0000"/>
          <w:sz w:val="16"/>
          <w:highlight w:val="green"/>
        </w:rPr>
        <w:t xml:space="preserve"> </w:t>
      </w:r>
      <w:r w:rsidRPr="009E6B8E">
        <w:rPr>
          <w:rStyle w:val="StyleUnderline"/>
          <w:color w:val="FF0000"/>
          <w:highlight w:val="green"/>
        </w:rPr>
        <w:t xml:space="preserve">between America and our adversaries are </w:t>
      </w:r>
      <w:r w:rsidRPr="009E6B8E">
        <w:rPr>
          <w:rStyle w:val="Emphasis"/>
          <w:color w:val="FF0000"/>
          <w:highlight w:val="green"/>
        </w:rPr>
        <w:t>closing dangerously fast</w:t>
      </w:r>
      <w:r w:rsidRPr="009E6B8E">
        <w:rPr>
          <w:color w:val="FF0000"/>
          <w:sz w:val="16"/>
        </w:rPr>
        <w:t xml:space="preserve">.”13 Indeed, as these capabilities spread, </w:t>
      </w:r>
      <w:r w:rsidRPr="009E6B8E">
        <w:rPr>
          <w:rStyle w:val="StyleUnderline"/>
          <w:color w:val="FF0000"/>
        </w:rPr>
        <w:t>fourth-generation systems</w:t>
      </w:r>
      <w:r w:rsidRPr="009E6B8E">
        <w:rPr>
          <w:color w:val="FF0000"/>
          <w:sz w:val="16"/>
        </w:rPr>
        <w:t xml:space="preserve"> (such as F-15s and F-16s) </w:t>
      </w:r>
      <w:r w:rsidRPr="009E6B8E">
        <w:rPr>
          <w:rStyle w:val="StyleUnderline"/>
          <w:color w:val="FF0000"/>
        </w:rPr>
        <w:t xml:space="preserve">may provide </w:t>
      </w:r>
      <w:r w:rsidRPr="009E6B8E">
        <w:rPr>
          <w:rStyle w:val="Emphasis"/>
          <w:color w:val="FF0000"/>
        </w:rPr>
        <w:t>decreasing utility</w:t>
      </w:r>
      <w:r w:rsidRPr="009E6B8E">
        <w:rPr>
          <w:color w:val="FF0000"/>
          <w:sz w:val="16"/>
        </w:rPr>
        <w:t xml:space="preserve"> </w:t>
      </w:r>
      <w:r w:rsidRPr="009E6B8E">
        <w:rPr>
          <w:rStyle w:val="StyleUnderline"/>
          <w:color w:val="FF0000"/>
        </w:rPr>
        <w:t xml:space="preserve">against even </w:t>
      </w:r>
      <w:r w:rsidRPr="009E6B8E">
        <w:rPr>
          <w:rStyle w:val="Emphasis"/>
          <w:color w:val="FF0000"/>
        </w:rPr>
        <w:t>non-great-power competitors</w:t>
      </w:r>
      <w:r w:rsidRPr="009E6B8E">
        <w:rPr>
          <w:color w:val="FF0000"/>
          <w:sz w:val="16"/>
        </w:rPr>
        <w:t xml:space="preserve">, </w:t>
      </w:r>
      <w:r w:rsidRPr="009E6B8E">
        <w:rPr>
          <w:rStyle w:val="StyleUnderline"/>
          <w:color w:val="FF0000"/>
        </w:rPr>
        <w:t xml:space="preserve">and </w:t>
      </w:r>
      <w:r w:rsidRPr="009E6B8E">
        <w:rPr>
          <w:rStyle w:val="Emphasis"/>
          <w:color w:val="FF0000"/>
        </w:rPr>
        <w:t>far more fifth-generation capabilities may be needed to perpetuate American overmatch</w:t>
      </w:r>
      <w:r w:rsidRPr="009E6B8E">
        <w:rPr>
          <w:color w:val="FF0000"/>
          <w:sz w:val="16"/>
        </w:rPr>
        <w:t>.</w:t>
      </w:r>
    </w:p>
    <w:p w14:paraId="1069E8FC" w14:textId="77777777" w:rsidR="00A47A8C" w:rsidRPr="009E6B8E" w:rsidRDefault="00A47A8C" w:rsidP="00A47A8C">
      <w:pPr>
        <w:rPr>
          <w:rStyle w:val="StyleUnderline"/>
          <w:color w:val="FF0000"/>
        </w:rPr>
      </w:pPr>
      <w:r w:rsidRPr="009E6B8E">
        <w:rPr>
          <w:color w:val="FF0000"/>
          <w:sz w:val="16"/>
        </w:rPr>
        <w:t xml:space="preserve">Finally, </w:t>
      </w:r>
      <w:r w:rsidRPr="009E6B8E">
        <w:rPr>
          <w:rStyle w:val="StyleUnderline"/>
          <w:color w:val="FF0000"/>
        </w:rPr>
        <w:t xml:space="preserve">the </w:t>
      </w:r>
      <w:r w:rsidRPr="009E6B8E">
        <w:rPr>
          <w:rStyle w:val="StyleUnderline"/>
          <w:color w:val="FF0000"/>
          <w:highlight w:val="green"/>
        </w:rPr>
        <w:t xml:space="preserve">number of challenges has </w:t>
      </w:r>
      <w:r w:rsidRPr="009E6B8E">
        <w:rPr>
          <w:rStyle w:val="Emphasis"/>
          <w:color w:val="FF0000"/>
          <w:highlight w:val="green"/>
        </w:rPr>
        <w:t>multiplied</w:t>
      </w:r>
      <w:r w:rsidRPr="009E6B8E">
        <w:rPr>
          <w:color w:val="FF0000"/>
          <w:sz w:val="16"/>
        </w:rPr>
        <w:t xml:space="preserve">. </w:t>
      </w:r>
      <w:r w:rsidRPr="009E6B8E">
        <w:rPr>
          <w:rStyle w:val="StyleUnderline"/>
          <w:color w:val="FF0000"/>
        </w:rPr>
        <w:t>During the 1990s and early 2000s, Washington faced rogue states and jihadist extremism—but not intense great-power rivalry</w:t>
      </w:r>
      <w:r w:rsidRPr="009E6B8E">
        <w:rPr>
          <w:color w:val="FF0000"/>
          <w:sz w:val="16"/>
        </w:rPr>
        <w:t xml:space="preserve">. America faced conflicts in the Middle East—but East Asia and Europe were comparatively secure. Now, </w:t>
      </w:r>
      <w:r w:rsidRPr="009E6B8E">
        <w:rPr>
          <w:rStyle w:val="StyleUnderline"/>
          <w:color w:val="FF0000"/>
        </w:rPr>
        <w:t xml:space="preserve">the old threats still exist—but </w:t>
      </w:r>
      <w:r w:rsidRPr="009E6B8E">
        <w:rPr>
          <w:rStyle w:val="StyleUnderline"/>
          <w:color w:val="FF0000"/>
          <w:highlight w:val="green"/>
        </w:rPr>
        <w:t xml:space="preserve">the more </w:t>
      </w:r>
      <w:r w:rsidRPr="009E6B8E">
        <w:rPr>
          <w:rStyle w:val="Emphasis"/>
          <w:color w:val="FF0000"/>
          <w:highlight w:val="green"/>
        </w:rPr>
        <w:t>permissive conditions</w:t>
      </w:r>
      <w:r w:rsidRPr="009E6B8E">
        <w:rPr>
          <w:rStyle w:val="StyleUnderline"/>
          <w:color w:val="FF0000"/>
          <w:highlight w:val="green"/>
        </w:rPr>
        <w:t xml:space="preserve"> have </w:t>
      </w:r>
      <w:r w:rsidRPr="009E6B8E">
        <w:rPr>
          <w:rStyle w:val="Emphasis"/>
          <w:color w:val="FF0000"/>
          <w:highlight w:val="green"/>
        </w:rPr>
        <w:t>vanished</w:t>
      </w:r>
      <w:r w:rsidRPr="009E6B8E">
        <w:rPr>
          <w:color w:val="FF0000"/>
          <w:sz w:val="16"/>
        </w:rPr>
        <w:t xml:space="preserve">. </w:t>
      </w:r>
      <w:r w:rsidRPr="009E6B8E">
        <w:rPr>
          <w:rStyle w:val="StyleUnderline"/>
          <w:color w:val="FF0000"/>
        </w:rPr>
        <w:t xml:space="preserve">The </w:t>
      </w:r>
      <w:r w:rsidRPr="009E6B8E">
        <w:rPr>
          <w:rStyle w:val="Emphasis"/>
          <w:color w:val="FF0000"/>
        </w:rPr>
        <w:t>U</w:t>
      </w:r>
      <w:r w:rsidRPr="009E6B8E">
        <w:rPr>
          <w:rStyle w:val="StyleUnderline"/>
          <w:color w:val="FF0000"/>
        </w:rPr>
        <w:t xml:space="preserve">nited </w:t>
      </w:r>
      <w:r w:rsidRPr="009E6B8E">
        <w:rPr>
          <w:rStyle w:val="Emphasis"/>
          <w:color w:val="FF0000"/>
        </w:rPr>
        <w:t>S</w:t>
      </w:r>
      <w:r w:rsidRPr="009E6B8E">
        <w:rPr>
          <w:rStyle w:val="StyleUnderline"/>
          <w:color w:val="FF0000"/>
        </w:rPr>
        <w:t xml:space="preserve">tates confronts </w:t>
      </w:r>
      <w:r w:rsidRPr="009E6B8E">
        <w:rPr>
          <w:rStyle w:val="Emphasis"/>
          <w:color w:val="FF0000"/>
          <w:highlight w:val="green"/>
        </w:rPr>
        <w:t>rogue states</w:t>
      </w:r>
      <w:r w:rsidRPr="009E6B8E">
        <w:rPr>
          <w:rStyle w:val="StyleUnderline"/>
          <w:color w:val="FF0000"/>
        </w:rPr>
        <w:t xml:space="preserve">, lethal </w:t>
      </w:r>
      <w:r w:rsidRPr="009E6B8E">
        <w:rPr>
          <w:rStyle w:val="Emphasis"/>
          <w:color w:val="FF0000"/>
        </w:rPr>
        <w:t>jihadist organizations</w:t>
      </w:r>
      <w:r w:rsidRPr="009E6B8E">
        <w:rPr>
          <w:rStyle w:val="StyleUnderline"/>
          <w:color w:val="FF0000"/>
        </w:rPr>
        <w:t xml:space="preserve">, and </w:t>
      </w:r>
      <w:r w:rsidRPr="009E6B8E">
        <w:rPr>
          <w:rStyle w:val="Emphasis"/>
          <w:color w:val="FF0000"/>
        </w:rPr>
        <w:t>great-power competition</w:t>
      </w:r>
      <w:r w:rsidRPr="009E6B8E">
        <w:rPr>
          <w:rStyle w:val="StyleUnderline"/>
          <w:color w:val="FF0000"/>
        </w:rPr>
        <w:t xml:space="preserve">; there are severe challenges in all </w:t>
      </w:r>
      <w:r w:rsidRPr="009E6B8E">
        <w:rPr>
          <w:rStyle w:val="Emphasis"/>
          <w:color w:val="FF0000"/>
          <w:highlight w:val="green"/>
        </w:rPr>
        <w:t>three Eurasian theaters</w:t>
      </w:r>
      <w:r w:rsidRPr="009E6B8E">
        <w:rPr>
          <w:rStyle w:val="StyleUnderline"/>
          <w:color w:val="FF0000"/>
        </w:rPr>
        <w:t xml:space="preserve">. “I don’t </w:t>
      </w:r>
      <w:r w:rsidRPr="009E6B8E">
        <w:rPr>
          <w:rStyle w:val="Emphasis"/>
          <w:color w:val="FF0000"/>
        </w:rPr>
        <w:t>recall a time</w:t>
      </w:r>
      <w:r w:rsidRPr="009E6B8E">
        <w:rPr>
          <w:rStyle w:val="StyleUnderline"/>
          <w:color w:val="FF0000"/>
        </w:rPr>
        <w:t xml:space="preserve"> when we have been confronted with a </w:t>
      </w:r>
      <w:r w:rsidRPr="009E6B8E">
        <w:rPr>
          <w:rStyle w:val="Emphasis"/>
          <w:color w:val="FF0000"/>
          <w:highlight w:val="green"/>
        </w:rPr>
        <w:t>more diverse array of threats</w:t>
      </w:r>
      <w:r w:rsidRPr="009E6B8E">
        <w:rPr>
          <w:rStyle w:val="StyleUnderline"/>
          <w:color w:val="FF0000"/>
        </w:rPr>
        <w:t xml:space="preserve">, whether it’s the nation state threats posed by </w:t>
      </w:r>
      <w:r w:rsidRPr="009E6B8E">
        <w:rPr>
          <w:rStyle w:val="Emphasis"/>
          <w:color w:val="FF0000"/>
          <w:highlight w:val="green"/>
        </w:rPr>
        <w:t>Russia</w:t>
      </w:r>
      <w:r w:rsidRPr="009E6B8E">
        <w:rPr>
          <w:color w:val="FF0000"/>
          <w:sz w:val="16"/>
        </w:rPr>
        <w:t xml:space="preserve"> </w:t>
      </w:r>
      <w:r w:rsidRPr="009E6B8E">
        <w:rPr>
          <w:rStyle w:val="StyleUnderline"/>
          <w:color w:val="FF0000"/>
        </w:rPr>
        <w:t>and</w:t>
      </w:r>
      <w:r w:rsidRPr="009E6B8E">
        <w:rPr>
          <w:color w:val="FF0000"/>
          <w:sz w:val="16"/>
        </w:rPr>
        <w:t xml:space="preserve"> </w:t>
      </w:r>
      <w:r w:rsidRPr="009E6B8E">
        <w:rPr>
          <w:rStyle w:val="Emphasis"/>
          <w:color w:val="FF0000"/>
          <w:highlight w:val="green"/>
        </w:rPr>
        <w:t>China</w:t>
      </w:r>
      <w:r w:rsidRPr="009E6B8E">
        <w:rPr>
          <w:color w:val="FF0000"/>
          <w:sz w:val="16"/>
        </w:rPr>
        <w:t xml:space="preserve"> </w:t>
      </w:r>
      <w:r w:rsidRPr="009E6B8E">
        <w:rPr>
          <w:rStyle w:val="StyleUnderline"/>
          <w:color w:val="FF0000"/>
        </w:rPr>
        <w:t>and particularly their substantial nuclear capabilities, or non-nation states of the likes of ISIL, Al Qaida, etc</w:t>
      </w:r>
      <w:r w:rsidRPr="009E6B8E">
        <w:rPr>
          <w:color w:val="FF0000"/>
          <w:sz w:val="16"/>
        </w:rPr>
        <w:t xml:space="preserve">.,” Director of National Intelligence James Clapper commented in 2016. </w:t>
      </w:r>
      <w:r w:rsidRPr="009E6B8E">
        <w:rPr>
          <w:rStyle w:val="StyleUnderline"/>
          <w:color w:val="FF0000"/>
        </w:rPr>
        <w:t>Trends in the strategic landscape constituted a veritable “</w:t>
      </w:r>
      <w:r w:rsidRPr="009E6B8E">
        <w:rPr>
          <w:rStyle w:val="Emphasis"/>
          <w:color w:val="FF0000"/>
        </w:rPr>
        <w:t>litany of doom</w:t>
      </w:r>
      <w:r w:rsidRPr="009E6B8E">
        <w:rPr>
          <w:color w:val="FF0000"/>
          <w:sz w:val="16"/>
        </w:rPr>
        <w:t xml:space="preserve">.”14 The </w:t>
      </w:r>
      <w:r w:rsidRPr="009E6B8E">
        <w:rPr>
          <w:rStyle w:val="StyleUnderline"/>
          <w:color w:val="FF0000"/>
          <w:highlight w:val="green"/>
        </w:rPr>
        <w:t>United States thus faces not just more significant</w:t>
      </w:r>
      <w:r w:rsidRPr="009E6B8E">
        <w:rPr>
          <w:rStyle w:val="StyleUnderline"/>
          <w:color w:val="FF0000"/>
        </w:rPr>
        <w:t xml:space="preserve">, but also more numerous, </w:t>
      </w:r>
      <w:r w:rsidRPr="009E6B8E">
        <w:rPr>
          <w:rStyle w:val="StyleUnderline"/>
          <w:color w:val="FF0000"/>
          <w:highlight w:val="green"/>
        </w:rPr>
        <w:t>challenges</w:t>
      </w:r>
      <w:r w:rsidRPr="009E6B8E">
        <w:rPr>
          <w:rStyle w:val="StyleUnderline"/>
          <w:color w:val="FF0000"/>
        </w:rPr>
        <w:t xml:space="preserve"> to its </w:t>
      </w:r>
      <w:r w:rsidRPr="009E6B8E">
        <w:rPr>
          <w:rStyle w:val="Emphasis"/>
          <w:color w:val="FF0000"/>
          <w:highlight w:val="green"/>
        </w:rPr>
        <w:t>military dominance</w:t>
      </w:r>
      <w:r w:rsidRPr="009E6B8E">
        <w:rPr>
          <w:rStyle w:val="StyleUnderline"/>
          <w:color w:val="FF0000"/>
        </w:rPr>
        <w:t xml:space="preserve"> than it has for at least a </w:t>
      </w:r>
      <w:r w:rsidRPr="009E6B8E">
        <w:rPr>
          <w:rStyle w:val="Emphasis"/>
          <w:color w:val="FF0000"/>
          <w:highlight w:val="green"/>
        </w:rPr>
        <w:t>quarter century</w:t>
      </w:r>
      <w:r w:rsidRPr="009E6B8E">
        <w:rPr>
          <w:rStyle w:val="StyleUnderline"/>
          <w:color w:val="FF0000"/>
          <w:highlight w:val="green"/>
        </w:rPr>
        <w:t>.</w:t>
      </w:r>
    </w:p>
    <w:p w14:paraId="2FCC51AE" w14:textId="77777777" w:rsidR="002C11A0" w:rsidRPr="00DE2492" w:rsidRDefault="002C11A0" w:rsidP="002C11A0">
      <w:pPr>
        <w:pStyle w:val="Heading4"/>
        <w:rPr>
          <w:rFonts w:cs="Arial"/>
        </w:rPr>
      </w:pPr>
      <w:r w:rsidRPr="00DE2492">
        <w:rPr>
          <w:rFonts w:cs="Arial"/>
        </w:rPr>
        <w:t xml:space="preserve">Pursuit inevitable---decline causes </w:t>
      </w:r>
      <w:r w:rsidRPr="00DE2492">
        <w:rPr>
          <w:rFonts w:cs="Arial"/>
          <w:u w:val="single"/>
        </w:rPr>
        <w:t>global war</w:t>
      </w:r>
    </w:p>
    <w:p w14:paraId="4C665FE5" w14:textId="77777777" w:rsidR="002C11A0" w:rsidRPr="00DE2492" w:rsidRDefault="002C11A0" w:rsidP="002C11A0">
      <w:r w:rsidRPr="00DE2492">
        <w:rPr>
          <w:rStyle w:val="Style13ptBold"/>
        </w:rPr>
        <w:t xml:space="preserve">Beckley 15 </w:t>
      </w:r>
      <w:r w:rsidRPr="00DE2492">
        <w:t xml:space="preserve">(Michael Beckley is a research fellow in the International Security Program at Harvard Kennedy School’s </w:t>
      </w:r>
      <w:proofErr w:type="spellStart"/>
      <w:r w:rsidRPr="00DE2492">
        <w:t>Belfer</w:t>
      </w:r>
      <w:proofErr w:type="spellEnd"/>
      <w:r w:rsidRPr="00DE2492">
        <w:t xml:space="preserve"> Center for Science and International Affairs., “The Myth of Entangling Alliances Michael Beckley Reassessing the Security Risks of U.S. Defense Pacts”, </w:t>
      </w:r>
      <w:hyperlink r:id="rId15" w:history="1">
        <w:r w:rsidRPr="00DE2492">
          <w:rPr>
            <w:rStyle w:val="Hyperlink"/>
          </w:rPr>
          <w:t>http://live.belfercenter.org/files/IS3904_pp007-048.pdf</w:t>
        </w:r>
      </w:hyperlink>
      <w:r w:rsidRPr="00DE2492">
        <w:t>)</w:t>
      </w:r>
    </w:p>
    <w:p w14:paraId="0E79AC4F" w14:textId="77777777" w:rsidR="002C11A0" w:rsidRPr="00DE2492" w:rsidRDefault="002C11A0" w:rsidP="002C11A0">
      <w:pPr>
        <w:rPr>
          <w:rStyle w:val="Emphasis"/>
        </w:rPr>
      </w:pPr>
      <w:r w:rsidRPr="00DE2492">
        <w:rPr>
          <w:rStyle w:val="StyleUnderline"/>
        </w:rPr>
        <w:t>The finding that</w:t>
      </w:r>
      <w:r w:rsidRPr="00DE2492">
        <w:t xml:space="preserve"> U.</w:t>
      </w:r>
      <w:r w:rsidRPr="000A673B">
        <w:t xml:space="preserve">S. </w:t>
      </w:r>
      <w:r w:rsidRPr="000A673B">
        <w:rPr>
          <w:rStyle w:val="StyleUnderline"/>
        </w:rPr>
        <w:t>entanglement is rare</w:t>
      </w:r>
      <w:r w:rsidRPr="000A673B">
        <w:rPr>
          <w:rStyle w:val="Emphasis"/>
        </w:rPr>
        <w:t xml:space="preserve"> has</w:t>
      </w:r>
      <w:r w:rsidRPr="00DE2492">
        <w:rPr>
          <w:rStyle w:val="Emphasis"/>
        </w:rPr>
        <w:t xml:space="preserve"> important implications for international relations scholarship</w:t>
      </w:r>
      <w:r w:rsidRPr="00DE2492">
        <w:t xml:space="preserve"> and U.S. foreign policy. For scholars, </w:t>
      </w:r>
      <w:r w:rsidRPr="00DE2492">
        <w:rPr>
          <w:rStyle w:val="Emphasis"/>
        </w:rPr>
        <w:t>it casts doubt on classic theories of imperial overstretch</w:t>
      </w:r>
      <w:r w:rsidRPr="00DE2492">
        <w:t xml:space="preserve"> in which great powers exhaust their resources by accumulating allies that free ride on their protection and embroil them in military quagmires.22 </w:t>
      </w:r>
      <w:r w:rsidRPr="00DE2492">
        <w:rPr>
          <w:rStyle w:val="StyleUnderline"/>
        </w:rPr>
        <w:t xml:space="preserve">The U.S. experience instead suggests that </w:t>
      </w:r>
      <w:r w:rsidRPr="00DE2492">
        <w:rPr>
          <w:rStyle w:val="Emphasis"/>
          <w:highlight w:val="cyan"/>
        </w:rPr>
        <w:t>great</w:t>
      </w:r>
      <w:r w:rsidRPr="00DE2492">
        <w:rPr>
          <w:rStyle w:val="Emphasis"/>
        </w:rPr>
        <w:t xml:space="preserve"> </w:t>
      </w:r>
      <w:r w:rsidRPr="00DE2492">
        <w:rPr>
          <w:rStyle w:val="Emphasis"/>
          <w:highlight w:val="cyan"/>
        </w:rPr>
        <w:t>powers can dictate the terms of</w:t>
      </w:r>
      <w:r w:rsidRPr="00DE2492">
        <w:rPr>
          <w:rStyle w:val="Emphasis"/>
        </w:rPr>
        <w:t xml:space="preserve"> their </w:t>
      </w:r>
      <w:r w:rsidRPr="00DE2492">
        <w:rPr>
          <w:rStyle w:val="Emphasis"/>
          <w:highlight w:val="cyan"/>
        </w:rPr>
        <w:t>security</w:t>
      </w:r>
      <w:r w:rsidRPr="00DE2492">
        <w:rPr>
          <w:rStyle w:val="Emphasis"/>
        </w:rPr>
        <w:t xml:space="preserve"> commitments </w:t>
      </w:r>
      <w:r w:rsidRPr="00DE2492">
        <w:rPr>
          <w:rStyle w:val="Emphasis"/>
          <w:highlight w:val="cyan"/>
        </w:rPr>
        <w:t>and</w:t>
      </w:r>
      <w:r w:rsidRPr="00DE2492">
        <w:rPr>
          <w:rStyle w:val="Emphasis"/>
        </w:rPr>
        <w:t xml:space="preserve"> that </w:t>
      </w:r>
      <w:r w:rsidRPr="00DE2492">
        <w:rPr>
          <w:rStyle w:val="Emphasis"/>
          <w:highlight w:val="cyan"/>
        </w:rPr>
        <w:t>allies</w:t>
      </w:r>
      <w:r w:rsidRPr="00DE2492">
        <w:rPr>
          <w:rStyle w:val="Emphasis"/>
        </w:rPr>
        <w:t xml:space="preserve"> often </w:t>
      </w:r>
      <w:r w:rsidRPr="00DE2492">
        <w:rPr>
          <w:rStyle w:val="Emphasis"/>
          <w:highlight w:val="cyan"/>
        </w:rPr>
        <w:t>help</w:t>
      </w:r>
      <w:r w:rsidRPr="00DE2492">
        <w:rPr>
          <w:rStyle w:val="Emphasis"/>
        </w:rPr>
        <w:t xml:space="preserve"> their great power protectors </w:t>
      </w:r>
      <w:r w:rsidRPr="00DE2492">
        <w:rPr>
          <w:rStyle w:val="Emphasis"/>
          <w:highlight w:val="cyan"/>
        </w:rPr>
        <w:t>avoid</w:t>
      </w:r>
      <w:r w:rsidRPr="00DE2492">
        <w:rPr>
          <w:rStyle w:val="Emphasis"/>
        </w:rPr>
        <w:t xml:space="preserve"> strategic </w:t>
      </w:r>
      <w:r w:rsidRPr="00DE2492">
        <w:rPr>
          <w:rStyle w:val="Emphasis"/>
          <w:highlight w:val="cyan"/>
        </w:rPr>
        <w:t>overextension</w:t>
      </w:r>
      <w:r w:rsidRPr="00DE2492">
        <w:rPr>
          <w:rStyle w:val="Emphasis"/>
        </w:rPr>
        <w:t>.</w:t>
      </w:r>
    </w:p>
    <w:p w14:paraId="6CD41D8D" w14:textId="77777777" w:rsidR="002C11A0" w:rsidRPr="00DE2492" w:rsidRDefault="002C11A0" w:rsidP="002C11A0">
      <w:pPr>
        <w:rPr>
          <w:rStyle w:val="StyleUnderline"/>
        </w:rPr>
      </w:pPr>
      <w:r w:rsidRPr="00DE2492">
        <w:rPr>
          <w:sz w:val="12"/>
        </w:rPr>
        <w:t xml:space="preserve">For policy, </w:t>
      </w:r>
      <w:r w:rsidRPr="000A673B">
        <w:rPr>
          <w:rStyle w:val="StyleUnderline"/>
        </w:rPr>
        <w:t>the rarity of U.S. entanglement suggests that the United States’ current grand strategy of deep engagement</w:t>
      </w:r>
      <w:r w:rsidRPr="000A673B">
        <w:rPr>
          <w:sz w:val="12"/>
        </w:rPr>
        <w:t xml:space="preserve">, which is centered on a network of standing alliances, does not preclude, and </w:t>
      </w:r>
      <w:r w:rsidRPr="000A673B">
        <w:rPr>
          <w:rStyle w:val="StyleUnderline"/>
        </w:rPr>
        <w:t>may</w:t>
      </w:r>
      <w:r w:rsidRPr="000A673B">
        <w:rPr>
          <w:sz w:val="12"/>
        </w:rPr>
        <w:t xml:space="preserve"> even </w:t>
      </w:r>
      <w:r w:rsidRPr="000A673B">
        <w:rPr>
          <w:rStyle w:val="StyleUnderline"/>
        </w:rPr>
        <w:t>facilitate</w:t>
      </w:r>
      <w:r w:rsidRPr="000A673B">
        <w:rPr>
          <w:sz w:val="12"/>
        </w:rPr>
        <w:t xml:space="preserve">, U.S. </w:t>
      </w:r>
      <w:r w:rsidRPr="000A673B">
        <w:rPr>
          <w:rStyle w:val="Emphasis"/>
        </w:rPr>
        <w:t>military restraint</w:t>
      </w:r>
      <w:r w:rsidRPr="000A673B">
        <w:rPr>
          <w:sz w:val="12"/>
        </w:rPr>
        <w:t>. Since 1945 the United S</w:t>
      </w:r>
      <w:r w:rsidRPr="00DE2492">
        <w:rPr>
          <w:sz w:val="12"/>
        </w:rPr>
        <w:t xml:space="preserve">tates has been, by some measures, the most militarily active state in the world. </w:t>
      </w:r>
      <w:r w:rsidRPr="00DE2492">
        <w:rPr>
          <w:rStyle w:val="StyleUnderline"/>
          <w:highlight w:val="cyan"/>
        </w:rPr>
        <w:t>The most egregious cases of</w:t>
      </w:r>
      <w:r w:rsidRPr="00DE2492">
        <w:rPr>
          <w:rStyle w:val="StyleUnderline"/>
        </w:rPr>
        <w:t xml:space="preserve"> U.S. </w:t>
      </w:r>
      <w:r w:rsidRPr="00DE2492">
        <w:rPr>
          <w:rStyle w:val="StyleUnderline"/>
          <w:highlight w:val="cyan"/>
        </w:rPr>
        <w:t>overreach</w:t>
      </w:r>
      <w:r w:rsidRPr="00DE2492">
        <w:rPr>
          <w:sz w:val="12"/>
        </w:rPr>
        <w:t xml:space="preserve">, however, </w:t>
      </w:r>
      <w:r w:rsidRPr="00DE2492">
        <w:rPr>
          <w:rStyle w:val="Emphasis"/>
          <w:highlight w:val="cyan"/>
        </w:rPr>
        <w:t>have stemmed</w:t>
      </w:r>
      <w:r w:rsidRPr="00DE2492">
        <w:rPr>
          <w:rStyle w:val="Emphasis"/>
        </w:rPr>
        <w:t xml:space="preserve"> </w:t>
      </w:r>
      <w:r w:rsidRPr="00DE2492">
        <w:rPr>
          <w:rStyle w:val="Emphasis"/>
          <w:highlight w:val="cyan"/>
        </w:rPr>
        <w:t>not from</w:t>
      </w:r>
      <w:r w:rsidRPr="00DE2492">
        <w:rPr>
          <w:rStyle w:val="Emphasis"/>
        </w:rPr>
        <w:t xml:space="preserve"> </w:t>
      </w:r>
      <w:r w:rsidRPr="00DE2492">
        <w:rPr>
          <w:rStyle w:val="Emphasis"/>
          <w:highlight w:val="cyan"/>
        </w:rPr>
        <w:t>entangling</w:t>
      </w:r>
      <w:r w:rsidRPr="00DE2492">
        <w:rPr>
          <w:rStyle w:val="Emphasis"/>
        </w:rPr>
        <w:t xml:space="preserve"> </w:t>
      </w:r>
      <w:r w:rsidRPr="00DE2492">
        <w:rPr>
          <w:sz w:val="12"/>
        </w:rPr>
        <w:t xml:space="preserve">alliances, </w:t>
      </w:r>
      <w:r w:rsidRPr="00DE2492">
        <w:rPr>
          <w:rStyle w:val="StyleUnderline"/>
          <w:highlight w:val="cyan"/>
        </w:rPr>
        <w:t>but from</w:t>
      </w:r>
      <w:r w:rsidRPr="00DE2492">
        <w:rPr>
          <w:rStyle w:val="StyleUnderline"/>
        </w:rPr>
        <w:t xml:space="preserve"> </w:t>
      </w:r>
      <w:r w:rsidRPr="00DE2492">
        <w:rPr>
          <w:rStyle w:val="StyleUnderline"/>
          <w:highlight w:val="cyan"/>
        </w:rPr>
        <w:t xml:space="preserve">the penchant of </w:t>
      </w:r>
      <w:r w:rsidRPr="00DE2492">
        <w:rPr>
          <w:rStyle w:val="StyleUnderline"/>
        </w:rPr>
        <w:t xml:space="preserve">American </w:t>
      </w:r>
      <w:r w:rsidRPr="00DE2492">
        <w:rPr>
          <w:rStyle w:val="StyleUnderline"/>
          <w:highlight w:val="cyan"/>
        </w:rPr>
        <w:t>leaders</w:t>
      </w:r>
      <w:r w:rsidRPr="00DE2492">
        <w:rPr>
          <w:rStyle w:val="StyleUnderline"/>
        </w:rPr>
        <w:t xml:space="preserve"> </w:t>
      </w:r>
      <w:r w:rsidRPr="00DE2492">
        <w:rPr>
          <w:rStyle w:val="Emphasis"/>
          <w:highlight w:val="cyan"/>
        </w:rPr>
        <w:t>to define national interests expansively</w:t>
      </w:r>
      <w:r w:rsidRPr="00DE2492">
        <w:rPr>
          <w:rStyle w:val="StyleUnderline"/>
        </w:rPr>
        <w:t xml:space="preserve">, </w:t>
      </w:r>
      <w:r w:rsidRPr="00DE2492">
        <w:rPr>
          <w:sz w:val="12"/>
        </w:rPr>
        <w:t xml:space="preserve">to overestimate the magnitude of foreign threats, and to underestimate the costs of military intervention. Scrapping alliances will not correct these bad habits. In fact, </w:t>
      </w:r>
      <w:r w:rsidRPr="00DE2492">
        <w:rPr>
          <w:rStyle w:val="StyleUnderline"/>
          <w:highlight w:val="cyan"/>
        </w:rPr>
        <w:t>disengaging</w:t>
      </w:r>
      <w:r w:rsidRPr="00DE2492">
        <w:rPr>
          <w:rStyle w:val="StyleUnderline"/>
        </w:rPr>
        <w:t xml:space="preserve"> from alliances </w:t>
      </w:r>
      <w:r w:rsidRPr="00DE2492">
        <w:rPr>
          <w:rStyle w:val="StyleUnderline"/>
          <w:highlight w:val="cyan"/>
        </w:rPr>
        <w:t xml:space="preserve">may </w:t>
      </w:r>
      <w:r w:rsidRPr="00DE2492">
        <w:rPr>
          <w:rStyle w:val="StyleUnderline"/>
          <w:highlight w:val="cyan"/>
        </w:rPr>
        <w:lastRenderedPageBreak/>
        <w:t>unleash the</w:t>
      </w:r>
      <w:r w:rsidRPr="00DE2492">
        <w:rPr>
          <w:rStyle w:val="StyleUnderline"/>
        </w:rPr>
        <w:t xml:space="preserve"> </w:t>
      </w:r>
      <w:r w:rsidRPr="00DE2492">
        <w:rPr>
          <w:rStyle w:val="Emphasis"/>
          <w:highlight w:val="cyan"/>
        </w:rPr>
        <w:t>U</w:t>
      </w:r>
      <w:r w:rsidRPr="00DE2492">
        <w:rPr>
          <w:sz w:val="12"/>
        </w:rPr>
        <w:t xml:space="preserve">nited </w:t>
      </w:r>
      <w:r w:rsidRPr="00DE2492">
        <w:rPr>
          <w:rStyle w:val="Emphasis"/>
          <w:highlight w:val="cyan"/>
        </w:rPr>
        <w:t>S</w:t>
      </w:r>
      <w:r w:rsidRPr="00DE2492">
        <w:rPr>
          <w:sz w:val="12"/>
        </w:rPr>
        <w:t xml:space="preserve">tates </w:t>
      </w:r>
      <w:r w:rsidRPr="00DE2492">
        <w:rPr>
          <w:rStyle w:val="Emphasis"/>
          <w:highlight w:val="cyan"/>
        </w:rPr>
        <w:t>to intervene recklessly</w:t>
      </w:r>
      <w:r w:rsidRPr="00DE2492">
        <w:rPr>
          <w:sz w:val="12"/>
        </w:rPr>
        <w:t xml:space="preserve"> abroad </w:t>
      </w:r>
      <w:r w:rsidRPr="00DE2492">
        <w:rPr>
          <w:rStyle w:val="StyleUnderline"/>
        </w:rPr>
        <w:t xml:space="preserve">while </w:t>
      </w:r>
      <w:r w:rsidRPr="00DE2492">
        <w:rPr>
          <w:rStyle w:val="Emphasis"/>
          <w:highlight w:val="cyan"/>
        </w:rPr>
        <w:t>leaving it without partners</w:t>
      </w:r>
      <w:r w:rsidRPr="00DE2492">
        <w:rPr>
          <w:rStyle w:val="StyleUnderline"/>
        </w:rPr>
        <w:t xml:space="preserve"> to share the burden </w:t>
      </w:r>
      <w:r w:rsidRPr="00DE2492">
        <w:rPr>
          <w:rStyle w:val="Emphasis"/>
          <w:highlight w:val="cyan"/>
        </w:rPr>
        <w:t>when those interventions go awry</w:t>
      </w:r>
      <w:r w:rsidRPr="00DE2492">
        <w:rPr>
          <w:rStyle w:val="StyleUnderline"/>
        </w:rPr>
        <w:t>.</w:t>
      </w:r>
    </w:p>
    <w:p w14:paraId="4A1BCBD6" w14:textId="77777777" w:rsidR="00A47A8C" w:rsidRPr="00FC0160" w:rsidRDefault="00A47A8C" w:rsidP="00A47A8C"/>
    <w:p w14:paraId="1D967F75" w14:textId="4A7B4C9B" w:rsidR="001A3119" w:rsidRDefault="001A3119" w:rsidP="001A3119">
      <w:pPr>
        <w:pStyle w:val="Heading3"/>
        <w:rPr>
          <w:rFonts w:eastAsia="Times New Roman"/>
        </w:rPr>
      </w:pPr>
      <w:r>
        <w:rPr>
          <w:rFonts w:eastAsia="Times New Roman"/>
        </w:rPr>
        <w:lastRenderedPageBreak/>
        <w:t>Cap Good</w:t>
      </w:r>
    </w:p>
    <w:p w14:paraId="257B2FDC" w14:textId="77777777" w:rsidR="001A3119" w:rsidRPr="00DC7E8E" w:rsidRDefault="001A3119" w:rsidP="001A3119">
      <w:pPr>
        <w:pStyle w:val="Heading4"/>
      </w:pPr>
      <w:r>
        <w:t>Cap Good:</w:t>
      </w:r>
    </w:p>
    <w:p w14:paraId="01E7C31F" w14:textId="77777777" w:rsidR="001A3119" w:rsidRDefault="001A3119" w:rsidP="001A3119">
      <w:pPr>
        <w:pStyle w:val="Heading4"/>
      </w:pPr>
      <w:r>
        <w:t xml:space="preserve">1] Growth solves Poverty – it’s </w:t>
      </w:r>
      <w:proofErr w:type="gramStart"/>
      <w:r>
        <w:t>pretty empowering</w:t>
      </w:r>
      <w:proofErr w:type="gramEnd"/>
      <w:r>
        <w:t xml:space="preserve"> to be rich – it also solves the environment</w:t>
      </w:r>
    </w:p>
    <w:p w14:paraId="33353895" w14:textId="77777777" w:rsidR="001A3119" w:rsidRDefault="001A3119" w:rsidP="001A3119">
      <w:proofErr w:type="spellStart"/>
      <w:r w:rsidRPr="00B172AE">
        <w:rPr>
          <w:rStyle w:val="Style13ptBold"/>
        </w:rPr>
        <w:t>Rhonheimer</w:t>
      </w:r>
      <w:proofErr w:type="spellEnd"/>
      <w:r w:rsidRPr="00B172AE">
        <w:rPr>
          <w:rStyle w:val="Style13ptBold"/>
        </w:rPr>
        <w:t xml:space="preserve"> 20</w:t>
      </w:r>
      <w:r>
        <w:t xml:space="preserve"> Martin </w:t>
      </w:r>
      <w:proofErr w:type="spellStart"/>
      <w:r>
        <w:t>Rhonheimer</w:t>
      </w:r>
      <w:proofErr w:type="spellEnd"/>
      <w:r>
        <w:t xml:space="preserve"> 2-7-2020 “Capitalism is Good for the Poor – and for the Environment” </w:t>
      </w:r>
      <w:hyperlink r:id="rId16" w:history="1">
        <w:r>
          <w:rPr>
            <w:rStyle w:val="Hyperlink"/>
          </w:rPr>
          <w:t>https://austrian-institute.org/en/subjects-en/catholic-social-doctrine-2/capitalism-is-good-for-the-poor-and-for-the-environment/</w:t>
        </w:r>
      </w:hyperlink>
      <w:r>
        <w:rPr>
          <w:rStyle w:val="Hyperlink"/>
        </w:rPr>
        <w:t xml:space="preserve"> (</w:t>
      </w:r>
      <w:r>
        <w:t>professor at the Pontifical University of the Holy Cross)//Elmer</w:t>
      </w:r>
    </w:p>
    <w:p w14:paraId="1BC86814" w14:textId="77777777" w:rsidR="001A3119" w:rsidRDefault="001A3119" w:rsidP="001A3119">
      <w:pPr>
        <w:rPr>
          <w:sz w:val="14"/>
        </w:rPr>
      </w:pPr>
      <w:r w:rsidRPr="00E35079">
        <w:rPr>
          <w:rStyle w:val="StyleUnderline"/>
        </w:rPr>
        <w:t xml:space="preserve">It is </w:t>
      </w:r>
      <w:r w:rsidRPr="00E35079">
        <w:rPr>
          <w:rStyle w:val="Emphasis"/>
        </w:rPr>
        <w:t>not social policy</w:t>
      </w:r>
      <w:r w:rsidRPr="00E35079">
        <w:rPr>
          <w:rStyle w:val="StyleUnderline"/>
        </w:rPr>
        <w:t xml:space="preserve"> but </w:t>
      </w:r>
      <w:r w:rsidRPr="00DF2633">
        <w:rPr>
          <w:rStyle w:val="Emphasis"/>
          <w:highlight w:val="green"/>
        </w:rPr>
        <w:t>capitalism</w:t>
      </w:r>
      <w:r w:rsidRPr="00E35079">
        <w:rPr>
          <w:rStyle w:val="StyleUnderline"/>
        </w:rPr>
        <w:t xml:space="preserve"> that has </w:t>
      </w:r>
      <w:r w:rsidRPr="00DF2633">
        <w:rPr>
          <w:rStyle w:val="Emphasis"/>
          <w:highlight w:val="green"/>
        </w:rPr>
        <w:t>created today’s prosperity</w:t>
      </w:r>
      <w:r w:rsidRPr="00E35079">
        <w:rPr>
          <w:sz w:val="14"/>
        </w:rPr>
        <w:t xml:space="preserve">. What is important is that </w:t>
      </w:r>
      <w:r w:rsidRPr="00E35079">
        <w:rPr>
          <w:rStyle w:val="StyleUnderline"/>
        </w:rPr>
        <w:t xml:space="preserve">what </w:t>
      </w:r>
      <w:r w:rsidRPr="00E35079">
        <w:rPr>
          <w:rStyle w:val="Emphasis"/>
        </w:rPr>
        <w:t>made today’s mass prosperity possible</w:t>
      </w:r>
      <w:r w:rsidRPr="00E35079">
        <w:rPr>
          <w:rStyle w:val="StyleUnderline"/>
        </w:rPr>
        <w:t xml:space="preserve"> – a phenomenon </w:t>
      </w:r>
      <w:r w:rsidRPr="00E35079">
        <w:rPr>
          <w:rStyle w:val="Emphasis"/>
        </w:rPr>
        <w:t>unprecedented in history</w:t>
      </w:r>
      <w:r w:rsidRPr="00E35079">
        <w:rPr>
          <w:rStyle w:val="StyleUnderline"/>
        </w:rPr>
        <w:t xml:space="preserve"> – was</w:t>
      </w:r>
      <w:r w:rsidRPr="00E35079">
        <w:rPr>
          <w:sz w:val="14"/>
        </w:rPr>
        <w:t xml:space="preserve"> not social policy or social legislation, </w:t>
      </w:r>
      <w:proofErr w:type="spellStart"/>
      <w:r w:rsidRPr="00E35079">
        <w:rPr>
          <w:sz w:val="14"/>
        </w:rPr>
        <w:t>organised</w:t>
      </w:r>
      <w:proofErr w:type="spellEnd"/>
      <w:r w:rsidRPr="00E35079">
        <w:rPr>
          <w:sz w:val="14"/>
        </w:rPr>
        <w:t xml:space="preserve"> trade union pressure, or corrective interventions in the capitalist economy, but rather </w:t>
      </w:r>
      <w:r w:rsidRPr="00E35079">
        <w:rPr>
          <w:rStyle w:val="Emphasis"/>
        </w:rPr>
        <w:t>market capitalism</w:t>
      </w:r>
      <w:r w:rsidRPr="00E35079">
        <w:rPr>
          <w:rStyle w:val="StyleUnderline"/>
        </w:rPr>
        <w:t xml:space="preserve"> itself, due to its </w:t>
      </w:r>
      <w:r w:rsidRPr="00E35079">
        <w:rPr>
          <w:rStyle w:val="Emphasis"/>
        </w:rPr>
        <w:t>enormous potential for innovation</w:t>
      </w:r>
      <w:r w:rsidRPr="00E35079">
        <w:rPr>
          <w:rStyle w:val="StyleUnderline"/>
        </w:rPr>
        <w:t xml:space="preserve"> and the </w:t>
      </w:r>
      <w:r w:rsidRPr="00E35079">
        <w:rPr>
          <w:rStyle w:val="Emphasis"/>
        </w:rPr>
        <w:t>ever-increasing productivity</w:t>
      </w:r>
      <w:r w:rsidRPr="00E35079">
        <w:rPr>
          <w:rStyle w:val="StyleUnderline"/>
        </w:rPr>
        <w:t xml:space="preserve"> of human </w:t>
      </w:r>
      <w:proofErr w:type="spellStart"/>
      <w:r w:rsidRPr="00E35079">
        <w:rPr>
          <w:rStyle w:val="StyleUnderline"/>
        </w:rPr>
        <w:t>labour</w:t>
      </w:r>
      <w:proofErr w:type="spellEnd"/>
      <w:r w:rsidRPr="00E35079">
        <w:rPr>
          <w:rStyle w:val="StyleUnderline"/>
        </w:rPr>
        <w:t xml:space="preserve"> that resulted from it. Increasing prosperity and quality of life are </w:t>
      </w:r>
      <w:r w:rsidRPr="00E35079">
        <w:rPr>
          <w:rStyle w:val="Emphasis"/>
        </w:rPr>
        <w:t>always the result</w:t>
      </w:r>
      <w:r w:rsidRPr="00E35079">
        <w:rPr>
          <w:rStyle w:val="StyleUnderline"/>
        </w:rPr>
        <w:t xml:space="preserve"> of increasing </w:t>
      </w:r>
      <w:proofErr w:type="spellStart"/>
      <w:r w:rsidRPr="00E35079">
        <w:rPr>
          <w:rStyle w:val="StyleUnderline"/>
        </w:rPr>
        <w:t>labour</w:t>
      </w:r>
      <w:proofErr w:type="spellEnd"/>
      <w:r w:rsidRPr="00E35079">
        <w:rPr>
          <w:rStyle w:val="StyleUnderline"/>
        </w:rPr>
        <w:t xml:space="preserve"> productivity. </w:t>
      </w:r>
      <w:r w:rsidRPr="00DF2633">
        <w:rPr>
          <w:rStyle w:val="Emphasis"/>
          <w:highlight w:val="green"/>
        </w:rPr>
        <w:t xml:space="preserve">Only </w:t>
      </w:r>
      <w:r w:rsidRPr="00E35079">
        <w:rPr>
          <w:rStyle w:val="Emphasis"/>
        </w:rPr>
        <w:t xml:space="preserve">increased </w:t>
      </w:r>
      <w:r w:rsidRPr="00DF2633">
        <w:rPr>
          <w:rStyle w:val="Emphasis"/>
          <w:highlight w:val="green"/>
        </w:rPr>
        <w:t>productivity</w:t>
      </w:r>
      <w:r w:rsidRPr="00DF2633">
        <w:rPr>
          <w:rStyle w:val="StyleUnderline"/>
          <w:highlight w:val="green"/>
        </w:rPr>
        <w:t xml:space="preserve"> enabled </w:t>
      </w:r>
      <w:r w:rsidRPr="00E35079">
        <w:rPr>
          <w:rStyle w:val="Emphasis"/>
        </w:rPr>
        <w:t xml:space="preserve">higher </w:t>
      </w:r>
      <w:r w:rsidRPr="00DF2633">
        <w:rPr>
          <w:rStyle w:val="Emphasis"/>
          <w:highlight w:val="green"/>
        </w:rPr>
        <w:t>social standards</w:t>
      </w:r>
      <w:r w:rsidRPr="00DF2633">
        <w:rPr>
          <w:rStyle w:val="StyleUnderline"/>
          <w:highlight w:val="green"/>
        </w:rPr>
        <w:t xml:space="preserve">, </w:t>
      </w:r>
      <w:r w:rsidRPr="00E35079">
        <w:rPr>
          <w:rStyle w:val="Emphasis"/>
        </w:rPr>
        <w:t xml:space="preserve">better </w:t>
      </w:r>
      <w:r w:rsidRPr="00DF2633">
        <w:rPr>
          <w:rStyle w:val="Emphasis"/>
          <w:highlight w:val="green"/>
        </w:rPr>
        <w:t>working conditions</w:t>
      </w:r>
      <w:r w:rsidRPr="00DF2633">
        <w:rPr>
          <w:rStyle w:val="StyleUnderline"/>
          <w:highlight w:val="green"/>
        </w:rPr>
        <w:t xml:space="preserve">, </w:t>
      </w:r>
      <w:r w:rsidRPr="00E35079">
        <w:rPr>
          <w:rStyle w:val="StyleUnderline"/>
        </w:rPr>
        <w:t xml:space="preserve">the </w:t>
      </w:r>
      <w:r w:rsidRPr="00DF2633">
        <w:rPr>
          <w:rStyle w:val="Emphasis"/>
          <w:highlight w:val="green"/>
        </w:rPr>
        <w:t xml:space="preserve">overcoming </w:t>
      </w:r>
      <w:r w:rsidRPr="00E35079">
        <w:rPr>
          <w:rStyle w:val="Emphasis"/>
        </w:rPr>
        <w:t xml:space="preserve">of </w:t>
      </w:r>
      <w:r w:rsidRPr="00DF2633">
        <w:rPr>
          <w:rStyle w:val="Emphasis"/>
          <w:highlight w:val="green"/>
        </w:rPr>
        <w:t xml:space="preserve">child </w:t>
      </w:r>
      <w:proofErr w:type="spellStart"/>
      <w:r w:rsidRPr="00DF2633">
        <w:rPr>
          <w:rStyle w:val="Emphasis"/>
          <w:highlight w:val="green"/>
        </w:rPr>
        <w:t>labour</w:t>
      </w:r>
      <w:proofErr w:type="spellEnd"/>
      <w:r w:rsidRPr="00E35079">
        <w:rPr>
          <w:rStyle w:val="StyleUnderline"/>
        </w:rPr>
        <w:t xml:space="preserve">, a </w:t>
      </w:r>
      <w:r w:rsidRPr="00E35079">
        <w:rPr>
          <w:rStyle w:val="Emphasis"/>
        </w:rPr>
        <w:t xml:space="preserve">higher level of </w:t>
      </w:r>
      <w:r w:rsidRPr="00DF2633">
        <w:rPr>
          <w:rStyle w:val="Emphasis"/>
          <w:highlight w:val="green"/>
        </w:rPr>
        <w:t>education</w:t>
      </w:r>
      <w:r w:rsidRPr="00DF2633">
        <w:rPr>
          <w:rStyle w:val="StyleUnderline"/>
          <w:highlight w:val="green"/>
        </w:rPr>
        <w:t xml:space="preserve">, </w:t>
      </w:r>
      <w:r w:rsidRPr="00E35079">
        <w:rPr>
          <w:sz w:val="14"/>
        </w:rPr>
        <w:t xml:space="preserve">and the emergence of human capital. This process of increasing triumph over poverty and the constantly rising living standards of the general masses is taking place on a global scale – but only where the market economy and capitalist entrepreneurship </w:t>
      </w:r>
      <w:proofErr w:type="gramStart"/>
      <w:r w:rsidRPr="00E35079">
        <w:rPr>
          <w:sz w:val="14"/>
        </w:rPr>
        <w:t>are able to</w:t>
      </w:r>
      <w:proofErr w:type="gramEnd"/>
      <w:r w:rsidRPr="00E35079">
        <w:rPr>
          <w:sz w:val="14"/>
        </w:rPr>
        <w:t xml:space="preserve"> spread. From industrial overexploitation of nature to ecological awareness </w:t>
      </w:r>
      <w:proofErr w:type="gramStart"/>
      <w:r w:rsidRPr="00E35079">
        <w:rPr>
          <w:sz w:val="14"/>
        </w:rPr>
        <w:t>The</w:t>
      </w:r>
      <w:proofErr w:type="gramEnd"/>
      <w:r w:rsidRPr="00E35079">
        <w:rPr>
          <w:sz w:val="14"/>
        </w:rPr>
        <w:t xml:space="preserve"> first phase of </w:t>
      </w:r>
      <w:proofErr w:type="spellStart"/>
      <w:r w:rsidRPr="00E35079">
        <w:rPr>
          <w:sz w:val="14"/>
        </w:rPr>
        <w:t>industrialisation</w:t>
      </w:r>
      <w:proofErr w:type="spellEnd"/>
      <w:r w:rsidRPr="00E35079">
        <w:rPr>
          <w:sz w:val="14"/>
        </w:rPr>
        <w:t xml:space="preserve"> and capitalism was </w:t>
      </w:r>
      <w:proofErr w:type="spellStart"/>
      <w:r w:rsidRPr="00E35079">
        <w:rPr>
          <w:sz w:val="14"/>
        </w:rPr>
        <w:t>characterised</w:t>
      </w:r>
      <w:proofErr w:type="spellEnd"/>
      <w:r w:rsidRPr="00E35079">
        <w:rPr>
          <w:sz w:val="14"/>
        </w:rPr>
        <w:t xml:space="preserve"> by an enormous consumption of resources and frequent overexploitation of nature, which soon gave the impression that this process could not be sustainable. Since the end of the 19th century, disaster and doom scenarios have repeatedly been put forward, but in retrospect they have proved to be wrong: The combination of technological innovation, market competition, and entrepreneurial profit-seeking (with the compulsion to constantly </w:t>
      </w:r>
      <w:proofErr w:type="spellStart"/>
      <w:r w:rsidRPr="00DF2633">
        <w:rPr>
          <w:highlight w:val="green"/>
          <w:u w:val="single"/>
        </w:rPr>
        <w:t>minimise</w:t>
      </w:r>
      <w:proofErr w:type="spellEnd"/>
      <w:r w:rsidRPr="00DF2633">
        <w:rPr>
          <w:sz w:val="14"/>
          <w:highlight w:val="green"/>
        </w:rPr>
        <w:t xml:space="preserve"> c</w:t>
      </w:r>
      <w:r w:rsidRPr="00E35079">
        <w:rPr>
          <w:sz w:val="14"/>
        </w:rPr>
        <w:t>osts) have meant that these scenarios never occurred.</w:t>
      </w:r>
      <w:r w:rsidRPr="00E35079">
        <w:rPr>
          <w:rStyle w:val="StyleUnderline"/>
        </w:rPr>
        <w:t xml:space="preserve"> The </w:t>
      </w:r>
      <w:r w:rsidRPr="00DF2633">
        <w:rPr>
          <w:rStyle w:val="Emphasis"/>
          <w:highlight w:val="green"/>
        </w:rPr>
        <w:t>ever-increasing population</w:t>
      </w:r>
      <w:r w:rsidRPr="00DF2633">
        <w:rPr>
          <w:rStyle w:val="StyleUnderline"/>
          <w:highlight w:val="green"/>
        </w:rPr>
        <w:t xml:space="preserve"> has been </w:t>
      </w:r>
      <w:r w:rsidRPr="00DF2633">
        <w:rPr>
          <w:rStyle w:val="Emphasis"/>
          <w:highlight w:val="green"/>
        </w:rPr>
        <w:t>increasingly better supplied</w:t>
      </w:r>
      <w:r w:rsidRPr="00DF2633">
        <w:rPr>
          <w:rStyle w:val="StyleUnderline"/>
          <w:highlight w:val="green"/>
        </w:rPr>
        <w:t xml:space="preserve"> thanks to </w:t>
      </w:r>
      <w:r w:rsidRPr="00DF2633">
        <w:rPr>
          <w:rStyle w:val="Emphasis"/>
          <w:highlight w:val="green"/>
        </w:rPr>
        <w:t>innovative technologies</w:t>
      </w:r>
      <w:r w:rsidRPr="00E35079">
        <w:rPr>
          <w:rStyle w:val="StyleUnderline"/>
        </w:rPr>
        <w:t xml:space="preserve">, </w:t>
      </w:r>
      <w:r w:rsidRPr="00E35079">
        <w:rPr>
          <w:rStyle w:val="Emphasis"/>
        </w:rPr>
        <w:t>ever-increasing output</w:t>
      </w:r>
      <w:r w:rsidRPr="00E35079">
        <w:rPr>
          <w:rStyle w:val="StyleUnderline"/>
        </w:rPr>
        <w:t xml:space="preserve"> with </w:t>
      </w:r>
      <w:r w:rsidRPr="00DF2633">
        <w:rPr>
          <w:rStyle w:val="Emphasis"/>
          <w:highlight w:val="green"/>
        </w:rPr>
        <w:t>lower consumption</w:t>
      </w:r>
      <w:r w:rsidRPr="00E35079">
        <w:rPr>
          <w:rStyle w:val="StyleUnderline"/>
        </w:rPr>
        <w:t xml:space="preserve"> of resources </w:t>
      </w:r>
      <w:r w:rsidRPr="00E35079">
        <w:rPr>
          <w:rStyle w:val="Emphasis"/>
        </w:rPr>
        <w:t xml:space="preserve">less </w:t>
      </w:r>
      <w:r w:rsidRPr="00DF2633">
        <w:rPr>
          <w:rStyle w:val="Emphasis"/>
          <w:highlight w:val="green"/>
        </w:rPr>
        <w:t>harmful</w:t>
      </w:r>
      <w:r w:rsidRPr="00DF2633">
        <w:rPr>
          <w:rStyle w:val="StyleUnderline"/>
          <w:highlight w:val="green"/>
        </w:rPr>
        <w:t xml:space="preserve"> to the environment</w:t>
      </w:r>
      <w:r w:rsidRPr="00E35079">
        <w:rPr>
          <w:sz w:val="14"/>
        </w:rPr>
        <w:t xml:space="preserve"> – </w:t>
      </w:r>
      <w:proofErr w:type="gramStart"/>
      <w:r w:rsidRPr="00E35079">
        <w:rPr>
          <w:sz w:val="14"/>
        </w:rPr>
        <w:t>e.g.</w:t>
      </w:r>
      <w:proofErr w:type="gramEnd"/>
      <w:r w:rsidRPr="00E35079">
        <w:rPr>
          <w:sz w:val="14"/>
        </w:rPr>
        <w:t xml:space="preserve"> less arable land in agriculture, or oil and electricity instead of coal for rapidly increasing mobility. More recent disaster scenarios, such as those spread by reputable scientists since the late 1960s and in the 1970s, have also proved to be inaccurate. The reason things developed differently was the always underestimated innovative dynamism of the capitalist market economy, a growing ecological awareness and, as a result, legislative intervention that took advantage of the logic of market capitalism: As a result of the ecological movement that had come out of the United States since 1970, wise legislation began to use the price mechanism to apply market incentives to internalize negative externalities. </w:t>
      </w:r>
      <w:r w:rsidRPr="00E35079">
        <w:rPr>
          <w:rStyle w:val="StyleUnderline"/>
        </w:rPr>
        <w:t xml:space="preserve">Environmental </w:t>
      </w:r>
      <w:r w:rsidRPr="00DF2633">
        <w:rPr>
          <w:rStyle w:val="StyleUnderline"/>
          <w:highlight w:val="green"/>
        </w:rPr>
        <w:t>pollution</w:t>
      </w:r>
      <w:r w:rsidRPr="00E35079">
        <w:rPr>
          <w:rStyle w:val="StyleUnderline"/>
        </w:rPr>
        <w:t xml:space="preserve"> was </w:t>
      </w:r>
      <w:r w:rsidRPr="00DF2633">
        <w:rPr>
          <w:rStyle w:val="Emphasis"/>
          <w:highlight w:val="green"/>
        </w:rPr>
        <w:t>given a price-tag</w:t>
      </w:r>
      <w:r w:rsidRPr="00DF2633">
        <w:rPr>
          <w:sz w:val="14"/>
          <w:highlight w:val="green"/>
        </w:rPr>
        <w:t xml:space="preserve">. </w:t>
      </w:r>
      <w:r w:rsidRPr="00DF2633">
        <w:rPr>
          <w:rStyle w:val="StyleUnderline"/>
          <w:highlight w:val="green"/>
        </w:rPr>
        <w:t xml:space="preserve">This led to an </w:t>
      </w:r>
      <w:r w:rsidRPr="00DF2633">
        <w:rPr>
          <w:rStyle w:val="Emphasis"/>
          <w:highlight w:val="green"/>
        </w:rPr>
        <w:t xml:space="preserve">enormous decrease </w:t>
      </w:r>
      <w:r w:rsidRPr="00E35079">
        <w:rPr>
          <w:rStyle w:val="Emphasis"/>
        </w:rPr>
        <w:t>in air pollution</w:t>
      </w:r>
      <w:r w:rsidRPr="00E35079">
        <w:rPr>
          <w:rStyle w:val="StyleUnderline"/>
        </w:rPr>
        <w:t xml:space="preserve"> </w:t>
      </w:r>
      <w:r w:rsidRPr="00DF2633">
        <w:rPr>
          <w:rStyle w:val="StyleUnderline"/>
          <w:highlight w:val="green"/>
        </w:rPr>
        <w:t xml:space="preserve">and </w:t>
      </w:r>
      <w:r w:rsidRPr="00E35079">
        <w:rPr>
          <w:rStyle w:val="Emphasis"/>
        </w:rPr>
        <w:t xml:space="preserve">other </w:t>
      </w:r>
      <w:r w:rsidRPr="00DF2633">
        <w:rPr>
          <w:rStyle w:val="Emphasis"/>
          <w:highlight w:val="green"/>
        </w:rPr>
        <w:t>ecological consequences</w:t>
      </w:r>
      <w:r w:rsidRPr="00DF2633">
        <w:rPr>
          <w:rStyle w:val="StyleUnderline"/>
          <w:highlight w:val="green"/>
        </w:rPr>
        <w:t xml:space="preserve"> </w:t>
      </w:r>
      <w:r w:rsidRPr="00E35079">
        <w:rPr>
          <w:rStyle w:val="StyleUnderline"/>
        </w:rPr>
        <w:t xml:space="preserve">of growth, which is </w:t>
      </w:r>
      <w:r w:rsidRPr="00DF2633">
        <w:rPr>
          <w:rStyle w:val="Emphasis"/>
          <w:highlight w:val="green"/>
        </w:rPr>
        <w:t>only possible in free</w:t>
      </w:r>
      <w:r w:rsidRPr="00DF2633">
        <w:rPr>
          <w:rStyle w:val="StyleUnderline"/>
          <w:highlight w:val="green"/>
        </w:rPr>
        <w:t xml:space="preserve">, </w:t>
      </w:r>
      <w:r w:rsidRPr="00DF2633">
        <w:rPr>
          <w:rStyle w:val="Emphasis"/>
          <w:highlight w:val="green"/>
        </w:rPr>
        <w:t>market</w:t>
      </w:r>
      <w:r w:rsidRPr="00E35079">
        <w:rPr>
          <w:rStyle w:val="Emphasis"/>
        </w:rPr>
        <w:t xml:space="preserve">-based </w:t>
      </w:r>
      <w:r w:rsidRPr="00DF2633">
        <w:rPr>
          <w:rStyle w:val="Emphasis"/>
          <w:highlight w:val="green"/>
        </w:rPr>
        <w:t>societies</w:t>
      </w:r>
      <w:r w:rsidRPr="00E35079">
        <w:rPr>
          <w:rStyle w:val="StyleUnderline"/>
        </w:rPr>
        <w:t xml:space="preserve">, because the production process here is characterized by </w:t>
      </w:r>
      <w:r w:rsidRPr="00E35079">
        <w:rPr>
          <w:rStyle w:val="Emphasis"/>
        </w:rPr>
        <w:t>competition</w:t>
      </w:r>
      <w:r w:rsidRPr="00E35079">
        <w:rPr>
          <w:rStyle w:val="StyleUnderline"/>
        </w:rPr>
        <w:t xml:space="preserve"> and </w:t>
      </w:r>
      <w:r w:rsidRPr="00E35079">
        <w:rPr>
          <w:rStyle w:val="Emphasis"/>
        </w:rPr>
        <w:t>constant pressure to reduce costs</w:t>
      </w:r>
      <w:r w:rsidRPr="00E35079">
        <w:rPr>
          <w:sz w:val="14"/>
        </w:rPr>
        <w:t xml:space="preserve">, </w:t>
      </w:r>
      <w:proofErr w:type="gramStart"/>
      <w:r w:rsidRPr="00E35079">
        <w:rPr>
          <w:sz w:val="14"/>
        </w:rPr>
        <w:t>i.e.</w:t>
      </w:r>
      <w:proofErr w:type="gramEnd"/>
      <w:r w:rsidRPr="00E35079">
        <w:rPr>
          <w:sz w:val="14"/>
        </w:rPr>
        <w:t xml:space="preserve"> </w:t>
      </w:r>
      <w:r w:rsidRPr="00E35079">
        <w:rPr>
          <w:rStyle w:val="StyleUnderline"/>
        </w:rPr>
        <w:t xml:space="preserve">to the </w:t>
      </w:r>
      <w:r w:rsidRPr="00E35079">
        <w:rPr>
          <w:rStyle w:val="Emphasis"/>
        </w:rPr>
        <w:t>most profitable use</w:t>
      </w:r>
      <w:r w:rsidRPr="00E35079">
        <w:rPr>
          <w:rStyle w:val="StyleUnderline"/>
        </w:rPr>
        <w:t xml:space="preserve"> of resources</w:t>
      </w:r>
      <w:r w:rsidRPr="00E35079">
        <w:rPr>
          <w:sz w:val="14"/>
        </w:rPr>
        <w:t xml:space="preserve">. On the other hand, </w:t>
      </w:r>
      <w:r w:rsidRPr="00E35079">
        <w:rPr>
          <w:rStyle w:val="Emphasis"/>
        </w:rPr>
        <w:t xml:space="preserve">all forms of </w:t>
      </w:r>
      <w:r w:rsidRPr="00DF2633">
        <w:rPr>
          <w:rStyle w:val="Emphasis"/>
          <w:highlight w:val="green"/>
        </w:rPr>
        <w:t>socialism</w:t>
      </w:r>
      <w:r w:rsidRPr="00E35079">
        <w:rPr>
          <w:sz w:val="14"/>
        </w:rPr>
        <w:t xml:space="preserve">, </w:t>
      </w:r>
      <w:proofErr w:type="gramStart"/>
      <w:r w:rsidRPr="00E35079">
        <w:rPr>
          <w:sz w:val="14"/>
        </w:rPr>
        <w:t>i.e.</w:t>
      </w:r>
      <w:proofErr w:type="gramEnd"/>
      <w:r w:rsidRPr="00E35079">
        <w:rPr>
          <w:sz w:val="14"/>
        </w:rPr>
        <w:t xml:space="preserve"> a state-controlled economy, </w:t>
      </w:r>
      <w:r w:rsidRPr="00E35079">
        <w:rPr>
          <w:rStyle w:val="StyleUnderline"/>
        </w:rPr>
        <w:t xml:space="preserve">have </w:t>
      </w:r>
      <w:r w:rsidRPr="00DF2633">
        <w:rPr>
          <w:rStyle w:val="StyleUnderline"/>
          <w:highlight w:val="green"/>
        </w:rPr>
        <w:t xml:space="preserve">proved to be </w:t>
      </w:r>
      <w:r w:rsidRPr="00DF2633">
        <w:rPr>
          <w:rStyle w:val="Emphasis"/>
          <w:highlight w:val="green"/>
        </w:rPr>
        <w:t>ecological disasters</w:t>
      </w:r>
      <w:r w:rsidRPr="00DF2633">
        <w:rPr>
          <w:rStyle w:val="StyleUnderline"/>
          <w:highlight w:val="green"/>
        </w:rPr>
        <w:t xml:space="preserve"> </w:t>
      </w:r>
      <w:r w:rsidRPr="00E35079">
        <w:rPr>
          <w:rStyle w:val="StyleUnderline"/>
        </w:rPr>
        <w:t xml:space="preserve">and have left behind </w:t>
      </w:r>
      <w:r w:rsidRPr="00E35079">
        <w:rPr>
          <w:rStyle w:val="Emphasis"/>
        </w:rPr>
        <w:t>destruction of gigantic proportions</w:t>
      </w:r>
      <w:r w:rsidRPr="00E35079">
        <w:rPr>
          <w:rStyle w:val="StyleUnderline"/>
        </w:rPr>
        <w:t xml:space="preserve">, without providing the population with </w:t>
      </w:r>
      <w:r w:rsidRPr="00E35079">
        <w:rPr>
          <w:rStyle w:val="Emphasis"/>
        </w:rPr>
        <w:t>anything</w:t>
      </w:r>
      <w:r w:rsidRPr="00E35079">
        <w:rPr>
          <w:rStyle w:val="StyleUnderline"/>
        </w:rPr>
        <w:t xml:space="preserve"> that is </w:t>
      </w:r>
      <w:r w:rsidRPr="00E35079">
        <w:rPr>
          <w:rStyle w:val="Emphasis"/>
        </w:rPr>
        <w:t>near comparable in prosperity</w:t>
      </w:r>
      <w:r w:rsidRPr="00E35079">
        <w:rPr>
          <w:rStyle w:val="StyleUnderline"/>
        </w:rPr>
        <w:t xml:space="preserve">, often even by </w:t>
      </w:r>
      <w:r w:rsidRPr="00E35079">
        <w:rPr>
          <w:rStyle w:val="Emphasis"/>
        </w:rPr>
        <w:t>destroying existing prosperity</w:t>
      </w:r>
      <w:r w:rsidRPr="00E35079">
        <w:rPr>
          <w:rStyle w:val="StyleUnderline"/>
        </w:rPr>
        <w:t xml:space="preserve">, such as happened in </w:t>
      </w:r>
      <w:r w:rsidRPr="00E35079">
        <w:rPr>
          <w:rStyle w:val="Emphasis"/>
        </w:rPr>
        <w:t>Venezuela</w:t>
      </w:r>
      <w:r w:rsidRPr="00E35079">
        <w:rPr>
          <w:sz w:val="14"/>
        </w:rPr>
        <w:t>. Capitalist profit motive combined with digitalization as a solution: Increasing decoupling of growth and resource consumption Moreover, technological innovations combined with capitalist profit-seeking and market competition have led to a new and surprising phenomenon over the past decades, which is still hardly noticed in the public debate: the decoupling of growth and resource consumption (“dematerialization”). In a wide variety of industrial sectors, the developed</w:t>
      </w:r>
      <w:r w:rsidRPr="00B172AE">
        <w:rPr>
          <w:sz w:val="14"/>
        </w:rPr>
        <w:t xml:space="preserve"> countries, above all the U.S., are now achieving ever greater productive output with increasingly fewer resources. This has a lot to do with technology, especially the digitalization of the economy and of our entire lives. As the well-known MIT professor Andrew McAfee shows in his book More from Less, published in October 2019, this process also follows the logic of capitalist profit maximization. To get it going, we do not need politics, even though wise, properly incentivizing legislation can be helpful and sometimes necessary. Above all, however, it is the combination of technological innovation, capitalist profit-seeking, and market-based entrepreneurial competition that will also solve the problem of man-made global warming. In addition, property rights and their protection are decisive for the careful use of natural resources. And where this is not possible, legal support for collective self-governing structures, in accordance with the principle of subsidiarity, are important—as is </w:t>
      </w:r>
      <w:proofErr w:type="spellStart"/>
      <w:r w:rsidRPr="00B172AE">
        <w:rPr>
          <w:sz w:val="14"/>
        </w:rPr>
        <w:t>analysed</w:t>
      </w:r>
      <w:proofErr w:type="spellEnd"/>
      <w:r w:rsidRPr="00B172AE">
        <w:rPr>
          <w:sz w:val="14"/>
        </w:rPr>
        <w:t xml:space="preserve"> by Nobel Economic Prize winner Elinor Ostrom. By contrast, the growing ideologically motivated anti-capitalist eco-activism, and the policies influenced by it, are leading in the wrong direction, </w:t>
      </w:r>
      <w:r w:rsidRPr="00B172AE">
        <w:rPr>
          <w:sz w:val="14"/>
        </w:rPr>
        <w:lastRenderedPageBreak/>
        <w:t>distracting precisely from what would be best for the climate and the environment—and distracting us from what could help protect us against the inevitable consequences of global warming.</w:t>
      </w:r>
    </w:p>
    <w:p w14:paraId="0D8FCE70" w14:textId="77777777" w:rsidR="009720E2" w:rsidRDefault="009720E2" w:rsidP="009720E2">
      <w:pPr>
        <w:pStyle w:val="Heading4"/>
      </w:pPr>
      <w:proofErr w:type="gramStart"/>
      <w:r>
        <w:t>Yes</w:t>
      </w:r>
      <w:proofErr w:type="gramEnd"/>
      <w:r>
        <w:t xml:space="preserve"> Transition Wars and they cause Extinction</w:t>
      </w:r>
    </w:p>
    <w:p w14:paraId="60EF5250" w14:textId="77777777" w:rsidR="009720E2" w:rsidRPr="00D22A96" w:rsidRDefault="009720E2" w:rsidP="009720E2">
      <w:r w:rsidRPr="00D22A96">
        <w:rPr>
          <w:rStyle w:val="Style13ptBold"/>
        </w:rPr>
        <w:t>Nyquist 5</w:t>
      </w:r>
      <w:r>
        <w:t xml:space="preserve"> J.R. Nyquist 2-4-2005 “</w:t>
      </w:r>
      <w:r w:rsidRPr="007925D4">
        <w:t>The Political Consequences of a Financial Crash</w:t>
      </w:r>
      <w:r>
        <w:t xml:space="preserve">” </w:t>
      </w:r>
      <w:hyperlink r:id="rId17" w:history="1">
        <w:r w:rsidRPr="00BC103B">
          <w:rPr>
            <w:rStyle w:val="Hyperlink"/>
          </w:rPr>
          <w:t>www.financialsense.com/stormw...2005/0204.html</w:t>
        </w:r>
      </w:hyperlink>
      <w:r>
        <w:t xml:space="preserve"> (</w:t>
      </w:r>
      <w:r w:rsidRPr="00063402">
        <w:t>renowned expert in geopolitics and international relations</w:t>
      </w:r>
      <w:r>
        <w:t xml:space="preserve">)//Elmer </w:t>
      </w:r>
    </w:p>
    <w:p w14:paraId="2FA9950D" w14:textId="33EFAEA8" w:rsidR="001A3119" w:rsidRPr="00466E99" w:rsidRDefault="009720E2" w:rsidP="00466E99">
      <w:pPr>
        <w:rPr>
          <w:rFonts w:asciiTheme="minorHAnsi" w:hAnsiTheme="minorHAnsi"/>
          <w:sz w:val="12"/>
        </w:rPr>
      </w:pPr>
      <w:r w:rsidRPr="00C35B4D">
        <w:rPr>
          <w:rFonts w:asciiTheme="minorHAnsi" w:hAnsiTheme="minorHAnsi"/>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C35B4D">
        <w:rPr>
          <w:rFonts w:asciiTheme="minorHAnsi" w:hAnsiTheme="minorHAnsi"/>
          <w:u w:val="single"/>
        </w:rPr>
        <w:t xml:space="preserve">the formation of </w:t>
      </w:r>
      <w:r w:rsidRPr="007E7BAC">
        <w:rPr>
          <w:rFonts w:asciiTheme="minorHAnsi" w:hAnsiTheme="minorHAnsi"/>
          <w:b/>
          <w:bCs/>
          <w:highlight w:val="green"/>
          <w:u w:val="single"/>
        </w:rPr>
        <w:t>anti-cap</w:t>
      </w:r>
      <w:r w:rsidRPr="00D22A96">
        <w:rPr>
          <w:rFonts w:asciiTheme="minorHAnsi" w:hAnsiTheme="minorHAnsi"/>
          <w:b/>
          <w:bCs/>
          <w:u w:val="single"/>
        </w:rPr>
        <w:t>italist</w:t>
      </w:r>
      <w:r w:rsidRPr="00C35B4D">
        <w:rPr>
          <w:rFonts w:asciiTheme="minorHAnsi" w:hAnsiTheme="minorHAnsi"/>
          <w:u w:val="single"/>
        </w:rPr>
        <w:t xml:space="preserve"> </w:t>
      </w:r>
      <w:r w:rsidRPr="00D22A96">
        <w:rPr>
          <w:rFonts w:asciiTheme="minorHAnsi" w:hAnsiTheme="minorHAnsi"/>
          <w:u w:val="single"/>
        </w:rPr>
        <w:t>majorities and a turning away from the free market system</w:t>
      </w:r>
      <w:r w:rsidRPr="00C35B4D">
        <w:rPr>
          <w:rFonts w:asciiTheme="minorHAnsi" w:hAnsiTheme="minorHAnsi"/>
          <w:u w:val="single"/>
        </w:rPr>
        <w:t xml:space="preserve">. The danger here is not merely economic. The political left openly </w:t>
      </w:r>
      <w:r w:rsidRPr="007E7BAC">
        <w:rPr>
          <w:rFonts w:asciiTheme="minorHAnsi" w:hAnsiTheme="minorHAnsi"/>
          <w:highlight w:val="green"/>
          <w:u w:val="single"/>
        </w:rPr>
        <w:t xml:space="preserve">favors the </w:t>
      </w:r>
      <w:r w:rsidRPr="00C35B4D">
        <w:rPr>
          <w:rFonts w:asciiTheme="minorHAnsi" w:hAnsiTheme="minorHAnsi"/>
          <w:u w:val="single"/>
        </w:rPr>
        <w:t xml:space="preserve">collapse of America’s strategic position abroad. The </w:t>
      </w:r>
      <w:r w:rsidRPr="007E7BAC">
        <w:rPr>
          <w:rFonts w:asciiTheme="minorHAnsi" w:hAnsiTheme="minorHAnsi"/>
          <w:highlight w:val="green"/>
          <w:u w:val="single"/>
        </w:rPr>
        <w:t>withdrawal</w:t>
      </w:r>
      <w:r w:rsidRPr="00C35B4D">
        <w:rPr>
          <w:rFonts w:asciiTheme="minorHAnsi" w:hAnsiTheme="minorHAnsi"/>
          <w:u w:val="single"/>
        </w:rPr>
        <w:t xml:space="preserve"> </w:t>
      </w:r>
      <w:r w:rsidRPr="007E7BAC">
        <w:rPr>
          <w:rFonts w:asciiTheme="minorHAnsi" w:hAnsiTheme="minorHAnsi"/>
          <w:highlight w:val="green"/>
          <w:u w:val="single"/>
        </w:rPr>
        <w:t>of the</w:t>
      </w:r>
      <w:r w:rsidRPr="00C35B4D">
        <w:rPr>
          <w:rFonts w:asciiTheme="minorHAnsi" w:hAnsiTheme="minorHAnsi"/>
          <w:u w:val="single"/>
        </w:rPr>
        <w:t xml:space="preserve"> </w:t>
      </w:r>
      <w:r w:rsidRPr="007E7BAC">
        <w:rPr>
          <w:rFonts w:asciiTheme="minorHAnsi" w:hAnsiTheme="minorHAnsi"/>
          <w:b/>
          <w:iCs/>
          <w:highlight w:val="green"/>
          <w:u w:val="single"/>
          <w:bdr w:val="single" w:sz="8" w:space="0" w:color="auto"/>
        </w:rPr>
        <w:t>U</w:t>
      </w:r>
      <w:r w:rsidRPr="00C35B4D">
        <w:rPr>
          <w:rFonts w:asciiTheme="minorHAnsi" w:hAnsiTheme="minorHAnsi"/>
          <w:u w:val="single"/>
        </w:rPr>
        <w:t xml:space="preserve">nited </w:t>
      </w:r>
      <w:r w:rsidRPr="007E7BAC">
        <w:rPr>
          <w:rFonts w:asciiTheme="minorHAnsi" w:hAnsiTheme="minorHAnsi"/>
          <w:b/>
          <w:iCs/>
          <w:highlight w:val="green"/>
          <w:u w:val="single"/>
          <w:bdr w:val="single" w:sz="8" w:space="0" w:color="auto"/>
        </w:rPr>
        <w:t>S</w:t>
      </w:r>
      <w:r w:rsidRPr="00C35B4D">
        <w:rPr>
          <w:rFonts w:asciiTheme="minorHAnsi" w:hAnsiTheme="minorHAnsi"/>
          <w:u w:val="single"/>
        </w:rPr>
        <w:t xml:space="preserve">tates </w:t>
      </w:r>
      <w:r w:rsidRPr="007E7BAC">
        <w:rPr>
          <w:rFonts w:asciiTheme="minorHAnsi" w:hAnsiTheme="minorHAnsi"/>
          <w:highlight w:val="green"/>
          <w:u w:val="single"/>
        </w:rPr>
        <w:t>from the Middle East</w:t>
      </w:r>
      <w:r w:rsidRPr="00C35B4D">
        <w:rPr>
          <w:rFonts w:asciiTheme="minorHAnsi" w:hAnsiTheme="minorHAnsi"/>
          <w:u w:val="single"/>
        </w:rPr>
        <w:t xml:space="preserve">, the </w:t>
      </w:r>
      <w:r w:rsidRPr="007E7BAC">
        <w:rPr>
          <w:rFonts w:asciiTheme="minorHAnsi" w:hAnsiTheme="minorHAnsi"/>
          <w:highlight w:val="green"/>
          <w:u w:val="single"/>
        </w:rPr>
        <w:t>Far East and Europe</w:t>
      </w:r>
      <w:r w:rsidRPr="00C35B4D">
        <w:rPr>
          <w:rFonts w:asciiTheme="minorHAnsi" w:hAnsiTheme="minorHAnsi"/>
          <w:u w:val="single"/>
        </w:rPr>
        <w:t xml:space="preserve"> </w:t>
      </w:r>
      <w:r w:rsidRPr="007E7BAC">
        <w:rPr>
          <w:rFonts w:asciiTheme="minorHAnsi" w:hAnsiTheme="minorHAnsi"/>
          <w:highlight w:val="green"/>
          <w:u w:val="single"/>
        </w:rPr>
        <w:t>would</w:t>
      </w:r>
      <w:r w:rsidRPr="00C35B4D">
        <w:rPr>
          <w:rFonts w:asciiTheme="minorHAnsi" w:hAnsiTheme="minorHAnsi"/>
          <w:u w:val="single"/>
        </w:rPr>
        <w:t xml:space="preserve"> </w:t>
      </w:r>
      <w:r w:rsidRPr="007E7BAC">
        <w:rPr>
          <w:rFonts w:asciiTheme="minorHAnsi" w:hAnsiTheme="minorHAnsi"/>
          <w:b/>
          <w:bCs/>
          <w:highlight w:val="green"/>
          <w:u w:val="single"/>
        </w:rPr>
        <w:t>catastrophically impact</w:t>
      </w:r>
      <w:r w:rsidRPr="00D22A96">
        <w:rPr>
          <w:rFonts w:asciiTheme="minorHAnsi" w:hAnsiTheme="minorHAnsi"/>
          <w:b/>
          <w:bCs/>
          <w:u w:val="single"/>
        </w:rPr>
        <w:t xml:space="preserve"> an international system that presently allows </w:t>
      </w:r>
      <w:r w:rsidRPr="007E7BAC">
        <w:rPr>
          <w:rFonts w:asciiTheme="minorHAnsi" w:hAnsiTheme="minorHAnsi"/>
          <w:b/>
          <w:bCs/>
          <w:highlight w:val="green"/>
          <w:u w:val="single"/>
        </w:rPr>
        <w:t>6 billion</w:t>
      </w:r>
      <w:r w:rsidRPr="00C35B4D">
        <w:rPr>
          <w:rFonts w:asciiTheme="minorHAnsi" w:hAnsiTheme="minorHAnsi"/>
          <w:u w:val="single"/>
        </w:rPr>
        <w:t xml:space="preserve"> people to live on the earth’s surface </w:t>
      </w:r>
      <w:r w:rsidRPr="007E7BAC">
        <w:rPr>
          <w:rFonts w:asciiTheme="minorHAnsi" w:hAnsiTheme="minorHAnsi"/>
          <w:highlight w:val="green"/>
          <w:u w:val="single"/>
        </w:rPr>
        <w:t>in</w:t>
      </w:r>
      <w:r w:rsidRPr="00C35B4D">
        <w:rPr>
          <w:rFonts w:asciiTheme="minorHAnsi" w:hAnsiTheme="minorHAnsi"/>
          <w:u w:val="single"/>
        </w:rPr>
        <w:t xml:space="preserve"> relative </w:t>
      </w:r>
      <w:r w:rsidRPr="007E7BAC">
        <w:rPr>
          <w:rFonts w:asciiTheme="minorHAnsi" w:hAnsiTheme="minorHAnsi"/>
          <w:highlight w:val="green"/>
          <w:u w:val="single"/>
        </w:rPr>
        <w:t>peace</w:t>
      </w:r>
      <w:r w:rsidRPr="00C35B4D">
        <w:rPr>
          <w:rFonts w:asciiTheme="minorHAnsi" w:hAnsiTheme="minorHAnsi"/>
          <w:u w:val="single"/>
        </w:rPr>
        <w:t xml:space="preserve">. </w:t>
      </w:r>
      <w:r w:rsidRPr="00D22A96">
        <w:rPr>
          <w:rFonts w:asciiTheme="minorHAnsi" w:hAnsiTheme="minorHAnsi"/>
          <w:u w:val="single"/>
        </w:rPr>
        <w:t>Should anti-capitalist dogmas overwhelm the global market and trading</w:t>
      </w:r>
      <w:r w:rsidRPr="00C35B4D">
        <w:rPr>
          <w:rFonts w:asciiTheme="minorHAnsi" w:hAnsiTheme="minorHAnsi"/>
          <w:u w:val="single"/>
        </w:rPr>
        <w:t xml:space="preserve"> system that evolved under American leadership, the planet’s economy would </w:t>
      </w:r>
      <w:proofErr w:type="gramStart"/>
      <w:r w:rsidRPr="00C35B4D">
        <w:rPr>
          <w:rFonts w:asciiTheme="minorHAnsi" w:hAnsiTheme="minorHAnsi"/>
          <w:u w:val="single"/>
        </w:rPr>
        <w:t>contract</w:t>
      </w:r>
      <w:proofErr w:type="gramEnd"/>
      <w:r w:rsidRPr="00C35B4D">
        <w:rPr>
          <w:rFonts w:asciiTheme="minorHAnsi" w:hAnsiTheme="minorHAnsi"/>
          <w:u w:val="single"/>
        </w:rPr>
        <w:t xml:space="preserve"> and untold </w:t>
      </w:r>
      <w:r w:rsidRPr="007E7BAC">
        <w:rPr>
          <w:rFonts w:asciiTheme="minorHAnsi" w:hAnsiTheme="minorHAnsi"/>
          <w:b/>
          <w:bCs/>
          <w:highlight w:val="green"/>
          <w:u w:val="single"/>
          <w:bdr w:val="single" w:sz="4" w:space="0" w:color="auto"/>
        </w:rPr>
        <w:t>millions would die of starvation</w:t>
      </w:r>
      <w:r w:rsidRPr="00C35B4D">
        <w:rPr>
          <w:rFonts w:asciiTheme="minorHAnsi" w:hAnsiTheme="minorHAnsi"/>
          <w:u w:val="single"/>
        </w:rPr>
        <w:t xml:space="preserve">. </w:t>
      </w:r>
      <w:r w:rsidRPr="007E7BAC">
        <w:rPr>
          <w:rFonts w:asciiTheme="minorHAnsi" w:hAnsiTheme="minorHAnsi"/>
          <w:highlight w:val="green"/>
          <w:u w:val="single"/>
        </w:rPr>
        <w:t>Nationalistic totalitarianism</w:t>
      </w:r>
      <w:r w:rsidRPr="00C35B4D">
        <w:rPr>
          <w:rFonts w:asciiTheme="minorHAnsi" w:hAnsiTheme="minorHAnsi"/>
          <w:u w:val="single"/>
        </w:rPr>
        <w:t xml:space="preserve">, fueled by a politics of blame, </w:t>
      </w:r>
      <w:r w:rsidRPr="007E7BAC">
        <w:rPr>
          <w:rFonts w:asciiTheme="minorHAnsi" w:hAnsiTheme="minorHAnsi"/>
          <w:highlight w:val="green"/>
          <w:u w:val="single"/>
        </w:rPr>
        <w:t>would</w:t>
      </w:r>
      <w:r w:rsidRPr="00C35B4D">
        <w:rPr>
          <w:rFonts w:asciiTheme="minorHAnsi" w:hAnsiTheme="minorHAnsi"/>
          <w:u w:val="single"/>
        </w:rPr>
        <w:t xml:space="preserve"> once again </w:t>
      </w:r>
      <w:r w:rsidRPr="007E7BAC">
        <w:rPr>
          <w:rFonts w:asciiTheme="minorHAnsi" w:hAnsiTheme="minorHAnsi"/>
          <w:highlight w:val="green"/>
          <w:u w:val="single"/>
        </w:rPr>
        <w:t>bring war to Asia and Europe</w:t>
      </w:r>
      <w:r w:rsidRPr="00C35B4D">
        <w:rPr>
          <w:rFonts w:asciiTheme="minorHAnsi" w:hAnsiTheme="minorHAnsi"/>
          <w:u w:val="single"/>
        </w:rPr>
        <w:t>.</w:t>
      </w:r>
      <w:r w:rsidRPr="00C35B4D">
        <w:rPr>
          <w:rFonts w:asciiTheme="minorHAnsi" w:hAnsiTheme="minorHAnsi"/>
          <w:sz w:val="12"/>
        </w:rPr>
        <w:t xml:space="preserve"> But </w:t>
      </w:r>
      <w:r w:rsidRPr="00C35B4D">
        <w:rPr>
          <w:rFonts w:asciiTheme="minorHAnsi" w:hAnsiTheme="minorHAnsi"/>
          <w:u w:val="single"/>
        </w:rPr>
        <w:t xml:space="preserve">this time the war would be </w:t>
      </w:r>
      <w:r w:rsidRPr="007E7BAC">
        <w:rPr>
          <w:rFonts w:asciiTheme="minorHAnsi" w:hAnsiTheme="minorHAnsi"/>
          <w:b/>
          <w:bCs/>
          <w:highlight w:val="green"/>
          <w:u w:val="single"/>
        </w:rPr>
        <w:t>waged</w:t>
      </w:r>
      <w:r w:rsidRPr="00D22A96">
        <w:rPr>
          <w:rFonts w:asciiTheme="minorHAnsi" w:hAnsiTheme="minorHAnsi"/>
          <w:b/>
          <w:bCs/>
          <w:u w:val="single"/>
        </w:rPr>
        <w:t xml:space="preserve"> </w:t>
      </w:r>
      <w:r w:rsidRPr="007E7BAC">
        <w:rPr>
          <w:rFonts w:asciiTheme="minorHAnsi" w:hAnsiTheme="minorHAnsi"/>
          <w:b/>
          <w:bCs/>
          <w:highlight w:val="green"/>
          <w:u w:val="single"/>
        </w:rPr>
        <w:t>with</w:t>
      </w:r>
      <w:r w:rsidRPr="00D22A96">
        <w:rPr>
          <w:rFonts w:asciiTheme="minorHAnsi" w:hAnsiTheme="minorHAnsi"/>
          <w:b/>
          <w:bCs/>
          <w:u w:val="single"/>
        </w:rPr>
        <w:t xml:space="preserve"> </w:t>
      </w:r>
      <w:r w:rsidRPr="007E7BAC">
        <w:rPr>
          <w:rFonts w:asciiTheme="minorHAnsi" w:hAnsiTheme="minorHAnsi"/>
          <w:b/>
          <w:bCs/>
          <w:highlight w:val="green"/>
          <w:u w:val="single"/>
        </w:rPr>
        <w:t>mass destruction weapons</w:t>
      </w:r>
      <w:r w:rsidRPr="00C35B4D">
        <w:rPr>
          <w:rFonts w:asciiTheme="minorHAnsi" w:hAnsiTheme="minorHAnsi"/>
          <w:u w:val="single"/>
        </w:rPr>
        <w:t xml:space="preserve"> </w:t>
      </w:r>
      <w:r w:rsidRPr="00C35B4D">
        <w:rPr>
          <w:rFonts w:asciiTheme="minorHAnsi" w:hAnsiTheme="minorHAnsi"/>
          <w:sz w:val="12"/>
        </w:rPr>
        <w:t xml:space="preserve">and the United States would be blamed because it is the center of global capitalism. Furthermore, </w:t>
      </w:r>
      <w:r w:rsidRPr="00C35B4D">
        <w:rPr>
          <w:rFonts w:asciiTheme="minorHAnsi" w:hAnsiTheme="minorHAnsi"/>
          <w:u w:val="single"/>
        </w:rPr>
        <w:t xml:space="preserve">if the anti-capitalist party gains power in </w:t>
      </w:r>
      <w:r w:rsidRPr="00D22A96">
        <w:rPr>
          <w:rFonts w:asciiTheme="minorHAnsi" w:hAnsiTheme="minorHAnsi"/>
          <w:u w:val="single"/>
        </w:rPr>
        <w:t>Washington, we can expect to see policies of appeasement and unilateral disarmament enacted. American appeasement and disarmament, in this context, would be an admission of guilt before the court of world opinion. Russia and China,</w:t>
      </w:r>
      <w:r w:rsidRPr="00D22A96">
        <w:rPr>
          <w:rFonts w:asciiTheme="minorHAnsi" w:hAnsiTheme="minorHAnsi"/>
          <w:sz w:val="12"/>
        </w:rPr>
        <w:t xml:space="preserve"> above all, </w:t>
      </w:r>
      <w:r w:rsidRPr="00D22A96">
        <w:rPr>
          <w:rFonts w:asciiTheme="minorHAnsi" w:hAnsiTheme="minorHAnsi"/>
          <w:u w:val="single"/>
        </w:rPr>
        <w:t>would exploit this</w:t>
      </w:r>
      <w:r w:rsidRPr="00D22A96">
        <w:rPr>
          <w:rFonts w:asciiTheme="minorHAnsi" w:hAnsiTheme="minorHAnsi"/>
          <w:sz w:val="12"/>
        </w:rPr>
        <w:t xml:space="preserve"> admission </w:t>
      </w:r>
      <w:r w:rsidRPr="00D22A96">
        <w:rPr>
          <w:rFonts w:asciiTheme="minorHAnsi" w:hAnsiTheme="minorHAnsi"/>
          <w:u w:val="single"/>
        </w:rPr>
        <w:t>to</w:t>
      </w:r>
      <w:r w:rsidRPr="00C35B4D">
        <w:rPr>
          <w:rFonts w:asciiTheme="minorHAnsi" w:hAnsiTheme="minorHAnsi"/>
          <w:u w:val="single"/>
        </w:rPr>
        <w:t xml:space="preserve"> </w:t>
      </w:r>
      <w:r w:rsidRPr="007E7BAC">
        <w:rPr>
          <w:rFonts w:asciiTheme="minorHAnsi" w:hAnsiTheme="minorHAnsi"/>
          <w:highlight w:val="green"/>
          <w:u w:val="single"/>
        </w:rPr>
        <w:t>justify aggressive wars</w:t>
      </w:r>
      <w:r w:rsidRPr="00C35B4D">
        <w:rPr>
          <w:rFonts w:asciiTheme="minorHAnsi" w:hAnsiTheme="minorHAnsi"/>
          <w:u w:val="single"/>
        </w:rPr>
        <w:t xml:space="preserve">, </w:t>
      </w:r>
      <w:proofErr w:type="gramStart"/>
      <w:r w:rsidRPr="00C35B4D">
        <w:rPr>
          <w:rFonts w:asciiTheme="minorHAnsi" w:hAnsiTheme="minorHAnsi"/>
          <w:u w:val="single"/>
        </w:rPr>
        <w:t>invasions</w:t>
      </w:r>
      <w:proofErr w:type="gramEnd"/>
      <w:r w:rsidRPr="00C35B4D">
        <w:rPr>
          <w:rFonts w:asciiTheme="minorHAnsi" w:hAnsiTheme="minorHAnsi"/>
          <w:u w:val="single"/>
        </w:rPr>
        <w:t xml:space="preserve"> </w:t>
      </w:r>
      <w:r w:rsidRPr="007E7BAC">
        <w:rPr>
          <w:rFonts w:asciiTheme="minorHAnsi" w:hAnsiTheme="minorHAnsi"/>
          <w:highlight w:val="green"/>
          <w:u w:val="single"/>
        </w:rPr>
        <w:t>and mass destruction</w:t>
      </w:r>
      <w:r w:rsidRPr="00C35B4D">
        <w:rPr>
          <w:rFonts w:asciiTheme="minorHAnsi" w:hAnsiTheme="minorHAnsi"/>
          <w:u w:val="single"/>
        </w:rPr>
        <w:t xml:space="preserve"> attacks</w:t>
      </w:r>
      <w:r w:rsidRPr="00C35B4D">
        <w:rPr>
          <w:rFonts w:asciiTheme="minorHAnsi" w:hAnsiTheme="minorHAnsi"/>
          <w:sz w:val="12"/>
        </w:rPr>
        <w:t>. A future financial crash, therefore, must be prevented at all costs</w:t>
      </w:r>
      <w:r>
        <w:rPr>
          <w:rFonts w:asciiTheme="minorHAnsi" w:hAnsiTheme="minorHAnsi"/>
          <w:sz w:val="12"/>
        </w:rPr>
        <w:t>.</w:t>
      </w:r>
    </w:p>
    <w:sectPr w:rsidR="001A3119" w:rsidRPr="00466E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00022FF" w:usb1="C000205B" w:usb2="0000000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9814BD"/>
    <w:multiLevelType w:val="hybridMultilevel"/>
    <w:tmpl w:val="EA8C9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AF1C4D"/>
    <w:multiLevelType w:val="hybridMultilevel"/>
    <w:tmpl w:val="85DE3D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3A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6B1"/>
    <w:rsid w:val="00052F9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73B"/>
    <w:rsid w:val="000D26A6"/>
    <w:rsid w:val="000D2B90"/>
    <w:rsid w:val="000D6ED8"/>
    <w:rsid w:val="000D717B"/>
    <w:rsid w:val="00100B28"/>
    <w:rsid w:val="00100BBA"/>
    <w:rsid w:val="001144CB"/>
    <w:rsid w:val="00117316"/>
    <w:rsid w:val="001209B4"/>
    <w:rsid w:val="001627F5"/>
    <w:rsid w:val="001761FC"/>
    <w:rsid w:val="00182655"/>
    <w:rsid w:val="001840F2"/>
    <w:rsid w:val="00185134"/>
    <w:rsid w:val="001856C6"/>
    <w:rsid w:val="00191B5F"/>
    <w:rsid w:val="00192487"/>
    <w:rsid w:val="00193416"/>
    <w:rsid w:val="00195073"/>
    <w:rsid w:val="0019668D"/>
    <w:rsid w:val="001A25FD"/>
    <w:rsid w:val="001A3119"/>
    <w:rsid w:val="001A5371"/>
    <w:rsid w:val="001A72C7"/>
    <w:rsid w:val="001B5623"/>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1A0"/>
    <w:rsid w:val="002C46F9"/>
    <w:rsid w:val="002E0643"/>
    <w:rsid w:val="002E392E"/>
    <w:rsid w:val="002E6BBC"/>
    <w:rsid w:val="002F116A"/>
    <w:rsid w:val="002F1BA9"/>
    <w:rsid w:val="002F6E74"/>
    <w:rsid w:val="003106B3"/>
    <w:rsid w:val="0031385D"/>
    <w:rsid w:val="003171AB"/>
    <w:rsid w:val="003223B2"/>
    <w:rsid w:val="00322A67"/>
    <w:rsid w:val="00330E13"/>
    <w:rsid w:val="00331B1E"/>
    <w:rsid w:val="00335A23"/>
    <w:rsid w:val="00340707"/>
    <w:rsid w:val="00341C61"/>
    <w:rsid w:val="00351841"/>
    <w:rsid w:val="003624A6"/>
    <w:rsid w:val="00364ADF"/>
    <w:rsid w:val="00365C8D"/>
    <w:rsid w:val="003670D9"/>
    <w:rsid w:val="00370B41"/>
    <w:rsid w:val="00371B27"/>
    <w:rsid w:val="003726C3"/>
    <w:rsid w:val="003731A2"/>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66E99"/>
    <w:rsid w:val="0047482C"/>
    <w:rsid w:val="00475436"/>
    <w:rsid w:val="0048047E"/>
    <w:rsid w:val="00482AF9"/>
    <w:rsid w:val="00496BB2"/>
    <w:rsid w:val="00497359"/>
    <w:rsid w:val="004B37B4"/>
    <w:rsid w:val="004B72B4"/>
    <w:rsid w:val="004C0314"/>
    <w:rsid w:val="004C0D3D"/>
    <w:rsid w:val="004C213E"/>
    <w:rsid w:val="004C376C"/>
    <w:rsid w:val="004C5C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7CF"/>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493"/>
    <w:rsid w:val="006529B9"/>
    <w:rsid w:val="00654695"/>
    <w:rsid w:val="0065500A"/>
    <w:rsid w:val="00655217"/>
    <w:rsid w:val="0065727C"/>
    <w:rsid w:val="00672116"/>
    <w:rsid w:val="00672B5D"/>
    <w:rsid w:val="00674A78"/>
    <w:rsid w:val="006902AE"/>
    <w:rsid w:val="00696A16"/>
    <w:rsid w:val="006A4840"/>
    <w:rsid w:val="006A52A0"/>
    <w:rsid w:val="006A7E1D"/>
    <w:rsid w:val="006B5C4F"/>
    <w:rsid w:val="006C3A56"/>
    <w:rsid w:val="006D13F4"/>
    <w:rsid w:val="006D26B5"/>
    <w:rsid w:val="006D6AED"/>
    <w:rsid w:val="006E6D0B"/>
    <w:rsid w:val="006F126E"/>
    <w:rsid w:val="006F32C9"/>
    <w:rsid w:val="006F3834"/>
    <w:rsid w:val="006F541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6F07"/>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1E8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E93"/>
    <w:rsid w:val="008C0FA2"/>
    <w:rsid w:val="008C2342"/>
    <w:rsid w:val="008C77B6"/>
    <w:rsid w:val="008D1B91"/>
    <w:rsid w:val="008D48A0"/>
    <w:rsid w:val="008D724A"/>
    <w:rsid w:val="008E7A3E"/>
    <w:rsid w:val="008F41FD"/>
    <w:rsid w:val="008F4479"/>
    <w:rsid w:val="008F4BA0"/>
    <w:rsid w:val="00901726"/>
    <w:rsid w:val="009018B8"/>
    <w:rsid w:val="00920E6A"/>
    <w:rsid w:val="00931816"/>
    <w:rsid w:val="00932C71"/>
    <w:rsid w:val="009509D5"/>
    <w:rsid w:val="009538F5"/>
    <w:rsid w:val="009567EB"/>
    <w:rsid w:val="00957187"/>
    <w:rsid w:val="00960255"/>
    <w:rsid w:val="009603E1"/>
    <w:rsid w:val="00961C9D"/>
    <w:rsid w:val="00963065"/>
    <w:rsid w:val="009701C6"/>
    <w:rsid w:val="0097151F"/>
    <w:rsid w:val="009720E2"/>
    <w:rsid w:val="00973777"/>
    <w:rsid w:val="00974E2E"/>
    <w:rsid w:val="00976E78"/>
    <w:rsid w:val="009775C0"/>
    <w:rsid w:val="00981F23"/>
    <w:rsid w:val="00990634"/>
    <w:rsid w:val="00991733"/>
    <w:rsid w:val="00992078"/>
    <w:rsid w:val="00992BE3"/>
    <w:rsid w:val="009A1467"/>
    <w:rsid w:val="009A6464"/>
    <w:rsid w:val="009B69F5"/>
    <w:rsid w:val="009C5FF7"/>
    <w:rsid w:val="009C6292"/>
    <w:rsid w:val="009C75A0"/>
    <w:rsid w:val="009D15DB"/>
    <w:rsid w:val="009D3133"/>
    <w:rsid w:val="009E160D"/>
    <w:rsid w:val="009E6B8E"/>
    <w:rsid w:val="009F1CBB"/>
    <w:rsid w:val="009F3305"/>
    <w:rsid w:val="009F6FB2"/>
    <w:rsid w:val="00A071C0"/>
    <w:rsid w:val="00A22670"/>
    <w:rsid w:val="00A24B35"/>
    <w:rsid w:val="00A271BA"/>
    <w:rsid w:val="00A27F86"/>
    <w:rsid w:val="00A431C6"/>
    <w:rsid w:val="00A468DB"/>
    <w:rsid w:val="00A47A8C"/>
    <w:rsid w:val="00A54315"/>
    <w:rsid w:val="00A60FBC"/>
    <w:rsid w:val="00A65C0B"/>
    <w:rsid w:val="00A70C7E"/>
    <w:rsid w:val="00A776BA"/>
    <w:rsid w:val="00A81FD2"/>
    <w:rsid w:val="00A841BA"/>
    <w:rsid w:val="00A8441A"/>
    <w:rsid w:val="00A8674A"/>
    <w:rsid w:val="00A96E24"/>
    <w:rsid w:val="00AA6F6E"/>
    <w:rsid w:val="00AB122B"/>
    <w:rsid w:val="00AB21B0"/>
    <w:rsid w:val="00AB48D3"/>
    <w:rsid w:val="00AE0243"/>
    <w:rsid w:val="00AE1BAD"/>
    <w:rsid w:val="00AE2124"/>
    <w:rsid w:val="00AE24BC"/>
    <w:rsid w:val="00AE3E3F"/>
    <w:rsid w:val="00AF2516"/>
    <w:rsid w:val="00AF28E8"/>
    <w:rsid w:val="00AF4760"/>
    <w:rsid w:val="00AF55D4"/>
    <w:rsid w:val="00B0505F"/>
    <w:rsid w:val="00B059CE"/>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86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FD5"/>
    <w:rsid w:val="00C56DCC"/>
    <w:rsid w:val="00C57075"/>
    <w:rsid w:val="00C63A4C"/>
    <w:rsid w:val="00C72AFE"/>
    <w:rsid w:val="00C81619"/>
    <w:rsid w:val="00CA013C"/>
    <w:rsid w:val="00CA6D6D"/>
    <w:rsid w:val="00CC7A4E"/>
    <w:rsid w:val="00CD1359"/>
    <w:rsid w:val="00CD1AA9"/>
    <w:rsid w:val="00CD4C83"/>
    <w:rsid w:val="00D01EDC"/>
    <w:rsid w:val="00D078AA"/>
    <w:rsid w:val="00D10058"/>
    <w:rsid w:val="00D11978"/>
    <w:rsid w:val="00D137FB"/>
    <w:rsid w:val="00D15E30"/>
    <w:rsid w:val="00D16129"/>
    <w:rsid w:val="00D213D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980"/>
    <w:rsid w:val="00DD4CD4"/>
    <w:rsid w:val="00DD65A2"/>
    <w:rsid w:val="00DD6770"/>
    <w:rsid w:val="00DE0749"/>
    <w:rsid w:val="00DE1CE2"/>
    <w:rsid w:val="00DF1210"/>
    <w:rsid w:val="00DF2C0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15D"/>
    <w:rsid w:val="00E541F9"/>
    <w:rsid w:val="00E5497C"/>
    <w:rsid w:val="00E57B79"/>
    <w:rsid w:val="00E63419"/>
    <w:rsid w:val="00E64496"/>
    <w:rsid w:val="00E64DC3"/>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12A0"/>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D49"/>
    <w:rsid w:val="00F73954"/>
    <w:rsid w:val="00F94060"/>
    <w:rsid w:val="00FA56F6"/>
    <w:rsid w:val="00FB329D"/>
    <w:rsid w:val="00FC0160"/>
    <w:rsid w:val="00FC27E3"/>
    <w:rsid w:val="00FC74C7"/>
    <w:rsid w:val="00FD451D"/>
    <w:rsid w:val="00FD5B22"/>
    <w:rsid w:val="00FE1B01"/>
    <w:rsid w:val="00FE7D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85563D"/>
  <w14:defaultImageDpi w14:val="300"/>
  <w15:docId w15:val="{B004020F-1445-294E-A7A6-9AE7DDE4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3A4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63A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3A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63A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No Spacing12,small space,Dont use,No Spacing1121,No Spacing41,No Spacing6,No Spacing7,No Spacing8, Ch,tags,T"/>
    <w:basedOn w:val="Normal"/>
    <w:next w:val="Normal"/>
    <w:link w:val="Heading4Char"/>
    <w:uiPriority w:val="9"/>
    <w:unhideWhenUsed/>
    <w:qFormat/>
    <w:rsid w:val="00C63A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3A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3A4C"/>
  </w:style>
  <w:style w:type="character" w:customStyle="1" w:styleId="Heading1Char">
    <w:name w:val="Heading 1 Char"/>
    <w:aliases w:val="Pocket Char"/>
    <w:basedOn w:val="DefaultParagraphFont"/>
    <w:link w:val="Heading1"/>
    <w:uiPriority w:val="9"/>
    <w:rsid w:val="00C63A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63A4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63A4C"/>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No Spacing12 Char,small space Char, Ch Char"/>
    <w:basedOn w:val="DefaultParagraphFont"/>
    <w:link w:val="Heading4"/>
    <w:uiPriority w:val="9"/>
    <w:rsid w:val="00C63A4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C63A4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link w:val="Title"/>
    <w:uiPriority w:val="1"/>
    <w:qFormat/>
    <w:rsid w:val="00C63A4C"/>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C63A4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63A4C"/>
    <w:rPr>
      <w:color w:val="auto"/>
      <w:u w:val="none"/>
    </w:rPr>
  </w:style>
  <w:style w:type="character" w:styleId="Hyperlink">
    <w:name w:val="Hyperlink"/>
    <w:aliases w:val="Read,Important,heading 1 (block title),Card Text,Internet Link,Analytic Text,Internet link,Char Char1,Heading 3 Char1 Char1,No Underline Char1,Text 7 Char1,3: Cite Char1,Index Headers Char1,Underline Char Char Char Char1,Heading 3 Char1,C"/>
    <w:basedOn w:val="DefaultParagraphFont"/>
    <w:link w:val="Card"/>
    <w:uiPriority w:val="99"/>
    <w:unhideWhenUsed/>
    <w:rsid w:val="00C63A4C"/>
    <w:rPr>
      <w:color w:val="auto"/>
      <w:u w:val="none"/>
    </w:rPr>
  </w:style>
  <w:style w:type="paragraph" w:styleId="DocumentMap">
    <w:name w:val="Document Map"/>
    <w:basedOn w:val="Normal"/>
    <w:link w:val="DocumentMapChar"/>
    <w:uiPriority w:val="99"/>
    <w:semiHidden/>
    <w:unhideWhenUsed/>
    <w:rsid w:val="00C63A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3A4C"/>
    <w:rPr>
      <w:rFonts w:ascii="Lucida Grande" w:hAnsi="Lucida Grande" w:cs="Lucida Grande"/>
    </w:rPr>
  </w:style>
  <w:style w:type="paragraph" w:customStyle="1" w:styleId="textbold">
    <w:name w:val="text bold"/>
    <w:basedOn w:val="Normal"/>
    <w:link w:val="Emphasis"/>
    <w:autoRedefine/>
    <w:uiPriority w:val="20"/>
    <w:qFormat/>
    <w:rsid w:val="00F67D49"/>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paragraph" w:styleId="ListParagraph">
    <w:name w:val="List Paragraph"/>
    <w:aliases w:val="6 font"/>
    <w:basedOn w:val="Normal"/>
    <w:uiPriority w:val="34"/>
    <w:unhideWhenUsed/>
    <w:qFormat/>
    <w:rsid w:val="00F67D49"/>
    <w:pPr>
      <w:ind w:left="720"/>
      <w:contextualSpacing/>
    </w:pPr>
    <w:rPr>
      <w:rFonts w:ascii="Arial" w:eastAsiaTheme="minorHAnsi" w:hAnsi="Arial" w:cs="Arial"/>
      <w:szCs w:val="22"/>
    </w:rPr>
  </w:style>
  <w:style w:type="paragraph" w:styleId="Title">
    <w:name w:val="Title"/>
    <w:basedOn w:val="Normal"/>
    <w:next w:val="Subtitle"/>
    <w:link w:val="StyleUnderline"/>
    <w:uiPriority w:val="6"/>
    <w:qFormat/>
    <w:rsid w:val="00A468DB"/>
    <w:pPr>
      <w:suppressAutoHyphens/>
      <w:spacing w:after="0" w:line="480" w:lineRule="auto"/>
      <w:jc w:val="center"/>
    </w:pPr>
    <w:rPr>
      <w:rFonts w:asciiTheme="minorHAnsi" w:hAnsiTheme="minorHAnsi" w:cstheme="minorBidi"/>
      <w:b/>
      <w:u w:val="single"/>
    </w:rPr>
  </w:style>
  <w:style w:type="character" w:customStyle="1" w:styleId="TitleChar1">
    <w:name w:val="Title Char1"/>
    <w:basedOn w:val="DefaultParagraphFont"/>
    <w:uiPriority w:val="10"/>
    <w:rsid w:val="00A468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68DB"/>
    <w:pPr>
      <w:numPr>
        <w:ilvl w:val="1"/>
      </w:numPr>
    </w:pPr>
    <w:rPr>
      <w:rFonts w:asciiTheme="minorHAnsi"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A468DB"/>
    <w:rPr>
      <w:color w:val="5A5A5A" w:themeColor="text1" w:themeTint="A5"/>
      <w:spacing w:val="15"/>
      <w:sz w:val="22"/>
      <w:szCs w:val="22"/>
    </w:rPr>
  </w:style>
  <w:style w:type="character" w:styleId="Strong">
    <w:name w:val="Strong"/>
    <w:basedOn w:val="DefaultParagraphFont"/>
    <w:uiPriority w:val="22"/>
    <w:qFormat/>
    <w:rsid w:val="00497359"/>
    <w:rPr>
      <w:b/>
      <w:bCs/>
    </w:rPr>
  </w:style>
  <w:style w:type="paragraph" w:customStyle="1" w:styleId="Emphasis1">
    <w:name w:val="Emphasis1"/>
    <w:basedOn w:val="Normal"/>
    <w:autoRedefine/>
    <w:uiPriority w:val="20"/>
    <w:qFormat/>
    <w:rsid w:val="009567EB"/>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paragraph" w:customStyle="1" w:styleId="Card">
    <w:name w:val="Card"/>
    <w:aliases w:val="Note Level 2,Debate Text,No Spacing11,No Spacing31,No Spacing22,No Spacing111,No Spacing3,No Spacing2,Read stuff,No Spacing111112,nonunderlined,Small Text,No Spacing11211,card,Medium Grid 21,No Spacing5,No Spacing112,Tag and Ci"/>
    <w:basedOn w:val="Heading1"/>
    <w:link w:val="Hyperlink"/>
    <w:autoRedefine/>
    <w:uiPriority w:val="99"/>
    <w:qFormat/>
    <w:rsid w:val="002C11A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anarchistlibrary.org/HTML/Anonymous__Desert.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et.com/news/harvesting-energy-with-space-solar-panels-could-power-the-earth-247/" TargetMode="External"/><Relationship Id="rId17" Type="http://schemas.openxmlformats.org/officeDocument/2006/relationships/hyperlink" Target="http://www.financialsense.com/stormw...2005/0204.html" TargetMode="External"/><Relationship Id="rId2" Type="http://schemas.openxmlformats.org/officeDocument/2006/relationships/customXml" Target="../customXml/item2.xml"/><Relationship Id="rId16" Type="http://schemas.openxmlformats.org/officeDocument/2006/relationships/hyperlink" Target="https://austrian-institute.org/en/subjects-en/catholic-social-doctrine-2/capitalism-is-good-for-the-poor-and-for-the-environ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n.com/2019/03/03/asia/china-plans-solar-power-in-space-intl/index.html" TargetMode="External"/><Relationship Id="rId5" Type="http://schemas.openxmlformats.org/officeDocument/2006/relationships/numbering" Target="numbering.xml"/><Relationship Id="rId15" Type="http://schemas.openxmlformats.org/officeDocument/2006/relationships/hyperlink" Target="http://live.belfercenter.org/files/IS3904_pp007-048.pdf" TargetMode="External"/><Relationship Id="rId10" Type="http://schemas.openxmlformats.org/officeDocument/2006/relationships/hyperlink" Target="https://www.spacelegalissues.com/the-legal-status-of-chinese-space-based-solar-power-station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armywritingstyle.com/punctuation-the-colon-and-semicolon/" TargetMode="External"/><Relationship Id="rId14" Type="http://schemas.openxmlformats.org/officeDocument/2006/relationships/hyperlink" Target="http://cryptogon.com/docs/pirate_insurgenc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23</Pages>
  <Words>10317</Words>
  <Characters>58810</Characters>
  <Application>Microsoft Office Word</Application>
  <DocSecurity>0</DocSecurity>
  <Lines>490</Lines>
  <Paragraphs>137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68990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53</cp:revision>
  <dcterms:created xsi:type="dcterms:W3CDTF">2022-02-13T18:37:00Z</dcterms:created>
  <dcterms:modified xsi:type="dcterms:W3CDTF">2022-02-13T19:34:00Z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