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482325" w14:textId="77777777" w:rsidR="00C654AD" w:rsidRDefault="00C654AD" w:rsidP="00C654AD">
      <w:pPr>
        <w:pStyle w:val="Heading1"/>
      </w:pPr>
      <w:r>
        <w:t>1NC</w:t>
      </w:r>
    </w:p>
    <w:p w14:paraId="6B2E88EF" w14:textId="128E963F" w:rsidR="00C654AD" w:rsidRDefault="00C654AD" w:rsidP="00C654AD">
      <w:pPr>
        <w:pStyle w:val="Heading3"/>
      </w:pPr>
      <w:r>
        <w:lastRenderedPageBreak/>
        <w:t>1NC – OFF</w:t>
      </w:r>
    </w:p>
    <w:p w14:paraId="5E16B49C" w14:textId="7E38FC28" w:rsidR="00C654AD" w:rsidRPr="001A49CF" w:rsidRDefault="00C654AD" w:rsidP="00C654AD">
      <w:pPr>
        <w:pStyle w:val="Heading4"/>
      </w:pPr>
      <w:r w:rsidRPr="001A49CF">
        <w:t>Interpretation: the aff must disclose the</w:t>
      </w:r>
      <w:r>
        <w:t xml:space="preserve">ir case </w:t>
      </w:r>
      <w:r w:rsidRPr="001A49CF">
        <w:t>30 minutes before the round</w:t>
      </w:r>
    </w:p>
    <w:p w14:paraId="281BA794" w14:textId="77777777" w:rsidR="00C654AD" w:rsidRDefault="00C654AD" w:rsidP="00C654AD">
      <w:pPr>
        <w:pStyle w:val="Heading4"/>
        <w:rPr>
          <w:rFonts w:cs="Calibri"/>
        </w:rPr>
      </w:pPr>
      <w:r w:rsidRPr="001A49CF">
        <w:rPr>
          <w:rFonts w:cs="Calibri"/>
        </w:rPr>
        <w:t>Violation – they didn’t</w:t>
      </w:r>
    </w:p>
    <w:p w14:paraId="47F8A99D" w14:textId="048D10FC" w:rsidR="00C654AD" w:rsidRPr="000D1591" w:rsidRDefault="00C654AD" w:rsidP="00C654AD">
      <w:r w:rsidRPr="00C654AD">
        <w:drawing>
          <wp:inline distT="0" distB="0" distL="0" distR="0" wp14:anchorId="32D15004" wp14:editId="0EDB149F">
            <wp:extent cx="5839107" cy="2570205"/>
            <wp:effectExtent l="0" t="0" r="3175" b="0"/>
            <wp:docPr id="1" name="Picture 1" descr="Graphical user interface, text,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text, application&#10;&#10;Description automatically generated"/>
                    <pic:cNvPicPr/>
                  </pic:nvPicPr>
                  <pic:blipFill>
                    <a:blip r:embed="rId9"/>
                    <a:stretch>
                      <a:fillRect/>
                    </a:stretch>
                  </pic:blipFill>
                  <pic:spPr>
                    <a:xfrm>
                      <a:off x="0" y="0"/>
                      <a:ext cx="5923909" cy="2607532"/>
                    </a:xfrm>
                    <a:prstGeom prst="rect">
                      <a:avLst/>
                    </a:prstGeom>
                  </pic:spPr>
                </pic:pic>
              </a:graphicData>
            </a:graphic>
          </wp:inline>
        </w:drawing>
      </w:r>
    </w:p>
    <w:p w14:paraId="298FC580" w14:textId="77777777" w:rsidR="00C654AD" w:rsidRDefault="00C654AD" w:rsidP="00C654AD">
      <w:pPr>
        <w:pStyle w:val="Heading4"/>
      </w:pPr>
      <w:r w:rsidRPr="001A49CF">
        <w:t>Standard</w:t>
      </w:r>
      <w:r>
        <w:t>s:</w:t>
      </w:r>
    </w:p>
    <w:p w14:paraId="0B9894B2" w14:textId="0719B8BE" w:rsidR="00C654AD" w:rsidRPr="00976CCA" w:rsidRDefault="00C654AD" w:rsidP="00C654AD">
      <w:r>
        <w:rPr>
          <w:b/>
          <w:sz w:val="26"/>
          <w:szCs w:val="26"/>
        </w:rPr>
        <w:t xml:space="preserve">1] Reciprocity- Absent disclosure we go into the round in the dark since we don’t know what </w:t>
      </w:r>
      <w:r w:rsidR="00124C9A">
        <w:rPr>
          <w:b/>
          <w:sz w:val="26"/>
          <w:szCs w:val="26"/>
        </w:rPr>
        <w:t xml:space="preserve">you will read </w:t>
      </w:r>
      <w:r>
        <w:rPr>
          <w:b/>
          <w:sz w:val="26"/>
          <w:szCs w:val="26"/>
        </w:rPr>
        <w:t>which means we lose a lot of pre round and pre-tournament prep- but you can prep us out easily since I disclose everything which means you are at a structural advantage going into the round.</w:t>
      </w:r>
    </w:p>
    <w:p w14:paraId="778D384B" w14:textId="77777777" w:rsidR="00C654AD" w:rsidRDefault="00C654AD" w:rsidP="00C654AD">
      <w:pPr>
        <w:pStyle w:val="Heading4"/>
      </w:pPr>
      <w:r>
        <w:lastRenderedPageBreak/>
        <w:t>2] Quality engagement – aff</w:t>
      </w:r>
      <w:r w:rsidRPr="001A49CF">
        <w:t xml:space="preserve"> disclosure discourages cheap shot affs. If the aff isn't inherent or easily defeated by 20 minutes of research, the case should lose—this will answer the 1ar's claim about innovation—with 30 minutes of prep, there's still an incentive to find a new strategic, well justified aff, but no incentive to cut a horrible, incoherent aff that the neg can't check against the broader literature.</w:t>
      </w:r>
    </w:p>
    <w:p w14:paraId="1CB3EFDB" w14:textId="130A4218" w:rsidR="00C5256F" w:rsidRDefault="00C5256F" w:rsidP="00243C34">
      <w:pPr>
        <w:pStyle w:val="Heading4"/>
      </w:pPr>
      <w:r>
        <w:t xml:space="preserve">Fairness is intrinsic to the activity and education is the only portable skill we get </w:t>
      </w:r>
      <w:r w:rsidR="00827854">
        <w:t>out</w:t>
      </w:r>
      <w:r>
        <w:t xml:space="preserve"> of debate</w:t>
      </w:r>
    </w:p>
    <w:p w14:paraId="09F98F65" w14:textId="4740D18D" w:rsidR="00744AEB" w:rsidRDefault="00243C34" w:rsidP="00243C34">
      <w:pPr>
        <w:pStyle w:val="Heading4"/>
      </w:pPr>
      <w:r w:rsidRPr="001A49CF">
        <w:t xml:space="preserve">1] No RVIs: a. Chills theory – If people know they might lose for reading theory, it will disincentivize them. b. You don’t get to win by being fair. c. Theory Baiting – good theory debaters will bait people into reading theory against certain cases </w:t>
      </w:r>
    </w:p>
    <w:p w14:paraId="599AF240" w14:textId="77777777" w:rsidR="00744AEB" w:rsidRDefault="00243C34" w:rsidP="00243C34">
      <w:pPr>
        <w:pStyle w:val="Heading4"/>
      </w:pPr>
      <w:r w:rsidRPr="001A49CF">
        <w:t xml:space="preserve">2] Use competing interpretations: a. Reasonability causes a race to the bottom with testing the limit of it b. Finding the best possible interp makes debate have higher quality arguments c. Judge intervention shouldn’t be allowed bc it produces bias </w:t>
      </w:r>
    </w:p>
    <w:p w14:paraId="0FB69DD7" w14:textId="45FEC366" w:rsidR="00243C34" w:rsidRDefault="00243C34" w:rsidP="00243C34">
      <w:pPr>
        <w:pStyle w:val="Heading4"/>
      </w:pPr>
      <w:r w:rsidRPr="001A49CF">
        <w:t>3] Drop the debater: Drop the debater for being abusive – we can’t restart the round from the 1AC and I’m skewed for the rest of the debate.</w:t>
      </w:r>
    </w:p>
    <w:p w14:paraId="09388851" w14:textId="13F23E63" w:rsidR="00C11C23" w:rsidRDefault="00C11C23" w:rsidP="00C11C23">
      <w:pPr>
        <w:pStyle w:val="Heading3"/>
        <w:rPr>
          <w:rStyle w:val="StyleUnderline"/>
          <w:b/>
          <w:sz w:val="32"/>
        </w:rPr>
      </w:pPr>
      <w:r>
        <w:rPr>
          <w:rStyle w:val="StyleUnderline"/>
          <w:b/>
          <w:sz w:val="32"/>
        </w:rPr>
        <w:lastRenderedPageBreak/>
        <w:t>1</w:t>
      </w:r>
      <w:r w:rsidR="007469A4">
        <w:rPr>
          <w:rStyle w:val="StyleUnderline"/>
          <w:b/>
          <w:sz w:val="32"/>
        </w:rPr>
        <w:t>N</w:t>
      </w:r>
      <w:r>
        <w:rPr>
          <w:rStyle w:val="StyleUnderline"/>
          <w:b/>
          <w:sz w:val="32"/>
        </w:rPr>
        <w:t>C – OFF</w:t>
      </w:r>
    </w:p>
    <w:p w14:paraId="4F500660" w14:textId="77777777" w:rsidR="007469A4" w:rsidRPr="00051B41" w:rsidRDefault="007469A4" w:rsidP="007469A4">
      <w:pPr>
        <w:pStyle w:val="Heading4"/>
        <w:rPr>
          <w:rFonts w:cs="Calibri"/>
        </w:rPr>
      </w:pPr>
      <w:r w:rsidRPr="00051B41">
        <w:rPr>
          <w:rFonts w:cs="Calibri"/>
        </w:rPr>
        <w:t>Interpretation: “the appropriation of outer space” is a generic indefinite singular. The aff may not defend a subset of appropriation of outer space by private entities being unjust.</w:t>
      </w:r>
    </w:p>
    <w:p w14:paraId="4C11635F" w14:textId="77777777" w:rsidR="007469A4" w:rsidRPr="00051B41" w:rsidRDefault="007469A4" w:rsidP="007469A4">
      <w:pPr>
        <w:pStyle w:val="Heading4"/>
        <w:rPr>
          <w:rFonts w:cs="Calibri"/>
        </w:rPr>
      </w:pPr>
      <w:bookmarkStart w:id="0" w:name="_Hlk49427414"/>
      <w:bookmarkStart w:id="1" w:name="_Hlk49426946"/>
      <w:r w:rsidRPr="00051B41">
        <w:rPr>
          <w:rFonts w:cs="Calibri"/>
        </w:rPr>
        <w:t>The definite article “the” makes the rez a definite singular – it’s generic</w:t>
      </w:r>
    </w:p>
    <w:p w14:paraId="521E0CD3" w14:textId="77777777" w:rsidR="007469A4" w:rsidRPr="00051B41" w:rsidRDefault="007469A4" w:rsidP="007469A4">
      <w:bookmarkStart w:id="2" w:name="_Hlk49427914"/>
      <w:bookmarkEnd w:id="0"/>
      <w:r w:rsidRPr="00051B41">
        <w:rPr>
          <w:rStyle w:val="Style13ptBold"/>
        </w:rPr>
        <w:t>CCC n.d.</w:t>
      </w:r>
      <w:r w:rsidRPr="00051B41">
        <w:t xml:space="preserve"> [</w:t>
      </w:r>
      <w:r w:rsidRPr="00051B41">
        <w:rPr>
          <w:szCs w:val="16"/>
        </w:rPr>
        <w:t xml:space="preserve">Capital Community College, a nonprofit 501 c-3 organization that supports scholarships, faculty development, and curriculum innovation.] “Articles, Determiners, and Quantifiers.” Capital Community College. </w:t>
      </w:r>
      <w:hyperlink r:id="rId10" w:anchor="articles" w:history="1">
        <w:r w:rsidRPr="00051B41">
          <w:rPr>
            <w:rStyle w:val="Hyperlink"/>
            <w:szCs w:val="16"/>
          </w:rPr>
          <w:t>http://grammar.ccc.commnet.edu/grammar/determiners/determiners.htm#articles</w:t>
        </w:r>
      </w:hyperlink>
      <w:r w:rsidRPr="00051B41">
        <w:rPr>
          <w:rStyle w:val="Hyperlink"/>
          <w:szCs w:val="16"/>
        </w:rPr>
        <w:t xml:space="preserve"> TG</w:t>
      </w:r>
    </w:p>
    <w:p w14:paraId="65DEE845" w14:textId="77777777" w:rsidR="007469A4" w:rsidRPr="00051B41" w:rsidRDefault="007469A4" w:rsidP="007469A4">
      <w:bookmarkStart w:id="3" w:name="_Hlk49428306"/>
      <w:bookmarkEnd w:id="2"/>
      <w:r w:rsidRPr="00051B41">
        <w:t xml:space="preserve">The three articles — a, an, the — are a kind of adjective. </w:t>
      </w:r>
      <w:r w:rsidRPr="00051B41">
        <w:rPr>
          <w:rStyle w:val="StyleUnderline"/>
          <w:highlight w:val="green"/>
        </w:rPr>
        <w:t>The is</w:t>
      </w:r>
      <w:r w:rsidRPr="00051B41">
        <w:rPr>
          <w:rStyle w:val="StyleUnderline"/>
        </w:rPr>
        <w:t xml:space="preserve"> called </w:t>
      </w:r>
      <w:r w:rsidRPr="00051B41">
        <w:rPr>
          <w:rStyle w:val="StyleUnderline"/>
          <w:highlight w:val="green"/>
        </w:rPr>
        <w:t>the definite article</w:t>
      </w:r>
      <w:r w:rsidRPr="00051B41">
        <w:t xml:space="preserve"> because it usually precedes a specific or previously mentioned noun; a and an are called indefinite articles because they are used to refer to something in a less specific manner (an unspecified count noun). These words are also listed among the noun markers or determiners because they are almost invariably followed by a noun (or something else acting as a noun). caution CAUTION! Even after you learn all the principles behind the use of these articles, you will find an abundance of situations where choosing the correct article or choosing whether to use one or not will prove chancy. Icy highways are dangerous. The icy highways are dangerous. And both are correct. The is used with specific nouns. The is required when the noun it refers to represents something that is one of a kind: The moon circles the earth. The is required when the noun it refers to represents something in the abstract: The United States has encouraged the use of the private automobile as opposed to the use of public transit. The is required when the noun it refers to represents something named earlier in the text. (See below..) If you would like help with the distinction between count and non-count nouns, please refer to Count and Non-Count Nouns. We use a before singular count-nouns that begin with consonants (a cow, a barn, a sheep); we use an before singular count-nouns that begin with vowels or vowel-like sounds (an apple, an urban blight, an open door). Words that begin with an h sound often require an a (as in a horse, a history book, a hotel), but if an h-word begins with an actual vowel sound, use an an (as in an hour, an honor). We would say a useful device and a union matter because the u of those words actually sounds like yoo (as opposed, say, to the u of an ugly incident). The same is true of a European and a Euro (because of that consonantal "Yoo" sound). We would say a once-in-a-lifetime experience or a one-time hero because the words once and one begin with a w sound (as if they were spelled wuntz and won). Merriam-Webster's Dictionary says that we can use an before an h- word that begins with an unstressed syllable. Thus, we might say an hisTORical moment, but we would say a HIStory book. Many writers would call that an affectation and prefer that we say a historical, but apparently, this choice is a matter of personal taste. For help on using articles with abbreviations and acronyms (a or an FBI agent?), see the section on Abbreviations. First and subsequent reference: When we first refer to something in written text, we often use an indefinite article to modify it. A newspaper has an obligation to seek out and tell the truth. In a subsequent reference to this newspaper, however, we will use the definite article: There are situations, however, when the newspaper must determine whether the public's safety is jeopardized by knowing the truth. Another example: "I'd like a glass of orange juice, please," John said. "I put the glass of juice on the counter already," Sheila </w:t>
      </w:r>
      <w:r w:rsidRPr="00051B41">
        <w:lastRenderedPageBreak/>
        <w:t xml:space="preserve">replied. Exception: When a modifier appears between the article and the noun, the subsequent article will continue to be indefinite: "I'd like a big glass of orange juice, please," John said. "I put a big glass of juice on the counter already," Sheila replied. Generic reference: </w:t>
      </w:r>
      <w:r w:rsidRPr="00051B41">
        <w:rPr>
          <w:rStyle w:val="StyleUnderline"/>
        </w:rPr>
        <w:t xml:space="preserve">We can </w:t>
      </w:r>
      <w:r w:rsidRPr="00051B41">
        <w:rPr>
          <w:rStyle w:val="StyleUnderline"/>
          <w:highlight w:val="green"/>
        </w:rPr>
        <w:t>refer to something in a generic way</w:t>
      </w:r>
      <w:r w:rsidRPr="00051B41">
        <w:rPr>
          <w:rStyle w:val="StyleUnderline"/>
        </w:rPr>
        <w:t xml:space="preserve"> by using any of the three articles</w:t>
      </w:r>
      <w:r w:rsidRPr="00051B41">
        <w:t xml:space="preserve">. We can do the same thing by omitting the article altogether. A beagle makes a great hunting dog and family companion. An airedale is sometimes a rather skittish animal. </w:t>
      </w:r>
      <w:r w:rsidRPr="00051B41">
        <w:rPr>
          <w:rStyle w:val="StyleUnderline"/>
          <w:highlight w:val="green"/>
        </w:rPr>
        <w:t>The golden retriever is a marvelous pet</w:t>
      </w:r>
      <w:r w:rsidRPr="00051B41">
        <w:rPr>
          <w:rStyle w:val="StyleUnderline"/>
        </w:rPr>
        <w:t xml:space="preserve"> for children</w:t>
      </w:r>
      <w:r w:rsidRPr="00051B41">
        <w:t>. Irish setters are not the highly intelligent animals they used to be. The difference between the generic indefinite pronoun and the normal indefinite pronoun is that the latter refers to any of that class ("I want to buy a beagle, and any old beagle will do.") whereas the former (see beagle sentence) refers to all members of that class.</w:t>
      </w:r>
    </w:p>
    <w:bookmarkEnd w:id="1"/>
    <w:bookmarkEnd w:id="3"/>
    <w:p w14:paraId="3381954E" w14:textId="77777777" w:rsidR="007469A4" w:rsidRPr="00051B41" w:rsidRDefault="007469A4" w:rsidP="007469A4">
      <w:pPr>
        <w:pStyle w:val="Heading4"/>
        <w:rPr>
          <w:rFonts w:cs="Calibri"/>
          <w:bCs w:val="0"/>
        </w:rPr>
      </w:pPr>
      <w:r w:rsidRPr="00051B41">
        <w:rPr>
          <w:rStyle w:val="Emphasis"/>
          <w:u w:val="none"/>
        </w:rPr>
        <w:t>Violation – they only defend ____</w:t>
      </w:r>
    </w:p>
    <w:p w14:paraId="0D499CF1" w14:textId="77777777" w:rsidR="007469A4" w:rsidRPr="00051B41" w:rsidRDefault="007469A4" w:rsidP="007469A4"/>
    <w:p w14:paraId="5C168797" w14:textId="77777777" w:rsidR="007469A4" w:rsidRPr="00051B41" w:rsidRDefault="007469A4" w:rsidP="007469A4">
      <w:pPr>
        <w:pStyle w:val="Heading4"/>
        <w:rPr>
          <w:rFonts w:cs="Calibri"/>
        </w:rPr>
      </w:pPr>
      <w:r w:rsidRPr="00051B41">
        <w:rPr>
          <w:rFonts w:cs="Calibri"/>
        </w:rPr>
        <w:t>Vote neg:</w:t>
      </w:r>
    </w:p>
    <w:p w14:paraId="675C94FA" w14:textId="527FD623" w:rsidR="007469A4" w:rsidRDefault="007469A4" w:rsidP="007469A4">
      <w:pPr>
        <w:pStyle w:val="Heading4"/>
        <w:rPr>
          <w:rFonts w:cs="Calibri"/>
        </w:rPr>
      </w:pPr>
      <w:r w:rsidRPr="00051B41">
        <w:rPr>
          <w:rFonts w:cs="Calibri"/>
        </w:rPr>
        <w:t>1] Limits – they can pick any form of appropriation from internet satellites to asteroid mining to moon basing to Mars colonization and there’s no universal disad since they’re all different and require different uses space – explodes neg prep and leads to random appropriation of the week affs which makes cutting stable neg links impossible. PICs don’t solve – it’s absurd to say</w:t>
      </w:r>
      <w:r w:rsidRPr="00051B41">
        <w:rPr>
          <w:rFonts w:cs="Calibri"/>
          <w:color w:val="000000" w:themeColor="text1"/>
        </w:rPr>
        <w:t xml:space="preserve"> neg potential abuse justifies the aff being flat out not T, which leads to a race towards abuse. L</w:t>
      </w:r>
      <w:r w:rsidRPr="00051B41">
        <w:rPr>
          <w:rFonts w:cs="Calibri"/>
        </w:rPr>
        <w:t xml:space="preserve">imits key to reciprocal engagement since they create a caselist for neg prep. </w:t>
      </w:r>
    </w:p>
    <w:p w14:paraId="0D46DF53" w14:textId="23C96878" w:rsidR="00F44413" w:rsidRPr="00F44413" w:rsidRDefault="00F44413" w:rsidP="00F44413">
      <w:r>
        <w:t>Cross apply paradigm iss</w:t>
      </w:r>
      <w:r w:rsidR="00A73557">
        <w:t>ues</w:t>
      </w:r>
    </w:p>
    <w:p w14:paraId="71EA8F8D" w14:textId="77777777" w:rsidR="00C11C23" w:rsidRPr="00C11C23" w:rsidRDefault="00C11C23" w:rsidP="00C11C23"/>
    <w:p w14:paraId="3BA033BC" w14:textId="21EFC36C" w:rsidR="00DB475A" w:rsidRDefault="00DB475A" w:rsidP="00DB475A">
      <w:pPr>
        <w:pStyle w:val="Heading3"/>
        <w:rPr>
          <w:rStyle w:val="StyleUnderline"/>
          <w:b/>
          <w:sz w:val="32"/>
        </w:rPr>
      </w:pPr>
      <w:r>
        <w:rPr>
          <w:rStyle w:val="StyleUnderline"/>
          <w:b/>
          <w:sz w:val="32"/>
        </w:rPr>
        <w:lastRenderedPageBreak/>
        <w:t>1NC – OFF</w:t>
      </w:r>
    </w:p>
    <w:p w14:paraId="0628DA88" w14:textId="1866DDCF" w:rsidR="00DB475A" w:rsidRDefault="00DB475A" w:rsidP="00DB475A">
      <w:pPr>
        <w:pStyle w:val="Heading4"/>
        <w:rPr>
          <w:rStyle w:val="StyleUnderline"/>
          <w:b/>
          <w:sz w:val="26"/>
          <w:u w:val="none"/>
        </w:rPr>
      </w:pPr>
      <w:r>
        <w:rPr>
          <w:rStyle w:val="StyleUnderline"/>
          <w:b/>
          <w:sz w:val="26"/>
          <w:u w:val="none"/>
        </w:rPr>
        <w:t xml:space="preserve">Interp – may not say the aff gets 1ar theory, it’s the highest layer in the round, they get RVIs, but we don’t </w:t>
      </w:r>
    </w:p>
    <w:p w14:paraId="3D581F1F" w14:textId="0B92665F" w:rsidR="000931E7" w:rsidRDefault="000931E7" w:rsidP="000931E7">
      <w:r>
        <w:t>Violation – underview</w:t>
      </w:r>
    </w:p>
    <w:p w14:paraId="2D31C1F5" w14:textId="54328284" w:rsidR="000931E7" w:rsidRDefault="000931E7" w:rsidP="000931E7">
      <w:r>
        <w:t>Standards:</w:t>
      </w:r>
    </w:p>
    <w:p w14:paraId="30C5D98C" w14:textId="77A97B79" w:rsidR="000931E7" w:rsidRDefault="00E604A1" w:rsidP="000931E7">
      <w:pPr>
        <w:pStyle w:val="ListParagraph"/>
        <w:numPr>
          <w:ilvl w:val="0"/>
          <w:numId w:val="12"/>
        </w:numPr>
      </w:pPr>
      <w:r>
        <w:t>R</w:t>
      </w:r>
      <w:r w:rsidR="000931E7">
        <w:t>eciprocity</w:t>
      </w:r>
      <w:r>
        <w:t xml:space="preserve"> – they get to win off our shells but we can’t win off theirs</w:t>
      </w:r>
    </w:p>
    <w:p w14:paraId="3BF2B9DB" w14:textId="01884B67" w:rsidR="0093039B" w:rsidRDefault="00632092" w:rsidP="000931E7">
      <w:pPr>
        <w:pStyle w:val="ListParagraph"/>
        <w:numPr>
          <w:ilvl w:val="0"/>
          <w:numId w:val="12"/>
        </w:numPr>
      </w:pPr>
      <w:r>
        <w:t>Norm setting – rvis on our shell and highest layer for 1ar theory means they win every theory round and the neg is never able to set norms</w:t>
      </w:r>
    </w:p>
    <w:p w14:paraId="64C155AE" w14:textId="7CA695E2" w:rsidR="00176601" w:rsidRDefault="00176601" w:rsidP="00176601">
      <w:pPr>
        <w:pStyle w:val="Heading3"/>
        <w:rPr>
          <w:rStyle w:val="StyleUnderline"/>
          <w:b/>
          <w:sz w:val="32"/>
        </w:rPr>
      </w:pPr>
      <w:r>
        <w:rPr>
          <w:rStyle w:val="StyleUnderline"/>
          <w:b/>
          <w:sz w:val="32"/>
        </w:rPr>
        <w:lastRenderedPageBreak/>
        <w:t>1NC – OFF</w:t>
      </w:r>
    </w:p>
    <w:p w14:paraId="727DEC15" w14:textId="638D3620" w:rsidR="00176601" w:rsidRPr="00C43880" w:rsidRDefault="00176601" w:rsidP="00176601">
      <w:pPr>
        <w:pStyle w:val="Heading4"/>
      </w:pPr>
      <w:r>
        <w:t>Xi’s regime is stable now, but its success depends on strong growth and private sector development</w:t>
      </w:r>
      <w:r w:rsidR="0084140E">
        <w:t xml:space="preserve"> – they’re researching mars too</w:t>
      </w:r>
    </w:p>
    <w:p w14:paraId="63D6D5C4" w14:textId="77777777" w:rsidR="00176601" w:rsidRPr="00C43880" w:rsidRDefault="00176601" w:rsidP="00176601">
      <w:r w:rsidRPr="00C43880">
        <w:rPr>
          <w:rFonts w:eastAsiaTheme="majorEastAsia" w:cstheme="majorBidi"/>
          <w:b/>
          <w:iCs/>
          <w:sz w:val="26"/>
        </w:rPr>
        <w:t>Mitter and Johnson 21</w:t>
      </w:r>
      <w:r>
        <w:t xml:space="preserve"> [</w:t>
      </w:r>
      <w:r w:rsidRPr="00C43880">
        <w:t xml:space="preserve">Rana Mitter and Elsbeth Johnson, </w:t>
      </w:r>
      <w:hyperlink r:id="rId11" w:history="1">
        <w:r w:rsidRPr="00C43880">
          <w:rPr>
            <w:rStyle w:val="Hyperlink"/>
          </w:rPr>
          <w:t>Rana Mitter</w:t>
        </w:r>
      </w:hyperlink>
      <w:r w:rsidRPr="00C43880">
        <w:t xml:space="preserve"> is a professor of the history and politics of modern China at Oxford. </w:t>
      </w:r>
      <w:hyperlink r:id="rId12" w:history="1">
        <w:r w:rsidRPr="00C43880">
          <w:rPr>
            <w:rStyle w:val="Hyperlink"/>
          </w:rPr>
          <w:t>Elsbeth Johnson</w:t>
        </w:r>
      </w:hyperlink>
      <w:r w:rsidRPr="00C43880">
        <w:t xml:space="preserve">, formerly the strategy director for Prudential PLC’s Asian business, is a senior lecturer at MIT’s Sloan School of Management and the founder of SystemShift, a consulting firm. </w:t>
      </w:r>
      <w:r>
        <w:t>May-June 2021</w:t>
      </w:r>
      <w:r w:rsidRPr="00C43880">
        <w:t xml:space="preserve">, "What the West Gets Wrong About China," Harvard Business Review, </w:t>
      </w:r>
      <w:hyperlink r:id="rId13" w:history="1">
        <w:r w:rsidRPr="00D57645">
          <w:rPr>
            <w:rStyle w:val="Hyperlink"/>
          </w:rPr>
          <w:t>https://hbr.org/2021/05/what-the-west-gets-wrong-about-china accessed 12/14/21</w:t>
        </w:r>
      </w:hyperlink>
      <w:r>
        <w:t>] Adam</w:t>
      </w:r>
    </w:p>
    <w:p w14:paraId="43D3AF06" w14:textId="77777777" w:rsidR="00176601" w:rsidRPr="00607D72" w:rsidRDefault="00176601" w:rsidP="00176601">
      <w:pPr>
        <w:rPr>
          <w:rStyle w:val="StyleUnderline"/>
        </w:rPr>
      </w:pPr>
      <w:r w:rsidRPr="00607D72">
        <w:rPr>
          <w:rStyle w:val="StyleUnderline"/>
          <w:highlight w:val="cyan"/>
        </w:rPr>
        <w:t>In China</w:t>
      </w:r>
      <w:r w:rsidRPr="00607D72">
        <w:rPr>
          <w:rStyle w:val="StyleUnderline"/>
        </w:rPr>
        <w:t xml:space="preserve">, however, </w:t>
      </w:r>
      <w:r w:rsidRPr="00607D72">
        <w:rPr>
          <w:rStyle w:val="StyleUnderline"/>
          <w:highlight w:val="cyan"/>
        </w:rPr>
        <w:t>growth</w:t>
      </w:r>
      <w:r w:rsidRPr="00607D72">
        <w:rPr>
          <w:rStyle w:val="StyleUnderline"/>
        </w:rPr>
        <w:t xml:space="preserve"> </w:t>
      </w:r>
      <w:r w:rsidRPr="00607D72">
        <w:rPr>
          <w:rStyle w:val="StyleUnderline"/>
          <w:highlight w:val="cyan"/>
        </w:rPr>
        <w:t xml:space="preserve">has </w:t>
      </w:r>
      <w:r w:rsidRPr="0054169D">
        <w:rPr>
          <w:rStyle w:val="StyleUnderline"/>
          <w:highlight w:val="cyan"/>
        </w:rPr>
        <w:t>come in the context of</w:t>
      </w:r>
      <w:r w:rsidRPr="00607D72">
        <w:rPr>
          <w:rStyle w:val="StyleUnderline"/>
        </w:rPr>
        <w:t xml:space="preserve"> </w:t>
      </w:r>
      <w:r w:rsidRPr="00607D72">
        <w:rPr>
          <w:rStyle w:val="StyleUnderline"/>
          <w:highlight w:val="cyan"/>
        </w:rPr>
        <w:t>stable</w:t>
      </w:r>
      <w:r w:rsidRPr="00607D72">
        <w:rPr>
          <w:rStyle w:val="StyleUnderline"/>
        </w:rPr>
        <w:t xml:space="preserve"> communist </w:t>
      </w:r>
      <w:r w:rsidRPr="00607D72">
        <w:rPr>
          <w:rStyle w:val="StyleUnderline"/>
          <w:highlight w:val="cyan"/>
        </w:rPr>
        <w:t>rule</w:t>
      </w:r>
      <w:r w:rsidRPr="00607D72">
        <w:rPr>
          <w:rStyle w:val="StyleUnderline"/>
        </w:rPr>
        <w:t>,</w:t>
      </w:r>
      <w:r w:rsidRPr="00C43880">
        <w:t xml:space="preserve"> suggesting that </w:t>
      </w:r>
      <w:r w:rsidRPr="00607D72">
        <w:rPr>
          <w:rStyle w:val="StyleUnderline"/>
        </w:rPr>
        <w:t>democracy and growth are not inevitably mutually dependent</w:t>
      </w:r>
      <w:r w:rsidRPr="00C43880">
        <w:t xml:space="preserve">. In fact, </w:t>
      </w:r>
      <w:r w:rsidRPr="00607D72">
        <w:rPr>
          <w:rStyle w:val="StyleUnderline"/>
        </w:rPr>
        <w:t>many Chinese believe that the country’s recent economic achievements</w:t>
      </w:r>
      <w:r w:rsidRPr="00C43880">
        <w:t>—</w:t>
      </w:r>
      <w:r w:rsidRPr="00607D72">
        <w:rPr>
          <w:rStyle w:val="StyleUnderline"/>
        </w:rPr>
        <w:t xml:space="preserve">large-scale </w:t>
      </w:r>
      <w:r w:rsidRPr="00607D72">
        <w:rPr>
          <w:rStyle w:val="StyleUnderline"/>
          <w:highlight w:val="cyan"/>
        </w:rPr>
        <w:t>poverty reduction</w:t>
      </w:r>
      <w:r w:rsidRPr="00607D72">
        <w:rPr>
          <w:rStyle w:val="StyleUnderline"/>
        </w:rPr>
        <w:t xml:space="preserve">, huge </w:t>
      </w:r>
      <w:r w:rsidRPr="00607D72">
        <w:rPr>
          <w:rStyle w:val="StyleUnderline"/>
          <w:highlight w:val="cyan"/>
        </w:rPr>
        <w:t>infrastructure investment</w:t>
      </w:r>
      <w:r w:rsidRPr="00607D72">
        <w:rPr>
          <w:rStyle w:val="StyleUnderline"/>
        </w:rPr>
        <w:t xml:space="preserve">, and development as a </w:t>
      </w:r>
      <w:r w:rsidRPr="00607D72">
        <w:rPr>
          <w:rStyle w:val="StyleUnderline"/>
          <w:highlight w:val="cyan"/>
        </w:rPr>
        <w:t>world-class</w:t>
      </w:r>
      <w:r w:rsidRPr="00607D72">
        <w:rPr>
          <w:rStyle w:val="StyleUnderline"/>
        </w:rPr>
        <w:t xml:space="preserve"> </w:t>
      </w:r>
      <w:r w:rsidRPr="00607D72">
        <w:rPr>
          <w:rStyle w:val="StyleUnderline"/>
          <w:highlight w:val="cyan"/>
        </w:rPr>
        <w:t>tech innovator</w:t>
      </w:r>
      <w:r w:rsidRPr="00C43880">
        <w:t xml:space="preserve">—have come about because of, not despite, China’s authoritarian form of government. Its </w:t>
      </w:r>
      <w:r w:rsidRPr="00607D72">
        <w:rPr>
          <w:rStyle w:val="StyleUnderline"/>
        </w:rPr>
        <w:t>aggressive handling of Covid-19—in sharp contrast to that of many Western countries with higher death rates and later, less-stringent lockdowns—has, if anything, reinforced that view.</w:t>
      </w:r>
    </w:p>
    <w:p w14:paraId="2AEE4575" w14:textId="77777777" w:rsidR="00176601" w:rsidRPr="00607D72" w:rsidRDefault="00176601" w:rsidP="00176601">
      <w:pPr>
        <w:rPr>
          <w:rStyle w:val="StyleUnderline"/>
        </w:rPr>
      </w:pPr>
      <w:r w:rsidRPr="00607D72">
        <w:rPr>
          <w:rStyle w:val="StyleUnderline"/>
        </w:rPr>
        <w:t>China has also defied predictions that its authoritarianism would inhibit its capacity to </w:t>
      </w:r>
      <w:hyperlink r:id="rId14" w:history="1">
        <w:r w:rsidRPr="00607D72">
          <w:rPr>
            <w:rStyle w:val="StyleUnderline"/>
          </w:rPr>
          <w:t>innovate</w:t>
        </w:r>
      </w:hyperlink>
      <w:r w:rsidRPr="00607D72">
        <w:rPr>
          <w:rStyle w:val="StyleUnderline"/>
        </w:rPr>
        <w:t>.</w:t>
      </w:r>
      <w:r w:rsidRPr="00C43880">
        <w:t xml:space="preserve"> </w:t>
      </w:r>
      <w:r w:rsidRPr="00607D72">
        <w:rPr>
          <w:rStyle w:val="StyleUnderline"/>
        </w:rPr>
        <w:t xml:space="preserve">It is a </w:t>
      </w:r>
      <w:r w:rsidRPr="00607D72">
        <w:rPr>
          <w:rStyle w:val="StyleUnderline"/>
          <w:highlight w:val="cyan"/>
        </w:rPr>
        <w:t>global leader in</w:t>
      </w:r>
      <w:r w:rsidRPr="00607D72">
        <w:rPr>
          <w:rStyle w:val="StyleUnderline"/>
        </w:rPr>
        <w:t xml:space="preserve"> AI, biotech, and </w:t>
      </w:r>
      <w:r w:rsidRPr="00607D72">
        <w:rPr>
          <w:rStyle w:val="StyleUnderline"/>
          <w:highlight w:val="cyan"/>
        </w:rPr>
        <w:t>space exploration</w:t>
      </w:r>
      <w:r w:rsidRPr="00607D72">
        <w:rPr>
          <w:rStyle w:val="StyleUnderline"/>
        </w:rPr>
        <w:t xml:space="preserve">. </w:t>
      </w:r>
      <w:r w:rsidRPr="00C43880">
        <w:t xml:space="preserve">Some of its technological successes have been driven by market forces: People wanted to buy goods or communicate more easily, and the likes of Alibaba and Tencent have helped them do just that. But </w:t>
      </w:r>
      <w:r w:rsidRPr="00607D72">
        <w:rPr>
          <w:rStyle w:val="StyleUnderline"/>
        </w:rPr>
        <w:t xml:space="preserve">much of the </w:t>
      </w:r>
      <w:r w:rsidRPr="00607D72">
        <w:rPr>
          <w:rStyle w:val="StyleUnderline"/>
          <w:highlight w:val="cyan"/>
        </w:rPr>
        <w:t>technological progress</w:t>
      </w:r>
      <w:r w:rsidRPr="00607D72">
        <w:rPr>
          <w:rStyle w:val="StyleUnderline"/>
        </w:rPr>
        <w:t xml:space="preserve"> has come from a highly innovative and well-funded military that has invested heavily in China’s burgeoning new industries.</w:t>
      </w:r>
      <w:r w:rsidRPr="00C43880">
        <w:t xml:space="preserve"> This, of course, mirrors the role of U.S. defense and intelligence spending in the development of Silicon Valley. </w:t>
      </w:r>
      <w:r w:rsidRPr="00607D72">
        <w:rPr>
          <w:rStyle w:val="StyleUnderline"/>
        </w:rPr>
        <w:t xml:space="preserve">But in China the </w:t>
      </w:r>
      <w:r w:rsidRPr="0054169D">
        <w:rPr>
          <w:rStyle w:val="StyleUnderline"/>
          <w:highlight w:val="cyan"/>
        </w:rPr>
        <w:t>consumer applications</w:t>
      </w:r>
      <w:r w:rsidRPr="00607D72">
        <w:rPr>
          <w:rStyle w:val="StyleUnderline"/>
        </w:rPr>
        <w:t xml:space="preserve"> have </w:t>
      </w:r>
      <w:r w:rsidRPr="0054169D">
        <w:rPr>
          <w:rStyle w:val="StyleUnderline"/>
          <w:highlight w:val="cyan"/>
        </w:rPr>
        <w:t>come faster</w:t>
      </w:r>
      <w:r w:rsidRPr="00607D72">
        <w:rPr>
          <w:rStyle w:val="StyleUnderline"/>
        </w:rPr>
        <w:t xml:space="preserve">, making more obvious the </w:t>
      </w:r>
      <w:r w:rsidRPr="0054169D">
        <w:rPr>
          <w:rStyle w:val="StyleUnderline"/>
          <w:highlight w:val="cyan"/>
        </w:rPr>
        <w:t>link between government investment and</w:t>
      </w:r>
      <w:r w:rsidRPr="00607D72">
        <w:rPr>
          <w:rStyle w:val="StyleUnderline"/>
        </w:rPr>
        <w:t xml:space="preserve"> </w:t>
      </w:r>
      <w:r w:rsidRPr="0054169D">
        <w:rPr>
          <w:rStyle w:val="StyleUnderline"/>
          <w:highlight w:val="cyan"/>
        </w:rPr>
        <w:t>products</w:t>
      </w:r>
      <w:r w:rsidRPr="00607D72">
        <w:rPr>
          <w:rStyle w:val="StyleUnderline"/>
        </w:rPr>
        <w:t xml:space="preserve"> and services that benefit individuals.</w:t>
      </w:r>
      <w:r w:rsidRPr="00C43880">
        <w:t xml:space="preserve"> That’s why </w:t>
      </w:r>
      <w:r w:rsidRPr="00607D72">
        <w:rPr>
          <w:rStyle w:val="StyleUnderline"/>
        </w:rPr>
        <w:t xml:space="preserve">ordinary </w:t>
      </w:r>
      <w:r w:rsidRPr="00607D72">
        <w:rPr>
          <w:rStyle w:val="StyleUnderline"/>
          <w:highlight w:val="cyan"/>
        </w:rPr>
        <w:t>Chinese people see</w:t>
      </w:r>
      <w:r w:rsidRPr="00607D72">
        <w:rPr>
          <w:rStyle w:val="StyleUnderline"/>
        </w:rPr>
        <w:t xml:space="preserve"> Chinese </w:t>
      </w:r>
      <w:r w:rsidRPr="00607D72">
        <w:rPr>
          <w:rStyle w:val="StyleUnderline"/>
          <w:highlight w:val="cyan"/>
        </w:rPr>
        <w:t>companies</w:t>
      </w:r>
      <w:r w:rsidRPr="00607D72">
        <w:rPr>
          <w:rStyle w:val="StyleUnderline"/>
        </w:rPr>
        <w:t xml:space="preserve"> such as Alibaba, Huawei, and TikTok </w:t>
      </w:r>
      <w:r w:rsidRPr="00607D72">
        <w:rPr>
          <w:rStyle w:val="StyleUnderline"/>
          <w:highlight w:val="cyan"/>
        </w:rPr>
        <w:t>as sources of national pride</w:t>
      </w:r>
      <w:r w:rsidRPr="00607D72">
        <w:rPr>
          <w:rStyle w:val="StyleUnderline"/>
        </w:rPr>
        <w:t xml:space="preserve">—international </w:t>
      </w:r>
      <w:r w:rsidRPr="00607D72">
        <w:rPr>
          <w:rStyle w:val="StyleUnderline"/>
          <w:highlight w:val="cyan"/>
        </w:rPr>
        <w:t>vanguards of Chinese success</w:t>
      </w:r>
      <w:r w:rsidRPr="00607D72">
        <w:rPr>
          <w:rStyle w:val="StyleUnderline"/>
        </w:rPr>
        <w:t>—rather than simply sources of jobs or GDP, as they might be viewed in the West.</w:t>
      </w:r>
    </w:p>
    <w:p w14:paraId="11EB6FE6" w14:textId="77777777" w:rsidR="00176601" w:rsidRDefault="00176601" w:rsidP="00176601">
      <w:r w:rsidRPr="00C43880">
        <w:t xml:space="preserve">Thus July 2020 polling data from the Ash Center at Harvard’s Kennedy School of Government revealed </w:t>
      </w:r>
      <w:r w:rsidRPr="00607D72">
        <w:rPr>
          <w:rStyle w:val="StyleUnderline"/>
        </w:rPr>
        <w:t>95% satisfaction with the Beijing government among Chinese citizens.</w:t>
      </w:r>
      <w:r w:rsidRPr="00C43880">
        <w:t xml:space="preserve"> Our own experiences on the ground in China confirm this. </w:t>
      </w:r>
      <w:r w:rsidRPr="00607D72">
        <w:rPr>
          <w:rStyle w:val="StyleUnderline"/>
        </w:rPr>
        <w:t xml:space="preserve">Most ordinary people we meet don’t feel that the authoritarian state is solely oppressive, </w:t>
      </w:r>
      <w:r w:rsidRPr="00C43880">
        <w:t>although it can be that; for them it also provides opportunity. A cleaner in Chongqing now owns several apartments because the CCP reformed property laws. A Shanghai journalist is paid by her state-controlled magazine to fly around the world for stories on global lifestyle trends. A young student in Nanjing can study propulsion physics at Beijing’s Tsinghua University thanks to social mobility and the party’s significant investment in scientific research.</w:t>
      </w:r>
    </w:p>
    <w:p w14:paraId="10308E98" w14:textId="77777777" w:rsidR="00176601" w:rsidRDefault="00176601" w:rsidP="00176601">
      <w:pPr>
        <w:pStyle w:val="Heading4"/>
      </w:pPr>
      <w:r>
        <w:lastRenderedPageBreak/>
        <w:t xml:space="preserve">Xi has committed to the commercial space industry as </w:t>
      </w:r>
      <w:r w:rsidRPr="000834BA">
        <w:t xml:space="preserve">the </w:t>
      </w:r>
      <w:r w:rsidRPr="000834BA">
        <w:rPr>
          <w:u w:val="single"/>
        </w:rPr>
        <w:t>linchpin of China’s rise</w:t>
      </w:r>
      <w:r>
        <w:t xml:space="preserve"> – the plan is seen as a complete 180</w:t>
      </w:r>
    </w:p>
    <w:p w14:paraId="31DB0E00" w14:textId="77777777" w:rsidR="00176601" w:rsidRDefault="00176601" w:rsidP="00176601">
      <w:r w:rsidRPr="00473116">
        <w:rPr>
          <w:rFonts w:eastAsiaTheme="majorEastAsia" w:cstheme="majorBidi"/>
          <w:b/>
          <w:iCs/>
          <w:sz w:val="26"/>
        </w:rPr>
        <w:t>Patel 21</w:t>
      </w:r>
      <w:r>
        <w:t xml:space="preserve"> [</w:t>
      </w:r>
      <w:r w:rsidRPr="00473116">
        <w:t>Neel V.</w:t>
      </w:r>
      <w:r>
        <w:t xml:space="preserve"> Patel</w:t>
      </w:r>
      <w:r w:rsidRPr="00473116">
        <w:t>,</w:t>
      </w:r>
      <w:r>
        <w:t xml:space="preserve"> Neel is a space reporter for MIT Technology Review.</w:t>
      </w:r>
      <w:r w:rsidRPr="00473116">
        <w:t xml:space="preserve"> 1-21-2021, "China’s surging private space industry is out to challenge the US," MIT Technology Review, </w:t>
      </w:r>
      <w:hyperlink r:id="rId15" w:history="1">
        <w:r w:rsidRPr="00E24A24">
          <w:rPr>
            <w:rStyle w:val="Hyperlink"/>
          </w:rPr>
          <w:t>https://www.technologyreview.com/2021/01/21/1016513/china-private-commercial-space-industry-dominance/</w:t>
        </w:r>
      </w:hyperlink>
      <w:r>
        <w:t xml:space="preserve"> accessed 12/14/21] Adam</w:t>
      </w:r>
    </w:p>
    <w:p w14:paraId="3BB4D2FE" w14:textId="77777777" w:rsidR="00176601" w:rsidRPr="00BC42E1" w:rsidRDefault="00176601" w:rsidP="00176601">
      <w:pPr>
        <w:rPr>
          <w:sz w:val="16"/>
        </w:rPr>
      </w:pPr>
      <w:r w:rsidRPr="00BC42E1">
        <w:rPr>
          <w:sz w:val="16"/>
        </w:rPr>
        <w:t xml:space="preserve">Until recently, China’s space activity has been overwhelmingly dominated by two state-owned enterprises: the China Aerospace Science &amp; Industry Corporation Limited (CASIC) and the China Aerospace Science and Technology Corporation (CASC). A few </w:t>
      </w:r>
      <w:r w:rsidRPr="00473116">
        <w:rPr>
          <w:rStyle w:val="StyleUnderline"/>
        </w:rPr>
        <w:t>private space firms have been allowed to operate in the country for a while</w:t>
      </w:r>
      <w:r w:rsidRPr="00BC42E1">
        <w:rPr>
          <w:sz w:val="16"/>
        </w:rPr>
        <w:t>: for example, there’s the China Great Wall Industry Corporation Limited (in reality a subsidiary of CASC), which has provided commercial launches since it was established in 1980. But for the most part, China’s commercial space industry has been nonexistent. Satellites were expensive to build and launch, and they were too heavy and large for anything but the biggest rockets to actually deliver to orbit. The costs involved were too much for anything but national budgets to handle.</w:t>
      </w:r>
    </w:p>
    <w:p w14:paraId="230F2E92" w14:textId="77777777" w:rsidR="00176601" w:rsidRPr="00473116" w:rsidRDefault="00176601" w:rsidP="00176601">
      <w:pPr>
        <w:rPr>
          <w:rStyle w:val="StyleUnderline"/>
        </w:rPr>
      </w:pPr>
      <w:r w:rsidRPr="00BC42E1">
        <w:rPr>
          <w:sz w:val="16"/>
        </w:rPr>
        <w:t xml:space="preserve">That </w:t>
      </w:r>
      <w:r w:rsidRPr="00473116">
        <w:rPr>
          <w:rStyle w:val="StyleUnderline"/>
        </w:rPr>
        <w:t xml:space="preserve">all changed this past decade as </w:t>
      </w:r>
      <w:r w:rsidRPr="00097ADC">
        <w:rPr>
          <w:rStyle w:val="StyleUnderline"/>
        </w:rPr>
        <w:t>the costs of making</w:t>
      </w:r>
      <w:r w:rsidRPr="00473116">
        <w:rPr>
          <w:rStyle w:val="StyleUnderline"/>
        </w:rPr>
        <w:t xml:space="preserve"> satellites and launching </w:t>
      </w:r>
      <w:r w:rsidRPr="00097ADC">
        <w:rPr>
          <w:rStyle w:val="StyleUnderline"/>
        </w:rPr>
        <w:t>rockets plunged.</w:t>
      </w:r>
      <w:r w:rsidRPr="00BC42E1">
        <w:rPr>
          <w:sz w:val="16"/>
        </w:rPr>
        <w:t xml:space="preserve"> In 2014, a year </w:t>
      </w:r>
      <w:r w:rsidRPr="00097ADC">
        <w:rPr>
          <w:rStyle w:val="StyleUnderline"/>
        </w:rPr>
        <w:t>after</w:t>
      </w:r>
      <w:r w:rsidRPr="00BC42E1">
        <w:rPr>
          <w:sz w:val="16"/>
        </w:rPr>
        <w:t xml:space="preserve"> </w:t>
      </w:r>
      <w:r w:rsidRPr="00097ADC">
        <w:rPr>
          <w:rStyle w:val="StyleUnderline"/>
          <w:highlight w:val="cyan"/>
        </w:rPr>
        <w:t>Xi</w:t>
      </w:r>
      <w:r w:rsidRPr="00473116">
        <w:rPr>
          <w:rStyle w:val="StyleUnderline"/>
        </w:rPr>
        <w:t xml:space="preserve"> Jinping took over as the new leader of China,</w:t>
      </w:r>
      <w:r w:rsidRPr="00BC42E1">
        <w:rPr>
          <w:sz w:val="16"/>
        </w:rPr>
        <w:t xml:space="preserve"> the </w:t>
      </w:r>
      <w:r w:rsidRPr="00473116">
        <w:rPr>
          <w:rStyle w:val="StyleUnderline"/>
        </w:rPr>
        <w:t xml:space="preserve">Chinese </w:t>
      </w:r>
      <w:r w:rsidRPr="00097ADC">
        <w:rPr>
          <w:rStyle w:val="StyleUnderline"/>
          <w:highlight w:val="cyan"/>
        </w:rPr>
        <w:t>government</w:t>
      </w:r>
      <w:r w:rsidRPr="00473116">
        <w:rPr>
          <w:rStyle w:val="StyleUnderline"/>
        </w:rPr>
        <w:t xml:space="preserve"> decided to </w:t>
      </w:r>
      <w:r w:rsidRPr="00097ADC">
        <w:rPr>
          <w:rStyle w:val="StyleUnderline"/>
          <w:highlight w:val="cyan"/>
        </w:rPr>
        <w:t>treat</w:t>
      </w:r>
      <w:r w:rsidRPr="00473116">
        <w:rPr>
          <w:rStyle w:val="StyleUnderline"/>
        </w:rPr>
        <w:t xml:space="preserve"> </w:t>
      </w:r>
      <w:r w:rsidRPr="00097ADC">
        <w:rPr>
          <w:rStyle w:val="StyleUnderline"/>
          <w:highlight w:val="cyan"/>
        </w:rPr>
        <w:t>civil</w:t>
      </w:r>
      <w:r w:rsidRPr="00473116">
        <w:rPr>
          <w:rStyle w:val="StyleUnderline"/>
        </w:rPr>
        <w:t xml:space="preserve"> </w:t>
      </w:r>
      <w:r w:rsidRPr="00097ADC">
        <w:rPr>
          <w:rStyle w:val="StyleUnderline"/>
          <w:highlight w:val="cyan"/>
        </w:rPr>
        <w:t>space</w:t>
      </w:r>
      <w:r w:rsidRPr="00473116">
        <w:rPr>
          <w:rStyle w:val="StyleUnderline"/>
        </w:rPr>
        <w:t xml:space="preserve"> </w:t>
      </w:r>
      <w:r w:rsidRPr="00097ADC">
        <w:rPr>
          <w:rStyle w:val="StyleUnderline"/>
          <w:highlight w:val="cyan"/>
        </w:rPr>
        <w:t>development</w:t>
      </w:r>
      <w:r w:rsidRPr="00473116">
        <w:rPr>
          <w:rStyle w:val="StyleUnderline"/>
        </w:rPr>
        <w:t xml:space="preserve"> </w:t>
      </w:r>
      <w:r w:rsidRPr="00097ADC">
        <w:rPr>
          <w:rStyle w:val="StyleUnderline"/>
          <w:highlight w:val="cyan"/>
        </w:rPr>
        <w:t>as</w:t>
      </w:r>
      <w:r w:rsidRPr="00473116">
        <w:rPr>
          <w:rStyle w:val="StyleUnderline"/>
        </w:rPr>
        <w:t xml:space="preserve"> </w:t>
      </w:r>
      <w:r w:rsidRPr="00097ADC">
        <w:rPr>
          <w:rStyle w:val="StyleUnderline"/>
          <w:highlight w:val="cyan"/>
        </w:rPr>
        <w:t>a</w:t>
      </w:r>
      <w:r w:rsidRPr="00473116">
        <w:rPr>
          <w:rStyle w:val="StyleUnderline"/>
        </w:rPr>
        <w:t xml:space="preserve"> </w:t>
      </w:r>
      <w:r w:rsidRPr="00097ADC">
        <w:rPr>
          <w:rStyle w:val="StyleUnderline"/>
          <w:highlight w:val="cyan"/>
        </w:rPr>
        <w:t>key area of innovation</w:t>
      </w:r>
      <w:r w:rsidRPr="00473116">
        <w:rPr>
          <w:rStyle w:val="StyleUnderline"/>
        </w:rPr>
        <w:t>,</w:t>
      </w:r>
      <w:r w:rsidRPr="00BC42E1">
        <w:rPr>
          <w:sz w:val="16"/>
        </w:rPr>
        <w:t xml:space="preserve"> as it had already </w:t>
      </w:r>
      <w:r w:rsidRPr="00473116">
        <w:rPr>
          <w:rStyle w:val="StyleUnderline"/>
        </w:rPr>
        <w:t>begun doing with AI and solar power</w:t>
      </w:r>
      <w:r w:rsidRPr="00BC42E1">
        <w:rPr>
          <w:sz w:val="16"/>
        </w:rPr>
        <w:t xml:space="preserve">. It </w:t>
      </w:r>
      <w:r w:rsidRPr="00097ADC">
        <w:rPr>
          <w:rStyle w:val="StyleUnderline"/>
          <w:highlight w:val="cyan"/>
        </w:rPr>
        <w:t>issued</w:t>
      </w:r>
      <w:r w:rsidRPr="00473116">
        <w:rPr>
          <w:rStyle w:val="StyleUnderline"/>
        </w:rPr>
        <w:t xml:space="preserve"> a policy </w:t>
      </w:r>
      <w:r w:rsidRPr="00097ADC">
        <w:rPr>
          <w:rStyle w:val="StyleUnderline"/>
          <w:highlight w:val="cyan"/>
        </w:rPr>
        <w:t>directive</w:t>
      </w:r>
      <w:r w:rsidRPr="00473116">
        <w:rPr>
          <w:rStyle w:val="StyleUnderline"/>
        </w:rPr>
        <w:t xml:space="preserve"> called </w:t>
      </w:r>
      <w:hyperlink r:id="rId16" w:tgtFrame="_blank" w:history="1">
        <w:r w:rsidRPr="00473116">
          <w:rPr>
            <w:rStyle w:val="StyleUnderline"/>
          </w:rPr>
          <w:t>Document 60</w:t>
        </w:r>
      </w:hyperlink>
      <w:r w:rsidRPr="00473116">
        <w:rPr>
          <w:rStyle w:val="StyleUnderline"/>
        </w:rPr>
        <w:t xml:space="preserve"> that year to </w:t>
      </w:r>
      <w:r w:rsidRPr="00097ADC">
        <w:rPr>
          <w:rStyle w:val="StyleUnderline"/>
          <w:highlight w:val="cyan"/>
        </w:rPr>
        <w:t>enable</w:t>
      </w:r>
      <w:r w:rsidRPr="00473116">
        <w:rPr>
          <w:rStyle w:val="StyleUnderline"/>
        </w:rPr>
        <w:t xml:space="preserve"> </w:t>
      </w:r>
      <w:r w:rsidRPr="00097ADC">
        <w:rPr>
          <w:rStyle w:val="StyleUnderline"/>
          <w:highlight w:val="cyan"/>
        </w:rPr>
        <w:t>large</w:t>
      </w:r>
      <w:r w:rsidRPr="00473116">
        <w:rPr>
          <w:rStyle w:val="StyleUnderline"/>
        </w:rPr>
        <w:t xml:space="preserve"> </w:t>
      </w:r>
      <w:r w:rsidRPr="00097ADC">
        <w:rPr>
          <w:rStyle w:val="StyleUnderline"/>
          <w:highlight w:val="cyan"/>
        </w:rPr>
        <w:t>private</w:t>
      </w:r>
      <w:r w:rsidRPr="00473116">
        <w:rPr>
          <w:rStyle w:val="StyleUnderline"/>
        </w:rPr>
        <w:t xml:space="preserve"> </w:t>
      </w:r>
      <w:r w:rsidRPr="00097ADC">
        <w:rPr>
          <w:rStyle w:val="StyleUnderline"/>
          <w:highlight w:val="cyan"/>
        </w:rPr>
        <w:t>investment</w:t>
      </w:r>
      <w:r w:rsidRPr="00473116">
        <w:rPr>
          <w:rStyle w:val="StyleUnderline"/>
        </w:rPr>
        <w:t xml:space="preserve"> in companies interested in participating </w:t>
      </w:r>
      <w:r w:rsidRPr="00097ADC">
        <w:rPr>
          <w:rStyle w:val="StyleUnderline"/>
          <w:highlight w:val="cyan"/>
        </w:rPr>
        <w:t>in</w:t>
      </w:r>
      <w:r w:rsidRPr="00473116">
        <w:rPr>
          <w:rStyle w:val="StyleUnderline"/>
        </w:rPr>
        <w:t xml:space="preserve"> the </w:t>
      </w:r>
      <w:r w:rsidRPr="00097ADC">
        <w:rPr>
          <w:rStyle w:val="StyleUnderline"/>
          <w:highlight w:val="cyan"/>
        </w:rPr>
        <w:t>space</w:t>
      </w:r>
      <w:r w:rsidRPr="00473116">
        <w:rPr>
          <w:rStyle w:val="StyleUnderline"/>
        </w:rPr>
        <w:t xml:space="preserve"> </w:t>
      </w:r>
      <w:r w:rsidRPr="00097ADC">
        <w:rPr>
          <w:rStyle w:val="StyleUnderline"/>
          <w:highlight w:val="cyan"/>
        </w:rPr>
        <w:t>industry</w:t>
      </w:r>
      <w:r w:rsidRPr="00473116">
        <w:rPr>
          <w:rStyle w:val="StyleUnderline"/>
        </w:rPr>
        <w:t>. </w:t>
      </w:r>
    </w:p>
    <w:p w14:paraId="187A57C8" w14:textId="77777777" w:rsidR="00176601" w:rsidRPr="00761F18" w:rsidRDefault="00176601" w:rsidP="00176601">
      <w:pPr>
        <w:rPr>
          <w:rStyle w:val="StyleUnderline"/>
        </w:rPr>
      </w:pPr>
      <w:r w:rsidRPr="00BC42E1">
        <w:rPr>
          <w:sz w:val="16"/>
        </w:rPr>
        <w:t>“</w:t>
      </w:r>
      <w:r w:rsidRPr="00761F18">
        <w:rPr>
          <w:rStyle w:val="StyleUnderline"/>
        </w:rPr>
        <w:t xml:space="preserve">Xi’s goal was that </w:t>
      </w:r>
      <w:r w:rsidRPr="00097ADC">
        <w:rPr>
          <w:rStyle w:val="StyleUnderline"/>
          <w:highlight w:val="cyan"/>
        </w:rPr>
        <w:t>if China</w:t>
      </w:r>
      <w:r w:rsidRPr="00761F18">
        <w:rPr>
          <w:rStyle w:val="StyleUnderline"/>
        </w:rPr>
        <w:t xml:space="preserve"> has </w:t>
      </w:r>
      <w:r w:rsidRPr="00097ADC">
        <w:rPr>
          <w:rStyle w:val="StyleUnderline"/>
          <w:highlight w:val="cyan"/>
        </w:rPr>
        <w:t>to become a critical player in technology</w:t>
      </w:r>
      <w:r w:rsidRPr="00761F18">
        <w:rPr>
          <w:rStyle w:val="StyleUnderline"/>
        </w:rPr>
        <w:t>, including in civil space and aerospace</w:t>
      </w:r>
      <w:r w:rsidRPr="00BC42E1">
        <w:rPr>
          <w:sz w:val="16"/>
        </w:rPr>
        <w:t xml:space="preserve">, it was </w:t>
      </w:r>
      <w:r w:rsidRPr="00097ADC">
        <w:rPr>
          <w:rStyle w:val="StyleUnderline"/>
          <w:highlight w:val="cyan"/>
        </w:rPr>
        <w:t>critical</w:t>
      </w:r>
      <w:r w:rsidRPr="00761F18">
        <w:rPr>
          <w:rStyle w:val="StyleUnderline"/>
        </w:rPr>
        <w:t xml:space="preserve"> </w:t>
      </w:r>
      <w:r w:rsidRPr="00097ADC">
        <w:rPr>
          <w:rStyle w:val="StyleUnderline"/>
          <w:highlight w:val="cyan"/>
        </w:rPr>
        <w:t>to</w:t>
      </w:r>
      <w:r w:rsidRPr="00761F18">
        <w:rPr>
          <w:rStyle w:val="StyleUnderline"/>
        </w:rPr>
        <w:t xml:space="preserve"> </w:t>
      </w:r>
      <w:r w:rsidRPr="00097ADC">
        <w:rPr>
          <w:rStyle w:val="StyleUnderline"/>
          <w:highlight w:val="cyan"/>
        </w:rPr>
        <w:t>develop</w:t>
      </w:r>
      <w:r w:rsidRPr="00761F18">
        <w:rPr>
          <w:rStyle w:val="StyleUnderline"/>
        </w:rPr>
        <w:t xml:space="preserve"> a </w:t>
      </w:r>
      <w:r w:rsidRPr="00097ADC">
        <w:rPr>
          <w:rStyle w:val="StyleUnderline"/>
          <w:highlight w:val="cyan"/>
        </w:rPr>
        <w:t>space ecosystem</w:t>
      </w:r>
      <w:r w:rsidRPr="00761F18">
        <w:rPr>
          <w:rStyle w:val="StyleUnderline"/>
        </w:rPr>
        <w:t xml:space="preserve"> </w:t>
      </w:r>
      <w:r w:rsidRPr="00097ADC">
        <w:rPr>
          <w:rStyle w:val="StyleUnderline"/>
          <w:highlight w:val="cyan"/>
        </w:rPr>
        <w:t>that</w:t>
      </w:r>
      <w:r w:rsidRPr="00761F18">
        <w:rPr>
          <w:rStyle w:val="StyleUnderline"/>
        </w:rPr>
        <w:t xml:space="preserve"> </w:t>
      </w:r>
      <w:r w:rsidRPr="00097ADC">
        <w:rPr>
          <w:rStyle w:val="StyleUnderline"/>
          <w:highlight w:val="cyan"/>
        </w:rPr>
        <w:t>includes</w:t>
      </w:r>
      <w:r w:rsidRPr="00761F18">
        <w:rPr>
          <w:rStyle w:val="StyleUnderline"/>
        </w:rPr>
        <w:t xml:space="preserve"> the </w:t>
      </w:r>
      <w:r w:rsidRPr="00097ADC">
        <w:rPr>
          <w:rStyle w:val="StyleUnderline"/>
          <w:highlight w:val="cyan"/>
        </w:rPr>
        <w:t>private sector</w:t>
      </w:r>
      <w:r w:rsidRPr="00BC42E1">
        <w:rPr>
          <w:sz w:val="16"/>
        </w:rPr>
        <w:t>,” says Namrata Goswami, a geopolitics expert based in Montgomery, Alabama, who’s been studying China’s space program for many years. “</w:t>
      </w:r>
      <w:r w:rsidRPr="00761F18">
        <w:rPr>
          <w:rStyle w:val="StyleUnderline"/>
        </w:rPr>
        <w:t>He was taking a cue from the American private sector to encourage innovation from a talent pool that extended beyond state-funded organizations.”</w:t>
      </w:r>
    </w:p>
    <w:p w14:paraId="288644BC" w14:textId="77777777" w:rsidR="00176601" w:rsidRPr="00BC42E1" w:rsidRDefault="00176601" w:rsidP="00176601">
      <w:pPr>
        <w:rPr>
          <w:sz w:val="16"/>
        </w:rPr>
      </w:pPr>
      <w:r w:rsidRPr="00BC42E1">
        <w:rPr>
          <w:sz w:val="16"/>
        </w:rPr>
        <w:t xml:space="preserve">As a result, there are </w:t>
      </w:r>
      <w:r w:rsidRPr="00761F18">
        <w:rPr>
          <w:rStyle w:val="StyleUnderline"/>
        </w:rPr>
        <w:t>now 78 commercial space companies operating in China,</w:t>
      </w:r>
      <w:r w:rsidRPr="00BC42E1">
        <w:rPr>
          <w:sz w:val="16"/>
        </w:rPr>
        <w:t xml:space="preserve"> according to a</w:t>
      </w:r>
      <w:hyperlink r:id="rId17" w:tgtFrame="_blank" w:history="1">
        <w:r w:rsidRPr="00BC42E1">
          <w:rPr>
            <w:rStyle w:val="Hyperlink"/>
            <w:sz w:val="16"/>
          </w:rPr>
          <w:t> 2019 report by the Institute for Defense Analyses</w:t>
        </w:r>
      </w:hyperlink>
      <w:r w:rsidRPr="00BC42E1">
        <w:rPr>
          <w:sz w:val="16"/>
        </w:rPr>
        <w:t xml:space="preserve">. More than </w:t>
      </w:r>
      <w:r w:rsidRPr="00761F18">
        <w:rPr>
          <w:rStyle w:val="StyleUnderline"/>
        </w:rPr>
        <w:t>half have been founded since 201</w:t>
      </w:r>
      <w:r w:rsidRPr="00BC42E1">
        <w:rPr>
          <w:sz w:val="16"/>
        </w:rPr>
        <w:t>4, and the vast majority focus on satellite manufacturing and launch services.</w:t>
      </w:r>
    </w:p>
    <w:p w14:paraId="4207B929" w14:textId="77777777" w:rsidR="00176601" w:rsidRPr="00BC42E1" w:rsidRDefault="00176601" w:rsidP="00176601">
      <w:pPr>
        <w:rPr>
          <w:sz w:val="16"/>
        </w:rPr>
      </w:pPr>
      <w:r w:rsidRPr="00BC42E1">
        <w:rPr>
          <w:sz w:val="16"/>
        </w:rPr>
        <w:t xml:space="preserve">For example, </w:t>
      </w:r>
      <w:r w:rsidRPr="00761F18">
        <w:rPr>
          <w:rStyle w:val="StyleUnderline"/>
        </w:rPr>
        <w:t>Galactic Energy</w:t>
      </w:r>
      <w:r w:rsidRPr="00BC42E1">
        <w:rPr>
          <w:sz w:val="16"/>
        </w:rPr>
        <w:t xml:space="preserve">, founded in February 2018, is building its Ceres rocket to offer rapid launch service for single payloads, while its Pallas rocket is being built to deploy entire constellations. Rival company </w:t>
      </w:r>
      <w:r w:rsidRPr="00761F18">
        <w:rPr>
          <w:rStyle w:val="StyleUnderline"/>
        </w:rPr>
        <w:t>i-Space</w:t>
      </w:r>
      <w:r w:rsidRPr="00BC42E1">
        <w:rPr>
          <w:sz w:val="16"/>
        </w:rPr>
        <w:t xml:space="preserve">, formed in 2016, became the first commercial Chinese company to make it to space with its Hyperbola-1 in July 2019. It wants to pursue reusable first-stage boosters that can land vertically, like those from SpaceX. So does </w:t>
      </w:r>
      <w:r w:rsidRPr="00761F18">
        <w:rPr>
          <w:rStyle w:val="StyleUnderline"/>
        </w:rPr>
        <w:t>LinkSpace</w:t>
      </w:r>
      <w:r w:rsidRPr="00BC42E1">
        <w:rPr>
          <w:sz w:val="16"/>
        </w:rPr>
        <w:t xml:space="preserve"> (founded in 2014), although it also hopes to use rockets to deliver packages from one terrestrial location to another.</w:t>
      </w:r>
    </w:p>
    <w:p w14:paraId="3D574412" w14:textId="77777777" w:rsidR="00176601" w:rsidRPr="00BC42E1" w:rsidRDefault="00176601" w:rsidP="00176601">
      <w:pPr>
        <w:rPr>
          <w:sz w:val="16"/>
        </w:rPr>
      </w:pPr>
      <w:r w:rsidRPr="00761F18">
        <w:rPr>
          <w:rStyle w:val="StyleUnderline"/>
        </w:rPr>
        <w:t>Spacety</w:t>
      </w:r>
      <w:r w:rsidRPr="00BC42E1">
        <w:rPr>
          <w:sz w:val="16"/>
        </w:rPr>
        <w:t>, founded in 2016, wants to turn around customer orders to build and launch its small satellites in just six months. In December it launched a miniaturized version of a satellite that uses 2D radar images to build 3D reconstructions of terrestrial landscapes. Weeks later, it </w:t>
      </w:r>
      <w:hyperlink r:id="rId18" w:tgtFrame="_blank" w:history="1">
        <w:r w:rsidRPr="00BC42E1">
          <w:rPr>
            <w:rStyle w:val="Hyperlink"/>
            <w:sz w:val="16"/>
          </w:rPr>
          <w:t>released the first images taken by the satellite</w:t>
        </w:r>
      </w:hyperlink>
      <w:r w:rsidRPr="00BC42E1">
        <w:rPr>
          <w:sz w:val="16"/>
        </w:rPr>
        <w:t>, Hisea-1, featuring three-meter resolution. Spacety wants to launch a constellation of these satellites to offer high-quality imaging at low cost. </w:t>
      </w:r>
    </w:p>
    <w:p w14:paraId="57DB28C6" w14:textId="77777777" w:rsidR="00176601" w:rsidRPr="00BC42E1" w:rsidRDefault="00176601" w:rsidP="00176601">
      <w:pPr>
        <w:rPr>
          <w:sz w:val="16"/>
        </w:rPr>
      </w:pPr>
      <w:r w:rsidRPr="00BC42E1">
        <w:rPr>
          <w:sz w:val="16"/>
        </w:rPr>
        <w:t xml:space="preserve">To a large extent, </w:t>
      </w:r>
      <w:r w:rsidRPr="00761F18">
        <w:rPr>
          <w:rStyle w:val="StyleUnderline"/>
        </w:rPr>
        <w:t>China is following the same blueprint drawn up by the US</w:t>
      </w:r>
      <w:r w:rsidRPr="00BC42E1">
        <w:rPr>
          <w:sz w:val="16"/>
        </w:rPr>
        <w:t xml:space="preserve">: using </w:t>
      </w:r>
      <w:r w:rsidRPr="00761F18">
        <w:rPr>
          <w:rStyle w:val="StyleUnderline"/>
        </w:rPr>
        <w:t xml:space="preserve">government contracts and </w:t>
      </w:r>
      <w:r w:rsidRPr="00097ADC">
        <w:rPr>
          <w:rStyle w:val="StyleUnderline"/>
          <w:highlight w:val="cyan"/>
        </w:rPr>
        <w:t>subsidies</w:t>
      </w:r>
      <w:r w:rsidRPr="00761F18">
        <w:rPr>
          <w:rStyle w:val="StyleUnderline"/>
        </w:rPr>
        <w:t xml:space="preserve"> to </w:t>
      </w:r>
      <w:r w:rsidRPr="00097ADC">
        <w:rPr>
          <w:rStyle w:val="StyleUnderline"/>
          <w:highlight w:val="cyan"/>
        </w:rPr>
        <w:t>give</w:t>
      </w:r>
      <w:r w:rsidRPr="00761F18">
        <w:rPr>
          <w:rStyle w:val="StyleUnderline"/>
        </w:rPr>
        <w:t xml:space="preserve"> these </w:t>
      </w:r>
      <w:r w:rsidRPr="00097ADC">
        <w:rPr>
          <w:rStyle w:val="StyleUnderline"/>
          <w:highlight w:val="cyan"/>
        </w:rPr>
        <w:t>companies a foot</w:t>
      </w:r>
      <w:r w:rsidRPr="00BC42E1">
        <w:rPr>
          <w:sz w:val="16"/>
          <w:highlight w:val="cyan"/>
        </w:rPr>
        <w:t xml:space="preserve"> </w:t>
      </w:r>
      <w:r w:rsidRPr="00097ADC">
        <w:rPr>
          <w:rStyle w:val="StyleUnderline"/>
          <w:highlight w:val="cyan"/>
        </w:rPr>
        <w:t>up</w:t>
      </w:r>
      <w:r w:rsidRPr="00BC42E1">
        <w:rPr>
          <w:sz w:val="16"/>
        </w:rPr>
        <w:t>. US firms like SpaceX benefited greatly from NASA contracts that paid out millions to build and test rockets and space vehicles for delivering cargo to the International Space Station. With that experience under its belt, SpaceX was able to attract more customers with greater confidence. </w:t>
      </w:r>
    </w:p>
    <w:p w14:paraId="0DB823A7" w14:textId="77777777" w:rsidR="00176601" w:rsidRPr="00761F18" w:rsidRDefault="00176601" w:rsidP="00176601">
      <w:pPr>
        <w:rPr>
          <w:rStyle w:val="StyleUnderline"/>
        </w:rPr>
      </w:pPr>
      <w:r w:rsidRPr="00BC42E1">
        <w:rPr>
          <w:sz w:val="16"/>
        </w:rPr>
        <w:t xml:space="preserve">Venture capital is another tried-and-true route. </w:t>
      </w:r>
      <w:r w:rsidRPr="00761F18">
        <w:rPr>
          <w:rStyle w:val="StyleUnderline"/>
        </w:rPr>
        <w:t xml:space="preserve">The IDA report estimates that </w:t>
      </w:r>
      <w:r w:rsidRPr="00097ADC">
        <w:rPr>
          <w:rStyle w:val="StyleUnderline"/>
          <w:highlight w:val="cyan"/>
        </w:rPr>
        <w:t>VC funding</w:t>
      </w:r>
      <w:r w:rsidRPr="00761F18">
        <w:rPr>
          <w:rStyle w:val="StyleUnderline"/>
        </w:rPr>
        <w:t xml:space="preserve"> for Chinese space companies was </w:t>
      </w:r>
      <w:r w:rsidRPr="00097ADC">
        <w:rPr>
          <w:rStyle w:val="StyleUnderline"/>
          <w:highlight w:val="cyan"/>
        </w:rPr>
        <w:t>up</w:t>
      </w:r>
      <w:r w:rsidRPr="00761F18">
        <w:rPr>
          <w:rStyle w:val="StyleUnderline"/>
        </w:rPr>
        <w:t xml:space="preserve"> to </w:t>
      </w:r>
      <w:r w:rsidRPr="00097ADC">
        <w:rPr>
          <w:rStyle w:val="StyleUnderline"/>
          <w:highlight w:val="cyan"/>
        </w:rPr>
        <w:t>$516 million</w:t>
      </w:r>
      <w:r w:rsidRPr="00761F18">
        <w:rPr>
          <w:rStyle w:val="StyleUnderline"/>
        </w:rPr>
        <w:t xml:space="preserve"> in 2018</w:t>
      </w:r>
      <w:r w:rsidRPr="00BC42E1">
        <w:rPr>
          <w:sz w:val="16"/>
        </w:rPr>
        <w:t xml:space="preserve">—far shy of the $2.2 billion American companies raised, but </w:t>
      </w:r>
      <w:r w:rsidRPr="00761F18">
        <w:rPr>
          <w:rStyle w:val="StyleUnderline"/>
        </w:rPr>
        <w:t xml:space="preserve">nothing </w:t>
      </w:r>
      <w:r w:rsidRPr="00761F18">
        <w:rPr>
          <w:rStyle w:val="StyleUnderline"/>
        </w:rPr>
        <w:lastRenderedPageBreak/>
        <w:t>to scoff at for an industry that really only began seven years ago</w:t>
      </w:r>
      <w:r w:rsidRPr="00BC42E1">
        <w:rPr>
          <w:sz w:val="16"/>
        </w:rPr>
        <w:t>. At least</w:t>
      </w:r>
      <w:r w:rsidRPr="00761F18">
        <w:rPr>
          <w:rStyle w:val="StyleUnderline"/>
        </w:rPr>
        <w:t xml:space="preserve"> 42 companies had no known government funding. </w:t>
      </w:r>
    </w:p>
    <w:p w14:paraId="6C3C6A79" w14:textId="77777777" w:rsidR="00176601" w:rsidRPr="00BC42E1" w:rsidRDefault="00176601" w:rsidP="00176601">
      <w:pPr>
        <w:rPr>
          <w:sz w:val="16"/>
        </w:rPr>
      </w:pPr>
      <w:r w:rsidRPr="00BC42E1">
        <w:rPr>
          <w:sz w:val="16"/>
        </w:rPr>
        <w:t xml:space="preserve">And much of the </w:t>
      </w:r>
      <w:r w:rsidRPr="00761F18">
        <w:rPr>
          <w:rStyle w:val="StyleUnderline"/>
        </w:rPr>
        <w:t>government support these companies do receive doesn’t have a federal origin, but a provincial one</w:t>
      </w:r>
      <w:r w:rsidRPr="00BC42E1">
        <w:rPr>
          <w:sz w:val="16"/>
        </w:rPr>
        <w:t xml:space="preserve">. “[These </w:t>
      </w:r>
      <w:r w:rsidRPr="00761F18">
        <w:rPr>
          <w:rStyle w:val="StyleUnderline"/>
        </w:rPr>
        <w:t>companies</w:t>
      </w:r>
      <w:r w:rsidRPr="00BC42E1">
        <w:rPr>
          <w:sz w:val="16"/>
        </w:rPr>
        <w:t xml:space="preserve">] are </w:t>
      </w:r>
      <w:r w:rsidRPr="00761F18">
        <w:rPr>
          <w:rStyle w:val="StyleUnderline"/>
        </w:rPr>
        <w:t>drawing high-tech development to these local communities,</w:t>
      </w:r>
      <w:r w:rsidRPr="00BC42E1">
        <w:rPr>
          <w:sz w:val="16"/>
        </w:rPr>
        <w:t xml:space="preserve">” says Hines. “And in return, </w:t>
      </w:r>
      <w:r w:rsidRPr="00761F18">
        <w:rPr>
          <w:rStyle w:val="StyleUnderline"/>
        </w:rPr>
        <w:t>they’re given more autonomy by the local government.”</w:t>
      </w:r>
      <w:r w:rsidRPr="00BC42E1">
        <w:rPr>
          <w:sz w:val="16"/>
        </w:rPr>
        <w:t xml:space="preserve"> While most have headquarters in Beijing, many keep facilities in Shenzhen, Chongqing, and other areas that might draw talent from local universities. </w:t>
      </w:r>
    </w:p>
    <w:p w14:paraId="64CD959F" w14:textId="77777777" w:rsidR="00176601" w:rsidRPr="00BE438B" w:rsidRDefault="00176601" w:rsidP="00176601">
      <w:pPr>
        <w:rPr>
          <w:rStyle w:val="StyleUnderline"/>
        </w:rPr>
      </w:pPr>
      <w:r w:rsidRPr="00BC42E1">
        <w:rPr>
          <w:sz w:val="16"/>
        </w:rPr>
        <w:t xml:space="preserve">There’s also </w:t>
      </w:r>
      <w:r w:rsidRPr="00761F18">
        <w:rPr>
          <w:rStyle w:val="StyleUnderline"/>
        </w:rPr>
        <w:t>one advantage specific to China: manufacturing.</w:t>
      </w:r>
      <w:r w:rsidRPr="00BC42E1">
        <w:rPr>
          <w:sz w:val="16"/>
        </w:rPr>
        <w:t xml:space="preserve"> “What is the best country to trust for manufacturing needs?” asks James Zheng, the CEO of Spacety’s Luxembourg headquarters. “It’s </w:t>
      </w:r>
      <w:r w:rsidRPr="00FF5CF0">
        <w:rPr>
          <w:rStyle w:val="StyleUnderline"/>
        </w:rPr>
        <w:t>China</w:t>
      </w:r>
      <w:r w:rsidRPr="00BE438B">
        <w:rPr>
          <w:rStyle w:val="StyleUnderline"/>
        </w:rPr>
        <w:t xml:space="preserve">. It’s the </w:t>
      </w:r>
      <w:r w:rsidRPr="00FF5CF0">
        <w:rPr>
          <w:rStyle w:val="StyleUnderline"/>
        </w:rPr>
        <w:t>manufacturing center of the world.”</w:t>
      </w:r>
      <w:r w:rsidRPr="00BC42E1">
        <w:rPr>
          <w:sz w:val="16"/>
        </w:rPr>
        <w:t xml:space="preserve"> Zheng believes the </w:t>
      </w:r>
      <w:r w:rsidRPr="00BE438B">
        <w:rPr>
          <w:rStyle w:val="StyleUnderline"/>
        </w:rPr>
        <w:t xml:space="preserve">country is in a better position than any other to </w:t>
      </w:r>
      <w:r w:rsidRPr="00FF5CF0">
        <w:rPr>
          <w:rStyle w:val="StyleUnderline"/>
          <w:highlight w:val="cyan"/>
        </w:rPr>
        <w:t>take advantage of</w:t>
      </w:r>
      <w:r w:rsidRPr="00BE438B">
        <w:rPr>
          <w:rStyle w:val="StyleUnderline"/>
        </w:rPr>
        <w:t xml:space="preserve"> the space industry’s new </w:t>
      </w:r>
      <w:r w:rsidRPr="00FF5CF0">
        <w:rPr>
          <w:rStyle w:val="StyleUnderline"/>
          <w:highlight w:val="cyan"/>
        </w:rPr>
        <w:t>need for mass production</w:t>
      </w:r>
      <w:r w:rsidRPr="00BE438B">
        <w:rPr>
          <w:rStyle w:val="StyleUnderline"/>
        </w:rPr>
        <w:t xml:space="preserve"> </w:t>
      </w:r>
      <w:r w:rsidRPr="00FF5CF0">
        <w:rPr>
          <w:rStyle w:val="StyleUnderline"/>
          <w:highlight w:val="cyan"/>
        </w:rPr>
        <w:t>of</w:t>
      </w:r>
      <w:r w:rsidRPr="00BE438B">
        <w:rPr>
          <w:rStyle w:val="StyleUnderline"/>
        </w:rPr>
        <w:t xml:space="preserve"> satellites and </w:t>
      </w:r>
      <w:r w:rsidRPr="00FF5CF0">
        <w:rPr>
          <w:rStyle w:val="StyleUnderline"/>
          <w:highlight w:val="cyan"/>
        </w:rPr>
        <w:t>rockets</w:t>
      </w:r>
      <w:r w:rsidRPr="00BE438B">
        <w:rPr>
          <w:rStyle w:val="StyleUnderline"/>
        </w:rPr>
        <w:t xml:space="preserve"> alike. </w:t>
      </w:r>
    </w:p>
    <w:p w14:paraId="3DF1E3BB" w14:textId="77777777" w:rsidR="00176601" w:rsidRPr="006D6491" w:rsidRDefault="00176601" w:rsidP="00176601">
      <w:r w:rsidRPr="006D6491">
        <w:t>Making friends</w:t>
      </w:r>
    </w:p>
    <w:p w14:paraId="03BA5727" w14:textId="77777777" w:rsidR="00176601" w:rsidRPr="00BC42E1" w:rsidRDefault="00176601" w:rsidP="00176601">
      <w:pPr>
        <w:rPr>
          <w:sz w:val="16"/>
        </w:rPr>
      </w:pPr>
      <w:r w:rsidRPr="00BC42E1">
        <w:rPr>
          <w:sz w:val="16"/>
        </w:rPr>
        <w:t xml:space="preserve">The </w:t>
      </w:r>
      <w:r w:rsidRPr="00097ADC">
        <w:rPr>
          <w:rStyle w:val="StyleUnderline"/>
        </w:rPr>
        <w:t xml:space="preserve">most </w:t>
      </w:r>
      <w:r w:rsidRPr="00FF5CF0">
        <w:rPr>
          <w:rStyle w:val="StyleUnderline"/>
        </w:rPr>
        <w:t>critical</w:t>
      </w:r>
      <w:r w:rsidRPr="00097ADC">
        <w:rPr>
          <w:rStyle w:val="StyleUnderline"/>
        </w:rPr>
        <w:t xml:space="preserve"> </w:t>
      </w:r>
      <w:r w:rsidRPr="00FF5CF0">
        <w:rPr>
          <w:rStyle w:val="StyleUnderline"/>
        </w:rPr>
        <w:t>strategic reason</w:t>
      </w:r>
      <w:r w:rsidRPr="00097ADC">
        <w:rPr>
          <w:rStyle w:val="StyleUnderline"/>
        </w:rPr>
        <w:t xml:space="preserve"> to encourage a </w:t>
      </w:r>
      <w:r w:rsidRPr="00FF5CF0">
        <w:rPr>
          <w:rStyle w:val="StyleUnderline"/>
          <w:highlight w:val="cyan"/>
        </w:rPr>
        <w:t>private</w:t>
      </w:r>
      <w:r w:rsidRPr="00097ADC">
        <w:rPr>
          <w:rStyle w:val="StyleUnderline"/>
        </w:rPr>
        <w:t xml:space="preserve"> </w:t>
      </w:r>
      <w:r w:rsidRPr="00FF5CF0">
        <w:rPr>
          <w:rStyle w:val="StyleUnderline"/>
          <w:highlight w:val="cyan"/>
        </w:rPr>
        <w:t>space</w:t>
      </w:r>
      <w:r w:rsidRPr="00097ADC">
        <w:rPr>
          <w:rStyle w:val="StyleUnderline"/>
        </w:rPr>
        <w:t xml:space="preserve"> </w:t>
      </w:r>
      <w:r w:rsidRPr="00FF5CF0">
        <w:rPr>
          <w:rStyle w:val="StyleUnderline"/>
          <w:highlight w:val="cyan"/>
        </w:rPr>
        <w:t>sector</w:t>
      </w:r>
      <w:r w:rsidRPr="00097ADC">
        <w:rPr>
          <w:rStyle w:val="StyleUnderline"/>
        </w:rPr>
        <w:t xml:space="preserve"> is </w:t>
      </w:r>
      <w:r w:rsidRPr="00FF5CF0">
        <w:rPr>
          <w:rStyle w:val="StyleUnderline"/>
        </w:rPr>
        <w:t>to</w:t>
      </w:r>
      <w:r w:rsidRPr="00097ADC">
        <w:rPr>
          <w:rStyle w:val="StyleUnderline"/>
        </w:rPr>
        <w:t xml:space="preserve"> </w:t>
      </w:r>
      <w:r w:rsidRPr="00097ADC">
        <w:rPr>
          <w:rStyle w:val="StyleUnderline"/>
          <w:highlight w:val="cyan"/>
        </w:rPr>
        <w:t>create</w:t>
      </w:r>
      <w:r w:rsidRPr="00097ADC">
        <w:rPr>
          <w:rStyle w:val="StyleUnderline"/>
        </w:rPr>
        <w:t xml:space="preserve"> </w:t>
      </w:r>
      <w:r w:rsidRPr="00FF5CF0">
        <w:rPr>
          <w:rStyle w:val="StyleUnderline"/>
        </w:rPr>
        <w:t>opportunities</w:t>
      </w:r>
      <w:r w:rsidRPr="00097ADC">
        <w:rPr>
          <w:rStyle w:val="StyleUnderline"/>
        </w:rPr>
        <w:t xml:space="preserve"> for </w:t>
      </w:r>
      <w:r w:rsidRPr="00097ADC">
        <w:rPr>
          <w:rStyle w:val="StyleUnderline"/>
          <w:highlight w:val="cyan"/>
        </w:rPr>
        <w:t>international collaboration</w:t>
      </w:r>
      <w:r w:rsidRPr="00BC42E1">
        <w:rPr>
          <w:sz w:val="16"/>
        </w:rPr>
        <w:t xml:space="preserve">—particularly to </w:t>
      </w:r>
      <w:r w:rsidRPr="00097ADC">
        <w:rPr>
          <w:rStyle w:val="StyleUnderline"/>
          <w:highlight w:val="cyan"/>
        </w:rPr>
        <w:t>attract</w:t>
      </w:r>
      <w:r w:rsidRPr="00BE438B">
        <w:rPr>
          <w:rStyle w:val="StyleUnderline"/>
        </w:rPr>
        <w:t xml:space="preserve"> </w:t>
      </w:r>
      <w:r w:rsidRPr="00097ADC">
        <w:rPr>
          <w:rStyle w:val="StyleUnderline"/>
          <w:highlight w:val="cyan"/>
        </w:rPr>
        <w:t>customers</w:t>
      </w:r>
      <w:r w:rsidRPr="00BE438B">
        <w:rPr>
          <w:rStyle w:val="StyleUnderline"/>
        </w:rPr>
        <w:t xml:space="preserve"> </w:t>
      </w:r>
      <w:r w:rsidRPr="00097ADC">
        <w:rPr>
          <w:rStyle w:val="StyleUnderline"/>
          <w:highlight w:val="cyan"/>
        </w:rPr>
        <w:t>wary</w:t>
      </w:r>
      <w:r w:rsidRPr="00BE438B">
        <w:rPr>
          <w:rStyle w:val="StyleUnderline"/>
        </w:rPr>
        <w:t xml:space="preserve"> </w:t>
      </w:r>
      <w:r w:rsidRPr="00097ADC">
        <w:rPr>
          <w:rStyle w:val="StyleUnderline"/>
          <w:highlight w:val="cyan"/>
        </w:rPr>
        <w:t>of</w:t>
      </w:r>
      <w:r w:rsidRPr="00BE438B">
        <w:rPr>
          <w:rStyle w:val="StyleUnderline"/>
        </w:rPr>
        <w:t xml:space="preserve"> being seen to mix with </w:t>
      </w:r>
      <w:r w:rsidRPr="00097ADC">
        <w:rPr>
          <w:rStyle w:val="StyleUnderline"/>
          <w:highlight w:val="cyan"/>
        </w:rPr>
        <w:t>the</w:t>
      </w:r>
      <w:r w:rsidRPr="00BE438B">
        <w:rPr>
          <w:rStyle w:val="StyleUnderline"/>
        </w:rPr>
        <w:t xml:space="preserve"> </w:t>
      </w:r>
      <w:r w:rsidRPr="00097ADC">
        <w:rPr>
          <w:rStyle w:val="StyleUnderline"/>
          <w:highlight w:val="cyan"/>
        </w:rPr>
        <w:t>Chinese</w:t>
      </w:r>
      <w:r w:rsidRPr="00BE438B">
        <w:rPr>
          <w:rStyle w:val="StyleUnderline"/>
        </w:rPr>
        <w:t xml:space="preserve"> government. </w:t>
      </w:r>
      <w:r w:rsidRPr="00BC42E1">
        <w:rPr>
          <w:sz w:val="16"/>
        </w:rPr>
        <w:t>(US agencies and government contractors, for example, are barred from working with any groups the regime funds.) Document 60 and others issued by China’s National Development and Reform Commission were aimed not just at promoting technological innovation, but also at drawing in foreign investment and maximizing a customer base beyond Chinese borders.</w:t>
      </w:r>
    </w:p>
    <w:p w14:paraId="1EAE1AF5" w14:textId="77777777" w:rsidR="00176601" w:rsidRPr="000834BA" w:rsidRDefault="00176601" w:rsidP="00176601">
      <w:pPr>
        <w:rPr>
          <w:rStyle w:val="StyleUnderline"/>
        </w:rPr>
      </w:pPr>
      <w:r w:rsidRPr="00BC42E1">
        <w:rPr>
          <w:sz w:val="16"/>
        </w:rPr>
        <w:t>“</w:t>
      </w:r>
      <w:r w:rsidRPr="00BE438B">
        <w:rPr>
          <w:rStyle w:val="StyleUnderline"/>
        </w:rPr>
        <w:t>China realizes there are certain things they cannot get on their own</w:t>
      </w:r>
      <w:r w:rsidRPr="00BC42E1">
        <w:rPr>
          <w:sz w:val="16"/>
        </w:rPr>
        <w:t xml:space="preserve">,” says Frans von der Dunk, a space policy expert at the University of Nebraska–Lincoln. Chinese companies like LandSpace and MinoSpace have worked to accrue funding through foreign investment, escaping dependence on state subsidies. And </w:t>
      </w:r>
      <w:r w:rsidRPr="00BE438B">
        <w:rPr>
          <w:rStyle w:val="StyleUnderline"/>
        </w:rPr>
        <w:t xml:space="preserve">by </w:t>
      </w:r>
      <w:r w:rsidRPr="00FF5CF0">
        <w:rPr>
          <w:rStyle w:val="StyleUnderline"/>
          <w:highlight w:val="cyan"/>
        </w:rPr>
        <w:t>avoiding state</w:t>
      </w:r>
      <w:r w:rsidRPr="00BE438B">
        <w:rPr>
          <w:rStyle w:val="StyleUnderline"/>
        </w:rPr>
        <w:t xml:space="preserve"> </w:t>
      </w:r>
      <w:r w:rsidRPr="00FF5CF0">
        <w:rPr>
          <w:rStyle w:val="StyleUnderline"/>
          <w:highlight w:val="cyan"/>
        </w:rPr>
        <w:t>funding</w:t>
      </w:r>
      <w:r w:rsidRPr="00BE438B">
        <w:rPr>
          <w:rStyle w:val="StyleUnderline"/>
        </w:rPr>
        <w:t xml:space="preserve">, a company </w:t>
      </w:r>
      <w:r w:rsidRPr="00FF5CF0">
        <w:rPr>
          <w:rStyle w:val="StyleUnderline"/>
          <w:highlight w:val="cyan"/>
        </w:rPr>
        <w:t>can</w:t>
      </w:r>
      <w:r w:rsidRPr="00BE438B">
        <w:rPr>
          <w:rStyle w:val="StyleUnderline"/>
        </w:rPr>
        <w:t xml:space="preserve"> also </w:t>
      </w:r>
      <w:r w:rsidRPr="00FF5CF0">
        <w:rPr>
          <w:rStyle w:val="StyleUnderline"/>
          <w:highlight w:val="cyan"/>
        </w:rPr>
        <w:t>avoid</w:t>
      </w:r>
      <w:r w:rsidRPr="00BE438B">
        <w:rPr>
          <w:rStyle w:val="StyleUnderline"/>
        </w:rPr>
        <w:t xml:space="preserve"> an array of </w:t>
      </w:r>
      <w:r w:rsidRPr="00FF5CF0">
        <w:rPr>
          <w:rStyle w:val="StyleUnderline"/>
          <w:highlight w:val="cyan"/>
        </w:rPr>
        <w:t>restrictions</w:t>
      </w:r>
      <w:r w:rsidRPr="00BE438B">
        <w:rPr>
          <w:rStyle w:val="StyleUnderline"/>
        </w:rPr>
        <w:t xml:space="preserve"> on what it can and can’t do</w:t>
      </w:r>
      <w:r w:rsidRPr="00BC42E1">
        <w:rPr>
          <w:sz w:val="16"/>
        </w:rPr>
        <w:t xml:space="preserve"> (such as constraints on talking with the media). </w:t>
      </w:r>
      <w:r w:rsidRPr="000834BA">
        <w:rPr>
          <w:rStyle w:val="StyleUnderline"/>
        </w:rPr>
        <w:t xml:space="preserve">Foreign investment also makes it </w:t>
      </w:r>
      <w:r w:rsidRPr="00FF5CF0">
        <w:rPr>
          <w:rStyle w:val="StyleUnderline"/>
          <w:highlight w:val="cyan"/>
        </w:rPr>
        <w:t xml:space="preserve">easier to compete on </w:t>
      </w:r>
      <w:r w:rsidRPr="00FF5CF0">
        <w:rPr>
          <w:rStyle w:val="StyleUnderline"/>
        </w:rPr>
        <w:t xml:space="preserve">a </w:t>
      </w:r>
      <w:r w:rsidRPr="00FF5CF0">
        <w:rPr>
          <w:rStyle w:val="StyleUnderline"/>
          <w:highlight w:val="cyan"/>
        </w:rPr>
        <w:t>global scale</w:t>
      </w:r>
      <w:r w:rsidRPr="00BC42E1">
        <w:rPr>
          <w:sz w:val="16"/>
        </w:rPr>
        <w:t xml:space="preserve">: you’re </w:t>
      </w:r>
      <w:r w:rsidRPr="000834BA">
        <w:rPr>
          <w:rStyle w:val="StyleUnderline"/>
        </w:rPr>
        <w:t>taking on clients around the world, launching from other countries, and bringing talent from outside China. </w:t>
      </w:r>
    </w:p>
    <w:p w14:paraId="184CEDCA" w14:textId="77777777" w:rsidR="00176601" w:rsidRPr="00BC42E1" w:rsidRDefault="00176601" w:rsidP="00176601">
      <w:pPr>
        <w:rPr>
          <w:sz w:val="16"/>
        </w:rPr>
      </w:pPr>
      <w:r w:rsidRPr="00BC42E1">
        <w:rPr>
          <w:sz w:val="16"/>
        </w:rPr>
        <w:t xml:space="preserve">Although </w:t>
      </w:r>
      <w:r w:rsidRPr="000834BA">
        <w:rPr>
          <w:rStyle w:val="StyleUnderline"/>
        </w:rPr>
        <w:t>China is taking inspiration from the US in building out its private industry,</w:t>
      </w:r>
      <w:r w:rsidRPr="00BC42E1">
        <w:rPr>
          <w:sz w:val="16"/>
        </w:rPr>
        <w:t xml:space="preserve"> the </w:t>
      </w:r>
      <w:r w:rsidRPr="000834BA">
        <w:rPr>
          <w:rStyle w:val="StyleUnderline"/>
        </w:rPr>
        <w:t>nature of the Chinese state also means these new companies face obstacles that their rivals in the West don’t have to worry about</w:t>
      </w:r>
      <w:r w:rsidRPr="00BC42E1">
        <w:rPr>
          <w:sz w:val="16"/>
        </w:rPr>
        <w:t xml:space="preserve">. While Chinese companies may look </w:t>
      </w:r>
      <w:r w:rsidRPr="000834BA">
        <w:rPr>
          <w:rStyle w:val="StyleUnderline"/>
        </w:rPr>
        <w:t>private on paper</w:t>
      </w:r>
      <w:r w:rsidRPr="00BC42E1">
        <w:rPr>
          <w:sz w:val="16"/>
        </w:rPr>
        <w:t xml:space="preserve">, they must </w:t>
      </w:r>
      <w:r w:rsidRPr="000834BA">
        <w:rPr>
          <w:rStyle w:val="StyleUnderline"/>
        </w:rPr>
        <w:t>still submit to government guidance and control</w:t>
      </w:r>
      <w:r w:rsidRPr="00BC42E1">
        <w:rPr>
          <w:sz w:val="16"/>
        </w:rPr>
        <w:t xml:space="preserve">, and accept some level of interference. It may be difficult for them to make a case to potential overseas customers that they are independent. The </w:t>
      </w:r>
      <w:r w:rsidRPr="000834BA">
        <w:rPr>
          <w:rStyle w:val="StyleUnderline"/>
        </w:rPr>
        <w:t>distinction between companies that are truly private and those that are more or less state actors is still quite fuzzy</w:t>
      </w:r>
      <w:r w:rsidRPr="00BC42E1">
        <w:rPr>
          <w:sz w:val="16"/>
        </w:rPr>
        <w:t xml:space="preserve">, especially if the </w:t>
      </w:r>
      <w:r w:rsidRPr="000834BA">
        <w:rPr>
          <w:rStyle w:val="StyleUnderline"/>
        </w:rPr>
        <w:t>government is a frequent customer</w:t>
      </w:r>
      <w:r w:rsidRPr="00BC42E1">
        <w:rPr>
          <w:sz w:val="16"/>
        </w:rPr>
        <w:t>. “That could still lead to a lack of trust from other partners,” says Goswami. It doesn’t help that the government itself is often </w:t>
      </w:r>
      <w:hyperlink r:id="rId19" w:tgtFrame="_blank" w:history="1">
        <w:r w:rsidRPr="00BC42E1">
          <w:rPr>
            <w:rStyle w:val="Hyperlink"/>
            <w:sz w:val="16"/>
          </w:rPr>
          <w:t>very cagey about what its national program is even up to</w:t>
        </w:r>
      </w:hyperlink>
      <w:r w:rsidRPr="00BC42E1">
        <w:rPr>
          <w:sz w:val="16"/>
        </w:rPr>
        <w:t>.</w:t>
      </w:r>
    </w:p>
    <w:p w14:paraId="5A4B2E7B" w14:textId="77777777" w:rsidR="00176601" w:rsidRPr="00FF5CF0" w:rsidRDefault="00176601" w:rsidP="00176601">
      <w:pPr>
        <w:rPr>
          <w:sz w:val="16"/>
        </w:rPr>
      </w:pPr>
      <w:r w:rsidRPr="00BC42E1">
        <w:rPr>
          <w:sz w:val="16"/>
        </w:rPr>
        <w:t xml:space="preserve">And Hines adds that it’s </w:t>
      </w:r>
      <w:r w:rsidRPr="000834BA">
        <w:rPr>
          <w:rStyle w:val="StyleUnderline"/>
        </w:rPr>
        <w:t>not always clear exactly how separate these companies are from, say, the People’s Liberation Army</w:t>
      </w:r>
      <w:r w:rsidRPr="00BC42E1">
        <w:rPr>
          <w:sz w:val="16"/>
        </w:rPr>
        <w:t>, given the historical ties between the space and defense sectors. “Some of these things will pose significant hurdles for the commercial space sector as it tries to expand,” he says.</w:t>
      </w:r>
    </w:p>
    <w:p w14:paraId="11430532" w14:textId="77777777" w:rsidR="00176601" w:rsidRDefault="00176601" w:rsidP="00176601">
      <w:pPr>
        <w:pStyle w:val="Heading4"/>
      </w:pPr>
      <w:r>
        <w:t>Shifts in regime perception threatens CCP’s legitimacy from nationalist hardliners</w:t>
      </w:r>
    </w:p>
    <w:p w14:paraId="532B00D7" w14:textId="77777777" w:rsidR="00176601" w:rsidRPr="00F82438" w:rsidRDefault="00176601" w:rsidP="00176601">
      <w:r w:rsidRPr="009521F3">
        <w:rPr>
          <w:rStyle w:val="Style13ptBold"/>
        </w:rPr>
        <w:t>Weiss 19</w:t>
      </w:r>
      <w:r>
        <w:t xml:space="preserve"> Jessica Weiss 1-29-2019 “</w:t>
      </w:r>
      <w:r w:rsidRPr="00F82438">
        <w:t>Authoritarian Audiences, Rhetoric, and Propaganda in International Crises: Evidence from China</w:t>
      </w:r>
      <w:r>
        <w:t xml:space="preserve">” </w:t>
      </w:r>
      <w:hyperlink r:id="rId20" w:history="1">
        <w:r w:rsidRPr="00F82438">
          <w:rPr>
            <w:rStyle w:val="Hyperlink"/>
          </w:rPr>
          <w:t>http://www.jessicachenweiss.com/uploads/3/0/6/3/30636001/19-01-24-elite-statements-isq-ca.pdf</w:t>
        </w:r>
      </w:hyperlink>
      <w:r>
        <w:rPr>
          <w:rStyle w:val="Hyperlink"/>
        </w:rPr>
        <w:t xml:space="preserve"> (</w:t>
      </w:r>
      <w:r w:rsidRPr="00F82438">
        <w:t>Associate Professor of Government at Cornell University</w:t>
      </w:r>
      <w:r>
        <w:t>)//Elmer</w:t>
      </w:r>
    </w:p>
    <w:p w14:paraId="33CC225B" w14:textId="77777777" w:rsidR="00176601" w:rsidRPr="00F64DA8" w:rsidRDefault="00176601" w:rsidP="00176601">
      <w:pPr>
        <w:rPr>
          <w:sz w:val="16"/>
        </w:rPr>
      </w:pPr>
      <w:r w:rsidRPr="00B6331F">
        <w:rPr>
          <w:rStyle w:val="StyleUnderline"/>
        </w:rPr>
        <w:t>Public support</w:t>
      </w:r>
      <w:r w:rsidRPr="00F64DA8">
        <w:rPr>
          <w:sz w:val="16"/>
        </w:rPr>
        <w:t>—or the appearance of it—</w:t>
      </w:r>
      <w:r w:rsidRPr="00B6331F">
        <w:rPr>
          <w:rStyle w:val="StyleUnderline"/>
        </w:rPr>
        <w:t>matters to many autocracies.</w:t>
      </w:r>
      <w:r w:rsidRPr="00F64DA8">
        <w:rPr>
          <w:sz w:val="16"/>
        </w:rPr>
        <w:t xml:space="preserve"> As Ithiel de Sola Pool writes, </w:t>
      </w:r>
      <w:r w:rsidRPr="00B6331F">
        <w:rPr>
          <w:rStyle w:val="StyleUnderline"/>
        </w:rPr>
        <w:t>modern dictatorships are “</w:t>
      </w:r>
      <w:r w:rsidRPr="00B6331F">
        <w:rPr>
          <w:rStyle w:val="Emphasis"/>
        </w:rPr>
        <w:t>highly conscious of public opinion</w:t>
      </w:r>
      <w:r w:rsidRPr="00B6331F">
        <w:rPr>
          <w:rStyle w:val="StyleUnderline"/>
        </w:rPr>
        <w:t xml:space="preserve"> and </w:t>
      </w:r>
      <w:r w:rsidRPr="00F64DA8">
        <w:rPr>
          <w:rStyle w:val="Emphasis"/>
        </w:rPr>
        <w:t>make major efforts to affect it</w:t>
      </w:r>
      <w:r w:rsidRPr="00F64DA8">
        <w:rPr>
          <w:rStyle w:val="StyleUnderline"/>
        </w:rPr>
        <w:t>.”</w:t>
      </w:r>
      <w:r w:rsidRPr="00F64DA8">
        <w:rPr>
          <w:u w:val="single"/>
        </w:rPr>
        <w:t xml:space="preserve">6 </w:t>
      </w:r>
      <w:r w:rsidRPr="00F64DA8">
        <w:rPr>
          <w:rStyle w:val="StyleUnderline"/>
        </w:rPr>
        <w:t>Mao</w:t>
      </w:r>
      <w:r w:rsidRPr="00F64DA8">
        <w:rPr>
          <w:u w:val="single"/>
        </w:rPr>
        <w:t xml:space="preserve"> Zedong </w:t>
      </w:r>
      <w:r w:rsidRPr="00F64DA8">
        <w:rPr>
          <w:rStyle w:val="StyleUnderline"/>
        </w:rPr>
        <w:t>told</w:t>
      </w:r>
      <w:r w:rsidRPr="00F64DA8">
        <w:rPr>
          <w:u w:val="single"/>
        </w:rPr>
        <w:t xml:space="preserve"> his </w:t>
      </w:r>
      <w:r w:rsidRPr="00F64DA8">
        <w:rPr>
          <w:rStyle w:val="StyleUnderline"/>
        </w:rPr>
        <w:t>comrades: “When you make revolution, you must first manage public opinion.”</w:t>
      </w:r>
      <w:r w:rsidRPr="00F64DA8">
        <w:rPr>
          <w:u w:val="single"/>
        </w:rPr>
        <w:t xml:space="preserve">7 Because </w:t>
      </w:r>
      <w:r w:rsidRPr="00F64DA8">
        <w:rPr>
          <w:highlight w:val="green"/>
          <w:u w:val="single"/>
        </w:rPr>
        <w:t>autocracies</w:t>
      </w:r>
      <w:r w:rsidRPr="00F64DA8">
        <w:rPr>
          <w:u w:val="single"/>
        </w:rPr>
        <w:t xml:space="preserve"> often </w:t>
      </w:r>
      <w:r w:rsidRPr="00F64DA8">
        <w:rPr>
          <w:highlight w:val="green"/>
          <w:u w:val="single"/>
        </w:rPr>
        <w:t xml:space="preserve">rely on </w:t>
      </w:r>
      <w:r w:rsidRPr="00F64DA8">
        <w:rPr>
          <w:b/>
          <w:bCs/>
          <w:highlight w:val="green"/>
          <w:u w:val="single"/>
        </w:rPr>
        <w:t>nationalist mythmaking</w:t>
      </w:r>
      <w:r w:rsidRPr="00F64DA8">
        <w:rPr>
          <w:u w:val="single"/>
        </w:rPr>
        <w:t xml:space="preserve">,8 </w:t>
      </w:r>
      <w:r w:rsidRPr="00F64DA8">
        <w:rPr>
          <w:highlight w:val="green"/>
          <w:u w:val="single"/>
        </w:rPr>
        <w:t>success or failure in defending</w:t>
      </w:r>
      <w:r w:rsidRPr="00F64DA8">
        <w:rPr>
          <w:u w:val="single"/>
        </w:rPr>
        <w:t xml:space="preserve"> the </w:t>
      </w:r>
      <w:r w:rsidRPr="00F64DA8">
        <w:rPr>
          <w:highlight w:val="green"/>
          <w:u w:val="single"/>
        </w:rPr>
        <w:t xml:space="preserve">national honor in international crises could </w:t>
      </w:r>
      <w:r w:rsidRPr="00F64DA8">
        <w:rPr>
          <w:u w:val="single"/>
        </w:rPr>
        <w:t xml:space="preserve">burnish the leadership’s patriotic credentials or </w:t>
      </w:r>
      <w:r w:rsidRPr="00F64DA8">
        <w:rPr>
          <w:highlight w:val="green"/>
          <w:u w:val="single"/>
        </w:rPr>
        <w:t xml:space="preserve">spark opposition. </w:t>
      </w:r>
      <w:r w:rsidRPr="00F64DA8">
        <w:rPr>
          <w:b/>
          <w:bCs/>
          <w:highlight w:val="green"/>
          <w:u w:val="single"/>
        </w:rPr>
        <w:t>Shared outrage at</w:t>
      </w:r>
      <w:r w:rsidRPr="00F64DA8">
        <w:rPr>
          <w:b/>
          <w:bCs/>
          <w:u w:val="single"/>
        </w:rPr>
        <w:t xml:space="preserve"> the regime’s </w:t>
      </w:r>
      <w:r w:rsidRPr="00F64DA8">
        <w:rPr>
          <w:b/>
          <w:bCs/>
          <w:highlight w:val="green"/>
          <w:u w:val="single"/>
        </w:rPr>
        <w:t>foreign policy failures could galvanize</w:t>
      </w:r>
      <w:r w:rsidRPr="00F64DA8">
        <w:rPr>
          <w:b/>
          <w:bCs/>
          <w:u w:val="single"/>
        </w:rPr>
        <w:t xml:space="preserve"> street </w:t>
      </w:r>
      <w:r w:rsidRPr="00F64DA8">
        <w:rPr>
          <w:b/>
          <w:bCs/>
          <w:highlight w:val="green"/>
          <w:u w:val="single"/>
        </w:rPr>
        <w:t>protests or elite fissures, creating intraparty upheaval</w:t>
      </w:r>
      <w:r w:rsidRPr="00F64DA8">
        <w:rPr>
          <w:highlight w:val="green"/>
          <w:u w:val="single"/>
        </w:rPr>
        <w:t xml:space="preserve"> </w:t>
      </w:r>
      <w:r w:rsidRPr="00F64DA8">
        <w:rPr>
          <w:u w:val="single"/>
        </w:rPr>
        <w:t xml:space="preserve">or inviting military officers to step in to restore order. </w:t>
      </w:r>
      <w:r w:rsidRPr="00F64DA8">
        <w:rPr>
          <w:highlight w:val="green"/>
          <w:u w:val="single"/>
        </w:rPr>
        <w:t>Fearing</w:t>
      </w:r>
      <w:r w:rsidRPr="00F64DA8">
        <w:rPr>
          <w:u w:val="single"/>
        </w:rPr>
        <w:t xml:space="preserve"> a </w:t>
      </w:r>
      <w:r w:rsidRPr="00F64DA8">
        <w:rPr>
          <w:highlight w:val="green"/>
          <w:u w:val="single"/>
        </w:rPr>
        <w:t>domestic backlash, authoritarian leaders may feel compelled to take a tough international stance.</w:t>
      </w:r>
      <w:r w:rsidRPr="00F64DA8">
        <w:rPr>
          <w:sz w:val="16"/>
        </w:rPr>
        <w:t xml:space="preserve"> Although authoritarian leaders are rarely held accountable to public opinion through free and fair elections, fears of popular unrest and irregular</w:t>
      </w:r>
      <w:r w:rsidRPr="00B6331F">
        <w:rPr>
          <w:rStyle w:val="StyleUnderline"/>
        </w:rPr>
        <w:t xml:space="preserve"> ouster often weigh heavily on autocrats seeking to maximize their tenure in office.</w:t>
      </w:r>
      <w:r w:rsidRPr="00F64DA8">
        <w:rPr>
          <w:sz w:val="16"/>
        </w:rPr>
        <w:t xml:space="preserve"> Considering the harsh consequences that authoritarian elites face if pushed out of office, </w:t>
      </w:r>
      <w:r w:rsidRPr="00F64DA8">
        <w:rPr>
          <w:rStyle w:val="Emphasis"/>
          <w:highlight w:val="green"/>
        </w:rPr>
        <w:t>even a small increase</w:t>
      </w:r>
      <w:r w:rsidRPr="00F64DA8">
        <w:rPr>
          <w:rStyle w:val="StyleUnderline"/>
          <w:highlight w:val="green"/>
        </w:rPr>
        <w:t xml:space="preserve"> in</w:t>
      </w:r>
      <w:r w:rsidRPr="00B6331F">
        <w:rPr>
          <w:rStyle w:val="StyleUnderline"/>
        </w:rPr>
        <w:t xml:space="preserve"> the </w:t>
      </w:r>
      <w:r w:rsidRPr="00F64DA8">
        <w:rPr>
          <w:rStyle w:val="StyleUnderline"/>
          <w:highlight w:val="green"/>
        </w:rPr>
        <w:t>probability of ouster could alter</w:t>
      </w:r>
      <w:r w:rsidRPr="00B6331F">
        <w:rPr>
          <w:rStyle w:val="StyleUnderline"/>
        </w:rPr>
        <w:t xml:space="preserve"> authoritarian </w:t>
      </w:r>
      <w:r w:rsidRPr="00F64DA8">
        <w:rPr>
          <w:rStyle w:val="StyleUnderline"/>
          <w:bCs/>
          <w:highlight w:val="green"/>
        </w:rPr>
        <w:t>incentives in international crises</w:t>
      </w:r>
      <w:r w:rsidRPr="00F64DA8">
        <w:rPr>
          <w:rStyle w:val="StyleUnderline"/>
          <w:highlight w:val="green"/>
        </w:rPr>
        <w:t>.</w:t>
      </w:r>
      <w:r w:rsidRPr="00F64DA8">
        <w:rPr>
          <w:sz w:val="16"/>
        </w:rPr>
        <w:t xml:space="preserve">9 A </w:t>
      </w:r>
      <w:r w:rsidRPr="00F64DA8">
        <w:rPr>
          <w:rStyle w:val="Emphasis"/>
          <w:highlight w:val="green"/>
        </w:rPr>
        <w:t>history of nationalist uprisings</w:t>
      </w:r>
      <w:r w:rsidRPr="00F64DA8">
        <w:rPr>
          <w:rStyle w:val="StyleUnderline"/>
          <w:highlight w:val="green"/>
        </w:rPr>
        <w:t xml:space="preserve"> make</w:t>
      </w:r>
      <w:r w:rsidRPr="00B6331F">
        <w:rPr>
          <w:rStyle w:val="StyleUnderline"/>
        </w:rPr>
        <w:t xml:space="preserve"> </w:t>
      </w:r>
      <w:r w:rsidRPr="00F64DA8">
        <w:rPr>
          <w:rStyle w:val="StyleUnderline"/>
          <w:highlight w:val="green"/>
        </w:rPr>
        <w:t>Chinese</w:t>
      </w:r>
      <w:r w:rsidRPr="00B6331F">
        <w:rPr>
          <w:rStyle w:val="StyleUnderline"/>
        </w:rPr>
        <w:t xml:space="preserve"> citizens and leaders especially </w:t>
      </w:r>
      <w:r w:rsidRPr="00F64DA8">
        <w:rPr>
          <w:rStyle w:val="StyleUnderline"/>
          <w:highlight w:val="green"/>
        </w:rPr>
        <w:t>aware of</w:t>
      </w:r>
      <w:r w:rsidRPr="00B6331F">
        <w:rPr>
          <w:rStyle w:val="StyleUnderline"/>
        </w:rPr>
        <w:t xml:space="preserve"> the </w:t>
      </w:r>
      <w:r w:rsidRPr="00F64DA8">
        <w:rPr>
          <w:rStyle w:val="StyleUnderline"/>
          <w:highlight w:val="green"/>
        </w:rPr>
        <w:t xml:space="preserve">linkage between </w:t>
      </w:r>
      <w:r w:rsidRPr="00F64DA8">
        <w:rPr>
          <w:rStyle w:val="Emphasis"/>
          <w:highlight w:val="green"/>
        </w:rPr>
        <w:t>international disputes</w:t>
      </w:r>
      <w:r w:rsidRPr="00F64DA8">
        <w:rPr>
          <w:rStyle w:val="StyleUnderline"/>
          <w:highlight w:val="green"/>
        </w:rPr>
        <w:t xml:space="preserve"> and </w:t>
      </w:r>
      <w:r w:rsidRPr="00F64DA8">
        <w:rPr>
          <w:rStyle w:val="Emphasis"/>
          <w:highlight w:val="green"/>
        </w:rPr>
        <w:t>domestic unrest</w:t>
      </w:r>
      <w:r w:rsidRPr="00F64DA8">
        <w:rPr>
          <w:rStyle w:val="StyleUnderline"/>
          <w:highlight w:val="green"/>
        </w:rPr>
        <w:t>.</w:t>
      </w:r>
      <w:r w:rsidRPr="00F64DA8">
        <w:rPr>
          <w:sz w:val="16"/>
        </w:rPr>
        <w:t xml:space="preserve"> The </w:t>
      </w:r>
      <w:r w:rsidRPr="00B6331F">
        <w:rPr>
          <w:rStyle w:val="StyleUnderline"/>
        </w:rPr>
        <w:t xml:space="preserve">weakness of the PRC’s predecessor in defending Chinese sovereignty </w:t>
      </w:r>
      <w:r w:rsidRPr="00F64DA8">
        <w:rPr>
          <w:sz w:val="16"/>
        </w:rPr>
        <w:t xml:space="preserve">at the Paris Peace Conference in 1919 </w:t>
      </w:r>
      <w:r w:rsidRPr="00B6331F">
        <w:rPr>
          <w:rStyle w:val="StyleUnderline"/>
        </w:rPr>
        <w:t>galvanized protests and a general strike, forcing the government to sack three officials</w:t>
      </w:r>
      <w:r w:rsidRPr="00F64DA8">
        <w:rPr>
          <w:sz w:val="16"/>
        </w:rPr>
        <w:t xml:space="preserve"> and reject the Treaty of Versailles, which awarded territories in China to Japan. </w:t>
      </w:r>
      <w:r w:rsidRPr="00F64DA8">
        <w:rPr>
          <w:u w:val="single"/>
        </w:rPr>
        <w:t xml:space="preserve">These </w:t>
      </w:r>
      <w:r w:rsidRPr="00F64DA8">
        <w:rPr>
          <w:rStyle w:val="Emphasis"/>
        </w:rPr>
        <w:t>precedents</w:t>
      </w:r>
      <w:r w:rsidRPr="00F64DA8">
        <w:rPr>
          <w:u w:val="single"/>
        </w:rPr>
        <w:t xml:space="preserve"> have </w:t>
      </w:r>
      <w:r w:rsidRPr="00F64DA8">
        <w:rPr>
          <w:rStyle w:val="StyleUnderline"/>
        </w:rPr>
        <w:t>made Chinese officials particularly sensitive to the appearance of hewing to public opinion.</w:t>
      </w:r>
      <w:r w:rsidRPr="00F64DA8">
        <w:rPr>
          <w:u w:val="single"/>
        </w:rPr>
        <w:t xml:space="preserve"> As the People’s Daily chief editor wrote: “History and reality have shown us that </w:t>
      </w:r>
      <w:r w:rsidRPr="00F64DA8">
        <w:rPr>
          <w:rStyle w:val="Emphasis"/>
        </w:rPr>
        <w:t>public opinion and regime safety are inseparable</w:t>
      </w:r>
      <w:r w:rsidRPr="00F64DA8">
        <w:rPr>
          <w:u w:val="single"/>
        </w:rPr>
        <w:t>.”10 One Chinese scholar even claimed: “the Chinese government probably knows the public’s opinion better and reacts to it more directly than even the U.S. government.”11</w:t>
      </w:r>
    </w:p>
    <w:p w14:paraId="394EC644" w14:textId="77777777" w:rsidR="00176601" w:rsidRDefault="00176601" w:rsidP="00176601">
      <w:pPr>
        <w:pStyle w:val="Heading4"/>
      </w:pPr>
      <w:r>
        <w:t xml:space="preserve">Xi will launch diversionary war to domestic backlash – escalates in </w:t>
      </w:r>
      <w:r w:rsidRPr="00B4266E">
        <w:rPr>
          <w:u w:val="single"/>
        </w:rPr>
        <w:t>multiple hotspots</w:t>
      </w:r>
      <w:r w:rsidRPr="00B4266E">
        <w:t xml:space="preserve"> </w:t>
      </w:r>
    </w:p>
    <w:p w14:paraId="1E18E3F0" w14:textId="77777777" w:rsidR="00176601" w:rsidRPr="009521F3" w:rsidRDefault="00176601" w:rsidP="00176601">
      <w:r w:rsidRPr="009521F3">
        <w:rPr>
          <w:rStyle w:val="Style13ptBold"/>
        </w:rPr>
        <w:t>Norris</w:t>
      </w:r>
      <w:r>
        <w:rPr>
          <w:rStyle w:val="Style13ptBold"/>
        </w:rPr>
        <w:t xml:space="preserve"> 17</w:t>
      </w:r>
      <w:r w:rsidRPr="009521F3">
        <w:t>, William J. Geostrategic Implications of China’s Twin Economic Challenges. CFR Discussion Paper, 2017.</w:t>
      </w:r>
      <w:r>
        <w:t xml:space="preserve"> (</w:t>
      </w:r>
      <w:r w:rsidRPr="00B4266E">
        <w:t>Associate professor of Chinese foreign and security policy at Texas A&amp;M University’s Bush School of Government and Public Service</w:t>
      </w:r>
      <w:r>
        <w:t>)//Elmer</w:t>
      </w:r>
    </w:p>
    <w:p w14:paraId="3BED41BC" w14:textId="77777777" w:rsidR="00176601" w:rsidRPr="009243AC" w:rsidRDefault="00176601" w:rsidP="00176601">
      <w:pPr>
        <w:rPr>
          <w:sz w:val="14"/>
        </w:rPr>
      </w:pPr>
      <w:r w:rsidRPr="00B6331F">
        <w:rPr>
          <w:u w:val="single"/>
        </w:rPr>
        <w:t xml:space="preserve">Populist pressures might tempt the </w:t>
      </w:r>
      <w:r w:rsidRPr="00B6331F">
        <w:rPr>
          <w:b/>
          <w:iCs/>
          <w:u w:val="single"/>
        </w:rPr>
        <w:t>party leadership</w:t>
      </w:r>
      <w:r w:rsidRPr="00B6331F">
        <w:rPr>
          <w:u w:val="single"/>
        </w:rPr>
        <w:t xml:space="preserve"> to encourage </w:t>
      </w:r>
      <w:r w:rsidRPr="00B6331F">
        <w:rPr>
          <w:b/>
          <w:iCs/>
          <w:u w:val="single"/>
        </w:rPr>
        <w:t>diversionary nationalism</w:t>
      </w:r>
      <w:r w:rsidRPr="00B6331F">
        <w:rPr>
          <w:u w:val="single"/>
        </w:rPr>
        <w:t>.</w:t>
      </w:r>
      <w:r w:rsidRPr="00F64DA8">
        <w:rPr>
          <w:sz w:val="14"/>
        </w:rPr>
        <w:t xml:space="preserve"> The logic of this concern is straightforward: the </w:t>
      </w:r>
      <w:r w:rsidRPr="00B6331F">
        <w:rPr>
          <w:u w:val="single"/>
        </w:rPr>
        <w:t xml:space="preserve">Communist Party might seek to </w:t>
      </w:r>
      <w:r w:rsidRPr="00B6331F">
        <w:rPr>
          <w:b/>
          <w:iCs/>
          <w:u w:val="single"/>
        </w:rPr>
        <w:t>distract a restless domestic population</w:t>
      </w:r>
      <w:r w:rsidRPr="00B6331F">
        <w:rPr>
          <w:u w:val="single"/>
        </w:rPr>
        <w:t xml:space="preserve"> with </w:t>
      </w:r>
      <w:r w:rsidRPr="00B6331F">
        <w:rPr>
          <w:b/>
          <w:iCs/>
          <w:u w:val="single"/>
        </w:rPr>
        <w:t>adventurism abroad</w:t>
      </w:r>
      <w:r w:rsidRPr="00B6331F">
        <w:rPr>
          <w:u w:val="single"/>
        </w:rPr>
        <w:t>.</w:t>
      </w:r>
      <w:r w:rsidRPr="00F64DA8">
        <w:rPr>
          <w:sz w:val="14"/>
        </w:rPr>
        <w:t xml:space="preserve">19 The </w:t>
      </w:r>
      <w:r w:rsidRPr="00F64DA8">
        <w:rPr>
          <w:b/>
          <w:iCs/>
          <w:highlight w:val="green"/>
          <w:u w:val="single"/>
        </w:rPr>
        <w:t>Xi</w:t>
      </w:r>
      <w:r w:rsidRPr="00F64DA8">
        <w:rPr>
          <w:sz w:val="14"/>
        </w:rPr>
        <w:t xml:space="preserve"> administration </w:t>
      </w:r>
      <w:r w:rsidRPr="00F64DA8">
        <w:rPr>
          <w:highlight w:val="green"/>
          <w:u w:val="single"/>
        </w:rPr>
        <w:t xml:space="preserve">wants to </w:t>
      </w:r>
      <w:r w:rsidRPr="00F64DA8">
        <w:rPr>
          <w:b/>
          <w:iCs/>
          <w:highlight w:val="green"/>
          <w:u w:val="single"/>
        </w:rPr>
        <w:t>appear tough</w:t>
      </w:r>
      <w:r w:rsidRPr="00F64DA8">
        <w:rPr>
          <w:highlight w:val="green"/>
          <w:u w:val="single"/>
        </w:rPr>
        <w:t xml:space="preserve"> in</w:t>
      </w:r>
      <w:r w:rsidRPr="00B6331F">
        <w:rPr>
          <w:u w:val="single"/>
        </w:rPr>
        <w:t xml:space="preserve"> its </w:t>
      </w:r>
      <w:r w:rsidRPr="00F64DA8">
        <w:rPr>
          <w:b/>
          <w:iCs/>
          <w:highlight w:val="green"/>
          <w:u w:val="single"/>
        </w:rPr>
        <w:t>defense of foreign encroachments</w:t>
      </w:r>
      <w:r w:rsidRPr="00B6331F">
        <w:rPr>
          <w:u w:val="single"/>
        </w:rPr>
        <w:t xml:space="preserve"> against China’s interests.</w:t>
      </w:r>
      <w:r w:rsidRPr="00F64DA8">
        <w:rPr>
          <w:sz w:val="14"/>
        </w:rPr>
        <w:t xml:space="preserve"> This need stems from a long-running narrative about how a weak Qing dynasty was unable to defend China in the face of European imperial expansion, epitomized by the Opium Wars and the subsequent treaties imposed on China in the nineteenth century. </w:t>
      </w:r>
      <w:r w:rsidRPr="00B6331F">
        <w:rPr>
          <w:u w:val="single"/>
        </w:rPr>
        <w:t xml:space="preserve">The </w:t>
      </w:r>
      <w:r w:rsidRPr="00F64DA8">
        <w:rPr>
          <w:highlight w:val="green"/>
          <w:u w:val="single"/>
        </w:rPr>
        <w:t xml:space="preserve">party is </w:t>
      </w:r>
      <w:r w:rsidRPr="00B6331F">
        <w:rPr>
          <w:b/>
          <w:iCs/>
          <w:u w:val="single"/>
        </w:rPr>
        <w:t xml:space="preserve">particularly </w:t>
      </w:r>
      <w:r w:rsidRPr="00F64DA8">
        <w:rPr>
          <w:b/>
          <w:iCs/>
          <w:highlight w:val="green"/>
          <w:u w:val="single"/>
        </w:rPr>
        <w:t>sensitive</w:t>
      </w:r>
      <w:r w:rsidRPr="00F64DA8">
        <w:rPr>
          <w:highlight w:val="green"/>
          <w:u w:val="single"/>
        </w:rPr>
        <w:t xml:space="preserve"> to </w:t>
      </w:r>
      <w:r w:rsidRPr="00F64DA8">
        <w:rPr>
          <w:b/>
          <w:iCs/>
          <w:highlight w:val="green"/>
          <w:u w:val="single"/>
        </w:rPr>
        <w:t>perceptions of weakness</w:t>
      </w:r>
      <w:r w:rsidRPr="00F64DA8">
        <w:rPr>
          <w:highlight w:val="green"/>
          <w:u w:val="single"/>
        </w:rPr>
        <w:t xml:space="preserve"> because</w:t>
      </w:r>
      <w:r w:rsidRPr="00B6331F">
        <w:rPr>
          <w:u w:val="single"/>
        </w:rPr>
        <w:t xml:space="preserve"> much of its </w:t>
      </w:r>
      <w:r w:rsidRPr="00F64DA8">
        <w:rPr>
          <w:b/>
          <w:iCs/>
          <w:highlight w:val="green"/>
          <w:u w:val="single"/>
        </w:rPr>
        <w:t>claim to legitimacy</w:t>
      </w:r>
      <w:r w:rsidRPr="00B6331F">
        <w:rPr>
          <w:u w:val="single"/>
        </w:rPr>
        <w:t xml:space="preserve">—manifested in </w:t>
      </w:r>
      <w:r w:rsidRPr="00B6331F">
        <w:rPr>
          <w:b/>
          <w:iCs/>
          <w:u w:val="single"/>
        </w:rPr>
        <w:t>Xi’s Chinese Dream</w:t>
      </w:r>
      <w:r w:rsidRPr="00B6331F">
        <w:rPr>
          <w:u w:val="single"/>
        </w:rPr>
        <w:t xml:space="preserve"> campaign today—</w:t>
      </w:r>
      <w:r w:rsidRPr="00F64DA8">
        <w:rPr>
          <w:highlight w:val="green"/>
          <w:u w:val="single"/>
        </w:rPr>
        <w:t>stems from</w:t>
      </w:r>
      <w:r w:rsidRPr="00B6331F">
        <w:rPr>
          <w:u w:val="single"/>
        </w:rPr>
        <w:t xml:space="preserve"> the party’s claims of leading the </w:t>
      </w:r>
      <w:r w:rsidRPr="00F64DA8">
        <w:rPr>
          <w:b/>
          <w:iCs/>
          <w:highlight w:val="green"/>
          <w:u w:val="single"/>
          <w:bdr w:val="single" w:sz="4" w:space="0" w:color="auto"/>
        </w:rPr>
        <w:t>restoration of Chinese greatness</w:t>
      </w:r>
      <w:r w:rsidRPr="00F64DA8">
        <w:rPr>
          <w:highlight w:val="green"/>
          <w:u w:val="single"/>
        </w:rPr>
        <w:t>.</w:t>
      </w:r>
      <w:r w:rsidRPr="00F64DA8">
        <w:rPr>
          <w:sz w:val="14"/>
        </w:rPr>
        <w:t xml:space="preserve"> For example, the May Fourth Movement, a popular protest in 1919 that helped catalyze the CPC, called into question the legitimacy of the Republic of China government running the country at that time because the regime was seen as not having effectively defended China’s territorial and sovereignty interests at the Versailles Peace Conference. </w:t>
      </w:r>
      <w:r w:rsidRPr="00B6331F">
        <w:rPr>
          <w:b/>
          <w:iCs/>
          <w:u w:val="single"/>
        </w:rPr>
        <w:t>Diversionary nationalist frictions</w:t>
      </w:r>
      <w:r w:rsidRPr="00B6331F">
        <w:rPr>
          <w:u w:val="single"/>
        </w:rPr>
        <w:t xml:space="preserve"> would likely occur if the Chinese leadership portrayed a foreign adversary as having made the first move</w:t>
      </w:r>
      <w:r w:rsidRPr="00F64DA8">
        <w:rPr>
          <w:sz w:val="14"/>
        </w:rPr>
        <w:t xml:space="preserve">, thus </w:t>
      </w:r>
      <w:r w:rsidRPr="00B6331F">
        <w:rPr>
          <w:u w:val="single"/>
        </w:rPr>
        <w:t>forcing Xi to stand up for China’s interests.</w:t>
      </w:r>
      <w:r w:rsidRPr="00F64DA8">
        <w:rPr>
          <w:sz w:val="14"/>
        </w:rPr>
        <w:t xml:space="preserve"> An example is the 2012 attempt by the nationalist governor of Tokyo, Shintaro Ishihara, to buy the Senkaku/Diaoyu Islands from a private owner.20 Although the Japanese central government sought to avert a crisis by stepping in to purchase the islands—having them bought and administered by </w:t>
      </w:r>
      <w:r w:rsidRPr="00F64DA8">
        <w:rPr>
          <w:sz w:val="14"/>
        </w:rPr>
        <w:lastRenderedPageBreak/>
        <w:t xml:space="preserve">Ishihara’s Tokyo metropolitan government would have dragged Japan into a confrontation with China—China saw this move as part of a deliberate orchestration by Japan to nationalize the islands. Xi seemingly had no choice but to defend China’s claims against an attempt by Japan to consolidate its position on the dispute.21 This issue touched off a period of heated tensions between China and Japan, lasting more than two years.22 Such dynamics are not limited to Japan. Other </w:t>
      </w:r>
      <w:r w:rsidRPr="00B6331F">
        <w:rPr>
          <w:u w:val="single"/>
        </w:rPr>
        <w:t xml:space="preserve">possible </w:t>
      </w:r>
      <w:r w:rsidRPr="00F64DA8">
        <w:rPr>
          <w:highlight w:val="green"/>
          <w:u w:val="single"/>
        </w:rPr>
        <w:t>areas of conflict include</w:t>
      </w:r>
      <w:r w:rsidRPr="00F64DA8">
        <w:rPr>
          <w:sz w:val="14"/>
        </w:rPr>
        <w:t xml:space="preserve">, but are not necessarily limited to, </w:t>
      </w:r>
      <w:r w:rsidRPr="00F64DA8">
        <w:rPr>
          <w:b/>
          <w:iCs/>
          <w:highlight w:val="green"/>
          <w:u w:val="single"/>
        </w:rPr>
        <w:t>Taiwan</w:t>
      </w:r>
      <w:r w:rsidRPr="00F64DA8">
        <w:rPr>
          <w:highlight w:val="green"/>
          <w:u w:val="single"/>
        </w:rPr>
        <w:t xml:space="preserve">, </w:t>
      </w:r>
      <w:r w:rsidRPr="00F64DA8">
        <w:rPr>
          <w:b/>
          <w:iCs/>
          <w:highlight w:val="green"/>
          <w:u w:val="single"/>
        </w:rPr>
        <w:t>India</w:t>
      </w:r>
      <w:r w:rsidRPr="00F64DA8">
        <w:rPr>
          <w:highlight w:val="green"/>
          <w:u w:val="single"/>
        </w:rPr>
        <w:t xml:space="preserve">, and the </w:t>
      </w:r>
      <w:r w:rsidRPr="00F64DA8">
        <w:rPr>
          <w:b/>
          <w:iCs/>
          <w:highlight w:val="green"/>
          <w:u w:val="single"/>
        </w:rPr>
        <w:t>S</w:t>
      </w:r>
      <w:r w:rsidRPr="00B6331F">
        <w:rPr>
          <w:b/>
          <w:iCs/>
          <w:u w:val="single"/>
        </w:rPr>
        <w:t xml:space="preserve">outh </w:t>
      </w:r>
      <w:r w:rsidRPr="00F64DA8">
        <w:rPr>
          <w:b/>
          <w:iCs/>
          <w:highlight w:val="green"/>
          <w:u w:val="single"/>
        </w:rPr>
        <w:t>C</w:t>
      </w:r>
      <w:r w:rsidRPr="00B6331F">
        <w:rPr>
          <w:b/>
          <w:iCs/>
          <w:u w:val="single"/>
        </w:rPr>
        <w:t xml:space="preserve">hina </w:t>
      </w:r>
      <w:r w:rsidRPr="00F64DA8">
        <w:rPr>
          <w:b/>
          <w:iCs/>
          <w:highlight w:val="green"/>
          <w:u w:val="single"/>
        </w:rPr>
        <w:t>S</w:t>
      </w:r>
      <w:r w:rsidRPr="00B6331F">
        <w:rPr>
          <w:b/>
          <w:iCs/>
          <w:u w:val="single"/>
        </w:rPr>
        <w:t>ea</w:t>
      </w:r>
      <w:r w:rsidRPr="00B6331F">
        <w:rPr>
          <w:u w:val="single"/>
        </w:rPr>
        <w:t xml:space="preserve"> (especially </w:t>
      </w:r>
      <w:r w:rsidRPr="00F64DA8">
        <w:rPr>
          <w:highlight w:val="green"/>
          <w:u w:val="single"/>
        </w:rPr>
        <w:t xml:space="preserve">with the </w:t>
      </w:r>
      <w:r w:rsidRPr="00F64DA8">
        <w:rPr>
          <w:b/>
          <w:iCs/>
          <w:highlight w:val="green"/>
          <w:u w:val="single"/>
        </w:rPr>
        <w:t>Philippines</w:t>
      </w:r>
      <w:r w:rsidRPr="00F64DA8">
        <w:rPr>
          <w:highlight w:val="green"/>
          <w:u w:val="single"/>
        </w:rPr>
        <w:t xml:space="preserve"> and </w:t>
      </w:r>
      <w:r w:rsidRPr="00F64DA8">
        <w:rPr>
          <w:b/>
          <w:iCs/>
          <w:highlight w:val="green"/>
          <w:u w:val="single"/>
        </w:rPr>
        <w:t>Vietnam</w:t>
      </w:r>
      <w:r w:rsidRPr="00B6331F">
        <w:rPr>
          <w:u w:val="single"/>
        </w:rPr>
        <w:t>).</w:t>
      </w:r>
      <w:r w:rsidRPr="00F64DA8">
        <w:rPr>
          <w:sz w:val="14"/>
        </w:rPr>
        <w:t xml:space="preserve"> The Chinese government will use such tactics if it believes that the costs are relatively low. Ideally, China would like to appear tough while avoiding material repercussions or a serious diplomatic breakdown. Standing up against foreign encroachment—without facing much blowback—could provide Xi’s administration with a tempting source of noneconomic legitimacy. However, over the next few years, Xi will probably not be actively looking to get embroiled abroad. Cushioning the fallout from slower growth while managing a structural economic transition will be difficult enough. Courting potential international crises that distract the central leadership would make this task even more daunting. </w:t>
      </w:r>
      <w:r w:rsidRPr="00F64DA8">
        <w:rPr>
          <w:u w:val="single"/>
        </w:rPr>
        <w:t>Even if the top leadership did not wish to provoke conflict, a smaller</w:t>
      </w:r>
      <w:r w:rsidRPr="00B6331F">
        <w:rPr>
          <w:u w:val="single"/>
        </w:rPr>
        <w:t xml:space="preserve"> budgetary allotment for security could cause </w:t>
      </w:r>
      <w:r w:rsidRPr="00F64DA8">
        <w:rPr>
          <w:b/>
          <w:iCs/>
          <w:highlight w:val="green"/>
          <w:u w:val="single"/>
        </w:rPr>
        <w:t>military interests</w:t>
      </w:r>
      <w:r w:rsidRPr="00B6331F">
        <w:rPr>
          <w:u w:val="single"/>
        </w:rPr>
        <w:t xml:space="preserve"> in China to </w:t>
      </w:r>
      <w:r w:rsidRPr="00F64DA8">
        <w:rPr>
          <w:b/>
          <w:iCs/>
          <w:highlight w:val="green"/>
          <w:u w:val="single"/>
        </w:rPr>
        <w:t>deliberately instigate trouble</w:t>
      </w:r>
      <w:r w:rsidRPr="00F64DA8">
        <w:rPr>
          <w:highlight w:val="green"/>
          <w:u w:val="single"/>
        </w:rPr>
        <w:t xml:space="preserve"> to </w:t>
      </w:r>
      <w:r w:rsidRPr="00F64DA8">
        <w:rPr>
          <w:b/>
          <w:iCs/>
          <w:highlight w:val="green"/>
          <w:u w:val="single"/>
        </w:rPr>
        <w:t>justify</w:t>
      </w:r>
      <w:r w:rsidRPr="00B6331F">
        <w:rPr>
          <w:u w:val="single"/>
        </w:rPr>
        <w:t xml:space="preserve"> their </w:t>
      </w:r>
      <w:r w:rsidRPr="00F64DA8">
        <w:rPr>
          <w:b/>
          <w:iCs/>
          <w:highlight w:val="green"/>
          <w:u w:val="single"/>
        </w:rPr>
        <w:t>claims over</w:t>
      </w:r>
      <w:r w:rsidRPr="00B6331F">
        <w:rPr>
          <w:b/>
          <w:iCs/>
          <w:u w:val="single"/>
        </w:rPr>
        <w:t xml:space="preserve"> increasingly scarce </w:t>
      </w:r>
      <w:r w:rsidRPr="00F64DA8">
        <w:rPr>
          <w:b/>
          <w:iCs/>
          <w:highlight w:val="green"/>
          <w:u w:val="single"/>
        </w:rPr>
        <w:t>resources</w:t>
      </w:r>
      <w:r w:rsidRPr="00F64DA8">
        <w:rPr>
          <w:highlight w:val="green"/>
          <w:u w:val="single"/>
        </w:rPr>
        <w:t>.</w:t>
      </w:r>
      <w:r w:rsidRPr="00F64DA8">
        <w:rPr>
          <w:sz w:val="14"/>
        </w:rPr>
        <w:t xml:space="preserve"> For example, an air force interested in ensuring its funding for a midair tanker program might find the existence of far-flung territorial disputes to be useful in making its case. Such a case would be made even stronger by a pattern of recent frictions that highlights the necessity of greater air power projection. Budgetary pressures may be partly behind a recent People’s Liberation Army reorganization and headcount reduction. A slowing economy might cause a further deceleration in China’s military spending, thus increasing such pressures as budgetary belts tighten. Challenges to Xi’s Leadership Xi Jinping’s efforts to address economic challenges could fail, unleashing consequences that extend well beyond China’s economic health. For example, </w:t>
      </w:r>
      <w:r w:rsidRPr="00B6331F">
        <w:rPr>
          <w:u w:val="single"/>
        </w:rPr>
        <w:t xml:space="preserve">an </w:t>
      </w:r>
      <w:r w:rsidRPr="00B6331F">
        <w:rPr>
          <w:b/>
          <w:iCs/>
          <w:u w:val="single"/>
        </w:rPr>
        <w:t>economic collapse</w:t>
      </w:r>
      <w:r w:rsidRPr="00B6331F">
        <w:rPr>
          <w:u w:val="single"/>
        </w:rPr>
        <w:t xml:space="preserve"> could give rise to a Vladimir </w:t>
      </w:r>
      <w:r w:rsidRPr="00B6331F">
        <w:rPr>
          <w:b/>
          <w:iCs/>
          <w:u w:val="single"/>
        </w:rPr>
        <w:t>Putin–like redemption figure</w:t>
      </w:r>
      <w:r w:rsidRPr="00B6331F">
        <w:rPr>
          <w:u w:val="single"/>
        </w:rPr>
        <w:t xml:space="preserve"> in China. </w:t>
      </w:r>
      <w:r w:rsidRPr="00F64DA8">
        <w:rPr>
          <w:highlight w:val="green"/>
          <w:u w:val="single"/>
        </w:rPr>
        <w:t>Xi’s</w:t>
      </w:r>
      <w:r w:rsidRPr="00B6331F">
        <w:rPr>
          <w:u w:val="single"/>
        </w:rPr>
        <w:t xml:space="preserve"> approach of </w:t>
      </w:r>
      <w:r w:rsidRPr="00F64DA8">
        <w:rPr>
          <w:highlight w:val="green"/>
          <w:u w:val="single"/>
        </w:rPr>
        <w:t>centralizing authority</w:t>
      </w:r>
      <w:r w:rsidRPr="00B6331F">
        <w:rPr>
          <w:u w:val="single"/>
        </w:rPr>
        <w:t xml:space="preserve"> over</w:t>
      </w:r>
      <w:r w:rsidRPr="00F64DA8">
        <w:rPr>
          <w:sz w:val="14"/>
        </w:rPr>
        <w:t xml:space="preserve"> a diverse, complex, and massive social, political, and </w:t>
      </w:r>
      <w:r w:rsidRPr="00B6331F">
        <w:rPr>
          <w:u w:val="single"/>
        </w:rPr>
        <w:t xml:space="preserve">economic system </w:t>
      </w:r>
      <w:r w:rsidRPr="00F64DA8">
        <w:rPr>
          <w:highlight w:val="green"/>
          <w:u w:val="single"/>
        </w:rPr>
        <w:t xml:space="preserve">is a </w:t>
      </w:r>
      <w:r w:rsidRPr="00F64DA8">
        <w:rPr>
          <w:b/>
          <w:iCs/>
          <w:highlight w:val="green"/>
          <w:u w:val="single"/>
        </w:rPr>
        <w:t>recipe for brittleness</w:t>
      </w:r>
      <w:r w:rsidRPr="00F64DA8">
        <w:rPr>
          <w:highlight w:val="green"/>
          <w:u w:val="single"/>
        </w:rPr>
        <w:t>.</w:t>
      </w:r>
      <w:r w:rsidRPr="00F64DA8">
        <w:rPr>
          <w:sz w:val="14"/>
        </w:rPr>
        <w:t xml:space="preserve"> Rather than designing a resilient, decentralized governance structure that can gracefully cope with localized failures at particular nodes in a network, </w:t>
      </w:r>
      <w:r w:rsidRPr="00B6331F">
        <w:rPr>
          <w:u w:val="single"/>
        </w:rPr>
        <w:t xml:space="preserve">a highly centralized architecture </w:t>
      </w:r>
      <w:r w:rsidRPr="00B6331F">
        <w:rPr>
          <w:b/>
          <w:iCs/>
          <w:u w:val="single"/>
        </w:rPr>
        <w:t>risks catastrophic</w:t>
      </w:r>
      <w:r w:rsidRPr="00B6331F">
        <w:rPr>
          <w:u w:val="single"/>
        </w:rPr>
        <w:t xml:space="preserve">, </w:t>
      </w:r>
      <w:r w:rsidRPr="00B6331F">
        <w:rPr>
          <w:b/>
          <w:iCs/>
          <w:u w:val="single"/>
        </w:rPr>
        <w:t>system-level failure</w:t>
      </w:r>
      <w:r w:rsidRPr="00B6331F">
        <w:rPr>
          <w:u w:val="single"/>
        </w:rPr>
        <w:t>.</w:t>
      </w:r>
      <w:r w:rsidRPr="00F64DA8">
        <w:rPr>
          <w:sz w:val="14"/>
        </w:rPr>
        <w:t xml:space="preserve"> Although centralized authority offers the tantalizing chimera of </w:t>
      </w:r>
      <w:r w:rsidRPr="009243AC">
        <w:rPr>
          <w:sz w:val="14"/>
        </w:rPr>
        <w:t xml:space="preserve">stronger control from the center, it also puts all the responsibility squarely on Xi’s shoulders. With China’s ascension to great power status, the consequences of internecine domestic political battles are increasingly playing out on the world stage. The </w:t>
      </w:r>
      <w:r w:rsidRPr="009243AC">
        <w:rPr>
          <w:u w:val="single"/>
        </w:rPr>
        <w:t>international significance of China’s domestic politics is a new paradigm for the Chinese leadership</w:t>
      </w:r>
      <w:r w:rsidRPr="009243AC">
        <w:rPr>
          <w:sz w:val="14"/>
        </w:rPr>
        <w:t xml:space="preserve">, and one can expect an adjustment period during which the outcome of what had previously been relatively insulated </w:t>
      </w:r>
      <w:r w:rsidRPr="009243AC">
        <w:rPr>
          <w:u w:val="single"/>
        </w:rPr>
        <w:t xml:space="preserve">domestic political frictions will likely generate </w:t>
      </w:r>
      <w:r w:rsidRPr="009243AC">
        <w:rPr>
          <w:b/>
          <w:iCs/>
          <w:u w:val="single"/>
        </w:rPr>
        <w:t>unintended international repercussions</w:t>
      </w:r>
      <w:r w:rsidRPr="009243AC">
        <w:rPr>
          <w:u w:val="single"/>
        </w:rPr>
        <w:t>.</w:t>
      </w:r>
      <w:r w:rsidRPr="009243AC">
        <w:rPr>
          <w:sz w:val="14"/>
        </w:rPr>
        <w:t xml:space="preserve"> Such dynamics will influence Chinese foreign policy and security behavior. </w:t>
      </w:r>
      <w:r w:rsidRPr="009243AC">
        <w:rPr>
          <w:u w:val="single"/>
        </w:rPr>
        <w:t xml:space="preserve">Domestic arguments over ideology, bureaucratic power struggles, and strategic direction could all have </w:t>
      </w:r>
      <w:r w:rsidRPr="009243AC">
        <w:rPr>
          <w:b/>
          <w:iCs/>
          <w:u w:val="single"/>
        </w:rPr>
        <w:t>ripple effects abroad</w:t>
      </w:r>
      <w:r w:rsidRPr="009243AC">
        <w:rPr>
          <w:u w:val="single"/>
        </w:rPr>
        <w:t>.</w:t>
      </w:r>
      <w:r w:rsidRPr="009243AC">
        <w:rPr>
          <w:sz w:val="14"/>
        </w:rPr>
        <w:t xml:space="preserve"> Many of China’s party heavyweights still employ a narrow and exclusively domestic political calculus. </w:t>
      </w:r>
      <w:r w:rsidRPr="009243AC">
        <w:rPr>
          <w:u w:val="single"/>
        </w:rPr>
        <w:t>Such behavior increases the possibility</w:t>
      </w:r>
      <w:r w:rsidRPr="00B6331F">
        <w:rPr>
          <w:u w:val="single"/>
        </w:rPr>
        <w:t xml:space="preserve"> of international implications that are not fully anticipated, </w:t>
      </w:r>
      <w:r w:rsidRPr="00B6331F">
        <w:rPr>
          <w:b/>
          <w:iCs/>
          <w:u w:val="single"/>
        </w:rPr>
        <w:t>raising the risks</w:t>
      </w:r>
      <w:r w:rsidRPr="00B6331F">
        <w:rPr>
          <w:u w:val="single"/>
        </w:rPr>
        <w:t xml:space="preserve"> of </w:t>
      </w:r>
      <w:r w:rsidRPr="00B6331F">
        <w:rPr>
          <w:b/>
          <w:iCs/>
          <w:u w:val="single"/>
        </w:rPr>
        <w:t xml:space="preserve">strategic </w:t>
      </w:r>
      <w:r w:rsidRPr="00F64DA8">
        <w:rPr>
          <w:b/>
          <w:iCs/>
          <w:highlight w:val="green"/>
          <w:u w:val="single"/>
        </w:rPr>
        <w:t>miscalc</w:t>
      </w:r>
      <w:r w:rsidRPr="00B6331F">
        <w:rPr>
          <w:b/>
          <w:iCs/>
          <w:u w:val="single"/>
        </w:rPr>
        <w:t>ulation</w:t>
      </w:r>
      <w:r w:rsidRPr="00B6331F">
        <w:rPr>
          <w:u w:val="single"/>
        </w:rPr>
        <w:t xml:space="preserve"> on the world stage.</w:t>
      </w:r>
      <w:r w:rsidRPr="00F64DA8">
        <w:rPr>
          <w:sz w:val="14"/>
        </w:rPr>
        <w:t xml:space="preserve"> For example, the factional power struggles that animated the Cultural Revolution were largely driven by domestic concerns, yet manifested themselves in Chinese foreign policy for more than a decade. During this period, China was not the world’s second largest economy and, for much of this time, did not even have formal representation at the United Nations</w:t>
      </w:r>
      <w:r w:rsidRPr="0040296F">
        <w:rPr>
          <w:sz w:val="14"/>
          <w:u w:val="single"/>
        </w:rPr>
        <w:t xml:space="preserve">. </w:t>
      </w:r>
      <w:r w:rsidRPr="0040296F">
        <w:rPr>
          <w:highlight w:val="green"/>
          <w:u w:val="single"/>
        </w:rPr>
        <w:t>If</w:t>
      </w:r>
      <w:r w:rsidRPr="0040296F">
        <w:rPr>
          <w:u w:val="single"/>
        </w:rPr>
        <w:t xml:space="preserve"> today’s globally interconnected </w:t>
      </w:r>
      <w:r w:rsidRPr="0040296F">
        <w:rPr>
          <w:highlight w:val="green"/>
          <w:u w:val="single"/>
        </w:rPr>
        <w:t>China became engulfed in</w:t>
      </w:r>
      <w:r w:rsidRPr="0040296F">
        <w:rPr>
          <w:u w:val="single"/>
        </w:rPr>
        <w:t xml:space="preserve"> similar </w:t>
      </w:r>
      <w:r w:rsidRPr="0040296F">
        <w:rPr>
          <w:highlight w:val="green"/>
          <w:u w:val="single"/>
        </w:rPr>
        <w:t>domestic chaos,</w:t>
      </w:r>
      <w:r w:rsidRPr="0040296F">
        <w:rPr>
          <w:u w:val="single"/>
        </w:rPr>
        <w:t xml:space="preserve"> the effects would be felt worldwide.23 Weakened Fetters of Economic Interdependence If China successfully transitioned away from its export-driven growth model toward a consumption-driven economic engine over the next four or five years, it could no longer feel as constrained by economic interdependence. To the extent that such constraints are loosened, </w:t>
      </w:r>
      <w:r w:rsidRPr="0040296F">
        <w:rPr>
          <w:highlight w:val="green"/>
          <w:u w:val="single"/>
        </w:rPr>
        <w:t>the U.S.-China relationship will be more prone to conflict</w:t>
      </w:r>
      <w:r w:rsidRPr="0040296F">
        <w:rPr>
          <w:u w:val="single"/>
        </w:rPr>
        <w:t xml:space="preserve"> and friction</w:t>
      </w:r>
      <w:r w:rsidRPr="0040296F">
        <w:t>.</w:t>
      </w:r>
      <w:r w:rsidRPr="00F64DA8">
        <w:rPr>
          <w:sz w:val="14"/>
        </w:rPr>
        <w:t>24 While China has never been the archetypal liberal economic power bent on benign integration with the global economy, its export-driven growth model produced a strong strategic preference for stability. Although past behavior is not necessarily indicative of future strategic calculus, China’s “economic circuit breaker” logic seems to have held its most aggressive nationalism below the threshold of war since 1979. A China that is both comparatively strong and less dependent on the global economy would be a novel development in modern geopolitics. As China changes the composition of its international economic linkages, global integration could place fewer constraints on it. Whereas China has been highly reliant on the import of raw materials and semifinished goods for reexport, a consumption-driven China could have a different international trade profile. China could still rely on imported goods, but their centrality to the country’s overall economic growth would be altered. Imports of luxury goods, consumer products, international brands, and services may not exert a significant constraining influence, since loss of access to such items may not be seen as strategically vital. If these flows were interrupted or jeopardized, the result would be more akin to an inconvenience than a strategic setback for China’s rise. That said, China is likely to continue to highly depend on imported oil even if the economic end to which that energy resource is directed shifts away from industrial and export production toward domestic consumption.</w:t>
      </w:r>
    </w:p>
    <w:p w14:paraId="17FF9115" w14:textId="77777777" w:rsidR="00176601" w:rsidRDefault="00176601" w:rsidP="00176601">
      <w:pPr>
        <w:pStyle w:val="Heading4"/>
        <w:rPr>
          <w:rStyle w:val="Style13ptBold"/>
          <w:b/>
          <w:bCs w:val="0"/>
        </w:rPr>
      </w:pPr>
      <w:r>
        <w:rPr>
          <w:rStyle w:val="Style13ptBold"/>
          <w:b/>
          <w:bCs w:val="0"/>
        </w:rPr>
        <w:lastRenderedPageBreak/>
        <w:t>US–China war goes nuclear – crisis mis-management ensures conventional escalation - extinction</w:t>
      </w:r>
    </w:p>
    <w:p w14:paraId="426D868E" w14:textId="77777777" w:rsidR="00176601" w:rsidRPr="007D7E20" w:rsidRDefault="00176601" w:rsidP="00176601">
      <w:r w:rsidRPr="00A36671">
        <w:rPr>
          <w:rStyle w:val="Style13ptBold"/>
        </w:rPr>
        <w:t>Kulacki</w:t>
      </w:r>
      <w:r>
        <w:rPr>
          <w:rStyle w:val="Style13ptBold"/>
        </w:rPr>
        <w:t xml:space="preserve"> 20 </w:t>
      </w:r>
      <w:r w:rsidRPr="0060794A">
        <w:t>[Dr. Gregory Kulacki focuses on cross-cultural communication between the United States and China on nuclear and space arms control and is the China Project Manager for the Global Security Program at the Union of Concerned Scientists</w:t>
      </w:r>
      <w:r>
        <w:t xml:space="preserve">, </w:t>
      </w:r>
      <w:r w:rsidRPr="0060794A">
        <w:t>2020. Would China Use Nuclear Weapons First In A War With The United States?, Thediplomat.com, https://thediplomat.com/2020/04/would-china-use-nuclear-weapons-first-in-a-war-with-the-united-states/] srey</w:t>
      </w:r>
    </w:p>
    <w:p w14:paraId="7ECFCAB3" w14:textId="77777777" w:rsidR="00176601" w:rsidRDefault="00176601" w:rsidP="00176601">
      <w:pPr>
        <w:rPr>
          <w:sz w:val="16"/>
        </w:rPr>
      </w:pPr>
      <w:r w:rsidRPr="00EB5F0D">
        <w:rPr>
          <w:sz w:val="16"/>
        </w:rPr>
        <w:t xml:space="preserve">Admiral Charles A. Richard, the head of the U.S. Strategic Command, recently told the Senate Armed Service Committee he “could drive a truck” through the holes in China’s no first use policy. But when Senator John Hawley (R-MO) asked him why he said that, Commander Richard backtracked, described China’s policy as “very opaque” and said his assessment was based on “very little” information. That’s surprising. </w:t>
      </w:r>
      <w:r w:rsidRPr="00EB5F0D">
        <w:rPr>
          <w:b/>
          <w:bCs/>
          <w:u w:val="single"/>
        </w:rPr>
        <w:t>China</w:t>
      </w:r>
      <w:r w:rsidRPr="00EB5F0D">
        <w:rPr>
          <w:sz w:val="16"/>
        </w:rPr>
        <w:t xml:space="preserve"> has been </w:t>
      </w:r>
      <w:r w:rsidRPr="00EB5F0D">
        <w:rPr>
          <w:u w:val="single"/>
        </w:rPr>
        <w:t xml:space="preserve">exceptionally </w:t>
      </w:r>
      <w:r w:rsidRPr="00EB5F0D">
        <w:rPr>
          <w:b/>
          <w:bCs/>
          <w:u w:val="single"/>
        </w:rPr>
        <w:t>clear</w:t>
      </w:r>
      <w:r w:rsidRPr="00EB5F0D">
        <w:rPr>
          <w:u w:val="single"/>
        </w:rPr>
        <w:t xml:space="preserve"> </w:t>
      </w:r>
      <w:r w:rsidRPr="00EB5F0D">
        <w:rPr>
          <w:b/>
          <w:bCs/>
          <w:u w:val="single"/>
        </w:rPr>
        <w:t>about</w:t>
      </w:r>
      <w:r w:rsidRPr="00EB5F0D">
        <w:rPr>
          <w:u w:val="single"/>
        </w:rPr>
        <w:t xml:space="preserve"> its </w:t>
      </w:r>
      <w:r w:rsidRPr="00EB5F0D">
        <w:rPr>
          <w:b/>
          <w:bCs/>
          <w:u w:val="single"/>
        </w:rPr>
        <w:t>intentions</w:t>
      </w:r>
      <w:r w:rsidRPr="00EB5F0D">
        <w:rPr>
          <w:u w:val="single"/>
        </w:rPr>
        <w:t xml:space="preserve"> </w:t>
      </w:r>
      <w:r w:rsidRPr="00EB5F0D">
        <w:rPr>
          <w:b/>
          <w:bCs/>
          <w:u w:val="single"/>
        </w:rPr>
        <w:t>on</w:t>
      </w:r>
      <w:r w:rsidRPr="00EB5F0D">
        <w:rPr>
          <w:u w:val="single"/>
        </w:rPr>
        <w:t xml:space="preserve"> the possible </w:t>
      </w:r>
      <w:r w:rsidRPr="00EB5F0D">
        <w:rPr>
          <w:b/>
          <w:bCs/>
          <w:u w:val="single"/>
        </w:rPr>
        <w:t>first</w:t>
      </w:r>
      <w:r w:rsidRPr="00EB5F0D">
        <w:rPr>
          <w:u w:val="single"/>
        </w:rPr>
        <w:t xml:space="preserve"> </w:t>
      </w:r>
      <w:r w:rsidRPr="00EB5F0D">
        <w:rPr>
          <w:b/>
          <w:bCs/>
          <w:u w:val="single"/>
        </w:rPr>
        <w:t>use</w:t>
      </w:r>
      <w:r w:rsidRPr="00EB5F0D">
        <w:rPr>
          <w:u w:val="single"/>
        </w:rPr>
        <w:t xml:space="preserve"> </w:t>
      </w:r>
      <w:r w:rsidRPr="00EB5F0D">
        <w:rPr>
          <w:b/>
          <w:bCs/>
          <w:u w:val="single"/>
        </w:rPr>
        <w:t>of</w:t>
      </w:r>
      <w:r w:rsidRPr="00EB5F0D">
        <w:rPr>
          <w:u w:val="single"/>
        </w:rPr>
        <w:t xml:space="preserve"> </w:t>
      </w:r>
      <w:r w:rsidRPr="00EB5F0D">
        <w:rPr>
          <w:b/>
          <w:bCs/>
          <w:u w:val="single"/>
        </w:rPr>
        <w:t>nuclear</w:t>
      </w:r>
      <w:r w:rsidRPr="00EB5F0D">
        <w:rPr>
          <w:u w:val="single"/>
        </w:rPr>
        <w:t xml:space="preserve"> </w:t>
      </w:r>
      <w:r w:rsidRPr="00EB5F0D">
        <w:rPr>
          <w:b/>
          <w:bCs/>
          <w:u w:val="single"/>
        </w:rPr>
        <w:t>weapons</w:t>
      </w:r>
      <w:r w:rsidRPr="00EB5F0D">
        <w:rPr>
          <w:sz w:val="16"/>
        </w:rPr>
        <w:t>. On the day of its first nuclear test on October 16, 1964, China declared it “will never at any time or under any circumstances be the first to use nuclear weapons.”</w:t>
      </w:r>
      <w:r w:rsidRPr="00EB5F0D">
        <w:rPr>
          <w:u w:val="single"/>
        </w:rPr>
        <w:t xml:space="preserve"> That </w:t>
      </w:r>
      <w:r w:rsidRPr="00EB5F0D">
        <w:rPr>
          <w:b/>
          <w:bCs/>
          <w:u w:val="single"/>
        </w:rPr>
        <w:t>unambiguous</w:t>
      </w:r>
      <w:r w:rsidRPr="00EB5F0D">
        <w:rPr>
          <w:u w:val="single"/>
        </w:rPr>
        <w:t xml:space="preserve"> </w:t>
      </w:r>
      <w:r w:rsidRPr="00EB5F0D">
        <w:rPr>
          <w:b/>
          <w:bCs/>
          <w:u w:val="single"/>
        </w:rPr>
        <w:t>statement</w:t>
      </w:r>
      <w:r w:rsidRPr="00EB5F0D">
        <w:rPr>
          <w:u w:val="single"/>
        </w:rPr>
        <w:t xml:space="preserve"> </w:t>
      </w:r>
      <w:r w:rsidRPr="00EB5F0D">
        <w:rPr>
          <w:b/>
          <w:bCs/>
          <w:u w:val="single"/>
        </w:rPr>
        <w:t>has</w:t>
      </w:r>
      <w:r w:rsidRPr="00EB5F0D">
        <w:rPr>
          <w:u w:val="single"/>
        </w:rPr>
        <w:t xml:space="preserve"> </w:t>
      </w:r>
      <w:r w:rsidRPr="00EB5F0D">
        <w:rPr>
          <w:b/>
          <w:bCs/>
          <w:u w:val="single"/>
        </w:rPr>
        <w:t>been</w:t>
      </w:r>
      <w:r w:rsidRPr="00EB5F0D">
        <w:rPr>
          <w:u w:val="single"/>
        </w:rPr>
        <w:t xml:space="preserve"> a </w:t>
      </w:r>
      <w:r w:rsidRPr="00EB5F0D">
        <w:rPr>
          <w:b/>
          <w:bCs/>
          <w:u w:val="single"/>
        </w:rPr>
        <w:t>cornerstone</w:t>
      </w:r>
      <w:r w:rsidRPr="00EB5F0D">
        <w:rPr>
          <w:u w:val="single"/>
        </w:rPr>
        <w:t xml:space="preserve"> </w:t>
      </w:r>
      <w:r w:rsidRPr="00EB5F0D">
        <w:rPr>
          <w:b/>
          <w:bCs/>
          <w:u w:val="single"/>
        </w:rPr>
        <w:t>of</w:t>
      </w:r>
      <w:r w:rsidRPr="00EB5F0D">
        <w:rPr>
          <w:u w:val="single"/>
        </w:rPr>
        <w:t xml:space="preserve"> </w:t>
      </w:r>
      <w:r w:rsidRPr="00EB5F0D">
        <w:rPr>
          <w:b/>
          <w:bCs/>
          <w:u w:val="single"/>
        </w:rPr>
        <w:t>Chinese</w:t>
      </w:r>
      <w:r w:rsidRPr="00EB5F0D">
        <w:rPr>
          <w:u w:val="single"/>
        </w:rPr>
        <w:t xml:space="preserve"> </w:t>
      </w:r>
      <w:r w:rsidRPr="00EB5F0D">
        <w:rPr>
          <w:b/>
          <w:bCs/>
          <w:u w:val="single"/>
        </w:rPr>
        <w:t>nuclear</w:t>
      </w:r>
      <w:r w:rsidRPr="00EB5F0D">
        <w:rPr>
          <w:u w:val="single"/>
        </w:rPr>
        <w:t xml:space="preserve"> </w:t>
      </w:r>
      <w:r w:rsidRPr="00EB5F0D">
        <w:rPr>
          <w:b/>
          <w:bCs/>
          <w:u w:val="single"/>
        </w:rPr>
        <w:t>weapons</w:t>
      </w:r>
      <w:r w:rsidRPr="00EB5F0D">
        <w:rPr>
          <w:u w:val="single"/>
        </w:rPr>
        <w:t xml:space="preserve"> policy for 56 years and has been repeated frequently in authoritative Chinese publications for domestic and international audiences, including a highly classified training manual for the operators of China’s nuclear forces</w:t>
      </w:r>
      <w:r w:rsidRPr="00EB5F0D">
        <w:rPr>
          <w:sz w:val="16"/>
        </w:rPr>
        <w:t xml:space="preserve">. Richard should know about those publications, particularly the training manual. A U.S. Department of Defense translation has been circulating within the U.S. nuclear weapons policy community for more than a decade. The commander’s comments to the committee indicate a familiarity with the most controversial section of the manual, which, in the eyes of some U.S. analysts, indicates there may be some circumstances where </w:t>
      </w:r>
      <w:r w:rsidRPr="00805CB8">
        <w:rPr>
          <w:b/>
          <w:bCs/>
          <w:highlight w:val="green"/>
          <w:u w:val="single"/>
        </w:rPr>
        <w:t>China</w:t>
      </w:r>
      <w:r w:rsidRPr="00805CB8">
        <w:rPr>
          <w:highlight w:val="green"/>
          <w:u w:val="single"/>
        </w:rPr>
        <w:t xml:space="preserve"> </w:t>
      </w:r>
      <w:r w:rsidRPr="00805CB8">
        <w:rPr>
          <w:b/>
          <w:bCs/>
          <w:highlight w:val="green"/>
          <w:u w:val="single"/>
        </w:rPr>
        <w:t>would</w:t>
      </w:r>
      <w:r w:rsidRPr="00805CB8">
        <w:rPr>
          <w:highlight w:val="green"/>
          <w:u w:val="single"/>
        </w:rPr>
        <w:t xml:space="preserve"> </w:t>
      </w:r>
      <w:r w:rsidRPr="00805CB8">
        <w:rPr>
          <w:b/>
          <w:bCs/>
          <w:highlight w:val="green"/>
          <w:u w:val="single"/>
        </w:rPr>
        <w:t>use</w:t>
      </w:r>
      <w:r w:rsidRPr="00805CB8">
        <w:rPr>
          <w:highlight w:val="green"/>
          <w:u w:val="single"/>
        </w:rPr>
        <w:t xml:space="preserve"> </w:t>
      </w:r>
      <w:r w:rsidRPr="00805CB8">
        <w:rPr>
          <w:b/>
          <w:bCs/>
          <w:highlight w:val="green"/>
          <w:u w:val="single"/>
        </w:rPr>
        <w:t>nuclear</w:t>
      </w:r>
      <w:r w:rsidRPr="00805CB8">
        <w:rPr>
          <w:highlight w:val="green"/>
          <w:u w:val="single"/>
        </w:rPr>
        <w:t xml:space="preserve"> </w:t>
      </w:r>
      <w:r w:rsidRPr="00805CB8">
        <w:rPr>
          <w:b/>
          <w:bCs/>
          <w:highlight w:val="green"/>
          <w:u w:val="single"/>
        </w:rPr>
        <w:t>weapons</w:t>
      </w:r>
      <w:r w:rsidRPr="00805CB8">
        <w:rPr>
          <w:highlight w:val="green"/>
          <w:u w:val="single"/>
        </w:rPr>
        <w:t xml:space="preserve"> </w:t>
      </w:r>
      <w:r w:rsidRPr="00805CB8">
        <w:rPr>
          <w:b/>
          <w:bCs/>
          <w:highlight w:val="green"/>
          <w:u w:val="single"/>
        </w:rPr>
        <w:t>first</w:t>
      </w:r>
      <w:r w:rsidRPr="00805CB8">
        <w:rPr>
          <w:highlight w:val="green"/>
          <w:u w:val="single"/>
        </w:rPr>
        <w:t xml:space="preserve"> </w:t>
      </w:r>
      <w:r w:rsidRPr="00805CB8">
        <w:rPr>
          <w:b/>
          <w:bCs/>
          <w:highlight w:val="green"/>
          <w:u w:val="single"/>
        </w:rPr>
        <w:t>in</w:t>
      </w:r>
      <w:r w:rsidRPr="00805CB8">
        <w:rPr>
          <w:highlight w:val="green"/>
          <w:u w:val="single"/>
        </w:rPr>
        <w:t xml:space="preserve"> a </w:t>
      </w:r>
      <w:r w:rsidRPr="00805CB8">
        <w:rPr>
          <w:b/>
          <w:bCs/>
          <w:highlight w:val="green"/>
          <w:u w:val="single"/>
        </w:rPr>
        <w:t>war</w:t>
      </w:r>
      <w:r w:rsidRPr="00805CB8">
        <w:rPr>
          <w:highlight w:val="green"/>
          <w:u w:val="single"/>
        </w:rPr>
        <w:t xml:space="preserve"> </w:t>
      </w:r>
      <w:r w:rsidRPr="00805CB8">
        <w:rPr>
          <w:b/>
          <w:bCs/>
          <w:highlight w:val="green"/>
          <w:u w:val="single"/>
        </w:rPr>
        <w:t>with</w:t>
      </w:r>
      <w:r w:rsidRPr="00805CB8">
        <w:rPr>
          <w:highlight w:val="green"/>
          <w:u w:val="single"/>
        </w:rPr>
        <w:t xml:space="preserve"> </w:t>
      </w:r>
      <w:r w:rsidRPr="00805CB8">
        <w:rPr>
          <w:b/>
          <w:bCs/>
          <w:highlight w:val="green"/>
          <w:u w:val="single"/>
        </w:rPr>
        <w:t>the</w:t>
      </w:r>
      <w:r w:rsidRPr="00805CB8">
        <w:rPr>
          <w:highlight w:val="green"/>
          <w:u w:val="single"/>
        </w:rPr>
        <w:t xml:space="preserve"> </w:t>
      </w:r>
      <w:r w:rsidRPr="00805CB8">
        <w:rPr>
          <w:b/>
          <w:bCs/>
          <w:highlight w:val="green"/>
          <w:u w:val="single"/>
        </w:rPr>
        <w:t>U</w:t>
      </w:r>
      <w:r w:rsidRPr="00EB5F0D">
        <w:rPr>
          <w:u w:val="single"/>
        </w:rPr>
        <w:t xml:space="preserve">nited </w:t>
      </w:r>
      <w:r w:rsidRPr="00805CB8">
        <w:rPr>
          <w:b/>
          <w:bCs/>
          <w:highlight w:val="green"/>
          <w:u w:val="single"/>
        </w:rPr>
        <w:t>S</w:t>
      </w:r>
      <w:r w:rsidRPr="00EB5F0D">
        <w:rPr>
          <w:u w:val="single"/>
        </w:rPr>
        <w:t>tates</w:t>
      </w:r>
      <w:r w:rsidRPr="00EB5F0D">
        <w:rPr>
          <w:sz w:val="16"/>
        </w:rPr>
        <w:t xml:space="preserve">. This U.S. misperception is understandable, especially given the difficulties the Defense Department encountered translating the text into English. The language, carefully considered in the context of the entire book, articulates a strong reaffirmation of China’s no first use policy. But it also reveals </w:t>
      </w:r>
      <w:r w:rsidRPr="00805CB8">
        <w:rPr>
          <w:b/>
          <w:bCs/>
          <w:highlight w:val="green"/>
          <w:u w:val="single"/>
        </w:rPr>
        <w:t>Chinese</w:t>
      </w:r>
      <w:r w:rsidRPr="00805CB8">
        <w:rPr>
          <w:highlight w:val="green"/>
          <w:u w:val="single"/>
        </w:rPr>
        <w:t xml:space="preserve"> </w:t>
      </w:r>
      <w:r w:rsidRPr="00EB5F0D">
        <w:rPr>
          <w:u w:val="single"/>
        </w:rPr>
        <w:t xml:space="preserve">military </w:t>
      </w:r>
      <w:r w:rsidRPr="00805CB8">
        <w:rPr>
          <w:highlight w:val="green"/>
          <w:u w:val="single"/>
        </w:rPr>
        <w:t xml:space="preserve">planners are </w:t>
      </w:r>
      <w:r w:rsidRPr="00805CB8">
        <w:rPr>
          <w:b/>
          <w:bCs/>
          <w:highlight w:val="green"/>
          <w:u w:val="single"/>
        </w:rPr>
        <w:t>struggling</w:t>
      </w:r>
      <w:r w:rsidRPr="00805CB8">
        <w:rPr>
          <w:highlight w:val="green"/>
          <w:u w:val="single"/>
        </w:rPr>
        <w:t xml:space="preserve"> </w:t>
      </w:r>
      <w:r w:rsidRPr="00805CB8">
        <w:rPr>
          <w:b/>
          <w:bCs/>
          <w:highlight w:val="green"/>
          <w:u w:val="single"/>
        </w:rPr>
        <w:t>with</w:t>
      </w:r>
      <w:r w:rsidRPr="00805CB8">
        <w:rPr>
          <w:highlight w:val="green"/>
          <w:u w:val="single"/>
        </w:rPr>
        <w:t xml:space="preserve"> </w:t>
      </w:r>
      <w:r w:rsidRPr="00805CB8">
        <w:rPr>
          <w:b/>
          <w:bCs/>
          <w:highlight w:val="green"/>
          <w:u w:val="single"/>
        </w:rPr>
        <w:t>crisis</w:t>
      </w:r>
      <w:r w:rsidRPr="00805CB8">
        <w:rPr>
          <w:highlight w:val="green"/>
          <w:u w:val="single"/>
        </w:rPr>
        <w:t xml:space="preserve"> </w:t>
      </w:r>
      <w:r w:rsidRPr="00805CB8">
        <w:rPr>
          <w:b/>
          <w:bCs/>
          <w:highlight w:val="green"/>
          <w:u w:val="single"/>
        </w:rPr>
        <w:t>management</w:t>
      </w:r>
      <w:r w:rsidRPr="00805CB8">
        <w:rPr>
          <w:highlight w:val="green"/>
          <w:u w:val="single"/>
        </w:rPr>
        <w:t xml:space="preserve"> </w:t>
      </w:r>
      <w:r w:rsidRPr="00EB5F0D">
        <w:rPr>
          <w:b/>
          <w:bCs/>
          <w:u w:val="single"/>
        </w:rPr>
        <w:t>and</w:t>
      </w:r>
      <w:r w:rsidRPr="00EB5F0D">
        <w:rPr>
          <w:u w:val="single"/>
        </w:rPr>
        <w:t xml:space="preserve"> </w:t>
      </w:r>
      <w:r w:rsidRPr="00EB5F0D">
        <w:rPr>
          <w:b/>
          <w:bCs/>
          <w:u w:val="single"/>
        </w:rPr>
        <w:t>considering</w:t>
      </w:r>
      <w:r w:rsidRPr="00EB5F0D">
        <w:rPr>
          <w:u w:val="single"/>
        </w:rPr>
        <w:t xml:space="preserve"> </w:t>
      </w:r>
      <w:r w:rsidRPr="00EB5F0D">
        <w:rPr>
          <w:b/>
          <w:bCs/>
          <w:u w:val="single"/>
        </w:rPr>
        <w:t>steps</w:t>
      </w:r>
      <w:r w:rsidRPr="00EB5F0D">
        <w:rPr>
          <w:u w:val="single"/>
        </w:rPr>
        <w:t xml:space="preserve"> </w:t>
      </w:r>
      <w:r w:rsidRPr="00805CB8">
        <w:rPr>
          <w:b/>
          <w:bCs/>
          <w:highlight w:val="green"/>
          <w:u w:val="single"/>
        </w:rPr>
        <w:t>that</w:t>
      </w:r>
      <w:r w:rsidRPr="00805CB8">
        <w:rPr>
          <w:highlight w:val="green"/>
          <w:u w:val="single"/>
        </w:rPr>
        <w:t xml:space="preserve"> could </w:t>
      </w:r>
      <w:r w:rsidRPr="00805CB8">
        <w:rPr>
          <w:b/>
          <w:bCs/>
          <w:highlight w:val="green"/>
          <w:u w:val="single"/>
          <w:bdr w:val="single" w:sz="4" w:space="0" w:color="auto"/>
        </w:rPr>
        <w:t>create</w:t>
      </w:r>
      <w:r w:rsidRPr="00805CB8">
        <w:rPr>
          <w:highlight w:val="green"/>
          <w:u w:val="single"/>
          <w:bdr w:val="single" w:sz="4" w:space="0" w:color="auto"/>
        </w:rPr>
        <w:t xml:space="preserve"> </w:t>
      </w:r>
      <w:r w:rsidRPr="00805CB8">
        <w:rPr>
          <w:b/>
          <w:bCs/>
          <w:highlight w:val="green"/>
          <w:u w:val="single"/>
          <w:bdr w:val="single" w:sz="4" w:space="0" w:color="auto"/>
        </w:rPr>
        <w:t>ambiguity</w:t>
      </w:r>
      <w:r w:rsidRPr="00805CB8">
        <w:rPr>
          <w:highlight w:val="green"/>
          <w:u w:val="single"/>
          <w:bdr w:val="single" w:sz="4" w:space="0" w:color="auto"/>
        </w:rPr>
        <w:t xml:space="preserve"> </w:t>
      </w:r>
      <w:r w:rsidRPr="00805CB8">
        <w:rPr>
          <w:b/>
          <w:bCs/>
          <w:highlight w:val="green"/>
          <w:u w:val="single"/>
          <w:bdr w:val="single" w:sz="4" w:space="0" w:color="auto"/>
        </w:rPr>
        <w:t>with</w:t>
      </w:r>
      <w:r w:rsidRPr="00805CB8">
        <w:rPr>
          <w:highlight w:val="green"/>
          <w:u w:val="single"/>
          <w:bdr w:val="single" w:sz="4" w:space="0" w:color="auto"/>
        </w:rPr>
        <w:t xml:space="preserve"> </w:t>
      </w:r>
      <w:r w:rsidRPr="00805CB8">
        <w:rPr>
          <w:b/>
          <w:bCs/>
          <w:highlight w:val="green"/>
          <w:u w:val="single"/>
          <w:bdr w:val="single" w:sz="4" w:space="0" w:color="auto"/>
        </w:rPr>
        <w:t>disastrous</w:t>
      </w:r>
      <w:r w:rsidRPr="00805CB8">
        <w:rPr>
          <w:highlight w:val="green"/>
          <w:u w:val="single"/>
          <w:bdr w:val="single" w:sz="4" w:space="0" w:color="auto"/>
        </w:rPr>
        <w:t xml:space="preserve"> </w:t>
      </w:r>
      <w:r w:rsidRPr="00805CB8">
        <w:rPr>
          <w:b/>
          <w:bCs/>
          <w:highlight w:val="green"/>
          <w:u w:val="single"/>
          <w:bdr w:val="single" w:sz="4" w:space="0" w:color="auto"/>
        </w:rPr>
        <w:t>consequences</w:t>
      </w:r>
      <w:r w:rsidRPr="00EB5F0D">
        <w:rPr>
          <w:u w:val="single"/>
        </w:rPr>
        <w:t>.</w:t>
      </w:r>
      <w:r w:rsidRPr="00EB5F0D">
        <w:rPr>
          <w:sz w:val="16"/>
        </w:rPr>
        <w:t xml:space="preserve"> Towards the end of the 405-page text on the operations of China’s strategic rocket forces, in a chapter entitled, “Second Artillery Deterrence Operations,” the authors explain what China’s nuclear forces train to do if </w:t>
      </w:r>
      <w:r w:rsidRPr="00EB5F0D">
        <w:rPr>
          <w:b/>
          <w:bCs/>
          <w:u w:val="single"/>
        </w:rPr>
        <w:t>“</w:t>
      </w:r>
      <w:r w:rsidRPr="00805CB8">
        <w:rPr>
          <w:highlight w:val="green"/>
          <w:u w:val="single"/>
        </w:rPr>
        <w:t xml:space="preserve">a strong military power possessing nuclear‐armed missiles </w:t>
      </w:r>
      <w:r w:rsidRPr="00BD38CF">
        <w:rPr>
          <w:u w:val="single"/>
        </w:rPr>
        <w:t>and an absolute</w:t>
      </w:r>
      <w:r w:rsidRPr="00EB5F0D">
        <w:rPr>
          <w:u w:val="single"/>
        </w:rPr>
        <w:t xml:space="preserve"> </w:t>
      </w:r>
      <w:r w:rsidRPr="00BD38CF">
        <w:rPr>
          <w:u w:val="single"/>
        </w:rPr>
        <w:t xml:space="preserve">advantage in high‐tech conventional weapons </w:t>
      </w:r>
      <w:r w:rsidRPr="00805CB8">
        <w:rPr>
          <w:highlight w:val="green"/>
          <w:u w:val="single"/>
        </w:rPr>
        <w:t xml:space="preserve">is carrying out </w:t>
      </w:r>
      <w:r w:rsidRPr="00BD38CF">
        <w:rPr>
          <w:u w:val="single"/>
        </w:rPr>
        <w:t xml:space="preserve">intense and </w:t>
      </w:r>
      <w:r w:rsidRPr="00805CB8">
        <w:rPr>
          <w:highlight w:val="green"/>
          <w:u w:val="single"/>
        </w:rPr>
        <w:t xml:space="preserve">continuous attacks </w:t>
      </w:r>
      <w:r w:rsidRPr="00BD38CF">
        <w:rPr>
          <w:u w:val="single"/>
        </w:rPr>
        <w:t>against our major strategic targets and</w:t>
      </w:r>
      <w:r w:rsidRPr="00EB5F0D">
        <w:rPr>
          <w:u w:val="single"/>
        </w:rPr>
        <w:t xml:space="preserve"> we have no good military strategy to resist the enemy.</w:t>
      </w:r>
      <w:r w:rsidRPr="00EB5F0D">
        <w:rPr>
          <w:b/>
          <w:bCs/>
          <w:u w:val="single"/>
        </w:rPr>
        <w:t>”</w:t>
      </w:r>
      <w:r w:rsidRPr="00EB5F0D">
        <w:rPr>
          <w:u w:val="single"/>
        </w:rPr>
        <w:t xml:space="preserve"> </w:t>
      </w:r>
      <w:r w:rsidRPr="00BD38CF">
        <w:rPr>
          <w:u w:val="single"/>
        </w:rPr>
        <w:t xml:space="preserve">The military power they’re talking about is </w:t>
      </w:r>
      <w:r w:rsidRPr="00805CB8">
        <w:rPr>
          <w:highlight w:val="green"/>
          <w:u w:val="single"/>
        </w:rPr>
        <w:t>the U</w:t>
      </w:r>
      <w:r w:rsidRPr="00BD38CF">
        <w:rPr>
          <w:u w:val="single"/>
        </w:rPr>
        <w:t xml:space="preserve">nited </w:t>
      </w:r>
      <w:r w:rsidRPr="00805CB8">
        <w:rPr>
          <w:highlight w:val="green"/>
          <w:u w:val="single"/>
        </w:rPr>
        <w:t>S</w:t>
      </w:r>
      <w:r w:rsidRPr="00BD38CF">
        <w:rPr>
          <w:u w:val="single"/>
        </w:rPr>
        <w:t>tates.</w:t>
      </w:r>
      <w:r w:rsidRPr="00BD38CF">
        <w:rPr>
          <w:sz w:val="16"/>
        </w:rPr>
        <w:t xml:space="preserve"> The authors indicate </w:t>
      </w:r>
      <w:r w:rsidRPr="00BD38CF">
        <w:rPr>
          <w:u w:val="single"/>
        </w:rPr>
        <w:t>China’s nuclear missile forces train to take specific steps, including increasing readiness and conducting launch exercises, to “dissuade the continuation of the strong enemy’s conventional attacks.”</w:t>
      </w:r>
      <w:r w:rsidRPr="00BD38CF">
        <w:rPr>
          <w:sz w:val="16"/>
        </w:rPr>
        <w:t xml:space="preserve"> </w:t>
      </w:r>
      <w:r w:rsidRPr="00BD38CF">
        <w:rPr>
          <w:u w:val="single"/>
        </w:rPr>
        <w:t>The manual</w:t>
      </w:r>
      <w:r w:rsidRPr="00EB5F0D">
        <w:rPr>
          <w:u w:val="single"/>
        </w:rPr>
        <w:t xml:space="preserve"> refers to </w:t>
      </w:r>
      <w:r w:rsidRPr="00BD38CF">
        <w:rPr>
          <w:u w:val="single"/>
        </w:rPr>
        <w:t>these steps as an “adjustment” to China’s nuclear policy and a “lowering” of China’s threshold for brandishing its nuclear forces.</w:t>
      </w:r>
      <w:r w:rsidRPr="00BD38CF">
        <w:rPr>
          <w:sz w:val="16"/>
        </w:rPr>
        <w:t xml:space="preserve"> Chinese leaders would only take these steps in extreme circumstances. The text highlights several triggers such as U.S. conventional bombing of China’s nuclear and hydroelectri</w:t>
      </w:r>
      <w:r w:rsidRPr="00EB5F0D">
        <w:rPr>
          <w:sz w:val="16"/>
        </w:rPr>
        <w:t xml:space="preserve">c power plants, heavy conventional bombing of large cities like Beijing and Shanghai, or other acts of </w:t>
      </w:r>
      <w:r w:rsidRPr="00805CB8">
        <w:rPr>
          <w:b/>
          <w:bCs/>
          <w:highlight w:val="green"/>
          <w:u w:val="single"/>
        </w:rPr>
        <w:t>conventional</w:t>
      </w:r>
      <w:r w:rsidRPr="00805CB8">
        <w:rPr>
          <w:highlight w:val="green"/>
          <w:u w:val="single"/>
        </w:rPr>
        <w:t xml:space="preserve"> </w:t>
      </w:r>
      <w:r w:rsidRPr="00805CB8">
        <w:rPr>
          <w:b/>
          <w:bCs/>
          <w:highlight w:val="green"/>
          <w:u w:val="single"/>
        </w:rPr>
        <w:t>warfare</w:t>
      </w:r>
      <w:r w:rsidRPr="00805CB8">
        <w:rPr>
          <w:highlight w:val="green"/>
          <w:u w:val="single"/>
        </w:rPr>
        <w:t xml:space="preserve"> </w:t>
      </w:r>
      <w:r w:rsidRPr="00805CB8">
        <w:rPr>
          <w:b/>
          <w:bCs/>
          <w:highlight w:val="green"/>
          <w:u w:val="single"/>
        </w:rPr>
        <w:t>that</w:t>
      </w:r>
      <w:r w:rsidRPr="00805CB8">
        <w:rPr>
          <w:highlight w:val="green"/>
          <w:u w:val="single"/>
        </w:rPr>
        <w:t xml:space="preserve"> “</w:t>
      </w:r>
      <w:r w:rsidRPr="00805CB8">
        <w:rPr>
          <w:b/>
          <w:bCs/>
          <w:highlight w:val="green"/>
          <w:u w:val="single"/>
        </w:rPr>
        <w:t>seriously</w:t>
      </w:r>
      <w:r w:rsidRPr="00805CB8">
        <w:rPr>
          <w:highlight w:val="green"/>
          <w:u w:val="single"/>
        </w:rPr>
        <w:t xml:space="preserve"> </w:t>
      </w:r>
      <w:r w:rsidRPr="00805CB8">
        <w:rPr>
          <w:b/>
          <w:bCs/>
          <w:highlight w:val="green"/>
          <w:u w:val="single"/>
        </w:rPr>
        <w:t>threatened</w:t>
      </w:r>
      <w:r w:rsidRPr="00EB5F0D">
        <w:rPr>
          <w:u w:val="single"/>
        </w:rPr>
        <w:t xml:space="preserve">” </w:t>
      </w:r>
      <w:r w:rsidRPr="00805CB8">
        <w:rPr>
          <w:highlight w:val="green"/>
          <w:u w:val="single"/>
        </w:rPr>
        <w:t xml:space="preserve">the </w:t>
      </w:r>
      <w:r w:rsidRPr="00EB5F0D">
        <w:rPr>
          <w:u w:val="single"/>
        </w:rPr>
        <w:t xml:space="preserve">“safety and </w:t>
      </w:r>
      <w:r w:rsidRPr="00805CB8">
        <w:rPr>
          <w:b/>
          <w:bCs/>
          <w:highlight w:val="green"/>
          <w:u w:val="single"/>
        </w:rPr>
        <w:t>survival</w:t>
      </w:r>
      <w:r w:rsidRPr="00EB5F0D">
        <w:rPr>
          <w:u w:val="single"/>
        </w:rPr>
        <w:t>” of the nation</w:t>
      </w:r>
      <w:r w:rsidRPr="00EB5F0D">
        <w:rPr>
          <w:sz w:val="16"/>
        </w:rPr>
        <w:t xml:space="preserve">. U.S. Misunderstanding Richard seems to believe this planned adjustment in China’s nuclear posture means </w:t>
      </w:r>
      <w:r w:rsidRPr="00805CB8">
        <w:rPr>
          <w:highlight w:val="green"/>
          <w:u w:val="single"/>
        </w:rPr>
        <w:t xml:space="preserve">China is </w:t>
      </w:r>
      <w:r w:rsidRPr="00805CB8">
        <w:rPr>
          <w:b/>
          <w:bCs/>
          <w:highlight w:val="green"/>
          <w:u w:val="single"/>
        </w:rPr>
        <w:t>preparing</w:t>
      </w:r>
      <w:r w:rsidRPr="00805CB8">
        <w:rPr>
          <w:highlight w:val="green"/>
          <w:u w:val="single"/>
        </w:rPr>
        <w:t xml:space="preserve"> </w:t>
      </w:r>
      <w:r w:rsidRPr="00805CB8">
        <w:rPr>
          <w:b/>
          <w:bCs/>
          <w:highlight w:val="green"/>
          <w:u w:val="single"/>
        </w:rPr>
        <w:t>to</w:t>
      </w:r>
      <w:r w:rsidRPr="00805CB8">
        <w:rPr>
          <w:highlight w:val="green"/>
          <w:u w:val="single"/>
        </w:rPr>
        <w:t xml:space="preserve"> </w:t>
      </w:r>
      <w:r w:rsidRPr="00805CB8">
        <w:rPr>
          <w:b/>
          <w:bCs/>
          <w:highlight w:val="green"/>
          <w:u w:val="single"/>
        </w:rPr>
        <w:t>use</w:t>
      </w:r>
      <w:r w:rsidRPr="00805CB8">
        <w:rPr>
          <w:highlight w:val="green"/>
          <w:u w:val="single"/>
        </w:rPr>
        <w:t xml:space="preserve"> </w:t>
      </w:r>
      <w:r w:rsidRPr="00805CB8">
        <w:rPr>
          <w:b/>
          <w:bCs/>
          <w:highlight w:val="green"/>
          <w:u w:val="single"/>
        </w:rPr>
        <w:t>nuclear</w:t>
      </w:r>
      <w:r w:rsidRPr="00805CB8">
        <w:rPr>
          <w:highlight w:val="green"/>
          <w:u w:val="single"/>
        </w:rPr>
        <w:t xml:space="preserve"> </w:t>
      </w:r>
      <w:r w:rsidRPr="00805CB8">
        <w:rPr>
          <w:b/>
          <w:bCs/>
          <w:highlight w:val="green"/>
          <w:u w:val="single"/>
        </w:rPr>
        <w:t>weapons</w:t>
      </w:r>
      <w:r w:rsidRPr="00805CB8">
        <w:rPr>
          <w:highlight w:val="green"/>
          <w:u w:val="single"/>
        </w:rPr>
        <w:t xml:space="preserve"> first under these circumstances</w:t>
      </w:r>
      <w:r w:rsidRPr="00EB5F0D">
        <w:rPr>
          <w:sz w:val="16"/>
        </w:rPr>
        <w:t xml:space="preserve">. He told Hawley that there are a “number of situations where they may conclude that first use has occurred that do not meet our definition of first use.” The head of the U.S. Strategic Command appears to assume, as do other U.S. analysts, that the </w:t>
      </w:r>
      <w:r w:rsidRPr="00EB5F0D">
        <w:rPr>
          <w:b/>
          <w:bCs/>
          <w:u w:val="single"/>
        </w:rPr>
        <w:t>Chinese</w:t>
      </w:r>
      <w:r w:rsidRPr="00EB5F0D">
        <w:rPr>
          <w:u w:val="single"/>
        </w:rPr>
        <w:t xml:space="preserve"> would </w:t>
      </w:r>
      <w:r w:rsidRPr="00805CB8">
        <w:rPr>
          <w:b/>
          <w:bCs/>
          <w:highlight w:val="green"/>
          <w:u w:val="single"/>
        </w:rPr>
        <w:t>interpret</w:t>
      </w:r>
      <w:r w:rsidRPr="00805CB8">
        <w:rPr>
          <w:highlight w:val="green"/>
          <w:u w:val="single"/>
        </w:rPr>
        <w:t xml:space="preserve"> </w:t>
      </w:r>
      <w:r w:rsidRPr="00EB5F0D">
        <w:rPr>
          <w:b/>
          <w:bCs/>
          <w:u w:val="single"/>
        </w:rPr>
        <w:t>these</w:t>
      </w:r>
      <w:r w:rsidRPr="00EB5F0D">
        <w:rPr>
          <w:u w:val="single"/>
        </w:rPr>
        <w:t xml:space="preserve"> types of U.S. </w:t>
      </w:r>
      <w:r w:rsidRPr="00805CB8">
        <w:rPr>
          <w:highlight w:val="green"/>
          <w:u w:val="single"/>
        </w:rPr>
        <w:t xml:space="preserve">conventional </w:t>
      </w:r>
      <w:r w:rsidRPr="00805CB8">
        <w:rPr>
          <w:b/>
          <w:bCs/>
          <w:highlight w:val="green"/>
          <w:u w:val="single"/>
        </w:rPr>
        <w:t>attacks</w:t>
      </w:r>
      <w:r w:rsidRPr="00805CB8">
        <w:rPr>
          <w:highlight w:val="green"/>
          <w:u w:val="single"/>
        </w:rPr>
        <w:t xml:space="preserve"> </w:t>
      </w:r>
      <w:r w:rsidRPr="00805CB8">
        <w:rPr>
          <w:b/>
          <w:bCs/>
          <w:highlight w:val="green"/>
          <w:u w:val="single"/>
        </w:rPr>
        <w:t>as</w:t>
      </w:r>
      <w:r w:rsidRPr="00805CB8">
        <w:rPr>
          <w:highlight w:val="green"/>
          <w:u w:val="single"/>
        </w:rPr>
        <w:t xml:space="preserve"> </w:t>
      </w:r>
      <w:r w:rsidRPr="00EB5F0D">
        <w:rPr>
          <w:b/>
          <w:bCs/>
          <w:u w:val="single"/>
        </w:rPr>
        <w:t>equivalent</w:t>
      </w:r>
      <w:r w:rsidRPr="00EB5F0D">
        <w:rPr>
          <w:u w:val="single"/>
        </w:rPr>
        <w:t xml:space="preserve"> </w:t>
      </w:r>
      <w:r w:rsidRPr="00EB5F0D">
        <w:rPr>
          <w:b/>
          <w:bCs/>
          <w:u w:val="single"/>
        </w:rPr>
        <w:t>to</w:t>
      </w:r>
      <w:r w:rsidRPr="00EB5F0D">
        <w:rPr>
          <w:u w:val="single"/>
        </w:rPr>
        <w:t xml:space="preserve"> a </w:t>
      </w:r>
      <w:r w:rsidRPr="00EB5F0D">
        <w:rPr>
          <w:b/>
          <w:bCs/>
          <w:u w:val="single"/>
        </w:rPr>
        <w:t xml:space="preserve">U.S. </w:t>
      </w:r>
      <w:r w:rsidRPr="00805CB8">
        <w:rPr>
          <w:b/>
          <w:bCs/>
          <w:highlight w:val="green"/>
          <w:u w:val="single"/>
        </w:rPr>
        <w:t>first use</w:t>
      </w:r>
      <w:r w:rsidRPr="00805CB8">
        <w:rPr>
          <w:highlight w:val="green"/>
          <w:u w:val="single"/>
        </w:rPr>
        <w:t xml:space="preserve"> </w:t>
      </w:r>
      <w:r w:rsidRPr="00805CB8">
        <w:rPr>
          <w:b/>
          <w:bCs/>
          <w:highlight w:val="green"/>
          <w:u w:val="single"/>
        </w:rPr>
        <w:t>of</w:t>
      </w:r>
      <w:r w:rsidRPr="00805CB8">
        <w:rPr>
          <w:highlight w:val="green"/>
          <w:u w:val="single"/>
        </w:rPr>
        <w:t xml:space="preserve"> </w:t>
      </w:r>
      <w:r w:rsidRPr="00805CB8">
        <w:rPr>
          <w:b/>
          <w:bCs/>
          <w:highlight w:val="green"/>
          <w:u w:val="single"/>
        </w:rPr>
        <w:t>nuclear</w:t>
      </w:r>
      <w:r w:rsidRPr="00805CB8">
        <w:rPr>
          <w:highlight w:val="green"/>
          <w:u w:val="single"/>
        </w:rPr>
        <w:t xml:space="preserve"> </w:t>
      </w:r>
      <w:r w:rsidRPr="00805CB8">
        <w:rPr>
          <w:b/>
          <w:bCs/>
          <w:highlight w:val="green"/>
          <w:u w:val="single"/>
        </w:rPr>
        <w:t>weapons</w:t>
      </w:r>
      <w:r w:rsidRPr="00805CB8">
        <w:rPr>
          <w:highlight w:val="green"/>
          <w:u w:val="single"/>
        </w:rPr>
        <w:t xml:space="preserve"> </w:t>
      </w:r>
      <w:r w:rsidRPr="00EB5F0D">
        <w:rPr>
          <w:u w:val="single"/>
        </w:rPr>
        <w:t>against China</w:t>
      </w:r>
      <w:r w:rsidRPr="00EB5F0D">
        <w:rPr>
          <w:sz w:val="16"/>
        </w:rPr>
        <w:t xml:space="preserve">. But that’s not what the text says. “Lowering the threshold” refers to China putting its nuclear weapons on alert — it does not indicate Chinese leaders might lower their threshold for deciding to use nuclear weapons in a crisis. Nor does the text indicate Chinese nuclear forces are training to launch nuclear weapons first in a war with the United States. China, unlike the United States, keeps its nuclear forces off-alert. Its warheads are not mated to its missiles. China’s nuclear-armed submarines are not continuously at sea on armed patrols. The manual describes how China’s nuclear warheads and the missiles that deliver them are controlled by two separate chains of command. Chinese missileers train to bring them together and launch them after China has been attacked with nuclear weapons. All </w:t>
      </w:r>
      <w:r w:rsidRPr="00EB5F0D">
        <w:rPr>
          <w:sz w:val="16"/>
        </w:rPr>
        <w:lastRenderedPageBreak/>
        <w:t xml:space="preserve">of these behaviors are consistent with a no first use policy. The “adjustment” Chinese nuclear forces are preparing to make if the United States is bombing China with impunity is to place China’s nuclear forces in a state of readiness similar to the state the nuclear forces of the United States are in all the time. This step is intended not only to end the bombing, but also to convince U.S. decision-makers they cannot expect to destroy China’s nuclear retaliatory capability if the crisis escalates. Chinese Miscalculation Unfortunately, alerting Chinese nuclear forces at such a moment could have terrifying consequences. Given the relatively small size of China’s nuclear force, a U.S. president might be tempted to try to limit the possible damage from a Chinese nuclear attack by destroying as many of China’s nuclear weapons as possible before they’re launched, especially if the head of the U.S. Strategic Command told the president China was preparing to strike first. One study concluded that if the </w:t>
      </w:r>
      <w:r w:rsidRPr="00EB5F0D">
        <w:rPr>
          <w:u w:val="single"/>
        </w:rPr>
        <w:t>United States used nuclear weapons to attempt to knock out a small fraction of the Chinese ICBMs that could reach the United States it may kill tens of millions of Chinese civilians</w:t>
      </w:r>
      <w:r w:rsidRPr="00EB5F0D">
        <w:rPr>
          <w:sz w:val="16"/>
        </w:rPr>
        <w:t xml:space="preserve">. The authors of the text assume </w:t>
      </w:r>
      <w:r w:rsidRPr="00EB5F0D">
        <w:rPr>
          <w:u w:val="single"/>
        </w:rPr>
        <w:t>alerting China’s nuclear forces would “create a great shock in the enemy’s psyche.”</w:t>
      </w:r>
      <w:r w:rsidRPr="00EB5F0D">
        <w:rPr>
          <w:sz w:val="16"/>
        </w:rPr>
        <w:t xml:space="preserve"> That’s a fair assumption. But they also assume this shock could “dissuade the continuation of the strong enemy’s conventional attacks against our major strategic targets.” That’s highly questionable. </w:t>
      </w:r>
      <w:r w:rsidRPr="00EB5F0D">
        <w:rPr>
          <w:u w:val="single"/>
        </w:rPr>
        <w:t xml:space="preserve">There is </w:t>
      </w:r>
      <w:r w:rsidRPr="00805CB8">
        <w:rPr>
          <w:highlight w:val="green"/>
          <w:u w:val="single"/>
        </w:rPr>
        <w:t xml:space="preserve">a </w:t>
      </w:r>
      <w:r w:rsidRPr="00805CB8">
        <w:rPr>
          <w:b/>
          <w:bCs/>
          <w:highlight w:val="green"/>
          <w:u w:val="single"/>
        </w:rPr>
        <w:t>substantial</w:t>
      </w:r>
      <w:r w:rsidRPr="00805CB8">
        <w:rPr>
          <w:highlight w:val="green"/>
          <w:u w:val="single"/>
        </w:rPr>
        <w:t xml:space="preserve"> </w:t>
      </w:r>
      <w:r w:rsidRPr="00805CB8">
        <w:rPr>
          <w:b/>
          <w:bCs/>
          <w:highlight w:val="green"/>
          <w:u w:val="single"/>
        </w:rPr>
        <w:t>risk</w:t>
      </w:r>
      <w:r w:rsidRPr="00805CB8">
        <w:rPr>
          <w:highlight w:val="green"/>
          <w:u w:val="single"/>
        </w:rPr>
        <w:t xml:space="preserve"> </w:t>
      </w:r>
      <w:r w:rsidRPr="00805CB8">
        <w:rPr>
          <w:b/>
          <w:bCs/>
          <w:highlight w:val="green"/>
          <w:u w:val="single"/>
        </w:rPr>
        <w:t>the</w:t>
      </w:r>
      <w:r w:rsidRPr="00805CB8">
        <w:rPr>
          <w:highlight w:val="green"/>
          <w:u w:val="single"/>
        </w:rPr>
        <w:t xml:space="preserve"> </w:t>
      </w:r>
      <w:r w:rsidRPr="00805CB8">
        <w:rPr>
          <w:b/>
          <w:bCs/>
          <w:highlight w:val="green"/>
          <w:u w:val="single"/>
        </w:rPr>
        <w:t>U</w:t>
      </w:r>
      <w:r w:rsidRPr="00EB5F0D">
        <w:rPr>
          <w:u w:val="single"/>
        </w:rPr>
        <w:t xml:space="preserve">nited </w:t>
      </w:r>
      <w:r w:rsidRPr="00805CB8">
        <w:rPr>
          <w:b/>
          <w:bCs/>
          <w:highlight w:val="green"/>
          <w:u w:val="single"/>
        </w:rPr>
        <w:t>S</w:t>
      </w:r>
      <w:r w:rsidRPr="00EB5F0D">
        <w:rPr>
          <w:u w:val="single"/>
        </w:rPr>
        <w:t xml:space="preserve">tates </w:t>
      </w:r>
      <w:r w:rsidRPr="00805CB8">
        <w:rPr>
          <w:b/>
          <w:bCs/>
          <w:highlight w:val="green"/>
          <w:u w:val="single"/>
        </w:rPr>
        <w:t>would</w:t>
      </w:r>
      <w:r w:rsidRPr="00805CB8">
        <w:rPr>
          <w:highlight w:val="green"/>
          <w:u w:val="single"/>
        </w:rPr>
        <w:t xml:space="preserve"> </w:t>
      </w:r>
      <w:r w:rsidRPr="00805CB8">
        <w:rPr>
          <w:b/>
          <w:bCs/>
          <w:highlight w:val="green"/>
          <w:u w:val="single"/>
        </w:rPr>
        <w:t>respond</w:t>
      </w:r>
      <w:r w:rsidRPr="00805CB8">
        <w:rPr>
          <w:highlight w:val="green"/>
          <w:u w:val="single"/>
        </w:rPr>
        <w:t xml:space="preserve"> </w:t>
      </w:r>
      <w:r w:rsidRPr="00805CB8">
        <w:rPr>
          <w:b/>
          <w:bCs/>
          <w:highlight w:val="green"/>
          <w:u w:val="single"/>
        </w:rPr>
        <w:t>to</w:t>
      </w:r>
      <w:r w:rsidRPr="00805CB8">
        <w:rPr>
          <w:highlight w:val="green"/>
          <w:u w:val="single"/>
        </w:rPr>
        <w:t xml:space="preserve"> this implicit </w:t>
      </w:r>
      <w:r w:rsidRPr="00805CB8">
        <w:rPr>
          <w:b/>
          <w:bCs/>
          <w:highlight w:val="green"/>
          <w:u w:val="single"/>
        </w:rPr>
        <w:t>Chinese</w:t>
      </w:r>
      <w:r w:rsidRPr="00805CB8">
        <w:rPr>
          <w:highlight w:val="green"/>
          <w:u w:val="single"/>
        </w:rPr>
        <w:t xml:space="preserve"> </w:t>
      </w:r>
      <w:r w:rsidRPr="00805CB8">
        <w:rPr>
          <w:b/>
          <w:bCs/>
          <w:highlight w:val="green"/>
          <w:u w:val="single"/>
        </w:rPr>
        <w:t>threat</w:t>
      </w:r>
      <w:r w:rsidRPr="00805CB8">
        <w:rPr>
          <w:highlight w:val="green"/>
          <w:u w:val="single"/>
        </w:rPr>
        <w:t xml:space="preserve"> </w:t>
      </w:r>
      <w:r w:rsidRPr="00805CB8">
        <w:rPr>
          <w:b/>
          <w:bCs/>
          <w:highlight w:val="green"/>
          <w:u w:val="single"/>
        </w:rPr>
        <w:t>to</w:t>
      </w:r>
      <w:r w:rsidRPr="00805CB8">
        <w:rPr>
          <w:highlight w:val="green"/>
          <w:u w:val="single"/>
        </w:rPr>
        <w:t xml:space="preserve"> </w:t>
      </w:r>
      <w:r w:rsidRPr="00805CB8">
        <w:rPr>
          <w:b/>
          <w:bCs/>
          <w:highlight w:val="green"/>
          <w:u w:val="single"/>
        </w:rPr>
        <w:t>use</w:t>
      </w:r>
      <w:r w:rsidRPr="00805CB8">
        <w:rPr>
          <w:highlight w:val="green"/>
          <w:u w:val="single"/>
        </w:rPr>
        <w:t xml:space="preserve"> </w:t>
      </w:r>
      <w:r w:rsidRPr="00805CB8">
        <w:rPr>
          <w:b/>
          <w:bCs/>
          <w:highlight w:val="green"/>
          <w:u w:val="single"/>
        </w:rPr>
        <w:t>nuclear</w:t>
      </w:r>
      <w:r w:rsidRPr="00805CB8">
        <w:rPr>
          <w:highlight w:val="green"/>
          <w:u w:val="single"/>
        </w:rPr>
        <w:t xml:space="preserve"> </w:t>
      </w:r>
      <w:r w:rsidRPr="00805CB8">
        <w:rPr>
          <w:b/>
          <w:bCs/>
          <w:highlight w:val="green"/>
          <w:u w:val="single"/>
        </w:rPr>
        <w:t>weapons</w:t>
      </w:r>
      <w:r w:rsidRPr="00805CB8">
        <w:rPr>
          <w:highlight w:val="green"/>
          <w:u w:val="single"/>
        </w:rPr>
        <w:t xml:space="preserve"> </w:t>
      </w:r>
      <w:r w:rsidRPr="00805CB8">
        <w:rPr>
          <w:b/>
          <w:bCs/>
          <w:highlight w:val="green"/>
          <w:u w:val="single"/>
        </w:rPr>
        <w:t>by</w:t>
      </w:r>
      <w:r w:rsidRPr="00805CB8">
        <w:rPr>
          <w:highlight w:val="green"/>
          <w:u w:val="single"/>
        </w:rPr>
        <w:t xml:space="preserve"> </w:t>
      </w:r>
      <w:r w:rsidRPr="00805CB8">
        <w:rPr>
          <w:b/>
          <w:bCs/>
          <w:highlight w:val="green"/>
          <w:u w:val="single"/>
        </w:rPr>
        <w:t>escalating</w:t>
      </w:r>
      <w:r w:rsidRPr="00EB5F0D">
        <w:rPr>
          <w:u w:val="single"/>
        </w:rPr>
        <w:t xml:space="preserve">, </w:t>
      </w:r>
      <w:r w:rsidRPr="00805CB8">
        <w:rPr>
          <w:highlight w:val="green"/>
          <w:u w:val="single"/>
        </w:rPr>
        <w:t xml:space="preserve">rather than halting, its </w:t>
      </w:r>
      <w:r w:rsidRPr="00805CB8">
        <w:rPr>
          <w:b/>
          <w:bCs/>
          <w:highlight w:val="green"/>
          <w:u w:val="single"/>
        </w:rPr>
        <w:t>conventional</w:t>
      </w:r>
      <w:r w:rsidRPr="00805CB8">
        <w:rPr>
          <w:highlight w:val="green"/>
          <w:u w:val="single"/>
        </w:rPr>
        <w:t xml:space="preserve"> </w:t>
      </w:r>
      <w:r w:rsidRPr="00805CB8">
        <w:rPr>
          <w:b/>
          <w:bCs/>
          <w:highlight w:val="green"/>
          <w:u w:val="single"/>
        </w:rPr>
        <w:t>attacks</w:t>
      </w:r>
      <w:r w:rsidRPr="00EB5F0D">
        <w:rPr>
          <w:sz w:val="16"/>
        </w:rPr>
        <w:t xml:space="preserve">. If China’s nuclear forces were targeted, it would put even greater strain on the operators of China’s nuclear forces. </w:t>
      </w:r>
      <w:r w:rsidRPr="00805CB8">
        <w:rPr>
          <w:highlight w:val="green"/>
          <w:u w:val="single"/>
        </w:rPr>
        <w:t xml:space="preserve">A </w:t>
      </w:r>
      <w:r w:rsidRPr="00805CB8">
        <w:rPr>
          <w:b/>
          <w:bCs/>
          <w:highlight w:val="green"/>
          <w:u w:val="single"/>
        </w:rPr>
        <w:t>slippery</w:t>
      </w:r>
      <w:r w:rsidRPr="00805CB8">
        <w:rPr>
          <w:highlight w:val="green"/>
          <w:u w:val="single"/>
        </w:rPr>
        <w:t xml:space="preserve"> </w:t>
      </w:r>
      <w:r w:rsidRPr="00805CB8">
        <w:rPr>
          <w:b/>
          <w:bCs/>
          <w:highlight w:val="green"/>
          <w:u w:val="single"/>
        </w:rPr>
        <w:t>slope</w:t>
      </w:r>
      <w:r w:rsidRPr="00805CB8">
        <w:rPr>
          <w:highlight w:val="green"/>
          <w:u w:val="single"/>
        </w:rPr>
        <w:t xml:space="preserve"> </w:t>
      </w:r>
      <w:r w:rsidRPr="00805CB8">
        <w:rPr>
          <w:b/>
          <w:bCs/>
          <w:highlight w:val="green"/>
          <w:u w:val="single"/>
        </w:rPr>
        <w:t>to</w:t>
      </w:r>
      <w:r w:rsidRPr="00805CB8">
        <w:rPr>
          <w:highlight w:val="green"/>
          <w:u w:val="single"/>
        </w:rPr>
        <w:t xml:space="preserve"> </w:t>
      </w:r>
      <w:r w:rsidRPr="00805CB8">
        <w:rPr>
          <w:b/>
          <w:bCs/>
          <w:highlight w:val="green"/>
          <w:u w:val="single"/>
        </w:rPr>
        <w:t>nuclear</w:t>
      </w:r>
      <w:r w:rsidRPr="00805CB8">
        <w:rPr>
          <w:highlight w:val="green"/>
          <w:u w:val="single"/>
        </w:rPr>
        <w:t xml:space="preserve"> </w:t>
      </w:r>
      <w:r w:rsidRPr="00805CB8">
        <w:rPr>
          <w:b/>
          <w:bCs/>
          <w:highlight w:val="green"/>
          <w:u w:val="single"/>
        </w:rPr>
        <w:t>war</w:t>
      </w:r>
      <w:r w:rsidRPr="00805CB8">
        <w:rPr>
          <w:sz w:val="16"/>
          <w:highlight w:val="green"/>
        </w:rPr>
        <w:t xml:space="preserve"> </w:t>
      </w:r>
      <w:r w:rsidRPr="00EB5F0D">
        <w:rPr>
          <w:sz w:val="16"/>
        </w:rPr>
        <w:t xml:space="preserve">Chinese military planners are aware that attempting to coerce the United States into halting conventional bombardment by alerting their nuclear forces could fail. They also know it might trigger a nuclear war. But if it does, they are equally clear China won’t be the one to start it. Nuclear attack is often preceded by nuclear coercion. Because of this, in the midst of the process of a high, strong degree of nuclear coercion we should prepare well for a nuclear retaliatory attack. The more complete the preparation, the higher the credibility of nuclear coercion, the easier it is to accomplish the objective of nuclear coercion, and the lower the possibility that the nuclear missile forces will be used in actual fighting. They assume if China demonstrates it is well prepared to retaliate the United States would not risk a damage limitation strike using nuclear weapons. And even if the United States were to attack China’s nuclear forces with conventional weapons, China still would not strike first. In the opening section of the next chapter on “nuclear retaliatory attack operations” the manual instructs, as it does on numerous occasions throughout the entire text: According to our country’s principle, its stand of no first use of nuclear weapons, the Second Artillery will carry out a nuclear missile attack against the enemy’s important strategic targets, according to the combat orders of the Supreme Command, only after the enemy has carried out a nuclear attack against our country. Richard is wrong. There are no holes in China’s no first use policy. But the worse-case planning articulated in this highly classified military text is a significant and deeply troubling departure from China’s traditional thinking about the role of nuclear weapons. Mao Zedong famously called nuclear weapons “a paper tiger.” Many assumed he was being cavalier about the consequences of nuclear war. But what he meant is that they would not be used to fight and win wars. U.S. nuclear threats during the Korean War and the Taiwan Strait Crisis in the 1950s – threats not followed by an actual nuclear attack – validated Mao’s intuition that nuclear weapons were primarily psychological weapons. Chinese leaders decided to acquire nuclear weapons to free their minds from what Mao’s generation called </w:t>
      </w:r>
      <w:r w:rsidRPr="00EB5F0D">
        <w:rPr>
          <w:u w:val="single"/>
        </w:rPr>
        <w:t>“</w:t>
      </w:r>
      <w:r w:rsidRPr="00805CB8">
        <w:rPr>
          <w:b/>
          <w:bCs/>
          <w:highlight w:val="green"/>
          <w:u w:val="single"/>
        </w:rPr>
        <w:t>nuclear</w:t>
      </w:r>
      <w:r w:rsidRPr="00805CB8">
        <w:rPr>
          <w:highlight w:val="green"/>
          <w:u w:val="single"/>
        </w:rPr>
        <w:t xml:space="preserve"> </w:t>
      </w:r>
      <w:r w:rsidRPr="00805CB8">
        <w:rPr>
          <w:b/>
          <w:bCs/>
          <w:highlight w:val="green"/>
          <w:u w:val="single"/>
        </w:rPr>
        <w:t>blackmail</w:t>
      </w:r>
      <w:r w:rsidRPr="00EB5F0D">
        <w:rPr>
          <w:u w:val="single"/>
        </w:rPr>
        <w:t>.”</w:t>
      </w:r>
      <w:r w:rsidRPr="00EB5F0D">
        <w:rPr>
          <w:sz w:val="16"/>
        </w:rPr>
        <w:t xml:space="preserve"> A former director of </w:t>
      </w:r>
      <w:r w:rsidRPr="00EB5F0D">
        <w:rPr>
          <w:u w:val="single"/>
        </w:rPr>
        <w:t>China’s nuclear weapons laboratories told me China developed them so its leaders could “sit up with a straight spine.”</w:t>
      </w:r>
      <w:r w:rsidRPr="00EB5F0D">
        <w:rPr>
          <w:sz w:val="16"/>
        </w:rPr>
        <w:t xml:space="preserve"> Countering nuclear blackmail – along with compelling other nuclear weapons states to negotiate their elimination – were the only two purposes Chinese nuclear weapons were meant to serve. Contemporary Chinese military planners appear to have added a new purpose: compelling the United States to halt a conventional attack. Even though it only applies in extreme circumstances, </w:t>
      </w:r>
      <w:r w:rsidRPr="00EB5F0D">
        <w:rPr>
          <w:u w:val="single"/>
        </w:rPr>
        <w:t xml:space="preserve">it </w:t>
      </w:r>
      <w:r w:rsidRPr="00805CB8">
        <w:rPr>
          <w:b/>
          <w:bCs/>
          <w:highlight w:val="green"/>
          <w:u w:val="single"/>
        </w:rPr>
        <w:t>increases</w:t>
      </w:r>
      <w:r w:rsidRPr="00805CB8">
        <w:rPr>
          <w:highlight w:val="green"/>
          <w:u w:val="single"/>
        </w:rPr>
        <w:t xml:space="preserve"> the </w:t>
      </w:r>
      <w:r w:rsidRPr="00805CB8">
        <w:rPr>
          <w:b/>
          <w:bCs/>
          <w:highlight w:val="green"/>
          <w:u w:val="single"/>
        </w:rPr>
        <w:t>risk</w:t>
      </w:r>
      <w:r w:rsidRPr="00805CB8">
        <w:rPr>
          <w:highlight w:val="green"/>
          <w:u w:val="single"/>
        </w:rPr>
        <w:t xml:space="preserve"> </w:t>
      </w:r>
      <w:r w:rsidRPr="00805CB8">
        <w:rPr>
          <w:b/>
          <w:bCs/>
          <w:highlight w:val="green"/>
          <w:u w:val="single"/>
        </w:rPr>
        <w:t>that</w:t>
      </w:r>
      <w:r w:rsidRPr="00805CB8">
        <w:rPr>
          <w:highlight w:val="green"/>
          <w:u w:val="single"/>
        </w:rPr>
        <w:t xml:space="preserve"> a </w:t>
      </w:r>
      <w:r w:rsidRPr="00805CB8">
        <w:rPr>
          <w:b/>
          <w:bCs/>
          <w:highlight w:val="green"/>
          <w:u w:val="single"/>
        </w:rPr>
        <w:t>war</w:t>
      </w:r>
      <w:r w:rsidRPr="00805CB8">
        <w:rPr>
          <w:highlight w:val="green"/>
          <w:u w:val="single"/>
        </w:rPr>
        <w:t xml:space="preserve"> between the U</w:t>
      </w:r>
      <w:r w:rsidRPr="00EB5F0D">
        <w:rPr>
          <w:u w:val="single"/>
        </w:rPr>
        <w:t xml:space="preserve">nited </w:t>
      </w:r>
      <w:r w:rsidRPr="00805CB8">
        <w:rPr>
          <w:highlight w:val="green"/>
          <w:u w:val="single"/>
        </w:rPr>
        <w:t>S</w:t>
      </w:r>
      <w:r w:rsidRPr="00EB5F0D">
        <w:rPr>
          <w:u w:val="single"/>
        </w:rPr>
        <w:t xml:space="preserve">tates </w:t>
      </w:r>
      <w:r w:rsidRPr="00805CB8">
        <w:rPr>
          <w:highlight w:val="green"/>
          <w:u w:val="single"/>
        </w:rPr>
        <w:t xml:space="preserve">and China </w:t>
      </w:r>
      <w:r w:rsidRPr="00805CB8">
        <w:rPr>
          <w:b/>
          <w:bCs/>
          <w:highlight w:val="green"/>
          <w:u w:val="single"/>
        </w:rPr>
        <w:t>will</w:t>
      </w:r>
      <w:r w:rsidRPr="00805CB8">
        <w:rPr>
          <w:highlight w:val="green"/>
          <w:u w:val="single"/>
        </w:rPr>
        <w:t xml:space="preserve"> </w:t>
      </w:r>
      <w:r w:rsidRPr="00805CB8">
        <w:rPr>
          <w:b/>
          <w:bCs/>
          <w:highlight w:val="green"/>
          <w:u w:val="single"/>
        </w:rPr>
        <w:t>end</w:t>
      </w:r>
      <w:r w:rsidRPr="00805CB8">
        <w:rPr>
          <w:highlight w:val="green"/>
          <w:u w:val="single"/>
        </w:rPr>
        <w:t xml:space="preserve"> </w:t>
      </w:r>
      <w:r w:rsidRPr="00805CB8">
        <w:rPr>
          <w:b/>
          <w:bCs/>
          <w:highlight w:val="green"/>
          <w:u w:val="single"/>
        </w:rPr>
        <w:t>in</w:t>
      </w:r>
      <w:r w:rsidRPr="00805CB8">
        <w:rPr>
          <w:highlight w:val="green"/>
          <w:u w:val="single"/>
        </w:rPr>
        <w:t xml:space="preserve"> a nuclear exchange with </w:t>
      </w:r>
      <w:r w:rsidRPr="00EB5F0D">
        <w:rPr>
          <w:u w:val="single"/>
        </w:rPr>
        <w:t xml:space="preserve">unpredictable and </w:t>
      </w:r>
      <w:r w:rsidRPr="00805CB8">
        <w:rPr>
          <w:b/>
          <w:bCs/>
          <w:highlight w:val="green"/>
          <w:u w:val="single"/>
        </w:rPr>
        <w:t>catastrophic</w:t>
      </w:r>
      <w:r w:rsidRPr="00805CB8">
        <w:rPr>
          <w:highlight w:val="green"/>
          <w:u w:val="single"/>
        </w:rPr>
        <w:t xml:space="preserve"> </w:t>
      </w:r>
      <w:r w:rsidRPr="00805CB8">
        <w:rPr>
          <w:b/>
          <w:bCs/>
          <w:highlight w:val="green"/>
          <w:u w:val="single"/>
        </w:rPr>
        <w:t>consequences</w:t>
      </w:r>
      <w:r w:rsidRPr="00EB5F0D">
        <w:rPr>
          <w:sz w:val="16"/>
        </w:rPr>
        <w:t>. Adding this new purpose could also be the first step on a slippery slope to an incremental broadening the role of nuclear weapons in Chinese national security policy. Americans would be a lot safer if we could avoid that. The United States government should applaud China’s no first use policy instead of repeatedly calling it into question. And it would be wise to adopt the same policy for the United States. If both countries declared they would never use nuclear weapons first it may not guarantee they can avoid a nuclear exchange during a military crisis, but it would make one far less likely.</w:t>
      </w:r>
    </w:p>
    <w:p w14:paraId="1DD0E8C1" w14:textId="77777777" w:rsidR="00176601" w:rsidRPr="00176601" w:rsidRDefault="00176601" w:rsidP="00176601"/>
    <w:p w14:paraId="44C104B2" w14:textId="460EAA18" w:rsidR="00E42E4C" w:rsidRDefault="006216D4" w:rsidP="006216D4">
      <w:pPr>
        <w:pStyle w:val="Heading2"/>
        <w:rPr>
          <w:rStyle w:val="StyleUnderline"/>
          <w:b/>
          <w:sz w:val="44"/>
          <w:u w:val="double"/>
        </w:rPr>
      </w:pPr>
      <w:r>
        <w:rPr>
          <w:rStyle w:val="StyleUnderline"/>
          <w:b/>
          <w:sz w:val="44"/>
          <w:u w:val="double"/>
        </w:rPr>
        <w:lastRenderedPageBreak/>
        <w:t>Case</w:t>
      </w:r>
    </w:p>
    <w:p w14:paraId="0B17C600" w14:textId="3B4AE216" w:rsidR="00C11C23" w:rsidRDefault="00C11C23" w:rsidP="00C11C23">
      <w:pPr>
        <w:pStyle w:val="Heading4"/>
      </w:pPr>
      <w:r>
        <w:t>Top level – case doesn’t solve. There’s just not enough evidence for what the colonization of Mars would look like and there would probably be some international body</w:t>
      </w:r>
      <w:r w:rsidR="007C5423">
        <w:t xml:space="preserve"> that comes in</w:t>
      </w:r>
    </w:p>
    <w:p w14:paraId="42D04779" w14:textId="4B52D2DC" w:rsidR="005A6D42" w:rsidRDefault="005A6D42" w:rsidP="005A6D42"/>
    <w:p w14:paraId="43701CF6" w14:textId="58E3CDC3" w:rsidR="005A6D42" w:rsidRPr="005A6D42" w:rsidRDefault="005A6D42" w:rsidP="005A6D42">
      <w:r>
        <w:t>No scenario for musk getting nukes – all speculative</w:t>
      </w:r>
    </w:p>
    <w:p w14:paraId="06F63953" w14:textId="00564D16" w:rsidR="00C11C23" w:rsidRDefault="00C11C23" w:rsidP="00C11C23">
      <w:pPr>
        <w:pStyle w:val="Heading3"/>
        <w:rPr>
          <w:rStyle w:val="StyleUnderline"/>
          <w:b/>
          <w:sz w:val="32"/>
        </w:rPr>
      </w:pPr>
      <w:r>
        <w:rPr>
          <w:rStyle w:val="StyleUnderline"/>
          <w:b/>
          <w:sz w:val="32"/>
        </w:rPr>
        <w:lastRenderedPageBreak/>
        <w:t>Adv 2:</w:t>
      </w:r>
    </w:p>
    <w:p w14:paraId="09D7F686" w14:textId="3464040C" w:rsidR="00C11C23" w:rsidRPr="00C11C23" w:rsidRDefault="00C11C23" w:rsidP="00C11C23">
      <w:pPr>
        <w:pStyle w:val="Heading4"/>
      </w:pPr>
      <w:r>
        <w:t xml:space="preserve">The plan </w:t>
      </w:r>
      <w:r w:rsidR="007C5423">
        <w:t>literally</w:t>
      </w:r>
      <w:r>
        <w:t xml:space="preserve"> doesn’t solve this advantage – Musk would continue launching </w:t>
      </w:r>
    </w:p>
    <w:sectPr w:rsidR="00C11C23" w:rsidRPr="00C11C23"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27132EF"/>
    <w:multiLevelType w:val="hybridMultilevel"/>
    <w:tmpl w:val="DD92A6F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3"/>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C654AD"/>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31E7"/>
    <w:rsid w:val="00094DEC"/>
    <w:rsid w:val="000A2D8A"/>
    <w:rsid w:val="000D26A6"/>
    <w:rsid w:val="000D2B90"/>
    <w:rsid w:val="000D6ED8"/>
    <w:rsid w:val="000D717B"/>
    <w:rsid w:val="00100B28"/>
    <w:rsid w:val="00117316"/>
    <w:rsid w:val="001209B4"/>
    <w:rsid w:val="00124C9A"/>
    <w:rsid w:val="001761FC"/>
    <w:rsid w:val="00176601"/>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43C34"/>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2AAB"/>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573D0"/>
    <w:rsid w:val="0056020A"/>
    <w:rsid w:val="00563D3D"/>
    <w:rsid w:val="005659AA"/>
    <w:rsid w:val="005676E8"/>
    <w:rsid w:val="00577C12"/>
    <w:rsid w:val="00580BFC"/>
    <w:rsid w:val="00581048"/>
    <w:rsid w:val="00581203"/>
    <w:rsid w:val="0058349C"/>
    <w:rsid w:val="00585FBE"/>
    <w:rsid w:val="005870E8"/>
    <w:rsid w:val="0058789C"/>
    <w:rsid w:val="005A4D4E"/>
    <w:rsid w:val="005A6D42"/>
    <w:rsid w:val="005A7237"/>
    <w:rsid w:val="005B21FA"/>
    <w:rsid w:val="005B3244"/>
    <w:rsid w:val="005B6EE8"/>
    <w:rsid w:val="005B7731"/>
    <w:rsid w:val="005C4515"/>
    <w:rsid w:val="005C5602"/>
    <w:rsid w:val="005C74A6"/>
    <w:rsid w:val="005D3B4D"/>
    <w:rsid w:val="005D615C"/>
    <w:rsid w:val="005E07CF"/>
    <w:rsid w:val="005E1860"/>
    <w:rsid w:val="005F063B"/>
    <w:rsid w:val="005F192D"/>
    <w:rsid w:val="005F24C8"/>
    <w:rsid w:val="005F26AF"/>
    <w:rsid w:val="00607D6C"/>
    <w:rsid w:val="0061383D"/>
    <w:rsid w:val="00614D69"/>
    <w:rsid w:val="00617030"/>
    <w:rsid w:val="00621301"/>
    <w:rsid w:val="006216D4"/>
    <w:rsid w:val="0062173F"/>
    <w:rsid w:val="006235FB"/>
    <w:rsid w:val="00626A15"/>
    <w:rsid w:val="00632092"/>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44AEB"/>
    <w:rsid w:val="007469A4"/>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423"/>
    <w:rsid w:val="007C57E1"/>
    <w:rsid w:val="007C5811"/>
    <w:rsid w:val="007D2DF5"/>
    <w:rsid w:val="007D451A"/>
    <w:rsid w:val="007D5E3E"/>
    <w:rsid w:val="007D7596"/>
    <w:rsid w:val="007E242C"/>
    <w:rsid w:val="007E6631"/>
    <w:rsid w:val="00803A12"/>
    <w:rsid w:val="00805417"/>
    <w:rsid w:val="008266F9"/>
    <w:rsid w:val="008267E2"/>
    <w:rsid w:val="00826A9B"/>
    <w:rsid w:val="00827854"/>
    <w:rsid w:val="00834842"/>
    <w:rsid w:val="00840E7B"/>
    <w:rsid w:val="0084140E"/>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039B"/>
    <w:rsid w:val="00931816"/>
    <w:rsid w:val="00932C71"/>
    <w:rsid w:val="009509D5"/>
    <w:rsid w:val="009538F5"/>
    <w:rsid w:val="00957187"/>
    <w:rsid w:val="00960255"/>
    <w:rsid w:val="009603E1"/>
    <w:rsid w:val="00961C9D"/>
    <w:rsid w:val="00963065"/>
    <w:rsid w:val="0097151F"/>
    <w:rsid w:val="00973777"/>
    <w:rsid w:val="00974E2E"/>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3557"/>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A6416"/>
    <w:rsid w:val="00BB0878"/>
    <w:rsid w:val="00BB1879"/>
    <w:rsid w:val="00BC0ABE"/>
    <w:rsid w:val="00BC30DB"/>
    <w:rsid w:val="00BC64FF"/>
    <w:rsid w:val="00BC7C37"/>
    <w:rsid w:val="00BD2244"/>
    <w:rsid w:val="00BE6472"/>
    <w:rsid w:val="00BF29B8"/>
    <w:rsid w:val="00BF46EA"/>
    <w:rsid w:val="00C06878"/>
    <w:rsid w:val="00C07769"/>
    <w:rsid w:val="00C07D05"/>
    <w:rsid w:val="00C10856"/>
    <w:rsid w:val="00C11C23"/>
    <w:rsid w:val="00C203FA"/>
    <w:rsid w:val="00C244F5"/>
    <w:rsid w:val="00C3164F"/>
    <w:rsid w:val="00C31B5E"/>
    <w:rsid w:val="00C34D3E"/>
    <w:rsid w:val="00C35B37"/>
    <w:rsid w:val="00C3747A"/>
    <w:rsid w:val="00C37F29"/>
    <w:rsid w:val="00C5256F"/>
    <w:rsid w:val="00C56DCC"/>
    <w:rsid w:val="00C57075"/>
    <w:rsid w:val="00C654AD"/>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475A"/>
    <w:rsid w:val="00DB5F87"/>
    <w:rsid w:val="00DB699B"/>
    <w:rsid w:val="00DC0376"/>
    <w:rsid w:val="00DC099B"/>
    <w:rsid w:val="00DC2BE5"/>
    <w:rsid w:val="00DC6980"/>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04A1"/>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4441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D86DC8B"/>
  <w14:defaultImageDpi w14:val="300"/>
  <w15:docId w15:val="{BFE0D23F-1933-B14A-997A-4DC02FA3B9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C654AD"/>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C654A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C654A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C654A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Normal Tag,small text,Big card,body,heading 2,Heading 2 Char2 Char,Heading 2 Char1 Char Char, Ch,no read,No Spacing211,No Spacing4,No Spacing11111,No Spacing12,No Spacing2111,Ch,No Spacing21,ta,No Spacing111111,small space,TAG,Ta,tags,TA,T,t"/>
    <w:basedOn w:val="Normal"/>
    <w:next w:val="Normal"/>
    <w:link w:val="Heading4Char"/>
    <w:uiPriority w:val="9"/>
    <w:unhideWhenUsed/>
    <w:qFormat/>
    <w:rsid w:val="00C654AD"/>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C654A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654AD"/>
  </w:style>
  <w:style w:type="character" w:customStyle="1" w:styleId="Heading1Char">
    <w:name w:val="Heading 1 Char"/>
    <w:aliases w:val="Pocket Char"/>
    <w:basedOn w:val="DefaultParagraphFont"/>
    <w:link w:val="Heading1"/>
    <w:uiPriority w:val="9"/>
    <w:rsid w:val="00C654AD"/>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C654AD"/>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C654AD"/>
    <w:rPr>
      <w:rFonts w:ascii="Calibri" w:eastAsiaTheme="majorEastAsia" w:hAnsi="Calibri" w:cstheme="majorBidi"/>
      <w:b/>
      <w:bCs/>
      <w:sz w:val="32"/>
      <w:szCs w:val="32"/>
      <w:u w:val="single"/>
    </w:rPr>
  </w:style>
  <w:style w:type="character" w:customStyle="1" w:styleId="Heading4Char">
    <w:name w:val="Heading 4 Char"/>
    <w:aliases w:val="Tag Char,Normal Tag Char,small text Char,Big card Char,body Char,heading 2 Char,Heading 2 Char2 Char Char,Heading 2 Char1 Char Char Char, Ch Char,no read Char,No Spacing211 Char,No Spacing4 Char,No Spacing11111 Char,No Spacing12 Char"/>
    <w:basedOn w:val="DefaultParagraphFont"/>
    <w:link w:val="Heading4"/>
    <w:uiPriority w:val="9"/>
    <w:rsid w:val="00C654AD"/>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C654AD"/>
    <w:rPr>
      <w:b/>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Title Char,Citation Char Char Char,Style,Bold Cite Char,ci,c,Bo,B"/>
    <w:basedOn w:val="DefaultParagraphFont"/>
    <w:uiPriority w:val="1"/>
    <w:qFormat/>
    <w:rsid w:val="00C654AD"/>
    <w:rPr>
      <w:b/>
      <w:sz w:val="22"/>
      <w:u w:val="single"/>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Debate,Box,/,s"/>
    <w:basedOn w:val="DefaultParagraphFont"/>
    <w:link w:val="textbold"/>
    <w:uiPriority w:val="20"/>
    <w:qFormat/>
    <w:rsid w:val="00C654AD"/>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C654AD"/>
    <w:rPr>
      <w:color w:val="auto"/>
      <w:u w:val="none"/>
    </w:rPr>
  </w:style>
  <w:style w:type="character" w:styleId="Hyperlink">
    <w:name w:val="Hyperlink"/>
    <w:aliases w:val="No Spacing Char,Card Format Char,ClearFormatting Char,Clear Char,DDI Tag Char,Tag Title Char,Dont use Char,Tag and Cite Char,No Spacing31 Char,CD - Cite Char,No Spacing22 Char,No Spacing41 Char,No Spacing6 Char,No Spacing7 Char,Note Level 2 Char"/>
    <w:basedOn w:val="DefaultParagraphFont"/>
    <w:link w:val="NoSpacing"/>
    <w:uiPriority w:val="99"/>
    <w:unhideWhenUsed/>
    <w:rsid w:val="00C654AD"/>
    <w:rPr>
      <w:color w:val="auto"/>
      <w:u w:val="none"/>
    </w:rPr>
  </w:style>
  <w:style w:type="paragraph" w:styleId="DocumentMap">
    <w:name w:val="Document Map"/>
    <w:basedOn w:val="Normal"/>
    <w:link w:val="DocumentMapChar"/>
    <w:uiPriority w:val="99"/>
    <w:semiHidden/>
    <w:unhideWhenUsed/>
    <w:rsid w:val="00C654A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C654AD"/>
    <w:rPr>
      <w:rFonts w:ascii="Lucida Grande" w:hAnsi="Lucida Grande" w:cs="Lucida Grande"/>
    </w:rPr>
  </w:style>
  <w:style w:type="paragraph" w:customStyle="1" w:styleId="textbold">
    <w:name w:val="text bold"/>
    <w:basedOn w:val="Normal"/>
    <w:link w:val="Emphasis"/>
    <w:autoRedefine/>
    <w:uiPriority w:val="20"/>
    <w:qFormat/>
    <w:rsid w:val="007469A4"/>
    <w:pPr>
      <w:ind w:left="720"/>
      <w:jc w:val="both"/>
    </w:pPr>
    <w:rPr>
      <w:b/>
      <w:iCs/>
      <w:u w:val="single"/>
      <w:bdr w:val="single" w:sz="8" w:space="0" w:color="auto"/>
    </w:rPr>
  </w:style>
  <w:style w:type="paragraph" w:styleId="NoSpacing">
    <w:name w:val="No Spacing"/>
    <w:aliases w:val="Card Format,ClearFormatting,Clear,DDI Tag,Tag Title,Dont use,Tag and Cite,No Spacing31,CD - Cite,No Spacing22,No Spacing41,No Spacing6,No Spacing7,Very Small Text,No Spacing8,Dont u,No Spacing311,No Spacing111112,No Spacing51,No Spacing3,ca,tag"/>
    <w:basedOn w:val="Heading1"/>
    <w:link w:val="Hyperlink"/>
    <w:autoRedefine/>
    <w:uiPriority w:val="99"/>
    <w:qFormat/>
    <w:rsid w:val="007469A4"/>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ListParagraph">
    <w:name w:val="List Paragraph"/>
    <w:basedOn w:val="Normal"/>
    <w:uiPriority w:val="34"/>
    <w:qFormat/>
    <w:rsid w:val="000931E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hbr.org/2021/05/what-the-west-gets-wrong-about-china%20accessed%2012/14/21" TargetMode="External"/><Relationship Id="rId18" Type="http://schemas.openxmlformats.org/officeDocument/2006/relationships/hyperlink" Target="https://archive.md/o/bc9l4/https:/spacenews.com/spacety-releases-first-sar-images/"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hbr.org/search?term=elsbeth%20johnson&amp;search_type=search-all" TargetMode="External"/><Relationship Id="rId17" Type="http://schemas.openxmlformats.org/officeDocument/2006/relationships/hyperlink" Target="https://archive.md/o/bc9l4/https:/www.ida.org/-/media/feature/publications/e/ev/evaluation-of-chinas-commercial-space-sector/d-10873.ashx" TargetMode="External"/><Relationship Id="rId2" Type="http://schemas.openxmlformats.org/officeDocument/2006/relationships/customXml" Target="../customXml/item2.xml"/><Relationship Id="rId16" Type="http://schemas.openxmlformats.org/officeDocument/2006/relationships/hyperlink" Target="https://archive.md/o/bc9l4/www.cpppc.org/en/zy/994006.jhtml" TargetMode="External"/><Relationship Id="rId20" Type="http://schemas.openxmlformats.org/officeDocument/2006/relationships/hyperlink" Target="http://www.jessicachenweiss.com/uploads/3/0/6/3/30636001/19-01-24-elite-statements-isq-ca.pdf"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hbr.org/search?term=rana%20mitter&amp;search_type=search-all" TargetMode="External"/><Relationship Id="rId5" Type="http://schemas.openxmlformats.org/officeDocument/2006/relationships/numbering" Target="numbering.xml"/><Relationship Id="rId15" Type="http://schemas.openxmlformats.org/officeDocument/2006/relationships/hyperlink" Target="https://www.technologyreview.com/2021/01/21/1016513/china-private-commercial-space-industry-dominance/" TargetMode="External"/><Relationship Id="rId10" Type="http://schemas.openxmlformats.org/officeDocument/2006/relationships/hyperlink" Target="http://grammar.ccc.commnet.edu/grammar/determiners/determiners.htm" TargetMode="External"/><Relationship Id="rId19" Type="http://schemas.openxmlformats.org/officeDocument/2006/relationships/hyperlink" Target="https://archive.md/o/bc9l4/https:/www.bbc.com/news/science-environment-54076895" TargetMode="External"/><Relationship Id="rId4" Type="http://schemas.openxmlformats.org/officeDocument/2006/relationships/customXml" Target="../customXml/item4.xml"/><Relationship Id="rId9" Type="http://schemas.openxmlformats.org/officeDocument/2006/relationships/image" Target="media/image1.png"/><Relationship Id="rId14" Type="http://schemas.openxmlformats.org/officeDocument/2006/relationships/hyperlink" Target="https://hbr.org/2011/06/what-the-west-doesnt-get-about-china"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nathanchu/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E7BF9022-F37F-3F45-8486-C7A3CA597E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7</TotalTime>
  <Pages>15</Pages>
  <Words>6049</Words>
  <Characters>34485</Characters>
  <Application>Microsoft Office Word</Application>
  <DocSecurity>0</DocSecurity>
  <Lines>287</Lines>
  <Paragraphs>80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40454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Nathan Chu</cp:lastModifiedBy>
  <cp:revision>22</cp:revision>
  <dcterms:created xsi:type="dcterms:W3CDTF">2022-02-12T18:47:00Z</dcterms:created>
  <dcterms:modified xsi:type="dcterms:W3CDTF">2022-02-12T19:27:00Z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