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8CFFF" w14:textId="7E4F5026" w:rsidR="00E42E4C" w:rsidRDefault="00A47F6A" w:rsidP="00A47F6A">
      <w:pPr>
        <w:pStyle w:val="Heading1"/>
      </w:pPr>
      <w:r>
        <w:t>1NC</w:t>
      </w:r>
    </w:p>
    <w:p w14:paraId="44CEE6CC" w14:textId="24A7212D" w:rsidR="00A47F6A" w:rsidRDefault="00A47F6A" w:rsidP="00A47F6A">
      <w:pPr>
        <w:pStyle w:val="Heading3"/>
      </w:pPr>
      <w:r>
        <w:lastRenderedPageBreak/>
        <w:t>1NC – OFF</w:t>
      </w:r>
    </w:p>
    <w:p w14:paraId="1E6A3CE3" w14:textId="77777777" w:rsidR="00A47F6A" w:rsidRPr="00FB5463" w:rsidRDefault="00A47F6A" w:rsidP="00A47F6A">
      <w:pPr>
        <w:pStyle w:val="Heading4"/>
      </w:pPr>
      <w:r>
        <w:t xml:space="preserve">Climate Patents and Innovation </w:t>
      </w:r>
      <w:r>
        <w:rPr>
          <w:u w:val="single"/>
        </w:rPr>
        <w:t>high now</w:t>
      </w:r>
      <w:r>
        <w:t xml:space="preserve"> and </w:t>
      </w:r>
      <w:r>
        <w:rPr>
          <w:u w:val="single"/>
        </w:rPr>
        <w:t>solving Warming</w:t>
      </w:r>
      <w:r>
        <w:t xml:space="preserve"> but patent waivers set a </w:t>
      </w:r>
      <w:r>
        <w:rPr>
          <w:u w:val="single"/>
        </w:rPr>
        <w:t>dangerous precedent</w:t>
      </w:r>
      <w:r>
        <w:t xml:space="preserve"> for appropriations - the mere threat is sufficient is enough to kill investment.</w:t>
      </w:r>
    </w:p>
    <w:p w14:paraId="6CAE898F" w14:textId="77777777" w:rsidR="00A47F6A" w:rsidRPr="00FB5463" w:rsidRDefault="00A47F6A" w:rsidP="00A47F6A">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7EE01C85" w14:textId="77777777" w:rsidR="00A47F6A" w:rsidRDefault="00A47F6A" w:rsidP="00A47F6A">
      <w:pPr>
        <w:rPr>
          <w:sz w:val="16"/>
        </w:rPr>
      </w:pPr>
      <w:r w:rsidRPr="00FB5463">
        <w:rPr>
          <w:sz w:val="16"/>
        </w:rPr>
        <w:t xml:space="preserve">The </w:t>
      </w:r>
      <w:r w:rsidRPr="00DD38AD">
        <w:rPr>
          <w:rStyle w:val="StyleUnderline"/>
          <w:highlight w:val="cyan"/>
        </w:rPr>
        <w:t>biotech</w:t>
      </w:r>
      <w:r w:rsidRPr="00DD38AD">
        <w:rPr>
          <w:sz w:val="16"/>
          <w:highlight w:val="cyan"/>
        </w:rPr>
        <w:t xml:space="preserve"> </w:t>
      </w:r>
      <w:r w:rsidRPr="00FB5463">
        <w:rPr>
          <w:sz w:val="16"/>
        </w:rPr>
        <w:t xml:space="preserve">industry </w:t>
      </w:r>
      <w:r w:rsidRPr="00483C44">
        <w:rPr>
          <w:rStyle w:val="StyleUnderline"/>
        </w:rPr>
        <w:t>is</w:t>
      </w:r>
      <w:r w:rsidRPr="00483C44">
        <w:rPr>
          <w:sz w:val="16"/>
        </w:rPr>
        <w:t xml:space="preserve"> </w:t>
      </w:r>
      <w:r w:rsidRPr="00483C44">
        <w:rPr>
          <w:rStyle w:val="StyleUnderline"/>
        </w:rPr>
        <w:t>making</w:t>
      </w:r>
      <w:r w:rsidRPr="00483C44">
        <w:rPr>
          <w:sz w:val="16"/>
        </w:rPr>
        <w:t xml:space="preserve"> </w:t>
      </w:r>
      <w:r w:rsidRPr="00FB5463">
        <w:rPr>
          <w:sz w:val="16"/>
        </w:rPr>
        <w:t xml:space="preserve">remarkable </w:t>
      </w:r>
      <w:r w:rsidRPr="00DD38AD">
        <w:rPr>
          <w:rStyle w:val="StyleUnderline"/>
          <w:highlight w:val="cyan"/>
        </w:rPr>
        <w:t>advances</w:t>
      </w:r>
      <w:r w:rsidRPr="00DD38AD">
        <w:rPr>
          <w:b/>
          <w:bCs/>
          <w:sz w:val="16"/>
          <w:highlight w:val="cyan"/>
        </w:rPr>
        <w:t xml:space="preserve"> </w:t>
      </w:r>
      <w:r w:rsidRPr="00483C44">
        <w:rPr>
          <w:rStyle w:val="StyleUnderline"/>
        </w:rPr>
        <w:t xml:space="preserve">towards </w:t>
      </w:r>
      <w:r w:rsidRPr="00DD38AD">
        <w:rPr>
          <w:rStyle w:val="StyleUnderline"/>
          <w:highlight w:val="cyan"/>
        </w:rPr>
        <w:t xml:space="preserve">climate </w:t>
      </w:r>
      <w:r w:rsidRPr="00483C44">
        <w:rPr>
          <w:rStyle w:val="StyleUnderline"/>
        </w:rPr>
        <w:t xml:space="preserve">change </w:t>
      </w:r>
      <w:r w:rsidRPr="00DD38AD">
        <w:rPr>
          <w:rStyle w:val="StyleUnderline"/>
          <w:highlight w:val="cyan"/>
        </w:rPr>
        <w:t>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D38AD">
        <w:rPr>
          <w:rStyle w:val="StyleUnderline"/>
          <w:highlight w:val="cyan"/>
        </w:rPr>
        <w:t xml:space="preserve">If </w:t>
      </w:r>
      <w:r w:rsidRPr="00483C44">
        <w:rPr>
          <w:rStyle w:val="StyleUnderline"/>
        </w:rPr>
        <w:t xml:space="preserve">an IP </w:t>
      </w:r>
      <w:r w:rsidRPr="00DD38AD">
        <w:rPr>
          <w:rStyle w:val="StyleUnderline"/>
          <w:highlight w:val="cyan"/>
        </w:rPr>
        <w:t xml:space="preserve">waiver </w:t>
      </w:r>
      <w:r w:rsidRPr="00483C44">
        <w:rPr>
          <w:rStyle w:val="StyleUnderline"/>
        </w:rPr>
        <w:t>is</w:t>
      </w:r>
      <w:r w:rsidRPr="00483C44">
        <w:rPr>
          <w:sz w:val="16"/>
        </w:rPr>
        <w:t xml:space="preserve"> </w:t>
      </w:r>
      <w:r w:rsidRPr="00FB5463">
        <w:rPr>
          <w:sz w:val="16"/>
        </w:rPr>
        <w:t xml:space="preserve">purportedly </w:t>
      </w:r>
      <w:r w:rsidRPr="00DD38AD">
        <w:rPr>
          <w:rStyle w:val="StyleUnderline"/>
          <w:highlight w:val="cyan"/>
        </w:rPr>
        <w:t>necessary</w:t>
      </w:r>
      <w:r w:rsidRPr="00DD38AD">
        <w:rPr>
          <w:sz w:val="16"/>
          <w:highlight w:val="cyan"/>
        </w:rPr>
        <w:t xml:space="preserve"> </w:t>
      </w:r>
      <w:r w:rsidRPr="00483C44">
        <w:rPr>
          <w:rStyle w:val="StyleUnderline"/>
        </w:rPr>
        <w:t>to solve</w:t>
      </w:r>
      <w:r w:rsidRPr="00483C44">
        <w:rPr>
          <w:sz w:val="16"/>
        </w:rPr>
        <w:t xml:space="preserve"> the </w:t>
      </w:r>
      <w:r w:rsidRPr="00483C44">
        <w:rPr>
          <w:rStyle w:val="StyleUnderline"/>
        </w:rPr>
        <w:t>COVID</w:t>
      </w:r>
      <w:r w:rsidRPr="00FB5463">
        <w:rPr>
          <w:sz w:val="16"/>
        </w:rPr>
        <w:t xml:space="preserve">-19 global health crisis (and of course </w:t>
      </w:r>
      <w:hyperlink r:id="rId9" w:history="1">
        <w:r w:rsidRPr="00FB5463">
          <w:rPr>
            <w:rStyle w:val="Hyperlink"/>
            <w:sz w:val="16"/>
          </w:rPr>
          <w:t>we dispute this notion</w:t>
        </w:r>
      </w:hyperlink>
      <w:r w:rsidRPr="00FB5463">
        <w:rPr>
          <w:sz w:val="16"/>
        </w:rPr>
        <w:t xml:space="preserve">), can we really feel confident that this </w:t>
      </w:r>
      <w:r w:rsidRPr="00483C44">
        <w:rPr>
          <w:sz w:val="16"/>
        </w:rPr>
        <w:t xml:space="preserve">or </w:t>
      </w:r>
      <w:r w:rsidRPr="00483C44">
        <w:rPr>
          <w:rStyle w:val="StyleUnderline"/>
        </w:rPr>
        <w:t xml:space="preserve">some future </w:t>
      </w:r>
      <w:r w:rsidRPr="00483C44">
        <w:rPr>
          <w:rStyle w:val="StyleUnderline"/>
          <w:highlight w:val="cyan"/>
        </w:rPr>
        <w:t>Administration</w:t>
      </w:r>
      <w:r w:rsidRPr="00483C44">
        <w:rPr>
          <w:rStyle w:val="StyleUnderline"/>
        </w:rPr>
        <w:t xml:space="preserve"> </w:t>
      </w:r>
      <w:r w:rsidRPr="00DD38AD">
        <w:rPr>
          <w:rStyle w:val="StyleUnderline"/>
          <w:highlight w:val="cyan"/>
        </w:rPr>
        <w:t>will</w:t>
      </w:r>
      <w:r w:rsidRPr="00DD38AD">
        <w:rPr>
          <w:sz w:val="16"/>
          <w:highlight w:val="cyan"/>
        </w:rPr>
        <w:t xml:space="preserve"> </w:t>
      </w:r>
      <w:r w:rsidRPr="00FB5463">
        <w:rPr>
          <w:sz w:val="16"/>
        </w:rPr>
        <w:t xml:space="preserve">not </w:t>
      </w:r>
      <w:r w:rsidRPr="00DD38AD">
        <w:rPr>
          <w:rStyle w:val="StyleUnderline"/>
          <w:highlight w:val="cyan"/>
        </w:rPr>
        <w:t>apply</w:t>
      </w:r>
      <w:r w:rsidRPr="00DD38AD">
        <w:rPr>
          <w:sz w:val="16"/>
          <w:highlight w:val="cyan"/>
        </w:rPr>
        <w:t xml:space="preserve"> </w:t>
      </w:r>
      <w:r w:rsidRPr="00FB5463">
        <w:rPr>
          <w:sz w:val="16"/>
        </w:rPr>
        <w:t xml:space="preserve">the </w:t>
      </w:r>
      <w:r w:rsidRPr="00DD38AD">
        <w:rPr>
          <w:rStyle w:val="StyleUnderline"/>
          <w:highlight w:val="cyan"/>
        </w:rPr>
        <w:t>same logic to</w:t>
      </w:r>
      <w:r w:rsidRPr="00DD38AD">
        <w:rPr>
          <w:sz w:val="16"/>
          <w:highlight w:val="cyan"/>
        </w:rPr>
        <w:t xml:space="preserve"> </w:t>
      </w:r>
      <w:r w:rsidRPr="00FB5463">
        <w:rPr>
          <w:sz w:val="16"/>
        </w:rPr>
        <w:t xml:space="preserve">the </w:t>
      </w:r>
      <w:r w:rsidRPr="00DD38AD">
        <w:rPr>
          <w:rStyle w:val="StyleUnderline"/>
          <w:highlight w:val="cyan"/>
        </w:rPr>
        <w:t>climate crisis</w:t>
      </w:r>
      <w:r w:rsidRPr="00FB5463">
        <w:rPr>
          <w:sz w:val="16"/>
        </w:rPr>
        <w:t xml:space="preserve">? And, without the confidence in the underlying IP for such solutions, what does this mean for U.S. innovation and economic growth? United States Trade Representative (USTR) </w:t>
      </w:r>
      <w:hyperlink r:id="rId10"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w:t>
      </w:r>
      <w:r w:rsidRPr="00483C44">
        <w:rPr>
          <w:sz w:val="16"/>
        </w:rPr>
        <w:t xml:space="preserve">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483C44">
        <w:rPr>
          <w:rStyle w:val="StyleUnderline"/>
        </w:rPr>
        <w:t>campaign against IP rights</w:t>
      </w:r>
      <w:r w:rsidRPr="00483C44">
        <w:rPr>
          <w:sz w:val="16"/>
        </w:rPr>
        <w:t xml:space="preserve"> </w:t>
      </w:r>
      <w:r w:rsidRPr="00483C44">
        <w:rPr>
          <w:rStyle w:val="StyleUnderline"/>
        </w:rPr>
        <w:t>has</w:t>
      </w:r>
      <w:r w:rsidRPr="00483C44">
        <w:rPr>
          <w:sz w:val="16"/>
        </w:rPr>
        <w:t xml:space="preserve"> </w:t>
      </w:r>
      <w:r w:rsidRPr="00483C44">
        <w:rPr>
          <w:rStyle w:val="StyleUnderline"/>
        </w:rPr>
        <w:t>eroded</w:t>
      </w:r>
      <w:r w:rsidRPr="00483C44">
        <w:rPr>
          <w:sz w:val="16"/>
        </w:rPr>
        <w:t xml:space="preserve"> our </w:t>
      </w:r>
      <w:r w:rsidRPr="00483C44">
        <w:rPr>
          <w:rStyle w:val="StyleUnderline"/>
        </w:rPr>
        <w:t>normative position</w:t>
      </w:r>
      <w:r w:rsidRPr="00483C44">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483C44">
        <w:rPr>
          <w:sz w:val="16"/>
        </w:rPr>
        <w:t>manner in which</w:t>
      </w:r>
      <w:proofErr w:type="gramEnd"/>
      <w:r w:rsidRPr="00483C44">
        <w:rPr>
          <w:sz w:val="16"/>
        </w:rPr>
        <w:t xml:space="preserve"> any such license can be issued, including findings of necessity and that no reasonable alternative method to accomplish the legislated goal exists. Also of critical importance is that the statute requires compensation</w:t>
      </w:r>
      <w:r w:rsidRPr="00FB5463">
        <w:rPr>
          <w:sz w:val="16"/>
        </w:rPr>
        <w:t xml:space="preserve"> to the patent holder. Similarly, the Atomic Energy Act </w:t>
      </w:r>
      <w:r w:rsidRPr="00483C44">
        <w:rPr>
          <w:sz w:val="16"/>
        </w:rPr>
        <w:t xml:space="preserve">contemplates mandatory licensing of patents covering inventions of primary importance in producing or utilizing atomic energy. This statute, too, requires due process, findings of importance to the statutory goals and compensation to the rights holder. A </w:t>
      </w:r>
      <w:r w:rsidRPr="00483C44">
        <w:rPr>
          <w:rStyle w:val="StyleUnderline"/>
        </w:rPr>
        <w:t>TRIPS IP waiver would operate outside of</w:t>
      </w:r>
      <w:r w:rsidRPr="00483C44">
        <w:rPr>
          <w:sz w:val="16"/>
        </w:rPr>
        <w:t xml:space="preserve"> these types of frameworks. There would be no </w:t>
      </w:r>
      <w:r w:rsidRPr="00483C44">
        <w:rPr>
          <w:rStyle w:val="StyleUnderline"/>
        </w:rPr>
        <w:t>due process</w:t>
      </w:r>
      <w:r w:rsidRPr="00483C44">
        <w:rPr>
          <w:sz w:val="16"/>
        </w:rPr>
        <w:t xml:space="preserve">, no particularized findings, no </w:t>
      </w:r>
      <w:proofErr w:type="gramStart"/>
      <w:r w:rsidRPr="00483C44">
        <w:rPr>
          <w:rStyle w:val="StyleUnderline"/>
        </w:rPr>
        <w:t>compensation</w:t>
      </w:r>
      <w:proofErr w:type="gramEnd"/>
      <w:r w:rsidRPr="00483C44">
        <w:rPr>
          <w:b/>
          <w:bCs/>
          <w:sz w:val="16"/>
        </w:rPr>
        <w:t xml:space="preserve"> </w:t>
      </w:r>
      <w:r w:rsidRPr="00483C44">
        <w:rPr>
          <w:rStyle w:val="StyleUnderline"/>
        </w:rPr>
        <w:t>and</w:t>
      </w:r>
      <w:r w:rsidRPr="00483C44">
        <w:rPr>
          <w:sz w:val="16"/>
        </w:rPr>
        <w:t xml:space="preserve"> no </w:t>
      </w:r>
      <w:r w:rsidRPr="00483C44">
        <w:rPr>
          <w:rStyle w:val="StyleUnderline"/>
        </w:rPr>
        <w:t>recourse</w:t>
      </w:r>
      <w:r w:rsidRPr="00483C44">
        <w:rPr>
          <w:sz w:val="16"/>
        </w:rPr>
        <w:t>. Indeed, the fact that the World Trade Organization (WTO) already has a process under the TRIPS agreement to address public health crises, including the compulsory licensing provisions, with necessary guardrails and compensation, makes quite clear that the waiver would</w:t>
      </w:r>
      <w:r w:rsidRPr="00FB5463">
        <w:rPr>
          <w:sz w:val="16"/>
        </w:rPr>
        <w:t xml:space="preserve">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w:t>
      </w:r>
      <w:r w:rsidRPr="00483C44">
        <w:rPr>
          <w:sz w:val="16"/>
        </w:rPr>
        <w:t xml:space="preserve">middle-income countries produce their own vaccines. Rather, they would need to be taught how to make the vaccines and given the biotech industry’s manufacturing know-how, sensitive cell lines, and proprietary cell culture media </w:t>
      </w:r>
      <w:proofErr w:type="gramStart"/>
      <w:r w:rsidRPr="00483C44">
        <w:rPr>
          <w:sz w:val="16"/>
        </w:rPr>
        <w:t>in order to</w:t>
      </w:r>
      <w:proofErr w:type="gramEnd"/>
      <w:r w:rsidRPr="00483C44">
        <w:rPr>
          <w:sz w:val="16"/>
        </w:rPr>
        <w:t xml:space="preserve"> do so. In other words, </w:t>
      </w:r>
      <w:r w:rsidRPr="00483C44">
        <w:rPr>
          <w:sz w:val="16"/>
          <w:szCs w:val="14"/>
        </w:rPr>
        <w:t>Ambassador Tai acknowledged that the scope of the current TRIPS IP waiver discussions includes the concept</w:t>
      </w:r>
      <w:r w:rsidRPr="00483C44">
        <w:rPr>
          <w:sz w:val="8"/>
          <w:szCs w:val="14"/>
        </w:rPr>
        <w:t xml:space="preserve"> </w:t>
      </w:r>
      <w:r w:rsidRPr="00483C44">
        <w:rPr>
          <w:sz w:val="16"/>
          <w:szCs w:val="14"/>
        </w:rPr>
        <w:t>of forced tech transfer</w:t>
      </w:r>
      <w:r w:rsidRPr="00FB5463">
        <w:rPr>
          <w:sz w:val="16"/>
        </w:rPr>
        <w:t xml:space="preserve">. </w:t>
      </w:r>
      <w:r w:rsidRPr="00483C44">
        <w:rPr>
          <w:rStyle w:val="StyleUnderline"/>
        </w:rPr>
        <w:t>In</w:t>
      </w:r>
      <w:r w:rsidRPr="00483C44">
        <w:rPr>
          <w:sz w:val="16"/>
        </w:rPr>
        <w:t xml:space="preserve"> </w:t>
      </w:r>
      <w:r w:rsidRPr="00483C44">
        <w:rPr>
          <w:rStyle w:val="StyleUnderline"/>
        </w:rPr>
        <w:t xml:space="preserve">the </w:t>
      </w:r>
      <w:r w:rsidRPr="00DD38AD">
        <w:rPr>
          <w:rStyle w:val="StyleUnderline"/>
          <w:highlight w:val="cyan"/>
        </w:rPr>
        <w:t>context</w:t>
      </w:r>
      <w:r w:rsidRPr="00DD38AD">
        <w:rPr>
          <w:sz w:val="16"/>
          <w:highlight w:val="cyan"/>
        </w:rPr>
        <w:t xml:space="preserve"> </w:t>
      </w:r>
      <w:r w:rsidRPr="00DD38AD">
        <w:rPr>
          <w:rStyle w:val="StyleUnderline"/>
          <w:highlight w:val="cyan"/>
        </w:rPr>
        <w:t>of</w:t>
      </w:r>
      <w:r w:rsidRPr="00DD38AD">
        <w:rPr>
          <w:sz w:val="16"/>
          <w:highlight w:val="cyan"/>
        </w:rPr>
        <w:t xml:space="preserve"> </w:t>
      </w:r>
      <w:r w:rsidRPr="00DD38AD">
        <w:rPr>
          <w:rStyle w:val="StyleUnderline"/>
          <w:highlight w:val="cyan"/>
        </w:rPr>
        <w:t>climate change</w:t>
      </w:r>
      <w:r w:rsidRPr="00FB5463">
        <w:rPr>
          <w:sz w:val="16"/>
        </w:rPr>
        <w:t xml:space="preserve">, the idea would be that </w:t>
      </w:r>
      <w:r w:rsidRPr="00DD38AD">
        <w:rPr>
          <w:rStyle w:val="StyleUnderline"/>
          <w:highlight w:val="cyan"/>
        </w:rPr>
        <w:t>companies</w:t>
      </w:r>
      <w:r w:rsidRPr="00DD38AD">
        <w:rPr>
          <w:sz w:val="16"/>
          <w:highlight w:val="cyan"/>
        </w:rPr>
        <w:t xml:space="preserve"> </w:t>
      </w:r>
      <w:r w:rsidRPr="00483C44">
        <w:rPr>
          <w:rStyle w:val="StyleUnderline"/>
        </w:rPr>
        <w:t xml:space="preserve">who </w:t>
      </w:r>
      <w:r w:rsidRPr="00DD38AD">
        <w:rPr>
          <w:rStyle w:val="StyleUnderline"/>
          <w:highlight w:val="cyan"/>
        </w:rPr>
        <w:t>develop</w:t>
      </w:r>
      <w:r w:rsidRPr="00DD38AD">
        <w:rPr>
          <w:sz w:val="16"/>
          <w:highlight w:val="cyan"/>
        </w:rPr>
        <w:t xml:space="preserve"> </w:t>
      </w:r>
      <w:r w:rsidRPr="00483C44">
        <w:rPr>
          <w:sz w:val="16"/>
        </w:rPr>
        <w:t xml:space="preserve">successful </w:t>
      </w:r>
      <w:r w:rsidRPr="00483C44">
        <w:rPr>
          <w:rStyle w:val="StyleUnderline"/>
        </w:rPr>
        <w:t>methods</w:t>
      </w:r>
      <w:r w:rsidRPr="00483C44">
        <w:rPr>
          <w:sz w:val="16"/>
        </w:rPr>
        <w:t xml:space="preserve"> </w:t>
      </w:r>
      <w:r w:rsidRPr="00483C44">
        <w:rPr>
          <w:rStyle w:val="StyleUnderline"/>
        </w:rPr>
        <w:t>for</w:t>
      </w:r>
      <w:r w:rsidRPr="00483C44">
        <w:rPr>
          <w:sz w:val="16"/>
        </w:rPr>
        <w:t xml:space="preserve"> producing</w:t>
      </w:r>
      <w:r w:rsidRPr="00FB5463">
        <w:rPr>
          <w:sz w:val="16"/>
        </w:rPr>
        <w:t xml:space="preserve"> new </w:t>
      </w:r>
      <w:r w:rsidRPr="00483C44">
        <w:rPr>
          <w:rStyle w:val="StyleUnderline"/>
        </w:rPr>
        <w:t xml:space="preserve">seed </w:t>
      </w:r>
      <w:r w:rsidRPr="00483C44">
        <w:rPr>
          <w:rStyle w:val="StyleUnderline"/>
          <w:highlight w:val="cyan"/>
        </w:rPr>
        <w:t>technologies</w:t>
      </w:r>
      <w:r w:rsidRPr="00483C44">
        <w:rPr>
          <w:rStyle w:val="StyleUnderline"/>
        </w:rPr>
        <w:t xml:space="preserve"> and sustainable biomass</w:t>
      </w:r>
      <w:r w:rsidRPr="00601C82">
        <w:rPr>
          <w:b/>
          <w:bCs/>
          <w:sz w:val="16"/>
        </w:rPr>
        <w:t xml:space="preserve">, </w:t>
      </w:r>
      <w:r w:rsidRPr="00DD38AD">
        <w:rPr>
          <w:rStyle w:val="StyleUnderline"/>
          <w:highlight w:val="cyan"/>
        </w:rPr>
        <w:t xml:space="preserve">reducing </w:t>
      </w:r>
      <w:r w:rsidRPr="00483C44">
        <w:rPr>
          <w:rStyle w:val="StyleUnderline"/>
        </w:rPr>
        <w:t xml:space="preserve">greenhouse </w:t>
      </w:r>
      <w:r w:rsidRPr="00DD38AD">
        <w:rPr>
          <w:rStyle w:val="StyleUnderline"/>
          <w:highlight w:val="cyan"/>
        </w:rPr>
        <w:t>gases</w:t>
      </w:r>
      <w:r w:rsidRPr="00DD38AD">
        <w:rPr>
          <w:sz w:val="16"/>
          <w:highlight w:val="cyan"/>
        </w:rPr>
        <w:t xml:space="preserve"> </w:t>
      </w:r>
      <w:r w:rsidRPr="00FB5463">
        <w:rPr>
          <w:sz w:val="16"/>
        </w:rPr>
        <w:t xml:space="preserve">in manufacturing </w:t>
      </w:r>
      <w:r w:rsidRPr="00483C44">
        <w:rPr>
          <w:rStyle w:val="StyleUnderline"/>
        </w:rPr>
        <w:t>and</w:t>
      </w:r>
      <w:r w:rsidRPr="00483C44">
        <w:rPr>
          <w:sz w:val="16"/>
        </w:rPr>
        <w:t xml:space="preserve"> </w:t>
      </w:r>
      <w:r w:rsidRPr="00FB5463">
        <w:rPr>
          <w:sz w:val="16"/>
        </w:rPr>
        <w:t xml:space="preserve">transportation, </w:t>
      </w:r>
      <w:r w:rsidRPr="00DD38AD">
        <w:rPr>
          <w:rStyle w:val="StyleUnderline"/>
          <w:highlight w:val="cyan"/>
        </w:rPr>
        <w:t>capturing</w:t>
      </w:r>
      <w:r w:rsidRPr="00DD38AD">
        <w:rPr>
          <w:sz w:val="16"/>
          <w:highlight w:val="cyan"/>
        </w:rPr>
        <w:t xml:space="preserve"> </w:t>
      </w:r>
      <w:r w:rsidRPr="00FB5463">
        <w:rPr>
          <w:sz w:val="16"/>
        </w:rPr>
        <w:t xml:space="preserve">and sequestering </w:t>
      </w:r>
      <w:r w:rsidRPr="00DD38AD">
        <w:rPr>
          <w:rStyle w:val="StyleUnderline"/>
          <w:highlight w:val="cyan"/>
        </w:rPr>
        <w:t>carbon</w:t>
      </w:r>
      <w:r w:rsidRPr="00DD38AD">
        <w:rPr>
          <w:sz w:val="16"/>
          <w:highlight w:val="cyan"/>
        </w:rPr>
        <w:t xml:space="preserve"> </w:t>
      </w:r>
      <w:r w:rsidRPr="00FB5463">
        <w:rPr>
          <w:sz w:val="16"/>
        </w:rPr>
        <w:t xml:space="preserve">in soil and products, and more, </w:t>
      </w:r>
      <w:r w:rsidRPr="00483C44">
        <w:rPr>
          <w:rStyle w:val="StyleUnderline"/>
        </w:rPr>
        <w:t xml:space="preserve">would be </w:t>
      </w:r>
      <w:r w:rsidRPr="00DD38AD">
        <w:rPr>
          <w:rStyle w:val="StyleUnderline"/>
          <w:highlight w:val="cyan"/>
        </w:rPr>
        <w:t xml:space="preserve">required to turn over </w:t>
      </w:r>
      <w:r w:rsidRPr="00483C44">
        <w:rPr>
          <w:rStyle w:val="StyleUnderline"/>
        </w:rPr>
        <w:t xml:space="preserve">their </w:t>
      </w:r>
      <w:r w:rsidRPr="00DD38AD">
        <w:rPr>
          <w:rStyle w:val="StyleUnderline"/>
          <w:highlight w:val="cyan"/>
        </w:rPr>
        <w:t>proprietary</w:t>
      </w:r>
      <w:r w:rsidRPr="00DD38AD">
        <w:rPr>
          <w:b/>
          <w:bCs/>
          <w:sz w:val="16"/>
          <w:highlight w:val="cyan"/>
        </w:rPr>
        <w:t xml:space="preserve"> </w:t>
      </w:r>
      <w:r w:rsidRPr="00DD38AD">
        <w:rPr>
          <w:rStyle w:val="StyleUnderline"/>
          <w:highlight w:val="cyan"/>
        </w:rPr>
        <w:t>know-how</w:t>
      </w:r>
      <w:r w:rsidRPr="00DD38AD">
        <w:rPr>
          <w:sz w:val="16"/>
          <w:highlight w:val="cyan"/>
        </w:rPr>
        <w:t xml:space="preserve"> </w:t>
      </w:r>
      <w:r w:rsidRPr="00FB5463">
        <w:rPr>
          <w:sz w:val="16"/>
        </w:rPr>
        <w:t>to global competitors. While it is unclear how this concept would work in practice and under the constitutions of certain countries</w:t>
      </w:r>
      <w:r w:rsidRPr="00483C44">
        <w:rPr>
          <w:sz w:val="16"/>
        </w:rPr>
        <w:t xml:space="preserve">, </w:t>
      </w:r>
      <w:r w:rsidRPr="00483C44">
        <w:rPr>
          <w:rStyle w:val="StyleUnderline"/>
        </w:rPr>
        <w:t xml:space="preserve">the </w:t>
      </w:r>
      <w:r w:rsidRPr="00483C44">
        <w:rPr>
          <w:rStyle w:val="StyleUnderline"/>
          <w:highlight w:val="cyan"/>
        </w:rPr>
        <w:t>suggestion alone</w:t>
      </w:r>
      <w:r w:rsidRPr="00483C44">
        <w:rPr>
          <w:rStyle w:val="StyleUnderline"/>
        </w:rPr>
        <w:t xml:space="preserve"> could be </w:t>
      </w:r>
      <w:r w:rsidRPr="00483C44">
        <w:rPr>
          <w:rStyle w:val="StyleUnderline"/>
          <w:highlight w:val="cyan"/>
        </w:rPr>
        <w:t>devastating</w:t>
      </w:r>
      <w:r w:rsidRPr="00483C44">
        <w:rPr>
          <w:rStyle w:val="StyleUnderline"/>
        </w:rPr>
        <w:t xml:space="preserve"> to voluntary international</w:t>
      </w:r>
      <w:r w:rsidRPr="00483C44">
        <w:rPr>
          <w:b/>
          <w:bCs/>
          <w:sz w:val="16"/>
        </w:rPr>
        <w:t xml:space="preserve"> </w:t>
      </w:r>
      <w:r w:rsidRPr="00483C44">
        <w:rPr>
          <w:rStyle w:val="StyleUnderline"/>
          <w:highlight w:val="cyan"/>
        </w:rPr>
        <w:t>collaborations</w:t>
      </w:r>
      <w:r w:rsidRPr="00483C44">
        <w:rPr>
          <w:sz w:val="16"/>
        </w:rPr>
        <w:t>. Even</w:t>
      </w:r>
      <w:r w:rsidRPr="00FB5463">
        <w:rPr>
          <w:sz w:val="16"/>
        </w:rPr>
        <w:t xml:space="preserve">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w:t>
      </w:r>
      <w:r w:rsidRPr="00FB5463">
        <w:rPr>
          <w:sz w:val="16"/>
        </w:rPr>
        <w:lastRenderedPageBreak/>
        <w:t xml:space="preserve">owing not only to a high rate of failure but also rigorous regulatory oversight. Significant investment is required to sustain and drive these challenging and long-enduring endeavors. For example, </w:t>
      </w:r>
      <w:r w:rsidRPr="00483C44">
        <w:rPr>
          <w:sz w:val="16"/>
        </w:rPr>
        <w:t xml:space="preserve">synthetic biology companies critical to this area of innovation </w:t>
      </w:r>
      <w:hyperlink r:id="rId11" w:tgtFrame="_blank" w:history="1">
        <w:r w:rsidRPr="00483C44">
          <w:rPr>
            <w:rStyle w:val="Hyperlink"/>
            <w:sz w:val="16"/>
          </w:rPr>
          <w:t>raised over $1 billion in investment in the second quarter of 2019 alone</w:t>
        </w:r>
      </w:hyperlink>
      <w:r w:rsidRPr="00483C44">
        <w:rPr>
          <w:sz w:val="16"/>
        </w:rPr>
        <w:t xml:space="preserve">. </w:t>
      </w:r>
      <w:r w:rsidRPr="00483C44">
        <w:rPr>
          <w:rStyle w:val="StyleUnderline"/>
        </w:rPr>
        <w:t xml:space="preserve">If </w:t>
      </w:r>
      <w:r w:rsidRPr="00483C44">
        <w:rPr>
          <w:rStyle w:val="StyleUnderline"/>
          <w:highlight w:val="cyan"/>
        </w:rPr>
        <w:t>investors</w:t>
      </w:r>
      <w:r w:rsidRPr="00483C44">
        <w:rPr>
          <w:rStyle w:val="StyleUnderline"/>
        </w:rPr>
        <w:t xml:space="preserve"> </w:t>
      </w:r>
      <w:r w:rsidRPr="00483C44">
        <w:rPr>
          <w:rStyle w:val="StyleUnderline"/>
          <w:highlight w:val="cyan"/>
        </w:rPr>
        <w:t>cannot be confident</w:t>
      </w:r>
      <w:r w:rsidRPr="00483C44">
        <w:rPr>
          <w:rStyle w:val="StyleUnderline"/>
        </w:rPr>
        <w:t xml:space="preserve"> that </w:t>
      </w:r>
      <w:r w:rsidRPr="00483C44">
        <w:rPr>
          <w:rStyle w:val="StyleUnderline"/>
          <w:highlight w:val="cyan"/>
        </w:rPr>
        <w:t>IP</w:t>
      </w:r>
      <w:r w:rsidRPr="00483C44">
        <w:rPr>
          <w:rStyle w:val="StyleUnderline"/>
        </w:rPr>
        <w:t xml:space="preserve"> will be </w:t>
      </w:r>
      <w:r w:rsidRPr="00483C44">
        <w:rPr>
          <w:rStyle w:val="StyleUnderline"/>
          <w:highlight w:val="cyan"/>
        </w:rPr>
        <w:t>in place</w:t>
      </w:r>
      <w:r w:rsidRPr="00483C44">
        <w:rPr>
          <w:rStyle w:val="StyleUnderline"/>
        </w:rPr>
        <w:t xml:space="preserve"> to protect important climate change technologies</w:t>
      </w:r>
      <w:r w:rsidRPr="00483C44">
        <w:rPr>
          <w:sz w:val="16"/>
        </w:rPr>
        <w:t xml:space="preserve"> after their long road from bench to market, </w:t>
      </w:r>
      <w:r w:rsidRPr="00483C44">
        <w:rPr>
          <w:rStyle w:val="StyleUnderline"/>
        </w:rPr>
        <w:t xml:space="preserve">it is </w:t>
      </w:r>
      <w:r w:rsidRPr="00483C44">
        <w:rPr>
          <w:rStyle w:val="StyleUnderline"/>
          <w:highlight w:val="cyan"/>
        </w:rPr>
        <w:t>unlikely they will</w:t>
      </w:r>
      <w:r w:rsidRPr="00483C44">
        <w:rPr>
          <w:sz w:val="16"/>
        </w:rPr>
        <w:t xml:space="preserve"> continue to </w:t>
      </w:r>
      <w:r w:rsidRPr="00483C44">
        <w:rPr>
          <w:rStyle w:val="StyleUnderline"/>
          <w:highlight w:val="cyan"/>
        </w:rPr>
        <w:t>invest</w:t>
      </w:r>
      <w:r w:rsidRPr="00483C44">
        <w:rPr>
          <w:b/>
          <w:bCs/>
          <w:sz w:val="16"/>
        </w:rPr>
        <w:t xml:space="preserve"> </w:t>
      </w:r>
      <w:r w:rsidRPr="00483C44">
        <w:rPr>
          <w:rStyle w:val="StyleUnderline"/>
        </w:rPr>
        <w:t>at</w:t>
      </w:r>
      <w:r w:rsidRPr="00483C44">
        <w:rPr>
          <w:sz w:val="16"/>
        </w:rPr>
        <w:t xml:space="preserve"> the current and </w:t>
      </w:r>
      <w:r w:rsidRPr="00483C44">
        <w:rPr>
          <w:rStyle w:val="StyleUnderline"/>
        </w:rPr>
        <w:t>required levels</w:t>
      </w:r>
      <w:r w:rsidRPr="00483C44">
        <w:rPr>
          <w:b/>
          <w:bCs/>
          <w:sz w:val="16"/>
        </w:rPr>
        <w:t>.</w:t>
      </w:r>
      <w:r w:rsidRPr="00FB5463">
        <w:rPr>
          <w:sz w:val="16"/>
        </w:rPr>
        <w:t xml:space="preserve"> </w:t>
      </w:r>
    </w:p>
    <w:p w14:paraId="76B317F8" w14:textId="77777777" w:rsidR="00A47F6A" w:rsidRPr="008C74CB" w:rsidRDefault="00A47F6A" w:rsidP="00A47F6A">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4FAB7676" w14:textId="77777777" w:rsidR="00A47F6A" w:rsidRPr="008C74CB" w:rsidRDefault="00A47F6A" w:rsidP="00A47F6A">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12" w:history="1">
        <w:r w:rsidRPr="008C74CB">
          <w:rPr>
            <w:color w:val="000000" w:themeColor="text1"/>
          </w:rPr>
          <w:t>https://www.livescience.com/65633-climate-change-dooms-humans-by-2050.html</w:t>
        </w:r>
      </w:hyperlink>
      <w:r w:rsidRPr="008C74CB">
        <w:rPr>
          <w:color w:val="000000" w:themeColor="text1"/>
        </w:rPr>
        <w:t xml:space="preserve"> Justin</w:t>
      </w:r>
    </w:p>
    <w:p w14:paraId="7FEC5FF6" w14:textId="77777777" w:rsidR="00A47F6A" w:rsidRPr="008C74CB" w:rsidRDefault="00A47F6A" w:rsidP="00A47F6A">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8C74CB">
        <w:rPr>
          <w:color w:val="000000" w:themeColor="text1"/>
          <w:highlight w:val="green"/>
          <w:u w:val="single"/>
        </w:rPr>
        <w:t>models</w:t>
      </w:r>
      <w:r w:rsidRPr="0041591F">
        <w:rPr>
          <w:color w:val="000000" w:themeColor="text1"/>
          <w:sz w:val="12"/>
          <w:szCs w:val="12"/>
        </w:rPr>
        <w:t xml:space="preserve"> — like the one that the </w:t>
      </w:r>
      <w:hyperlink r:id="rId1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8C74CB">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8C74CB">
        <w:rPr>
          <w:b/>
          <w:bCs/>
          <w:color w:val="000000" w:themeColor="text1"/>
          <w:highlight w:val="green"/>
          <w:u w:val="single"/>
        </w:rPr>
        <w:t xml:space="preserve">interlinked </w:t>
      </w:r>
      <w:r w:rsidRPr="008C74CB">
        <w:rPr>
          <w:b/>
          <w:bCs/>
          <w:color w:val="000000" w:themeColor="text1"/>
          <w:u w:val="single"/>
        </w:rPr>
        <w:t xml:space="preserve">geological </w:t>
      </w:r>
      <w:r w:rsidRPr="008C74CB">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8C74CB">
        <w:rPr>
          <w:color w:val="000000" w:themeColor="text1"/>
          <w:highlight w:val="green"/>
          <w:u w:val="single"/>
        </w:rPr>
        <w:t>governments</w:t>
      </w:r>
      <w:r w:rsidRPr="008C74CB">
        <w:rPr>
          <w:color w:val="000000" w:themeColor="text1"/>
          <w:u w:val="single"/>
        </w:rPr>
        <w:t xml:space="preserve"> "politely </w:t>
      </w:r>
      <w:r w:rsidRPr="008C74CB">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8C74CB">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8C74CB">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1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8C74CB">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8C74CB">
        <w:rPr>
          <w:color w:val="000000" w:themeColor="text1"/>
          <w:highlight w:val="green"/>
          <w:u w:val="single"/>
        </w:rPr>
        <w:t>Thirty-five percent of</w:t>
      </w:r>
      <w:r w:rsidRPr="008C74CB">
        <w:rPr>
          <w:color w:val="000000" w:themeColor="text1"/>
          <w:u w:val="single"/>
        </w:rPr>
        <w:t xml:space="preserve"> the global </w:t>
      </w:r>
      <w:r w:rsidRPr="008C74CB">
        <w:rPr>
          <w:color w:val="000000" w:themeColor="text1"/>
          <w:highlight w:val="green"/>
          <w:u w:val="single"/>
        </w:rPr>
        <w:t>land</w:t>
      </w:r>
      <w:r w:rsidRPr="008C74CB">
        <w:rPr>
          <w:color w:val="000000" w:themeColor="text1"/>
          <w:u w:val="single"/>
        </w:rPr>
        <w:t xml:space="preserve"> area, </w:t>
      </w:r>
      <w:r w:rsidRPr="008C74CB">
        <w:rPr>
          <w:color w:val="000000" w:themeColor="text1"/>
          <w:highlight w:val="green"/>
          <w:u w:val="single"/>
        </w:rPr>
        <w:t xml:space="preserve">and </w:t>
      </w:r>
      <w:r w:rsidRPr="008C74CB">
        <w:rPr>
          <w:b/>
          <w:bCs/>
          <w:color w:val="000000" w:themeColor="text1"/>
          <w:highlight w:val="green"/>
          <w:u w:val="single"/>
        </w:rPr>
        <w:t xml:space="preserve">55 percent of </w:t>
      </w:r>
      <w:r w:rsidRPr="008C74CB">
        <w:rPr>
          <w:b/>
          <w:bCs/>
          <w:color w:val="000000" w:themeColor="text1"/>
          <w:u w:val="single"/>
        </w:rPr>
        <w:t xml:space="preserve">the global </w:t>
      </w:r>
      <w:r w:rsidRPr="008C74CB">
        <w:rPr>
          <w:b/>
          <w:bCs/>
          <w:color w:val="000000" w:themeColor="text1"/>
          <w:highlight w:val="green"/>
          <w:u w:val="single"/>
        </w:rPr>
        <w:t>population</w:t>
      </w:r>
      <w:r w:rsidRPr="008C74CB">
        <w:rPr>
          <w:b/>
          <w:bCs/>
          <w:color w:val="000000" w:themeColor="text1"/>
          <w:u w:val="single"/>
        </w:rPr>
        <w:t xml:space="preserve">, are </w:t>
      </w:r>
      <w:r w:rsidRPr="008C74CB">
        <w:rPr>
          <w:b/>
          <w:bCs/>
          <w:color w:val="000000" w:themeColor="text1"/>
          <w:highlight w:val="green"/>
          <w:u w:val="single"/>
        </w:rPr>
        <w:t>subject to</w:t>
      </w:r>
      <w:r w:rsidRPr="008C74CB">
        <w:rPr>
          <w:b/>
          <w:bCs/>
          <w:color w:val="000000" w:themeColor="text1"/>
          <w:u w:val="single"/>
        </w:rPr>
        <w:t xml:space="preserve"> more than 20 days a year of </w:t>
      </w:r>
      <w:hyperlink r:id="rId15" w:history="1">
        <w:r w:rsidRPr="008C74CB">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8C74CB">
        <w:rPr>
          <w:color w:val="000000" w:themeColor="text1"/>
          <w:highlight w:val="green"/>
          <w:u w:val="single"/>
        </w:rPr>
        <w:t>droughts, floods and wildfires</w:t>
      </w:r>
      <w:r w:rsidRPr="008C74CB">
        <w:rPr>
          <w:color w:val="000000" w:themeColor="text1"/>
          <w:u w:val="single"/>
        </w:rPr>
        <w:t xml:space="preserve"> regularly </w:t>
      </w:r>
      <w:r w:rsidRPr="008C74CB">
        <w:rPr>
          <w:color w:val="000000" w:themeColor="text1"/>
          <w:highlight w:val="green"/>
          <w:u w:val="single"/>
        </w:rPr>
        <w:t>ravage the land</w:t>
      </w:r>
      <w:r w:rsidRPr="008C74CB">
        <w:rPr>
          <w:color w:val="000000" w:themeColor="text1"/>
          <w:u w:val="single"/>
        </w:rPr>
        <w:t xml:space="preserve">. Nearly </w:t>
      </w:r>
      <w:r w:rsidRPr="008C74CB">
        <w:rPr>
          <w:b/>
          <w:bCs/>
          <w:color w:val="000000" w:themeColor="text1"/>
          <w:highlight w:val="green"/>
          <w:u w:val="single"/>
        </w:rPr>
        <w:t xml:space="preserve">one-third </w:t>
      </w:r>
      <w:r w:rsidRPr="008C74CB">
        <w:rPr>
          <w:b/>
          <w:bCs/>
          <w:color w:val="000000" w:themeColor="text1"/>
          <w:u w:val="single"/>
        </w:rPr>
        <w:t xml:space="preserve">of the world's land surface </w:t>
      </w:r>
      <w:r w:rsidRPr="008C74CB">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8C74CB">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8C74CB">
        <w:rPr>
          <w:color w:val="000000" w:themeColor="text1"/>
          <w:highlight w:val="green"/>
          <w:u w:val="single"/>
        </w:rPr>
        <w:t>destroying</w:t>
      </w:r>
      <w:r w:rsidRPr="008C74CB">
        <w:rPr>
          <w:color w:val="000000" w:themeColor="text1"/>
          <w:u w:val="single"/>
        </w:rPr>
        <w:t xml:space="preserve"> the region's </w:t>
      </w:r>
      <w:proofErr w:type="gramStart"/>
      <w:r w:rsidRPr="008C74CB">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8C74CB">
        <w:rPr>
          <w:color w:val="000000" w:themeColor="text1"/>
          <w:highlight w:val="green"/>
          <w:u w:val="single"/>
        </w:rPr>
        <w:t>turning</w:t>
      </w:r>
      <w:r w:rsidRPr="008C74CB">
        <w:rPr>
          <w:color w:val="000000" w:themeColor="text1"/>
          <w:u w:val="single"/>
        </w:rPr>
        <w:t xml:space="preserve"> more than </w:t>
      </w:r>
      <w:r w:rsidRPr="008C74CB">
        <w:rPr>
          <w:color w:val="000000" w:themeColor="text1"/>
          <w:highlight w:val="green"/>
          <w:u w:val="single"/>
        </w:rPr>
        <w:t>1 bil</w:t>
      </w:r>
      <w:r w:rsidRPr="008C74CB">
        <w:rPr>
          <w:color w:val="000000" w:themeColor="text1"/>
          <w:u w:val="single"/>
        </w:rPr>
        <w:t xml:space="preserve">lion people </w:t>
      </w:r>
      <w:r w:rsidRPr="008C74CB">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16" w:history="1">
        <w:r w:rsidRPr="008C74CB">
          <w:rPr>
            <w:rStyle w:val="Hyperlink"/>
            <w:color w:val="000000" w:themeColor="text1"/>
            <w:u w:val="single"/>
          </w:rPr>
          <w:t xml:space="preserve">shrinking </w:t>
        </w:r>
        <w:r w:rsidRPr="008C74CB">
          <w:rPr>
            <w:rStyle w:val="Hyperlink"/>
            <w:color w:val="000000" w:themeColor="text1"/>
            <w:highlight w:val="green"/>
            <w:u w:val="single"/>
          </w:rPr>
          <w:t>coastlines</w:t>
        </w:r>
      </w:hyperlink>
      <w:r w:rsidRPr="008C74CB">
        <w:rPr>
          <w:color w:val="000000" w:themeColor="text1"/>
          <w:highlight w:val="green"/>
          <w:u w:val="single"/>
        </w:rPr>
        <w:t xml:space="preserve"> and</w:t>
      </w:r>
      <w:r w:rsidRPr="008C74CB">
        <w:rPr>
          <w:color w:val="000000" w:themeColor="text1"/>
          <w:u w:val="single"/>
        </w:rPr>
        <w:t xml:space="preserve"> severe </w:t>
      </w:r>
      <w:r w:rsidRPr="008C74CB">
        <w:rPr>
          <w:color w:val="000000" w:themeColor="text1"/>
          <w:highlight w:val="green"/>
          <w:u w:val="single"/>
        </w:rPr>
        <w:t>drops in food and water</w:t>
      </w:r>
      <w:r w:rsidRPr="008C74CB">
        <w:rPr>
          <w:color w:val="000000" w:themeColor="text1"/>
          <w:u w:val="single"/>
        </w:rPr>
        <w:t xml:space="preserve"> availability — begin to </w:t>
      </w:r>
      <w:r w:rsidRPr="008C74CB">
        <w:rPr>
          <w:b/>
          <w:bCs/>
          <w:color w:val="000000" w:themeColor="text1"/>
          <w:highlight w:val="green"/>
          <w:u w:val="single"/>
        </w:rPr>
        <w:t>stress</w:t>
      </w:r>
      <w:r w:rsidRPr="008C74CB">
        <w:rPr>
          <w:b/>
          <w:bCs/>
          <w:color w:val="000000" w:themeColor="text1"/>
          <w:u w:val="single"/>
        </w:rPr>
        <w:t xml:space="preserve"> the fabric of the world's largest </w:t>
      </w:r>
      <w:r w:rsidRPr="008C74CB">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8C74CB">
        <w:rPr>
          <w:b/>
          <w:bCs/>
          <w:color w:val="000000" w:themeColor="text1"/>
          <w:highlight w:val="green"/>
          <w:u w:val="single"/>
        </w:rPr>
        <w:t>nuclear war</w:t>
      </w:r>
      <w:r w:rsidRPr="008C74CB">
        <w:rPr>
          <w:b/>
          <w:bCs/>
          <w:color w:val="000000" w:themeColor="text1"/>
          <w:u w:val="single"/>
        </w:rPr>
        <w:t xml:space="preserve">, are </w:t>
      </w:r>
      <w:r w:rsidRPr="008C74CB">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8C74CB">
        <w:rPr>
          <w:color w:val="000000" w:themeColor="text1"/>
          <w:highlight w:val="green"/>
          <w:u w:val="single"/>
        </w:rPr>
        <w:t>end of</w:t>
      </w:r>
      <w:r w:rsidRPr="008C74CB">
        <w:rPr>
          <w:color w:val="000000" w:themeColor="text1"/>
          <w:u w:val="single"/>
        </w:rPr>
        <w:t xml:space="preserve"> human global </w:t>
      </w:r>
      <w:r w:rsidRPr="008C74CB">
        <w:rPr>
          <w:color w:val="000000" w:themeColor="text1"/>
          <w:highlight w:val="green"/>
          <w:u w:val="single"/>
        </w:rPr>
        <w:t>civilization</w:t>
      </w:r>
      <w:r w:rsidRPr="008C74CB">
        <w:rPr>
          <w:color w:val="000000" w:themeColor="text1"/>
          <w:u w:val="single"/>
        </w:rPr>
        <w:t xml:space="preserve"> as we know it."</w:t>
      </w:r>
    </w:p>
    <w:p w14:paraId="2A2A4B11" w14:textId="77777777" w:rsidR="00A47F6A" w:rsidRPr="00F601E6" w:rsidRDefault="00A47F6A" w:rsidP="00A47F6A"/>
    <w:p w14:paraId="3AB0744B" w14:textId="1BE7DB85" w:rsidR="00A47F6A" w:rsidRDefault="003B36B6" w:rsidP="003B36B6">
      <w:pPr>
        <w:pStyle w:val="Heading3"/>
      </w:pPr>
      <w:r>
        <w:lastRenderedPageBreak/>
        <w:t>1NC – OFF</w:t>
      </w:r>
    </w:p>
    <w:p w14:paraId="4B3AE6AD" w14:textId="5BE8C090" w:rsidR="00214253" w:rsidRPr="00F06BD2" w:rsidRDefault="00214253" w:rsidP="00214253">
      <w:pPr>
        <w:pStyle w:val="Heading4"/>
        <w:rPr>
          <w:color w:val="000000" w:themeColor="text1"/>
        </w:rPr>
      </w:pPr>
      <w:r>
        <w:t xml:space="preserve">Counterplan Text: The member nations of the World Trade Organization ought to 1] </w:t>
      </w:r>
      <w:r w:rsidRPr="000A646D">
        <w:t xml:space="preserve">reduce intellectual property protections </w:t>
      </w:r>
      <w:r>
        <w:rPr>
          <w:color w:val="000000" w:themeColor="text1"/>
        </w:rPr>
        <w:t xml:space="preserve">except for dual-use biotechnologies and 2] offer a </w:t>
      </w:r>
      <w:proofErr w:type="gramStart"/>
      <w:r>
        <w:rPr>
          <w:color w:val="000000" w:themeColor="text1"/>
        </w:rPr>
        <w:t>3 year</w:t>
      </w:r>
      <w:proofErr w:type="gramEnd"/>
      <w:r>
        <w:rPr>
          <w:color w:val="000000" w:themeColor="text1"/>
        </w:rPr>
        <w:t xml:space="preserve"> patent extension on dual use biotechnologies conditioned on accompanying countermeasures.</w:t>
      </w:r>
    </w:p>
    <w:p w14:paraId="2DB05669" w14:textId="77777777" w:rsidR="00214253" w:rsidRDefault="00214253" w:rsidP="00214253">
      <w:pPr>
        <w:pStyle w:val="Heading4"/>
      </w:pPr>
      <w:r>
        <w:t>The counterplan incentivizes development into countermeasures and removes terrorist access to biotechnologies.</w:t>
      </w:r>
    </w:p>
    <w:p w14:paraId="60EFD2A2" w14:textId="77777777" w:rsidR="00214253" w:rsidRPr="00E00992" w:rsidRDefault="00214253" w:rsidP="00214253">
      <w:r w:rsidRPr="00E00992">
        <w:rPr>
          <w:rStyle w:val="Style13ptBold"/>
        </w:rPr>
        <w:t>Million-Perez</w:t>
      </w:r>
      <w:r w:rsidRPr="00E00992">
        <w:t>, H. (20</w:t>
      </w:r>
      <w:r w:rsidRPr="00E00992">
        <w:rPr>
          <w:rStyle w:val="Style13ptBold"/>
        </w:rPr>
        <w:t>16</w:t>
      </w:r>
      <w:r w:rsidRPr="00E00992">
        <w:t xml:space="preserve">). Addressing </w:t>
      </w:r>
      <w:proofErr w:type="gramStart"/>
      <w:r w:rsidRPr="00E00992">
        <w:t>duel</w:t>
      </w:r>
      <w:proofErr w:type="gramEnd"/>
      <w:r w:rsidRPr="00E00992">
        <w:t xml:space="preserve">-use technology in an age of bioterrorism: Patent extensions to inspire companies making duel use technology to create accompanying countermeasures. AIPLA Quarterly Journal, 44(3), 387-436. Rachael Million-Perez is an associate with Fitzpatrick, </w:t>
      </w:r>
      <w:proofErr w:type="spellStart"/>
      <w:r w:rsidRPr="00E00992">
        <w:t>Cella</w:t>
      </w:r>
      <w:proofErr w:type="spellEnd"/>
      <w:r w:rsidRPr="00E00992">
        <w:t xml:space="preserve">, Harper &amp; </w:t>
      </w:r>
      <w:proofErr w:type="spellStart"/>
      <w:r w:rsidRPr="00E00992">
        <w:t>Scinto</w:t>
      </w:r>
      <w:proofErr w:type="spellEnd"/>
      <w:r w:rsidRPr="00E00992">
        <w:t xml:space="preserve"> and a graduate of the George Washington University Law School. //</w:t>
      </w:r>
      <w:proofErr w:type="spellStart"/>
      <w:r w:rsidRPr="00E00992">
        <w:t>sid</w:t>
      </w:r>
      <w:proofErr w:type="spellEnd"/>
    </w:p>
    <w:p w14:paraId="6B707E8B" w14:textId="77777777" w:rsidR="00214253" w:rsidRPr="00736447" w:rsidRDefault="00214253" w:rsidP="00214253">
      <w:pPr>
        <w:rPr>
          <w:sz w:val="16"/>
        </w:rPr>
      </w:pPr>
      <w:r w:rsidRPr="004D3DF6">
        <w:rPr>
          <w:sz w:val="16"/>
        </w:rPr>
        <w:t xml:space="preserve">Although previous congressional proposals, Acts, and committees aimed to fund and incentivize countermeasures, each failed to target dual-use technology countermeasure development. </w:t>
      </w:r>
      <w:r w:rsidRPr="00D66BF8">
        <w:rPr>
          <w:rStyle w:val="StyleUnderline"/>
        </w:rPr>
        <w:t>This article proposes</w:t>
      </w:r>
      <w:r w:rsidRPr="004D3DF6">
        <w:rPr>
          <w:sz w:val="16"/>
        </w:rPr>
        <w:t xml:space="preserve">, therefore, that the USPTO offer </w:t>
      </w:r>
      <w:r w:rsidRPr="004363E0">
        <w:rPr>
          <w:rStyle w:val="StyleUnderline"/>
          <w:highlight w:val="green"/>
        </w:rPr>
        <w:t>a patent-term</w:t>
      </w:r>
      <w:r w:rsidRPr="004363E0">
        <w:rPr>
          <w:sz w:val="16"/>
          <w:highlight w:val="green"/>
        </w:rPr>
        <w:t xml:space="preserve"> </w:t>
      </w:r>
      <w:r w:rsidRPr="004363E0">
        <w:rPr>
          <w:rStyle w:val="StyleUnderline"/>
          <w:highlight w:val="green"/>
        </w:rPr>
        <w:t xml:space="preserve">extension </w:t>
      </w:r>
      <w:r w:rsidRPr="00D66BF8">
        <w:rPr>
          <w:rStyle w:val="StyleUnderline"/>
        </w:rPr>
        <w:t>for patents</w:t>
      </w:r>
      <w:r w:rsidRPr="004363E0">
        <w:rPr>
          <w:rStyle w:val="StyleUnderline"/>
          <w:highlight w:val="green"/>
        </w:rPr>
        <w:t xml:space="preserve"> directed to dual-use technology</w:t>
      </w:r>
      <w:r w:rsidRPr="004363E0">
        <w:rPr>
          <w:sz w:val="16"/>
          <w:highlight w:val="green"/>
        </w:rPr>
        <w:t xml:space="preserve"> </w:t>
      </w:r>
      <w:r w:rsidRPr="004363E0">
        <w:rPr>
          <w:rStyle w:val="StyleUnderline"/>
          <w:highlight w:val="green"/>
        </w:rPr>
        <w:t>on the condition that the patent owner creates an accompanying countermeasure</w:t>
      </w:r>
      <w:r w:rsidRPr="004D3DF6">
        <w:rPr>
          <w:sz w:val="16"/>
        </w:rPr>
        <w:t xml:space="preserve">. This article argues for an extension of three years 251 for patent owners who meet this condition in addition to any patent-term adjustments afforded to the patent owner pursuant to Title 35 of the U.S. Code or legislative acts. A. Patent Extension for Dual-Use Technologies in Exchange for an Accompanying Countermeasure is an Appropriate and Realistic Incentive that Could Yield Significant Benefit The </w:t>
      </w:r>
      <w:r w:rsidRPr="004363E0">
        <w:rPr>
          <w:rStyle w:val="StyleUnderline"/>
          <w:highlight w:val="green"/>
        </w:rPr>
        <w:t xml:space="preserve">conditional patent-term extension </w:t>
      </w:r>
      <w:r w:rsidRPr="004D3DF6">
        <w:rPr>
          <w:sz w:val="16"/>
        </w:rPr>
        <w:t xml:space="preserve">proposed here provides an incentive that </w:t>
      </w:r>
      <w:r w:rsidRPr="004363E0">
        <w:rPr>
          <w:rStyle w:val="StyleUnderline"/>
          <w:highlight w:val="green"/>
        </w:rPr>
        <w:t>will</w:t>
      </w:r>
      <w:r w:rsidRPr="004D3DF6">
        <w:rPr>
          <w:sz w:val="16"/>
        </w:rPr>
        <w:t xml:space="preserve">: </w:t>
      </w:r>
      <w:r w:rsidRPr="00BC58E0">
        <w:rPr>
          <w:rStyle w:val="StyleUnderline"/>
        </w:rPr>
        <w:t xml:space="preserve">(1) </w:t>
      </w:r>
      <w:r w:rsidRPr="004363E0">
        <w:rPr>
          <w:rStyle w:val="StyleUnderline"/>
          <w:highlight w:val="green"/>
        </w:rPr>
        <w:t xml:space="preserve">reduce </w:t>
      </w:r>
      <w:r w:rsidRPr="00BC58E0">
        <w:rPr>
          <w:rStyle w:val="StyleUnderline"/>
        </w:rPr>
        <w:t xml:space="preserve">unbridled </w:t>
      </w:r>
      <w:r w:rsidRPr="004363E0">
        <w:rPr>
          <w:rStyle w:val="StyleUnderline"/>
          <w:highlight w:val="green"/>
        </w:rPr>
        <w:t xml:space="preserve">accessibility </w:t>
      </w:r>
      <w:r w:rsidRPr="004D3DF6">
        <w:rPr>
          <w:sz w:val="16"/>
        </w:rPr>
        <w:t>to dual-use technologies</w:t>
      </w:r>
      <w:r w:rsidRPr="00BC58E0">
        <w:rPr>
          <w:sz w:val="16"/>
        </w:rPr>
        <w:t xml:space="preserve">, </w:t>
      </w:r>
      <w:r w:rsidRPr="00BC58E0">
        <w:rPr>
          <w:rStyle w:val="StyleUnderline"/>
        </w:rPr>
        <w:t xml:space="preserve">(2) </w:t>
      </w:r>
      <w:r w:rsidRPr="004363E0">
        <w:rPr>
          <w:rStyle w:val="StyleUnderline"/>
          <w:highlight w:val="green"/>
        </w:rPr>
        <w:t xml:space="preserve">make countermeasure </w:t>
      </w:r>
      <w:r w:rsidRPr="00BC58E0">
        <w:rPr>
          <w:rStyle w:val="StyleUnderline"/>
        </w:rPr>
        <w:t xml:space="preserve">development </w:t>
      </w:r>
      <w:r w:rsidRPr="004D3DF6">
        <w:rPr>
          <w:sz w:val="16"/>
        </w:rPr>
        <w:t xml:space="preserve">an </w:t>
      </w:r>
      <w:r w:rsidRPr="004363E0">
        <w:rPr>
          <w:rStyle w:val="StyleUnderline"/>
          <w:highlight w:val="green"/>
        </w:rPr>
        <w:t xml:space="preserve">attractive </w:t>
      </w:r>
      <w:r w:rsidRPr="00BC58E0">
        <w:rPr>
          <w:rStyle w:val="StyleUnderline"/>
        </w:rPr>
        <w:t xml:space="preserve">and cost-effective </w:t>
      </w:r>
      <w:r w:rsidRPr="00BC58E0">
        <w:rPr>
          <w:sz w:val="16"/>
        </w:rPr>
        <w:t>business</w:t>
      </w:r>
      <w:r w:rsidRPr="004D3DF6">
        <w:rPr>
          <w:sz w:val="16"/>
        </w:rPr>
        <w:t xml:space="preserve"> investment, </w:t>
      </w:r>
      <w:r w:rsidRPr="00BC58E0">
        <w:rPr>
          <w:sz w:val="16"/>
        </w:rPr>
        <w:t>and (</w:t>
      </w:r>
      <w:r w:rsidRPr="00BC58E0">
        <w:rPr>
          <w:rStyle w:val="StyleUnderline"/>
        </w:rPr>
        <w:t xml:space="preserve">3) </w:t>
      </w:r>
      <w:r w:rsidRPr="004363E0">
        <w:rPr>
          <w:rStyle w:val="StyleUnderline"/>
          <w:highlight w:val="green"/>
        </w:rPr>
        <w:t xml:space="preserve">take advantage of companies and individuals who currently specialize in </w:t>
      </w:r>
      <w:r w:rsidRPr="00BC58E0">
        <w:rPr>
          <w:rStyle w:val="StyleUnderline"/>
          <w:highlight w:val="green"/>
        </w:rPr>
        <w:t>the</w:t>
      </w:r>
      <w:r w:rsidRPr="00BC58E0">
        <w:rPr>
          <w:rStyle w:val="StyleUnderline"/>
        </w:rPr>
        <w:t xml:space="preserve"> dual-use technology </w:t>
      </w:r>
      <w:r w:rsidRPr="004363E0">
        <w:rPr>
          <w:rStyle w:val="StyleUnderline"/>
          <w:highlight w:val="green"/>
        </w:rPr>
        <w:t>field</w:t>
      </w:r>
      <w:r w:rsidRPr="004D3DF6">
        <w:rPr>
          <w:sz w:val="16"/>
        </w:rPr>
        <w:t xml:space="preserve">, and who possess the necessary resources to create accompanying counter-measures. The conditional patent-term extension proposed here provides an incentive that will reduce unbridled accessibility to dual-use technologies. Although accessibility to dual-use technology is essentially ungovernable in the Internet age, providing a three-year </w:t>
      </w:r>
      <w:r w:rsidRPr="004363E0">
        <w:rPr>
          <w:rStyle w:val="StyleUnderline"/>
          <w:highlight w:val="green"/>
        </w:rPr>
        <w:t>patent</w:t>
      </w:r>
      <w:r w:rsidRPr="004D3DF6">
        <w:rPr>
          <w:sz w:val="16"/>
        </w:rPr>
        <w:t xml:space="preserve">-term </w:t>
      </w:r>
      <w:r w:rsidRPr="004363E0">
        <w:rPr>
          <w:rStyle w:val="StyleUnderline"/>
          <w:highlight w:val="green"/>
        </w:rPr>
        <w:t xml:space="preserve">extension </w:t>
      </w:r>
      <w:r w:rsidRPr="004D3DF6">
        <w:rPr>
          <w:sz w:val="16"/>
        </w:rPr>
        <w:t xml:space="preserve">to a dual-use technology </w:t>
      </w:r>
      <w:r w:rsidRPr="004363E0">
        <w:rPr>
          <w:rStyle w:val="StyleUnderline"/>
          <w:highlight w:val="green"/>
        </w:rPr>
        <w:t xml:space="preserve">will motivate companies to </w:t>
      </w:r>
      <w:r w:rsidRPr="004D3DF6">
        <w:rPr>
          <w:sz w:val="16"/>
        </w:rPr>
        <w:t xml:space="preserve">collaborate with the U.S. Government to </w:t>
      </w:r>
      <w:r w:rsidRPr="004363E0">
        <w:rPr>
          <w:rStyle w:val="StyleUnderline"/>
          <w:highlight w:val="green"/>
        </w:rPr>
        <w:t xml:space="preserve">identify and enjoin individuals infringing their </w:t>
      </w:r>
      <w:r w:rsidRPr="004D3DF6">
        <w:rPr>
          <w:sz w:val="16"/>
        </w:rPr>
        <w:t xml:space="preserve">patented dual-use </w:t>
      </w:r>
      <w:r w:rsidRPr="004363E0">
        <w:rPr>
          <w:rStyle w:val="StyleUnderline"/>
          <w:highlight w:val="green"/>
        </w:rPr>
        <w:t>technology</w:t>
      </w:r>
      <w:r w:rsidRPr="002D013C">
        <w:rPr>
          <w:sz w:val="16"/>
        </w:rPr>
        <w:t xml:space="preserve">. </w:t>
      </w:r>
      <w:r w:rsidRPr="002D013C">
        <w:rPr>
          <w:rStyle w:val="StyleUnderline"/>
        </w:rPr>
        <w:t>As a result</w:t>
      </w:r>
      <w:r w:rsidRPr="002D013C">
        <w:rPr>
          <w:sz w:val="16"/>
        </w:rPr>
        <w:t>, biohackers</w:t>
      </w:r>
      <w:r w:rsidRPr="004D3DF6">
        <w:rPr>
          <w:sz w:val="16"/>
        </w:rPr>
        <w:t xml:space="preserve"> and </w:t>
      </w:r>
      <w:r w:rsidRPr="004363E0">
        <w:rPr>
          <w:rStyle w:val="StyleUnderline"/>
          <w:highlight w:val="green"/>
        </w:rPr>
        <w:t>terrorist organizations will have diminished access to these technologies</w:t>
      </w:r>
      <w:r w:rsidRPr="004D3DF6">
        <w:rPr>
          <w:sz w:val="16"/>
        </w:rPr>
        <w:t xml:space="preserve">. Dissimilar to previous and current countermeasure incentives, </w:t>
      </w:r>
      <w:r w:rsidRPr="004363E0">
        <w:rPr>
          <w:rStyle w:val="StyleUnderline"/>
          <w:highlight w:val="green"/>
        </w:rPr>
        <w:t xml:space="preserve">the </w:t>
      </w:r>
      <w:r w:rsidRPr="004D3DF6">
        <w:rPr>
          <w:sz w:val="16"/>
        </w:rPr>
        <w:t xml:space="preserve">conditional patent-term </w:t>
      </w:r>
      <w:r w:rsidRPr="004363E0">
        <w:rPr>
          <w:rStyle w:val="StyleUnderline"/>
          <w:highlight w:val="green"/>
        </w:rPr>
        <w:t xml:space="preserve">extension </w:t>
      </w:r>
      <w:r w:rsidRPr="004D3DF6">
        <w:rPr>
          <w:sz w:val="16"/>
        </w:rPr>
        <w:t xml:space="preserve">proposed here will make countermeasure development an attractive and cost-effective business investment, because it will be easily applicable, </w:t>
      </w:r>
      <w:r w:rsidRPr="004363E0">
        <w:rPr>
          <w:rStyle w:val="StyleUnderline"/>
          <w:highlight w:val="green"/>
        </w:rPr>
        <w:t>lower the financial risk of countermeasure development</w:t>
      </w:r>
      <w:r w:rsidRPr="004D3DF6">
        <w:rPr>
          <w:sz w:val="16"/>
        </w:rPr>
        <w:t xml:space="preserve">, </w:t>
      </w:r>
      <w:r w:rsidRPr="004363E0">
        <w:rPr>
          <w:rStyle w:val="StyleUnderline"/>
          <w:highlight w:val="green"/>
        </w:rPr>
        <w:t xml:space="preserve">and </w:t>
      </w:r>
      <w:r w:rsidRPr="004D3DF6">
        <w:rPr>
          <w:sz w:val="16"/>
        </w:rPr>
        <w:t xml:space="preserve">potentially </w:t>
      </w:r>
      <w:r w:rsidRPr="004363E0">
        <w:rPr>
          <w:rStyle w:val="StyleUnderline"/>
          <w:highlight w:val="green"/>
        </w:rPr>
        <w:t>lead to profits</w:t>
      </w:r>
      <w:r w:rsidRPr="004D3DF6">
        <w:rPr>
          <w:sz w:val="16"/>
        </w:rPr>
        <w:t xml:space="preserve">. Unlike previous incentives, a patent-term extension on a dual-use technology in exchange for creating a countermeasure to that technology presents a simple and </w:t>
      </w:r>
      <w:proofErr w:type="gramStart"/>
      <w:r w:rsidRPr="004D3DF6">
        <w:rPr>
          <w:sz w:val="16"/>
        </w:rPr>
        <w:t>easily-applicable</w:t>
      </w:r>
      <w:proofErr w:type="gramEnd"/>
      <w:r w:rsidRPr="004D3DF6">
        <w:rPr>
          <w:sz w:val="16"/>
        </w:rPr>
        <w:t xml:space="preserve"> business model. Private companies need not contort themselves to meet the demands of legislation, like Project </w:t>
      </w:r>
      <w:proofErr w:type="spellStart"/>
      <w:r w:rsidRPr="004D3DF6">
        <w:rPr>
          <w:sz w:val="16"/>
        </w:rPr>
        <w:t>BioShield</w:t>
      </w:r>
      <w:proofErr w:type="spellEnd"/>
      <w:r w:rsidRPr="004D3DF6">
        <w:rPr>
          <w:sz w:val="16"/>
        </w:rPr>
        <w:t xml:space="preserve">. Rather, a patent-term extension on the dual-use technology will be granted when the company identifies a dual-use quality of one of its innovations and opts to develop a countermeasure to the dual use of that specific innovation. Upon successful development of a countermeasure, the USPTO will then extend the company's dual use technology patent. Because the company likely has already received approval of the dual-use technology, it need not worry about whether the extension is affected by the countermeasure's approval time. The simplicity of this proposed regime would attract companies and individuals frustrated with other complicated or inapplicable incentives. In addition, the length and specificity of this proposed extension renders it a strong incentive that will lower the financial risk of countermeasure investment. </w:t>
      </w:r>
      <w:r w:rsidRPr="004D3DF6">
        <w:rPr>
          <w:rStyle w:val="Emphasis"/>
        </w:rPr>
        <w:t xml:space="preserve">The length of patent-term extension incentive must be able to generate participation by virtually guaranteeing a return on the company's investment </w:t>
      </w:r>
      <w:r w:rsidRPr="004D3DF6">
        <w:rPr>
          <w:sz w:val="16"/>
        </w:rPr>
        <w:t xml:space="preserve">in countermeasure production. As discussed above, the risk of countermeasure development is incredibly high, and thus the promise that a company may recoup or even profit from developing a countermeasure will entice companies who had previously avoided countermeasure investment.253 For these reasons, this article proposes a three-year patent term extension. Recent </w:t>
      </w:r>
      <w:r w:rsidRPr="004D3DF6">
        <w:rPr>
          <w:rStyle w:val="Emphasis"/>
        </w:rPr>
        <w:t>studies showed an increase in domestic R&amp;D</w:t>
      </w:r>
      <w:r w:rsidRPr="004D3DF6">
        <w:rPr>
          <w:sz w:val="16"/>
        </w:rPr>
        <w:t xml:space="preserve"> investment and new pharmaceutical product development </w:t>
      </w:r>
      <w:r w:rsidRPr="004D3DF6">
        <w:rPr>
          <w:rStyle w:val="Emphasis"/>
        </w:rPr>
        <w:t>when the patent-term extension changed from seventeen years to twenty years</w:t>
      </w:r>
      <w:r w:rsidRPr="004D3DF6">
        <w:rPr>
          <w:sz w:val="16"/>
        </w:rPr>
        <w:t xml:space="preserve"> in </w:t>
      </w:r>
      <w:r w:rsidRPr="004D3DF6">
        <w:rPr>
          <w:sz w:val="16"/>
        </w:rPr>
        <w:lastRenderedPageBreak/>
        <w:t xml:space="preserve">both the United States and Canada.254 A similar surge may occur for dual-use technology countermeasure investment under the proposed extension. Over the additional three years of the patent term, companies are likely to receive the benefit of extending their monopoly on a profitable dual-use technology such that the company will likely recoup countermeasure development costs and, potentially, profit. As a result, dual-use technology countermeasure production is likely to increase. Additionally, proponents of patent extension, like Dr. Josh Bloom, Director of Chemical and Pharmaceutical Sciences at the American Council on Science and Health, contend that three-year patent extensions are likely appropriate for patents related to the company's portfolio.255 Unlike previous and current countermeasure incentives, the extension proposed here would neither under- nor over-compensate companies. For example, the six-month to two-year extension- offered in S. 975 and S. 3-are too short in length to ensure both that small and large companies find the incentive desirable.25 6 A three-year extension, however, would further assure that any size company would recoup its investment. Furthermore, unlike a wild card patent extension, which would permit a company to extend the life of any blockbuster product and thus accrue arguably unwarranted financial gain, under this proposal a company can only extend the life of a narrowly defined dual-use technology. </w:t>
      </w:r>
      <w:r w:rsidRPr="004D3DF6">
        <w:rPr>
          <w:rStyle w:val="Emphasis"/>
        </w:rPr>
        <w:t xml:space="preserve">A dual-use technology may or may not be a blockbuster. The chances that a dual-use technology has blockbuster status, however, are slim, considering only around 30 percent of </w:t>
      </w:r>
      <w:proofErr w:type="gramStart"/>
      <w:r w:rsidRPr="004D3DF6">
        <w:rPr>
          <w:rStyle w:val="Emphasis"/>
        </w:rPr>
        <w:t>newly-introduced</w:t>
      </w:r>
      <w:proofErr w:type="gramEnd"/>
      <w:r w:rsidRPr="004D3DF6">
        <w:rPr>
          <w:rStyle w:val="Emphasis"/>
        </w:rPr>
        <w:t xml:space="preserve"> pharmaceutical drugs have profits that exceed average R&amp;D costs.257 As a result, large companies do not have an unfair advantage</w:t>
      </w:r>
      <w:r w:rsidRPr="004D3DF6">
        <w:rPr>
          <w:sz w:val="16"/>
        </w:rPr>
        <w:t xml:space="preserve">, nor do small companies have an unfair disadvantage. Rather, if a dual-use technology is not a blockbuster, both smaller biotechnology companies, with less than $500 million in annual revenue, and large companies will need a patent extension lengthy enough to guarantee cost recoup.258 Therefore, unlike the previously proposed extensions, three-year extensions to a dual-use technology patent will afford companies a considerable, yet fair, return on their investment in countermeasure development. A conditional patent-term extension like the one proposed here will also leverage companies' expertise and resources. Because a countermeasure to a dual-use technology will likely require the same expertise and resources used to develop the dual-use technology, a company may avoid some R&amp;D costs when it develops both. Furthermore, </w:t>
      </w:r>
      <w:r w:rsidRPr="004363E0">
        <w:rPr>
          <w:rStyle w:val="StyleUnderline"/>
          <w:highlight w:val="green"/>
        </w:rPr>
        <w:t>tapping into a company's foundation of expertise and resources may expedite production of countermeasures to dual-use technology</w:t>
      </w:r>
      <w:r w:rsidRPr="004D3DF6">
        <w:rPr>
          <w:sz w:val="16"/>
        </w:rPr>
        <w:t xml:space="preserve">. Unlike acquiring separate countermeasures via mergers or acquisitions, using this expertise and resources springboard for countermeasure 259 The Monsanto herbicide, Roundup@, and the Roundup Ready@ crops genetically modified to be resistant to Roundup illustrates when a patent owner could be taking advantage of her expertise and resources. In the 1970s, Monsanto created the Roundup herbicide farmers use today.260 By the mid-90's, Monsanto neared the expiration date on its patent of Roundup and faced the possibility of losing the production rights of the blockbuster.261Yet Monsanto was able to use genetic engineering to create Roundup-Ready crops resistant to Roundup in 1996.262 In particular, Monsanto was able to create these plants after working on its herbicide when one of its scientists accidentally discovered Roundup-resistant bacteria. 263 Exploiting this discovery, the company worked diligently to splice the 26 resistant gene into a working plant model. 4 Because these crops were resistant to Roundup, a farmer used the herbicide in the fields to eliminate unwanted foliage while not harming the main crop. 265 Notably, Monsanto did not make a countermeasure to its herbicide, but </w:t>
      </w:r>
      <w:proofErr w:type="gramStart"/>
      <w:r w:rsidRPr="004D3DF6">
        <w:rPr>
          <w:sz w:val="16"/>
        </w:rPr>
        <w:t>similar to</w:t>
      </w:r>
      <w:proofErr w:type="gramEnd"/>
      <w:r w:rsidRPr="004D3DF6">
        <w:rPr>
          <w:sz w:val="16"/>
        </w:rPr>
        <w:t xml:space="preserve"> Monsanto's ability to create two technologies from a single concept, companies producing dual-use technologies can exploit discoveries made in their pursuit of creating a dual-use technology to eventually create an accompanying countermeasure. In sum, unlike previous countermeasure incentives, the conditional patent-term extension proposed here provides an incentive that reduces terrorist or biohacker accessibility to dual-use technologies, makes countermeasure development an attractive investment, and takes advantage of companies' resources and expertise. </w:t>
      </w:r>
    </w:p>
    <w:p w14:paraId="55B397B3" w14:textId="77777777" w:rsidR="00214253" w:rsidRPr="00927394" w:rsidRDefault="00214253" w:rsidP="00214253">
      <w:pPr>
        <w:pStyle w:val="Heading4"/>
      </w:pPr>
      <w:r>
        <w:t xml:space="preserve">Vulnerabilities exposed by COVID have invigorated availability and interest in bioterror, but </w:t>
      </w:r>
      <w:r w:rsidRPr="00C125DE">
        <w:rPr>
          <w:u w:val="single"/>
        </w:rPr>
        <w:t>technical challenges</w:t>
      </w:r>
      <w:r>
        <w:t xml:space="preserve"> remain as barriers to acquisition. </w:t>
      </w:r>
    </w:p>
    <w:p w14:paraId="65CF9BF2" w14:textId="77777777" w:rsidR="00214253" w:rsidRPr="00BA2A51" w:rsidRDefault="00214253" w:rsidP="00214253">
      <w:proofErr w:type="spellStart"/>
      <w:r w:rsidRPr="0038601C">
        <w:rPr>
          <w:rStyle w:val="Style13ptBold"/>
        </w:rPr>
        <w:t>Koblentz</w:t>
      </w:r>
      <w:proofErr w:type="spellEnd"/>
      <w:r w:rsidRPr="0038601C">
        <w:rPr>
          <w:rStyle w:val="Style13ptBold"/>
        </w:rPr>
        <w:t xml:space="preserve"> and </w:t>
      </w:r>
      <w:proofErr w:type="spellStart"/>
      <w:r w:rsidRPr="0038601C">
        <w:rPr>
          <w:rStyle w:val="Style13ptBold"/>
        </w:rPr>
        <w:t>Kiesel</w:t>
      </w:r>
      <w:proofErr w:type="spellEnd"/>
      <w:r w:rsidRPr="0038601C">
        <w:rPr>
          <w:rStyle w:val="Style13ptBold"/>
        </w:rPr>
        <w:t xml:space="preserve"> 7/14</w:t>
      </w:r>
      <w:r>
        <w:t xml:space="preserve"> [Gregory D. </w:t>
      </w:r>
      <w:proofErr w:type="spellStart"/>
      <w:r>
        <w:t>Koblentz</w:t>
      </w:r>
      <w:proofErr w:type="spellEnd"/>
      <w:r>
        <w:t xml:space="preserve"> (</w:t>
      </w:r>
      <w:r w:rsidRPr="00E719F9">
        <w:t>Deputy Director of the Biodefense Graduate Program and Assistant Professor of Government and Politics in the Department of Public and International Affairs at George Mason University</w:t>
      </w:r>
      <w:r>
        <w:t xml:space="preserve">) and Stevie </w:t>
      </w:r>
      <w:proofErr w:type="spellStart"/>
      <w:r>
        <w:t>Kiesel</w:t>
      </w:r>
      <w:proofErr w:type="spellEnd"/>
      <w:r>
        <w:t xml:space="preserve"> (</w:t>
      </w:r>
      <w:r w:rsidRPr="007643DB">
        <w:t xml:space="preserve">Biodefense PhD Student, </w:t>
      </w:r>
      <w:proofErr w:type="spellStart"/>
      <w:r w:rsidRPr="007643DB">
        <w:t>Schar</w:t>
      </w:r>
      <w:proofErr w:type="spellEnd"/>
      <w:r w:rsidRPr="007643DB">
        <w:t xml:space="preserve"> School of Policy and Government, George Mason University</w:t>
      </w:r>
      <w:r>
        <w:t xml:space="preserve">). “The COVID-19 Pandemic: Catalyst or Complication for Bioterrorism?”. </w:t>
      </w:r>
      <w:r w:rsidRPr="0071088B">
        <w:t>Studies in Conflict &amp; Terrorism</w:t>
      </w:r>
      <w:r>
        <w:t xml:space="preserve">. Published online 14 Jul 2021. Accessed 7/22/21. </w:t>
      </w:r>
      <w:hyperlink r:id="rId17" w:history="1">
        <w:r w:rsidRPr="007F29D8">
          <w:rPr>
            <w:rStyle w:val="Hyperlink"/>
          </w:rPr>
          <w:t>https://www.tandfonline.com/doi/abs/10.1080/1057610X.2021.1944023?journalCode=uter20</w:t>
        </w:r>
      </w:hyperlink>
      <w:r>
        <w:t xml:space="preserve"> //Xu]</w:t>
      </w:r>
    </w:p>
    <w:p w14:paraId="689E7EA9" w14:textId="77777777" w:rsidR="00214253" w:rsidRPr="009166E2" w:rsidRDefault="00214253" w:rsidP="00214253">
      <w:pPr>
        <w:rPr>
          <w:sz w:val="16"/>
        </w:rPr>
      </w:pPr>
      <w:r w:rsidRPr="00D66BF8">
        <w:rPr>
          <w:rStyle w:val="Emphasis"/>
        </w:rPr>
        <w:t>Since COVID-19 was declared a pandemic in March 2020, there has been no major bioterrorist incident that</w:t>
      </w:r>
      <w:r w:rsidRPr="00AD32B6">
        <w:rPr>
          <w:rStyle w:val="Emphasis"/>
        </w:rPr>
        <w:t xml:space="preserve"> challenges or validates the core beliefs of the optimists, pessimists, or pragmatists.</w:t>
      </w:r>
      <w:r w:rsidRPr="009166E2">
        <w:rPr>
          <w:sz w:val="16"/>
        </w:rPr>
        <w:t xml:space="preserve"> Extremists with violent apocalyptic or accelerationist ideologies—chiefly jihadists and far-right extremists—have </w:t>
      </w:r>
      <w:r w:rsidRPr="009166E2">
        <w:rPr>
          <w:sz w:val="16"/>
        </w:rPr>
        <w:lastRenderedPageBreak/>
        <w:t xml:space="preserve">sought to capitalize on the pandemic, but they still rely on conventional weapons. Based on available open-source information, terrorist interest in weaponizing SARS-CoV-2 seems limited. While some individuals and groups who subscribe to violent apocalyptic or accelerationist ideologies have shown some interest in crudely spreading the virus, most terrorists have sought to exploit the conditions the pandemic created rather than the virus itself. </w:t>
      </w:r>
      <w:r w:rsidRPr="004363E0">
        <w:rPr>
          <w:rStyle w:val="Emphasis"/>
          <w:highlight w:val="green"/>
        </w:rPr>
        <w:t>A</w:t>
      </w:r>
      <w:r w:rsidRPr="00AD32B6">
        <w:rPr>
          <w:rStyle w:val="Emphasis"/>
        </w:rPr>
        <w:t xml:space="preserve">n increase in the </w:t>
      </w:r>
      <w:r w:rsidRPr="004363E0">
        <w:rPr>
          <w:rStyle w:val="Emphasis"/>
          <w:highlight w:val="green"/>
        </w:rPr>
        <w:t>risk</w:t>
      </w:r>
      <w:r w:rsidRPr="00AD32B6">
        <w:rPr>
          <w:rStyle w:val="Emphasis"/>
        </w:rPr>
        <w:t xml:space="preserve"> of bioterrorism </w:t>
      </w:r>
      <w:r w:rsidRPr="004363E0">
        <w:rPr>
          <w:rStyle w:val="Emphasis"/>
          <w:highlight w:val="green"/>
        </w:rPr>
        <w:t>cannot be</w:t>
      </w:r>
      <w:r w:rsidRPr="00AD32B6">
        <w:rPr>
          <w:rStyle w:val="Emphasis"/>
        </w:rPr>
        <w:t xml:space="preserve"> completely </w:t>
      </w:r>
      <w:r w:rsidRPr="004363E0">
        <w:rPr>
          <w:rStyle w:val="Emphasis"/>
          <w:highlight w:val="green"/>
        </w:rPr>
        <w:t>discounted</w:t>
      </w:r>
      <w:r w:rsidRPr="00AD32B6">
        <w:rPr>
          <w:rStyle w:val="Emphasis"/>
        </w:rPr>
        <w:t xml:space="preserve"> as the </w:t>
      </w:r>
      <w:r w:rsidRPr="004363E0">
        <w:rPr>
          <w:rStyle w:val="Emphasis"/>
          <w:highlight w:val="green"/>
        </w:rPr>
        <w:t>equipment</w:t>
      </w:r>
      <w:r w:rsidRPr="00AD32B6">
        <w:rPr>
          <w:rStyle w:val="Emphasis"/>
        </w:rPr>
        <w:t xml:space="preserve">, </w:t>
      </w:r>
      <w:r w:rsidRPr="004363E0">
        <w:rPr>
          <w:rStyle w:val="Emphasis"/>
          <w:highlight w:val="green"/>
        </w:rPr>
        <w:t>knowledge, and expertise</w:t>
      </w:r>
      <w:r w:rsidRPr="00AD32B6">
        <w:rPr>
          <w:rStyle w:val="Emphasis"/>
        </w:rPr>
        <w:t xml:space="preserve"> to work with high-risk pathogens </w:t>
      </w:r>
      <w:r w:rsidRPr="004363E0">
        <w:rPr>
          <w:rStyle w:val="Emphasis"/>
          <w:highlight w:val="green"/>
        </w:rPr>
        <w:t>is increasingly available</w:t>
      </w:r>
      <w:r w:rsidRPr="00AD32B6">
        <w:rPr>
          <w:rStyle w:val="Emphasis"/>
        </w:rPr>
        <w:t xml:space="preserve"> </w:t>
      </w:r>
      <w:r w:rsidRPr="004363E0">
        <w:rPr>
          <w:rStyle w:val="Emphasis"/>
          <w:highlight w:val="green"/>
        </w:rPr>
        <w:t>and there are</w:t>
      </w:r>
      <w:r w:rsidRPr="00AD32B6">
        <w:rPr>
          <w:rStyle w:val="Emphasis"/>
        </w:rPr>
        <w:t xml:space="preserve"> a small number of </w:t>
      </w:r>
      <w:r w:rsidRPr="004363E0">
        <w:rPr>
          <w:rStyle w:val="Emphasis"/>
          <w:highlight w:val="green"/>
        </w:rPr>
        <w:t>groups with</w:t>
      </w:r>
      <w:r w:rsidRPr="00AD32B6">
        <w:rPr>
          <w:rStyle w:val="Emphasis"/>
        </w:rPr>
        <w:t xml:space="preserve"> the ideologies and </w:t>
      </w:r>
      <w:r w:rsidRPr="004363E0">
        <w:rPr>
          <w:rStyle w:val="Emphasis"/>
          <w:highlight w:val="green"/>
        </w:rPr>
        <w:t>objectives consistent with</w:t>
      </w:r>
      <w:r w:rsidRPr="00AD32B6">
        <w:rPr>
          <w:rStyle w:val="Emphasis"/>
        </w:rPr>
        <w:t xml:space="preserve"> the use of </w:t>
      </w:r>
      <w:r w:rsidRPr="004363E0">
        <w:rPr>
          <w:rStyle w:val="Emphasis"/>
          <w:highlight w:val="green"/>
        </w:rPr>
        <w:t>bio</w:t>
      </w:r>
      <w:r w:rsidRPr="00AD32B6">
        <w:rPr>
          <w:rStyle w:val="Emphasis"/>
        </w:rPr>
        <w:t xml:space="preserve">logical </w:t>
      </w:r>
      <w:r w:rsidRPr="004363E0">
        <w:rPr>
          <w:rStyle w:val="Emphasis"/>
          <w:highlight w:val="green"/>
        </w:rPr>
        <w:t>weapons</w:t>
      </w:r>
      <w:r w:rsidRPr="00256CA0">
        <w:rPr>
          <w:rStyle w:val="Emphasis"/>
        </w:rPr>
        <w:t xml:space="preserve">. Still, </w:t>
      </w:r>
      <w:r w:rsidRPr="004363E0">
        <w:rPr>
          <w:rStyle w:val="Emphasis"/>
          <w:highlight w:val="green"/>
        </w:rPr>
        <w:t>important technical barriers</w:t>
      </w:r>
      <w:r w:rsidRPr="00256CA0">
        <w:rPr>
          <w:rStyle w:val="Emphasis"/>
        </w:rPr>
        <w:t xml:space="preserve"> </w:t>
      </w:r>
      <w:r w:rsidRPr="004363E0">
        <w:rPr>
          <w:rStyle w:val="Emphasis"/>
          <w:highlight w:val="green"/>
        </w:rPr>
        <w:t>to acquiring</w:t>
      </w:r>
      <w:r w:rsidRPr="00256CA0">
        <w:rPr>
          <w:rStyle w:val="Emphasis"/>
        </w:rPr>
        <w:t xml:space="preserve"> and using a biological weapon capable of causing mass casualties, even far below the effects of a pandemic pathogen, </w:t>
      </w:r>
      <w:r w:rsidRPr="004363E0">
        <w:rPr>
          <w:rStyle w:val="Emphasis"/>
          <w:highlight w:val="green"/>
        </w:rPr>
        <w:t>will remain</w:t>
      </w:r>
      <w:r w:rsidRPr="00256CA0">
        <w:rPr>
          <w:rStyle w:val="Emphasis"/>
        </w:rPr>
        <w:t xml:space="preserve"> even after the pandemic is contained</w:t>
      </w:r>
      <w:r w:rsidRPr="00D25845">
        <w:rPr>
          <w:rStyle w:val="Emphasis"/>
        </w:rPr>
        <w:t xml:space="preserve">. While </w:t>
      </w:r>
      <w:r w:rsidRPr="004363E0">
        <w:rPr>
          <w:rStyle w:val="Emphasis"/>
          <w:highlight w:val="green"/>
        </w:rPr>
        <w:t>COVID</w:t>
      </w:r>
      <w:r w:rsidRPr="00D25845">
        <w:rPr>
          <w:rStyle w:val="Emphasis"/>
        </w:rPr>
        <w:t xml:space="preserve">-19 graphically </w:t>
      </w:r>
      <w:r w:rsidRPr="004363E0">
        <w:rPr>
          <w:rStyle w:val="Emphasis"/>
          <w:highlight w:val="green"/>
        </w:rPr>
        <w:t>demonstrated</w:t>
      </w:r>
      <w:r w:rsidRPr="00D25845">
        <w:rPr>
          <w:rStyle w:val="Emphasis"/>
        </w:rPr>
        <w:t xml:space="preserve"> the </w:t>
      </w:r>
      <w:r w:rsidRPr="004363E0">
        <w:rPr>
          <w:rStyle w:val="Emphasis"/>
          <w:highlight w:val="green"/>
        </w:rPr>
        <w:t>vulnerability</w:t>
      </w:r>
      <w:r w:rsidRPr="00D25845">
        <w:rPr>
          <w:rStyle w:val="Emphasis"/>
        </w:rPr>
        <w:t xml:space="preserve"> of modern societies </w:t>
      </w:r>
      <w:r w:rsidRPr="004363E0">
        <w:rPr>
          <w:rStyle w:val="Emphasis"/>
          <w:highlight w:val="green"/>
        </w:rPr>
        <w:t>to</w:t>
      </w:r>
      <w:r w:rsidRPr="00D25845">
        <w:rPr>
          <w:rStyle w:val="Emphasis"/>
        </w:rPr>
        <w:t xml:space="preserve"> infectious </w:t>
      </w:r>
      <w:r w:rsidRPr="004363E0">
        <w:rPr>
          <w:rStyle w:val="Emphasis"/>
          <w:highlight w:val="green"/>
        </w:rPr>
        <w:t>diseases</w:t>
      </w:r>
      <w:r w:rsidRPr="00D25845">
        <w:rPr>
          <w:rStyle w:val="Emphasis"/>
        </w:rPr>
        <w:t xml:space="preserve">, </w:t>
      </w:r>
      <w:r w:rsidRPr="009166E2">
        <w:rPr>
          <w:sz w:val="16"/>
        </w:rPr>
        <w:t>the lessons learned from this experience, if properly implemented, should significantly improve the capability of governments around the world to detect and respond to future pandemics as well as deliberate disease outbreaks. Counterterrorism and biodefense efforts should not be dictated by the latest “‘risk of the month’ policies crafted in the wake of visible or highly publicized events.”117 Instead, strategies for reducing the likelihood and consequences of bioterrorism in the wake of the COVID-19 pandemic should be based on a realistic appraisal of the risk and investments should be optimized to strengthen preparedness against the full spectrum of biological threats.</w:t>
      </w:r>
    </w:p>
    <w:p w14:paraId="236DFAE1" w14:textId="77777777" w:rsidR="00214253" w:rsidRPr="00A60276" w:rsidRDefault="00214253" w:rsidP="00214253">
      <w:pPr>
        <w:pStyle w:val="Heading4"/>
      </w:pPr>
      <w:r>
        <w:t xml:space="preserve">IP protections are the </w:t>
      </w:r>
      <w:r w:rsidRPr="0035124B">
        <w:rPr>
          <w:u w:val="single"/>
        </w:rPr>
        <w:t>only</w:t>
      </w:r>
      <w:r>
        <w:t xml:space="preserve"> limit on proliferating dual-use biotech – losing patents puts financial pressure on companies to outsource R&amp;D, which </w:t>
      </w:r>
      <w:r w:rsidRPr="001017D1">
        <w:rPr>
          <w:u w:val="single"/>
        </w:rPr>
        <w:t>skyrockets</w:t>
      </w:r>
      <w:r>
        <w:t xml:space="preserve"> bioterror acquisition. </w:t>
      </w:r>
    </w:p>
    <w:p w14:paraId="4D3E4947" w14:textId="77777777" w:rsidR="00214253" w:rsidRDefault="00214253" w:rsidP="00214253">
      <w:r w:rsidRPr="004F7F0F">
        <w:rPr>
          <w:rStyle w:val="Style13ptBold"/>
        </w:rPr>
        <w:t>Finlay 10</w:t>
      </w:r>
      <w:r>
        <w:t xml:space="preserve"> [Brian Finlay (President and Chief Executive Officer of the Stimson Center, M.A. from the Norman Patterson School of International Affairs at Carleton University, a graduate diploma from the School of Advanced International Studies, the Johns Hopkins </w:t>
      </w:r>
      <w:proofErr w:type="gramStart"/>
      <w:r>
        <w:t>University</w:t>
      </w:r>
      <w:proofErr w:type="gramEnd"/>
      <w:r>
        <w:t xml:space="preserve"> and an honors B.A. from Western University in Canada). “The Bioterror Pipeline: Big Pharma, Patent Expirations, and New Challenges to Global Security”. The Fletcher Forum of World Affairs. Vol. 34, No. 2 (Summer 2010), pp. 51-64. </w:t>
      </w:r>
      <w:hyperlink r:id="rId18" w:anchor="metadata_info_tab_contents" w:history="1">
        <w:r w:rsidRPr="007F29D8">
          <w:rPr>
            <w:rStyle w:val="Hyperlink"/>
          </w:rPr>
          <w:t>https://www.jstor.org/stable/45289504?seq=1#metadata_info_tab_contents</w:t>
        </w:r>
      </w:hyperlink>
      <w:r>
        <w:t xml:space="preserve"> //Xu]</w:t>
      </w:r>
    </w:p>
    <w:p w14:paraId="698E03D4" w14:textId="77777777" w:rsidR="00214253" w:rsidRDefault="00214253" w:rsidP="00214253">
      <w:pPr>
        <w:rPr>
          <w:sz w:val="16"/>
        </w:rPr>
      </w:pPr>
      <w:r w:rsidRPr="002B2410">
        <w:rPr>
          <w:sz w:val="16"/>
        </w:rPr>
        <w:t xml:space="preserve">Until recently, these investment risks were frequently mitigated by income generated from past drug development successes. </w:t>
      </w:r>
      <w:r w:rsidRPr="00483723">
        <w:rPr>
          <w:rStyle w:val="Emphasis"/>
        </w:rPr>
        <w:t xml:space="preserve">In most markets, that income was guaranteed by strict </w:t>
      </w:r>
      <w:r w:rsidRPr="004363E0">
        <w:rPr>
          <w:rStyle w:val="Emphasis"/>
          <w:highlight w:val="green"/>
        </w:rPr>
        <w:t>patent protections</w:t>
      </w:r>
      <w:r w:rsidRPr="00483723">
        <w:rPr>
          <w:rStyle w:val="Emphasis"/>
        </w:rPr>
        <w:t xml:space="preserve"> that </w:t>
      </w:r>
      <w:r w:rsidRPr="004363E0">
        <w:rPr>
          <w:rStyle w:val="Emphasis"/>
          <w:highlight w:val="green"/>
        </w:rPr>
        <w:t>close</w:t>
      </w:r>
      <w:r w:rsidRPr="00483723">
        <w:rPr>
          <w:rStyle w:val="Emphasis"/>
        </w:rPr>
        <w:t xml:space="preserve">d </w:t>
      </w:r>
      <w:r w:rsidRPr="004363E0">
        <w:rPr>
          <w:rStyle w:val="Emphasis"/>
          <w:highlight w:val="green"/>
        </w:rPr>
        <w:t>the window to</w:t>
      </w:r>
      <w:r w:rsidRPr="00483723">
        <w:rPr>
          <w:rStyle w:val="Emphasis"/>
        </w:rPr>
        <w:t xml:space="preserve"> outside </w:t>
      </w:r>
      <w:r w:rsidRPr="004363E0">
        <w:rPr>
          <w:rStyle w:val="Emphasis"/>
          <w:highlight w:val="green"/>
        </w:rPr>
        <w:t>competition</w:t>
      </w:r>
      <w:r w:rsidRPr="00483723">
        <w:rPr>
          <w:rStyle w:val="Emphasis"/>
        </w:rPr>
        <w:t xml:space="preserve"> for a set </w:t>
      </w:r>
      <w:proofErr w:type="gramStart"/>
      <w:r w:rsidRPr="00483723">
        <w:rPr>
          <w:rStyle w:val="Emphasis"/>
        </w:rPr>
        <w:t>period of time</w:t>
      </w:r>
      <w:proofErr w:type="gramEnd"/>
      <w:r w:rsidRPr="00483723">
        <w:rPr>
          <w:rStyle w:val="Emphasis"/>
        </w:rPr>
        <w:t xml:space="preserve">. </w:t>
      </w:r>
      <w:r w:rsidRPr="002B2410">
        <w:rPr>
          <w:sz w:val="16"/>
        </w:rPr>
        <w:t xml:space="preserve">More recently, however, the uncertainty of R&amp;D investments has been complicated not only by the global economic downturn, but more importantly by looming patent expirations that will open many of big pharma's patent-protected drugs to generic competition. </w:t>
      </w:r>
      <w:r w:rsidRPr="00483723">
        <w:rPr>
          <w:rStyle w:val="Emphasis"/>
        </w:rPr>
        <w:t xml:space="preserve">Between 2007 and 2012, more than three dozen </w:t>
      </w:r>
      <w:r w:rsidRPr="004363E0">
        <w:rPr>
          <w:rStyle w:val="Emphasis"/>
          <w:highlight w:val="green"/>
        </w:rPr>
        <w:t>drugs will lose patent protection</w:t>
      </w:r>
      <w:r w:rsidRPr="00483723">
        <w:rPr>
          <w:rStyle w:val="Emphasis"/>
        </w:rPr>
        <w:t xml:space="preserve">, </w:t>
      </w:r>
      <w:r w:rsidRPr="004363E0">
        <w:rPr>
          <w:rStyle w:val="Emphasis"/>
          <w:highlight w:val="green"/>
        </w:rPr>
        <w:t>removing</w:t>
      </w:r>
      <w:r w:rsidRPr="00483723">
        <w:rPr>
          <w:rStyle w:val="Emphasis"/>
        </w:rPr>
        <w:t xml:space="preserve"> an estimated $67 </w:t>
      </w:r>
      <w:r w:rsidRPr="004363E0">
        <w:rPr>
          <w:rStyle w:val="Emphasis"/>
          <w:highlight w:val="green"/>
        </w:rPr>
        <w:t>billion from</w:t>
      </w:r>
      <w:r w:rsidRPr="00483723">
        <w:rPr>
          <w:rStyle w:val="Emphasis"/>
        </w:rPr>
        <w:t xml:space="preserve"> big pharma's annual </w:t>
      </w:r>
      <w:r w:rsidRPr="004363E0">
        <w:rPr>
          <w:rStyle w:val="Emphasis"/>
          <w:highlight w:val="green"/>
        </w:rPr>
        <w:t>sales</w:t>
      </w:r>
      <w:r w:rsidRPr="00483723">
        <w:rPr>
          <w:rStyle w:val="Emphasis"/>
        </w:rPr>
        <w:t xml:space="preserve">.33 With existing drug development pipelines unable to fill the gaps, biopharmaceutical </w:t>
      </w:r>
      <w:r w:rsidRPr="004363E0">
        <w:rPr>
          <w:rStyle w:val="Emphasis"/>
          <w:highlight w:val="green"/>
        </w:rPr>
        <w:t>companies</w:t>
      </w:r>
      <w:r w:rsidRPr="00483723">
        <w:rPr>
          <w:rStyle w:val="Emphasis"/>
        </w:rPr>
        <w:t xml:space="preserve"> </w:t>
      </w:r>
      <w:r w:rsidRPr="004363E0">
        <w:rPr>
          <w:rStyle w:val="Emphasis"/>
          <w:highlight w:val="green"/>
        </w:rPr>
        <w:t>are under</w:t>
      </w:r>
      <w:r w:rsidRPr="00483723">
        <w:rPr>
          <w:rStyle w:val="Emphasis"/>
        </w:rPr>
        <w:t xml:space="preserve"> intense </w:t>
      </w:r>
      <w:r w:rsidRPr="004363E0">
        <w:rPr>
          <w:rStyle w:val="Emphasis"/>
          <w:highlight w:val="green"/>
        </w:rPr>
        <w:t>pressure</w:t>
      </w:r>
      <w:r w:rsidRPr="00483723">
        <w:rPr>
          <w:rStyle w:val="Emphasis"/>
        </w:rPr>
        <w:t xml:space="preserve"> not only to cut costs - which would provide only temporary relief to the bottom line - but also </w:t>
      </w:r>
      <w:r w:rsidRPr="004363E0">
        <w:rPr>
          <w:rStyle w:val="Emphasis"/>
          <w:highlight w:val="green"/>
        </w:rPr>
        <w:t>to</w:t>
      </w:r>
      <w:r w:rsidRPr="00483723">
        <w:rPr>
          <w:rStyle w:val="Emphasis"/>
        </w:rPr>
        <w:t xml:space="preserve"> rapidly </w:t>
      </w:r>
      <w:r w:rsidRPr="004363E0">
        <w:rPr>
          <w:rStyle w:val="Emphasis"/>
          <w:highlight w:val="green"/>
        </w:rPr>
        <w:t>replenish</w:t>
      </w:r>
      <w:r w:rsidRPr="00483723">
        <w:rPr>
          <w:rStyle w:val="Emphasis"/>
        </w:rPr>
        <w:t xml:space="preserve"> their </w:t>
      </w:r>
      <w:r w:rsidRPr="004363E0">
        <w:rPr>
          <w:rStyle w:val="Emphasis"/>
          <w:highlight w:val="green"/>
        </w:rPr>
        <w:t>development pipelines</w:t>
      </w:r>
      <w:r w:rsidRPr="00483723">
        <w:rPr>
          <w:rStyle w:val="Emphasis"/>
        </w:rPr>
        <w:t>.</w:t>
      </w:r>
      <w:r w:rsidRPr="002B2410">
        <w:rPr>
          <w:sz w:val="16"/>
        </w:rPr>
        <w:t xml:space="preserve"> Some industry analysts have described this "perfect storm" as an "existential" moment for big pharma.34 </w:t>
      </w:r>
      <w:r w:rsidRPr="004363E0">
        <w:rPr>
          <w:rStyle w:val="Emphasis"/>
          <w:highlight w:val="green"/>
        </w:rPr>
        <w:t>Many</w:t>
      </w:r>
      <w:r w:rsidRPr="00483723">
        <w:rPr>
          <w:rStyle w:val="Emphasis"/>
        </w:rPr>
        <w:t xml:space="preserve"> pharmaceutical </w:t>
      </w:r>
      <w:r w:rsidRPr="004363E0">
        <w:rPr>
          <w:rStyle w:val="Emphasis"/>
          <w:highlight w:val="green"/>
        </w:rPr>
        <w:t>companies</w:t>
      </w:r>
      <w:r w:rsidRPr="00483723">
        <w:rPr>
          <w:rStyle w:val="Emphasis"/>
        </w:rPr>
        <w:t xml:space="preserve"> have approached this challenge by accelerating and widening the </w:t>
      </w:r>
      <w:r w:rsidRPr="004363E0">
        <w:rPr>
          <w:rStyle w:val="Emphasis"/>
          <w:highlight w:val="green"/>
        </w:rPr>
        <w:t>outsourcing</w:t>
      </w:r>
      <w:r w:rsidRPr="00483723">
        <w:rPr>
          <w:rStyle w:val="Emphasis"/>
        </w:rPr>
        <w:t xml:space="preserve"> and </w:t>
      </w:r>
      <w:proofErr w:type="gramStart"/>
      <w:r w:rsidRPr="00483723">
        <w:rPr>
          <w:rStyle w:val="Emphasis"/>
        </w:rPr>
        <w:t>off-shoring</w:t>
      </w:r>
      <w:proofErr w:type="gramEnd"/>
      <w:r w:rsidRPr="00483723">
        <w:rPr>
          <w:rStyle w:val="Emphasis"/>
        </w:rPr>
        <w:t xml:space="preserve"> of both R&amp;D </w:t>
      </w:r>
      <w:r w:rsidRPr="002B2410">
        <w:rPr>
          <w:rStyle w:val="Emphasis"/>
        </w:rPr>
        <w:t xml:space="preserve">and manufacturing, and </w:t>
      </w:r>
      <w:r w:rsidRPr="004363E0">
        <w:rPr>
          <w:rStyle w:val="Emphasis"/>
          <w:highlight w:val="green"/>
        </w:rPr>
        <w:t>by</w:t>
      </w:r>
      <w:r w:rsidRPr="002B2410">
        <w:rPr>
          <w:rStyle w:val="Emphasis"/>
        </w:rPr>
        <w:t xml:space="preserve"> aggressively </w:t>
      </w:r>
      <w:r w:rsidRPr="004363E0">
        <w:rPr>
          <w:rStyle w:val="Emphasis"/>
          <w:highlight w:val="green"/>
        </w:rPr>
        <w:t>buying</w:t>
      </w:r>
      <w:r w:rsidRPr="002B2410">
        <w:rPr>
          <w:rStyle w:val="Emphasis"/>
        </w:rPr>
        <w:t xml:space="preserve"> promising assets from </w:t>
      </w:r>
      <w:r w:rsidRPr="004363E0">
        <w:rPr>
          <w:rStyle w:val="Emphasis"/>
          <w:highlight w:val="green"/>
        </w:rPr>
        <w:t>small biotech companies</w:t>
      </w:r>
      <w:r w:rsidRPr="002B2410">
        <w:rPr>
          <w:rStyle w:val="Emphasis"/>
        </w:rPr>
        <w:t xml:space="preserve"> through acquisitions and strategic alliances. Interestingly, these partnerships are </w:t>
      </w:r>
      <w:r w:rsidRPr="004363E0">
        <w:rPr>
          <w:rStyle w:val="Emphasis"/>
          <w:highlight w:val="green"/>
        </w:rPr>
        <w:t>less</w:t>
      </w:r>
      <w:r w:rsidRPr="002B2410">
        <w:rPr>
          <w:rStyle w:val="Emphasis"/>
        </w:rPr>
        <w:t xml:space="preserve"> frequently </w:t>
      </w:r>
      <w:r w:rsidRPr="004363E0">
        <w:rPr>
          <w:rStyle w:val="Emphasis"/>
          <w:highlight w:val="green"/>
        </w:rPr>
        <w:t>linked</w:t>
      </w:r>
      <w:r w:rsidRPr="002B2410">
        <w:rPr>
          <w:rStyle w:val="Emphasis"/>
        </w:rPr>
        <w:t xml:space="preserve"> </w:t>
      </w:r>
      <w:r w:rsidRPr="004363E0">
        <w:rPr>
          <w:rStyle w:val="Emphasis"/>
          <w:highlight w:val="green"/>
        </w:rPr>
        <w:t>with</w:t>
      </w:r>
      <w:r w:rsidRPr="002B2410">
        <w:rPr>
          <w:rStyle w:val="Emphasis"/>
        </w:rPr>
        <w:t xml:space="preserve"> American or even </w:t>
      </w:r>
      <w:r w:rsidRPr="004363E0">
        <w:rPr>
          <w:rStyle w:val="Emphasis"/>
          <w:highlight w:val="green"/>
        </w:rPr>
        <w:t>Western</w:t>
      </w:r>
      <w:r w:rsidRPr="002B2410">
        <w:rPr>
          <w:rStyle w:val="Emphasis"/>
        </w:rPr>
        <w:t xml:space="preserve">-owned and-operated </w:t>
      </w:r>
      <w:r w:rsidRPr="004363E0">
        <w:rPr>
          <w:rStyle w:val="Emphasis"/>
          <w:highlight w:val="green"/>
        </w:rPr>
        <w:t>companies</w:t>
      </w:r>
      <w:r w:rsidRPr="002B2410">
        <w:rPr>
          <w:rStyle w:val="Emphasis"/>
        </w:rPr>
        <w:t xml:space="preserve"> than in the past. Many</w:t>
      </w:r>
      <w:r w:rsidRPr="002B2410">
        <w:rPr>
          <w:sz w:val="16"/>
        </w:rPr>
        <w:t xml:space="preserve"> pharmaceutical giants like Indiana-based Eli Lilly are turning to alliances with firms in Asia and elsewhere around the world, outsourcing key technical operations. Instead of functioning as fully integrated firms, big pharma companies have found value in networked relationships with independent small to large firms, universities, and non-profit biotechnology laboratories around the globe.35 The net result has accelerated technology proliferation - for both beneficial and nefarious uses - far beyond the traditional hubs for biotech innovation. Pharma's increasingly desperate search to seed and ultimately acquire innovative new biotechnologies means that foreign (non- Western) markets are pulling ahead in biotech innovation. Indeed, the quantity of biotech companies outside the United States has grown remarkably in </w:t>
      </w:r>
      <w:r w:rsidRPr="002B2410">
        <w:rPr>
          <w:sz w:val="16"/>
        </w:rPr>
        <w:lastRenderedPageBreak/>
        <w:t xml:space="preserve">recent years: in Israel, the number grew from 30 in 1990 to about 160 in 2000; in Brazil, from 76 in 1993 to 354 in 2001; and remarkably, in South Korea, from one in 2000 to 23 in 2003. 36 More generally, the Asia-Pacific region has emerged as one of the </w:t>
      </w:r>
      <w:proofErr w:type="spellStart"/>
      <w:r w:rsidRPr="002B2410">
        <w:rPr>
          <w:sz w:val="16"/>
        </w:rPr>
        <w:t>world s</w:t>
      </w:r>
      <w:proofErr w:type="spellEnd"/>
      <w:r w:rsidRPr="002B2410">
        <w:rPr>
          <w:sz w:val="16"/>
        </w:rPr>
        <w:t xml:space="preserve"> fastest-growing biotechnology hubs, with the growth of publicly traded companies handily outpacing growth in the United States and Europe over recent years.37 As fruitful partnerships lead big pharma to increasingly generate resources, technologies, and knowledge, these capacities spin off new competitor firms in a self-executing multiplier effect. </w:t>
      </w:r>
      <w:r w:rsidRPr="004363E0">
        <w:rPr>
          <w:rStyle w:val="Emphasis"/>
          <w:highlight w:val="green"/>
        </w:rPr>
        <w:t>With</w:t>
      </w:r>
      <w:r w:rsidRPr="00483723">
        <w:rPr>
          <w:rStyle w:val="Emphasis"/>
        </w:rPr>
        <w:t xml:space="preserve"> the </w:t>
      </w:r>
      <w:r w:rsidRPr="004363E0">
        <w:rPr>
          <w:rStyle w:val="Emphasis"/>
          <w:highlight w:val="green"/>
        </w:rPr>
        <w:t>number of facilities and</w:t>
      </w:r>
      <w:r w:rsidRPr="00483723">
        <w:rPr>
          <w:rStyle w:val="Emphasis"/>
        </w:rPr>
        <w:t xml:space="preserve"> highly </w:t>
      </w:r>
      <w:r w:rsidRPr="004363E0">
        <w:rPr>
          <w:rStyle w:val="Emphasis"/>
          <w:highlight w:val="green"/>
        </w:rPr>
        <w:t>trained individuals increasing</w:t>
      </w:r>
      <w:r w:rsidRPr="00483723">
        <w:rPr>
          <w:rStyle w:val="Emphasis"/>
        </w:rPr>
        <w:t xml:space="preserve">, the likelihood of a serious biological accident or nefarious incident will similarly rise, which will be particularly risky when dual-use technologies are introduced into insufficiently regulated markets. </w:t>
      </w:r>
      <w:r w:rsidRPr="002B2410">
        <w:rPr>
          <w:sz w:val="16"/>
        </w:rPr>
        <w:t xml:space="preserve">CONCLUSIONs In statements, U.S. officials continue to cite several countries believed to have or to be pursuing a biological weapons capability.38 But globalization exports the challenge of </w:t>
      </w:r>
      <w:proofErr w:type="spellStart"/>
      <w:r w:rsidRPr="002B2410">
        <w:rPr>
          <w:sz w:val="16"/>
        </w:rPr>
        <w:t>bioproliferation</w:t>
      </w:r>
      <w:proofErr w:type="spellEnd"/>
      <w:r w:rsidRPr="002B2410">
        <w:rPr>
          <w:sz w:val="16"/>
        </w:rPr>
        <w:t xml:space="preserve"> far beyond these geographic boundaries and transcends multiple societal layers well beyond government actors. </w:t>
      </w:r>
      <w:r w:rsidRPr="00933C12">
        <w:rPr>
          <w:rStyle w:val="Emphasis"/>
        </w:rPr>
        <w:t xml:space="preserve">As a result, it is increasingly clear that </w:t>
      </w:r>
      <w:r w:rsidRPr="004363E0">
        <w:rPr>
          <w:rStyle w:val="Emphasis"/>
          <w:highlight w:val="green"/>
        </w:rPr>
        <w:t>states no longer have a monopoly on dual-use bio</w:t>
      </w:r>
      <w:r w:rsidRPr="00933C12">
        <w:rPr>
          <w:rStyle w:val="Emphasis"/>
        </w:rPr>
        <w:t xml:space="preserve">logical </w:t>
      </w:r>
      <w:r w:rsidRPr="004363E0">
        <w:rPr>
          <w:rStyle w:val="Emphasis"/>
          <w:highlight w:val="green"/>
        </w:rPr>
        <w:t>R&amp;D</w:t>
      </w:r>
      <w:r w:rsidRPr="00933C12">
        <w:rPr>
          <w:rStyle w:val="Emphasis"/>
        </w:rPr>
        <w:t xml:space="preserve">. Recent </w:t>
      </w:r>
      <w:r w:rsidRPr="00483723">
        <w:rPr>
          <w:rStyle w:val="Emphasis"/>
        </w:rPr>
        <w:t>evidence</w:t>
      </w:r>
      <w:r w:rsidRPr="00933C12">
        <w:rPr>
          <w:rStyle w:val="Emphasis"/>
        </w:rPr>
        <w:t xml:space="preserve"> </w:t>
      </w:r>
      <w:r w:rsidRPr="004363E0">
        <w:rPr>
          <w:rStyle w:val="Emphasis"/>
          <w:highlight w:val="green"/>
        </w:rPr>
        <w:t>suggests a growing threat of terrorist</w:t>
      </w:r>
      <w:r w:rsidRPr="00933C12">
        <w:rPr>
          <w:rStyle w:val="Emphasis"/>
        </w:rPr>
        <w:t xml:space="preserve"> </w:t>
      </w:r>
      <w:r w:rsidRPr="004363E0">
        <w:rPr>
          <w:rStyle w:val="Emphasis"/>
          <w:highlight w:val="green"/>
        </w:rPr>
        <w:t>acquisition</w:t>
      </w:r>
      <w:r w:rsidRPr="00933C12">
        <w:rPr>
          <w:rStyle w:val="Emphasis"/>
        </w:rPr>
        <w:t xml:space="preserve"> of biological weapons. </w:t>
      </w:r>
      <w:r w:rsidRPr="002B2410">
        <w:rPr>
          <w:sz w:val="16"/>
        </w:rPr>
        <w:t xml:space="preserve">As technological advancement in the life sciences is progressively pushed into countries of the Global South, some of which are also potential hotbeds for </w:t>
      </w:r>
      <w:r w:rsidRPr="00D67B23">
        <w:rPr>
          <w:sz w:val="16"/>
        </w:rPr>
        <w:t>terrorist activity,</w:t>
      </w:r>
      <w:r w:rsidRPr="00D67B23">
        <w:rPr>
          <w:rStyle w:val="Emphasis"/>
        </w:rPr>
        <w:t xml:space="preserve"> the nexus of science and terrorism becomes especially acute.</w:t>
      </w:r>
      <w:r w:rsidRPr="00D67B23">
        <w:rPr>
          <w:sz w:val="16"/>
        </w:rPr>
        <w:t xml:space="preserve"> </w:t>
      </w:r>
      <w:r w:rsidRPr="00D67B23">
        <w:rPr>
          <w:rStyle w:val="Emphasis"/>
        </w:rPr>
        <w:t xml:space="preserve">While far from perfect, the current system of stringent </w:t>
      </w:r>
      <w:r w:rsidRPr="004363E0">
        <w:rPr>
          <w:rStyle w:val="Emphasis"/>
          <w:highlight w:val="green"/>
        </w:rPr>
        <w:t>controls</w:t>
      </w:r>
      <w:r w:rsidRPr="00933C12">
        <w:rPr>
          <w:rStyle w:val="Emphasis"/>
        </w:rPr>
        <w:t xml:space="preserve"> levied by Western governments </w:t>
      </w:r>
      <w:r w:rsidRPr="004363E0">
        <w:rPr>
          <w:rStyle w:val="Emphasis"/>
          <w:highlight w:val="green"/>
        </w:rPr>
        <w:t>over the</w:t>
      </w:r>
      <w:r w:rsidRPr="00933C12">
        <w:rPr>
          <w:rStyle w:val="Emphasis"/>
        </w:rPr>
        <w:t xml:space="preserve"> </w:t>
      </w:r>
      <w:r w:rsidRPr="004363E0">
        <w:rPr>
          <w:rStyle w:val="Emphasis"/>
          <w:highlight w:val="green"/>
        </w:rPr>
        <w:t>biopharmaceutical sector</w:t>
      </w:r>
      <w:r w:rsidRPr="00933C12">
        <w:rPr>
          <w:rStyle w:val="Emphasis"/>
        </w:rPr>
        <w:t xml:space="preserve"> has </w:t>
      </w:r>
      <w:r w:rsidRPr="004363E0">
        <w:rPr>
          <w:rStyle w:val="Emphasis"/>
          <w:highlight w:val="green"/>
        </w:rPr>
        <w:t>prove</w:t>
      </w:r>
      <w:r w:rsidRPr="00933C12">
        <w:rPr>
          <w:rStyle w:val="Emphasis"/>
        </w:rPr>
        <w:t xml:space="preserve">n remarkably </w:t>
      </w:r>
      <w:r w:rsidRPr="004363E0">
        <w:rPr>
          <w:rStyle w:val="Emphasis"/>
          <w:highlight w:val="green"/>
        </w:rPr>
        <w:t>effective</w:t>
      </w:r>
      <w:r w:rsidRPr="00933C12">
        <w:rPr>
          <w:rStyle w:val="Emphasis"/>
        </w:rPr>
        <w:t xml:space="preserve">, </w:t>
      </w:r>
      <w:r w:rsidRPr="004363E0">
        <w:rPr>
          <w:rStyle w:val="Emphasis"/>
          <w:highlight w:val="green"/>
        </w:rPr>
        <w:t>especially</w:t>
      </w:r>
      <w:r w:rsidRPr="00933C12">
        <w:rPr>
          <w:rStyle w:val="Emphasis"/>
        </w:rPr>
        <w:t xml:space="preserve"> given the </w:t>
      </w:r>
      <w:r w:rsidRPr="004363E0">
        <w:rPr>
          <w:rStyle w:val="Emphasis"/>
          <w:highlight w:val="green"/>
        </w:rPr>
        <w:t>diffusion of tech</w:t>
      </w:r>
      <w:r w:rsidRPr="00933C12">
        <w:rPr>
          <w:rStyle w:val="Emphasis"/>
        </w:rPr>
        <w:t xml:space="preserve">nologies and the ease of their redirection </w:t>
      </w:r>
      <w:r w:rsidRPr="004363E0">
        <w:rPr>
          <w:rStyle w:val="Emphasis"/>
          <w:highlight w:val="green"/>
        </w:rPr>
        <w:t>for hostile purposes</w:t>
      </w:r>
      <w:r w:rsidRPr="00933C12">
        <w:rPr>
          <w:rStyle w:val="Emphasis"/>
        </w:rPr>
        <w:t>.</w:t>
      </w:r>
      <w:r w:rsidRPr="002B2410">
        <w:rPr>
          <w:sz w:val="16"/>
        </w:rPr>
        <w:t xml:space="preserve"> As the biotech revolution continues to widen, however, advanced industrialized governments are increasingly playing catch-up with changing technological realities. As these technologies proliferate, security analysts have become uneasy with the lack of controls in many states. </w:t>
      </w:r>
      <w:r w:rsidRPr="00933C12">
        <w:rPr>
          <w:rStyle w:val="Emphasis"/>
        </w:rPr>
        <w:t xml:space="preserve">The dearth of legal controls, the </w:t>
      </w:r>
      <w:r w:rsidRPr="004363E0">
        <w:rPr>
          <w:rStyle w:val="Emphasis"/>
          <w:highlight w:val="green"/>
        </w:rPr>
        <w:t>lack of</w:t>
      </w:r>
      <w:r w:rsidRPr="00933C12">
        <w:rPr>
          <w:rStyle w:val="Emphasis"/>
        </w:rPr>
        <w:t xml:space="preserve"> rigor in their </w:t>
      </w:r>
      <w:r w:rsidRPr="004363E0">
        <w:rPr>
          <w:rStyle w:val="Emphasis"/>
          <w:highlight w:val="green"/>
        </w:rPr>
        <w:t>enforcement</w:t>
      </w:r>
      <w:r w:rsidRPr="00933C12">
        <w:rPr>
          <w:rStyle w:val="Emphasis"/>
        </w:rPr>
        <w:t xml:space="preserve">, and the growth in private-actor involvement </w:t>
      </w:r>
      <w:r w:rsidRPr="00D67B23">
        <w:rPr>
          <w:rStyle w:val="Emphasis"/>
        </w:rPr>
        <w:t>in dual-use activities has sobering implications for global security.</w:t>
      </w:r>
      <w:r w:rsidRPr="002B2410">
        <w:rPr>
          <w:sz w:val="16"/>
        </w:rPr>
        <w:t xml:space="preserve"> </w:t>
      </w:r>
    </w:p>
    <w:p w14:paraId="0835D075" w14:textId="77777777" w:rsidR="00214253" w:rsidRDefault="00214253" w:rsidP="00214253">
      <w:pPr>
        <w:pStyle w:val="Heading4"/>
      </w:pPr>
      <w:r>
        <w:t xml:space="preserve">Bioterrorism causes </w:t>
      </w:r>
      <w:r>
        <w:rPr>
          <w:u w:val="single"/>
        </w:rPr>
        <w:t>Extinction</w:t>
      </w:r>
      <w:r>
        <w:t xml:space="preserve"> – overcomes any conventional defense.</w:t>
      </w:r>
    </w:p>
    <w:p w14:paraId="138AD653" w14:textId="77777777" w:rsidR="00214253" w:rsidRPr="00161595" w:rsidRDefault="00214253" w:rsidP="00214253">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w:t>
      </w:r>
      <w:proofErr w:type="spellStart"/>
      <w:r>
        <w:t>Axios</w:t>
      </w:r>
      <w:proofErr w:type="spellEnd"/>
      <w:r>
        <w:t xml:space="preserve">, Editor of the Science and Technology Publication </w:t>
      </w:r>
      <w:proofErr w:type="spellStart"/>
      <w:r>
        <w:t>OneZero</w:t>
      </w:r>
      <w:proofErr w:type="spellEnd"/>
      <w:r>
        <w:t xml:space="preserve">, Former Senior and International Editor at Time Magazine, BA from Princeton University)//Elmer </w:t>
      </w:r>
    </w:p>
    <w:p w14:paraId="504CDC02" w14:textId="77777777" w:rsidR="00214253" w:rsidRPr="001422B9" w:rsidRDefault="00214253" w:rsidP="00214253">
      <w:pPr>
        <w:rPr>
          <w:sz w:val="16"/>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4363E0">
        <w:rPr>
          <w:rStyle w:val="Emphasis"/>
          <w:sz w:val="24"/>
          <w:highlight w:val="green"/>
        </w:rPr>
        <w:t>deliberate</w:t>
      </w:r>
      <w:r w:rsidRPr="004363E0">
        <w:rPr>
          <w:rStyle w:val="StyleUnderline"/>
          <w:sz w:val="24"/>
          <w:highlight w:val="green"/>
        </w:rPr>
        <w:t xml:space="preserve"> outbreak</w:t>
      </w:r>
      <w:r w:rsidRPr="00760759">
        <w:rPr>
          <w:rStyle w:val="StyleUnderline"/>
          <w:sz w:val="24"/>
        </w:rPr>
        <w:t xml:space="preserve"> caused </w:t>
      </w:r>
      <w:r w:rsidRPr="004363E0">
        <w:rPr>
          <w:rStyle w:val="StyleUnderline"/>
          <w:sz w:val="24"/>
          <w:highlight w:val="green"/>
        </w:rPr>
        <w:t xml:space="preserve">by an </w:t>
      </w:r>
      <w:r w:rsidRPr="004363E0">
        <w:rPr>
          <w:rStyle w:val="Emphasis"/>
          <w:sz w:val="24"/>
          <w:highlight w:val="green"/>
        </w:rPr>
        <w:t>engineered</w:t>
      </w:r>
      <w:r w:rsidRPr="004363E0">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4363E0">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w:t>
      </w:r>
      <w:proofErr w:type="gramStart"/>
      <w:r w:rsidRPr="00760759">
        <w:rPr>
          <w:sz w:val="16"/>
        </w:rPr>
        <w:t>outbreaks</w:t>
      </w:r>
      <w:proofErr w:type="gramEnd"/>
      <w:r w:rsidRPr="00760759">
        <w:rPr>
          <w:sz w:val="16"/>
        </w:rPr>
        <w:t xml:space="preserve"> and we’re scared of terrorism—put them together and you have </w:t>
      </w:r>
      <w:r w:rsidRPr="00760759">
        <w:rPr>
          <w:rStyle w:val="StyleUnderline"/>
          <w:sz w:val="24"/>
        </w:rPr>
        <w:t xml:space="preserve">a formula for </w:t>
      </w:r>
      <w:r w:rsidRPr="004363E0">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4363E0">
        <w:rPr>
          <w:rStyle w:val="Emphasis"/>
          <w:sz w:val="24"/>
          <w:highlight w:val="green"/>
        </w:rPr>
        <w:t>fast</w:t>
      </w:r>
      <w:r w:rsidRPr="00760759">
        <w:rPr>
          <w:rStyle w:val="Emphasis"/>
          <w:sz w:val="24"/>
        </w:rPr>
        <w:t>er</w:t>
      </w:r>
      <w:r w:rsidRPr="00760759">
        <w:rPr>
          <w:rStyle w:val="StyleUnderline"/>
          <w:sz w:val="24"/>
        </w:rPr>
        <w:t xml:space="preserve"> </w:t>
      </w:r>
      <w:r w:rsidRPr="004363E0">
        <w:rPr>
          <w:rStyle w:val="StyleUnderline"/>
          <w:sz w:val="24"/>
          <w:highlight w:val="green"/>
        </w:rPr>
        <w:t xml:space="preserve">and </w:t>
      </w:r>
      <w:r w:rsidRPr="004363E0">
        <w:rPr>
          <w:rStyle w:val="Emphasis"/>
          <w:sz w:val="24"/>
          <w:highlight w:val="green"/>
        </w:rPr>
        <w:t>kill quicker</w:t>
      </w:r>
      <w:r w:rsidRPr="004363E0">
        <w:rPr>
          <w:rStyle w:val="StyleUnderline"/>
          <w:sz w:val="24"/>
          <w:highlight w:val="green"/>
        </w:rPr>
        <w:t xml:space="preserve"> than </w:t>
      </w:r>
      <w:r w:rsidRPr="004363E0">
        <w:rPr>
          <w:rStyle w:val="Emphasis"/>
          <w:sz w:val="24"/>
          <w:highlight w:val="green"/>
        </w:rPr>
        <w:t>anything</w:t>
      </w:r>
      <w:r w:rsidRPr="00760759">
        <w:rPr>
          <w:rStyle w:val="StyleUnderline"/>
          <w:sz w:val="24"/>
        </w:rPr>
        <w:t xml:space="preserve"> that would emerge out of nature. It can be designed to </w:t>
      </w:r>
      <w:r w:rsidRPr="004363E0">
        <w:rPr>
          <w:rStyle w:val="Emphasis"/>
          <w:sz w:val="24"/>
          <w:highlight w:val="green"/>
        </w:rPr>
        <w:t>evade</w:t>
      </w:r>
      <w:r w:rsidRPr="00760759">
        <w:rPr>
          <w:rStyle w:val="Emphasis"/>
          <w:sz w:val="24"/>
        </w:rPr>
        <w:t xml:space="preserve"> medical </w:t>
      </w:r>
      <w:r w:rsidRPr="004363E0">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4363E0">
        <w:rPr>
          <w:rStyle w:val="Emphasis"/>
          <w:sz w:val="24"/>
          <w:highlight w:val="green"/>
        </w:rPr>
        <w:t>reintroduced</w:t>
      </w:r>
      <w:r w:rsidRPr="00760759">
        <w:rPr>
          <w:rStyle w:val="StyleUnderline"/>
          <w:sz w:val="24"/>
        </w:rPr>
        <w:t xml:space="preserve"> into the public </w:t>
      </w:r>
      <w:r w:rsidRPr="004363E0">
        <w:rPr>
          <w:rStyle w:val="StyleUnderline"/>
          <w:bCs/>
          <w:sz w:val="24"/>
          <w:highlight w:val="green"/>
          <w:bdr w:val="single" w:sz="4" w:space="0" w:color="auto"/>
        </w:rPr>
        <w:t>again and again</w:t>
      </w:r>
      <w:r w:rsidRPr="00760759">
        <w:rPr>
          <w:rStyle w:val="StyleUnderline"/>
          <w:bCs/>
          <w:sz w:val="24"/>
          <w:bdr w:val="single" w:sz="4" w:space="0" w:color="auto"/>
        </w:rPr>
        <w:t>.</w:t>
      </w:r>
      <w:r w:rsidRPr="00760759">
        <w:rPr>
          <w:rStyle w:val="StyleUnderline"/>
          <w:sz w:val="24"/>
        </w:rPr>
        <w:t xml:space="preserve"> It could, </w:t>
      </w:r>
      <w:r w:rsidRPr="004363E0">
        <w:rPr>
          <w:rStyle w:val="StyleUnderline"/>
          <w:sz w:val="24"/>
          <w:highlight w:val="green"/>
        </w:rPr>
        <w:t xml:space="preserve">with the right </w:t>
      </w:r>
      <w:r w:rsidRPr="00760759">
        <w:rPr>
          <w:rStyle w:val="StyleUnderline"/>
          <w:sz w:val="24"/>
        </w:rPr>
        <w:t xml:space="preserve">mix of </w:t>
      </w:r>
      <w:r w:rsidRPr="004363E0">
        <w:rPr>
          <w:rStyle w:val="StyleUnderline"/>
          <w:sz w:val="24"/>
          <w:highlight w:val="green"/>
        </w:rPr>
        <w:t>genetic traits</w:t>
      </w:r>
      <w:r w:rsidRPr="00760759">
        <w:rPr>
          <w:rStyle w:val="StyleUnderline"/>
          <w:sz w:val="24"/>
        </w:rPr>
        <w:t xml:space="preserve">, even </w:t>
      </w:r>
      <w:r w:rsidRPr="004363E0">
        <w:rPr>
          <w:rStyle w:val="Emphasis"/>
          <w:sz w:val="24"/>
          <w:highlight w:val="green"/>
        </w:rPr>
        <w:t>wipe us off the planet</w:t>
      </w:r>
      <w:r w:rsidRPr="00760759">
        <w:rPr>
          <w:rStyle w:val="StyleUnderline"/>
          <w:sz w:val="24"/>
        </w:rPr>
        <w:t xml:space="preserve">, making engineered viruses </w:t>
      </w:r>
      <w:r w:rsidRPr="004363E0">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4363E0">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4363E0">
        <w:rPr>
          <w:rStyle w:val="StyleUnderline"/>
          <w:sz w:val="24"/>
          <w:highlight w:val="green"/>
        </w:rPr>
        <w:t>attack</w:t>
      </w:r>
      <w:r w:rsidRPr="00760759">
        <w:rPr>
          <w:rStyle w:val="StyleUnderline"/>
          <w:sz w:val="24"/>
        </w:rPr>
        <w:t xml:space="preserve"> may </w:t>
      </w:r>
      <w:r w:rsidRPr="004363E0">
        <w:rPr>
          <w:rStyle w:val="Emphasis"/>
          <w:sz w:val="24"/>
          <w:highlight w:val="green"/>
        </w:rPr>
        <w:t>not</w:t>
      </w:r>
      <w:r w:rsidRPr="00760759">
        <w:rPr>
          <w:rStyle w:val="Emphasis"/>
          <w:sz w:val="24"/>
        </w:rPr>
        <w:t xml:space="preserve"> even be that </w:t>
      </w:r>
      <w:r w:rsidRPr="004363E0">
        <w:rPr>
          <w:rStyle w:val="Emphasis"/>
          <w:sz w:val="24"/>
          <w:highlight w:val="green"/>
        </w:rPr>
        <w:t>difficult</w:t>
      </w:r>
      <w:r w:rsidRPr="00760759">
        <w:rPr>
          <w:rStyle w:val="StyleUnderline"/>
          <w:sz w:val="24"/>
        </w:rPr>
        <w:t xml:space="preserve"> to carry out. Thanks to </w:t>
      </w:r>
      <w:r w:rsidRPr="004363E0">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4363E0">
        <w:rPr>
          <w:rStyle w:val="Emphasis"/>
          <w:sz w:val="24"/>
          <w:highlight w:val="green"/>
        </w:rPr>
        <w:t>reduced</w:t>
      </w:r>
      <w:r w:rsidRPr="00760759">
        <w:rPr>
          <w:rStyle w:val="StyleUnderline"/>
          <w:sz w:val="24"/>
        </w:rPr>
        <w:t xml:space="preserve"> the </w:t>
      </w:r>
      <w:r w:rsidRPr="004363E0">
        <w:rPr>
          <w:rStyle w:val="Emphasis"/>
          <w:sz w:val="24"/>
          <w:highlight w:val="green"/>
        </w:rPr>
        <w:t>skill</w:t>
      </w:r>
      <w:r w:rsidRPr="00760759">
        <w:rPr>
          <w:rStyle w:val="Emphasis"/>
          <w:sz w:val="24"/>
        </w:rPr>
        <w:t xml:space="preserve"> level</w:t>
      </w:r>
      <w:r w:rsidRPr="00760759">
        <w:rPr>
          <w:rStyle w:val="StyleUnderline"/>
          <w:sz w:val="24"/>
        </w:rPr>
        <w:t xml:space="preserve"> </w:t>
      </w:r>
      <w:r w:rsidRPr="004363E0">
        <w:rPr>
          <w:rStyle w:val="StyleUnderline"/>
          <w:sz w:val="24"/>
          <w:highlight w:val="green"/>
        </w:rPr>
        <w:t xml:space="preserve">and </w:t>
      </w:r>
      <w:r w:rsidRPr="004363E0">
        <w:rPr>
          <w:rStyle w:val="Emphasis"/>
          <w:sz w:val="24"/>
          <w:highlight w:val="green"/>
        </w:rPr>
        <w:t>funding</w:t>
      </w:r>
      <w:r w:rsidRPr="004363E0">
        <w:rPr>
          <w:rStyle w:val="StyleUnderline"/>
          <w:sz w:val="24"/>
          <w:highlight w:val="green"/>
        </w:rPr>
        <w:t xml:space="preserve"> needed to</w:t>
      </w:r>
      <w:r w:rsidRPr="00760759">
        <w:rPr>
          <w:rStyle w:val="StyleUnderline"/>
          <w:sz w:val="24"/>
        </w:rPr>
        <w:t xml:space="preserve"> perform </w:t>
      </w:r>
      <w:r w:rsidRPr="004363E0">
        <w:rPr>
          <w:rStyle w:val="Emphasis"/>
          <w:sz w:val="24"/>
          <w:highlight w:val="green"/>
        </w:rPr>
        <w:t>gene editi</w:t>
      </w:r>
      <w:r w:rsidRPr="00760759">
        <w:rPr>
          <w:rStyle w:val="StyleUnderline"/>
          <w:sz w:val="24"/>
        </w:rPr>
        <w:t xml:space="preserve">ng </w:t>
      </w:r>
      <w:r w:rsidRPr="004363E0">
        <w:rPr>
          <w:rStyle w:val="StyleUnderline"/>
          <w:sz w:val="24"/>
          <w:highlight w:val="green"/>
        </w:rPr>
        <w:t xml:space="preserve">and </w:t>
      </w:r>
      <w:r w:rsidRPr="004363E0">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w:t>
      </w:r>
      <w:r w:rsidRPr="00760759">
        <w:rPr>
          <w:sz w:val="16"/>
        </w:rPr>
        <w:lastRenderedPageBreak/>
        <w:t xml:space="preserve">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4363E0">
        <w:rPr>
          <w:rStyle w:val="Emphasis"/>
          <w:sz w:val="24"/>
          <w:highlight w:val="green"/>
        </w:rPr>
        <w:t>threat</w:t>
      </w:r>
      <w:r w:rsidRPr="00760759">
        <w:rPr>
          <w:rStyle w:val="StyleUnderline"/>
          <w:sz w:val="24"/>
        </w:rPr>
        <w:t xml:space="preserve"> that would be </w:t>
      </w:r>
      <w:r w:rsidRPr="004363E0">
        <w:rPr>
          <w:rStyle w:val="Emphasis"/>
          <w:sz w:val="24"/>
          <w:highlight w:val="green"/>
        </w:rPr>
        <w:t>most available</w:t>
      </w:r>
      <w:r w:rsidRPr="00760759">
        <w:rPr>
          <w:rStyle w:val="StyleUnderline"/>
          <w:sz w:val="24"/>
        </w:rPr>
        <w:t xml:space="preserve"> for someone, if they felt like doing something, would be </w:t>
      </w:r>
      <w:r w:rsidRPr="004363E0">
        <w:rPr>
          <w:rStyle w:val="StyleUnderline"/>
          <w:sz w:val="24"/>
          <w:highlight w:val="green"/>
        </w:rPr>
        <w:t xml:space="preserve">a </w:t>
      </w:r>
      <w:r w:rsidRPr="004363E0">
        <w:rPr>
          <w:rStyle w:val="Emphasis"/>
          <w:sz w:val="24"/>
          <w:highlight w:val="green"/>
        </w:rPr>
        <w:t>bioweapon</w:t>
      </w:r>
      <w:r w:rsidRPr="00760759">
        <w:rPr>
          <w:u w:val="single"/>
        </w:rPr>
        <w:t xml:space="preserve">,” said Eric </w:t>
      </w:r>
      <w:proofErr w:type="spellStart"/>
      <w:r w:rsidRPr="00760759">
        <w:rPr>
          <w:u w:val="single"/>
        </w:rPr>
        <w:t>Klien</w:t>
      </w:r>
      <w:proofErr w:type="spellEnd"/>
      <w:r w:rsidRPr="00760759">
        <w:rPr>
          <w:u w:val="single"/>
        </w:rPr>
        <w:t xml:space="preserve">,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5F6A82">
        <w:rPr>
          <w:u w:val="single"/>
        </w:rPr>
        <w:t xml:space="preserve">probably </w:t>
      </w:r>
      <w:r w:rsidRPr="005F6A82">
        <w:rPr>
          <w:rStyle w:val="StyleUnderline"/>
          <w:sz w:val="24"/>
        </w:rPr>
        <w:t>a million people</w:t>
      </w:r>
      <w:r w:rsidRPr="005F6A82">
        <w:rPr>
          <w:u w:val="single"/>
        </w:rPr>
        <w:t xml:space="preserve"> currently on the planet </w:t>
      </w:r>
      <w:r w:rsidRPr="005F6A82">
        <w:rPr>
          <w:rStyle w:val="StyleUnderline"/>
          <w:sz w:val="24"/>
        </w:rPr>
        <w:t>who would have the technical knowledge to pull this off</w:t>
      </w:r>
      <w:r w:rsidRPr="005F6A82">
        <w:rPr>
          <w:u w:val="single"/>
        </w:rPr>
        <w:t>. It’s actually surprising that it hasn’t happened yet.”</w:t>
      </w:r>
    </w:p>
    <w:p w14:paraId="28DD4208" w14:textId="49BF56BD" w:rsidR="00214253" w:rsidRPr="00214253" w:rsidRDefault="00214253" w:rsidP="00214253">
      <w:pPr>
        <w:pStyle w:val="Heading3"/>
      </w:pPr>
      <w:r>
        <w:lastRenderedPageBreak/>
        <w:t>1NC – OFF</w:t>
      </w:r>
    </w:p>
    <w:p w14:paraId="3502CD14" w14:textId="77777777" w:rsidR="003B36B6" w:rsidRDefault="003B36B6" w:rsidP="003B36B6">
      <w:pPr>
        <w:pStyle w:val="Heading4"/>
      </w:pPr>
      <w:r>
        <w:t xml:space="preserve">India’s COVID crisis has </w:t>
      </w:r>
      <w:r>
        <w:rPr>
          <w:u w:val="single"/>
        </w:rPr>
        <w:t>killed</w:t>
      </w:r>
      <w:r>
        <w:t xml:space="preserve"> Modi’s appetite for international </w:t>
      </w:r>
      <w:proofErr w:type="gramStart"/>
      <w:r>
        <w:rPr>
          <w:u w:val="single"/>
        </w:rPr>
        <w:t>adventurism</w:t>
      </w:r>
      <w:r>
        <w:t>, but</w:t>
      </w:r>
      <w:proofErr w:type="gramEnd"/>
      <w:r>
        <w:t xml:space="preserve"> increasing vaccine production </w:t>
      </w:r>
      <w:r>
        <w:rPr>
          <w:u w:val="single"/>
        </w:rPr>
        <w:t>reverses</w:t>
      </w:r>
      <w:r>
        <w:t xml:space="preserve"> the trend.</w:t>
      </w:r>
    </w:p>
    <w:p w14:paraId="47824105" w14:textId="77777777" w:rsidR="003B36B6" w:rsidRPr="00AF76AC" w:rsidRDefault="003B36B6" w:rsidP="003B36B6">
      <w:pPr>
        <w:rPr>
          <w:rStyle w:val="Style13ptBold"/>
          <w:b w:val="0"/>
          <w:bCs/>
          <w:sz w:val="16"/>
        </w:rPr>
      </w:pPr>
      <w:r>
        <w:rPr>
          <w:rStyle w:val="Style13ptBold"/>
        </w:rPr>
        <w:t>Singh ’21</w:t>
      </w:r>
      <w:r>
        <w:rPr>
          <w:rStyle w:val="Style13ptBold"/>
          <w:b w:val="0"/>
        </w:rPr>
        <w:t xml:space="preserve"> </w:t>
      </w:r>
      <w:r w:rsidRPr="00AF76AC">
        <w:rPr>
          <w:sz w:val="16"/>
        </w:rPr>
        <w:t>(Sushant; senior fellow with the Centre for Policy Research in India; 5-3-2021; “</w:t>
      </w:r>
      <w:r w:rsidRPr="00F64F5D">
        <w:rPr>
          <w:u w:val="single"/>
        </w:rPr>
        <w:t xml:space="preserve">The </w:t>
      </w:r>
      <w:r w:rsidRPr="00790429">
        <w:rPr>
          <w:b/>
          <w:bCs/>
          <w:highlight w:val="green"/>
          <w:u w:val="single"/>
        </w:rPr>
        <w:t>End</w:t>
      </w:r>
      <w:r w:rsidRPr="00790429">
        <w:rPr>
          <w:highlight w:val="green"/>
          <w:u w:val="single"/>
        </w:rPr>
        <w:t xml:space="preserve"> of Modi’s </w:t>
      </w:r>
      <w:r w:rsidRPr="00790429">
        <w:rPr>
          <w:b/>
          <w:bCs/>
          <w:highlight w:val="green"/>
          <w:u w:val="single"/>
        </w:rPr>
        <w:t>Global Dreams</w:t>
      </w:r>
      <w:r w:rsidRPr="00AF76AC">
        <w:rPr>
          <w:sz w:val="16"/>
        </w:rPr>
        <w:t>”; Foreign Policy; https://foreignpolicy.com/2021/05/03/india-vishwaguru-modi-second-wave-soft-power-self-sufficiency/; Accessed: 8-27-2021)</w:t>
      </w:r>
    </w:p>
    <w:p w14:paraId="6B0544F7" w14:textId="77777777" w:rsidR="003B36B6" w:rsidRPr="00AF76AC" w:rsidRDefault="003B36B6" w:rsidP="003B36B6">
      <w:pPr>
        <w:rPr>
          <w:u w:val="single"/>
        </w:rPr>
      </w:pPr>
      <w:r w:rsidRPr="00790429">
        <w:rPr>
          <w:highlight w:val="green"/>
          <w:u w:val="single"/>
        </w:rPr>
        <w:t>India</w:t>
      </w:r>
      <w:r w:rsidRPr="00AF76AC">
        <w:rPr>
          <w:u w:val="single"/>
        </w:rPr>
        <w:t xml:space="preserve">’s </w:t>
      </w:r>
      <w:r w:rsidRPr="00790429">
        <w:rPr>
          <w:highlight w:val="green"/>
          <w:u w:val="single"/>
        </w:rPr>
        <w:t>prime minister</w:t>
      </w:r>
      <w:r w:rsidRPr="00AF76AC">
        <w:rPr>
          <w:u w:val="single"/>
        </w:rPr>
        <w:t xml:space="preserve"> </w:t>
      </w:r>
      <w:r w:rsidRPr="00790429">
        <w:rPr>
          <w:highlight w:val="green"/>
          <w:u w:val="single"/>
        </w:rPr>
        <w:t>advanced</w:t>
      </w:r>
      <w:r w:rsidRPr="00AF76AC">
        <w:rPr>
          <w:u w:val="single"/>
        </w:rPr>
        <w:t xml:space="preserve"> a </w:t>
      </w:r>
      <w:r w:rsidRPr="00790429">
        <w:rPr>
          <w:b/>
          <w:bCs/>
          <w:highlight w:val="green"/>
          <w:u w:val="single"/>
        </w:rPr>
        <w:t>muscular foreign policy</w:t>
      </w:r>
      <w:r w:rsidRPr="00AF76AC">
        <w:rPr>
          <w:sz w:val="16"/>
        </w:rPr>
        <w:t xml:space="preserve">, but </w:t>
      </w:r>
      <w:r w:rsidRPr="00AF76AC">
        <w:rPr>
          <w:u w:val="single"/>
        </w:rPr>
        <w:t xml:space="preserve">his </w:t>
      </w:r>
      <w:r w:rsidRPr="00790429">
        <w:rPr>
          <w:highlight w:val="green"/>
          <w:u w:val="single"/>
        </w:rPr>
        <w:t>mishandling of</w:t>
      </w:r>
      <w:r w:rsidRPr="00AF76AC">
        <w:rPr>
          <w:u w:val="single"/>
        </w:rPr>
        <w:t xml:space="preserve"> the </w:t>
      </w:r>
      <w:r w:rsidRPr="00790429">
        <w:rPr>
          <w:highlight w:val="green"/>
          <w:u w:val="single"/>
        </w:rPr>
        <w:t xml:space="preserve">pandemic is </w:t>
      </w:r>
      <w:r w:rsidRPr="00AF76AC">
        <w:rPr>
          <w:u w:val="single"/>
        </w:rPr>
        <w:t xml:space="preserve">an </w:t>
      </w:r>
      <w:r w:rsidRPr="00790429">
        <w:rPr>
          <w:b/>
          <w:bCs/>
          <w:highlight w:val="green"/>
          <w:u w:val="single"/>
        </w:rPr>
        <w:t>embarrassing step back</w:t>
      </w:r>
      <w:r w:rsidRPr="00AF76AC">
        <w:rPr>
          <w:sz w:val="16"/>
        </w:rPr>
        <w:t xml:space="preserve">. </w:t>
      </w:r>
      <w:r w:rsidRPr="00AF76AC">
        <w:rPr>
          <w:u w:val="single"/>
        </w:rPr>
        <w:t>In</w:t>
      </w:r>
      <w:r w:rsidRPr="00AF76AC">
        <w:rPr>
          <w:sz w:val="16"/>
        </w:rPr>
        <w:t xml:space="preserve"> December </w:t>
      </w:r>
      <w:r w:rsidRPr="00AF76AC">
        <w:rPr>
          <w:u w:val="single"/>
        </w:rPr>
        <w:t>2004</w:t>
      </w:r>
      <w:r w:rsidRPr="00AF76AC">
        <w:rPr>
          <w:sz w:val="16"/>
        </w:rPr>
        <w:t>, when an earthquake and tsunami struck Asia, then-</w:t>
      </w:r>
      <w:r w:rsidRPr="00AF76AC">
        <w:rPr>
          <w:u w:val="single"/>
        </w:rPr>
        <w:t>Indian Prime Minister</w:t>
      </w:r>
      <w:r w:rsidRPr="00AF76AC">
        <w:rPr>
          <w:sz w:val="16"/>
        </w:rPr>
        <w:t xml:space="preserve"> Manmohan </w:t>
      </w:r>
      <w:r w:rsidRPr="00AF76AC">
        <w:rPr>
          <w:u w:val="single"/>
        </w:rPr>
        <w:t>Singh</w:t>
      </w:r>
      <w:r w:rsidRPr="00AF76AC">
        <w:rPr>
          <w:sz w:val="16"/>
        </w:rPr>
        <w:t xml:space="preserve"> </w:t>
      </w:r>
      <w:r w:rsidRPr="00AF76AC">
        <w:rPr>
          <w:u w:val="single"/>
        </w:rPr>
        <w:t>decided it was</w:t>
      </w:r>
      <w:r w:rsidRPr="00AF76AC">
        <w:rPr>
          <w:sz w:val="16"/>
        </w:rPr>
        <w:t xml:space="preserve"> high </w:t>
      </w:r>
      <w:r w:rsidRPr="00AF76AC">
        <w:rPr>
          <w:u w:val="single"/>
        </w:rPr>
        <w:t>time for India to stop accepting aid</w:t>
      </w:r>
      <w:r w:rsidRPr="00AF76AC">
        <w:rPr>
          <w:sz w:val="16"/>
        </w:rPr>
        <w:t xml:space="preserve"> </w:t>
      </w:r>
      <w:r w:rsidRPr="00AF76AC">
        <w:rPr>
          <w:u w:val="single"/>
        </w:rPr>
        <w:t>from other countries</w:t>
      </w:r>
      <w:r w:rsidRPr="00AF76AC">
        <w:rPr>
          <w:sz w:val="16"/>
        </w:rPr>
        <w:t xml:space="preserve"> to deal with disasters </w:t>
      </w:r>
      <w:r w:rsidRPr="00AF76AC">
        <w:rPr>
          <w:u w:val="single"/>
        </w:rPr>
        <w:t>and rely on itself instead</w:t>
      </w:r>
      <w:r w:rsidRPr="00AF76AC">
        <w:rPr>
          <w:sz w:val="16"/>
        </w:rPr>
        <w:t xml:space="preserve">. “We feel that we can cope with the situation on our own,” he said, “and we will take their help if needed.” It was a pointed political statement about India’s growing economic heft, and it wasn’t the last. Singh’s government offered aid to the United States in the wake of Hurricane Katrina in 2005 and to China after the 2008 Sichuan earthquake. </w:t>
      </w:r>
      <w:r w:rsidRPr="00AF76AC">
        <w:rPr>
          <w:u w:val="single"/>
        </w:rPr>
        <w:t>Seen as a matter of national pride, an indicator of self-sufficiency</w:t>
      </w:r>
      <w:r w:rsidRPr="00AF76AC">
        <w:rPr>
          <w:sz w:val="16"/>
        </w:rPr>
        <w:t xml:space="preserve">, and a snub to nosy aid givers, </w:t>
      </w:r>
      <w:r w:rsidRPr="00AF76AC">
        <w:rPr>
          <w:u w:val="single"/>
        </w:rPr>
        <w:t>the practice continued under</w:t>
      </w:r>
      <w:r w:rsidRPr="00AF76AC">
        <w:rPr>
          <w:sz w:val="16"/>
        </w:rPr>
        <w:t xml:space="preserve"> Indian Prime Minister Narendra </w:t>
      </w:r>
      <w:r w:rsidRPr="00AF76AC">
        <w:rPr>
          <w:u w:val="single"/>
        </w:rPr>
        <w:t>Modi</w:t>
      </w:r>
      <w:r w:rsidRPr="00AF76AC">
        <w:rPr>
          <w:sz w:val="16"/>
        </w:rPr>
        <w:t xml:space="preserve"> </w:t>
      </w:r>
      <w:r w:rsidRPr="00AF76AC">
        <w:rPr>
          <w:u w:val="single"/>
        </w:rPr>
        <w:t>despite</w:t>
      </w:r>
      <w:r w:rsidRPr="00AF76AC">
        <w:rPr>
          <w:sz w:val="16"/>
        </w:rPr>
        <w:t xml:space="preserve"> </w:t>
      </w:r>
      <w:r w:rsidRPr="00AF76AC">
        <w:rPr>
          <w:u w:val="single"/>
        </w:rPr>
        <w:t>pressure</w:t>
      </w:r>
      <w:r w:rsidRPr="00AF76AC">
        <w:rPr>
          <w:sz w:val="16"/>
        </w:rPr>
        <w:t xml:space="preserve"> to change course during floods in the southern state of Kerala in 2018. </w:t>
      </w:r>
      <w:r w:rsidRPr="00790429">
        <w:rPr>
          <w:highlight w:val="green"/>
          <w:u w:val="single"/>
        </w:rPr>
        <w:t>Modi</w:t>
      </w:r>
      <w:r w:rsidRPr="00AF76AC">
        <w:rPr>
          <w:sz w:val="16"/>
        </w:rPr>
        <w:t xml:space="preserve">, </w:t>
      </w:r>
      <w:r w:rsidRPr="00AF76AC">
        <w:rPr>
          <w:u w:val="single"/>
        </w:rPr>
        <w:t>who</w:t>
      </w:r>
      <w:r w:rsidRPr="00AF76AC">
        <w:rPr>
          <w:sz w:val="16"/>
        </w:rPr>
        <w:t xml:space="preserve"> has </w:t>
      </w:r>
      <w:r w:rsidRPr="00AF76AC">
        <w:rPr>
          <w:u w:val="single"/>
        </w:rPr>
        <w:t xml:space="preserve">consistently </w:t>
      </w:r>
      <w:r w:rsidRPr="00790429">
        <w:rPr>
          <w:highlight w:val="green"/>
          <w:u w:val="single"/>
        </w:rPr>
        <w:t xml:space="preserve">campaigned on </w:t>
      </w:r>
      <w:r w:rsidRPr="00790429">
        <w:rPr>
          <w:b/>
          <w:bCs/>
          <w:highlight w:val="green"/>
          <w:u w:val="single"/>
        </w:rPr>
        <w:t>virulent nationalism</w:t>
      </w:r>
      <w:r w:rsidRPr="00AF76AC">
        <w:rPr>
          <w:sz w:val="16"/>
        </w:rPr>
        <w:t xml:space="preserve"> </w:t>
      </w:r>
      <w:r w:rsidRPr="00AF76AC">
        <w:rPr>
          <w:u w:val="single"/>
        </w:rPr>
        <w:t>captured by the slogan</w:t>
      </w:r>
      <w:r w:rsidRPr="00AF76AC">
        <w:rPr>
          <w:sz w:val="16"/>
        </w:rPr>
        <w:t xml:space="preserve"> “</w:t>
      </w:r>
      <w:proofErr w:type="spellStart"/>
      <w:r w:rsidRPr="00AF76AC">
        <w:rPr>
          <w:sz w:val="16"/>
        </w:rPr>
        <w:t>Atmanirbhar</w:t>
      </w:r>
      <w:proofErr w:type="spellEnd"/>
      <w:r w:rsidRPr="00AF76AC">
        <w:rPr>
          <w:sz w:val="16"/>
        </w:rPr>
        <w:t xml:space="preserve"> Bharat” (or </w:t>
      </w:r>
      <w:r w:rsidRPr="00AF76AC">
        <w:rPr>
          <w:u w:val="single"/>
        </w:rPr>
        <w:t>self-reliant India</w:t>
      </w:r>
      <w:r w:rsidRPr="00AF76AC">
        <w:rPr>
          <w:sz w:val="16"/>
        </w:rPr>
        <w:t xml:space="preserve">), </w:t>
      </w:r>
      <w:r w:rsidRPr="00790429">
        <w:rPr>
          <w:highlight w:val="green"/>
          <w:u w:val="single"/>
        </w:rPr>
        <w:t>has been forced to abruptly change policy</w:t>
      </w:r>
      <w:r w:rsidRPr="00AF76AC">
        <w:rPr>
          <w:sz w:val="16"/>
        </w:rPr>
        <w:t xml:space="preserve">. Last week, with images of people dying on roads without oxygen and crematoriums for pet dogs being used for humans’ last rites as the second wave of the COVID-19 pandemic overwhelmed the country, </w:t>
      </w:r>
      <w:r w:rsidRPr="00AF76AC">
        <w:rPr>
          <w:u w:val="single"/>
        </w:rPr>
        <w:t>his government</w:t>
      </w:r>
      <w:r w:rsidRPr="00AF76AC">
        <w:rPr>
          <w:sz w:val="16"/>
        </w:rPr>
        <w:t xml:space="preserve"> accepted offers of help from nearly 40 other nations. Its </w:t>
      </w:r>
      <w:r w:rsidRPr="00AF76AC">
        <w:rPr>
          <w:u w:val="single"/>
        </w:rPr>
        <w:t>diplomats have lobbied with foreign governments for oxygen plants</w:t>
      </w:r>
      <w:r w:rsidRPr="00AF76AC">
        <w:rPr>
          <w:sz w:val="16"/>
        </w:rPr>
        <w:t xml:space="preserve"> </w:t>
      </w:r>
      <w:r w:rsidRPr="00AF76AC">
        <w:rPr>
          <w:u w:val="single"/>
        </w:rPr>
        <w:t>and tankers, the arrival of medicines, and other supplies</w:t>
      </w:r>
      <w:r w:rsidRPr="00AF76AC">
        <w:rPr>
          <w:sz w:val="16"/>
        </w:rPr>
        <w:t xml:space="preserve"> hailed on social media. “We have given assistance; we are getting assistance,” said Harsh Vardhan </w:t>
      </w:r>
      <w:proofErr w:type="spellStart"/>
      <w:r w:rsidRPr="00AF76AC">
        <w:rPr>
          <w:sz w:val="16"/>
        </w:rPr>
        <w:t>Shringla</w:t>
      </w:r>
      <w:proofErr w:type="spellEnd"/>
      <w:r w:rsidRPr="00AF76AC">
        <w:rPr>
          <w:sz w:val="16"/>
        </w:rPr>
        <w:t xml:space="preserve">, the country’s top diplomat, to justify the embarrassing U-turn. “It shows an interdependent world. It shows a world that is working with each other.” </w:t>
      </w:r>
      <w:r w:rsidRPr="00AF76AC">
        <w:rPr>
          <w:u w:val="single"/>
        </w:rPr>
        <w:t xml:space="preserve">The </w:t>
      </w:r>
      <w:r w:rsidRPr="00790429">
        <w:rPr>
          <w:highlight w:val="green"/>
          <w:u w:val="single"/>
        </w:rPr>
        <w:t>world may</w:t>
      </w:r>
      <w:r w:rsidRPr="00AF76AC">
        <w:rPr>
          <w:u w:val="single"/>
        </w:rPr>
        <w:t xml:space="preserve"> </w:t>
      </w:r>
      <w:r w:rsidRPr="00790429">
        <w:rPr>
          <w:highlight w:val="green"/>
          <w:u w:val="single"/>
        </w:rPr>
        <w:t>be working with each other</w:t>
      </w:r>
      <w:r w:rsidRPr="00AF76AC">
        <w:rPr>
          <w:u w:val="single"/>
        </w:rPr>
        <w:t xml:space="preserve">, but </w:t>
      </w:r>
      <w:r w:rsidRPr="00790429">
        <w:rPr>
          <w:highlight w:val="green"/>
          <w:u w:val="single"/>
        </w:rPr>
        <w:t>it is not working for Modi in</w:t>
      </w:r>
      <w:r w:rsidRPr="00AF76AC">
        <w:rPr>
          <w:u w:val="single"/>
        </w:rPr>
        <w:t xml:space="preserve"> the </w:t>
      </w:r>
      <w:r w:rsidRPr="00790429">
        <w:rPr>
          <w:b/>
          <w:bCs/>
          <w:highlight w:val="green"/>
          <w:u w:val="single"/>
        </w:rPr>
        <w:t>realm of foreign policy</w:t>
      </w:r>
      <w:r w:rsidRPr="00AF76AC">
        <w:rPr>
          <w:u w:val="single"/>
        </w:rPr>
        <w:t>.</w:t>
      </w:r>
      <w:r w:rsidRPr="00AF76AC">
        <w:rPr>
          <w:sz w:val="16"/>
        </w:rPr>
        <w:t xml:space="preserve"> Rather, </w:t>
      </w:r>
      <w:r w:rsidRPr="00AF76AC">
        <w:rPr>
          <w:u w:val="single"/>
        </w:rPr>
        <w:t>this is a moment of reckoning</w:t>
      </w:r>
      <w:r w:rsidRPr="00AF76AC">
        <w:rPr>
          <w:sz w:val="16"/>
        </w:rPr>
        <w:t xml:space="preserve">, </w:t>
      </w:r>
      <w:r w:rsidRPr="00AF76AC">
        <w:rPr>
          <w:u w:val="single"/>
        </w:rPr>
        <w:t>triggered by</w:t>
      </w:r>
      <w:r w:rsidRPr="00AF76AC">
        <w:rPr>
          <w:sz w:val="16"/>
        </w:rPr>
        <w:t xml:space="preserve"> the </w:t>
      </w:r>
      <w:r w:rsidRPr="00AF76AC">
        <w:rPr>
          <w:u w:val="single"/>
        </w:rPr>
        <w:t>rampaging coronavirus</w:t>
      </w:r>
      <w:r w:rsidRPr="00AF76AC">
        <w:rPr>
          <w:sz w:val="16"/>
        </w:rPr>
        <w:t xml:space="preserve">. </w:t>
      </w:r>
      <w:r w:rsidRPr="00AF76AC">
        <w:rPr>
          <w:u w:val="single"/>
        </w:rPr>
        <w:t xml:space="preserve">After seven years as prime </w:t>
      </w:r>
      <w:r w:rsidRPr="004F1C86">
        <w:rPr>
          <w:u w:val="single"/>
        </w:rPr>
        <w:t>minister</w:t>
      </w:r>
      <w:r w:rsidRPr="004F1C86">
        <w:rPr>
          <w:sz w:val="16"/>
        </w:rPr>
        <w:t xml:space="preserve">, </w:t>
      </w:r>
      <w:r w:rsidRPr="004F1C86">
        <w:rPr>
          <w:u w:val="single"/>
        </w:rPr>
        <w:t xml:space="preserve">Modi’s </w:t>
      </w:r>
      <w:r w:rsidRPr="004F1C86">
        <w:rPr>
          <w:b/>
          <w:bCs/>
          <w:u w:val="single"/>
        </w:rPr>
        <w:t>hyper-nationalistic</w:t>
      </w:r>
      <w:r w:rsidRPr="004F1C86">
        <w:rPr>
          <w:u w:val="single"/>
        </w:rPr>
        <w:t xml:space="preserve"> domestic agenda</w:t>
      </w:r>
      <w:r w:rsidRPr="004F1C86">
        <w:rPr>
          <w:sz w:val="16"/>
        </w:rPr>
        <w:t>—</w:t>
      </w:r>
      <w:r w:rsidRPr="004F1C86">
        <w:rPr>
          <w:u w:val="single"/>
        </w:rPr>
        <w:t>including his ambition of making the country</w:t>
      </w:r>
      <w:r w:rsidRPr="004F1C86">
        <w:rPr>
          <w:sz w:val="16"/>
        </w:rPr>
        <w:t xml:space="preserve"> a “</w:t>
      </w:r>
      <w:proofErr w:type="spellStart"/>
      <w:r w:rsidRPr="004F1C86">
        <w:rPr>
          <w:sz w:val="16"/>
        </w:rPr>
        <w:t>Vishwaguru</w:t>
      </w:r>
      <w:proofErr w:type="spellEnd"/>
      <w:r w:rsidRPr="004F1C86">
        <w:rPr>
          <w:sz w:val="16"/>
        </w:rPr>
        <w:t xml:space="preserve">” (or </w:t>
      </w:r>
      <w:r w:rsidRPr="004F1C86">
        <w:rPr>
          <w:b/>
          <w:bCs/>
          <w:u w:val="single"/>
        </w:rPr>
        <w:t>master to the world</w:t>
      </w:r>
      <w:r w:rsidRPr="004F1C86">
        <w:rPr>
          <w:sz w:val="16"/>
        </w:rPr>
        <w:t>)—</w:t>
      </w:r>
      <w:r w:rsidRPr="004F1C86">
        <w:rPr>
          <w:u w:val="single"/>
        </w:rPr>
        <w:t>now lies in tatters</w:t>
      </w:r>
      <w:r w:rsidRPr="004F1C86">
        <w:rPr>
          <w:sz w:val="16"/>
        </w:rPr>
        <w:t xml:space="preserve">. </w:t>
      </w:r>
      <w:r w:rsidRPr="004F1C86">
        <w:rPr>
          <w:u w:val="single"/>
        </w:rPr>
        <w:t>India</w:t>
      </w:r>
      <w:r w:rsidRPr="004F1C86">
        <w:rPr>
          <w:sz w:val="16"/>
        </w:rPr>
        <w:t>, which has been envisaged since former U.S. President Donald Trump’s administration beca</w:t>
      </w:r>
      <w:r w:rsidRPr="00AF76AC">
        <w:rPr>
          <w:sz w:val="16"/>
        </w:rPr>
        <w:t xml:space="preserve">me the Quadrilateral Security Dialogue’s lynchpin and focused other efforts in the Indo-Pacific strategy to counter China, </w:t>
      </w:r>
      <w:r w:rsidRPr="00AF76AC">
        <w:rPr>
          <w:u w:val="single"/>
        </w:rPr>
        <w:t>will have to work harder to justify that role</w:t>
      </w:r>
      <w:r w:rsidRPr="00AF76AC">
        <w:rPr>
          <w:sz w:val="16"/>
        </w:rPr>
        <w:t xml:space="preserve">. Meanwhile, China has redoubled its efforts in India’s neighborhood since the second wave began, strengthening its existing ties with South Asian countries and contrasting its strength and reliability with India’s limitations. No doubt, New Delhi will be able to regain a certain sense of normalcy in a few months, but </w:t>
      </w:r>
      <w:r w:rsidRPr="00AF76AC">
        <w:rPr>
          <w:u w:val="single"/>
        </w:rPr>
        <w:t xml:space="preserve">the </w:t>
      </w:r>
      <w:r w:rsidRPr="00790429">
        <w:rPr>
          <w:b/>
          <w:bCs/>
          <w:highlight w:val="green"/>
          <w:u w:val="single"/>
        </w:rPr>
        <w:t>mishandling of</w:t>
      </w:r>
      <w:r w:rsidRPr="000E528D">
        <w:rPr>
          <w:b/>
          <w:bCs/>
          <w:u w:val="single"/>
        </w:rPr>
        <w:t xml:space="preserve"> the </w:t>
      </w:r>
      <w:r w:rsidRPr="00790429">
        <w:rPr>
          <w:b/>
          <w:bCs/>
          <w:highlight w:val="green"/>
          <w:u w:val="single"/>
        </w:rPr>
        <w:t>pandemic</w:t>
      </w:r>
      <w:r w:rsidRPr="00AF76AC">
        <w:rPr>
          <w:u w:val="single"/>
        </w:rPr>
        <w:t xml:space="preserve"> has </w:t>
      </w:r>
      <w:r w:rsidRPr="00790429">
        <w:rPr>
          <w:highlight w:val="green"/>
          <w:u w:val="single"/>
        </w:rPr>
        <w:t>dealt</w:t>
      </w:r>
      <w:r w:rsidRPr="00AF76AC">
        <w:rPr>
          <w:u w:val="single"/>
        </w:rPr>
        <w:t xml:space="preserve"> it a </w:t>
      </w:r>
      <w:r w:rsidRPr="00790429">
        <w:rPr>
          <w:highlight w:val="green"/>
          <w:u w:val="single"/>
        </w:rPr>
        <w:t xml:space="preserve">weaker hand in </w:t>
      </w:r>
      <w:r w:rsidRPr="000E528D">
        <w:rPr>
          <w:b/>
          <w:bCs/>
          <w:u w:val="single"/>
        </w:rPr>
        <w:t xml:space="preserve">ongoing backchannel </w:t>
      </w:r>
      <w:r w:rsidRPr="00790429">
        <w:rPr>
          <w:b/>
          <w:bCs/>
          <w:highlight w:val="green"/>
          <w:u w:val="single"/>
        </w:rPr>
        <w:t>talks with Islamabad</w:t>
      </w:r>
      <w:r w:rsidRPr="00AF76AC">
        <w:rPr>
          <w:sz w:val="16"/>
        </w:rPr>
        <w:t xml:space="preserve"> </w:t>
      </w:r>
      <w:r w:rsidRPr="00AF76AC">
        <w:rPr>
          <w:u w:val="single"/>
        </w:rPr>
        <w:t>and border negotiations with Beijing</w:t>
      </w:r>
      <w:r w:rsidRPr="00AF76AC">
        <w:rPr>
          <w:sz w:val="16"/>
        </w:rPr>
        <w:t xml:space="preserve">. But </w:t>
      </w:r>
      <w:r w:rsidRPr="00AF76AC">
        <w:rPr>
          <w:u w:val="single"/>
        </w:rPr>
        <w:t xml:space="preserve">even </w:t>
      </w:r>
      <w:r w:rsidRPr="00790429">
        <w:rPr>
          <w:b/>
          <w:bCs/>
          <w:highlight w:val="green"/>
          <w:u w:val="single"/>
        </w:rPr>
        <w:t>longer-lasting damage</w:t>
      </w:r>
      <w:r w:rsidRPr="00AF76AC">
        <w:rPr>
          <w:u w:val="single"/>
        </w:rPr>
        <w:t xml:space="preserve"> </w:t>
      </w:r>
      <w:r w:rsidRPr="00790429">
        <w:rPr>
          <w:highlight w:val="green"/>
          <w:u w:val="single"/>
        </w:rPr>
        <w:t>has been done to India’s soft power</w:t>
      </w:r>
      <w:r w:rsidRPr="00AF76AC">
        <w:rPr>
          <w:sz w:val="16"/>
        </w:rPr>
        <w:t xml:space="preserve">, which was already dented under Modi’s authoritarian regime. </w:t>
      </w:r>
      <w:r w:rsidRPr="00AF76AC">
        <w:rPr>
          <w:u w:val="single"/>
        </w:rPr>
        <w:t>This is a big problem for the government</w:t>
      </w:r>
      <w:r w:rsidRPr="00AF76AC">
        <w:rPr>
          <w:sz w:val="16"/>
        </w:rPr>
        <w:t xml:space="preserve"> as </w:t>
      </w:r>
      <w:r w:rsidRPr="000E528D">
        <w:rPr>
          <w:u w:val="single"/>
        </w:rPr>
        <w:t>it was soft</w:t>
      </w:r>
      <w:r w:rsidRPr="00AF76AC">
        <w:rPr>
          <w:u w:val="single"/>
        </w:rPr>
        <w:t xml:space="preserve"> </w:t>
      </w:r>
      <w:r w:rsidRPr="000E528D">
        <w:rPr>
          <w:u w:val="single"/>
        </w:rPr>
        <w:t>power that allowed New Delhi</w:t>
      </w:r>
      <w:r w:rsidRPr="00AF76AC">
        <w:rPr>
          <w:u w:val="single"/>
        </w:rPr>
        <w:t xml:space="preserve"> to assert itself for a seat at the global high table</w:t>
      </w:r>
      <w:r w:rsidRPr="00AF76AC">
        <w:rPr>
          <w:sz w:val="16"/>
        </w:rPr>
        <w:t xml:space="preserve"> to begin with. Front page images and video clips of constantly burning pyres and dying patients may recede from the foreground with </w:t>
      </w:r>
      <w:proofErr w:type="gramStart"/>
      <w:r w:rsidRPr="00AF76AC">
        <w:rPr>
          <w:sz w:val="16"/>
        </w:rPr>
        <w:t>time, but</w:t>
      </w:r>
      <w:proofErr w:type="gramEnd"/>
      <w:r w:rsidRPr="00AF76AC">
        <w:rPr>
          <w:sz w:val="16"/>
        </w:rPr>
        <w:t xml:space="preserve"> </w:t>
      </w:r>
      <w:r w:rsidRPr="00AF76AC">
        <w:rPr>
          <w:u w:val="single"/>
        </w:rPr>
        <w:t>rebuilding India’s diplomatic heft and geopolitical prominence will need more than the passage of months</w:t>
      </w:r>
      <w:r w:rsidRPr="00AF76AC">
        <w:rPr>
          <w:sz w:val="16"/>
        </w:rPr>
        <w:t xml:space="preserve"> and years. </w:t>
      </w:r>
      <w:r w:rsidRPr="00AF76AC">
        <w:rPr>
          <w:u w:val="single"/>
        </w:rPr>
        <w:t>It will take a concerted effort</w:t>
      </w:r>
      <w:r w:rsidRPr="00AF76AC">
        <w:rPr>
          <w:sz w:val="16"/>
        </w:rPr>
        <w:t xml:space="preserve">, and S. Jaishankar, Modi’s chosen man to be </w:t>
      </w:r>
      <w:r w:rsidRPr="00AF76AC">
        <w:rPr>
          <w:u w:val="single"/>
        </w:rPr>
        <w:t>India’s foreign minister</w:t>
      </w:r>
      <w:r w:rsidRPr="00AF76AC">
        <w:rPr>
          <w:sz w:val="16"/>
        </w:rPr>
        <w:t xml:space="preserve">, has so far appeared unequal to the task. In March, when the second wave of the pandemic started unfolding in India, Jaishankar’s ministry </w:t>
      </w:r>
      <w:r w:rsidRPr="00AF76AC">
        <w:rPr>
          <w:u w:val="single"/>
        </w:rPr>
        <w:t>was busy issuing official statements and organizing social media storms</w:t>
      </w:r>
      <w:r w:rsidRPr="00AF76AC">
        <w:rPr>
          <w:sz w:val="16"/>
        </w:rPr>
        <w:t xml:space="preserve"> against popstar Rihanna and climate change activist Greta Thunberg. On Thursday, at the peak of the health crisis, Jaishankar’s focus </w:t>
      </w:r>
      <w:proofErr w:type="gramStart"/>
      <w:r w:rsidRPr="00AF76AC">
        <w:rPr>
          <w:sz w:val="16"/>
        </w:rPr>
        <w:t>in</w:t>
      </w:r>
      <w:proofErr w:type="gramEnd"/>
      <w:r w:rsidRPr="00AF76AC">
        <w:rPr>
          <w:sz w:val="16"/>
        </w:rPr>
        <w:t xml:space="preserve"> a meeting with all the Indian ambassadors to various global capitals was on countering the so-called “one-sided” narrative in international media, which said Modi’s government had failed the country by its “incompetent” handling of the second pandemic wave. Until recently, Jaishankar was also the most enthusiastic promoter of the government’s Vaccine </w:t>
      </w:r>
      <w:proofErr w:type="spellStart"/>
      <w:r w:rsidRPr="00AF76AC">
        <w:rPr>
          <w:sz w:val="16"/>
        </w:rPr>
        <w:t>Maitri</w:t>
      </w:r>
      <w:proofErr w:type="spellEnd"/>
      <w:r w:rsidRPr="00AF76AC">
        <w:rPr>
          <w:sz w:val="16"/>
        </w:rPr>
        <w:t xml:space="preserve"> (or “Vaccine Friendship”) program, under which New Delhi supplied around 66.4 million doses of the India-made AstraZeneca vaccine to 95 countries in packing boxes marked prominently with large pictures of Modi. These vaccines were either commercially contracted, given as bilateral grants, or transferred under the World </w:t>
      </w:r>
      <w:r w:rsidRPr="00AF76AC">
        <w:rPr>
          <w:sz w:val="16"/>
        </w:rPr>
        <w:lastRenderedPageBreak/>
        <w:t xml:space="preserve">Health Organization’s COVID-19 Vaccines Global Access (COVAX) scheme for poorer countries. Meanwhile, </w:t>
      </w:r>
      <w:r w:rsidRPr="00790429">
        <w:rPr>
          <w:highlight w:val="green"/>
          <w:u w:val="single"/>
        </w:rPr>
        <w:t>India’s</w:t>
      </w:r>
      <w:r w:rsidRPr="00AF76AC">
        <w:rPr>
          <w:sz w:val="16"/>
        </w:rPr>
        <w:t xml:space="preserve"> own </w:t>
      </w:r>
      <w:r w:rsidRPr="00790429">
        <w:rPr>
          <w:highlight w:val="green"/>
          <w:u w:val="single"/>
        </w:rPr>
        <w:t xml:space="preserve">vaccination rollout has been </w:t>
      </w:r>
      <w:r w:rsidRPr="00790429">
        <w:rPr>
          <w:b/>
          <w:bCs/>
          <w:highlight w:val="green"/>
          <w:u w:val="single"/>
        </w:rPr>
        <w:t>dismal</w:t>
      </w:r>
      <w:r w:rsidRPr="00AF76AC">
        <w:rPr>
          <w:sz w:val="16"/>
        </w:rPr>
        <w:t xml:space="preserve">. </w:t>
      </w:r>
      <w:r w:rsidRPr="00AF76AC">
        <w:rPr>
          <w:u w:val="single"/>
        </w:rPr>
        <w:t>Around 2 percent of Indians have been fully vaccinated, despite the country being the world’s biggest vaccine manufacturer</w:t>
      </w:r>
      <w:r w:rsidRPr="00AF76AC">
        <w:rPr>
          <w:sz w:val="16"/>
        </w:rPr>
        <w:t xml:space="preserve">—a misstep that has emerged as one of the key culprits for India’s uncontrolled second </w:t>
      </w:r>
      <w:r w:rsidRPr="004F1C86">
        <w:rPr>
          <w:sz w:val="16"/>
        </w:rPr>
        <w:t xml:space="preserve">wave. </w:t>
      </w:r>
      <w:r w:rsidRPr="004F1C86">
        <w:rPr>
          <w:u w:val="single"/>
        </w:rPr>
        <w:t>Having exported doses in a quest for personal glory</w:t>
      </w:r>
      <w:r w:rsidRPr="00AF76AC">
        <w:rPr>
          <w:u w:val="single"/>
        </w:rPr>
        <w:t xml:space="preserve">, </w:t>
      </w:r>
      <w:r w:rsidRPr="00790429">
        <w:rPr>
          <w:highlight w:val="green"/>
          <w:u w:val="single"/>
        </w:rPr>
        <w:t>Modi is now awaiting</w:t>
      </w:r>
      <w:r w:rsidRPr="00AF76AC">
        <w:rPr>
          <w:u w:val="single"/>
        </w:rPr>
        <w:t xml:space="preserve"> 20 million doses of AstraZeneca </w:t>
      </w:r>
      <w:r w:rsidRPr="00790429">
        <w:rPr>
          <w:highlight w:val="green"/>
          <w:u w:val="single"/>
        </w:rPr>
        <w:t>vaccines</w:t>
      </w:r>
      <w:r w:rsidRPr="00AF76AC">
        <w:rPr>
          <w:u w:val="single"/>
        </w:rPr>
        <w:t xml:space="preserve"> from the United States </w:t>
      </w:r>
      <w:r w:rsidRPr="00790429">
        <w:rPr>
          <w:highlight w:val="green"/>
          <w:u w:val="single"/>
        </w:rPr>
        <w:t>after</w:t>
      </w:r>
      <w:r w:rsidRPr="00AF76AC">
        <w:rPr>
          <w:u w:val="single"/>
        </w:rPr>
        <w:t xml:space="preserve"> abruptly </w:t>
      </w:r>
      <w:r w:rsidRPr="00790429">
        <w:rPr>
          <w:highlight w:val="green"/>
          <w:u w:val="single"/>
        </w:rPr>
        <w:t>reversing</w:t>
      </w:r>
      <w:r w:rsidRPr="00AF76AC">
        <w:rPr>
          <w:u w:val="single"/>
        </w:rPr>
        <w:t xml:space="preserve"> 16 years of </w:t>
      </w:r>
      <w:r w:rsidRPr="00790429">
        <w:rPr>
          <w:highlight w:val="green"/>
          <w:u w:val="single"/>
        </w:rPr>
        <w:t>policy</w:t>
      </w:r>
      <w:r w:rsidRPr="00AF76AC">
        <w:rPr>
          <w:sz w:val="16"/>
        </w:rPr>
        <w:t xml:space="preserve">, as indicated in its disaster management documents, </w:t>
      </w:r>
      <w:r w:rsidRPr="00790429">
        <w:rPr>
          <w:highlight w:val="green"/>
          <w:u w:val="single"/>
        </w:rPr>
        <w:t xml:space="preserve">against </w:t>
      </w:r>
      <w:r w:rsidRPr="00790429">
        <w:rPr>
          <w:b/>
          <w:bCs/>
          <w:highlight w:val="green"/>
          <w:u w:val="single"/>
        </w:rPr>
        <w:t xml:space="preserve">accepting </w:t>
      </w:r>
      <w:r w:rsidRPr="000E528D">
        <w:rPr>
          <w:b/>
          <w:bCs/>
          <w:u w:val="single"/>
        </w:rPr>
        <w:t>bilateral</w:t>
      </w:r>
      <w:r w:rsidRPr="000E528D">
        <w:rPr>
          <w:b/>
          <w:bCs/>
          <w:sz w:val="16"/>
        </w:rPr>
        <w:t xml:space="preserve"> </w:t>
      </w:r>
      <w:r w:rsidRPr="00790429">
        <w:rPr>
          <w:b/>
          <w:bCs/>
          <w:highlight w:val="green"/>
          <w:u w:val="single"/>
        </w:rPr>
        <w:t>aid</w:t>
      </w:r>
      <w:r w:rsidRPr="00AF76AC">
        <w:rPr>
          <w:u w:val="single"/>
        </w:rPr>
        <w:t xml:space="preserve">. </w:t>
      </w:r>
      <w:r w:rsidRPr="00790429">
        <w:rPr>
          <w:highlight w:val="green"/>
          <w:u w:val="single"/>
        </w:rPr>
        <w:t>It is bad enough that India</w:t>
      </w:r>
      <w:r w:rsidRPr="00AF76AC">
        <w:rPr>
          <w:u w:val="single"/>
        </w:rPr>
        <w:t xml:space="preserve"> </w:t>
      </w:r>
      <w:r w:rsidRPr="00790429">
        <w:rPr>
          <w:highlight w:val="green"/>
          <w:u w:val="single"/>
        </w:rPr>
        <w:t>is</w:t>
      </w:r>
      <w:r w:rsidRPr="00AF76AC">
        <w:rPr>
          <w:u w:val="single"/>
        </w:rPr>
        <w:t xml:space="preserve"> </w:t>
      </w:r>
      <w:r w:rsidRPr="00790429">
        <w:rPr>
          <w:highlight w:val="green"/>
          <w:u w:val="single"/>
        </w:rPr>
        <w:t>getting help from</w:t>
      </w:r>
      <w:r w:rsidRPr="00AF76AC">
        <w:rPr>
          <w:u w:val="single"/>
        </w:rPr>
        <w:t xml:space="preserve"> traditional partners like</w:t>
      </w:r>
      <w:r w:rsidRPr="00AF76AC">
        <w:rPr>
          <w:sz w:val="16"/>
        </w:rPr>
        <w:t xml:space="preserve"> </w:t>
      </w:r>
      <w:r w:rsidRPr="00AF76AC">
        <w:rPr>
          <w:u w:val="single"/>
        </w:rPr>
        <w:t>the</w:t>
      </w:r>
      <w:r w:rsidRPr="00AF76AC">
        <w:rPr>
          <w:sz w:val="16"/>
        </w:rPr>
        <w:t xml:space="preserve"> </w:t>
      </w:r>
      <w:r w:rsidRPr="00790429">
        <w:rPr>
          <w:highlight w:val="green"/>
          <w:u w:val="single"/>
        </w:rPr>
        <w:t>U</w:t>
      </w:r>
      <w:r w:rsidRPr="00AF76AC">
        <w:rPr>
          <w:sz w:val="16"/>
        </w:rPr>
        <w:t xml:space="preserve">nited </w:t>
      </w:r>
      <w:r w:rsidRPr="00790429">
        <w:rPr>
          <w:highlight w:val="green"/>
          <w:u w:val="single"/>
        </w:rPr>
        <w:t>S</w:t>
      </w:r>
      <w:r w:rsidRPr="000E528D">
        <w:rPr>
          <w:sz w:val="16"/>
        </w:rPr>
        <w:t>t</w:t>
      </w:r>
      <w:r w:rsidRPr="00AF76AC">
        <w:rPr>
          <w:sz w:val="16"/>
        </w:rPr>
        <w:t xml:space="preserve">ates </w:t>
      </w:r>
      <w:r w:rsidRPr="00AF76AC">
        <w:rPr>
          <w:u w:val="single"/>
        </w:rPr>
        <w:t xml:space="preserve">and Russia, </w:t>
      </w:r>
      <w:r w:rsidRPr="00790429">
        <w:rPr>
          <w:highlight w:val="green"/>
          <w:u w:val="single"/>
        </w:rPr>
        <w:t>but it is also accepting supplies</w:t>
      </w:r>
      <w:r w:rsidRPr="00AF76AC">
        <w:rPr>
          <w:u w:val="single"/>
        </w:rPr>
        <w:t xml:space="preserve"> coming </w:t>
      </w:r>
      <w:r w:rsidRPr="00790429">
        <w:rPr>
          <w:highlight w:val="green"/>
          <w:u w:val="single"/>
        </w:rPr>
        <w:t>from China</w:t>
      </w:r>
      <w:r w:rsidRPr="00AF76AC">
        <w:rPr>
          <w:sz w:val="16"/>
        </w:rPr>
        <w:t xml:space="preserve">, with which India’s relationship has been increasingly strained under Modi. And </w:t>
      </w:r>
      <w:r w:rsidRPr="00AF76AC">
        <w:rPr>
          <w:u w:val="single"/>
        </w:rPr>
        <w:t xml:space="preserve">it must have been particularly galling to the prime minister that </w:t>
      </w:r>
      <w:r w:rsidRPr="00790429">
        <w:rPr>
          <w:b/>
          <w:bCs/>
          <w:highlight w:val="green"/>
          <w:u w:val="single"/>
        </w:rPr>
        <w:t>even Pakistan</w:t>
      </w:r>
      <w:r w:rsidRPr="00790429">
        <w:rPr>
          <w:highlight w:val="green"/>
          <w:u w:val="single"/>
        </w:rPr>
        <w:t xml:space="preserve"> made an offer</w:t>
      </w:r>
      <w:r w:rsidRPr="00AF76AC">
        <w:rPr>
          <w:u w:val="single"/>
        </w:rPr>
        <w:t xml:space="preserve"> </w:t>
      </w:r>
      <w:r w:rsidRPr="00790429">
        <w:rPr>
          <w:highlight w:val="green"/>
          <w:u w:val="single"/>
        </w:rPr>
        <w:t>to help</w:t>
      </w:r>
      <w:r w:rsidRPr="00AF76AC">
        <w:rPr>
          <w:u w:val="single"/>
        </w:rPr>
        <w:t xml:space="preserve"> with medical supplies and equipment</w:t>
      </w:r>
      <w:r w:rsidRPr="00AF76AC">
        <w:rPr>
          <w:sz w:val="16"/>
        </w:rPr>
        <w:t xml:space="preserve">. </w:t>
      </w:r>
      <w:r w:rsidRPr="00AF76AC">
        <w:rPr>
          <w:u w:val="single"/>
        </w:rPr>
        <w:t>So woeful is India’s situation that it has started importing 88,000 pounds of medical oxygen daily from</w:t>
      </w:r>
      <w:r w:rsidRPr="00AF76AC">
        <w:rPr>
          <w:sz w:val="16"/>
        </w:rPr>
        <w:t xml:space="preserve"> the tiny Himalayan kingdom of </w:t>
      </w:r>
      <w:r w:rsidRPr="00AF76AC">
        <w:rPr>
          <w:u w:val="single"/>
        </w:rPr>
        <w:t>Bhutan</w:t>
      </w:r>
      <w:r w:rsidRPr="00AF76AC">
        <w:rPr>
          <w:sz w:val="16"/>
        </w:rPr>
        <w:t xml:space="preserve">. Most Indians acknowledge their country was in an economic recession last year, and accepting bilateral aid is more of a compulsion than a choice. But how will they reconcile that with the fact that work on a $2 billion project to reconstruct a government office complex in the national capital, including building a new residence for Modi, continues unabated as an “essential service” during the </w:t>
      </w:r>
      <w:r w:rsidRPr="004F1C86">
        <w:rPr>
          <w:sz w:val="16"/>
        </w:rPr>
        <w:t xml:space="preserve">pandemic? </w:t>
      </w:r>
      <w:r w:rsidRPr="004F1C86">
        <w:rPr>
          <w:u w:val="single"/>
        </w:rPr>
        <w:t xml:space="preserve">Modi boasted of having made India a </w:t>
      </w:r>
      <w:proofErr w:type="spellStart"/>
      <w:r w:rsidRPr="004F1C86">
        <w:rPr>
          <w:b/>
          <w:bCs/>
          <w:u w:val="single"/>
        </w:rPr>
        <w:t>Vishwaguru</w:t>
      </w:r>
      <w:proofErr w:type="spellEnd"/>
      <w:r w:rsidRPr="004F1C86">
        <w:rPr>
          <w:u w:val="single"/>
        </w:rPr>
        <w:t xml:space="preserve"> and personally</w:t>
      </w:r>
      <w:r w:rsidRPr="00AF76AC">
        <w:rPr>
          <w:u w:val="single"/>
        </w:rPr>
        <w:t xml:space="preserve"> enhancing national prestige through his numerous global trips</w:t>
      </w:r>
      <w:r w:rsidRPr="00AF76AC">
        <w:rPr>
          <w:sz w:val="16"/>
        </w:rPr>
        <w:t xml:space="preserve">. </w:t>
      </w:r>
      <w:r w:rsidRPr="00790429">
        <w:rPr>
          <w:highlight w:val="green"/>
          <w:u w:val="single"/>
        </w:rPr>
        <w:t>His ultranationalist supporters</w:t>
      </w:r>
      <w:r w:rsidRPr="00AF76AC">
        <w:rPr>
          <w:u w:val="single"/>
        </w:rPr>
        <w:t xml:space="preserve"> had </w:t>
      </w:r>
      <w:r w:rsidRPr="00790429">
        <w:rPr>
          <w:highlight w:val="green"/>
          <w:u w:val="single"/>
        </w:rPr>
        <w:t>started assuming India was</w:t>
      </w:r>
      <w:r w:rsidRPr="00AF76AC">
        <w:rPr>
          <w:u w:val="single"/>
        </w:rPr>
        <w:t xml:space="preserve"> already a </w:t>
      </w:r>
      <w:r w:rsidRPr="00790429">
        <w:rPr>
          <w:b/>
          <w:bCs/>
          <w:highlight w:val="green"/>
          <w:u w:val="single"/>
        </w:rPr>
        <w:t>global power</w:t>
      </w:r>
      <w:r w:rsidRPr="00AF76AC">
        <w:rPr>
          <w:sz w:val="16"/>
        </w:rPr>
        <w:t xml:space="preserve"> in the same league as the United States and China. </w:t>
      </w:r>
      <w:r w:rsidRPr="00790429">
        <w:rPr>
          <w:highlight w:val="green"/>
          <w:u w:val="single"/>
        </w:rPr>
        <w:t>This</w:t>
      </w:r>
      <w:r w:rsidRPr="00AF76AC">
        <w:rPr>
          <w:u w:val="single"/>
        </w:rPr>
        <w:t xml:space="preserve"> feeling </w:t>
      </w:r>
      <w:r w:rsidRPr="00790429">
        <w:rPr>
          <w:highlight w:val="green"/>
          <w:u w:val="single"/>
        </w:rPr>
        <w:t>tied in with</w:t>
      </w:r>
      <w:r w:rsidRPr="00AF76AC">
        <w:rPr>
          <w:u w:val="single"/>
        </w:rPr>
        <w:t xml:space="preserve"> his </w:t>
      </w:r>
      <w:r w:rsidRPr="00790429">
        <w:rPr>
          <w:highlight w:val="green"/>
          <w:u w:val="single"/>
        </w:rPr>
        <w:t>domestic political positioning</w:t>
      </w:r>
      <w:r w:rsidRPr="00AF76AC">
        <w:rPr>
          <w:sz w:val="16"/>
        </w:rPr>
        <w:t xml:space="preserve">. Hindutva, or homogenized Hindu nationalism, was offered as the ideology that had made this supremacy </w:t>
      </w:r>
      <w:r w:rsidRPr="004F1C86">
        <w:rPr>
          <w:sz w:val="16"/>
        </w:rPr>
        <w:t xml:space="preserve">possible. </w:t>
      </w:r>
      <w:r w:rsidRPr="004F1C86">
        <w:rPr>
          <w:u w:val="single"/>
        </w:rPr>
        <w:t xml:space="preserve">But now Modi’s supporters find their dreams of a </w:t>
      </w:r>
      <w:r w:rsidRPr="004F1C86">
        <w:rPr>
          <w:b/>
          <w:bCs/>
          <w:u w:val="single"/>
        </w:rPr>
        <w:t>global power shattered</w:t>
      </w:r>
      <w:r w:rsidRPr="004F1C86">
        <w:rPr>
          <w:b/>
          <w:bCs/>
          <w:sz w:val="16"/>
        </w:rPr>
        <w:t>.</w:t>
      </w:r>
      <w:r w:rsidRPr="004F1C86">
        <w:rPr>
          <w:sz w:val="16"/>
        </w:rPr>
        <w:t xml:space="preserve"> </w:t>
      </w:r>
      <w:r w:rsidRPr="004F1C86">
        <w:rPr>
          <w:u w:val="single"/>
        </w:rPr>
        <w:t>They mu</w:t>
      </w:r>
      <w:r w:rsidRPr="00AF76AC">
        <w:rPr>
          <w:u w:val="single"/>
        </w:rPr>
        <w:t>st</w:t>
      </w:r>
      <w:r w:rsidRPr="00AF76AC">
        <w:rPr>
          <w:sz w:val="16"/>
        </w:rPr>
        <w:t xml:space="preserve"> instead </w:t>
      </w:r>
      <w:r w:rsidRPr="00AF76AC">
        <w:rPr>
          <w:u w:val="single"/>
        </w:rPr>
        <w:t>confront</w:t>
      </w:r>
      <w:r w:rsidRPr="00AF76AC">
        <w:rPr>
          <w:sz w:val="16"/>
        </w:rPr>
        <w:t xml:space="preserve"> the </w:t>
      </w:r>
      <w:r w:rsidRPr="00AF76AC">
        <w:rPr>
          <w:u w:val="single"/>
        </w:rPr>
        <w:t>harsh reality of being citizens</w:t>
      </w:r>
      <w:r w:rsidRPr="00AF76AC">
        <w:rPr>
          <w:sz w:val="16"/>
        </w:rPr>
        <w:t xml:space="preserve"> </w:t>
      </w:r>
      <w:r w:rsidRPr="00AF76AC">
        <w:rPr>
          <w:u w:val="single"/>
        </w:rPr>
        <w:t>of</w:t>
      </w:r>
      <w:r w:rsidRPr="00AF76AC">
        <w:rPr>
          <w:sz w:val="16"/>
        </w:rPr>
        <w:t xml:space="preserve"> </w:t>
      </w:r>
      <w:r w:rsidRPr="00AF76AC">
        <w:rPr>
          <w:u w:val="single"/>
        </w:rPr>
        <w:t>a</w:t>
      </w:r>
      <w:r w:rsidRPr="00AF76AC">
        <w:rPr>
          <w:sz w:val="16"/>
        </w:rPr>
        <w:t xml:space="preserve"> so-called “</w:t>
      </w:r>
      <w:r w:rsidRPr="00AF76AC">
        <w:rPr>
          <w:u w:val="single"/>
        </w:rPr>
        <w:t>third world country</w:t>
      </w:r>
      <w:r w:rsidRPr="00AF76AC">
        <w:rPr>
          <w:sz w:val="16"/>
        </w:rPr>
        <w:t xml:space="preserve">,” </w:t>
      </w:r>
      <w:r w:rsidRPr="00AF76AC">
        <w:rPr>
          <w:u w:val="single"/>
        </w:rPr>
        <w:t>which is dependent once again on the largesse of others</w:t>
      </w:r>
      <w:r w:rsidRPr="00AF76AC">
        <w:rPr>
          <w:sz w:val="16"/>
        </w:rPr>
        <w:t xml:space="preserve">. As the Indian economy continues to be hammered by the pandemic, there is little Modi can offer economically to his base. </w:t>
      </w:r>
      <w:r w:rsidRPr="00AF76AC">
        <w:rPr>
          <w:u w:val="single"/>
        </w:rPr>
        <w:t xml:space="preserve">The </w:t>
      </w:r>
      <w:r w:rsidRPr="00790429">
        <w:rPr>
          <w:highlight w:val="green"/>
          <w:u w:val="single"/>
        </w:rPr>
        <w:t xml:space="preserve">edifice of </w:t>
      </w:r>
      <w:r w:rsidRPr="00790429">
        <w:rPr>
          <w:b/>
          <w:bCs/>
          <w:highlight w:val="green"/>
          <w:u w:val="single"/>
        </w:rPr>
        <w:t>nationalist</w:t>
      </w:r>
      <w:r w:rsidRPr="00AF76AC">
        <w:rPr>
          <w:u w:val="single"/>
        </w:rPr>
        <w:t xml:space="preserve"> </w:t>
      </w:r>
      <w:r w:rsidRPr="00790429">
        <w:rPr>
          <w:highlight w:val="green"/>
          <w:u w:val="single"/>
        </w:rPr>
        <w:t>pride</w:t>
      </w:r>
      <w:r w:rsidRPr="00AF76AC">
        <w:rPr>
          <w:u w:val="single"/>
        </w:rPr>
        <w:t xml:space="preserve">, prestige, </w:t>
      </w:r>
      <w:r w:rsidRPr="00790429">
        <w:rPr>
          <w:highlight w:val="green"/>
          <w:u w:val="single"/>
        </w:rPr>
        <w:t xml:space="preserve">and </w:t>
      </w:r>
      <w:r w:rsidRPr="00790429">
        <w:rPr>
          <w:b/>
          <w:bCs/>
          <w:highlight w:val="green"/>
          <w:u w:val="single"/>
        </w:rPr>
        <w:t>global respect</w:t>
      </w:r>
      <w:r w:rsidRPr="00790429">
        <w:rPr>
          <w:highlight w:val="green"/>
          <w:u w:val="single"/>
        </w:rPr>
        <w:t xml:space="preserve"> built by Modi</w:t>
      </w:r>
      <w:r w:rsidRPr="00AF76AC">
        <w:rPr>
          <w:u w:val="single"/>
        </w:rPr>
        <w:t xml:space="preserve"> on his so-called foreign-policy prowess </w:t>
      </w:r>
      <w:r w:rsidRPr="00790429">
        <w:rPr>
          <w:highlight w:val="green"/>
          <w:u w:val="single"/>
        </w:rPr>
        <w:t>has been demolished by</w:t>
      </w:r>
      <w:r w:rsidRPr="00AF76AC">
        <w:rPr>
          <w:u w:val="single"/>
        </w:rPr>
        <w:t xml:space="preserve"> the </w:t>
      </w:r>
      <w:r w:rsidRPr="00790429">
        <w:rPr>
          <w:highlight w:val="green"/>
          <w:u w:val="single"/>
        </w:rPr>
        <w:t>pandemic</w:t>
      </w:r>
      <w:r w:rsidRPr="00AF76AC">
        <w:rPr>
          <w:sz w:val="16"/>
        </w:rPr>
        <w:t xml:space="preserve">. The pandemic has hurt India in other ways too. Australia, a member of the Quadrilateral Security Dialogue (or Quad), has imposed a ban on its citizens from returning home, threatening five-year prison sentences, if they have spent time in India. In its first leaders’ summit in March, the grouping decided to provide a billion doses of the COVID-19 vaccine to the Indo-Pacific region by 2022. The vaccines were to be produced in India, funded by the United States and Japan, and distributed by Australia, in what was seen as the showpiece initiative to move the Quad away from its security-centric approach and soften its reputation as an anti-China grouping. With India struggling to produce vaccines for its own citizens hit by the pandemic, it is unlikely the Quad will be able to keep its scheme on schedule. In the bargain, New Delhi’s position as the lynchpin of the Quad stands considerably diminished. If India stumbles, the American dream of the Quad can never become a reality. Beijing has already moved in to take advantage of India’s misfortune to strengthen its ties with other South Asian countries. Last Tuesday, the Chinese foreign minister held a meeting with his counterparts from Afghanistan, Bangladesh, Nepal, Pakistan, and Sri Lanka for cooperation against COVID-19. India was absent from the meeting. And although Afghanistan, Bangladesh, Nepal, and Sri Lanka have received some vaccine supplies from India and expect more, these countries are now looking toward Beijing for doses after New Delhi failed to keep up its commercial and COVAX commitments. In the race between the two Asian giants to be an attractive and reliable partner in South Asia, India seems to have finished behind China. China has also pressed its advantage along its restive border with India. After an initial disengagement in Ladakh, India, China refused to pull back any further from other Indian-held territories it had moved into last summer. It stonewalled Indian attempts to discuss these areas in the last round of talks between the two sides, and it has constructed permanent military infrastructure and deployed troops close to the disputed border. </w:t>
      </w:r>
      <w:r w:rsidRPr="00790429">
        <w:rPr>
          <w:highlight w:val="green"/>
          <w:u w:val="single"/>
        </w:rPr>
        <w:t>If there were ever a time for India to demonstrate</w:t>
      </w:r>
      <w:r w:rsidRPr="00AF76AC">
        <w:rPr>
          <w:u w:val="single"/>
        </w:rPr>
        <w:t xml:space="preserve"> its </w:t>
      </w:r>
      <w:r w:rsidRPr="00790429">
        <w:rPr>
          <w:highlight w:val="green"/>
          <w:u w:val="single"/>
        </w:rPr>
        <w:t>strength, it would be now</w:t>
      </w:r>
      <w:r w:rsidRPr="00AF76AC">
        <w:rPr>
          <w:u w:val="single"/>
        </w:rPr>
        <w:t xml:space="preserve">. </w:t>
      </w:r>
      <w:r w:rsidRPr="00790429">
        <w:rPr>
          <w:highlight w:val="green"/>
          <w:u w:val="single"/>
        </w:rPr>
        <w:t>But</w:t>
      </w:r>
      <w:r w:rsidRPr="00AF76AC">
        <w:rPr>
          <w:u w:val="single"/>
        </w:rPr>
        <w:t xml:space="preserve"> the second wave of </w:t>
      </w:r>
      <w:r w:rsidRPr="00790429">
        <w:rPr>
          <w:highlight w:val="green"/>
          <w:u w:val="single"/>
        </w:rPr>
        <w:t xml:space="preserve">COVID-19 has forced </w:t>
      </w:r>
      <w:r w:rsidRPr="00790429">
        <w:rPr>
          <w:b/>
          <w:bCs/>
          <w:highlight w:val="green"/>
          <w:u w:val="single"/>
        </w:rPr>
        <w:t>the opposite</w:t>
      </w:r>
      <w:r w:rsidRPr="00AF76AC">
        <w:rPr>
          <w:sz w:val="16"/>
        </w:rPr>
        <w:t xml:space="preserve">. </w:t>
      </w:r>
      <w:r w:rsidRPr="00AF76AC">
        <w:rPr>
          <w:u w:val="single"/>
        </w:rPr>
        <w:t xml:space="preserve">A </w:t>
      </w:r>
      <w:r w:rsidRPr="00790429">
        <w:rPr>
          <w:highlight w:val="green"/>
          <w:u w:val="single"/>
        </w:rPr>
        <w:t>similar impact will be felt during</w:t>
      </w:r>
      <w:r w:rsidRPr="00AF76AC">
        <w:rPr>
          <w:u w:val="single"/>
        </w:rPr>
        <w:t xml:space="preserve"> New </w:t>
      </w:r>
      <w:r w:rsidRPr="00790429">
        <w:rPr>
          <w:highlight w:val="green"/>
          <w:u w:val="single"/>
        </w:rPr>
        <w:t>Delhi’s</w:t>
      </w:r>
      <w:r w:rsidRPr="00AF76AC">
        <w:rPr>
          <w:u w:val="single"/>
        </w:rPr>
        <w:t xml:space="preserve"> ongoing backchannel </w:t>
      </w:r>
      <w:r w:rsidRPr="00790429">
        <w:rPr>
          <w:highlight w:val="green"/>
          <w:u w:val="single"/>
        </w:rPr>
        <w:t>talks</w:t>
      </w:r>
      <w:r w:rsidRPr="00AF76AC">
        <w:rPr>
          <w:u w:val="single"/>
        </w:rPr>
        <w:t xml:space="preserve"> </w:t>
      </w:r>
      <w:r w:rsidRPr="00790429">
        <w:rPr>
          <w:highlight w:val="green"/>
          <w:u w:val="single"/>
        </w:rPr>
        <w:t>with</w:t>
      </w:r>
      <w:r w:rsidRPr="00AF76AC">
        <w:rPr>
          <w:u w:val="single"/>
        </w:rPr>
        <w:t xml:space="preserve"> Islamabad</w:t>
      </w:r>
      <w:r w:rsidRPr="00AF76AC">
        <w:rPr>
          <w:sz w:val="16"/>
        </w:rPr>
        <w:t xml:space="preserve">, where </w:t>
      </w:r>
      <w:r w:rsidRPr="00790429">
        <w:rPr>
          <w:highlight w:val="green"/>
          <w:u w:val="single"/>
        </w:rPr>
        <w:t>Pakistan</w:t>
      </w:r>
      <w:r w:rsidRPr="00AF76AC">
        <w:rPr>
          <w:u w:val="single"/>
        </w:rPr>
        <w:t xml:space="preserve"> will likely try to take </w:t>
      </w:r>
      <w:r w:rsidRPr="001D087D">
        <w:rPr>
          <w:b/>
          <w:bCs/>
          <w:u w:val="single"/>
        </w:rPr>
        <w:t>full advantage</w:t>
      </w:r>
      <w:r w:rsidRPr="00AF76AC">
        <w:rPr>
          <w:u w:val="single"/>
        </w:rPr>
        <w:t xml:space="preserve"> of any </w:t>
      </w:r>
      <w:r w:rsidRPr="001D087D">
        <w:rPr>
          <w:b/>
          <w:bCs/>
          <w:u w:val="single"/>
        </w:rPr>
        <w:t>chinks in India’s armor</w:t>
      </w:r>
      <w:r w:rsidRPr="00AF76AC">
        <w:rPr>
          <w:sz w:val="16"/>
        </w:rPr>
        <w:t xml:space="preserve">. </w:t>
      </w:r>
      <w:r w:rsidRPr="00AF76AC">
        <w:rPr>
          <w:u w:val="single"/>
        </w:rPr>
        <w:t>India cannot afford to walk away from those talks</w:t>
      </w:r>
      <w:r w:rsidRPr="00AF76AC">
        <w:rPr>
          <w:sz w:val="16"/>
        </w:rPr>
        <w:t xml:space="preserve"> as it has already been forced to engage with Islamabad due to its own inability to handle a two-front threat from China and Pakistan. An economy and </w:t>
      </w:r>
      <w:r w:rsidRPr="00AF76AC">
        <w:rPr>
          <w:u w:val="single"/>
        </w:rPr>
        <w:t xml:space="preserve">a country ravaged by the pandemic makes the dual threat an even more </w:t>
      </w:r>
      <w:r w:rsidRPr="001D087D">
        <w:rPr>
          <w:b/>
          <w:bCs/>
          <w:u w:val="single"/>
        </w:rPr>
        <w:t>challenging proposition</w:t>
      </w:r>
      <w:r w:rsidRPr="00AF76AC">
        <w:rPr>
          <w:u w:val="single"/>
        </w:rPr>
        <w:t xml:space="preserve"> for India</w:t>
      </w:r>
      <w:r w:rsidRPr="00AF76AC">
        <w:rPr>
          <w:sz w:val="16"/>
        </w:rPr>
        <w:t>—</w:t>
      </w:r>
      <w:r w:rsidRPr="00AF76AC">
        <w:rPr>
          <w:u w:val="single"/>
        </w:rPr>
        <w:t>and hands Pakistan an unexpected advantage in the talks.</w:t>
      </w:r>
    </w:p>
    <w:p w14:paraId="4433A400" w14:textId="77777777" w:rsidR="003B36B6" w:rsidRDefault="003B36B6" w:rsidP="003B36B6">
      <w:pPr>
        <w:pStyle w:val="Heading4"/>
        <w:rPr>
          <w:rStyle w:val="Style13ptBold"/>
          <w:b/>
          <w:bCs w:val="0"/>
        </w:rPr>
      </w:pPr>
      <w:r w:rsidRPr="00AB2BD2">
        <w:rPr>
          <w:rStyle w:val="Style13ptBold"/>
          <w:b/>
          <w:bCs w:val="0"/>
          <w:u w:val="single"/>
        </w:rPr>
        <w:lastRenderedPageBreak/>
        <w:t>Revitalized</w:t>
      </w:r>
      <w:r>
        <w:rPr>
          <w:rStyle w:val="Style13ptBold"/>
          <w:b/>
          <w:bCs w:val="0"/>
        </w:rPr>
        <w:t xml:space="preserve"> risk-taking risks Indo-Pak confrontations – those go </w:t>
      </w:r>
      <w:r w:rsidRPr="00AB2BD2">
        <w:rPr>
          <w:rStyle w:val="Style13ptBold"/>
          <w:b/>
          <w:bCs w:val="0"/>
          <w:u w:val="single"/>
        </w:rPr>
        <w:t>nuclear</w:t>
      </w:r>
      <w:r>
        <w:rPr>
          <w:rStyle w:val="Style13ptBold"/>
          <w:b/>
          <w:bCs w:val="0"/>
        </w:rPr>
        <w:t>.</w:t>
      </w:r>
    </w:p>
    <w:p w14:paraId="0C277FFA" w14:textId="77777777" w:rsidR="003B36B6" w:rsidRPr="00FB2946" w:rsidRDefault="003B36B6" w:rsidP="003B36B6">
      <w:pPr>
        <w:rPr>
          <w:sz w:val="16"/>
        </w:rPr>
      </w:pPr>
      <w:r w:rsidRPr="00EE2F33">
        <w:rPr>
          <w:rStyle w:val="Style13ptBold"/>
        </w:rPr>
        <w:t>Roblin ‘20</w:t>
      </w:r>
      <w:r w:rsidRPr="00EE2F33">
        <w:t xml:space="preserve"> </w:t>
      </w:r>
      <w:r w:rsidRPr="00FB2946">
        <w:rPr>
          <w:sz w:val="16"/>
        </w:rPr>
        <w:t>[Sebastien; university instructor for the Peace Corps in China, master’s degree in conflict resolution from Georgetown University; 3-16-2020; "Yes a Pakistani-Indian Nuclear War Would Kill People All Over the Planet"; National Interest; https://nationalinterest.org/blog/buzz/yes-pakistani-indian-nuclear-war-would-kill-people-all-over-planet-133642; accessed 3-17-202</w:t>
      </w:r>
      <w:r>
        <w:rPr>
          <w:sz w:val="16"/>
        </w:rPr>
        <w:t>0</w:t>
      </w:r>
      <w:r w:rsidRPr="00FB2946">
        <w:rPr>
          <w:sz w:val="16"/>
        </w:rPr>
        <w:t>]</w:t>
      </w:r>
    </w:p>
    <w:p w14:paraId="6265437B" w14:textId="77777777" w:rsidR="003B36B6" w:rsidRDefault="003B36B6" w:rsidP="003B36B6">
      <w:pPr>
        <w:rPr>
          <w:u w:val="single"/>
        </w:rPr>
      </w:pPr>
      <w:r w:rsidRPr="00FB2946">
        <w:rPr>
          <w:sz w:val="16"/>
        </w:rPr>
        <w:t xml:space="preserve">Such assessments are not only shockingly callous but shortsighted. In fact, several </w:t>
      </w:r>
      <w:r w:rsidRPr="00790429">
        <w:rPr>
          <w:highlight w:val="green"/>
          <w:u w:val="single"/>
        </w:rPr>
        <w:t>studies</w:t>
      </w:r>
      <w:r w:rsidRPr="00FB2946">
        <w:rPr>
          <w:sz w:val="16"/>
        </w:rPr>
        <w:t xml:space="preserve"> have </w:t>
      </w:r>
      <w:r w:rsidRPr="00790429">
        <w:rPr>
          <w:highlight w:val="green"/>
          <w:u w:val="single"/>
        </w:rPr>
        <w:t>modeled</w:t>
      </w:r>
      <w:r w:rsidRPr="008307E8">
        <w:rPr>
          <w:u w:val="single"/>
        </w:rPr>
        <w:t xml:space="preserve"> the </w:t>
      </w:r>
      <w:r w:rsidRPr="008307E8">
        <w:rPr>
          <w:rStyle w:val="Emphasis"/>
        </w:rPr>
        <w:t xml:space="preserve">global </w:t>
      </w:r>
      <w:r w:rsidRPr="00790429">
        <w:rPr>
          <w:rStyle w:val="Emphasis"/>
          <w:highlight w:val="green"/>
        </w:rPr>
        <w:t>impact</w:t>
      </w:r>
      <w:r w:rsidRPr="00790429">
        <w:rPr>
          <w:highlight w:val="green"/>
          <w:u w:val="single"/>
        </w:rPr>
        <w:t xml:space="preserve"> of</w:t>
      </w:r>
      <w:r w:rsidRPr="008307E8">
        <w:rPr>
          <w:u w:val="single"/>
        </w:rPr>
        <w:t xml:space="preserve"> a “limited” ten-day nuclear </w:t>
      </w:r>
      <w:r w:rsidRPr="00790429">
        <w:rPr>
          <w:highlight w:val="green"/>
          <w:u w:val="single"/>
        </w:rPr>
        <w:t>war in which India and Pakistan</w:t>
      </w:r>
      <w:r w:rsidRPr="008307E8">
        <w:rPr>
          <w:u w:val="single"/>
        </w:rPr>
        <w:t xml:space="preserve"> each </w:t>
      </w:r>
      <w:r w:rsidRPr="00790429">
        <w:rPr>
          <w:highlight w:val="green"/>
          <w:u w:val="single"/>
        </w:rPr>
        <w:t>exchange</w:t>
      </w:r>
      <w:r w:rsidRPr="008307E8">
        <w:rPr>
          <w:u w:val="single"/>
        </w:rPr>
        <w:t xml:space="preserve"> fifty </w:t>
      </w:r>
      <w:r w:rsidRPr="008307E8">
        <w:rPr>
          <w:rStyle w:val="Emphasis"/>
        </w:rPr>
        <w:t>15-kiloton</w:t>
      </w:r>
      <w:r w:rsidRPr="008307E8">
        <w:rPr>
          <w:u w:val="single"/>
        </w:rPr>
        <w:t xml:space="preserve"> </w:t>
      </w:r>
      <w:r w:rsidRPr="00790429">
        <w:rPr>
          <w:highlight w:val="green"/>
          <w:u w:val="single"/>
        </w:rPr>
        <w:t>nuclear bombs</w:t>
      </w:r>
      <w:r w:rsidRPr="00FB2946">
        <w:rPr>
          <w:sz w:val="16"/>
        </w:rPr>
        <w:t xml:space="preserve"> equivalent in yield to the Little Boy uranium bomb dropped on Hiroshima. </w:t>
      </w:r>
      <w:r w:rsidRPr="00FB2946">
        <w:rPr>
          <w:sz w:val="16"/>
          <w:szCs w:val="16"/>
        </w:rPr>
        <w:t xml:space="preserve">Their findings concluded that spillover would in no way be “limited,” directly impacting people across the globe that would struggle to locate Kashmir on a map. </w:t>
      </w:r>
      <w:r w:rsidRPr="00FB2946">
        <w:rPr>
          <w:sz w:val="16"/>
        </w:rPr>
        <w:t xml:space="preserve">And </w:t>
      </w:r>
      <w:r w:rsidRPr="008307E8">
        <w:rPr>
          <w:u w:val="single"/>
        </w:rPr>
        <w:t xml:space="preserve">those </w:t>
      </w:r>
      <w:r w:rsidRPr="00790429">
        <w:rPr>
          <w:highlight w:val="green"/>
          <w:u w:val="single"/>
        </w:rPr>
        <w:t>results are</w:t>
      </w:r>
      <w:r>
        <w:t xml:space="preserve"> merely </w:t>
      </w:r>
      <w:r w:rsidRPr="008307E8">
        <w:rPr>
          <w:u w:val="single"/>
        </w:rPr>
        <w:t xml:space="preserve">a </w:t>
      </w:r>
      <w:r w:rsidRPr="00790429">
        <w:rPr>
          <w:rStyle w:val="Emphasis"/>
          <w:highlight w:val="green"/>
        </w:rPr>
        <w:t>conservative baseline</w:t>
      </w:r>
      <w:r w:rsidRPr="008307E8">
        <w:rPr>
          <w:u w:val="single"/>
        </w:rPr>
        <w:t>, as India and Pakistan are estimated to possess</w:t>
      </w:r>
      <w:r>
        <w:t xml:space="preserve"> over </w:t>
      </w:r>
      <w:r w:rsidRPr="008307E8">
        <w:rPr>
          <w:rStyle w:val="Emphasis"/>
        </w:rPr>
        <w:t>260 warheads</w:t>
      </w:r>
      <w:r w:rsidRPr="008307E8">
        <w:rPr>
          <w:u w:val="single"/>
        </w:rPr>
        <w:t>. Some</w:t>
      </w:r>
      <w:r>
        <w:t xml:space="preserve"> likely </w:t>
      </w:r>
      <w:r w:rsidRPr="008307E8">
        <w:rPr>
          <w:u w:val="single"/>
        </w:rPr>
        <w:t xml:space="preserve">have yields exceeding </w:t>
      </w:r>
      <w:r w:rsidRPr="008307E8">
        <w:rPr>
          <w:rStyle w:val="Emphasis"/>
        </w:rPr>
        <w:t>15-kilotons</w:t>
      </w:r>
      <w:r w:rsidRPr="008307E8">
        <w:rPr>
          <w:u w:val="single"/>
        </w:rPr>
        <w:t>, which is</w:t>
      </w:r>
      <w:r>
        <w:t xml:space="preserve"> relatively </w:t>
      </w:r>
      <w:r w:rsidRPr="008307E8">
        <w:rPr>
          <w:u w:val="single"/>
        </w:rPr>
        <w:t xml:space="preserve">small compared to modern </w:t>
      </w:r>
      <w:r w:rsidRPr="008307E8">
        <w:rPr>
          <w:rStyle w:val="Emphasis"/>
        </w:rPr>
        <w:t>strategic warheads</w:t>
      </w:r>
      <w:r w:rsidRPr="008307E8">
        <w:rPr>
          <w:u w:val="single"/>
        </w:rPr>
        <w:t>.</w:t>
      </w:r>
      <w:r>
        <w:rPr>
          <w:u w:val="single"/>
        </w:rPr>
        <w:t xml:space="preserve"> </w:t>
      </w:r>
      <w:r w:rsidRPr="008307E8">
        <w:rPr>
          <w:sz w:val="16"/>
          <w:szCs w:val="16"/>
        </w:rPr>
        <w:t>Casualties</w:t>
      </w:r>
      <w:r>
        <w:rPr>
          <w:sz w:val="16"/>
          <w:szCs w:val="16"/>
        </w:rPr>
        <w:t xml:space="preserve"> </w:t>
      </w:r>
      <w:r w:rsidRPr="008307E8">
        <w:rPr>
          <w:sz w:val="16"/>
        </w:rPr>
        <w:t xml:space="preserve">Recurring </w:t>
      </w:r>
      <w:r w:rsidRPr="008307E8">
        <w:rPr>
          <w:rStyle w:val="Emphasis"/>
        </w:rPr>
        <w:t>terrorist attacks</w:t>
      </w:r>
      <w:r w:rsidRPr="008307E8">
        <w:rPr>
          <w:u w:val="single"/>
        </w:rPr>
        <w:t xml:space="preserve"> by Pakistan</w:t>
      </w:r>
      <w:r w:rsidRPr="008307E8">
        <w:rPr>
          <w:sz w:val="16"/>
        </w:rPr>
        <w:t xml:space="preserve">-sponsored </w:t>
      </w:r>
      <w:r w:rsidRPr="008307E8">
        <w:rPr>
          <w:u w:val="single"/>
        </w:rPr>
        <w:t>militant groups over</w:t>
      </w:r>
      <w:r w:rsidRPr="008307E8">
        <w:rPr>
          <w:sz w:val="16"/>
        </w:rPr>
        <w:t xml:space="preserve"> the status of India’s Muslim-majority Jammu and </w:t>
      </w:r>
      <w:r w:rsidRPr="008307E8">
        <w:rPr>
          <w:u w:val="single"/>
        </w:rPr>
        <w:t>Kashmir</w:t>
      </w:r>
      <w:r w:rsidRPr="008307E8">
        <w:rPr>
          <w:sz w:val="16"/>
        </w:rPr>
        <w:t xml:space="preserve"> state </w:t>
      </w:r>
      <w:r w:rsidRPr="008307E8">
        <w:rPr>
          <w:u w:val="single"/>
        </w:rPr>
        <w:t xml:space="preserve">have </w:t>
      </w:r>
      <w:r w:rsidRPr="008307E8">
        <w:rPr>
          <w:rStyle w:val="Emphasis"/>
        </w:rPr>
        <w:t>repeatedly led</w:t>
      </w:r>
      <w:r w:rsidRPr="008307E8">
        <w:rPr>
          <w:u w:val="single"/>
        </w:rPr>
        <w:t xml:space="preserve"> to threats of</w:t>
      </w:r>
      <w:r w:rsidRPr="008307E8">
        <w:rPr>
          <w:sz w:val="16"/>
        </w:rPr>
        <w:t xml:space="preserve"> a </w:t>
      </w:r>
      <w:r w:rsidRPr="008307E8">
        <w:rPr>
          <w:u w:val="single"/>
        </w:rPr>
        <w:t>conventional military retaliation by New Delhi.</w:t>
      </w:r>
      <w:r>
        <w:rPr>
          <w:u w:val="single"/>
        </w:rPr>
        <w:t xml:space="preserve"> </w:t>
      </w:r>
      <w:r w:rsidRPr="008307E8">
        <w:rPr>
          <w:u w:val="single"/>
        </w:rPr>
        <w:t>Pakistan</w:t>
      </w:r>
      <w:r w:rsidRPr="008307E8">
        <w:rPr>
          <w:sz w:val="16"/>
        </w:rPr>
        <w:t xml:space="preserve">, in turn, </w:t>
      </w:r>
      <w:r w:rsidRPr="008307E8">
        <w:rPr>
          <w:u w:val="single"/>
        </w:rPr>
        <w:t xml:space="preserve">maintains it may use </w:t>
      </w:r>
      <w:r w:rsidRPr="008307E8">
        <w:rPr>
          <w:rStyle w:val="Emphasis"/>
        </w:rPr>
        <w:t>nuclear weapons</w:t>
      </w:r>
      <w:r w:rsidRPr="008307E8">
        <w:rPr>
          <w:u w:val="single"/>
        </w:rPr>
        <w:t xml:space="preserve"> as a </w:t>
      </w:r>
      <w:r w:rsidRPr="008307E8">
        <w:rPr>
          <w:rStyle w:val="Emphasis"/>
        </w:rPr>
        <w:t>first-strike weapon</w:t>
      </w:r>
      <w:r w:rsidRPr="008307E8">
        <w:rPr>
          <w:u w:val="single"/>
        </w:rPr>
        <w:t xml:space="preserve"> to counter-balance India’s superior </w:t>
      </w:r>
      <w:r w:rsidRPr="008307E8">
        <w:rPr>
          <w:rStyle w:val="Emphasis"/>
        </w:rPr>
        <w:t>conventional forces</w:t>
      </w:r>
      <w:r w:rsidRPr="008307E8">
        <w:rPr>
          <w:u w:val="single"/>
        </w:rPr>
        <w:t xml:space="preserve">. Triggers could involve the </w:t>
      </w:r>
      <w:r w:rsidRPr="008307E8">
        <w:rPr>
          <w:rStyle w:val="Emphasis"/>
        </w:rPr>
        <w:t>destruction</w:t>
      </w:r>
      <w:r w:rsidRPr="008307E8">
        <w:rPr>
          <w:u w:val="single"/>
        </w:rPr>
        <w:t xml:space="preserve"> of</w:t>
      </w:r>
      <w:r w:rsidRPr="008307E8">
        <w:rPr>
          <w:sz w:val="16"/>
        </w:rPr>
        <w:t xml:space="preserve"> a large part of </w:t>
      </w:r>
      <w:r w:rsidRPr="008307E8">
        <w:rPr>
          <w:u w:val="single"/>
        </w:rPr>
        <w:t xml:space="preserve">Pakistan’s military or </w:t>
      </w:r>
      <w:r w:rsidRPr="008307E8">
        <w:rPr>
          <w:rStyle w:val="Emphasis"/>
        </w:rPr>
        <w:t>penetration</w:t>
      </w:r>
      <w:r w:rsidRPr="008307E8">
        <w:rPr>
          <w:u w:val="single"/>
        </w:rPr>
        <w:t xml:space="preserve"> by Indian forces deep into Pakistani territory. Islamabad</w:t>
      </w:r>
      <w:r w:rsidRPr="008307E8">
        <w:rPr>
          <w:sz w:val="16"/>
        </w:rPr>
        <w:t xml:space="preserve"> also </w:t>
      </w:r>
      <w:r w:rsidRPr="008307E8">
        <w:rPr>
          <w:u w:val="single"/>
        </w:rPr>
        <w:t xml:space="preserve">claims it might authorize a strike in event of a damaging </w:t>
      </w:r>
      <w:r w:rsidRPr="008307E8">
        <w:rPr>
          <w:rStyle w:val="Emphasis"/>
        </w:rPr>
        <w:t>Indian blockade</w:t>
      </w:r>
      <w:r w:rsidRPr="008307E8">
        <w:rPr>
          <w:u w:val="single"/>
        </w:rPr>
        <w:t xml:space="preserve"> or political </w:t>
      </w:r>
      <w:r w:rsidRPr="008307E8">
        <w:rPr>
          <w:rStyle w:val="Emphasis"/>
        </w:rPr>
        <w:t>destabilization</w:t>
      </w:r>
      <w:r w:rsidRPr="008307E8">
        <w:rPr>
          <w:u w:val="single"/>
        </w:rPr>
        <w:t xml:space="preserve"> instigated by India.</w:t>
      </w:r>
      <w:r>
        <w:rPr>
          <w:u w:val="single"/>
        </w:rPr>
        <w:t xml:space="preserve"> </w:t>
      </w:r>
      <w:r w:rsidRPr="008307E8">
        <w:rPr>
          <w:sz w:val="16"/>
          <w:szCs w:val="16"/>
        </w:rPr>
        <w:t xml:space="preserve">India’s official policy is that it will never be first to strike with nuclear weapons—but that once any nukes are used against it, New </w:t>
      </w:r>
      <w:proofErr w:type="spellStart"/>
      <w:r w:rsidRPr="008307E8">
        <w:rPr>
          <w:sz w:val="16"/>
          <w:szCs w:val="16"/>
        </w:rPr>
        <w:t>Dehli</w:t>
      </w:r>
      <w:proofErr w:type="spellEnd"/>
      <w:r w:rsidRPr="008307E8">
        <w:rPr>
          <w:sz w:val="16"/>
          <w:szCs w:val="16"/>
        </w:rPr>
        <w:t xml:space="preserve"> will unleash an all-out retaliation.</w:t>
      </w:r>
      <w:r>
        <w:rPr>
          <w:sz w:val="16"/>
          <w:szCs w:val="16"/>
        </w:rPr>
        <w:t xml:space="preserve"> </w:t>
      </w:r>
      <w:r w:rsidRPr="008307E8">
        <w:rPr>
          <w:sz w:val="16"/>
        </w:rPr>
        <w:t xml:space="preserve">The Little Boy bomb alone killed around 100,000 Japanese—between 30 to 40 percent of Hiroshima’s population—and destroyed 69 percent of the buildings in the city. But </w:t>
      </w:r>
      <w:r w:rsidRPr="008307E8">
        <w:rPr>
          <w:u w:val="single"/>
        </w:rPr>
        <w:t>Pakistan and India host</w:t>
      </w:r>
      <w:r w:rsidRPr="008307E8">
        <w:rPr>
          <w:sz w:val="16"/>
        </w:rPr>
        <w:t xml:space="preserve"> some of </w:t>
      </w:r>
      <w:r w:rsidRPr="008307E8">
        <w:rPr>
          <w:u w:val="single"/>
        </w:rPr>
        <w:t xml:space="preserve">the most </w:t>
      </w:r>
      <w:r w:rsidRPr="008307E8">
        <w:rPr>
          <w:rStyle w:val="Emphasis"/>
        </w:rPr>
        <w:t>populous</w:t>
      </w:r>
      <w:r w:rsidRPr="008307E8">
        <w:rPr>
          <w:u w:val="single"/>
        </w:rPr>
        <w:t xml:space="preserve"> and </w:t>
      </w:r>
      <w:r w:rsidRPr="008307E8">
        <w:rPr>
          <w:rStyle w:val="Emphasis"/>
        </w:rPr>
        <w:t>densely populated</w:t>
      </w:r>
      <w:r w:rsidRPr="008307E8">
        <w:rPr>
          <w:u w:val="single"/>
        </w:rPr>
        <w:t xml:space="preserve"> cities on the planet</w:t>
      </w:r>
      <w:r w:rsidRPr="008307E8">
        <w:rPr>
          <w:sz w:val="16"/>
        </w:rPr>
        <w:t xml:space="preserve">, with population densities of Calcutta, </w:t>
      </w:r>
      <w:proofErr w:type="gramStart"/>
      <w:r w:rsidRPr="008307E8">
        <w:rPr>
          <w:sz w:val="16"/>
        </w:rPr>
        <w:t>Karachi</w:t>
      </w:r>
      <w:proofErr w:type="gramEnd"/>
      <w:r w:rsidRPr="008307E8">
        <w:rPr>
          <w:sz w:val="16"/>
        </w:rPr>
        <w:t xml:space="preserve"> and Mumbai at or exceeding 65,000 people per square mile. Thus, </w:t>
      </w:r>
      <w:r w:rsidRPr="008307E8">
        <w:rPr>
          <w:u w:val="single"/>
        </w:rPr>
        <w:t xml:space="preserve">even </w:t>
      </w:r>
      <w:r w:rsidRPr="008307E8">
        <w:rPr>
          <w:rStyle w:val="Emphasis"/>
        </w:rPr>
        <w:t>low-yield bombs</w:t>
      </w:r>
      <w:r w:rsidRPr="008307E8">
        <w:rPr>
          <w:u w:val="single"/>
        </w:rPr>
        <w:t xml:space="preserve"> could cause </w:t>
      </w:r>
      <w:r w:rsidRPr="008307E8">
        <w:rPr>
          <w:rStyle w:val="Emphasis"/>
        </w:rPr>
        <w:t>tremendous casualties</w:t>
      </w:r>
      <w:r w:rsidRPr="008307E8">
        <w:rPr>
          <w:u w:val="single"/>
        </w:rPr>
        <w:t>.</w:t>
      </w:r>
      <w:r>
        <w:rPr>
          <w:u w:val="single"/>
        </w:rPr>
        <w:t xml:space="preserve"> </w:t>
      </w:r>
      <w:r w:rsidRPr="008307E8">
        <w:rPr>
          <w:sz w:val="16"/>
        </w:rPr>
        <w:t xml:space="preserve">A 2014 study estimates that </w:t>
      </w:r>
      <w:r w:rsidRPr="008307E8">
        <w:rPr>
          <w:u w:val="single"/>
        </w:rPr>
        <w:t xml:space="preserve">the </w:t>
      </w:r>
      <w:r w:rsidRPr="00790429">
        <w:rPr>
          <w:rStyle w:val="Emphasis"/>
          <w:highlight w:val="green"/>
        </w:rPr>
        <w:t>immediate effects</w:t>
      </w:r>
      <w:r w:rsidRPr="008307E8">
        <w:rPr>
          <w:u w:val="single"/>
        </w:rPr>
        <w:t xml:space="preserve"> of the bombs—the fireball, over-pressure wave, radiation burns</w:t>
      </w:r>
      <w:r w:rsidRPr="008307E8">
        <w:rPr>
          <w:sz w:val="16"/>
        </w:rPr>
        <w:t xml:space="preserve"> etc.—</w:t>
      </w:r>
      <w:r w:rsidRPr="008307E8">
        <w:rPr>
          <w:u w:val="single"/>
        </w:rPr>
        <w:t xml:space="preserve">would </w:t>
      </w:r>
      <w:r w:rsidRPr="00790429">
        <w:rPr>
          <w:highlight w:val="green"/>
          <w:u w:val="single"/>
        </w:rPr>
        <w:t xml:space="preserve">kill </w:t>
      </w:r>
      <w:r w:rsidRPr="00790429">
        <w:rPr>
          <w:rStyle w:val="Emphasis"/>
          <w:highlight w:val="green"/>
        </w:rPr>
        <w:t>twenty million</w:t>
      </w:r>
      <w:r w:rsidRPr="008307E8">
        <w:rPr>
          <w:u w:val="single"/>
        </w:rPr>
        <w:t xml:space="preserve"> people.</w:t>
      </w:r>
      <w:r w:rsidRPr="008307E8">
        <w:rPr>
          <w:sz w:val="16"/>
        </w:rPr>
        <w:t xml:space="preserve"> An earlier study estimated a hundred 15-kiloton nuclear detonations could kill twenty-six million in India and eighteen million in Pakistan—and concluded that </w:t>
      </w:r>
      <w:r w:rsidRPr="008307E8">
        <w:rPr>
          <w:u w:val="single"/>
        </w:rPr>
        <w:t xml:space="preserve">escalating to using </w:t>
      </w:r>
      <w:r w:rsidRPr="008307E8">
        <w:rPr>
          <w:rStyle w:val="Emphasis"/>
        </w:rPr>
        <w:t>100-kiloton warheads</w:t>
      </w:r>
      <w:r w:rsidRPr="008307E8">
        <w:rPr>
          <w:u w:val="single"/>
        </w:rPr>
        <w:t xml:space="preserve">, which have greater blast radius and </w:t>
      </w:r>
      <w:r w:rsidRPr="00790429">
        <w:rPr>
          <w:rStyle w:val="Emphasis"/>
          <w:highlight w:val="green"/>
        </w:rPr>
        <w:t>overpressure waves</w:t>
      </w:r>
      <w:r w:rsidRPr="008307E8">
        <w:rPr>
          <w:u w:val="single"/>
        </w:rPr>
        <w:t xml:space="preserve"> that</w:t>
      </w:r>
      <w:r w:rsidRPr="008307E8">
        <w:rPr>
          <w:sz w:val="16"/>
        </w:rPr>
        <w:t xml:space="preserve"> can </w:t>
      </w:r>
      <w:r w:rsidRPr="008307E8">
        <w:rPr>
          <w:u w:val="single"/>
        </w:rPr>
        <w:t xml:space="preserve">shatter hardened structures, would </w:t>
      </w:r>
      <w:r w:rsidRPr="00790429">
        <w:rPr>
          <w:highlight w:val="green"/>
          <w:u w:val="single"/>
        </w:rPr>
        <w:t>multiply death</w:t>
      </w:r>
      <w:r w:rsidRPr="008307E8">
        <w:rPr>
          <w:u w:val="single"/>
        </w:rPr>
        <w:t xml:space="preserve"> tolls </w:t>
      </w:r>
      <w:r w:rsidRPr="00790429">
        <w:rPr>
          <w:rStyle w:val="Emphasis"/>
          <w:highlight w:val="green"/>
        </w:rPr>
        <w:t>four-fold</w:t>
      </w:r>
      <w:r w:rsidRPr="00790429">
        <w:rPr>
          <w:highlight w:val="green"/>
          <w:u w:val="single"/>
        </w:rPr>
        <w:t>.</w:t>
      </w:r>
      <w:r>
        <w:rPr>
          <w:u w:val="single"/>
        </w:rPr>
        <w:t xml:space="preserve"> </w:t>
      </w:r>
      <w:r w:rsidRPr="008307E8">
        <w:rPr>
          <w:sz w:val="16"/>
        </w:rPr>
        <w:t xml:space="preserve">Moreover, </w:t>
      </w:r>
      <w:r w:rsidRPr="008307E8">
        <w:rPr>
          <w:u w:val="single"/>
        </w:rPr>
        <w:t xml:space="preserve">these projected </w:t>
      </w:r>
      <w:r w:rsidRPr="008307E8">
        <w:rPr>
          <w:rStyle w:val="Emphasis"/>
        </w:rPr>
        <w:t>body counts</w:t>
      </w:r>
      <w:r w:rsidRPr="008307E8">
        <w:rPr>
          <w:u w:val="single"/>
        </w:rPr>
        <w:t xml:space="preserve"> omit the </w:t>
      </w:r>
      <w:r w:rsidRPr="008307E8">
        <w:rPr>
          <w:rStyle w:val="Emphasis"/>
        </w:rPr>
        <w:t>secondary effects</w:t>
      </w:r>
      <w:r w:rsidRPr="008307E8">
        <w:rPr>
          <w:u w:val="single"/>
        </w:rPr>
        <w:t xml:space="preserve"> of nuclear blasts. Many </w:t>
      </w:r>
      <w:r w:rsidRPr="00790429">
        <w:rPr>
          <w:highlight w:val="green"/>
          <w:u w:val="single"/>
        </w:rPr>
        <w:t>survivors</w:t>
      </w:r>
      <w:r w:rsidRPr="008307E8">
        <w:rPr>
          <w:u w:val="single"/>
        </w:rPr>
        <w:t xml:space="preserve"> of the </w:t>
      </w:r>
      <w:r w:rsidRPr="008307E8">
        <w:rPr>
          <w:rStyle w:val="Emphasis"/>
        </w:rPr>
        <w:t>initial explosion</w:t>
      </w:r>
      <w:r w:rsidRPr="008307E8">
        <w:rPr>
          <w:u w:val="single"/>
        </w:rPr>
        <w:t xml:space="preserve"> would </w:t>
      </w:r>
      <w:r w:rsidRPr="00790429">
        <w:rPr>
          <w:highlight w:val="green"/>
          <w:u w:val="single"/>
        </w:rPr>
        <w:t>suffer</w:t>
      </w:r>
      <w:r w:rsidRPr="008307E8">
        <w:rPr>
          <w:u w:val="single"/>
        </w:rPr>
        <w:t xml:space="preserve"> slow, </w:t>
      </w:r>
      <w:r w:rsidRPr="008307E8">
        <w:rPr>
          <w:rStyle w:val="Emphasis"/>
        </w:rPr>
        <w:t xml:space="preserve">lingering </w:t>
      </w:r>
      <w:r w:rsidRPr="00790429">
        <w:rPr>
          <w:rStyle w:val="Emphasis"/>
          <w:highlight w:val="green"/>
        </w:rPr>
        <w:t>deaths</w:t>
      </w:r>
      <w:r w:rsidRPr="00790429">
        <w:rPr>
          <w:highlight w:val="green"/>
          <w:u w:val="single"/>
        </w:rPr>
        <w:t xml:space="preserve"> due to radiation exposure</w:t>
      </w:r>
      <w:r w:rsidRPr="008307E8">
        <w:rPr>
          <w:u w:val="single"/>
        </w:rPr>
        <w:t xml:space="preserve">. The collapse of healthcare, transport, sanitation, </w:t>
      </w:r>
      <w:proofErr w:type="gramStart"/>
      <w:r w:rsidRPr="008307E8">
        <w:rPr>
          <w:u w:val="single"/>
        </w:rPr>
        <w:t>water</w:t>
      </w:r>
      <w:proofErr w:type="gramEnd"/>
      <w:r w:rsidRPr="008307E8">
        <w:rPr>
          <w:u w:val="single"/>
        </w:rPr>
        <w:t xml:space="preserve"> and economic </w:t>
      </w:r>
      <w:r w:rsidRPr="008307E8">
        <w:rPr>
          <w:rStyle w:val="Emphasis"/>
        </w:rPr>
        <w:t>infrastructure</w:t>
      </w:r>
      <w:r w:rsidRPr="008307E8">
        <w:rPr>
          <w:u w:val="single"/>
        </w:rPr>
        <w:t xml:space="preserve"> would</w:t>
      </w:r>
      <w:r w:rsidRPr="008307E8">
        <w:rPr>
          <w:sz w:val="16"/>
        </w:rPr>
        <w:t xml:space="preserve"> also </w:t>
      </w:r>
      <w:r w:rsidRPr="008307E8">
        <w:rPr>
          <w:u w:val="single"/>
        </w:rPr>
        <w:t xml:space="preserve">claim many </w:t>
      </w:r>
      <w:r w:rsidRPr="008307E8">
        <w:rPr>
          <w:rStyle w:val="Emphasis"/>
        </w:rPr>
        <w:t>more lives</w:t>
      </w:r>
      <w:r w:rsidRPr="008307E8">
        <w:rPr>
          <w:u w:val="single"/>
        </w:rPr>
        <w:t>. A nuclear blast could</w:t>
      </w:r>
      <w:r w:rsidRPr="008307E8">
        <w:rPr>
          <w:sz w:val="16"/>
        </w:rPr>
        <w:t xml:space="preserve"> also </w:t>
      </w:r>
      <w:r w:rsidRPr="008307E8">
        <w:rPr>
          <w:u w:val="single"/>
        </w:rPr>
        <w:t xml:space="preserve">trigger a </w:t>
      </w:r>
      <w:r w:rsidRPr="008307E8">
        <w:rPr>
          <w:rStyle w:val="Emphasis"/>
        </w:rPr>
        <w:t>deadly firestorm</w:t>
      </w:r>
      <w:r w:rsidRPr="008307E8">
        <w:rPr>
          <w:u w:val="single"/>
        </w:rPr>
        <w:t>.</w:t>
      </w:r>
      <w:r w:rsidRPr="008307E8">
        <w:rPr>
          <w:sz w:val="16"/>
        </w:rPr>
        <w:t xml:space="preserve"> For instance, a firestorm caused by the U.S. napalm bombing of Tokyo in March 1945 killed more people than the Fat Man bomb killed in Nagasaki.</w:t>
      </w:r>
      <w:r>
        <w:rPr>
          <w:sz w:val="16"/>
        </w:rPr>
        <w:t xml:space="preserve"> </w:t>
      </w:r>
      <w:r w:rsidRPr="008307E8">
        <w:rPr>
          <w:sz w:val="16"/>
          <w:szCs w:val="16"/>
        </w:rPr>
        <w:t>Refugee Outflows</w:t>
      </w:r>
      <w:r>
        <w:rPr>
          <w:sz w:val="16"/>
          <w:szCs w:val="16"/>
        </w:rPr>
        <w:t xml:space="preserve"> </w:t>
      </w:r>
      <w:r w:rsidRPr="008307E8">
        <w:rPr>
          <w:sz w:val="16"/>
          <w:szCs w:val="16"/>
        </w:rPr>
        <w:t>The civil war in Syria caused over 5.6 million refugees to flee abroad out of a population of 22 million prior to the conflict. Despite relative stability and prosperity of the European nations to which refugees fled, this outflow triggered political backlashes that have rocked virtually every major Western government.</w:t>
      </w:r>
      <w:r>
        <w:rPr>
          <w:sz w:val="16"/>
          <w:szCs w:val="16"/>
        </w:rPr>
        <w:t xml:space="preserve"> </w:t>
      </w:r>
      <w:r w:rsidRPr="008307E8">
        <w:rPr>
          <w:sz w:val="16"/>
          <w:szCs w:val="16"/>
        </w:rPr>
        <w:t>Now consider likely population movements in event of a nuclear war between India-Pakistan, which together total over 1.5 billion people. Nuclear bombings—or their even their mere potential—would likely cause many city-dwellers to flee to the countryside to lower their odds of being caught in a nuclear strike. Wealthier citizens, numbering in tens of millions, would use their resources to flee abroad.</w:t>
      </w:r>
      <w:r>
        <w:rPr>
          <w:sz w:val="16"/>
          <w:szCs w:val="16"/>
        </w:rPr>
        <w:t xml:space="preserve"> </w:t>
      </w:r>
      <w:r w:rsidRPr="008307E8">
        <w:rPr>
          <w:sz w:val="16"/>
          <w:szCs w:val="16"/>
        </w:rPr>
        <w:t>Should bombs beginning dropping, poorer citizens many begin pouring over land borders such as those with Afghanistan and Iran for Pakistan, and Nepal and Bangladesh for India. These poor states would struggle to supports tens of millions of refugees. China also borders India and Pakistan—but historically Beijing has not welcomed refugees.</w:t>
      </w:r>
      <w:r>
        <w:rPr>
          <w:sz w:val="16"/>
          <w:szCs w:val="16"/>
        </w:rPr>
        <w:t xml:space="preserve"> </w:t>
      </w:r>
      <w:r w:rsidRPr="008307E8">
        <w:rPr>
          <w:sz w:val="16"/>
          <w:szCs w:val="16"/>
        </w:rPr>
        <w:t xml:space="preserve">Some citizens may undertake risky voyages at sea on overloaded boats, setting their sights on </w:t>
      </w:r>
      <w:proofErr w:type="gramStart"/>
      <w:r w:rsidRPr="008307E8">
        <w:rPr>
          <w:sz w:val="16"/>
          <w:szCs w:val="16"/>
        </w:rPr>
        <w:t>South East</w:t>
      </w:r>
      <w:proofErr w:type="gramEnd"/>
      <w:r w:rsidRPr="008307E8">
        <w:rPr>
          <w:sz w:val="16"/>
          <w:szCs w:val="16"/>
        </w:rPr>
        <w:t xml:space="preserve"> Asia and the Arabian Peninsula. Thousands would surely drown. Many regional governments would turn them back, as they have refugees of conflicts in Vietnam, </w:t>
      </w:r>
      <w:proofErr w:type="gramStart"/>
      <w:r w:rsidRPr="008307E8">
        <w:rPr>
          <w:sz w:val="16"/>
          <w:szCs w:val="16"/>
        </w:rPr>
        <w:t>Cambodia</w:t>
      </w:r>
      <w:proofErr w:type="gramEnd"/>
      <w:r w:rsidRPr="008307E8">
        <w:rPr>
          <w:sz w:val="16"/>
          <w:szCs w:val="16"/>
        </w:rPr>
        <w:t xml:space="preserve"> and Myanmar in the past.</w:t>
      </w:r>
      <w:r>
        <w:rPr>
          <w:sz w:val="16"/>
          <w:szCs w:val="16"/>
        </w:rPr>
        <w:t xml:space="preserve"> </w:t>
      </w:r>
      <w:r w:rsidRPr="008307E8">
        <w:rPr>
          <w:sz w:val="16"/>
          <w:szCs w:val="16"/>
        </w:rPr>
        <w:t>Fallout</w:t>
      </w:r>
      <w:r>
        <w:rPr>
          <w:sz w:val="16"/>
          <w:szCs w:val="16"/>
        </w:rPr>
        <w:t xml:space="preserve"> </w:t>
      </w:r>
      <w:r w:rsidRPr="00790429">
        <w:rPr>
          <w:rStyle w:val="Emphasis"/>
          <w:highlight w:val="green"/>
        </w:rPr>
        <w:t>Radioactive fallout</w:t>
      </w:r>
      <w:r w:rsidRPr="008307E8">
        <w:rPr>
          <w:u w:val="single"/>
        </w:rPr>
        <w:t xml:space="preserve"> would</w:t>
      </w:r>
      <w:r w:rsidRPr="008307E8">
        <w:rPr>
          <w:sz w:val="16"/>
        </w:rPr>
        <w:t xml:space="preserve"> also </w:t>
      </w:r>
      <w:r w:rsidRPr="008307E8">
        <w:rPr>
          <w:u w:val="single"/>
        </w:rPr>
        <w:t xml:space="preserve">be </w:t>
      </w:r>
      <w:r w:rsidRPr="00790429">
        <w:rPr>
          <w:highlight w:val="green"/>
          <w:u w:val="single"/>
        </w:rPr>
        <w:t>disseminated</w:t>
      </w:r>
      <w:r w:rsidRPr="008307E8">
        <w:rPr>
          <w:sz w:val="16"/>
        </w:rPr>
        <w:t xml:space="preserve"> across the globe. The </w:t>
      </w:r>
      <w:r w:rsidRPr="008307E8">
        <w:rPr>
          <w:u w:val="single"/>
        </w:rPr>
        <w:t>fallout from</w:t>
      </w:r>
      <w:r w:rsidRPr="008307E8">
        <w:rPr>
          <w:sz w:val="16"/>
        </w:rPr>
        <w:t xml:space="preserve"> the </w:t>
      </w:r>
      <w:r w:rsidRPr="008307E8">
        <w:rPr>
          <w:u w:val="single"/>
        </w:rPr>
        <w:t>Chernobyl</w:t>
      </w:r>
      <w:r w:rsidRPr="008307E8">
        <w:rPr>
          <w:sz w:val="16"/>
        </w:rPr>
        <w:t xml:space="preserve"> explosion, for example, </w:t>
      </w:r>
      <w:r w:rsidRPr="008307E8">
        <w:rPr>
          <w:u w:val="single"/>
        </w:rPr>
        <w:t xml:space="preserve">wounds its way </w:t>
      </w:r>
      <w:r w:rsidRPr="008307E8">
        <w:rPr>
          <w:rStyle w:val="Emphasis"/>
        </w:rPr>
        <w:t>westward</w:t>
      </w:r>
      <w:r w:rsidRPr="008307E8">
        <w:rPr>
          <w:sz w:val="16"/>
        </w:rPr>
        <w:t xml:space="preserve"> from Ukraine into Western Europe, </w:t>
      </w:r>
      <w:r w:rsidRPr="008307E8">
        <w:rPr>
          <w:u w:val="single"/>
        </w:rPr>
        <w:t xml:space="preserve">exposing </w:t>
      </w:r>
      <w:r w:rsidRPr="008307E8">
        <w:rPr>
          <w:rStyle w:val="Emphasis"/>
        </w:rPr>
        <w:t>650,000</w:t>
      </w:r>
      <w:r w:rsidRPr="008307E8">
        <w:rPr>
          <w:u w:val="single"/>
        </w:rPr>
        <w:t xml:space="preserve"> persons</w:t>
      </w:r>
      <w:r w:rsidRPr="008307E8">
        <w:rPr>
          <w:sz w:val="16"/>
        </w:rPr>
        <w:t xml:space="preserve"> and contaminating 77,000 square miles. </w:t>
      </w:r>
      <w:r w:rsidRPr="008307E8">
        <w:rPr>
          <w:u w:val="single"/>
        </w:rPr>
        <w:t xml:space="preserve">The </w:t>
      </w:r>
      <w:r w:rsidRPr="008307E8">
        <w:rPr>
          <w:rStyle w:val="Emphasis"/>
        </w:rPr>
        <w:t>long-term</w:t>
      </w:r>
      <w:r w:rsidRPr="008307E8">
        <w:rPr>
          <w:u w:val="single"/>
        </w:rPr>
        <w:t xml:space="preserve"> health effects of</w:t>
      </w:r>
      <w:r w:rsidRPr="008307E8">
        <w:rPr>
          <w:sz w:val="16"/>
        </w:rPr>
        <w:t xml:space="preserve"> the </w:t>
      </w:r>
      <w:r w:rsidRPr="008307E8">
        <w:rPr>
          <w:u w:val="single"/>
        </w:rPr>
        <w:t xml:space="preserve">exposure could last </w:t>
      </w:r>
      <w:r w:rsidRPr="008307E8">
        <w:rPr>
          <w:rStyle w:val="Emphasis"/>
        </w:rPr>
        <w:t>decades</w:t>
      </w:r>
      <w:r w:rsidRPr="008307E8">
        <w:rPr>
          <w:u w:val="single"/>
        </w:rPr>
        <w:t>.</w:t>
      </w:r>
      <w:r w:rsidRPr="008307E8">
        <w:rPr>
          <w:sz w:val="16"/>
        </w:rPr>
        <w:t xml:space="preserve"> India and Pakistan’s neighbors would be especially exposed, and most lack healthcare and infrastructure to deal with such a crisis.</w:t>
      </w:r>
      <w:r>
        <w:rPr>
          <w:sz w:val="16"/>
        </w:rPr>
        <w:t xml:space="preserve"> </w:t>
      </w:r>
      <w:r w:rsidRPr="008307E8">
        <w:rPr>
          <w:sz w:val="16"/>
          <w:szCs w:val="16"/>
        </w:rPr>
        <w:t>Nuclear Winter</w:t>
      </w:r>
      <w:r>
        <w:rPr>
          <w:sz w:val="16"/>
          <w:szCs w:val="16"/>
        </w:rPr>
        <w:t xml:space="preserve"> </w:t>
      </w:r>
      <w:r w:rsidRPr="008307E8">
        <w:rPr>
          <w:sz w:val="16"/>
        </w:rPr>
        <w:t xml:space="preserve">Studies in 2008 and 2014 found that of one hundred bombs that were </w:t>
      </w:r>
      <w:r w:rsidRPr="008307E8">
        <w:rPr>
          <w:sz w:val="16"/>
        </w:rPr>
        <w:lastRenderedPageBreak/>
        <w:t xml:space="preserve">fifteen-kilotons were used, </w:t>
      </w:r>
      <w:r w:rsidRPr="008307E8">
        <w:rPr>
          <w:u w:val="single"/>
        </w:rPr>
        <w:t xml:space="preserve">it would </w:t>
      </w:r>
      <w:r w:rsidRPr="00790429">
        <w:rPr>
          <w:highlight w:val="green"/>
          <w:u w:val="single"/>
        </w:rPr>
        <w:t xml:space="preserve">blast </w:t>
      </w:r>
      <w:r w:rsidRPr="00790429">
        <w:rPr>
          <w:rStyle w:val="Emphasis"/>
          <w:highlight w:val="green"/>
        </w:rPr>
        <w:t>five million tons</w:t>
      </w:r>
      <w:r w:rsidRPr="00790429">
        <w:rPr>
          <w:highlight w:val="green"/>
          <w:u w:val="single"/>
        </w:rPr>
        <w:t xml:space="preserve"> of</w:t>
      </w:r>
      <w:r w:rsidRPr="008307E8">
        <w:rPr>
          <w:u w:val="single"/>
        </w:rPr>
        <w:t xml:space="preserve"> fine, sooty </w:t>
      </w:r>
      <w:r w:rsidRPr="00790429">
        <w:rPr>
          <w:highlight w:val="green"/>
          <w:u w:val="single"/>
        </w:rPr>
        <w:t>particles into</w:t>
      </w:r>
      <w:r w:rsidRPr="008307E8">
        <w:rPr>
          <w:u w:val="single"/>
        </w:rPr>
        <w:t xml:space="preserve"> the </w:t>
      </w:r>
      <w:r w:rsidRPr="00790429">
        <w:rPr>
          <w:highlight w:val="green"/>
          <w:u w:val="single"/>
        </w:rPr>
        <w:t>stratosphere</w:t>
      </w:r>
      <w:r w:rsidRPr="008307E8">
        <w:rPr>
          <w:u w:val="single"/>
        </w:rPr>
        <w:t xml:space="preserve">, where they would spread across the globe, warping </w:t>
      </w:r>
      <w:r w:rsidRPr="008307E8">
        <w:rPr>
          <w:rStyle w:val="Emphasis"/>
        </w:rPr>
        <w:t>global weather patterns</w:t>
      </w:r>
      <w:r w:rsidRPr="008307E8">
        <w:rPr>
          <w:sz w:val="16"/>
        </w:rPr>
        <w:t xml:space="preserve"> for the next twenty-five years.</w:t>
      </w:r>
      <w:r>
        <w:rPr>
          <w:sz w:val="16"/>
        </w:rPr>
        <w:t xml:space="preserve"> </w:t>
      </w:r>
      <w:r w:rsidRPr="008307E8">
        <w:rPr>
          <w:u w:val="single"/>
        </w:rPr>
        <w:t xml:space="preserve">The </w:t>
      </w:r>
      <w:r w:rsidRPr="00790429">
        <w:rPr>
          <w:highlight w:val="green"/>
          <w:u w:val="single"/>
        </w:rPr>
        <w:t>particles</w:t>
      </w:r>
      <w:r w:rsidRPr="008307E8">
        <w:rPr>
          <w:u w:val="single"/>
        </w:rPr>
        <w:t xml:space="preserve"> would </w:t>
      </w:r>
      <w:r w:rsidRPr="00790429">
        <w:rPr>
          <w:rStyle w:val="Emphasis"/>
          <w:highlight w:val="green"/>
        </w:rPr>
        <w:t>block out</w:t>
      </w:r>
      <w:r w:rsidRPr="00790429">
        <w:rPr>
          <w:highlight w:val="green"/>
          <w:u w:val="single"/>
        </w:rPr>
        <w:t xml:space="preserve"> light</w:t>
      </w:r>
      <w:r w:rsidRPr="008307E8">
        <w:rPr>
          <w:u w:val="single"/>
        </w:rPr>
        <w:t xml:space="preserve"> from the sun, causing surface temperatures to </w:t>
      </w:r>
      <w:r w:rsidRPr="008307E8">
        <w:rPr>
          <w:rStyle w:val="Emphasis"/>
        </w:rPr>
        <w:t>decrease</w:t>
      </w:r>
      <w:r w:rsidRPr="008307E8">
        <w:rPr>
          <w:sz w:val="16"/>
        </w:rPr>
        <w:t xml:space="preserve"> an average of 2.7 degrees Fahrenheit across the globe, or 4.5 degrees in North American and Europe. </w:t>
      </w:r>
      <w:r w:rsidRPr="008307E8">
        <w:rPr>
          <w:u w:val="single"/>
        </w:rPr>
        <w:t xml:space="preserve">Growing seasons would be </w:t>
      </w:r>
      <w:r w:rsidRPr="008307E8">
        <w:rPr>
          <w:rStyle w:val="Emphasis"/>
        </w:rPr>
        <w:t>shortened</w:t>
      </w:r>
      <w:r w:rsidRPr="008307E8">
        <w:rPr>
          <w:sz w:val="16"/>
        </w:rPr>
        <w:t xml:space="preserve"> by ten to forty days, </w:t>
      </w:r>
      <w:r w:rsidRPr="008307E8">
        <w:rPr>
          <w:u w:val="single"/>
        </w:rPr>
        <w:t>and certain crops</w:t>
      </w:r>
      <w:r w:rsidRPr="008307E8">
        <w:rPr>
          <w:sz w:val="16"/>
        </w:rPr>
        <w:t xml:space="preserve"> such as Canadian wheat </w:t>
      </w:r>
      <w:r w:rsidRPr="008307E8">
        <w:rPr>
          <w:u w:val="single"/>
        </w:rPr>
        <w:t>would</w:t>
      </w:r>
      <w:r w:rsidRPr="008307E8">
        <w:rPr>
          <w:sz w:val="16"/>
        </w:rPr>
        <w:t xml:space="preserve"> simply </w:t>
      </w:r>
      <w:r w:rsidRPr="008307E8">
        <w:rPr>
          <w:u w:val="single"/>
        </w:rPr>
        <w:t xml:space="preserve">become </w:t>
      </w:r>
      <w:r w:rsidRPr="008307E8">
        <w:rPr>
          <w:rStyle w:val="Emphasis"/>
        </w:rPr>
        <w:t>unviable</w:t>
      </w:r>
      <w:r w:rsidRPr="008307E8">
        <w:rPr>
          <w:u w:val="single"/>
        </w:rPr>
        <w:t xml:space="preserve">. Global </w:t>
      </w:r>
      <w:r w:rsidRPr="00790429">
        <w:rPr>
          <w:highlight w:val="green"/>
          <w:u w:val="single"/>
        </w:rPr>
        <w:t>agricultural yields</w:t>
      </w:r>
      <w:r w:rsidRPr="008307E8">
        <w:rPr>
          <w:u w:val="single"/>
        </w:rPr>
        <w:t xml:space="preserve"> would </w:t>
      </w:r>
      <w:r w:rsidRPr="00790429">
        <w:rPr>
          <w:rStyle w:val="Emphasis"/>
          <w:highlight w:val="green"/>
        </w:rPr>
        <w:t>fall</w:t>
      </w:r>
      <w:r w:rsidRPr="008307E8">
        <w:rPr>
          <w:u w:val="single"/>
        </w:rPr>
        <w:t xml:space="preserve">, leading to rising prices and </w:t>
      </w:r>
      <w:r w:rsidRPr="008307E8">
        <w:rPr>
          <w:rStyle w:val="Emphasis"/>
        </w:rPr>
        <w:t>famine</w:t>
      </w:r>
      <w:r w:rsidRPr="008307E8">
        <w:rPr>
          <w:u w:val="single"/>
        </w:rPr>
        <w:t>.</w:t>
      </w:r>
      <w:r>
        <w:rPr>
          <w:u w:val="single"/>
        </w:rPr>
        <w:t xml:space="preserve"> </w:t>
      </w:r>
      <w:r w:rsidRPr="008307E8">
        <w:rPr>
          <w:sz w:val="16"/>
        </w:rPr>
        <w:t xml:space="preserve">The </w:t>
      </w:r>
      <w:r w:rsidRPr="00790429">
        <w:rPr>
          <w:highlight w:val="green"/>
          <w:u w:val="single"/>
        </w:rPr>
        <w:t>particles</w:t>
      </w:r>
      <w:r w:rsidRPr="008307E8">
        <w:rPr>
          <w:u w:val="single"/>
        </w:rPr>
        <w:t xml:space="preserve"> may</w:t>
      </w:r>
      <w:r w:rsidRPr="008307E8">
        <w:rPr>
          <w:sz w:val="16"/>
        </w:rPr>
        <w:t xml:space="preserve"> also </w:t>
      </w:r>
      <w:r w:rsidRPr="00790429">
        <w:rPr>
          <w:rStyle w:val="Emphasis"/>
          <w:highlight w:val="green"/>
        </w:rPr>
        <w:t>deplete</w:t>
      </w:r>
      <w:r w:rsidRPr="008307E8">
        <w:rPr>
          <w:sz w:val="16"/>
        </w:rPr>
        <w:t xml:space="preserve"> between 30 to </w:t>
      </w:r>
      <w:r w:rsidRPr="008307E8">
        <w:rPr>
          <w:u w:val="single"/>
        </w:rPr>
        <w:t xml:space="preserve">50 percent of the </w:t>
      </w:r>
      <w:r w:rsidRPr="00790429">
        <w:rPr>
          <w:rStyle w:val="Emphasis"/>
          <w:highlight w:val="green"/>
        </w:rPr>
        <w:t>ozone layer</w:t>
      </w:r>
      <w:r w:rsidRPr="00790429">
        <w:rPr>
          <w:highlight w:val="green"/>
          <w:u w:val="single"/>
        </w:rPr>
        <w:t>, allowing</w:t>
      </w:r>
      <w:r w:rsidRPr="008307E8">
        <w:rPr>
          <w:sz w:val="16"/>
        </w:rPr>
        <w:t xml:space="preserve"> more of </w:t>
      </w:r>
      <w:r w:rsidRPr="008307E8">
        <w:rPr>
          <w:u w:val="single"/>
        </w:rPr>
        <w:t xml:space="preserve">the sun’s </w:t>
      </w:r>
      <w:r w:rsidRPr="00790429">
        <w:rPr>
          <w:highlight w:val="green"/>
          <w:u w:val="single"/>
        </w:rPr>
        <w:t xml:space="preserve">radiation to </w:t>
      </w:r>
      <w:r w:rsidRPr="00790429">
        <w:rPr>
          <w:rStyle w:val="Emphasis"/>
          <w:highlight w:val="green"/>
        </w:rPr>
        <w:t>penetrate</w:t>
      </w:r>
      <w:r w:rsidRPr="008307E8">
        <w:rPr>
          <w:u w:val="single"/>
        </w:rPr>
        <w:t xml:space="preserve"> the </w:t>
      </w:r>
      <w:r w:rsidRPr="00790429">
        <w:rPr>
          <w:highlight w:val="green"/>
          <w:u w:val="single"/>
        </w:rPr>
        <w:t>atmosphere</w:t>
      </w:r>
      <w:r w:rsidRPr="008307E8">
        <w:rPr>
          <w:u w:val="single"/>
        </w:rPr>
        <w:t>, causing</w:t>
      </w:r>
      <w:r w:rsidRPr="008307E8">
        <w:rPr>
          <w:sz w:val="16"/>
        </w:rPr>
        <w:t xml:space="preserve"> increased sunburns and rates of </w:t>
      </w:r>
      <w:proofErr w:type="gramStart"/>
      <w:r w:rsidRPr="008307E8">
        <w:rPr>
          <w:u w:val="single"/>
        </w:rPr>
        <w:t>cancer</w:t>
      </w:r>
      <w:proofErr w:type="gramEnd"/>
      <w:r w:rsidRPr="008307E8">
        <w:rPr>
          <w:u w:val="single"/>
        </w:rPr>
        <w:t xml:space="preserve"> and </w:t>
      </w:r>
      <w:r w:rsidRPr="008307E8">
        <w:rPr>
          <w:rStyle w:val="Emphasis"/>
        </w:rPr>
        <w:t>killing off</w:t>
      </w:r>
      <w:r w:rsidRPr="008307E8">
        <w:rPr>
          <w:sz w:val="16"/>
        </w:rPr>
        <w:t xml:space="preserve"> sensitive </w:t>
      </w:r>
      <w:r w:rsidRPr="008307E8">
        <w:rPr>
          <w:u w:val="single"/>
        </w:rPr>
        <w:t>plant-life and</w:t>
      </w:r>
      <w:r w:rsidRPr="008307E8">
        <w:rPr>
          <w:sz w:val="16"/>
        </w:rPr>
        <w:t xml:space="preserve"> marine </w:t>
      </w:r>
      <w:r w:rsidRPr="008307E8">
        <w:rPr>
          <w:u w:val="single"/>
        </w:rPr>
        <w:t>plankton, with</w:t>
      </w:r>
      <w:r w:rsidRPr="008307E8">
        <w:rPr>
          <w:sz w:val="16"/>
        </w:rPr>
        <w:t xml:space="preserve"> the </w:t>
      </w:r>
      <w:r w:rsidRPr="008307E8">
        <w:rPr>
          <w:rStyle w:val="Emphasis"/>
        </w:rPr>
        <w:t>spillover effect</w:t>
      </w:r>
      <w:r w:rsidRPr="008307E8">
        <w:rPr>
          <w:u w:val="single"/>
        </w:rPr>
        <w:t xml:space="preserve"> of decimating fishing yields.</w:t>
      </w:r>
    </w:p>
    <w:p w14:paraId="627B734A" w14:textId="40A144B7" w:rsidR="003B36B6" w:rsidRDefault="00217B8D" w:rsidP="00217B8D">
      <w:pPr>
        <w:pStyle w:val="Heading3"/>
      </w:pPr>
      <w:r>
        <w:lastRenderedPageBreak/>
        <w:t>1NC – OFF</w:t>
      </w:r>
    </w:p>
    <w:p w14:paraId="7C9211BA" w14:textId="77777777" w:rsidR="00217B8D" w:rsidRPr="006628A0" w:rsidRDefault="00217B8D" w:rsidP="00217B8D">
      <w:pPr>
        <w:pStyle w:val="Heading4"/>
      </w:pPr>
      <w:r>
        <w:t xml:space="preserve">CP Text – The United States federal government ought to establish a global leadership role in production and distribution of COVID-19 vaccines and treatments by engaging in talks with NATO and the G-7 and expanding support of COVAX including at minimum, vaccinating one billion people around the globe by November 2021 and </w:t>
      </w:r>
      <w:r w:rsidRPr="006628A0">
        <w:t>encourage public-private partnerships and facilitate overseas licensing agreements</w:t>
      </w:r>
      <w:r>
        <w:t xml:space="preserve"> without reducing intellectual property rights.</w:t>
      </w:r>
    </w:p>
    <w:p w14:paraId="0ABEFADE" w14:textId="77777777" w:rsidR="00217B8D" w:rsidRDefault="00217B8D" w:rsidP="00217B8D">
      <w:pPr>
        <w:pStyle w:val="Heading4"/>
      </w:pPr>
      <w:r>
        <w:t xml:space="preserve">The CP solves </w:t>
      </w:r>
      <w:r>
        <w:rPr>
          <w:u w:val="single"/>
        </w:rPr>
        <w:t>vaccine distribution</w:t>
      </w:r>
      <w:r>
        <w:t xml:space="preserve"> and </w:t>
      </w:r>
      <w:r>
        <w:rPr>
          <w:u w:val="single"/>
        </w:rPr>
        <w:t xml:space="preserve">re-vitalizes American </w:t>
      </w:r>
      <w:r w:rsidRPr="00A72E3C">
        <w:rPr>
          <w:u w:val="single"/>
        </w:rPr>
        <w:t>influence</w:t>
      </w:r>
      <w:r>
        <w:t xml:space="preserve"> </w:t>
      </w:r>
      <w:r w:rsidRPr="00A72E3C">
        <w:t>BUT</w:t>
      </w:r>
      <w:r>
        <w:t xml:space="preserve"> US leadership is </w:t>
      </w:r>
      <w:r>
        <w:rPr>
          <w:u w:val="single"/>
        </w:rPr>
        <w:t>key</w:t>
      </w:r>
      <w:r>
        <w:t>.</w:t>
      </w:r>
    </w:p>
    <w:p w14:paraId="5BAAD882" w14:textId="77777777" w:rsidR="00217B8D" w:rsidRPr="00AE6F12" w:rsidRDefault="00217B8D" w:rsidP="00217B8D">
      <w:r w:rsidRPr="00AE6F12">
        <w:rPr>
          <w:rStyle w:val="Style13ptBold"/>
        </w:rPr>
        <w:t>Gayle et Al 21</w:t>
      </w:r>
      <w:r>
        <w:t xml:space="preserve"> </w:t>
      </w:r>
      <w:r w:rsidRPr="00AE6F12">
        <w:t>Helene Gayle, Gordon LaForge, and Anne-Marie Slaughter 3-19-2021 "American Can-and Should-Vaccinate the World"</w:t>
      </w:r>
      <w:r>
        <w:t xml:space="preserve"> </w:t>
      </w:r>
      <w:hyperlink r:id="rId19" w:anchor="selection-1369.0-1369.54" w:history="1">
        <w:r w:rsidRPr="00B867F4">
          <w:rPr>
            <w:rStyle w:val="Hyperlink"/>
          </w:rPr>
          <w:t>https://archive.is/wtVC2#selection-1369.0-1369.54</w:t>
        </w:r>
      </w:hyperlink>
      <w:r>
        <w:t xml:space="preserve"> (</w:t>
      </w:r>
      <w:r w:rsidRPr="00AE6F12">
        <w:t>Helene D. Gayle, MD, MPH, has been president and CEO of The Chicago Community Trust, one of the nation’s oldest and largest community foundations, since October 2017. Under her leadership, the Trust has adopted a new strategic focus on closing the racial and ethnic wealth gap in the Chicago region. For almost a decade, Dr. Gayle was president and CEO of CARE, a leading international humanitarian organization. An expert on global development, humanitarian, and health issues, she spent 20 years with the Centers for Disease Control, working primarily on HIV/AIDS.</w:t>
      </w:r>
      <w:r>
        <w:t xml:space="preserve">)//Elmer </w:t>
      </w:r>
    </w:p>
    <w:p w14:paraId="4440E677" w14:textId="77777777" w:rsidR="00217B8D" w:rsidRPr="00403697" w:rsidRDefault="00217B8D" w:rsidP="00217B8D">
      <w:pPr>
        <w:rPr>
          <w:sz w:val="16"/>
        </w:rPr>
      </w:pPr>
      <w:r w:rsidRPr="00403697">
        <w:rPr>
          <w:sz w:val="16"/>
        </w:rPr>
        <w:t>After a virtual “Quad summit” last Friday</w:t>
      </w:r>
      <w:r w:rsidRPr="00403697">
        <w:rPr>
          <w:u w:val="single"/>
        </w:rPr>
        <w:t xml:space="preserve">, the leaders of the </w:t>
      </w:r>
      <w:r w:rsidRPr="004363E0">
        <w:rPr>
          <w:highlight w:val="green"/>
          <w:u w:val="single"/>
        </w:rPr>
        <w:t>U</w:t>
      </w:r>
      <w:r w:rsidRPr="00403697">
        <w:rPr>
          <w:u w:val="single"/>
        </w:rPr>
        <w:t xml:space="preserve">nited </w:t>
      </w:r>
      <w:r w:rsidRPr="004363E0">
        <w:rPr>
          <w:highlight w:val="green"/>
          <w:u w:val="single"/>
        </w:rPr>
        <w:t>S</w:t>
      </w:r>
      <w:r w:rsidRPr="00403697">
        <w:rPr>
          <w:u w:val="single"/>
        </w:rPr>
        <w:t xml:space="preserve">tates, India, Japan, and Australia announced that they would cooperate to </w:t>
      </w:r>
      <w:r w:rsidRPr="004363E0">
        <w:rPr>
          <w:highlight w:val="green"/>
          <w:u w:val="single"/>
        </w:rPr>
        <w:t xml:space="preserve">deliver </w:t>
      </w:r>
      <w:r w:rsidRPr="004363E0">
        <w:rPr>
          <w:b/>
          <w:bCs/>
          <w:highlight w:val="green"/>
          <w:u w:val="single"/>
        </w:rPr>
        <w:t>one billion vaccine doses</w:t>
      </w:r>
      <w:r w:rsidRPr="004363E0">
        <w:rPr>
          <w:highlight w:val="green"/>
          <w:u w:val="single"/>
        </w:rPr>
        <w:t xml:space="preserve"> </w:t>
      </w:r>
      <w:r w:rsidRPr="00403697">
        <w:rPr>
          <w:u w:val="single"/>
        </w:rPr>
        <w:t xml:space="preserve">in the Indo-Pacific, directly </w:t>
      </w:r>
      <w:r w:rsidRPr="004363E0">
        <w:rPr>
          <w:highlight w:val="green"/>
          <w:u w:val="single"/>
        </w:rPr>
        <w:t xml:space="preserve">countering China’s lead </w:t>
      </w:r>
      <w:r w:rsidRPr="00403697">
        <w:rPr>
          <w:u w:val="single"/>
        </w:rPr>
        <w:t>in distributing vaccines to the region</w:t>
      </w:r>
      <w:r w:rsidRPr="00403697">
        <w:rPr>
          <w:sz w:val="16"/>
        </w:rPr>
        <w:t xml:space="preserve">. The agreement brings together Indian manufacturing and U.S., Japanese, and Australian financing, logistics, and technical assistance to help immunize hundreds of millions of people by the end of 2022. Headlines over the weekend proclaimed that the administration of U.S. President Joe Biden was preparing to catch up in global vaccine diplomacy. </w:t>
      </w:r>
      <w:r w:rsidRPr="00403697">
        <w:rPr>
          <w:u w:val="single"/>
        </w:rPr>
        <w:t>Yesterday the administration took a further step in this direction, leaking to reporters that it would lend four million AstraZeneca doses to Mexico and Canada</w:t>
      </w:r>
      <w:r w:rsidRPr="00403697">
        <w:rPr>
          <w:sz w:val="16"/>
        </w:rPr>
        <w:t xml:space="preserve">. These initiatives come not a moment too soon. In tackling the worst global crisis of a lifetime, the United States has so far been upstaged. </w:t>
      </w:r>
      <w:r w:rsidRPr="004363E0">
        <w:rPr>
          <w:highlight w:val="green"/>
          <w:u w:val="single"/>
        </w:rPr>
        <w:t xml:space="preserve">Russia and China have aggressively </w:t>
      </w:r>
      <w:r w:rsidRPr="00403697">
        <w:rPr>
          <w:u w:val="single"/>
        </w:rPr>
        <w:t xml:space="preserve">marketed and </w:t>
      </w:r>
      <w:r w:rsidRPr="004363E0">
        <w:rPr>
          <w:highlight w:val="green"/>
          <w:u w:val="single"/>
        </w:rPr>
        <w:t xml:space="preserve">distributed </w:t>
      </w:r>
      <w:r w:rsidRPr="00403697">
        <w:rPr>
          <w:u w:val="single"/>
        </w:rPr>
        <w:t xml:space="preserve">their </w:t>
      </w:r>
      <w:r w:rsidRPr="004363E0">
        <w:rPr>
          <w:highlight w:val="green"/>
          <w:u w:val="single"/>
        </w:rPr>
        <w:t>vaccines to foreign countries</w:t>
      </w:r>
      <w:r w:rsidRPr="00403697">
        <w:rPr>
          <w:u w:val="single"/>
        </w:rPr>
        <w:t xml:space="preserve">, largely </w:t>
      </w:r>
      <w:r w:rsidRPr="004363E0">
        <w:rPr>
          <w:b/>
          <w:bCs/>
          <w:highlight w:val="green"/>
          <w:u w:val="single"/>
        </w:rPr>
        <w:t>to advance foreign policy goals</w:t>
      </w:r>
      <w:r w:rsidRPr="00403697">
        <w:rPr>
          <w:u w:val="single"/>
        </w:rPr>
        <w:t xml:space="preserve">. </w:t>
      </w:r>
      <w:r w:rsidRPr="00C04A1B">
        <w:rPr>
          <w:u w:val="single"/>
        </w:rPr>
        <w:t xml:space="preserve">Russia is using the jab to </w:t>
      </w:r>
      <w:r w:rsidRPr="00C04A1B">
        <w:rPr>
          <w:b/>
          <w:bCs/>
          <w:u w:val="single"/>
        </w:rPr>
        <w:t>bolster</w:t>
      </w:r>
      <w:r w:rsidRPr="00C04A1B">
        <w:rPr>
          <w:u w:val="single"/>
        </w:rPr>
        <w:t xml:space="preserve"> its </w:t>
      </w:r>
      <w:r w:rsidRPr="00C04A1B">
        <w:rPr>
          <w:b/>
          <w:bCs/>
          <w:u w:val="single"/>
        </w:rPr>
        <w:t>image</w:t>
      </w:r>
      <w:r w:rsidRPr="00C04A1B">
        <w:rPr>
          <w:u w:val="single"/>
        </w:rPr>
        <w:t xml:space="preserve"> and investment prospects and to drive a </w:t>
      </w:r>
      <w:r w:rsidRPr="00C04A1B">
        <w:rPr>
          <w:b/>
          <w:bCs/>
          <w:u w:val="single"/>
        </w:rPr>
        <w:t>wedge between EU countries</w:t>
      </w:r>
      <w:r w:rsidRPr="00C04A1B">
        <w:rPr>
          <w:u w:val="single"/>
        </w:rPr>
        <w:t xml:space="preserve">. China is donating doses to gain leverage </w:t>
      </w:r>
      <w:r w:rsidRPr="00C04A1B">
        <w:rPr>
          <w:b/>
          <w:bCs/>
          <w:u w:val="single"/>
        </w:rPr>
        <w:t>in territorial disputes</w:t>
      </w:r>
      <w:r w:rsidRPr="00C04A1B">
        <w:rPr>
          <w:u w:val="single"/>
        </w:rPr>
        <w:t xml:space="preserve"> and expand its influence under the Belt and Road Initiative</w:t>
      </w:r>
      <w:r w:rsidRPr="00C04A1B">
        <w:rPr>
          <w:sz w:val="16"/>
        </w:rPr>
        <w:t xml:space="preserve">. Both Moscow and </w:t>
      </w:r>
      <w:r w:rsidRPr="00C04A1B">
        <w:rPr>
          <w:u w:val="single"/>
        </w:rPr>
        <w:t xml:space="preserve">Beijing have moved to undercut the United States </w:t>
      </w:r>
      <w:r w:rsidRPr="00C04A1B">
        <w:rPr>
          <w:b/>
          <w:bCs/>
          <w:u w:val="single"/>
        </w:rPr>
        <w:t>in its own backyard by supplying vaccines to Latin America</w:t>
      </w:r>
      <w:r w:rsidRPr="00C04A1B">
        <w:rPr>
          <w:sz w:val="16"/>
        </w:rPr>
        <w:t xml:space="preserve">. The Biden administration is right to want to take the lead in vaccinating the world, for a host of reasons both self-interested and altruistic. But it should not fall into the trap of trying to beat Russia and China at their own game—handing out vaccines to specific countries based on their geostrategic importance and the amount of attention they are receiving from rival powers. </w:t>
      </w:r>
      <w:r w:rsidRPr="00C04A1B">
        <w:rPr>
          <w:u w:val="single"/>
        </w:rPr>
        <w:t xml:space="preserve">Rather, Biden should pursue </w:t>
      </w:r>
      <w:r w:rsidRPr="00C04A1B">
        <w:rPr>
          <w:b/>
          <w:bCs/>
          <w:u w:val="single"/>
        </w:rPr>
        <w:t>abroad the sort of “all in” unity</w:t>
      </w:r>
      <w:r w:rsidRPr="00C04A1B">
        <w:rPr>
          <w:u w:val="single"/>
        </w:rPr>
        <w:t xml:space="preserve"> approach that he has proclaimed at home</w:t>
      </w:r>
      <w:r w:rsidRPr="00C04A1B">
        <w:rPr>
          <w:sz w:val="16"/>
        </w:rPr>
        <w:t>. His administration should focus</w:t>
      </w:r>
      <w:r w:rsidRPr="00403697">
        <w:rPr>
          <w:sz w:val="16"/>
        </w:rPr>
        <w:t xml:space="preserve"> less on strategic advantage than on vaccinating the largest number of people worldwide in the shortest amount of time. In so doing, the United States would concentrate on what the world’s peoples have in common—susceptibility to this and many other viruses—regardless of the nature of their governments. ALL IN AND ALL OUT </w:t>
      </w:r>
      <w:r w:rsidRPr="00403697">
        <w:rPr>
          <w:u w:val="single"/>
        </w:rPr>
        <w:t>The United States has successfully mobilized its own and international resources to respond to regional crises in the past</w:t>
      </w:r>
      <w:r w:rsidRPr="00403697">
        <w:rPr>
          <w:sz w:val="16"/>
        </w:rPr>
        <w:t xml:space="preserve">. In 2003, President George W. Bush started the </w:t>
      </w:r>
      <w:r w:rsidRPr="00403697">
        <w:rPr>
          <w:u w:val="single"/>
        </w:rPr>
        <w:t>U.S. President’s Emergency Plan for AIDS Relief</w:t>
      </w:r>
      <w:r w:rsidRPr="00403697">
        <w:rPr>
          <w:sz w:val="16"/>
        </w:rPr>
        <w:t xml:space="preserve">, the largest global health program focused on a single disease in history. PEPFAR brought together U.S. agencies, private companies, and local civil society groups to help sub-Saharan Africa and </w:t>
      </w:r>
      <w:r w:rsidRPr="00403697">
        <w:rPr>
          <w:sz w:val="16"/>
        </w:rPr>
        <w:lastRenderedPageBreak/>
        <w:t xml:space="preserve">Southeast Asia get the AIDS crisis under control, saving millions of lives. </w:t>
      </w:r>
      <w:r w:rsidRPr="00403697">
        <w:rPr>
          <w:u w:val="single"/>
        </w:rPr>
        <w:t>In 2004, a tsunami in the Indian Ocean caused more than 220,000 deaths and billions in damage, and the United States led an urgent, similarly inclusive humanitarian relief and recovery effort that rescued victims, hastened reconstruction, and built lasting goodwill in South and Southeast Asia</w:t>
      </w:r>
      <w:r w:rsidRPr="00403697">
        <w:rPr>
          <w:sz w:val="16"/>
        </w:rPr>
        <w:t xml:space="preserve">. Biden can improve on Bush’s precedent by going global, and he has already taken steps toward doing so. Under President Donald Trump, the United States refused to participate in the COVID-19 Vaccine Global Access (COVAX) Facility, an international partnership that aims to guarantee COVID-19 vaccine access for the entire world. </w:t>
      </w:r>
      <w:r w:rsidRPr="00403697">
        <w:rPr>
          <w:u w:val="single"/>
        </w:rPr>
        <w:t>The Biden administration reversed this stance immediately and contributed $4 billion, making the United States the largest donor to the effort</w:t>
      </w:r>
      <w:r w:rsidRPr="00403697">
        <w:rPr>
          <w:sz w:val="16"/>
        </w:rPr>
        <w:t xml:space="preserve">. Still, even if </w:t>
      </w:r>
      <w:r w:rsidRPr="00403697">
        <w:rPr>
          <w:u w:val="single"/>
        </w:rPr>
        <w:t>COVAX meets the ambitious target of delivering two billion doses to developing nations by the end of 2021, it will be able to vaccinate only 20 percent of those countries’ populations</w:t>
      </w:r>
      <w:r w:rsidRPr="00403697">
        <w:rPr>
          <w:sz w:val="16"/>
        </w:rPr>
        <w:t xml:space="preserve">. Just imagine, </w:t>
      </w:r>
      <w:r w:rsidRPr="00403697">
        <w:rPr>
          <w:u w:val="single"/>
        </w:rPr>
        <w:t xml:space="preserve">however, </w:t>
      </w:r>
      <w:r w:rsidRPr="004363E0">
        <w:rPr>
          <w:highlight w:val="green"/>
          <w:u w:val="single"/>
        </w:rPr>
        <w:t xml:space="preserve">what </w:t>
      </w:r>
      <w:r w:rsidRPr="00403697">
        <w:rPr>
          <w:u w:val="single"/>
        </w:rPr>
        <w:t xml:space="preserve">could happen </w:t>
      </w:r>
      <w:r w:rsidRPr="004363E0">
        <w:rPr>
          <w:highlight w:val="green"/>
          <w:u w:val="single"/>
        </w:rPr>
        <w:t>if Washington were to treat COVID</w:t>
      </w:r>
      <w:r w:rsidRPr="00403697">
        <w:rPr>
          <w:u w:val="single"/>
        </w:rPr>
        <w:t xml:space="preserve">-19 </w:t>
      </w:r>
      <w:r w:rsidRPr="004363E0">
        <w:rPr>
          <w:highlight w:val="green"/>
          <w:u w:val="single"/>
        </w:rPr>
        <w:t xml:space="preserve">as </w:t>
      </w:r>
      <w:r w:rsidRPr="004363E0">
        <w:rPr>
          <w:b/>
          <w:bCs/>
          <w:highlight w:val="green"/>
          <w:u w:val="single"/>
        </w:rPr>
        <w:t>the equivalent</w:t>
      </w:r>
      <w:r w:rsidRPr="004363E0">
        <w:rPr>
          <w:highlight w:val="green"/>
          <w:u w:val="single"/>
        </w:rPr>
        <w:t xml:space="preserve"> of the enemy in a world war or </w:t>
      </w:r>
      <w:r w:rsidRPr="00403697">
        <w:rPr>
          <w:u w:val="single"/>
        </w:rPr>
        <w:t xml:space="preserve">the pandemic as a global version of the regional </w:t>
      </w:r>
      <w:r w:rsidRPr="004363E0">
        <w:rPr>
          <w:highlight w:val="green"/>
          <w:u w:val="single"/>
        </w:rPr>
        <w:t xml:space="preserve">AIDS and Ebola </w:t>
      </w:r>
      <w:r w:rsidRPr="00403697">
        <w:rPr>
          <w:u w:val="single"/>
        </w:rPr>
        <w:t>epidemics of years past</w:t>
      </w:r>
      <w:r w:rsidRPr="00403697">
        <w:rPr>
          <w:sz w:val="16"/>
        </w:rPr>
        <w:t xml:space="preserve">. Imagine, in other words, what all-out mobilization would look like if the United States treated the COVID-19 pandemic like the global threat that it is. </w:t>
      </w:r>
      <w:r w:rsidRPr="00403697">
        <w:rPr>
          <w:u w:val="single"/>
        </w:rPr>
        <w:t xml:space="preserve">Washington would </w:t>
      </w:r>
      <w:r w:rsidRPr="004363E0">
        <w:rPr>
          <w:highlight w:val="green"/>
          <w:u w:val="single"/>
        </w:rPr>
        <w:t xml:space="preserve">lead </w:t>
      </w:r>
      <w:r w:rsidRPr="00403697">
        <w:rPr>
          <w:u w:val="single"/>
        </w:rPr>
        <w:t xml:space="preserve">a multilateral, whole-of-society </w:t>
      </w:r>
      <w:r w:rsidRPr="004363E0">
        <w:rPr>
          <w:highlight w:val="green"/>
          <w:u w:val="single"/>
        </w:rPr>
        <w:t xml:space="preserve">effort </w:t>
      </w:r>
      <w:r w:rsidRPr="004363E0">
        <w:rPr>
          <w:b/>
          <w:bCs/>
          <w:highlight w:val="green"/>
          <w:u w:val="single"/>
        </w:rPr>
        <w:t>to help COVAX vaccinate</w:t>
      </w:r>
      <w:r w:rsidRPr="004363E0">
        <w:rPr>
          <w:highlight w:val="green"/>
          <w:u w:val="single"/>
        </w:rPr>
        <w:t xml:space="preserve"> </w:t>
      </w:r>
      <w:r w:rsidRPr="00403697">
        <w:rPr>
          <w:u w:val="single"/>
        </w:rPr>
        <w:t xml:space="preserve">the world. The government would </w:t>
      </w:r>
      <w:r w:rsidRPr="004363E0">
        <w:rPr>
          <w:highlight w:val="green"/>
          <w:u w:val="single"/>
        </w:rPr>
        <w:t xml:space="preserve">activate </w:t>
      </w:r>
      <w:r w:rsidRPr="00403697">
        <w:rPr>
          <w:u w:val="single"/>
        </w:rPr>
        <w:t xml:space="preserve">the </w:t>
      </w:r>
      <w:r w:rsidRPr="004363E0">
        <w:rPr>
          <w:highlight w:val="green"/>
          <w:u w:val="single"/>
        </w:rPr>
        <w:t xml:space="preserve">military </w:t>
      </w:r>
      <w:r w:rsidRPr="00403697">
        <w:rPr>
          <w:u w:val="single"/>
        </w:rPr>
        <w:t xml:space="preserve">and </w:t>
      </w:r>
      <w:r w:rsidRPr="004363E0">
        <w:rPr>
          <w:highlight w:val="green"/>
          <w:u w:val="single"/>
        </w:rPr>
        <w:t xml:space="preserve">call upon allies in </w:t>
      </w:r>
      <w:r w:rsidRPr="00403697">
        <w:rPr>
          <w:u w:val="single"/>
        </w:rPr>
        <w:t xml:space="preserve">the </w:t>
      </w:r>
      <w:r w:rsidRPr="004363E0">
        <w:rPr>
          <w:highlight w:val="green"/>
          <w:u w:val="single"/>
        </w:rPr>
        <w:t xml:space="preserve">G-7 and NATO </w:t>
      </w:r>
      <w:r w:rsidRPr="00403697">
        <w:rPr>
          <w:u w:val="single"/>
        </w:rPr>
        <w:t xml:space="preserve">for a major assistance operation </w:t>
      </w:r>
      <w:r w:rsidRPr="004363E0">
        <w:rPr>
          <w:highlight w:val="green"/>
          <w:u w:val="single"/>
        </w:rPr>
        <w:t xml:space="preserve">that speeds </w:t>
      </w:r>
      <w:r w:rsidRPr="00403697">
        <w:rPr>
          <w:u w:val="single"/>
        </w:rPr>
        <w:t xml:space="preserve">the </w:t>
      </w:r>
      <w:r w:rsidRPr="004363E0">
        <w:rPr>
          <w:b/>
          <w:bCs/>
          <w:highlight w:val="green"/>
          <w:u w:val="single"/>
        </w:rPr>
        <w:t>flow of vaccine supplies</w:t>
      </w:r>
      <w:r w:rsidRPr="004363E0">
        <w:rPr>
          <w:highlight w:val="green"/>
          <w:u w:val="single"/>
        </w:rPr>
        <w:t xml:space="preserve"> and </w:t>
      </w:r>
      <w:r w:rsidRPr="004363E0">
        <w:rPr>
          <w:b/>
          <w:bCs/>
          <w:highlight w:val="green"/>
          <w:u w:val="single"/>
        </w:rPr>
        <w:t>strengthens delivery systems</w:t>
      </w:r>
      <w:r w:rsidRPr="00403697">
        <w:rPr>
          <w:sz w:val="16"/>
        </w:rPr>
        <w:t xml:space="preserve">. As it has pledged to do in the Quad summit deal, the U.S. government would use the State Department, U.S. Agency for International Development (USAID), Centers for Disease Control and Prevention (CDC), and other civilian agencies and development programs to help countries with their national vaccination programs. </w:t>
      </w:r>
      <w:r w:rsidRPr="00403697">
        <w:rPr>
          <w:u w:val="single"/>
        </w:rPr>
        <w:t xml:space="preserve">And it would </w:t>
      </w:r>
      <w:r w:rsidRPr="004363E0">
        <w:rPr>
          <w:highlight w:val="green"/>
          <w:u w:val="single"/>
        </w:rPr>
        <w:t>enlist companies</w:t>
      </w:r>
      <w:r w:rsidRPr="00403697">
        <w:rPr>
          <w:u w:val="single"/>
        </w:rPr>
        <w:t xml:space="preserve">, nonprofits, and civil society organizations </w:t>
      </w:r>
      <w:r w:rsidRPr="004363E0">
        <w:rPr>
          <w:highlight w:val="green"/>
          <w:u w:val="single"/>
        </w:rPr>
        <w:t>to help increase vaccine production</w:t>
      </w:r>
      <w:r w:rsidRPr="00403697">
        <w:rPr>
          <w:u w:val="single"/>
        </w:rPr>
        <w:t xml:space="preserve">, </w:t>
      </w:r>
      <w:r w:rsidRPr="004363E0">
        <w:rPr>
          <w:highlight w:val="green"/>
          <w:u w:val="single"/>
        </w:rPr>
        <w:t>raise funding</w:t>
      </w:r>
      <w:r w:rsidRPr="00403697">
        <w:rPr>
          <w:u w:val="single"/>
        </w:rPr>
        <w:t xml:space="preserve">, </w:t>
      </w:r>
      <w:r w:rsidRPr="004363E0">
        <w:rPr>
          <w:highlight w:val="green"/>
          <w:u w:val="single"/>
        </w:rPr>
        <w:t>and provide technical assistance</w:t>
      </w:r>
      <w:r w:rsidRPr="00403697">
        <w:rPr>
          <w:u w:val="single"/>
        </w:rPr>
        <w:t xml:space="preserve"> to foreign counterparts.</w:t>
      </w:r>
      <w:r w:rsidRPr="00403697">
        <w:rPr>
          <w:sz w:val="16"/>
        </w:rPr>
        <w:t xml:space="preserve"> The U.S. government should undertake exactly such an effort, right now: </w:t>
      </w:r>
      <w:r w:rsidRPr="00403697">
        <w:rPr>
          <w:b/>
          <w:bCs/>
          <w:u w:val="single"/>
        </w:rPr>
        <w:t xml:space="preserve">an all-out response for an all-in global vaccination campaign. </w:t>
      </w:r>
      <w:r w:rsidRPr="00403697">
        <w:rPr>
          <w:u w:val="single"/>
        </w:rPr>
        <w:t xml:space="preserve">Such a campaign </w:t>
      </w:r>
      <w:r w:rsidRPr="004363E0">
        <w:rPr>
          <w:highlight w:val="green"/>
          <w:u w:val="single"/>
        </w:rPr>
        <w:t xml:space="preserve">would advance </w:t>
      </w:r>
      <w:r w:rsidRPr="004363E0">
        <w:rPr>
          <w:b/>
          <w:bCs/>
          <w:highlight w:val="green"/>
          <w:u w:val="single"/>
          <w:bdr w:val="single" w:sz="4" w:space="0" w:color="auto"/>
        </w:rPr>
        <w:t>U.S. economic and security interests</w:t>
      </w:r>
      <w:r w:rsidRPr="004363E0">
        <w:rPr>
          <w:highlight w:val="green"/>
          <w:u w:val="single"/>
        </w:rPr>
        <w:t xml:space="preserve"> </w:t>
      </w:r>
      <w:r w:rsidRPr="00403697">
        <w:rPr>
          <w:u w:val="single"/>
        </w:rPr>
        <w:t xml:space="preserve">and </w:t>
      </w:r>
      <w:r w:rsidRPr="004363E0">
        <w:rPr>
          <w:highlight w:val="green"/>
          <w:u w:val="single"/>
        </w:rPr>
        <w:t xml:space="preserve">reboot </w:t>
      </w:r>
      <w:r w:rsidRPr="00403697">
        <w:rPr>
          <w:u w:val="single"/>
        </w:rPr>
        <w:t xml:space="preserve">American </w:t>
      </w:r>
      <w:r w:rsidRPr="004363E0">
        <w:rPr>
          <w:highlight w:val="green"/>
          <w:u w:val="single"/>
        </w:rPr>
        <w:t xml:space="preserve">global leadership </w:t>
      </w:r>
      <w:r w:rsidRPr="00403697">
        <w:rPr>
          <w:u w:val="single"/>
        </w:rPr>
        <w:t>after years of decline.</w:t>
      </w:r>
      <w:r w:rsidRPr="00403697">
        <w:rPr>
          <w:sz w:val="16"/>
        </w:rPr>
        <w:t xml:space="preserve"> Rather than perpetuate the transactional, friend-by-friend vaccine diplomacy of China and Russia, a U.S.-led vaccine effort could invigorate a new multilateralism that is more pragmatic and inclusive than the twentieth-century international order and better adapted to tackling twenty-first-century global threats. Washington would do well to remember that if COVID-19 does come back, authoritarian governments will be able to lock down their populations more quickly and effectively than democracies will, so even in competitive terms, America’s best bet really is to eradicate the novel coronavirus. </w:t>
      </w:r>
      <w:r w:rsidRPr="00403697">
        <w:rPr>
          <w:u w:val="single"/>
        </w:rPr>
        <w:t xml:space="preserve">The United States has a </w:t>
      </w:r>
      <w:r w:rsidRPr="00C04A1B">
        <w:rPr>
          <w:u w:val="single"/>
        </w:rPr>
        <w:t xml:space="preserve">momentous opportunity to prove both that democracy can deliver and that </w:t>
      </w:r>
      <w:r w:rsidRPr="00C04A1B">
        <w:rPr>
          <w:b/>
          <w:bCs/>
          <w:u w:val="single"/>
          <w:bdr w:val="single" w:sz="4" w:space="0" w:color="auto"/>
        </w:rPr>
        <w:t>American ideals truly are universal</w:t>
      </w:r>
      <w:r w:rsidRPr="00C04A1B">
        <w:rPr>
          <w:u w:val="single"/>
        </w:rPr>
        <w:t xml:space="preserve">. </w:t>
      </w:r>
      <w:r w:rsidRPr="00C04A1B">
        <w:rPr>
          <w:sz w:val="16"/>
        </w:rPr>
        <w:t>By</w:t>
      </w:r>
      <w:r w:rsidRPr="00403697">
        <w:rPr>
          <w:sz w:val="16"/>
        </w:rPr>
        <w:t xml:space="preserve"> offering a model of global cooperation that draws on a far wider range of resources than any one government can provide, the United States can lead a vaccine effort that builds on the strengths of its open and pluralist society. President Biden would demonstrate unequivocally that the United States is not only “back” but looking—and leading—far ahead. THE CASE FOR GOING REALLY BIG The COVID-19 pandemic is the most extensive humanitarian and economic catastrophe of modern times. Though it lacks the cataclysmic impact of a natural disaster, its toll is far worse and more widespread. A reported 2.6 million have died from COVID-19, though that is certainly an undercount; one analysis of premature and excess mortality estimates 20.5 million years of life have been lost. According to the World Bank, the pandemic pushed as many as 124 million into extreme poverty in 2020, the first year of increase in two decades. The Economist estimates that two years of COVID-19 will cost the world $10.3 trillion—a downturn the World Bank says is twice as deep as the Great Recession. Ultimately, the only way to arrest, let alone reverse, this collapse is global vaccination. The Biden administration learned an important lesson from the government’s response to the 2008 financial crisis: do not be afraid to go big. The American Rescue Plan does just that, funneling $1.9 trillion into many different parts of the economy. The administration should heed the same advice when it comes to vaccinating the world. </w:t>
      </w:r>
      <w:r w:rsidRPr="004363E0">
        <w:rPr>
          <w:highlight w:val="green"/>
          <w:u w:val="single"/>
        </w:rPr>
        <w:t xml:space="preserve">An all-out effort will have the </w:t>
      </w:r>
      <w:r w:rsidRPr="004363E0">
        <w:rPr>
          <w:b/>
          <w:bCs/>
          <w:highlight w:val="green"/>
          <w:u w:val="single"/>
        </w:rPr>
        <w:t>greatest and quickest impact</w:t>
      </w:r>
      <w:r w:rsidRPr="004363E0">
        <w:rPr>
          <w:highlight w:val="green"/>
          <w:u w:val="single"/>
        </w:rPr>
        <w:t xml:space="preserve"> </w:t>
      </w:r>
      <w:r w:rsidRPr="00403697">
        <w:rPr>
          <w:u w:val="single"/>
        </w:rPr>
        <w:t xml:space="preserve">on the fight against COVID-19—and the impact it will have </w:t>
      </w:r>
      <w:proofErr w:type="gramStart"/>
      <w:r w:rsidRPr="00403697">
        <w:rPr>
          <w:u w:val="single"/>
        </w:rPr>
        <w:t>is</w:t>
      </w:r>
      <w:proofErr w:type="gramEnd"/>
      <w:r w:rsidRPr="00403697">
        <w:rPr>
          <w:u w:val="single"/>
        </w:rPr>
        <w:t xml:space="preserve"> squarely in America’s self-interest</w:t>
      </w:r>
      <w:r w:rsidRPr="00403697">
        <w:rPr>
          <w:sz w:val="16"/>
        </w:rPr>
        <w:t>. The United States has much to gain from an accelerated recovery of the global economy. A study from the Eurasia Group estimated that vaccinating low- and middle-income nations would generate at least $153 billion for the United States and nine other developed economies in 2021 and up to $466 billion by 2025. Even if the United States vaccinates its entire population, its economic recovery will still drag so long as its trading partners don’t have full access to the vaccine and the pandemic continues. As Biden has said, “We’re not going to be ultimately safe until the world is safe.” Moreover, today’s pandemic will not be the last. The partnerships and public health infrastructure that the United States builds to inoculate the world from this coronavirus will also defend it against the next deadly pathogen or health threat. Protecting the nation against disease cannot be separated from protecting the world.</w:t>
      </w:r>
    </w:p>
    <w:p w14:paraId="08D64B03" w14:textId="77777777" w:rsidR="00217B8D" w:rsidRPr="006F0654" w:rsidRDefault="00217B8D" w:rsidP="00217B8D">
      <w:pPr>
        <w:pStyle w:val="Heading4"/>
      </w:pPr>
      <w:r>
        <w:lastRenderedPageBreak/>
        <w:t xml:space="preserve">Waiving IP rights </w:t>
      </w:r>
      <w:r>
        <w:rPr>
          <w:u w:val="single"/>
        </w:rPr>
        <w:t>undercuts</w:t>
      </w:r>
      <w:r>
        <w:t xml:space="preserve"> the perception of American medical innovation superiority which allows China and Russia to </w:t>
      </w:r>
      <w:r>
        <w:rPr>
          <w:u w:val="single"/>
        </w:rPr>
        <w:t>expand influence</w:t>
      </w:r>
      <w:r>
        <w:t xml:space="preserve"> – a unilaterally-led global effort </w:t>
      </w:r>
      <w:r>
        <w:rPr>
          <w:u w:val="single"/>
        </w:rPr>
        <w:t>jumpstarts</w:t>
      </w:r>
      <w:r>
        <w:t xml:space="preserve"> Vaccine Diplomacy in the face of Chinese and Russian </w:t>
      </w:r>
      <w:r>
        <w:rPr>
          <w:u w:val="single"/>
        </w:rPr>
        <w:t>weakness</w:t>
      </w:r>
      <w:r>
        <w:t xml:space="preserve"> </w:t>
      </w:r>
    </w:p>
    <w:p w14:paraId="20085529" w14:textId="77777777" w:rsidR="00217B8D" w:rsidRPr="006F0654" w:rsidRDefault="00217B8D" w:rsidP="00217B8D">
      <w:proofErr w:type="spellStart"/>
      <w:r w:rsidRPr="006F0654">
        <w:rPr>
          <w:rStyle w:val="Style13ptBold"/>
        </w:rPr>
        <w:t>Sasse</w:t>
      </w:r>
      <w:proofErr w:type="spellEnd"/>
      <w:r w:rsidRPr="006F0654">
        <w:rPr>
          <w:rStyle w:val="Style13ptBold"/>
        </w:rPr>
        <w:t xml:space="preserve"> 5-17</w:t>
      </w:r>
      <w:r>
        <w:t xml:space="preserve"> </w:t>
      </w:r>
      <w:r w:rsidRPr="006F0654">
        <w:t xml:space="preserve">Ben </w:t>
      </w:r>
      <w:proofErr w:type="spellStart"/>
      <w:r w:rsidRPr="006F0654">
        <w:t>Sasse</w:t>
      </w:r>
      <w:proofErr w:type="spellEnd"/>
      <w:r w:rsidRPr="006F0654">
        <w:t xml:space="preserve"> 5-17-2021 "U.S. Can Stop the Pandemic and Counter China"</w:t>
      </w:r>
      <w:r>
        <w:t xml:space="preserve"> </w:t>
      </w:r>
      <w:hyperlink r:id="rId20" w:anchor="selection-4197.0-4265.96" w:history="1">
        <w:r w:rsidRPr="00B867F4">
          <w:rPr>
            <w:rStyle w:val="Hyperlink"/>
          </w:rPr>
          <w:t>https://archive.is/NOKMj#selection-4197.0-4265.96</w:t>
        </w:r>
      </w:hyperlink>
      <w:r>
        <w:t xml:space="preserve"> (Ben </w:t>
      </w:r>
      <w:proofErr w:type="spellStart"/>
      <w:r>
        <w:t>Sasse</w:t>
      </w:r>
      <w:proofErr w:type="spellEnd"/>
      <w:r>
        <w:t xml:space="preserve"> has </w:t>
      </w:r>
      <w:r w:rsidRPr="006F0654">
        <w:t>a bachelor's degree in government from Harvard University, a Master of Arts in liberal studies from St. John's College and master's and doctoral degrees in American history from Yale University. He taught at the University of Texas and served as an assistant secretary in the U.S. Department of Health and Human Services.</w:t>
      </w:r>
      <w:r>
        <w:t>)//Elmer</w:t>
      </w:r>
    </w:p>
    <w:p w14:paraId="7AB7B9AB" w14:textId="4CE0B746" w:rsidR="00217B8D" w:rsidRDefault="00217B8D" w:rsidP="00217B8D">
      <w:pPr>
        <w:rPr>
          <w:sz w:val="16"/>
        </w:rPr>
      </w:pPr>
      <w:r w:rsidRPr="00403697">
        <w:rPr>
          <w:u w:val="single"/>
        </w:rPr>
        <w:t>Covid-19 exploded in part because the Chinese Communist Party was apathetic about other nations’ health and covered up the pandemic during its initial months by lying to and through international public-health organizations.</w:t>
      </w:r>
      <w:r w:rsidRPr="003C3392">
        <w:rPr>
          <w:sz w:val="16"/>
        </w:rPr>
        <w:t xml:space="preserve"> </w:t>
      </w:r>
      <w:r w:rsidRPr="00403697">
        <w:rPr>
          <w:u w:val="single"/>
        </w:rPr>
        <w:t xml:space="preserve">The </w:t>
      </w:r>
      <w:r w:rsidRPr="004363E0">
        <w:rPr>
          <w:highlight w:val="green"/>
          <w:u w:val="single"/>
        </w:rPr>
        <w:t xml:space="preserve">vaccines that </w:t>
      </w:r>
      <w:r w:rsidRPr="00403697">
        <w:rPr>
          <w:u w:val="single"/>
        </w:rPr>
        <w:t xml:space="preserve">will now </w:t>
      </w:r>
      <w:r w:rsidRPr="004363E0">
        <w:rPr>
          <w:highlight w:val="green"/>
          <w:u w:val="single"/>
        </w:rPr>
        <w:t>beat Covid</w:t>
      </w:r>
      <w:r w:rsidRPr="00403697">
        <w:rPr>
          <w:u w:val="single"/>
        </w:rPr>
        <w:t xml:space="preserve">-19 </w:t>
      </w:r>
      <w:r w:rsidRPr="004363E0">
        <w:rPr>
          <w:highlight w:val="green"/>
          <w:u w:val="single"/>
        </w:rPr>
        <w:t xml:space="preserve">should </w:t>
      </w:r>
      <w:r w:rsidRPr="00403697">
        <w:rPr>
          <w:u w:val="single"/>
        </w:rPr>
        <w:t xml:space="preserve">likewise </w:t>
      </w:r>
      <w:r w:rsidRPr="004363E0">
        <w:rPr>
          <w:b/>
          <w:bCs/>
          <w:highlight w:val="green"/>
          <w:u w:val="single"/>
        </w:rPr>
        <w:t xml:space="preserve">spread rapidly world-wide because the U.S. cares for the health of </w:t>
      </w:r>
      <w:r w:rsidRPr="003C3392">
        <w:rPr>
          <w:b/>
          <w:bCs/>
          <w:u w:val="single"/>
        </w:rPr>
        <w:t xml:space="preserve">our </w:t>
      </w:r>
      <w:r w:rsidRPr="004363E0">
        <w:rPr>
          <w:b/>
          <w:bCs/>
          <w:highlight w:val="green"/>
          <w:u w:val="single"/>
        </w:rPr>
        <w:t>neighbors around the globe</w:t>
      </w:r>
      <w:r w:rsidRPr="00403697">
        <w:rPr>
          <w:u w:val="single"/>
        </w:rPr>
        <w:t xml:space="preserve">. </w:t>
      </w:r>
      <w:r w:rsidRPr="003C4DA7">
        <w:rPr>
          <w:u w:val="single"/>
        </w:rPr>
        <w:t xml:space="preserve">The world should know that this virus grew deadlier because of a </w:t>
      </w:r>
      <w:r w:rsidRPr="003C4DA7">
        <w:rPr>
          <w:b/>
          <w:bCs/>
          <w:u w:val="single"/>
        </w:rPr>
        <w:t>tyrannical system’s paranoia</w:t>
      </w:r>
      <w:r w:rsidRPr="003C4DA7">
        <w:rPr>
          <w:u w:val="single"/>
        </w:rPr>
        <w:t>, and the</w:t>
      </w:r>
      <w:r w:rsidRPr="00403697">
        <w:rPr>
          <w:u w:val="single"/>
        </w:rPr>
        <w:t xml:space="preserve"> life</w:t>
      </w:r>
      <w:r w:rsidRPr="004363E0">
        <w:rPr>
          <w:highlight w:val="green"/>
          <w:u w:val="single"/>
        </w:rPr>
        <w:t xml:space="preserve">-saving remedy </w:t>
      </w:r>
      <w:r w:rsidRPr="00403697">
        <w:rPr>
          <w:u w:val="single"/>
        </w:rPr>
        <w:t xml:space="preserve">is </w:t>
      </w:r>
      <w:r w:rsidRPr="004363E0">
        <w:rPr>
          <w:highlight w:val="green"/>
          <w:u w:val="single"/>
        </w:rPr>
        <w:t xml:space="preserve">emerging from </w:t>
      </w:r>
      <w:r w:rsidRPr="00403697">
        <w:rPr>
          <w:u w:val="single"/>
        </w:rPr>
        <w:t xml:space="preserve">the </w:t>
      </w:r>
      <w:r w:rsidRPr="004363E0">
        <w:rPr>
          <w:b/>
          <w:bCs/>
          <w:highlight w:val="green"/>
          <w:u w:val="single"/>
        </w:rPr>
        <w:t>innovative power of democratic capitalism</w:t>
      </w:r>
      <w:r w:rsidRPr="003C3392">
        <w:rPr>
          <w:sz w:val="16"/>
        </w:rPr>
        <w:t xml:space="preserve">. </w:t>
      </w:r>
      <w:r w:rsidRPr="003C4DA7">
        <w:rPr>
          <w:u w:val="single"/>
        </w:rPr>
        <w:t>Washington is late</w:t>
      </w:r>
      <w:r w:rsidRPr="003C4DA7">
        <w:rPr>
          <w:sz w:val="16"/>
        </w:rPr>
        <w:t xml:space="preserve"> </w:t>
      </w:r>
      <w:r w:rsidRPr="003C4DA7">
        <w:rPr>
          <w:b/>
          <w:bCs/>
          <w:u w:val="single"/>
        </w:rPr>
        <w:t>to vaccine diplomacy</w:t>
      </w:r>
      <w:r w:rsidRPr="003C4DA7">
        <w:rPr>
          <w:sz w:val="16"/>
        </w:rPr>
        <w:t xml:space="preserve"> </w:t>
      </w:r>
      <w:r w:rsidRPr="003C4DA7">
        <w:rPr>
          <w:u w:val="single"/>
        </w:rPr>
        <w:t>but not too late</w:t>
      </w:r>
      <w:r w:rsidRPr="003C4DA7">
        <w:rPr>
          <w:sz w:val="16"/>
        </w:rPr>
        <w:t>. The framing of every new program as a “Marshall Plan</w:t>
      </w:r>
      <w:r w:rsidRPr="003C3392">
        <w:rPr>
          <w:sz w:val="16"/>
        </w:rPr>
        <w:t xml:space="preserve">” for this or that is overused, </w:t>
      </w:r>
      <w:r w:rsidRPr="00403697">
        <w:rPr>
          <w:u w:val="single"/>
        </w:rPr>
        <w:t xml:space="preserve">but this is </w:t>
      </w:r>
      <w:r w:rsidRPr="004363E0">
        <w:rPr>
          <w:highlight w:val="green"/>
          <w:u w:val="single"/>
        </w:rPr>
        <w:t xml:space="preserve">a genuine </w:t>
      </w:r>
      <w:r w:rsidRPr="003C4DA7">
        <w:rPr>
          <w:b/>
          <w:bCs/>
          <w:u w:val="single"/>
        </w:rPr>
        <w:t xml:space="preserve">once-in-a-generation </w:t>
      </w:r>
      <w:r w:rsidRPr="004363E0">
        <w:rPr>
          <w:b/>
          <w:bCs/>
          <w:highlight w:val="green"/>
          <w:u w:val="single"/>
        </w:rPr>
        <w:t>opportunity</w:t>
      </w:r>
      <w:r w:rsidRPr="004363E0">
        <w:rPr>
          <w:highlight w:val="green"/>
          <w:u w:val="single"/>
        </w:rPr>
        <w:t xml:space="preserve"> to show</w:t>
      </w:r>
      <w:r w:rsidRPr="00403697">
        <w:rPr>
          <w:u w:val="single"/>
        </w:rPr>
        <w:t xml:space="preserve"> the </w:t>
      </w:r>
      <w:r w:rsidRPr="004363E0">
        <w:rPr>
          <w:highlight w:val="green"/>
          <w:u w:val="single"/>
        </w:rPr>
        <w:t xml:space="preserve">world </w:t>
      </w:r>
      <w:r w:rsidRPr="004363E0">
        <w:rPr>
          <w:b/>
          <w:bCs/>
          <w:highlight w:val="green"/>
          <w:u w:val="single"/>
        </w:rPr>
        <w:t>what U.S. leadership looks</w:t>
      </w:r>
      <w:r w:rsidRPr="004363E0">
        <w:rPr>
          <w:highlight w:val="green"/>
          <w:u w:val="single"/>
        </w:rPr>
        <w:t xml:space="preserve"> like</w:t>
      </w:r>
      <w:r w:rsidRPr="003C3392">
        <w:rPr>
          <w:sz w:val="16"/>
        </w:rPr>
        <w:t xml:space="preserve">. Covid-19 came from China. </w:t>
      </w:r>
      <w:r w:rsidRPr="007501AD">
        <w:rPr>
          <w:u w:val="single"/>
        </w:rPr>
        <w:t xml:space="preserve">The most effective vaccines against it come from the United States of America. The U.S. should set </w:t>
      </w:r>
      <w:r w:rsidRPr="004363E0">
        <w:rPr>
          <w:highlight w:val="green"/>
          <w:u w:val="single"/>
        </w:rPr>
        <w:t xml:space="preserve">a goal of vaccinating </w:t>
      </w:r>
      <w:r w:rsidRPr="007501AD">
        <w:rPr>
          <w:u w:val="single"/>
        </w:rPr>
        <w:t xml:space="preserve">more than </w:t>
      </w:r>
      <w:r w:rsidRPr="004363E0">
        <w:rPr>
          <w:highlight w:val="green"/>
          <w:u w:val="single"/>
        </w:rPr>
        <w:t>one billion people around</w:t>
      </w:r>
      <w:r w:rsidRPr="007501AD">
        <w:rPr>
          <w:u w:val="single"/>
        </w:rPr>
        <w:t xml:space="preserve"> the world by </w:t>
      </w:r>
      <w:r w:rsidRPr="004363E0">
        <w:rPr>
          <w:highlight w:val="green"/>
          <w:u w:val="single"/>
        </w:rPr>
        <w:t>Thanksgiving</w:t>
      </w:r>
      <w:r w:rsidRPr="007501AD">
        <w:rPr>
          <w:u w:val="single"/>
        </w:rPr>
        <w:t xml:space="preserve">—and </w:t>
      </w:r>
      <w:r w:rsidRPr="004363E0">
        <w:rPr>
          <w:b/>
          <w:bCs/>
          <w:highlight w:val="green"/>
          <w:u w:val="single"/>
        </w:rPr>
        <w:t>without dumping i</w:t>
      </w:r>
      <w:r w:rsidRPr="006628A0">
        <w:rPr>
          <w:b/>
          <w:bCs/>
          <w:u w:val="single"/>
        </w:rPr>
        <w:t xml:space="preserve">ntellectual </w:t>
      </w:r>
      <w:r w:rsidRPr="004363E0">
        <w:rPr>
          <w:b/>
          <w:bCs/>
          <w:highlight w:val="green"/>
          <w:u w:val="single"/>
        </w:rPr>
        <w:t>p</w:t>
      </w:r>
      <w:r w:rsidRPr="006628A0">
        <w:rPr>
          <w:b/>
          <w:bCs/>
          <w:u w:val="single"/>
        </w:rPr>
        <w:t>roperty</w:t>
      </w:r>
      <w:r w:rsidRPr="007501AD">
        <w:rPr>
          <w:u w:val="single"/>
        </w:rPr>
        <w:t>, a foolish act with perverse consequences</w:t>
      </w:r>
      <w:r w:rsidRPr="003C3392">
        <w:rPr>
          <w:sz w:val="16"/>
        </w:rPr>
        <w:t xml:space="preserve">. Consider both the idealist and realist cases for stepping into this global leadership role. This terrible virus has wrought a continuing humanitarian crisis. A second wave is devastating India: Hospitals are full, oxygen tanks are scarce, and makeshift crematoriums are struggling to keep up. As the virus sweeps through remote villages, bodies are washing up on the shores of the Ganges River. </w:t>
      </w:r>
      <w:r w:rsidRPr="006628A0">
        <w:rPr>
          <w:u w:val="single"/>
        </w:rPr>
        <w:t xml:space="preserve">As a country dedicated to the principle that all are created equal, the U.S. won’t turn our back on these men, </w:t>
      </w:r>
      <w:proofErr w:type="gramStart"/>
      <w:r w:rsidRPr="006628A0">
        <w:rPr>
          <w:u w:val="single"/>
        </w:rPr>
        <w:t>women</w:t>
      </w:r>
      <w:proofErr w:type="gramEnd"/>
      <w:r w:rsidRPr="006628A0">
        <w:rPr>
          <w:u w:val="single"/>
        </w:rPr>
        <w:t xml:space="preserve"> and children</w:t>
      </w:r>
      <w:r w:rsidRPr="003C3392">
        <w:rPr>
          <w:sz w:val="16"/>
        </w:rPr>
        <w:t xml:space="preserve">. Now the two realist cases: First, </w:t>
      </w:r>
      <w:r w:rsidRPr="006628A0">
        <w:rPr>
          <w:u w:val="single"/>
        </w:rPr>
        <w:t xml:space="preserve">all available data indicate the </w:t>
      </w:r>
      <w:r w:rsidRPr="004363E0">
        <w:rPr>
          <w:highlight w:val="green"/>
          <w:u w:val="single"/>
        </w:rPr>
        <w:t xml:space="preserve">vaccines developed by the U.S. </w:t>
      </w:r>
      <w:r w:rsidRPr="006628A0">
        <w:rPr>
          <w:u w:val="single"/>
        </w:rPr>
        <w:t>pharmaceutical industry—the result of years of research, accelerated by the public-private Operation Warp Speed—</w:t>
      </w:r>
      <w:r w:rsidRPr="004363E0">
        <w:rPr>
          <w:b/>
          <w:bCs/>
          <w:highlight w:val="green"/>
          <w:u w:val="single"/>
        </w:rPr>
        <w:t>are by far the best</w:t>
      </w:r>
      <w:r w:rsidRPr="004363E0">
        <w:rPr>
          <w:highlight w:val="green"/>
          <w:u w:val="single"/>
        </w:rPr>
        <w:t xml:space="preserve"> </w:t>
      </w:r>
      <w:r w:rsidRPr="006628A0">
        <w:rPr>
          <w:u w:val="single"/>
        </w:rPr>
        <w:t xml:space="preserve">in the world. But </w:t>
      </w:r>
      <w:r w:rsidRPr="004363E0">
        <w:rPr>
          <w:highlight w:val="green"/>
          <w:u w:val="single"/>
        </w:rPr>
        <w:t xml:space="preserve">most </w:t>
      </w:r>
      <w:r w:rsidRPr="006628A0">
        <w:rPr>
          <w:u w:val="single"/>
        </w:rPr>
        <w:t xml:space="preserve">people and </w:t>
      </w:r>
      <w:r w:rsidRPr="004363E0">
        <w:rPr>
          <w:highlight w:val="green"/>
          <w:u w:val="single"/>
        </w:rPr>
        <w:t>nations don’t know that</w:t>
      </w:r>
      <w:r w:rsidRPr="006628A0">
        <w:rPr>
          <w:u w:val="single"/>
        </w:rPr>
        <w:t xml:space="preserve">. </w:t>
      </w:r>
      <w:proofErr w:type="gramStart"/>
      <w:r w:rsidRPr="006628A0">
        <w:rPr>
          <w:u w:val="single"/>
        </w:rPr>
        <w:t>In</w:t>
      </w:r>
      <w:r w:rsidRPr="003C4DA7">
        <w:rPr>
          <w:u w:val="single"/>
        </w:rPr>
        <w:t>ste</w:t>
      </w:r>
      <w:r w:rsidRPr="006628A0">
        <w:rPr>
          <w:u w:val="single"/>
        </w:rPr>
        <w:t>ad</w:t>
      </w:r>
      <w:proofErr w:type="gramEnd"/>
      <w:r w:rsidRPr="006628A0">
        <w:rPr>
          <w:u w:val="single"/>
        </w:rPr>
        <w:t xml:space="preserve"> </w:t>
      </w:r>
      <w:r w:rsidRPr="004363E0">
        <w:rPr>
          <w:highlight w:val="green"/>
          <w:u w:val="single"/>
        </w:rPr>
        <w:t>the C</w:t>
      </w:r>
      <w:r w:rsidRPr="006628A0">
        <w:rPr>
          <w:u w:val="single"/>
        </w:rPr>
        <w:t xml:space="preserve">hinese </w:t>
      </w:r>
      <w:r w:rsidRPr="004363E0">
        <w:rPr>
          <w:highlight w:val="green"/>
          <w:u w:val="single"/>
        </w:rPr>
        <w:t>C</w:t>
      </w:r>
      <w:r w:rsidRPr="006628A0">
        <w:rPr>
          <w:u w:val="single"/>
        </w:rPr>
        <w:t xml:space="preserve">ommunist </w:t>
      </w:r>
      <w:r w:rsidRPr="004363E0">
        <w:rPr>
          <w:highlight w:val="green"/>
          <w:u w:val="single"/>
        </w:rPr>
        <w:t>P</w:t>
      </w:r>
      <w:r w:rsidRPr="006628A0">
        <w:rPr>
          <w:u w:val="single"/>
        </w:rPr>
        <w:t xml:space="preserve">arty has </w:t>
      </w:r>
      <w:r w:rsidRPr="004363E0">
        <w:rPr>
          <w:highlight w:val="green"/>
          <w:u w:val="single"/>
        </w:rPr>
        <w:t xml:space="preserve">exploited </w:t>
      </w:r>
      <w:r w:rsidRPr="006628A0">
        <w:rPr>
          <w:u w:val="single"/>
        </w:rPr>
        <w:t xml:space="preserve">the </w:t>
      </w:r>
      <w:r w:rsidRPr="004363E0">
        <w:rPr>
          <w:highlight w:val="green"/>
          <w:u w:val="single"/>
        </w:rPr>
        <w:t xml:space="preserve">suffering </w:t>
      </w:r>
      <w:r w:rsidRPr="006628A0">
        <w:rPr>
          <w:u w:val="single"/>
        </w:rPr>
        <w:t xml:space="preserve">of the developing world </w:t>
      </w:r>
      <w:r w:rsidRPr="004363E0">
        <w:rPr>
          <w:highlight w:val="green"/>
          <w:u w:val="single"/>
        </w:rPr>
        <w:t xml:space="preserve">to advance </w:t>
      </w:r>
      <w:r w:rsidRPr="006628A0">
        <w:rPr>
          <w:u w:val="single"/>
        </w:rPr>
        <w:t xml:space="preserve">its </w:t>
      </w:r>
      <w:r w:rsidRPr="004363E0">
        <w:rPr>
          <w:highlight w:val="green"/>
          <w:u w:val="single"/>
        </w:rPr>
        <w:t>own interests</w:t>
      </w:r>
      <w:r w:rsidRPr="006628A0">
        <w:rPr>
          <w:u w:val="single"/>
        </w:rPr>
        <w:t xml:space="preserve">. In its usual mafioso fashion, </w:t>
      </w:r>
      <w:r w:rsidRPr="003C4DA7">
        <w:rPr>
          <w:u w:val="single"/>
        </w:rPr>
        <w:t xml:space="preserve">Beijing has made delivery of vaccines contingent on the recipient nation’s breaking diplomatic ties with </w:t>
      </w:r>
      <w:proofErr w:type="gramStart"/>
      <w:r w:rsidRPr="003C4DA7">
        <w:rPr>
          <w:u w:val="single"/>
        </w:rPr>
        <w:t>Taiwan, or</w:t>
      </w:r>
      <w:proofErr w:type="gramEnd"/>
      <w:r w:rsidRPr="003C4DA7">
        <w:rPr>
          <w:u w:val="single"/>
        </w:rPr>
        <w:t xml:space="preserve"> agreeing to use Huawei—China’s tech giant/espionage agency—to provide 5G internet service</w:t>
      </w:r>
      <w:r w:rsidRPr="003C4DA7">
        <w:rPr>
          <w:sz w:val="16"/>
        </w:rPr>
        <w:t>. China</w:t>
      </w:r>
      <w:r w:rsidRPr="003C3392">
        <w:rPr>
          <w:sz w:val="16"/>
        </w:rPr>
        <w:t xml:space="preserve"> has charged astronomical prices for garbage vaccines. The second realist case for vaccine diplomacy is the danger that the virus will mutate to evade vaccines. </w:t>
      </w:r>
      <w:r w:rsidRPr="006628A0">
        <w:rPr>
          <w:u w:val="single"/>
        </w:rPr>
        <w:t>America’s vaccines can stop this—they’ve proved effective against all known global strains—but it’s a race against time.</w:t>
      </w:r>
      <w:r w:rsidRPr="003C3392">
        <w:rPr>
          <w:sz w:val="16"/>
        </w:rPr>
        <w:t xml:space="preserve"> Unfortunately, the </w:t>
      </w:r>
      <w:r w:rsidRPr="004363E0">
        <w:rPr>
          <w:highlight w:val="green"/>
          <w:u w:val="single"/>
        </w:rPr>
        <w:t>Biden</w:t>
      </w:r>
      <w:r w:rsidRPr="004363E0">
        <w:rPr>
          <w:sz w:val="16"/>
          <w:highlight w:val="green"/>
        </w:rPr>
        <w:t xml:space="preserve"> </w:t>
      </w:r>
      <w:r w:rsidRPr="003C3392">
        <w:rPr>
          <w:sz w:val="16"/>
        </w:rPr>
        <w:t xml:space="preserve">administration </w:t>
      </w:r>
      <w:r w:rsidRPr="004363E0">
        <w:rPr>
          <w:highlight w:val="green"/>
          <w:u w:val="single"/>
        </w:rPr>
        <w:t>wants to surrender</w:t>
      </w:r>
      <w:r w:rsidRPr="004363E0">
        <w:rPr>
          <w:sz w:val="16"/>
          <w:highlight w:val="green"/>
        </w:rPr>
        <w:t xml:space="preserve"> </w:t>
      </w:r>
      <w:r w:rsidRPr="003C3392">
        <w:rPr>
          <w:sz w:val="16"/>
        </w:rPr>
        <w:t xml:space="preserve">America’s </w:t>
      </w:r>
      <w:r w:rsidRPr="004363E0">
        <w:rPr>
          <w:highlight w:val="green"/>
          <w:u w:val="single"/>
        </w:rPr>
        <w:t>Covid</w:t>
      </w:r>
      <w:r w:rsidRPr="003C3392">
        <w:rPr>
          <w:sz w:val="16"/>
        </w:rPr>
        <w:t xml:space="preserve">-19 </w:t>
      </w:r>
      <w:r w:rsidRPr="004363E0">
        <w:rPr>
          <w:highlight w:val="green"/>
          <w:u w:val="single"/>
        </w:rPr>
        <w:t>vaccine</w:t>
      </w:r>
      <w:r w:rsidRPr="004363E0">
        <w:rPr>
          <w:sz w:val="16"/>
          <w:highlight w:val="green"/>
        </w:rPr>
        <w:t xml:space="preserve"> </w:t>
      </w:r>
      <w:r w:rsidRPr="003C3392">
        <w:rPr>
          <w:sz w:val="16"/>
        </w:rPr>
        <w:t xml:space="preserve">technology </w:t>
      </w:r>
      <w:r w:rsidRPr="004363E0">
        <w:rPr>
          <w:b/>
          <w:bCs/>
          <w:highlight w:val="green"/>
          <w:u w:val="single"/>
        </w:rPr>
        <w:t>to anyone who wants it—including China</w:t>
      </w:r>
      <w:r w:rsidRPr="003C3392">
        <w:rPr>
          <w:sz w:val="16"/>
        </w:rPr>
        <w:t xml:space="preserve">. That is the substance of the May 5 announcement that the U.S. will </w:t>
      </w:r>
      <w:proofErr w:type="gramStart"/>
      <w:r w:rsidRPr="003C3392">
        <w:rPr>
          <w:sz w:val="16"/>
        </w:rPr>
        <w:t>enter into</w:t>
      </w:r>
      <w:proofErr w:type="gramEnd"/>
      <w:r w:rsidRPr="003C3392">
        <w:rPr>
          <w:sz w:val="16"/>
        </w:rPr>
        <w:t xml:space="preserve"> negotiations at the World Trade Organization to waive the Agreement on Trade-Related Aspects of International Property Rights for Covid vaccine technology. </w:t>
      </w:r>
      <w:r w:rsidRPr="00735BB4">
        <w:rPr>
          <w:u w:val="single"/>
        </w:rPr>
        <w:t>This would do little to speed the distribution of effective vaccines, but it w</w:t>
      </w:r>
      <w:r w:rsidRPr="006628A0">
        <w:rPr>
          <w:u w:val="single"/>
        </w:rPr>
        <w:t xml:space="preserve">ould </w:t>
      </w:r>
      <w:r w:rsidRPr="004363E0">
        <w:rPr>
          <w:highlight w:val="green"/>
          <w:u w:val="single"/>
        </w:rPr>
        <w:t xml:space="preserve">create </w:t>
      </w:r>
      <w:r w:rsidRPr="004363E0">
        <w:rPr>
          <w:b/>
          <w:bCs/>
          <w:highlight w:val="green"/>
          <w:u w:val="single"/>
        </w:rPr>
        <w:t>substantial disincentives to invest in innovation</w:t>
      </w:r>
      <w:r w:rsidRPr="006628A0">
        <w:rPr>
          <w:u w:val="single"/>
        </w:rPr>
        <w:t xml:space="preserve">. The </w:t>
      </w:r>
      <w:r w:rsidRPr="003C4DA7">
        <w:rPr>
          <w:u w:val="single"/>
        </w:rPr>
        <w:t>mRNA technology at the heart of our vaccines is the result of decades of American investment and labor, and it’s a leg up on the next global health crisis</w:t>
      </w:r>
      <w:r w:rsidRPr="004363E0">
        <w:rPr>
          <w:highlight w:val="green"/>
          <w:u w:val="single"/>
        </w:rPr>
        <w:t xml:space="preserve">. Ceding </w:t>
      </w:r>
      <w:r w:rsidRPr="006628A0">
        <w:rPr>
          <w:u w:val="single"/>
        </w:rPr>
        <w:t xml:space="preserve">this </w:t>
      </w:r>
      <w:r w:rsidRPr="004363E0">
        <w:rPr>
          <w:highlight w:val="green"/>
          <w:u w:val="single"/>
        </w:rPr>
        <w:t xml:space="preserve">advantage to </w:t>
      </w:r>
      <w:r w:rsidRPr="006628A0">
        <w:rPr>
          <w:u w:val="single"/>
        </w:rPr>
        <w:t xml:space="preserve">the </w:t>
      </w:r>
      <w:r w:rsidRPr="004363E0">
        <w:rPr>
          <w:highlight w:val="green"/>
          <w:u w:val="single"/>
        </w:rPr>
        <w:t>C</w:t>
      </w:r>
      <w:r w:rsidRPr="006628A0">
        <w:rPr>
          <w:u w:val="single"/>
        </w:rPr>
        <w:t xml:space="preserve">hinese </w:t>
      </w:r>
      <w:r w:rsidRPr="004363E0">
        <w:rPr>
          <w:highlight w:val="green"/>
          <w:u w:val="single"/>
        </w:rPr>
        <w:t>C</w:t>
      </w:r>
      <w:r w:rsidRPr="006628A0">
        <w:rPr>
          <w:u w:val="single"/>
        </w:rPr>
        <w:t xml:space="preserve">ommunist </w:t>
      </w:r>
      <w:r w:rsidRPr="004363E0">
        <w:rPr>
          <w:highlight w:val="green"/>
          <w:u w:val="single"/>
        </w:rPr>
        <w:t>P</w:t>
      </w:r>
      <w:r w:rsidRPr="006628A0">
        <w:rPr>
          <w:u w:val="single"/>
        </w:rPr>
        <w:t xml:space="preserve">arty all but </w:t>
      </w:r>
      <w:r w:rsidRPr="004363E0">
        <w:rPr>
          <w:highlight w:val="green"/>
          <w:u w:val="single"/>
        </w:rPr>
        <w:t xml:space="preserve">guarantees </w:t>
      </w:r>
      <w:r w:rsidRPr="006628A0">
        <w:rPr>
          <w:u w:val="single"/>
        </w:rPr>
        <w:t xml:space="preserve">that </w:t>
      </w:r>
      <w:r w:rsidRPr="004363E0">
        <w:rPr>
          <w:highlight w:val="green"/>
          <w:u w:val="single"/>
        </w:rPr>
        <w:t xml:space="preserve">we will </w:t>
      </w:r>
      <w:r w:rsidRPr="004363E0">
        <w:rPr>
          <w:b/>
          <w:bCs/>
          <w:highlight w:val="green"/>
          <w:u w:val="single"/>
        </w:rPr>
        <w:t>lose the next vaccine race</w:t>
      </w:r>
      <w:r w:rsidRPr="006628A0">
        <w:rPr>
          <w:u w:val="single"/>
        </w:rPr>
        <w:t xml:space="preserve">, </w:t>
      </w:r>
      <w:r w:rsidRPr="004363E0">
        <w:rPr>
          <w:highlight w:val="green"/>
          <w:u w:val="single"/>
        </w:rPr>
        <w:t xml:space="preserve">and </w:t>
      </w:r>
      <w:r w:rsidRPr="006628A0">
        <w:rPr>
          <w:u w:val="single"/>
        </w:rPr>
        <w:t xml:space="preserve">that </w:t>
      </w:r>
      <w:r w:rsidRPr="004363E0">
        <w:rPr>
          <w:b/>
          <w:bCs/>
          <w:highlight w:val="green"/>
          <w:u w:val="single"/>
        </w:rPr>
        <w:t>Beijing will have the upper hand abroad.</w:t>
      </w:r>
      <w:r w:rsidRPr="004363E0">
        <w:rPr>
          <w:highlight w:val="green"/>
          <w:u w:val="single"/>
        </w:rPr>
        <w:t xml:space="preserve"> </w:t>
      </w:r>
      <w:r w:rsidRPr="003C4DA7">
        <w:rPr>
          <w:u w:val="single"/>
        </w:rPr>
        <w:t xml:space="preserve">China’s corrupt leadership won’t need </w:t>
      </w:r>
      <w:r w:rsidRPr="003C4DA7">
        <w:rPr>
          <w:u w:val="single"/>
        </w:rPr>
        <w:lastRenderedPageBreak/>
        <w:t xml:space="preserve">to hack our databases; they’ll simply use our freely surrendered technological advances </w:t>
      </w:r>
      <w:r w:rsidRPr="003C4DA7">
        <w:rPr>
          <w:b/>
          <w:bCs/>
          <w:u w:val="single"/>
        </w:rPr>
        <w:t>to undermine us abroad</w:t>
      </w:r>
      <w:r w:rsidRPr="003C4DA7">
        <w:rPr>
          <w:sz w:val="16"/>
        </w:rPr>
        <w:t xml:space="preserve">. </w:t>
      </w:r>
      <w:r w:rsidRPr="003C4DA7">
        <w:rPr>
          <w:u w:val="single"/>
        </w:rPr>
        <w:t>There’s a better way</w:t>
      </w:r>
      <w:r w:rsidRPr="006628A0">
        <w:rPr>
          <w:u w:val="single"/>
        </w:rPr>
        <w:t>. America can vaccinate a billion people around the globe. It’s going to take work and investment</w:t>
      </w:r>
      <w:r w:rsidRPr="003C3392">
        <w:rPr>
          <w:sz w:val="16"/>
        </w:rPr>
        <w:t xml:space="preserve">. The administration should make vaccine diplomacy the State Department’s top budget priority and begin working with pharmaceutical companies on cost-sharing agreements. </w:t>
      </w:r>
      <w:r w:rsidRPr="006628A0">
        <w:rPr>
          <w:u w:val="single"/>
        </w:rPr>
        <w:t xml:space="preserve">We need to </w:t>
      </w:r>
      <w:r w:rsidRPr="004363E0">
        <w:rPr>
          <w:highlight w:val="green"/>
          <w:u w:val="single"/>
        </w:rPr>
        <w:t xml:space="preserve">encourage public-private partnerships </w:t>
      </w:r>
      <w:r w:rsidRPr="006628A0">
        <w:rPr>
          <w:u w:val="single"/>
        </w:rPr>
        <w:t xml:space="preserve">and </w:t>
      </w:r>
      <w:r w:rsidRPr="004363E0">
        <w:rPr>
          <w:highlight w:val="green"/>
          <w:u w:val="single"/>
        </w:rPr>
        <w:t xml:space="preserve">facilitate overseas licensing agreements </w:t>
      </w:r>
      <w:r w:rsidRPr="006628A0">
        <w:rPr>
          <w:u w:val="single"/>
        </w:rPr>
        <w:t xml:space="preserve">to enable American pharmaceutical companies to export vaccines </w:t>
      </w:r>
      <w:r w:rsidRPr="004363E0">
        <w:rPr>
          <w:b/>
          <w:bCs/>
          <w:highlight w:val="green"/>
          <w:u w:val="single"/>
        </w:rPr>
        <w:t>without surrendering their legal rights</w:t>
      </w:r>
      <w:r w:rsidRPr="003C3392">
        <w:rPr>
          <w:sz w:val="16"/>
        </w:rPr>
        <w:t xml:space="preserve">. We need to encourage donations from America’s unused vaccine supply. Getting personal protective equipment, oxygen and ventilators into doctors’ hands abroad is saving lives every day, so we should expand exports of these and related items. </w:t>
      </w:r>
      <w:r w:rsidRPr="006628A0">
        <w:rPr>
          <w:u w:val="single"/>
        </w:rPr>
        <w:t xml:space="preserve">Likewise, we should break open the supply-chain bottleneck that is thwarting the delivery of cargo. </w:t>
      </w:r>
      <w:r w:rsidRPr="006628A0">
        <w:rPr>
          <w:b/>
          <w:bCs/>
          <w:u w:val="single"/>
        </w:rPr>
        <w:t xml:space="preserve">The </w:t>
      </w:r>
      <w:r w:rsidRPr="004363E0">
        <w:rPr>
          <w:b/>
          <w:bCs/>
          <w:highlight w:val="green"/>
          <w:u w:val="single"/>
        </w:rPr>
        <w:t xml:space="preserve">developing world lacks </w:t>
      </w:r>
      <w:r w:rsidRPr="006628A0">
        <w:rPr>
          <w:b/>
          <w:bCs/>
          <w:u w:val="single"/>
        </w:rPr>
        <w:t xml:space="preserve">vaccine </w:t>
      </w:r>
      <w:r w:rsidRPr="004363E0">
        <w:rPr>
          <w:b/>
          <w:bCs/>
          <w:highlight w:val="green"/>
          <w:u w:val="single"/>
        </w:rPr>
        <w:t>manufacturing</w:t>
      </w:r>
      <w:r w:rsidRPr="006628A0">
        <w:rPr>
          <w:b/>
          <w:bCs/>
          <w:u w:val="single"/>
        </w:rPr>
        <w:t xml:space="preserve">, </w:t>
      </w:r>
      <w:proofErr w:type="gramStart"/>
      <w:r w:rsidRPr="004363E0">
        <w:rPr>
          <w:b/>
          <w:bCs/>
          <w:highlight w:val="green"/>
          <w:u w:val="single"/>
        </w:rPr>
        <w:t>storage</w:t>
      </w:r>
      <w:proofErr w:type="gramEnd"/>
      <w:r w:rsidRPr="004363E0">
        <w:rPr>
          <w:b/>
          <w:bCs/>
          <w:highlight w:val="green"/>
          <w:u w:val="single"/>
        </w:rPr>
        <w:t xml:space="preserve"> and distribution </w:t>
      </w:r>
      <w:r w:rsidRPr="003C3392">
        <w:rPr>
          <w:b/>
          <w:bCs/>
          <w:u w:val="single"/>
        </w:rPr>
        <w:t xml:space="preserve">capacities—and </w:t>
      </w:r>
      <w:r w:rsidRPr="004363E0">
        <w:rPr>
          <w:b/>
          <w:bCs/>
          <w:highlight w:val="green"/>
          <w:u w:val="single"/>
        </w:rPr>
        <w:t xml:space="preserve">none </w:t>
      </w:r>
      <w:r w:rsidRPr="003C3392">
        <w:rPr>
          <w:b/>
          <w:bCs/>
          <w:u w:val="single"/>
        </w:rPr>
        <w:t xml:space="preserve">of these problems are </w:t>
      </w:r>
      <w:r w:rsidRPr="004363E0">
        <w:rPr>
          <w:b/>
          <w:bCs/>
          <w:highlight w:val="green"/>
          <w:u w:val="single"/>
        </w:rPr>
        <w:t>solved by an IP giveaway</w:t>
      </w:r>
      <w:r w:rsidRPr="003C3392">
        <w:rPr>
          <w:u w:val="single"/>
        </w:rPr>
        <w:t xml:space="preserve">. </w:t>
      </w:r>
      <w:r w:rsidRPr="004363E0">
        <w:rPr>
          <w:highlight w:val="green"/>
          <w:u w:val="single"/>
        </w:rPr>
        <w:t>A U.S</w:t>
      </w:r>
      <w:r w:rsidRPr="003C3392">
        <w:rPr>
          <w:u w:val="single"/>
        </w:rPr>
        <w:t xml:space="preserve">. public-private </w:t>
      </w:r>
      <w:r w:rsidRPr="004363E0">
        <w:rPr>
          <w:highlight w:val="green"/>
          <w:u w:val="single"/>
        </w:rPr>
        <w:t xml:space="preserve">program to </w:t>
      </w:r>
      <w:r w:rsidRPr="004363E0">
        <w:rPr>
          <w:b/>
          <w:bCs/>
          <w:highlight w:val="green"/>
          <w:u w:val="single"/>
        </w:rPr>
        <w:t>advance vaccine diplomacy</w:t>
      </w:r>
      <w:r w:rsidRPr="004363E0">
        <w:rPr>
          <w:highlight w:val="green"/>
          <w:u w:val="single"/>
        </w:rPr>
        <w:t xml:space="preserve"> will help </w:t>
      </w:r>
      <w:r w:rsidRPr="003C3392">
        <w:rPr>
          <w:u w:val="single"/>
        </w:rPr>
        <w:t xml:space="preserve">more people </w:t>
      </w:r>
      <w:r w:rsidRPr="004363E0">
        <w:rPr>
          <w:b/>
          <w:bCs/>
          <w:highlight w:val="green"/>
          <w:u w:val="single"/>
        </w:rPr>
        <w:t>more quickly</w:t>
      </w:r>
      <w:r w:rsidRPr="003C3392">
        <w:rPr>
          <w:sz w:val="16"/>
        </w:rPr>
        <w:t>. These vaccines must be accompanied by a message that reaches from heads of state to remote villages. The State Department can spearhead an information blitz that reminds government leaders every vaccine dose taken from the Chinese Communist Party has dangers and strings attached, but America offers an immediate solution. It’s not only party leaders and heads of state who need to understand the benefits. When the U.S. fights famine, we send bags of rice with the American flag. When the U.S. fights Covid-19, every Band-Aid and bag of cotton balls needs to be stamped with Old Glory. Every person who accepts an American vaccine should know exactly where it came from</w:t>
      </w:r>
      <w:r w:rsidRPr="003C3392">
        <w:rPr>
          <w:u w:val="single"/>
        </w:rPr>
        <w:t xml:space="preserve">. In less than a year, American physicians, </w:t>
      </w:r>
      <w:proofErr w:type="gramStart"/>
      <w:r w:rsidRPr="003C3392">
        <w:rPr>
          <w:u w:val="single"/>
        </w:rPr>
        <w:t>scientists</w:t>
      </w:r>
      <w:proofErr w:type="gramEnd"/>
      <w:r w:rsidRPr="003C3392">
        <w:rPr>
          <w:u w:val="single"/>
        </w:rPr>
        <w:t xml:space="preserve"> and pharmaceutical companies confronted an extremely potent virus, created multiple effective vaccines, and produced enough of them to inoculate the majority of our 330 million citizens. </w:t>
      </w:r>
      <w:r w:rsidRPr="003C3392">
        <w:rPr>
          <w:sz w:val="16"/>
        </w:rPr>
        <w:t xml:space="preserve">This extraordinary achievement is a testament to American innovation and to our system of free competition, targeted private-public </w:t>
      </w:r>
      <w:proofErr w:type="gramStart"/>
      <w:r w:rsidRPr="003C3392">
        <w:rPr>
          <w:sz w:val="16"/>
        </w:rPr>
        <w:t>partnership</w:t>
      </w:r>
      <w:proofErr w:type="gramEnd"/>
      <w:r w:rsidRPr="003C3392">
        <w:rPr>
          <w:sz w:val="16"/>
        </w:rPr>
        <w:t xml:space="preserve"> and robust legal protections. The Chinese alternative—a system of state-sponsored mismanagement, </w:t>
      </w:r>
      <w:proofErr w:type="gramStart"/>
      <w:r w:rsidRPr="003C3392">
        <w:rPr>
          <w:sz w:val="16"/>
        </w:rPr>
        <w:t>deception</w:t>
      </w:r>
      <w:proofErr w:type="gramEnd"/>
      <w:r w:rsidRPr="003C3392">
        <w:rPr>
          <w:sz w:val="16"/>
        </w:rPr>
        <w:t xml:space="preserve"> and coercion—has shown itself to be not only a failure, but a failure big enough to infect the globe. The message is simple: Americans are here to help. Uncle Sam, not Chairman Xi, can end Covid-19.</w:t>
      </w:r>
    </w:p>
    <w:p w14:paraId="34D5C073" w14:textId="77777777" w:rsidR="00AE30CA" w:rsidRDefault="00AE30CA" w:rsidP="00AE30CA">
      <w:pPr>
        <w:pStyle w:val="Heading4"/>
      </w:pPr>
      <w:r>
        <w:t xml:space="preserve">US-led LIO solves </w:t>
      </w:r>
      <w:r>
        <w:rPr>
          <w:u w:val="single"/>
        </w:rPr>
        <w:t>Existential Threats</w:t>
      </w:r>
      <w:r>
        <w:t>.</w:t>
      </w:r>
    </w:p>
    <w:p w14:paraId="0744BDA5" w14:textId="77777777" w:rsidR="00AE30CA" w:rsidRPr="005761B6" w:rsidRDefault="00AE30CA" w:rsidP="00AE30CA">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21"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732C0974" w14:textId="77777777" w:rsidR="00AE30CA" w:rsidRPr="00FC095F" w:rsidRDefault="00AE30CA" w:rsidP="00AE30CA">
      <w:pPr>
        <w:rPr>
          <w:sz w:val="16"/>
        </w:rPr>
      </w:pPr>
      <w:r w:rsidRPr="00FC095F">
        <w:rPr>
          <w:sz w:val="16"/>
        </w:rPr>
        <w:t xml:space="preserve">The rivalry between the United States and China will preoccupy the </w:t>
      </w:r>
      <w:r w:rsidRPr="002E62CE">
        <w:rPr>
          <w:sz w:val="16"/>
        </w:rPr>
        <w:t xml:space="preserve">world for decades, and the problems of anarchy cannot be wished away. But </w:t>
      </w:r>
      <w:r w:rsidRPr="002E62CE">
        <w:rPr>
          <w:rStyle w:val="StyleUnderline"/>
          <w:sz w:val="24"/>
        </w:rPr>
        <w:t xml:space="preserve">for the United States and its partners, a far greater challenge lies in what might be called “the problems of modernity”: the </w:t>
      </w:r>
      <w:r w:rsidRPr="002E62CE">
        <w:rPr>
          <w:rStyle w:val="Emphasis"/>
          <w:sz w:val="24"/>
        </w:rPr>
        <w:t>deep, worldwide transformations unleashed by the forces of science, technology, and industrialism,</w:t>
      </w:r>
      <w:r w:rsidRPr="002E62CE">
        <w:rPr>
          <w:rStyle w:val="StyleUnderline"/>
          <w:sz w:val="24"/>
        </w:rPr>
        <w:t xml:space="preserve"> or what the sociologist Ernest Gellner once described as a “tidal wave” pushing and pull</w:t>
      </w:r>
      <w:r w:rsidRPr="005761B6">
        <w:rPr>
          <w:rStyle w:val="StyleUnderline"/>
          <w:sz w:val="24"/>
        </w:rPr>
        <w:t xml:space="preserve">ing modern societies into an </w:t>
      </w:r>
      <w:r w:rsidRPr="005761B6">
        <w:rPr>
          <w:rStyle w:val="Emphasis"/>
          <w:sz w:val="24"/>
        </w:rPr>
        <w:t>increasingly complex and interconnected world system</w:t>
      </w:r>
      <w:r w:rsidRPr="00FC095F">
        <w:rPr>
          <w:sz w:val="16"/>
        </w:rPr>
        <w:t xml:space="preserve">. </w:t>
      </w:r>
      <w:r w:rsidRPr="005761B6">
        <w:rPr>
          <w:rStyle w:val="StyleUnderline"/>
          <w:sz w:val="24"/>
        </w:rPr>
        <w:t xml:space="preserve">Washington and its partners are threatened </w:t>
      </w:r>
      <w:r w:rsidRPr="00FC095F">
        <w:rPr>
          <w:sz w:val="16"/>
        </w:rPr>
        <w:t>less by rival great powers than</w:t>
      </w:r>
      <w:r w:rsidRPr="005761B6">
        <w:rPr>
          <w:rStyle w:val="StyleUnderline"/>
          <w:sz w:val="24"/>
        </w:rPr>
        <w:t xml:space="preserve"> by </w:t>
      </w:r>
      <w:r w:rsidRPr="00FC095F">
        <w:rPr>
          <w:rStyle w:val="StyleUnderline"/>
          <w:sz w:val="24"/>
          <w:highlight w:val="green"/>
        </w:rPr>
        <w:t xml:space="preserve">emergent, </w:t>
      </w:r>
      <w:r w:rsidRPr="005761B6">
        <w:rPr>
          <w:rStyle w:val="StyleUnderline"/>
          <w:sz w:val="24"/>
        </w:rPr>
        <w:t xml:space="preserve">interconnected, and cascading </w:t>
      </w:r>
      <w:r w:rsidRPr="00FC095F">
        <w:rPr>
          <w:rStyle w:val="StyleUnderline"/>
          <w:sz w:val="24"/>
          <w:highlight w:val="green"/>
        </w:rPr>
        <w:t xml:space="preserve">transnational dangers. </w:t>
      </w:r>
      <w:r w:rsidRPr="00FC095F">
        <w:rPr>
          <w:rStyle w:val="Emphasis"/>
          <w:sz w:val="24"/>
          <w:highlight w:val="green"/>
        </w:rPr>
        <w:t>Climate change, pandemic diseases, financial</w:t>
      </w:r>
      <w:r w:rsidRPr="005761B6">
        <w:rPr>
          <w:rStyle w:val="Emphasis"/>
          <w:sz w:val="24"/>
        </w:rPr>
        <w:t xml:space="preserve"> </w:t>
      </w:r>
      <w:r w:rsidRPr="00FC095F">
        <w:rPr>
          <w:rStyle w:val="Emphasis"/>
          <w:sz w:val="24"/>
          <w:highlight w:val="green"/>
        </w:rPr>
        <w:t>crises, failed states, nuc</w:t>
      </w:r>
      <w:r w:rsidRPr="005761B6">
        <w:rPr>
          <w:rStyle w:val="Emphasis"/>
          <w:sz w:val="24"/>
        </w:rPr>
        <w:t xml:space="preserve">lear </w:t>
      </w:r>
      <w:r w:rsidRPr="00FC095F">
        <w:rPr>
          <w:rStyle w:val="Emphasis"/>
          <w:sz w:val="24"/>
          <w:highlight w:val="green"/>
        </w:rPr>
        <w:t>prolif</w:t>
      </w:r>
      <w:r w:rsidRPr="005761B6">
        <w:rPr>
          <w:rStyle w:val="Emphasis"/>
          <w:sz w:val="24"/>
        </w:rPr>
        <w:t>eration—all reverberate far beyond any individual country</w:t>
      </w:r>
      <w:r w:rsidRPr="00FC095F">
        <w:rPr>
          <w:sz w:val="16"/>
        </w:rPr>
        <w:t xml:space="preserve">. </w:t>
      </w:r>
      <w:r w:rsidRPr="005761B6">
        <w:rPr>
          <w:rStyle w:val="StyleUnderline"/>
          <w:sz w:val="24"/>
        </w:rPr>
        <w:t xml:space="preserve">So do the effects of automation and </w:t>
      </w:r>
      <w:r w:rsidRPr="005761B6">
        <w:rPr>
          <w:rStyle w:val="Emphasis"/>
          <w:sz w:val="24"/>
        </w:rPr>
        <w:t>global production chains</w:t>
      </w:r>
      <w:r w:rsidRPr="005761B6">
        <w:rPr>
          <w:rStyle w:val="StyleUnderline"/>
          <w:sz w:val="24"/>
        </w:rPr>
        <w:t xml:space="preserve"> on capitalist societies, the dangers of the coming revolution in </w:t>
      </w:r>
      <w:r w:rsidRPr="005761B6">
        <w:rPr>
          <w:rStyle w:val="Emphasis"/>
          <w:sz w:val="24"/>
        </w:rPr>
        <w:t>artificial intelligence</w:t>
      </w:r>
      <w:r w:rsidRPr="005761B6">
        <w:rPr>
          <w:rStyle w:val="StyleUnderline"/>
          <w:sz w:val="24"/>
        </w:rPr>
        <w:t xml:space="preserve">, and </w:t>
      </w:r>
      <w:r w:rsidRPr="005761B6">
        <w:rPr>
          <w:rStyle w:val="Emphasis"/>
          <w:sz w:val="24"/>
        </w:rPr>
        <w:t>other, as-yet-unimagined upheavals</w:t>
      </w:r>
      <w:r w:rsidRPr="005761B6">
        <w:rPr>
          <w:rStyle w:val="StyleUnderline"/>
          <w:sz w:val="24"/>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sz w:val="24"/>
        </w:rPr>
        <w:t xml:space="preserve">for many observers, the result of these </w:t>
      </w:r>
      <w:r w:rsidRPr="00FC095F">
        <w:rPr>
          <w:rStyle w:val="StyleUnderline"/>
          <w:sz w:val="24"/>
        </w:rPr>
        <w:lastRenderedPageBreak/>
        <w:t xml:space="preserve">efforts—the liberal international order—has been a failure. </w:t>
      </w:r>
      <w:r w:rsidRPr="00FC095F">
        <w:rPr>
          <w:rStyle w:val="Emphasis"/>
          <w:sz w:val="24"/>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sz w:val="24"/>
        </w:rPr>
        <w:t xml:space="preserve">what do its detractors have to offer? Despite its faults, </w:t>
      </w:r>
      <w:r w:rsidRPr="00FC095F">
        <w:rPr>
          <w:rStyle w:val="Emphasis"/>
          <w:sz w:val="24"/>
          <w:highlight w:val="green"/>
        </w:rPr>
        <w:t>no other</w:t>
      </w:r>
      <w:r w:rsidRPr="005761B6">
        <w:rPr>
          <w:rStyle w:val="Emphasis"/>
          <w:sz w:val="24"/>
        </w:rPr>
        <w:t xml:space="preserve"> </w:t>
      </w:r>
      <w:r w:rsidRPr="00FC095F">
        <w:rPr>
          <w:rStyle w:val="Emphasis"/>
          <w:sz w:val="24"/>
          <w:highlight w:val="green"/>
        </w:rPr>
        <w:t>organizing principle</w:t>
      </w:r>
      <w:r w:rsidRPr="005761B6">
        <w:rPr>
          <w:rStyle w:val="Emphasis"/>
          <w:sz w:val="24"/>
        </w:rPr>
        <w:t xml:space="preserve"> currently under debate </w:t>
      </w:r>
      <w:r w:rsidRPr="00FC095F">
        <w:rPr>
          <w:rStyle w:val="Emphasis"/>
          <w:sz w:val="24"/>
          <w:highlight w:val="green"/>
        </w:rPr>
        <w:t>comes close to liberal internationalism</w:t>
      </w:r>
      <w:r w:rsidRPr="005761B6">
        <w:rPr>
          <w:rStyle w:val="StyleUnderline"/>
          <w:sz w:val="24"/>
        </w:rPr>
        <w:t xml:space="preserve"> in making the case for a decent and cooperative world order that encourages the enlightened pursuit of national interests.</w:t>
      </w:r>
      <w:r w:rsidRPr="00FC095F">
        <w:rPr>
          <w:sz w:val="16"/>
        </w:rPr>
        <w:t xml:space="preserve"> </w:t>
      </w:r>
      <w:r w:rsidRPr="005761B6">
        <w:rPr>
          <w:rStyle w:val="StyleUnderline"/>
          <w:sz w:val="24"/>
        </w:rPr>
        <w:t xml:space="preserve">Ironically, </w:t>
      </w:r>
      <w:r w:rsidRPr="00FC095F">
        <w:rPr>
          <w:rStyle w:val="StyleUnderline"/>
          <w:sz w:val="24"/>
          <w:highlight w:val="green"/>
        </w:rPr>
        <w:t>the c</w:t>
      </w:r>
      <w:r w:rsidRPr="005761B6">
        <w:rPr>
          <w:rStyle w:val="StyleUnderline"/>
          <w:sz w:val="24"/>
        </w:rPr>
        <w:t>r</w:t>
      </w:r>
      <w:r w:rsidRPr="00FC095F">
        <w:rPr>
          <w:rStyle w:val="StyleUnderline"/>
          <w:sz w:val="24"/>
          <w:highlight w:val="green"/>
        </w:rPr>
        <w:t>itics’</w:t>
      </w:r>
      <w:r w:rsidRPr="005761B6">
        <w:rPr>
          <w:rStyle w:val="StyleUnderline"/>
          <w:sz w:val="24"/>
        </w:rPr>
        <w:t xml:space="preserve"> </w:t>
      </w:r>
      <w:r w:rsidRPr="00FC095F">
        <w:rPr>
          <w:rStyle w:val="StyleUnderline"/>
          <w:sz w:val="24"/>
          <w:highlight w:val="green"/>
        </w:rPr>
        <w:t xml:space="preserve">complaints </w:t>
      </w:r>
      <w:r w:rsidRPr="00FC095F">
        <w:rPr>
          <w:rStyle w:val="Emphasis"/>
          <w:sz w:val="24"/>
          <w:highlight w:val="green"/>
        </w:rPr>
        <w:t xml:space="preserve">make sense only </w:t>
      </w:r>
      <w:r w:rsidRPr="00FC095F">
        <w:rPr>
          <w:rStyle w:val="Emphasis"/>
          <w:sz w:val="24"/>
        </w:rPr>
        <w:t>within a system that embraces self-determination, individual rights, economic security, and the rule of law—the very cornerstones of liberal internationalism</w:t>
      </w:r>
      <w:r w:rsidRPr="00FC095F">
        <w:rPr>
          <w:rStyle w:val="StyleUnderline"/>
          <w:sz w:val="24"/>
        </w:rPr>
        <w:t xml:space="preserve">. </w:t>
      </w:r>
      <w:r w:rsidRPr="00FC095F">
        <w:rPr>
          <w:sz w:val="16"/>
        </w:rPr>
        <w:t xml:space="preserve">The current order may not have realized these principles across the board, but </w:t>
      </w:r>
      <w:r w:rsidRPr="00FC095F">
        <w:rPr>
          <w:rStyle w:val="StyleUnderline"/>
          <w:sz w:val="24"/>
        </w:rPr>
        <w:t xml:space="preserve">flaws and failures are inherent in </w:t>
      </w:r>
      <w:r w:rsidRPr="00FC095F">
        <w:rPr>
          <w:rStyle w:val="Emphasis"/>
          <w:sz w:val="24"/>
        </w:rPr>
        <w:t>all political orders</w:t>
      </w:r>
      <w:r w:rsidRPr="00FC095F">
        <w:rPr>
          <w:rStyle w:val="StyleUnderline"/>
          <w:sz w:val="24"/>
        </w:rPr>
        <w:t xml:space="preserve">. What is unique </w:t>
      </w:r>
      <w:r w:rsidRPr="002E62CE">
        <w:rPr>
          <w:rStyle w:val="StyleUnderline"/>
          <w:sz w:val="24"/>
        </w:rPr>
        <w:t xml:space="preserve">about the postwar liberal order is its </w:t>
      </w:r>
      <w:r w:rsidRPr="002E62CE">
        <w:rPr>
          <w:rStyle w:val="Emphasis"/>
          <w:sz w:val="24"/>
        </w:rPr>
        <w:t>capacity for self-correction.</w:t>
      </w:r>
      <w:r w:rsidRPr="002E62CE">
        <w:rPr>
          <w:rStyle w:val="StyleUnderline"/>
          <w:sz w:val="24"/>
        </w:rPr>
        <w:t xml:space="preserve"> Even a deeply flawed liberal system provides the institutions through which it can be brought closer to its founding ideals</w:t>
      </w:r>
      <w:r w:rsidRPr="002E62CE">
        <w:rPr>
          <w:sz w:val="16"/>
        </w:rPr>
        <w:t xml:space="preserve">. </w:t>
      </w:r>
      <w:r w:rsidRPr="002E62CE">
        <w:rPr>
          <w:rStyle w:val="StyleUnderline"/>
          <w:sz w:val="24"/>
        </w:rPr>
        <w:t xml:space="preserve">However serious the liberal order’s shortcomings may be, </w:t>
      </w:r>
      <w:r w:rsidRPr="002E62CE">
        <w:rPr>
          <w:rStyle w:val="Emphasis"/>
          <w:sz w:val="24"/>
        </w:rPr>
        <w:t>they pale in comparison to its achievements</w:t>
      </w:r>
      <w:r w:rsidRPr="002E62CE">
        <w:rPr>
          <w:sz w:val="16"/>
        </w:rPr>
        <w:t xml:space="preserve">. Over seven decades, </w:t>
      </w:r>
      <w:r w:rsidRPr="002E62CE">
        <w:rPr>
          <w:rStyle w:val="StyleUnderline"/>
          <w:sz w:val="24"/>
        </w:rPr>
        <w:t>it has lifted more boats—manifest in economic</w:t>
      </w:r>
      <w:r w:rsidRPr="005761B6">
        <w:rPr>
          <w:rStyle w:val="StyleUnderline"/>
          <w:sz w:val="24"/>
        </w:rPr>
        <w:t xml:space="preserve"> growth and rising incomes—than </w:t>
      </w:r>
      <w:r w:rsidRPr="005761B6">
        <w:rPr>
          <w:rStyle w:val="Emphasis"/>
          <w:sz w:val="24"/>
        </w:rPr>
        <w:t>any other order</w:t>
      </w:r>
      <w:r w:rsidRPr="005761B6">
        <w:rPr>
          <w:rStyle w:val="StyleUnderline"/>
          <w:sz w:val="24"/>
        </w:rPr>
        <w:t xml:space="preserve"> in world history</w:t>
      </w:r>
      <w:r w:rsidRPr="00FC095F">
        <w:rPr>
          <w:sz w:val="16"/>
        </w:rPr>
        <w:t xml:space="preserve">. </w:t>
      </w:r>
      <w:r w:rsidRPr="005761B6">
        <w:rPr>
          <w:rStyle w:val="StyleUnderline"/>
          <w:sz w:val="24"/>
        </w:rPr>
        <w:t xml:space="preserve">It </w:t>
      </w:r>
      <w:r w:rsidRPr="00FC095F">
        <w:rPr>
          <w:rStyle w:val="StyleUnderline"/>
          <w:sz w:val="24"/>
          <w:highlight w:val="green"/>
        </w:rPr>
        <w:t xml:space="preserve">provided a framework for </w:t>
      </w:r>
      <w:r w:rsidRPr="005761B6">
        <w:rPr>
          <w:rStyle w:val="StyleUnderline"/>
          <w:sz w:val="24"/>
        </w:rPr>
        <w:t xml:space="preserve">struggling industrial societies in Europe and elsewhere to transform themselves into modern social </w:t>
      </w:r>
      <w:r w:rsidRPr="00FC095F">
        <w:rPr>
          <w:rStyle w:val="StyleUnderline"/>
          <w:sz w:val="24"/>
        </w:rPr>
        <w:t xml:space="preserve">democracies. Japan and </w:t>
      </w:r>
      <w:r w:rsidRPr="00FC095F">
        <w:rPr>
          <w:rStyle w:val="StyleUnderline"/>
          <w:sz w:val="24"/>
          <w:highlight w:val="green"/>
        </w:rPr>
        <w:t xml:space="preserve">West </w:t>
      </w:r>
      <w:r w:rsidRPr="00FC095F">
        <w:rPr>
          <w:rStyle w:val="StyleUnderline"/>
          <w:sz w:val="24"/>
        </w:rPr>
        <w:t xml:space="preserve">Germany were integrated into a </w:t>
      </w:r>
      <w:r w:rsidRPr="00FC095F">
        <w:rPr>
          <w:rStyle w:val="StyleUnderline"/>
          <w:sz w:val="24"/>
          <w:highlight w:val="green"/>
        </w:rPr>
        <w:t xml:space="preserve">common </w:t>
      </w:r>
      <w:r w:rsidRPr="005761B6">
        <w:rPr>
          <w:rStyle w:val="StyleUnderline"/>
          <w:sz w:val="24"/>
        </w:rPr>
        <w:t xml:space="preserve">security </w:t>
      </w:r>
      <w:r w:rsidRPr="00FC095F">
        <w:rPr>
          <w:rStyle w:val="StyleUnderline"/>
          <w:sz w:val="24"/>
          <w:highlight w:val="green"/>
        </w:rPr>
        <w:t>community</w:t>
      </w:r>
      <w:r w:rsidRPr="005761B6">
        <w:rPr>
          <w:rStyle w:val="StyleUnderline"/>
          <w:sz w:val="24"/>
        </w:rPr>
        <w:t xml:space="preserve"> and went on to fashion distinctive national identities as peaceful great </w:t>
      </w:r>
      <w:r w:rsidRPr="00FC095F">
        <w:rPr>
          <w:rStyle w:val="StyleUnderline"/>
          <w:sz w:val="24"/>
        </w:rPr>
        <w:t xml:space="preserve">powers. Western Europe </w:t>
      </w:r>
      <w:r w:rsidRPr="00FC095F">
        <w:rPr>
          <w:rStyle w:val="Emphasis"/>
          <w:sz w:val="24"/>
        </w:rPr>
        <w:t>subdued old hatreds</w:t>
      </w:r>
      <w:r w:rsidRPr="00FC095F">
        <w:rPr>
          <w:rStyle w:val="StyleUnderline"/>
          <w:sz w:val="24"/>
        </w:rPr>
        <w:t xml:space="preserve"> and launched a grand project of union. European </w:t>
      </w:r>
      <w:r w:rsidRPr="00FC095F">
        <w:rPr>
          <w:rStyle w:val="Emphasis"/>
          <w:sz w:val="24"/>
        </w:rPr>
        <w:t>colonial rule in Africa and Asia largely came to an end</w:t>
      </w:r>
      <w:r w:rsidRPr="00FC095F">
        <w:rPr>
          <w:rStyle w:val="StyleUnderline"/>
          <w:sz w:val="24"/>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sz w:val="24"/>
        </w:rPr>
        <w:t xml:space="preserve">The United States experienced its greatest successes as a world power, </w:t>
      </w:r>
      <w:r w:rsidRPr="00FC095F">
        <w:rPr>
          <w:rStyle w:val="Emphasis"/>
          <w:sz w:val="24"/>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sidRPr="00FC095F">
        <w:rPr>
          <w:sz w:val="16"/>
        </w:rPr>
        <w:t xml:space="preserve"> </w:t>
      </w:r>
      <w:proofErr w:type="spellStart"/>
      <w:r w:rsidRPr="00FC095F">
        <w:rPr>
          <w:rFonts w:eastAsiaTheme="majorEastAsia" w:cstheme="majorBidi"/>
          <w:b/>
          <w:iCs/>
          <w:sz w:val="16"/>
        </w:rPr>
        <w:t>Haass</w:t>
      </w:r>
      <w:proofErr w:type="spellEnd"/>
      <w:r w:rsidRPr="00FC095F">
        <w:rPr>
          <w:rFonts w:eastAsiaTheme="majorEastAsia" w:cstheme="majorBidi"/>
          <w:b/>
          <w:iCs/>
          <w:sz w:val="16"/>
        </w:rPr>
        <w:t xml:space="preserve"> 19</w:t>
      </w:r>
      <w:r w:rsidRPr="00FC095F">
        <w:rPr>
          <w:sz w:val="16"/>
        </w:rPr>
        <w:t xml:space="preserve"> [RICHARD HAASS is President of the Council on Foreign Relations and the author of A World in Disarray: American Foreign Policy and the Crisis of the Old Order. </w:t>
      </w:r>
      <w:proofErr w:type="gramStart"/>
      <w:r w:rsidRPr="00FC095F">
        <w:rPr>
          <w:sz w:val="16"/>
        </w:rPr>
        <w:t>”How</w:t>
      </w:r>
      <w:proofErr w:type="gramEnd"/>
      <w:r w:rsidRPr="00FC095F">
        <w:rPr>
          <w:sz w:val="16"/>
        </w:rPr>
        <w:t xml:space="preserve"> a World Order Ends”, http://biblio.institutoelcano.org/DOCS/VVidaPolitica/BMarcoPolInter/Haass_HowWorldOrderEnds.pdf] The major </w:t>
      </w:r>
      <w:r w:rsidRPr="00FC095F">
        <w:rPr>
          <w:rStyle w:val="Emphasis"/>
          <w:sz w:val="24"/>
          <w:highlight w:val="green"/>
        </w:rPr>
        <w:t>alternatives</w:t>
      </w:r>
      <w:r w:rsidRPr="00FC095F">
        <w:rPr>
          <w:rStyle w:val="StyleUnderline"/>
          <w:sz w:val="24"/>
          <w:highlight w:val="green"/>
        </w:rPr>
        <w:t xml:space="preserve"> </w:t>
      </w:r>
      <w:r w:rsidRPr="00FC095F">
        <w:rPr>
          <w:rStyle w:val="StyleUnderline"/>
          <w:sz w:val="24"/>
        </w:rPr>
        <w:t xml:space="preserve">to a modernized world order supported by the United States appear </w:t>
      </w:r>
      <w:r w:rsidRPr="00FC095F">
        <w:rPr>
          <w:rStyle w:val="Emphasis"/>
          <w:sz w:val="24"/>
        </w:rPr>
        <w:t>unlikely, unappealing, or both</w:t>
      </w:r>
      <w:r w:rsidRPr="00FC095F">
        <w:rPr>
          <w:sz w:val="16"/>
        </w:rPr>
        <w:t xml:space="preserve">. </w:t>
      </w:r>
      <w:r w:rsidRPr="00FC095F">
        <w:rPr>
          <w:rStyle w:val="StyleUnderline"/>
          <w:sz w:val="24"/>
        </w:rPr>
        <w:t>A Chinese-led order, for example, would be an illiberal one, characterized</w:t>
      </w:r>
      <w:r w:rsidRPr="005761B6">
        <w:rPr>
          <w:rStyle w:val="StyleUnderline"/>
          <w:sz w:val="24"/>
        </w:rPr>
        <w:t xml:space="preserve"> by </w:t>
      </w:r>
      <w:r w:rsidRPr="00FC095F">
        <w:rPr>
          <w:rStyle w:val="StyleUnderline"/>
          <w:sz w:val="24"/>
          <w:highlight w:val="green"/>
        </w:rPr>
        <w:t>authoritarian domestic political systems</w:t>
      </w:r>
      <w:r w:rsidRPr="005761B6">
        <w:rPr>
          <w:rStyle w:val="StyleUnderline"/>
          <w:sz w:val="24"/>
        </w:rPr>
        <w:t xml:space="preserve"> and statist economies that place a premium on maintaining domestic stability</w:t>
      </w:r>
      <w:r w:rsidRPr="00FC095F">
        <w:rPr>
          <w:sz w:val="16"/>
        </w:rPr>
        <w:t xml:space="preserve">. There would be a </w:t>
      </w:r>
      <w:r w:rsidRPr="00FC095F">
        <w:rPr>
          <w:rStyle w:val="StyleUnderline"/>
          <w:sz w:val="24"/>
          <w:highlight w:val="green"/>
        </w:rPr>
        <w:t xml:space="preserve">return to </w:t>
      </w:r>
      <w:r w:rsidRPr="00FC095F">
        <w:rPr>
          <w:rStyle w:val="Emphasis"/>
          <w:sz w:val="24"/>
          <w:highlight w:val="green"/>
        </w:rPr>
        <w:t>spheres of influence</w:t>
      </w:r>
      <w:r w:rsidRPr="005761B6">
        <w:rPr>
          <w:rStyle w:val="StyleUnderline"/>
          <w:sz w:val="24"/>
        </w:rPr>
        <w:t xml:space="preserve">, with China attempting to </w:t>
      </w:r>
      <w:proofErr w:type="spellStart"/>
      <w:r w:rsidRPr="005761B6">
        <w:rPr>
          <w:rStyle w:val="StyleUnderline"/>
          <w:sz w:val="24"/>
        </w:rPr>
        <w:t>domi-nate</w:t>
      </w:r>
      <w:proofErr w:type="spellEnd"/>
      <w:r w:rsidRPr="005761B6">
        <w:rPr>
          <w:rStyle w:val="StyleUnderline"/>
          <w:sz w:val="24"/>
        </w:rPr>
        <w:t xml:space="preserve"> its region, likely resulting in </w:t>
      </w:r>
      <w:r w:rsidRPr="00FC095F">
        <w:rPr>
          <w:rStyle w:val="Emphasis"/>
          <w:sz w:val="24"/>
          <w:highlight w:val="green"/>
        </w:rPr>
        <w:t>clashes with other regional powers</w:t>
      </w:r>
      <w:r w:rsidRPr="005761B6">
        <w:rPr>
          <w:rStyle w:val="StyleUnderline"/>
          <w:sz w:val="24"/>
        </w:rPr>
        <w:t xml:space="preserve">, such as India, </w:t>
      </w:r>
      <w:r w:rsidRPr="00FC095F">
        <w:rPr>
          <w:rStyle w:val="Emphasis"/>
          <w:sz w:val="24"/>
        </w:rPr>
        <w:t>Japan</w:t>
      </w:r>
      <w:r w:rsidRPr="00FC095F">
        <w:rPr>
          <w:rStyle w:val="StyleUnderline"/>
          <w:sz w:val="24"/>
        </w:rPr>
        <w:t>, and Vietnam</w:t>
      </w:r>
      <w:r w:rsidRPr="005761B6">
        <w:rPr>
          <w:rStyle w:val="StyleUnderline"/>
          <w:sz w:val="24"/>
        </w:rPr>
        <w:t xml:space="preserve">, which would probably </w:t>
      </w:r>
      <w:r w:rsidRPr="00FC095F">
        <w:rPr>
          <w:rStyle w:val="StyleUnderline"/>
          <w:sz w:val="24"/>
          <w:highlight w:val="green"/>
        </w:rPr>
        <w:t>build up their conventional or</w:t>
      </w:r>
      <w:r w:rsidRPr="005761B6">
        <w:rPr>
          <w:rStyle w:val="StyleUnderline"/>
          <w:sz w:val="24"/>
        </w:rPr>
        <w:t xml:space="preserve"> even </w:t>
      </w:r>
      <w:r w:rsidRPr="00FC095F">
        <w:rPr>
          <w:rStyle w:val="Emphasis"/>
          <w:sz w:val="24"/>
          <w:highlight w:val="green"/>
        </w:rPr>
        <w:t>nuclear forces.</w:t>
      </w:r>
      <w:r w:rsidRPr="005761B6">
        <w:rPr>
          <w:rStyle w:val="Emphasis"/>
          <w:sz w:val="24"/>
        </w:rPr>
        <w:t xml:space="preserve"> </w:t>
      </w:r>
      <w:r w:rsidRPr="005761B6">
        <w:rPr>
          <w:rStyle w:val="StyleUnderline"/>
          <w:sz w:val="24"/>
        </w:rPr>
        <w:t xml:space="preserve">A new democratic, rules-based order fashioned and </w:t>
      </w:r>
      <w:r w:rsidRPr="00FC095F">
        <w:rPr>
          <w:rStyle w:val="StyleUnderline"/>
          <w:sz w:val="24"/>
          <w:highlight w:val="green"/>
        </w:rPr>
        <w:t>led by medium powers</w:t>
      </w:r>
      <w:r w:rsidRPr="005761B6">
        <w:rPr>
          <w:rStyle w:val="StyleUnderline"/>
          <w:sz w:val="24"/>
        </w:rPr>
        <w:t xml:space="preserve"> in Europe and Asia, as well as Canada, </w:t>
      </w:r>
      <w:r w:rsidRPr="00FC095F">
        <w:rPr>
          <w:rStyle w:val="StyleUnderline"/>
          <w:sz w:val="24"/>
        </w:rPr>
        <w:t xml:space="preserve">however attractive a concept, would simply </w:t>
      </w:r>
      <w:r w:rsidRPr="00FC095F">
        <w:rPr>
          <w:rStyle w:val="Emphasis"/>
          <w:sz w:val="24"/>
        </w:rPr>
        <w:t>lack the military capacity and domestic political will to get very far</w:t>
      </w:r>
      <w:r w:rsidRPr="00FC095F">
        <w:rPr>
          <w:sz w:val="16"/>
        </w:rPr>
        <w:t xml:space="preserve">. A more </w:t>
      </w:r>
      <w:r w:rsidRPr="002E62CE">
        <w:rPr>
          <w:rStyle w:val="StyleUnderline"/>
          <w:sz w:val="24"/>
        </w:rPr>
        <w:t xml:space="preserve">likely alternative is a world with </w:t>
      </w:r>
      <w:r w:rsidRPr="002E62CE">
        <w:rPr>
          <w:rStyle w:val="Emphasis"/>
          <w:sz w:val="24"/>
        </w:rPr>
        <w:t>little order—a world of deeper disarray</w:t>
      </w:r>
      <w:r w:rsidRPr="002E62CE">
        <w:rPr>
          <w:sz w:val="16"/>
        </w:rPr>
        <w:t xml:space="preserve">. </w:t>
      </w:r>
      <w:r w:rsidRPr="002E62CE">
        <w:rPr>
          <w:rStyle w:val="StyleUnderline"/>
          <w:sz w:val="24"/>
        </w:rPr>
        <w:t xml:space="preserve">Protectionism, </w:t>
      </w:r>
      <w:r w:rsidRPr="002E62CE">
        <w:rPr>
          <w:rStyle w:val="Emphasis"/>
          <w:sz w:val="24"/>
        </w:rPr>
        <w:t>nationalism</w:t>
      </w:r>
      <w:r w:rsidRPr="002E62CE">
        <w:rPr>
          <w:rStyle w:val="StyleUnderline"/>
          <w:sz w:val="24"/>
        </w:rPr>
        <w:t xml:space="preserve">, and </w:t>
      </w:r>
      <w:r w:rsidRPr="002E62CE">
        <w:rPr>
          <w:rStyle w:val="Emphasis"/>
          <w:sz w:val="24"/>
        </w:rPr>
        <w:t>populism</w:t>
      </w:r>
      <w:r w:rsidRPr="002E62CE">
        <w:rPr>
          <w:rStyle w:val="StyleUnderline"/>
          <w:sz w:val="24"/>
        </w:rPr>
        <w:t xml:space="preserve"> would gain, and </w:t>
      </w:r>
      <w:r w:rsidRPr="002E62CE">
        <w:rPr>
          <w:rStyle w:val="StyleUnderline"/>
          <w:sz w:val="24"/>
        </w:rPr>
        <w:lastRenderedPageBreak/>
        <w:t>democracy would lose</w:t>
      </w:r>
      <w:r w:rsidRPr="002E62CE">
        <w:rPr>
          <w:sz w:val="16"/>
        </w:rPr>
        <w:t xml:space="preserve">. </w:t>
      </w:r>
      <w:r w:rsidRPr="002E62CE">
        <w:rPr>
          <w:rStyle w:val="StyleUnderline"/>
          <w:sz w:val="24"/>
        </w:rPr>
        <w:t xml:space="preserve">Conflict within and across borders would become more common, and </w:t>
      </w:r>
      <w:r w:rsidRPr="002E62CE">
        <w:rPr>
          <w:rStyle w:val="Emphasis"/>
          <w:sz w:val="24"/>
        </w:rPr>
        <w:t xml:space="preserve">rivalry between great powers would increase. </w:t>
      </w:r>
      <w:r w:rsidRPr="002E62CE">
        <w:rPr>
          <w:sz w:val="16"/>
        </w:rPr>
        <w:t>Cooperation on global challenges woul</w:t>
      </w:r>
      <w:r w:rsidRPr="00FC095F">
        <w:rPr>
          <w:sz w:val="16"/>
        </w:rPr>
        <w:t xml:space="preserve">d be all but precluded. If this picture sounds familiar, that is because it increasingly corresponds to the world of today. The </w:t>
      </w:r>
      <w:r w:rsidRPr="00FC095F">
        <w:rPr>
          <w:rStyle w:val="StyleUnderline"/>
          <w:sz w:val="24"/>
          <w:highlight w:val="green"/>
        </w:rPr>
        <w:t>deterioration of a world order</w:t>
      </w:r>
      <w:r w:rsidRPr="005761B6">
        <w:rPr>
          <w:rStyle w:val="StyleUnderline"/>
          <w:sz w:val="24"/>
        </w:rPr>
        <w:t xml:space="preserve"> can </w:t>
      </w:r>
      <w:r w:rsidRPr="00FC095F">
        <w:rPr>
          <w:rStyle w:val="StyleUnderline"/>
          <w:sz w:val="24"/>
          <w:highlight w:val="green"/>
        </w:rPr>
        <w:t xml:space="preserve">set in motion trends that spell </w:t>
      </w:r>
      <w:r w:rsidRPr="00FC095F">
        <w:rPr>
          <w:rStyle w:val="Emphasis"/>
          <w:sz w:val="24"/>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sz w:val="24"/>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63E3CA53" w14:textId="77777777" w:rsidR="00AE30CA" w:rsidRDefault="00AE30CA" w:rsidP="00217B8D">
      <w:pPr>
        <w:rPr>
          <w:sz w:val="16"/>
        </w:rPr>
      </w:pPr>
    </w:p>
    <w:p w14:paraId="28120B1F" w14:textId="678B1642" w:rsidR="00980B98" w:rsidRDefault="00980B98" w:rsidP="00980B98">
      <w:pPr>
        <w:pStyle w:val="Heading3"/>
      </w:pPr>
      <w:r>
        <w:lastRenderedPageBreak/>
        <w:t>1NC – OFF</w:t>
      </w:r>
    </w:p>
    <w:p w14:paraId="3ABDB244" w14:textId="77777777" w:rsidR="00980B98" w:rsidRDefault="00980B98" w:rsidP="00980B98">
      <w:pPr>
        <w:pStyle w:val="Heading4"/>
      </w:pPr>
      <w:r>
        <w:t xml:space="preserve">Text – States ought to </w:t>
      </w:r>
      <w:proofErr w:type="gramStart"/>
      <w:r>
        <w:t>individually domestically establish single-payer national health insurance</w:t>
      </w:r>
      <w:proofErr w:type="gramEnd"/>
      <w:r>
        <w:t>.</w:t>
      </w:r>
    </w:p>
    <w:p w14:paraId="1A6CB9A4" w14:textId="77777777" w:rsidR="00980B98" w:rsidRDefault="00980B98" w:rsidP="00980B98">
      <w:pPr>
        <w:pStyle w:val="Heading4"/>
      </w:pPr>
      <w:r>
        <w:t xml:space="preserve">Solves </w:t>
      </w:r>
      <w:r>
        <w:rPr>
          <w:u w:val="single"/>
        </w:rPr>
        <w:t>evergreening</w:t>
      </w:r>
      <w:r>
        <w:t xml:space="preserve"> and </w:t>
      </w:r>
      <w:r>
        <w:rPr>
          <w:u w:val="single"/>
        </w:rPr>
        <w:t xml:space="preserve">drug </w:t>
      </w:r>
      <w:r w:rsidRPr="00C3195A">
        <w:rPr>
          <w:u w:val="single"/>
        </w:rPr>
        <w:t>prices</w:t>
      </w:r>
      <w:r>
        <w:t xml:space="preserve"> </w:t>
      </w:r>
      <w:r w:rsidRPr="00C3195A">
        <w:t>while</w:t>
      </w:r>
      <w:r>
        <w:t xml:space="preserve"> avoiding our </w:t>
      </w:r>
      <w:r>
        <w:rPr>
          <w:u w:val="single"/>
        </w:rPr>
        <w:t>innovation turns</w:t>
      </w:r>
      <w:r>
        <w:t>.</w:t>
      </w:r>
    </w:p>
    <w:p w14:paraId="581A815F" w14:textId="77777777" w:rsidR="00980B98" w:rsidRPr="00000A5B" w:rsidRDefault="00980B98" w:rsidP="00980B98">
      <w:r w:rsidRPr="00000A5B">
        <w:rPr>
          <w:rStyle w:val="Style13ptBold"/>
        </w:rPr>
        <w:t>Narayanan 19</w:t>
      </w:r>
      <w:r>
        <w:t xml:space="preserve"> </w:t>
      </w:r>
      <w:proofErr w:type="spellStart"/>
      <w:r w:rsidRPr="00000A5B">
        <w:t>Srivats</w:t>
      </w:r>
      <w:proofErr w:type="spellEnd"/>
      <w:r w:rsidRPr="00000A5B">
        <w:t xml:space="preserve"> Narayanan 8-15-2019 "Medicare for All and Evergreening"</w:t>
      </w:r>
      <w:r>
        <w:t xml:space="preserve"> </w:t>
      </w:r>
      <w:hyperlink r:id="rId22" w:history="1">
        <w:r w:rsidRPr="001430A0">
          <w:rPr>
            <w:rStyle w:val="Hyperlink"/>
          </w:rPr>
          <w:t>https://medium.com/@srivats.narayanan/medicare-for-all-and-evergreening-cb84c930e0ea</w:t>
        </w:r>
      </w:hyperlink>
      <w:r>
        <w:t xml:space="preserve"> (UMKC School of Medicine)//Elmer</w:t>
      </w:r>
    </w:p>
    <w:p w14:paraId="0BE20D94" w14:textId="77777777" w:rsidR="00980B98" w:rsidRDefault="00980B98" w:rsidP="00980B98">
      <w:pPr>
        <w:rPr>
          <w:sz w:val="16"/>
        </w:rPr>
      </w:pPr>
      <w:r w:rsidRPr="00C3195A">
        <w:rPr>
          <w:sz w:val="16"/>
        </w:rPr>
        <w:t xml:space="preserve">Drug companies rake in massive profits. </w:t>
      </w:r>
      <w:r w:rsidRPr="00000A5B">
        <w:rPr>
          <w:u w:val="single"/>
        </w:rPr>
        <w:t xml:space="preserve">The pharmaceutical industry has some of the largest profit margins among American industries. </w:t>
      </w:r>
      <w:r w:rsidRPr="00C3195A">
        <w:rPr>
          <w:sz w:val="16"/>
        </w:rPr>
        <w:t xml:space="preserve">Unfortunately, pharmaceutical giants don’t always have patients’ best interests in mind — </w:t>
      </w:r>
      <w:r w:rsidRPr="00000A5B">
        <w:rPr>
          <w:u w:val="single"/>
        </w:rPr>
        <w:t>they make a big portion of their money by exploiting the patent process instead of making breakthrough drugs that would meaningfully improve patients’ lives</w:t>
      </w:r>
      <w:r w:rsidRPr="00C3195A">
        <w:rPr>
          <w:sz w:val="16"/>
        </w:rPr>
        <w:t xml:space="preserve">. Pharmaceutical corporations aren’t as innovative as one might expect. Although the Food and Drug Administration (FDA) has been consistently approving new (and expensive) drugs every year, most of these drugs aren’t impacting healthcare much. Many studies have revealed that a whopping 85–90% of new drugs since the mid-1990s “provide few or no clinical advantages.” This is because pharmaceutical firms are spending their time and money on a technique known as “evergreening.” </w:t>
      </w:r>
      <w:r w:rsidRPr="00000A5B">
        <w:rPr>
          <w:u w:val="single"/>
        </w:rPr>
        <w:t>Evergreening is when drug companies produce redundant drugs that are nothing but minor modifications of old drugs</w:t>
      </w:r>
      <w:r w:rsidRPr="00C3195A">
        <w:rPr>
          <w:sz w:val="16"/>
        </w:rPr>
        <w:t xml:space="preserve">. By making slight alterations to their medicines, biotech companies continue to hold patents for drugs with minimal spending on research and development (R&amp;D). Pharmaceutical companies then use those patents to prevent competitors from selling generic versions of their drugs. Without any competition, these corporations get away with ridiculously high drug pricing and can thus make big profits on their drugs. The companies simultaneously justify their absurd drug prices by pointing to the inflated R&amp;D costs of producing new drugs. This excuse has been used time and again by the profit-hungry pharmaceutical industry, and it’s coming at the expense of patients who struggle to afford their medicines. </w:t>
      </w:r>
      <w:r w:rsidRPr="00000A5B">
        <w:rPr>
          <w:u w:val="single"/>
        </w:rPr>
        <w:t>A well-known example of evergreening pertains to the anticonvulsant medication gabapentin, which was first sold by Pfizer under the brand name Neurontin</w:t>
      </w:r>
      <w:r w:rsidRPr="00C3195A">
        <w:rPr>
          <w:sz w:val="16"/>
        </w:rPr>
        <w:t xml:space="preserve">. When the drug became available as a generic medication over a decade ago, Pfizer created a very similar medicine, pregabalin (Lyrica), that didn’t have any significant benefits over the original drug. As a result, Pfizer has kept a control over the market for anticonvulsant drugs with negligible innovation. The drug industry’s reliance on evergreening is undoubtedly stifling innovation. This is where </w:t>
      </w:r>
      <w:r w:rsidRPr="00000A5B">
        <w:rPr>
          <w:b/>
          <w:sz w:val="26"/>
          <w:highlight w:val="green"/>
          <w:u w:val="single"/>
        </w:rPr>
        <w:t>Medicare for All</w:t>
      </w:r>
      <w:r w:rsidRPr="00C3195A">
        <w:rPr>
          <w:sz w:val="16"/>
        </w:rPr>
        <w:t xml:space="preserve">, </w:t>
      </w:r>
      <w:r w:rsidRPr="00BC7DE9">
        <w:rPr>
          <w:b/>
          <w:sz w:val="26"/>
          <w:u w:val="single"/>
        </w:rPr>
        <w:t xml:space="preserve">which </w:t>
      </w:r>
      <w:r w:rsidRPr="00000A5B">
        <w:rPr>
          <w:b/>
          <w:sz w:val="26"/>
          <w:highlight w:val="green"/>
          <w:u w:val="single"/>
        </w:rPr>
        <w:t>would impose the government as the only health insurer</w:t>
      </w:r>
      <w:r w:rsidRPr="00C3195A">
        <w:rPr>
          <w:sz w:val="16"/>
        </w:rPr>
        <w:t xml:space="preserve">, </w:t>
      </w:r>
      <w:r w:rsidRPr="00BC7DE9">
        <w:rPr>
          <w:b/>
          <w:sz w:val="26"/>
          <w:u w:val="single"/>
        </w:rPr>
        <w:t>would be useful</w:t>
      </w:r>
      <w:r w:rsidRPr="00BC7DE9">
        <w:rPr>
          <w:sz w:val="16"/>
        </w:rPr>
        <w:t xml:space="preserve">. </w:t>
      </w:r>
      <w:r w:rsidRPr="00BC7DE9">
        <w:rPr>
          <w:b/>
          <w:sz w:val="26"/>
          <w:u w:val="single"/>
        </w:rPr>
        <w:t>In our current system</w:t>
      </w:r>
      <w:r w:rsidRPr="00BC7DE9">
        <w:rPr>
          <w:sz w:val="16"/>
        </w:rPr>
        <w:t xml:space="preserve">, </w:t>
      </w:r>
      <w:r w:rsidRPr="00BC7DE9">
        <w:rPr>
          <w:b/>
          <w:sz w:val="26"/>
          <w:u w:val="single"/>
        </w:rPr>
        <w:t>there are many insurers</w:t>
      </w:r>
      <w:r w:rsidRPr="00BC7DE9">
        <w:rPr>
          <w:sz w:val="16"/>
        </w:rPr>
        <w:t xml:space="preserve"> </w:t>
      </w:r>
      <w:r w:rsidRPr="00BC7DE9">
        <w:rPr>
          <w:b/>
          <w:sz w:val="26"/>
          <w:u w:val="single"/>
        </w:rPr>
        <w:t>and they each have</w:t>
      </w:r>
      <w:r w:rsidRPr="00BC7DE9">
        <w:rPr>
          <w:sz w:val="16"/>
        </w:rPr>
        <w:t xml:space="preserve"> </w:t>
      </w:r>
      <w:r w:rsidRPr="00BC7DE9">
        <w:rPr>
          <w:b/>
          <w:sz w:val="26"/>
          <w:u w:val="single"/>
        </w:rPr>
        <w:t>little market power</w:t>
      </w:r>
      <w:r w:rsidRPr="00BC7DE9">
        <w:rPr>
          <w:sz w:val="16"/>
        </w:rPr>
        <w:t xml:space="preserve"> </w:t>
      </w:r>
      <w:r w:rsidRPr="00EB40C5">
        <w:rPr>
          <w:b/>
          <w:sz w:val="26"/>
          <w:u w:val="single"/>
        </w:rPr>
        <w:t>and</w:t>
      </w:r>
      <w:r w:rsidRPr="00EB40C5">
        <w:rPr>
          <w:sz w:val="16"/>
        </w:rPr>
        <w:t xml:space="preserve"> </w:t>
      </w:r>
      <w:r w:rsidRPr="00EB40C5">
        <w:rPr>
          <w:u w:val="single"/>
        </w:rPr>
        <w:t xml:space="preserve">consequently </w:t>
      </w:r>
      <w:r w:rsidRPr="00EB40C5">
        <w:rPr>
          <w:b/>
          <w:sz w:val="26"/>
          <w:u w:val="single"/>
        </w:rPr>
        <w:t>little negotiating power</w:t>
      </w:r>
      <w:r w:rsidRPr="00EB40C5">
        <w:rPr>
          <w:u w:val="single"/>
        </w:rPr>
        <w:t xml:space="preserve"> </w:t>
      </w:r>
      <w:r w:rsidRPr="00EB40C5">
        <w:rPr>
          <w:b/>
          <w:sz w:val="26"/>
          <w:u w:val="single"/>
        </w:rPr>
        <w:t>to reduce</w:t>
      </w:r>
      <w:r w:rsidRPr="00EB40C5">
        <w:rPr>
          <w:u w:val="single"/>
        </w:rPr>
        <w:t xml:space="preserve"> </w:t>
      </w:r>
      <w:r w:rsidRPr="00BC7DE9">
        <w:rPr>
          <w:u w:val="single"/>
        </w:rPr>
        <w:t xml:space="preserve">treatment </w:t>
      </w:r>
      <w:r w:rsidRPr="00BC7DE9">
        <w:rPr>
          <w:b/>
          <w:sz w:val="26"/>
          <w:u w:val="single"/>
        </w:rPr>
        <w:t>prices</w:t>
      </w:r>
      <w:r w:rsidRPr="00BC7DE9">
        <w:rPr>
          <w:u w:val="single"/>
        </w:rPr>
        <w:t xml:space="preserve">. </w:t>
      </w:r>
      <w:r w:rsidRPr="00BC7DE9">
        <w:rPr>
          <w:b/>
          <w:sz w:val="26"/>
          <w:u w:val="single"/>
        </w:rPr>
        <w:t>Since the government would have</w:t>
      </w:r>
      <w:r w:rsidRPr="00BC7DE9">
        <w:rPr>
          <w:u w:val="single"/>
        </w:rPr>
        <w:t xml:space="preserve"> </w:t>
      </w:r>
      <w:r w:rsidRPr="00BC7DE9">
        <w:rPr>
          <w:b/>
          <w:sz w:val="26"/>
          <w:u w:val="single"/>
        </w:rPr>
        <w:t>consolidated control over healthcare financing</w:t>
      </w:r>
      <w:r w:rsidRPr="00BC7DE9">
        <w:rPr>
          <w:u w:val="single"/>
        </w:rPr>
        <w:t xml:space="preserve"> under</w:t>
      </w:r>
      <w:r w:rsidRPr="00C3195A">
        <w:rPr>
          <w:u w:val="single"/>
        </w:rPr>
        <w:t xml:space="preserve"> Medicare for All,</w:t>
      </w:r>
      <w:r w:rsidRPr="00C3195A">
        <w:rPr>
          <w:sz w:val="16"/>
        </w:rPr>
        <w:t xml:space="preserve"> </w:t>
      </w:r>
      <w:r w:rsidRPr="00C3195A">
        <w:rPr>
          <w:b/>
          <w:sz w:val="26"/>
          <w:highlight w:val="green"/>
          <w:u w:val="single"/>
          <w:bdr w:val="single" w:sz="4" w:space="0" w:color="auto"/>
        </w:rPr>
        <w:t>its stronger bargaining power would force drug companies to charge lower prices for their products</w:t>
      </w:r>
      <w:r w:rsidRPr="00C3195A">
        <w:rPr>
          <w:sz w:val="16"/>
        </w:rPr>
        <w:t xml:space="preserve">. In addition, prescription drugs would be paid for by the government and not by patients under Medicare for All. </w:t>
      </w:r>
      <w:r w:rsidRPr="00C3195A">
        <w:rPr>
          <w:b/>
          <w:sz w:val="26"/>
          <w:highlight w:val="green"/>
          <w:u w:val="single"/>
        </w:rPr>
        <w:t>Medicare for All would prevent evergreening</w:t>
      </w:r>
      <w:r w:rsidRPr="00C3195A">
        <w:rPr>
          <w:sz w:val="16"/>
        </w:rPr>
        <w:t xml:space="preserve">. </w:t>
      </w:r>
      <w:r w:rsidRPr="00BC7DE9">
        <w:rPr>
          <w:b/>
          <w:sz w:val="26"/>
          <w:u w:val="single"/>
        </w:rPr>
        <w:t>National healthcare financing</w:t>
      </w:r>
      <w:r w:rsidRPr="00BC7DE9">
        <w:rPr>
          <w:u w:val="single"/>
        </w:rPr>
        <w:t xml:space="preserve"> </w:t>
      </w:r>
      <w:r w:rsidRPr="00BC7DE9">
        <w:rPr>
          <w:b/>
          <w:sz w:val="26"/>
          <w:u w:val="single"/>
        </w:rPr>
        <w:t>would align</w:t>
      </w:r>
      <w:r w:rsidRPr="00BC7DE9">
        <w:rPr>
          <w:u w:val="single"/>
        </w:rPr>
        <w:t xml:space="preserve"> </w:t>
      </w:r>
      <w:r w:rsidRPr="00BC7DE9">
        <w:rPr>
          <w:b/>
          <w:sz w:val="26"/>
          <w:u w:val="single"/>
        </w:rPr>
        <w:t>how much the government pays a drug company with how much patients benefit</w:t>
      </w:r>
      <w:r w:rsidRPr="00BC7DE9">
        <w:rPr>
          <w:u w:val="single"/>
        </w:rPr>
        <w:t xml:space="preserve"> from the</w:t>
      </w:r>
      <w:r w:rsidRPr="00C3195A">
        <w:rPr>
          <w:u w:val="single"/>
        </w:rPr>
        <w:t xml:space="preserve"> </w:t>
      </w:r>
      <w:r w:rsidRPr="00EB40C5">
        <w:rPr>
          <w:u w:val="single"/>
        </w:rPr>
        <w:t xml:space="preserve">company’s drugs. </w:t>
      </w:r>
      <w:r w:rsidRPr="00EB40C5">
        <w:rPr>
          <w:b/>
          <w:sz w:val="26"/>
          <w:u w:val="single"/>
        </w:rPr>
        <w:t>If a new drug had more clinical benefits</w:t>
      </w:r>
      <w:r w:rsidRPr="00EB40C5">
        <w:rPr>
          <w:u w:val="single"/>
        </w:rPr>
        <w:t xml:space="preserve"> than an older version, </w:t>
      </w:r>
      <w:r w:rsidRPr="00EB40C5">
        <w:rPr>
          <w:b/>
          <w:sz w:val="26"/>
          <w:u w:val="single"/>
        </w:rPr>
        <w:t>the government would pay more</w:t>
      </w:r>
      <w:r w:rsidRPr="00EB40C5">
        <w:rPr>
          <w:u w:val="single"/>
        </w:rPr>
        <w:t xml:space="preserve"> for it. I</w:t>
      </w:r>
      <w:r w:rsidRPr="00EB40C5">
        <w:rPr>
          <w:sz w:val="16"/>
        </w:rPr>
        <w:t xml:space="preserve">f a new drug produced the same results as an older version, the government wouldn’t pay more for the new drug. So, </w:t>
      </w:r>
      <w:r w:rsidRPr="00EB40C5">
        <w:rPr>
          <w:u w:val="single"/>
        </w:rPr>
        <w:t>Medicar</w:t>
      </w:r>
      <w:r w:rsidRPr="00C3195A">
        <w:rPr>
          <w:u w:val="single"/>
        </w:rPr>
        <w:t xml:space="preserve">e for All would </w:t>
      </w:r>
      <w:r w:rsidRPr="00C3195A">
        <w:rPr>
          <w:b/>
          <w:sz w:val="26"/>
          <w:highlight w:val="green"/>
          <w:u w:val="single"/>
        </w:rPr>
        <w:t>encourage</w:t>
      </w:r>
      <w:r w:rsidRPr="00C3195A">
        <w:rPr>
          <w:highlight w:val="green"/>
          <w:u w:val="single"/>
        </w:rPr>
        <w:t xml:space="preserve"> </w:t>
      </w:r>
      <w:r w:rsidRPr="00C3195A">
        <w:rPr>
          <w:u w:val="single"/>
        </w:rPr>
        <w:t xml:space="preserve">pharmaceutical </w:t>
      </w:r>
      <w:r w:rsidRPr="00C3195A">
        <w:rPr>
          <w:b/>
          <w:sz w:val="26"/>
          <w:highlight w:val="green"/>
          <w:u w:val="single"/>
        </w:rPr>
        <w:t xml:space="preserve">companies to pursue truly innovative drugs because such drugs </w:t>
      </w:r>
      <w:r w:rsidRPr="00C3195A">
        <w:rPr>
          <w:b/>
          <w:sz w:val="26"/>
          <w:highlight w:val="green"/>
          <w:u w:val="single"/>
          <w:bdr w:val="single" w:sz="4" w:space="0" w:color="auto"/>
        </w:rPr>
        <w:t>would be more profitable</w:t>
      </w:r>
      <w:r w:rsidRPr="00C3195A">
        <w:rPr>
          <w:u w:val="single"/>
        </w:rPr>
        <w:t>. The policy would incentivize companies to invest in R&amp;D for more useful drugs, instead of just producing redundant and expensive medications</w:t>
      </w:r>
      <w:r w:rsidRPr="00C3195A">
        <w:rPr>
          <w:sz w:val="16"/>
        </w:rPr>
        <w:t xml:space="preserve">. A national healthcare plan would </w:t>
      </w:r>
      <w:r w:rsidRPr="00C3195A">
        <w:rPr>
          <w:u w:val="single"/>
        </w:rPr>
        <w:t xml:space="preserve">prioritize “patient and community needs” and match up pharmaceutical </w:t>
      </w:r>
      <w:r w:rsidRPr="00C3195A">
        <w:rPr>
          <w:u w:val="single"/>
        </w:rPr>
        <w:lastRenderedPageBreak/>
        <w:t xml:space="preserve">companies’ interests with </w:t>
      </w:r>
      <w:proofErr w:type="gramStart"/>
      <w:r w:rsidRPr="00C3195A">
        <w:rPr>
          <w:u w:val="single"/>
        </w:rPr>
        <w:t>actually improving</w:t>
      </w:r>
      <w:proofErr w:type="gramEnd"/>
      <w:r w:rsidRPr="00C3195A">
        <w:rPr>
          <w:u w:val="single"/>
        </w:rPr>
        <w:t xml:space="preserve"> public health</w:t>
      </w:r>
      <w:r w:rsidRPr="00C3195A">
        <w:rPr>
          <w:sz w:val="16"/>
        </w:rPr>
        <w:t xml:space="preserve">. Evergreening has become the name of the game for the pharmaceutical industry. A major solution to the evergreening problem is Medicare for All. </w:t>
      </w:r>
      <w:r w:rsidRPr="00C3195A">
        <w:rPr>
          <w:b/>
          <w:sz w:val="26"/>
          <w:highlight w:val="green"/>
          <w:u w:val="single"/>
        </w:rPr>
        <w:t>A single-payer system</w:t>
      </w:r>
      <w:r w:rsidRPr="00C3195A">
        <w:rPr>
          <w:highlight w:val="green"/>
          <w:u w:val="single"/>
        </w:rPr>
        <w:t xml:space="preserve"> </w:t>
      </w:r>
      <w:r w:rsidRPr="00C3195A">
        <w:rPr>
          <w:u w:val="single"/>
        </w:rPr>
        <w:t xml:space="preserve">like Medicare for All </w:t>
      </w:r>
      <w:r w:rsidRPr="00C3195A">
        <w:rPr>
          <w:b/>
          <w:sz w:val="26"/>
          <w:highlight w:val="green"/>
          <w:u w:val="single"/>
        </w:rPr>
        <w:t>would sharply curtail evergreening</w:t>
      </w:r>
      <w:r w:rsidRPr="00C3195A">
        <w:rPr>
          <w:u w:val="single"/>
        </w:rPr>
        <w:t xml:space="preserve">, since drug companies wouldn’t be able to profit from it. Medicare for All would </w:t>
      </w:r>
      <w:r w:rsidRPr="00C3195A">
        <w:rPr>
          <w:b/>
          <w:sz w:val="26"/>
          <w:highlight w:val="green"/>
          <w:u w:val="single"/>
        </w:rPr>
        <w:t>usher</w:t>
      </w:r>
      <w:r w:rsidRPr="00C3195A">
        <w:rPr>
          <w:highlight w:val="green"/>
          <w:u w:val="single"/>
        </w:rPr>
        <w:t xml:space="preserve"> </w:t>
      </w:r>
      <w:r w:rsidRPr="00C3195A">
        <w:rPr>
          <w:u w:val="single"/>
        </w:rPr>
        <w:t xml:space="preserve">in </w:t>
      </w:r>
      <w:r w:rsidRPr="00C3195A">
        <w:rPr>
          <w:b/>
          <w:sz w:val="26"/>
          <w:highlight w:val="green"/>
          <w:u w:val="single"/>
        </w:rPr>
        <w:t>a new era of medical innovation</w:t>
      </w:r>
      <w:r w:rsidRPr="00C3195A">
        <w:rPr>
          <w:sz w:val="16"/>
        </w:rPr>
        <w:t>.</w:t>
      </w:r>
    </w:p>
    <w:p w14:paraId="05D5F7DA" w14:textId="609B19E8" w:rsidR="00217B8D" w:rsidRDefault="0019765A" w:rsidP="0019765A">
      <w:pPr>
        <w:pStyle w:val="Heading2"/>
      </w:pPr>
      <w:r>
        <w:lastRenderedPageBreak/>
        <w:t>Case</w:t>
      </w:r>
    </w:p>
    <w:p w14:paraId="6D443C56" w14:textId="77777777" w:rsidR="0019765A" w:rsidRPr="007534FF" w:rsidRDefault="0019765A" w:rsidP="0019765A">
      <w:pPr>
        <w:pStyle w:val="Heading4"/>
      </w:pPr>
      <w:r>
        <w:t xml:space="preserve">A vaccine waiver </w:t>
      </w:r>
      <w:r>
        <w:rPr>
          <w:u w:val="single"/>
        </w:rPr>
        <w:t>greenlights</w:t>
      </w:r>
      <w:r>
        <w:t xml:space="preserve"> counterfeit medicine – independently </w:t>
      </w:r>
      <w:r>
        <w:rPr>
          <w:u w:val="single"/>
        </w:rPr>
        <w:t>turns Case</w:t>
      </w:r>
      <w:r>
        <w:t>.</w:t>
      </w:r>
    </w:p>
    <w:p w14:paraId="6DCB918C" w14:textId="77777777" w:rsidR="0019765A" w:rsidRPr="007534FF" w:rsidRDefault="0019765A" w:rsidP="0019765A">
      <w:r w:rsidRPr="007534FF">
        <w:rPr>
          <w:rStyle w:val="Style13ptBold"/>
        </w:rPr>
        <w:t>Conrad 5-18</w:t>
      </w:r>
      <w:r>
        <w:t xml:space="preserve"> </w:t>
      </w:r>
      <w:r w:rsidRPr="007534FF">
        <w:t>John Conrad 5-18-2021 "Waiving intellectual property rights is not in the best interests of patients"</w:t>
      </w:r>
      <w:r>
        <w:t xml:space="preserve"> </w:t>
      </w:r>
      <w:hyperlink r:id="rId23"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2B976D15" w14:textId="70E8C629" w:rsidR="0019765A" w:rsidRPr="00412E28" w:rsidRDefault="0019765A" w:rsidP="0019765A">
      <w:pPr>
        <w:rPr>
          <w:u w:val="single"/>
        </w:rPr>
      </w:pPr>
      <w:r w:rsidRPr="007534FF">
        <w:rPr>
          <w:sz w:val="16"/>
        </w:rPr>
        <w:t xml:space="preserve">The </w:t>
      </w:r>
      <w:r w:rsidRPr="00317793">
        <w:rPr>
          <w:u w:val="single"/>
        </w:rPr>
        <w:t>Biden's</w:t>
      </w:r>
      <w:r w:rsidRPr="00317793">
        <w:rPr>
          <w:sz w:val="16"/>
        </w:rPr>
        <w:t xml:space="preserve"> administration's </w:t>
      </w:r>
      <w:r w:rsidRPr="00317793">
        <w:rPr>
          <w:u w:val="single"/>
        </w:rPr>
        <w:t xml:space="preserve">support for </w:t>
      </w:r>
      <w:r w:rsidRPr="00317793">
        <w:rPr>
          <w:sz w:val="16"/>
        </w:rPr>
        <w:t>India and South</w:t>
      </w:r>
      <w:r w:rsidRPr="007534FF">
        <w:rPr>
          <w:sz w:val="16"/>
        </w:rPr>
        <w:t xml:space="preserve"> Africa's proposal before the World Trade Organization to temporarily </w:t>
      </w:r>
      <w:r w:rsidRPr="004363E0">
        <w:rPr>
          <w:highlight w:val="green"/>
          <w:u w:val="single"/>
        </w:rPr>
        <w:t>waive</w:t>
      </w:r>
      <w:r w:rsidRPr="004363E0">
        <w:rPr>
          <w:sz w:val="16"/>
          <w:highlight w:val="green"/>
        </w:rPr>
        <w:t xml:space="preserve"> </w:t>
      </w:r>
      <w:r w:rsidRPr="007534FF">
        <w:rPr>
          <w:sz w:val="16"/>
        </w:rPr>
        <w:t>anti-</w:t>
      </w:r>
      <w:r w:rsidRPr="004363E0">
        <w:rPr>
          <w:highlight w:val="green"/>
          <w:u w:val="single"/>
        </w:rPr>
        <w:t>COVID vaccine patents</w:t>
      </w:r>
      <w:r w:rsidRPr="004363E0">
        <w:rPr>
          <w:sz w:val="16"/>
          <w:highlight w:val="green"/>
        </w:rPr>
        <w:t xml:space="preserve"> </w:t>
      </w:r>
      <w:r w:rsidRPr="007534FF">
        <w:rPr>
          <w:sz w:val="16"/>
        </w:rPr>
        <w:t xml:space="preserve">to boost its supply </w:t>
      </w:r>
      <w:r w:rsidRPr="004363E0">
        <w:rPr>
          <w:highlight w:val="green"/>
          <w:u w:val="single"/>
        </w:rPr>
        <w:t>will</w:t>
      </w:r>
      <w:r w:rsidRPr="004363E0">
        <w:rPr>
          <w:sz w:val="16"/>
          <w:highlight w:val="green"/>
        </w:rPr>
        <w:t xml:space="preserve"> </w:t>
      </w:r>
      <w:r w:rsidRPr="004363E0">
        <w:rPr>
          <w:highlight w:val="green"/>
          <w:u w:val="single"/>
        </w:rPr>
        <w:t>fuel</w:t>
      </w:r>
      <w:r w:rsidRPr="004363E0">
        <w:rPr>
          <w:sz w:val="16"/>
          <w:highlight w:val="green"/>
        </w:rPr>
        <w:t xml:space="preserve"> </w:t>
      </w:r>
      <w:r w:rsidRPr="007534FF">
        <w:rPr>
          <w:sz w:val="16"/>
        </w:rPr>
        <w:t xml:space="preserve">the </w:t>
      </w:r>
      <w:r w:rsidRPr="004363E0">
        <w:rPr>
          <w:b/>
          <w:bCs/>
          <w:highlight w:val="green"/>
          <w:u w:val="single"/>
          <w:bdr w:val="single" w:sz="4" w:space="0" w:color="auto"/>
        </w:rPr>
        <w:t>development of counterfeit vaccines and weaken the already strained global supply chain</w:t>
      </w:r>
      <w:r w:rsidRPr="007534FF">
        <w:rPr>
          <w:sz w:val="16"/>
        </w:rPr>
        <w:t xml:space="preserve">. </w:t>
      </w:r>
      <w:r w:rsidRPr="00057D6A">
        <w:rPr>
          <w:u w:val="single"/>
        </w:rPr>
        <w:t xml:space="preserve">The proposal will not increase the effective number of COVID-19 vaccines in India and other countries. The manufacturing standards to produce COVID-19 vaccines are </w:t>
      </w:r>
      <w:r w:rsidRPr="00057D6A">
        <w:rPr>
          <w:b/>
          <w:bCs/>
          <w:u w:val="single"/>
          <w:bdr w:val="single" w:sz="4" w:space="0" w:color="auto"/>
        </w:rPr>
        <w:t>exceptionally complicated</w:t>
      </w:r>
      <w:r w:rsidRPr="00057D6A">
        <w:rPr>
          <w:u w:val="single"/>
        </w:rPr>
        <w:t>; it is unlike any other manufacturing process</w:t>
      </w:r>
      <w:r w:rsidRPr="00057D6A">
        <w:rPr>
          <w:sz w:val="16"/>
        </w:rPr>
        <w:t xml:space="preserve">. </w:t>
      </w:r>
      <w:r w:rsidRPr="00057D6A">
        <w:rPr>
          <w:u w:val="single"/>
        </w:rPr>
        <w:t>To ensure patient safety and efficacy</w:t>
      </w:r>
      <w:r w:rsidRPr="00057D6A">
        <w:rPr>
          <w:sz w:val="16"/>
        </w:rPr>
        <w:t>,</w:t>
      </w:r>
      <w:r w:rsidRPr="007534FF">
        <w:rPr>
          <w:sz w:val="16"/>
        </w:rPr>
        <w:t xml:space="preserve"> </w:t>
      </w:r>
      <w:r w:rsidRPr="004363E0">
        <w:rPr>
          <w:highlight w:val="green"/>
          <w:u w:val="single"/>
        </w:rPr>
        <w:t>only</w:t>
      </w:r>
      <w:r w:rsidRPr="004363E0">
        <w:rPr>
          <w:sz w:val="16"/>
          <w:highlight w:val="green"/>
        </w:rPr>
        <w:t xml:space="preserve"> </w:t>
      </w:r>
      <w:r w:rsidRPr="004363E0">
        <w:rPr>
          <w:highlight w:val="green"/>
          <w:u w:val="single"/>
        </w:rPr>
        <w:t>manufacturers</w:t>
      </w:r>
      <w:r w:rsidRPr="004363E0">
        <w:rPr>
          <w:sz w:val="16"/>
          <w:highlight w:val="green"/>
        </w:rPr>
        <w:t xml:space="preserve"> </w:t>
      </w:r>
      <w:r w:rsidRPr="004363E0">
        <w:rPr>
          <w:highlight w:val="green"/>
          <w:u w:val="single"/>
        </w:rPr>
        <w:t>with</w:t>
      </w:r>
      <w:r w:rsidRPr="004363E0">
        <w:rPr>
          <w:sz w:val="16"/>
          <w:highlight w:val="green"/>
        </w:rPr>
        <w:t xml:space="preserve"> </w:t>
      </w:r>
      <w:r w:rsidRPr="007534FF">
        <w:rPr>
          <w:sz w:val="16"/>
        </w:rPr>
        <w:t xml:space="preserve">the </w:t>
      </w:r>
      <w:r w:rsidRPr="004363E0">
        <w:rPr>
          <w:b/>
          <w:bCs/>
          <w:highlight w:val="green"/>
          <w:u w:val="single"/>
          <w:bdr w:val="single" w:sz="4" w:space="0" w:color="auto"/>
        </w:rPr>
        <w:t>proper facilities and training</w:t>
      </w:r>
      <w:r w:rsidRPr="004363E0">
        <w:rPr>
          <w:b/>
          <w:bCs/>
          <w:sz w:val="16"/>
          <w:highlight w:val="green"/>
          <w:bdr w:val="single" w:sz="4" w:space="0" w:color="auto"/>
        </w:rPr>
        <w:t xml:space="preserve"> </w:t>
      </w:r>
      <w:r w:rsidRPr="004363E0">
        <w:rPr>
          <w:b/>
          <w:bCs/>
          <w:highlight w:val="green"/>
          <w:u w:val="single"/>
          <w:bdr w:val="single" w:sz="4" w:space="0" w:color="auto"/>
        </w:rPr>
        <w:t>should</w:t>
      </w:r>
      <w:r w:rsidRPr="004363E0">
        <w:rPr>
          <w:b/>
          <w:bCs/>
          <w:sz w:val="16"/>
          <w:highlight w:val="green"/>
          <w:bdr w:val="single" w:sz="4" w:space="0" w:color="auto"/>
        </w:rPr>
        <w:t xml:space="preserve"> </w:t>
      </w:r>
      <w:r w:rsidRPr="004363E0">
        <w:rPr>
          <w:b/>
          <w:bCs/>
          <w:highlight w:val="green"/>
          <w:u w:val="single"/>
          <w:bdr w:val="single" w:sz="4" w:space="0" w:color="auto"/>
        </w:rPr>
        <w:t>produce the vaccine</w:t>
      </w:r>
      <w:r w:rsidRPr="007534FF">
        <w:rPr>
          <w:b/>
          <w:bCs/>
          <w:sz w:val="16"/>
          <w:bdr w:val="single" w:sz="4" w:space="0" w:color="auto"/>
        </w:rPr>
        <w:t xml:space="preserve">, </w:t>
      </w:r>
      <w:r w:rsidRPr="004363E0">
        <w:rPr>
          <w:b/>
          <w:bCs/>
          <w:highlight w:val="green"/>
          <w:u w:val="single"/>
          <w:bdr w:val="single" w:sz="4" w:space="0" w:color="auto"/>
        </w:rPr>
        <w:t>and they are</w:t>
      </w:r>
      <w:r w:rsidRPr="007534FF">
        <w:rPr>
          <w:sz w:val="16"/>
        </w:rPr>
        <w:t xml:space="preserve">. Allowing </w:t>
      </w:r>
      <w:r w:rsidRPr="00057D6A">
        <w:rPr>
          <w:u w:val="single"/>
        </w:rPr>
        <w:t xml:space="preserve">a temporary </w:t>
      </w:r>
      <w:r w:rsidRPr="004363E0">
        <w:rPr>
          <w:highlight w:val="green"/>
          <w:u w:val="single"/>
        </w:rPr>
        <w:t>waiver</w:t>
      </w:r>
      <w:r w:rsidRPr="004363E0">
        <w:rPr>
          <w:sz w:val="16"/>
          <w:highlight w:val="green"/>
        </w:rPr>
        <w:t xml:space="preserve"> </w:t>
      </w:r>
      <w:r w:rsidRPr="007534FF">
        <w:rPr>
          <w:sz w:val="16"/>
        </w:rPr>
        <w:t xml:space="preserve">that permits compulsory licensing to allow a manufacturer to export counterfeit vaccines </w:t>
      </w:r>
      <w:r w:rsidRPr="004363E0">
        <w:rPr>
          <w:highlight w:val="green"/>
          <w:u w:val="single"/>
        </w:rPr>
        <w:t xml:space="preserve">will </w:t>
      </w:r>
      <w:r w:rsidRPr="004363E0">
        <w:rPr>
          <w:b/>
          <w:bCs/>
          <w:highlight w:val="green"/>
          <w:u w:val="single"/>
          <w:bdr w:val="single" w:sz="4" w:space="0" w:color="auto"/>
        </w:rPr>
        <w:t>cause confusion and endanger public health</w:t>
      </w:r>
      <w:r w:rsidRPr="007534FF">
        <w:rPr>
          <w:sz w:val="16"/>
        </w:rPr>
        <w:t xml:space="preserve">. </w:t>
      </w:r>
      <w:r w:rsidRPr="007534FF">
        <w:rPr>
          <w:u w:val="single"/>
        </w:rPr>
        <w:t xml:space="preserve">For </w:t>
      </w:r>
      <w:r w:rsidRPr="00057D6A">
        <w:rPr>
          <w:u w:val="single"/>
        </w:rPr>
        <w:t xml:space="preserve">example, between 60,000 and 80,000 children in Niger with fatal </w:t>
      </w:r>
      <w:r w:rsidRPr="002F46E0">
        <w:rPr>
          <w:u w:val="single"/>
        </w:rPr>
        <w:t xml:space="preserve">falciparum malaria were treated with a counterfeit vaccine containing incorrect active pharmaceutical ingredients, resulting in more than </w:t>
      </w:r>
      <w:r w:rsidRPr="002F46E0">
        <w:rPr>
          <w:b/>
          <w:bCs/>
          <w:u w:val="single"/>
          <w:bdr w:val="single" w:sz="4" w:space="0" w:color="auto"/>
        </w:rPr>
        <w:t>100 fatal infections.</w:t>
      </w:r>
      <w:r w:rsidRPr="002F46E0">
        <w:rPr>
          <w:sz w:val="16"/>
        </w:rPr>
        <w:t xml:space="preserve"> Beyond the patients impacted, </w:t>
      </w:r>
      <w:r w:rsidRPr="002F46E0">
        <w:rPr>
          <w:u w:val="single"/>
        </w:rPr>
        <w:t>counterfeit drugs erode public</w:t>
      </w:r>
      <w:r w:rsidRPr="007534FF">
        <w:rPr>
          <w:u w:val="single"/>
        </w:rPr>
        <w:t xml:space="preserve">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4363E0">
        <w:rPr>
          <w:highlight w:val="green"/>
          <w:u w:val="single"/>
        </w:rPr>
        <w:t xml:space="preserve">improper manufacturing </w:t>
      </w:r>
      <w:r w:rsidRPr="007534FF">
        <w:rPr>
          <w:u w:val="single"/>
        </w:rPr>
        <w:t xml:space="preserve">facilities further </w:t>
      </w:r>
      <w:r w:rsidRPr="004363E0">
        <w:rPr>
          <w:highlight w:val="green"/>
          <w:u w:val="single"/>
        </w:rPr>
        <w:t xml:space="preserve">opens </w:t>
      </w:r>
      <w:r w:rsidRPr="007534FF">
        <w:rPr>
          <w:u w:val="single"/>
        </w:rPr>
        <w:t xml:space="preserve">the </w:t>
      </w:r>
      <w:r w:rsidRPr="004363E0">
        <w:rPr>
          <w:highlight w:val="green"/>
          <w:u w:val="single"/>
        </w:rPr>
        <w:t xml:space="preserve">door for </w:t>
      </w:r>
      <w:r w:rsidRPr="007534FF">
        <w:rPr>
          <w:u w:val="single"/>
        </w:rPr>
        <w:t xml:space="preserve">antivaccine hacks to stoke the fear fueling </w:t>
      </w:r>
      <w:r w:rsidRPr="004363E0">
        <w:rPr>
          <w:b/>
          <w:bCs/>
          <w:highlight w:val="green"/>
          <w:u w:val="single"/>
          <w:bdr w:val="single" w:sz="4" w:space="0" w:color="auto"/>
        </w:rPr>
        <w:t>vaccine hesitance</w:t>
      </w:r>
      <w:r w:rsidRPr="007534FF">
        <w:rPr>
          <w:u w:val="single"/>
        </w:rPr>
        <w:t>.</w:t>
      </w:r>
    </w:p>
    <w:p w14:paraId="30ED8346" w14:textId="4FBB0237" w:rsidR="00412E28" w:rsidRDefault="00412E28" w:rsidP="00412E28">
      <w:pPr>
        <w:pStyle w:val="Heading4"/>
      </w:pPr>
      <w:r>
        <w:t xml:space="preserve">Pharma innovation is </w:t>
      </w:r>
      <w:r>
        <w:rPr>
          <w:u w:val="single"/>
        </w:rPr>
        <w:t>high now</w:t>
      </w:r>
      <w:r>
        <w:t xml:space="preserve"> and strong IP protection are the </w:t>
      </w:r>
      <w:r>
        <w:rPr>
          <w:u w:val="single"/>
        </w:rPr>
        <w:t>only incentive</w:t>
      </w:r>
      <w:r>
        <w:t xml:space="preserve"> for drug innovatio</w:t>
      </w:r>
      <w:r w:rsidR="002D1824">
        <w:t>n – the plan decks that</w:t>
      </w:r>
    </w:p>
    <w:p w14:paraId="22D1EA26" w14:textId="77777777" w:rsidR="00412E28" w:rsidRPr="00543E26" w:rsidRDefault="00412E28" w:rsidP="00412E28">
      <w:pPr>
        <w:pStyle w:val="ListParagraph"/>
        <w:numPr>
          <w:ilvl w:val="0"/>
          <w:numId w:val="12"/>
        </w:numPr>
      </w:pPr>
      <w:r>
        <w:t>Answers Evergreening/Me-Too Drugs</w:t>
      </w:r>
    </w:p>
    <w:p w14:paraId="6A1085D9" w14:textId="77777777" w:rsidR="00412E28" w:rsidRPr="00C66F40" w:rsidRDefault="00412E28" w:rsidP="00412E28">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24"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16EBD211" w14:textId="77777777" w:rsidR="00412E28" w:rsidRDefault="00412E28" w:rsidP="00412E28">
      <w:pPr>
        <w:rPr>
          <w:u w:val="single"/>
        </w:rPr>
      </w:pPr>
      <w:r w:rsidRPr="00F106F9">
        <w:rPr>
          <w:highlight w:val="green"/>
          <w:u w:val="single"/>
        </w:rPr>
        <w:t xml:space="preserve">The </w:t>
      </w:r>
      <w:r w:rsidRPr="00F106F9">
        <w:rPr>
          <w:b/>
          <w:bCs/>
          <w:highlight w:val="green"/>
          <w:u w:val="single"/>
        </w:rPr>
        <w:t xml:space="preserve">Current System </w:t>
      </w:r>
      <w:r w:rsidRPr="00F106F9">
        <w:rPr>
          <w:highlight w:val="green"/>
          <w:u w:val="single"/>
        </w:rPr>
        <w:t xml:space="preserve">Has </w:t>
      </w:r>
      <w:r w:rsidRPr="00F106F9">
        <w:rPr>
          <w:b/>
          <w:bCs/>
          <w:highlight w:val="green"/>
          <w:u w:val="single"/>
          <w:bdr w:val="single" w:sz="4" w:space="0" w:color="auto"/>
        </w:rPr>
        <w:t>Produced a Tremendous Amount of Life-Sciences Innovation</w:t>
      </w:r>
      <w:r w:rsidRPr="00F106F9">
        <w:rPr>
          <w:sz w:val="16"/>
          <w:highlight w:val="green"/>
        </w:rPr>
        <w:t xml:space="preserve"> </w:t>
      </w:r>
      <w:r w:rsidRPr="00543E26">
        <w:rPr>
          <w:sz w:val="16"/>
        </w:rPr>
        <w:t xml:space="preserve">The </w:t>
      </w:r>
      <w:r w:rsidRPr="00F106F9">
        <w:rPr>
          <w:highlight w:val="green"/>
          <w:u w:val="single"/>
        </w:rPr>
        <w:t>frontier for</w:t>
      </w:r>
      <w:r w:rsidRPr="00F106F9">
        <w:rPr>
          <w:sz w:val="16"/>
          <w:highlight w:val="green"/>
        </w:rPr>
        <w:t xml:space="preserve"> </w:t>
      </w:r>
      <w:r w:rsidRPr="00F106F9">
        <w:rPr>
          <w:highlight w:val="green"/>
          <w:u w:val="single"/>
        </w:rPr>
        <w:t xml:space="preserve">biomedical innovation is </w:t>
      </w:r>
      <w:r w:rsidRPr="009A7F3C">
        <w:rPr>
          <w:u w:val="single"/>
        </w:rPr>
        <w:t xml:space="preserve">seemingly </w:t>
      </w:r>
      <w:r w:rsidRPr="00F106F9">
        <w:rPr>
          <w:highlight w:val="green"/>
          <w:u w:val="single"/>
        </w:rPr>
        <w:t>limitless</w:t>
      </w:r>
      <w:r w:rsidRPr="00543E26">
        <w:rPr>
          <w:sz w:val="16"/>
        </w:rPr>
        <w:t xml:space="preserve">, </w:t>
      </w:r>
      <w:r w:rsidRPr="009A7F3C">
        <w:rPr>
          <w:u w:val="single"/>
        </w:rPr>
        <w:t xml:space="preserve">and the challenges remain numerous—whether it comes to diseases that afflict millions, such as cancer or malaria, or the estimated </w:t>
      </w:r>
      <w:r w:rsidRPr="009A7F3C">
        <w:rPr>
          <w:u w:val="single"/>
        </w:rPr>
        <w:lastRenderedPageBreak/>
        <w:t>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w:t>
      </w:r>
      <w:r w:rsidRPr="003F5463">
        <w:rPr>
          <w:u w:val="single"/>
        </w:rPr>
        <w:t xml:space="preserve">analysts expect that </w:t>
      </w:r>
      <w:r w:rsidRPr="003F5463">
        <w:rPr>
          <w:b/>
          <w:bCs/>
          <w:u w:val="single"/>
        </w:rPr>
        <w:t>noncommunicable</w:t>
      </w:r>
      <w:r w:rsidRPr="003F5463">
        <w:rPr>
          <w:u w:val="single"/>
        </w:rPr>
        <w:t xml:space="preserve"> diseases such as cardiovascular disease and diabetes will account for 70 percent of natural fatalities </w:t>
      </w:r>
      <w:r w:rsidRPr="003F5463">
        <w:rPr>
          <w:b/>
          <w:bCs/>
          <w:u w:val="single"/>
        </w:rPr>
        <w:t>in developing countries</w:t>
      </w:r>
      <w:r w:rsidRPr="003F5463">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3F5463">
        <w:rPr>
          <w:u w:val="single"/>
        </w:rPr>
        <w:t xml:space="preserve">To develop treatments or cures for these conditions, novel biomedical innovation </w:t>
      </w:r>
      <w:r w:rsidRPr="003F5463">
        <w:rPr>
          <w:b/>
          <w:bCs/>
          <w:u w:val="single"/>
          <w:bdr w:val="single" w:sz="4" w:space="0" w:color="auto"/>
        </w:rPr>
        <w:t>will be needed from everywhere</w:t>
      </w:r>
      <w:r w:rsidRPr="003F5463">
        <w:rPr>
          <w:u w:val="single"/>
        </w:rPr>
        <w:t>. Yet</w:t>
      </w:r>
      <w:r w:rsidRPr="00543E26">
        <w:rPr>
          <w:u w:val="single"/>
        </w:rPr>
        <w:t xml:space="preserve"> </w:t>
      </w:r>
      <w:r w:rsidRPr="00F106F9">
        <w:rPr>
          <w:highlight w:val="green"/>
          <w:u w:val="single"/>
        </w:rPr>
        <w:t xml:space="preserve">tremendous progress has been made </w:t>
      </w:r>
      <w:r w:rsidRPr="00543E26">
        <w:rPr>
          <w:u w:val="single"/>
        </w:rPr>
        <w:t xml:space="preserve">in recent decades. To tackle these challenges, the global </w:t>
      </w:r>
      <w:r w:rsidRPr="00F106F9">
        <w:rPr>
          <w:highlight w:val="green"/>
          <w:u w:val="single"/>
        </w:rPr>
        <w:t xml:space="preserve">pharmaceutical industry invested </w:t>
      </w:r>
      <w:r w:rsidRPr="00543E26">
        <w:rPr>
          <w:u w:val="single"/>
        </w:rPr>
        <w:t xml:space="preserve">over </w:t>
      </w:r>
      <w:r w:rsidRPr="00F106F9">
        <w:rPr>
          <w:b/>
          <w:bCs/>
          <w:highlight w:val="green"/>
          <w:u w:val="single"/>
        </w:rPr>
        <w:t>$1.36 trillion in R&amp;D</w:t>
      </w:r>
      <w:r w:rsidRPr="00F106F9">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F106F9">
        <w:rPr>
          <w:highlight w:val="green"/>
          <w:u w:val="single"/>
        </w:rPr>
        <w:t>due to that investment</w:t>
      </w:r>
      <w:r w:rsidRPr="00543E26">
        <w:rPr>
          <w:u w:val="single"/>
        </w:rPr>
        <w:t xml:space="preserve">, </w:t>
      </w:r>
      <w:r w:rsidRPr="00F106F9">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F106F9">
        <w:rPr>
          <w:highlight w:val="green"/>
          <w:u w:val="single"/>
        </w:rPr>
        <w:t>FDA</w:t>
      </w:r>
      <w:r w:rsidRPr="00543E26">
        <w:rPr>
          <w:u w:val="single"/>
        </w:rPr>
        <w:t xml:space="preserve">) has </w:t>
      </w:r>
      <w:r w:rsidRPr="00F106F9">
        <w:rPr>
          <w:highlight w:val="green"/>
          <w:u w:val="single"/>
        </w:rPr>
        <w:t xml:space="preserve">approved </w:t>
      </w:r>
      <w:r w:rsidRPr="00543E26">
        <w:rPr>
          <w:u w:val="single"/>
        </w:rPr>
        <w:t xml:space="preserve">more than </w:t>
      </w:r>
      <w:r w:rsidRPr="00F106F9">
        <w:rPr>
          <w:b/>
          <w:bCs/>
          <w:highlight w:val="green"/>
          <w:u w:val="single"/>
        </w:rPr>
        <w:t>500 new medicines since 2000</w:t>
      </w:r>
      <w:r w:rsidRPr="00F106F9">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F106F9">
        <w:rPr>
          <w:highlight w:val="green"/>
          <w:u w:val="single"/>
        </w:rPr>
        <w:t>these medicines are getting to more individuals</w:t>
      </w:r>
      <w:r w:rsidRPr="00543E26">
        <w:rPr>
          <w:u w:val="single"/>
        </w:rPr>
        <w:t xml:space="preserve">: </w:t>
      </w:r>
      <w:r w:rsidRPr="00F106F9">
        <w:rPr>
          <w:highlight w:val="green"/>
          <w:u w:val="single"/>
        </w:rPr>
        <w:t xml:space="preserve">Global medicine use </w:t>
      </w:r>
      <w:r w:rsidRPr="00F106F9">
        <w:rPr>
          <w:b/>
          <w:bCs/>
          <w:highlight w:val="green"/>
          <w:u w:val="single"/>
        </w:rPr>
        <w:t>in 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3F5463">
        <w:rPr>
          <w:u w:val="single"/>
        </w:rPr>
        <w:t xml:space="preserve">many drugs currently under development are meant to tackle some of the </w:t>
      </w:r>
      <w:r w:rsidRPr="003F5463">
        <w:rPr>
          <w:b/>
          <w:bCs/>
          <w:u w:val="single"/>
        </w:rPr>
        <w:t>world’s most intractable diseases</w:t>
      </w:r>
      <w:r w:rsidRPr="003F5463">
        <w:rPr>
          <w:u w:val="single"/>
        </w:rPr>
        <w:t xml:space="preserve">, </w:t>
      </w:r>
      <w:r w:rsidRPr="003F5463">
        <w:rPr>
          <w:b/>
          <w:bCs/>
          <w:u w:val="single"/>
        </w:rPr>
        <w:t>including cancer and Alzheimer’s</w:t>
      </w:r>
      <w:r w:rsidRPr="003F5463">
        <w:rPr>
          <w:u w:val="single"/>
        </w:rPr>
        <w:t>.33 Moreover, such arguments miss that</w:t>
      </w:r>
      <w:r w:rsidRPr="00543E26">
        <w:rPr>
          <w:u w:val="single"/>
        </w:rPr>
        <w:t xml:space="preserve"> </w:t>
      </w:r>
      <w:r w:rsidRPr="00F106F9">
        <w:rPr>
          <w:highlight w:val="green"/>
          <w:u w:val="single"/>
        </w:rPr>
        <w:t xml:space="preserve">many </w:t>
      </w:r>
      <w:r w:rsidRPr="00543E26">
        <w:rPr>
          <w:u w:val="single"/>
        </w:rPr>
        <w:t xml:space="preserve">of the </w:t>
      </w:r>
      <w:r w:rsidRPr="00F106F9">
        <w:rPr>
          <w:highlight w:val="green"/>
          <w:u w:val="single"/>
        </w:rPr>
        <w:t xml:space="preserve">drugs developed </w:t>
      </w:r>
      <w:r w:rsidRPr="00543E26">
        <w:rPr>
          <w:u w:val="single"/>
        </w:rPr>
        <w:t xml:space="preserve">in recent years </w:t>
      </w:r>
      <w:r w:rsidRPr="00F106F9">
        <w:rPr>
          <w:highlight w:val="green"/>
          <w:u w:val="single"/>
        </w:rPr>
        <w:t xml:space="preserve">have </w:t>
      </w:r>
      <w:r w:rsidRPr="00543E26">
        <w:rPr>
          <w:u w:val="single"/>
        </w:rPr>
        <w:t xml:space="preserve">in fact </w:t>
      </w:r>
      <w:r w:rsidRPr="00F106F9">
        <w:rPr>
          <w:highlight w:val="green"/>
          <w:u w:val="single"/>
        </w:rPr>
        <w:t>been first of their kind</w:t>
      </w:r>
      <w:r w:rsidRPr="00543E26">
        <w:rPr>
          <w:u w:val="single"/>
        </w:rPr>
        <w:t xml:space="preserve">. For instance, </w:t>
      </w:r>
      <w:r w:rsidRPr="00F106F9">
        <w:rPr>
          <w:highlight w:val="green"/>
          <w:u w:val="single"/>
        </w:rPr>
        <w:t>in 2014</w:t>
      </w:r>
      <w:r w:rsidRPr="00543E26">
        <w:rPr>
          <w:u w:val="single"/>
        </w:rPr>
        <w:t xml:space="preserve">, the </w:t>
      </w:r>
      <w:r w:rsidRPr="00F106F9">
        <w:rPr>
          <w:highlight w:val="green"/>
          <w:u w:val="single"/>
        </w:rPr>
        <w:t xml:space="preserve">FDA approved </w:t>
      </w:r>
      <w:r w:rsidRPr="00F106F9">
        <w:rPr>
          <w:b/>
          <w:bCs/>
          <w:highlight w:val="green"/>
          <w:u w:val="single"/>
          <w:bdr w:val="single" w:sz="4" w:space="0" w:color="auto"/>
        </w:rPr>
        <w:t>41 new medicines</w:t>
      </w:r>
      <w:r w:rsidRPr="00F106F9">
        <w:rPr>
          <w:highlight w:val="green"/>
          <w:u w:val="single"/>
        </w:rPr>
        <w:t xml:space="preserve"> </w:t>
      </w:r>
      <w:r w:rsidRPr="00543E26">
        <w:rPr>
          <w:u w:val="single"/>
        </w:rPr>
        <w:t xml:space="preserve">(at that point, the </w:t>
      </w:r>
      <w:r w:rsidRPr="00F106F9">
        <w:rPr>
          <w:highlight w:val="green"/>
          <w:u w:val="single"/>
        </w:rPr>
        <w:t>most since 1996</w:t>
      </w:r>
      <w:r w:rsidRPr="00543E26">
        <w:rPr>
          <w:u w:val="single"/>
        </w:rPr>
        <w:t>)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F106F9">
        <w:rPr>
          <w:highlight w:val="green"/>
          <w:u w:val="single"/>
        </w:rPr>
        <w:t xml:space="preserve">even when a new drug isn’t first </w:t>
      </w:r>
      <w:r w:rsidRPr="00543E26">
        <w:rPr>
          <w:u w:val="single"/>
        </w:rPr>
        <w:t xml:space="preserve">of its kind, </w:t>
      </w:r>
      <w:r w:rsidRPr="00F106F9">
        <w:rPr>
          <w:highlight w:val="green"/>
          <w:u w:val="single"/>
        </w:rPr>
        <w:t xml:space="preserve">it can still produce </w:t>
      </w:r>
      <w:r w:rsidRPr="00543E26">
        <w:rPr>
          <w:u w:val="single"/>
        </w:rPr>
        <w:t xml:space="preserve">benefits for patients, both through </w:t>
      </w:r>
      <w:r w:rsidRPr="00F106F9">
        <w:rPr>
          <w:b/>
          <w:bCs/>
          <w:highlight w:val="green"/>
          <w:u w:val="single"/>
        </w:rPr>
        <w:t>enhanced clinical efficacy</w:t>
      </w:r>
      <w:r w:rsidRPr="00F106F9">
        <w:rPr>
          <w:highlight w:val="green"/>
          <w:u w:val="single"/>
        </w:rPr>
        <w:t xml:space="preserve"> </w:t>
      </w:r>
      <w:r w:rsidRPr="00543E26">
        <w:rPr>
          <w:u w:val="single"/>
        </w:rPr>
        <w:t xml:space="preserve">(for instance, taking the treatment as a pill rather than an injection, with a superior dosing regimen, </w:t>
      </w:r>
      <w:r w:rsidRPr="00F106F9">
        <w:rPr>
          <w:b/>
          <w:bCs/>
          <w:highlight w:val="green"/>
          <w:u w:val="single"/>
        </w:rPr>
        <w:t>or better treatment</w:t>
      </w:r>
      <w:r w:rsidRPr="00F106F9">
        <w:rPr>
          <w:highlight w:val="green"/>
          <w:u w:val="single"/>
        </w:rPr>
        <w:t xml:space="preserve"> </w:t>
      </w:r>
      <w:r w:rsidRPr="00F36E1D">
        <w:rPr>
          <w:u w:val="single"/>
        </w:rPr>
        <w:t>for some individuals who don’t respond well to the original drug) and by generating competition that exerts downward price pressures</w:t>
      </w:r>
      <w:r w:rsidRPr="00F36E1D">
        <w:rPr>
          <w:sz w:val="16"/>
        </w:rPr>
        <w:t xml:space="preserve">. For example, a patient needing a </w:t>
      </w:r>
      <w:r w:rsidRPr="00F36E1D">
        <w:rPr>
          <w:u w:val="single"/>
        </w:rPr>
        <w:t>cholesterol drug has a host of statins from which to choose, which is important because some statins produce harmful side effects for some patients</w:t>
      </w:r>
      <w:r w:rsidRPr="00F36E1D">
        <w:rPr>
          <w:sz w:val="16"/>
        </w:rPr>
        <w:t xml:space="preserve">. Similarly, patients with osteoporosis can choose from Actonel, Boniva, or </w:t>
      </w:r>
      <w:proofErr w:type="spellStart"/>
      <w:r w:rsidRPr="00F36E1D">
        <w:rPr>
          <w:sz w:val="16"/>
        </w:rPr>
        <w:t>Fosomax</w:t>
      </w:r>
      <w:proofErr w:type="spellEnd"/>
      <w:r w:rsidRPr="00F36E1D">
        <w:rPr>
          <w:sz w:val="16"/>
        </w:rPr>
        <w:t xml:space="preserve">. Or take for example Hepatitis C, which until recently was an incurable disease eventually requiring a liver transplant for many patients. In 2013, a revolutionary new treatment called </w:t>
      </w:r>
      <w:proofErr w:type="spellStart"/>
      <w:r w:rsidRPr="00F36E1D">
        <w:rPr>
          <w:sz w:val="16"/>
        </w:rPr>
        <w:t>Solvadi</w:t>
      </w:r>
      <w:proofErr w:type="spellEnd"/>
      <w:r w:rsidRPr="00F36E1D">
        <w:rPr>
          <w:sz w:val="16"/>
        </w:rPr>
        <w:t xml:space="preserve"> was released that boosted cure rates to 90 percent. </w:t>
      </w:r>
      <w:r w:rsidRPr="00F36E1D">
        <w:rPr>
          <w:u w:val="single"/>
        </w:rPr>
        <w:t xml:space="preserve">This was followed in 2014 by an improved treatment called Harvoni, which cures the Hepatitis C variant left untouched by </w:t>
      </w:r>
      <w:proofErr w:type="spellStart"/>
      <w:r w:rsidRPr="00F36E1D">
        <w:rPr>
          <w:u w:val="single"/>
        </w:rPr>
        <w:t>Solvadi</w:t>
      </w:r>
      <w:proofErr w:type="spellEnd"/>
      <w:r w:rsidRPr="00F36E1D">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F36E1D">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F36E1D">
        <w:rPr>
          <w:sz w:val="16"/>
        </w:rPr>
        <w:t>marvellous</w:t>
      </w:r>
      <w:proofErr w:type="spellEnd"/>
      <w:r w:rsidRPr="00F36E1D">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F36E1D">
        <w:rPr>
          <w:sz w:val="16"/>
        </w:rPr>
        <w:t>Dusheiko</w:t>
      </w:r>
      <w:proofErr w:type="spellEnd"/>
      <w:r w:rsidRPr="00F36E1D">
        <w:rPr>
          <w:sz w:val="16"/>
        </w:rPr>
        <w:t xml:space="preserve"> and Charles Gore write in The Lancet, “The market has done its </w:t>
      </w:r>
      <w:r w:rsidRPr="00F36E1D">
        <w:rPr>
          <w:sz w:val="16"/>
        </w:rPr>
        <w:lastRenderedPageBreak/>
        <w:t xml:space="preserve">work for HCV treatments: after competing antiviral regimens entered the market, competition and innovative price negotiations have driven costs down from the initially high list prices in developed countries.”39 As noted previously, </w:t>
      </w:r>
      <w:r w:rsidRPr="00F36E1D">
        <w:rPr>
          <w:u w:val="single"/>
        </w:rPr>
        <w:t>opponents of the current market- and IP-based system contend patents enable their holders to exploit a (temporary) market monopoly by inflating prices many multiples beyond the marginal cost of production</w:t>
      </w:r>
      <w:r w:rsidRPr="00F36E1D">
        <w:rPr>
          <w:sz w:val="16"/>
        </w:rPr>
        <w:t>. But rather than a conventional neoclassical analysis, an analysis based on “</w:t>
      </w:r>
      <w:r w:rsidRPr="00F36E1D">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F36E1D">
        <w:rPr>
          <w:u w:val="single"/>
        </w:rPr>
        <w:t>behaviour</w:t>
      </w:r>
      <w:proofErr w:type="spellEnd"/>
      <w:r w:rsidRPr="00F36E1D">
        <w:rPr>
          <w:u w:val="single"/>
        </w:rPr>
        <w:t xml:space="preserve"> in the perfectly competitive model, innovation outlays and other unavoidable and repeated sunk outlays cannot be recouped</w:t>
      </w:r>
      <w:r w:rsidRPr="00F36E1D">
        <w:rPr>
          <w:sz w:val="16"/>
        </w:rPr>
        <w:t xml:space="preserve">.”40 </w:t>
      </w:r>
      <w:r w:rsidRPr="00F36E1D">
        <w:rPr>
          <w:u w:val="single"/>
        </w:rPr>
        <w:t xml:space="preserve">Or, as the U.S. Congressional Office of Technology Assessment found, “Pharmaceutical R&amp;D is a risky investment; therefore, high financial returns are necessary </w:t>
      </w:r>
      <w:r w:rsidRPr="00F36E1D">
        <w:rPr>
          <w:b/>
          <w:bCs/>
          <w:u w:val="single"/>
        </w:rPr>
        <w:t>to induce companies to invest</w:t>
      </w:r>
      <w:r w:rsidRPr="00F36E1D">
        <w:rPr>
          <w:u w:val="single"/>
        </w:rPr>
        <w:t xml:space="preserve"> in researching new chemical entities.”41</w:t>
      </w:r>
      <w:r w:rsidRPr="00F36E1D">
        <w:rPr>
          <w:sz w:val="16"/>
        </w:rPr>
        <w:t xml:space="preserve"> This is also why, in 2018, the U.S. Congressional Budget Office estimated that </w:t>
      </w:r>
      <w:r w:rsidRPr="00F36E1D">
        <w:rPr>
          <w:u w:val="single"/>
        </w:rPr>
        <w:t>because of high failure</w:t>
      </w:r>
      <w:r w:rsidRPr="00F36E1D">
        <w:rPr>
          <w:sz w:val="16"/>
        </w:rPr>
        <w:t xml:space="preserve"> </w:t>
      </w:r>
      <w:r w:rsidRPr="00F36E1D">
        <w:rPr>
          <w:u w:val="single"/>
        </w:rPr>
        <w:t xml:space="preserve">rates, biopharmaceutical </w:t>
      </w:r>
      <w:r w:rsidRPr="00F36E1D">
        <w:rPr>
          <w:b/>
          <w:bCs/>
          <w:u w:val="single"/>
        </w:rPr>
        <w:t>companies would need to earn a 61.8 percent rate of return on their successful new drug R&amp;D projects in order to match a 4.8 percent after-tax rate of return on their investment</w:t>
      </w:r>
      <w:r w:rsidRPr="00F36E1D">
        <w:rPr>
          <w:u w:val="single"/>
        </w:rPr>
        <w:t>s</w:t>
      </w:r>
      <w:r w:rsidRPr="00F36E1D">
        <w:rPr>
          <w:sz w:val="16"/>
        </w:rPr>
        <w:t xml:space="preserve">.42 Indeed, </w:t>
      </w:r>
      <w:r w:rsidRPr="00F36E1D">
        <w:rPr>
          <w:b/>
          <w:bCs/>
          <w:u w:val="single"/>
        </w:rPr>
        <w:t>it’s the ability to recoup fixed costs, not just marginal</w:t>
      </w:r>
      <w:r w:rsidRPr="00F36E1D">
        <w:rPr>
          <w:u w:val="single"/>
        </w:rPr>
        <w:t xml:space="preserve"> costs, through mechanisms such as patent protection that lies at the heart of all innovation-based industries and indeed all innovation and related economic progress</w:t>
      </w:r>
      <w:r w:rsidRPr="00F36E1D">
        <w:rPr>
          <w:sz w:val="16"/>
        </w:rPr>
        <w:t>.</w:t>
      </w:r>
      <w:r w:rsidRPr="00F36E1D">
        <w:rPr>
          <w:u w:val="single"/>
        </w:rPr>
        <w:t xml:space="preserve"> If companies could not find a way to pay for their R&amp;D </w:t>
      </w:r>
      <w:proofErr w:type="gramStart"/>
      <w:r w:rsidRPr="00F36E1D">
        <w:rPr>
          <w:u w:val="single"/>
        </w:rPr>
        <w:t>costs, and</w:t>
      </w:r>
      <w:proofErr w:type="gramEnd"/>
      <w:r w:rsidRPr="00F36E1D">
        <w:rPr>
          <w:u w:val="single"/>
        </w:rPr>
        <w:t xml:space="preserve"> could only charge for the costs of producing the compound, </w:t>
      </w:r>
      <w:r w:rsidRPr="00F36E1D">
        <w:rPr>
          <w:b/>
          <w:bCs/>
          <w:u w:val="single"/>
        </w:rPr>
        <w:t>there would be no new drugs developed</w:t>
      </w:r>
      <w:r w:rsidRPr="00F36E1D">
        <w:rPr>
          <w:u w:val="single"/>
        </w:rPr>
        <w:t>, just as there would be no new products developed in any industry</w:t>
      </w:r>
      <w:r w:rsidRPr="00F36E1D">
        <w:rPr>
          <w:sz w:val="16"/>
        </w:rPr>
        <w:t>. Innovating in the life sciences remains expensive, risky, difficult, and uncertain. Just 1 in 5,000 drug candidates make it all the way from discovery to market.43 A 2018 study by the Deloitte Center for Health Solutions, “</w:t>
      </w:r>
      <w:r w:rsidRPr="00F36E1D">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F36E1D">
        <w:rPr>
          <w:sz w:val="16"/>
        </w:rPr>
        <w:t xml:space="preserve"> and that the average cost to create a new drug has risen to $2.8 billion.44 </w:t>
      </w:r>
      <w:r w:rsidRPr="00F36E1D">
        <w:rPr>
          <w:u w:val="single"/>
        </w:rPr>
        <w:t>Related research has found the development of new drugs requires years of painstaking, risky, and expensive research that, for a new pharmaceutical compound, takes an average of 11.5 to 15 years of research, development, and clinical trials, at a cost of $1.7 billion to $</w:t>
      </w:r>
      <w:r w:rsidRPr="00F36E1D">
        <w:rPr>
          <w:b/>
          <w:bCs/>
          <w:u w:val="single"/>
        </w:rPr>
        <w:t>3.2 billion</w:t>
      </w:r>
      <w:r w:rsidRPr="00F36E1D">
        <w:rPr>
          <w:u w:val="single"/>
        </w:rPr>
        <w:t>.45</w:t>
      </w:r>
      <w:r w:rsidRPr="00F36E1D">
        <w:rPr>
          <w:sz w:val="16"/>
        </w:rPr>
        <w:t xml:space="preserve"> </w:t>
      </w:r>
      <w:r w:rsidRPr="00F36E1D">
        <w:rPr>
          <w:u w:val="single"/>
        </w:rPr>
        <w:t xml:space="preserve">IP rights—including patents, copyrights, and data exclusivity protections—give innovators, whether in the life sciences or other sectors, the </w:t>
      </w:r>
      <w:r w:rsidRPr="00F36E1D">
        <w:rPr>
          <w:b/>
          <w:bCs/>
          <w:u w:val="single"/>
        </w:rPr>
        <w:t>confidence</w:t>
      </w:r>
      <w:r w:rsidRPr="00F36E1D">
        <w:rPr>
          <w:u w:val="single"/>
        </w:rPr>
        <w:t xml:space="preserve"> to undertake the risky and expensive process of innovation</w:t>
      </w:r>
      <w:r w:rsidRPr="00F36E1D">
        <w:rPr>
          <w:sz w:val="16"/>
        </w:rPr>
        <w:t xml:space="preserve">, secure in the knowledge they’ll be able to capture a share of the gains from their efforts. </w:t>
      </w:r>
      <w:r w:rsidRPr="00F36E1D">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F36E1D">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F36E1D">
        <w:rPr>
          <w:u w:val="single"/>
        </w:rPr>
        <w:t xml:space="preserve">Conferring robust intellectual property rights is, in the pharmaceutical and other technological-development contexts, </w:t>
      </w:r>
      <w:r w:rsidRPr="00F36E1D">
        <w:rPr>
          <w:b/>
          <w:bCs/>
          <w:u w:val="single"/>
        </w:rPr>
        <w:t xml:space="preserve">in the global public’s long-term interests. </w:t>
      </w:r>
      <w:r w:rsidRPr="00F36E1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F36E1D">
        <w:rPr>
          <w:u w:val="single"/>
        </w:rPr>
        <w:t>Put simply, the current market- and IP-based life-sciences innovation system is producing life-changing biomedical innovation</w:t>
      </w:r>
      <w:r w:rsidRPr="00F36E1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F36E1D">
        <w:rPr>
          <w:u w:val="single"/>
        </w:rPr>
        <w:t xml:space="preserve">Nearly all the generic medicine chest was created by firms who invested in R&amp;D to win future profits that they tried pretty hard to </w:t>
      </w:r>
      <w:r w:rsidRPr="00F36E1D">
        <w:rPr>
          <w:u w:val="single"/>
        </w:rPr>
        <w:lastRenderedPageBreak/>
        <w:t>maximize; short-term financial gain building a long-term common good</w:t>
      </w:r>
      <w:r w:rsidRPr="00F36E1D">
        <w:rPr>
          <w:sz w:val="16"/>
        </w:rPr>
        <w:t xml:space="preserve">.”49 For example, on September 14, 2017, the FDA approved </w:t>
      </w:r>
      <w:proofErr w:type="spellStart"/>
      <w:r w:rsidRPr="00F36E1D">
        <w:rPr>
          <w:sz w:val="16"/>
        </w:rPr>
        <w:t>Mvasi</w:t>
      </w:r>
      <w:proofErr w:type="spellEnd"/>
      <w:r w:rsidRPr="00F36E1D">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F36E1D">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0476996" w14:textId="2DB27E32" w:rsidR="0019765A" w:rsidRDefault="00671C95" w:rsidP="00671C95">
      <w:pPr>
        <w:pStyle w:val="Heading4"/>
      </w:pPr>
      <w:r>
        <w:t xml:space="preserve">Don’t let them weigh the </w:t>
      </w:r>
      <w:proofErr w:type="gramStart"/>
      <w:r w:rsidRPr="00846518">
        <w:rPr>
          <w:u w:val="single"/>
        </w:rPr>
        <w:t>sum total</w:t>
      </w:r>
      <w:proofErr w:type="gramEnd"/>
      <w:r>
        <w:t xml:space="preserve"> of all biotech – they only solve for a specific amount of it and haven’t specified how it would take to revitalize the economy</w:t>
      </w:r>
      <w:r w:rsidR="00EA682E">
        <w:t xml:space="preserve"> or stop food shortages</w:t>
      </w:r>
    </w:p>
    <w:p w14:paraId="33A00E6B" w14:textId="77777777" w:rsidR="005318AF" w:rsidRPr="005318AF" w:rsidRDefault="005318AF" w:rsidP="005318AF"/>
    <w:sectPr w:rsidR="005318AF" w:rsidRPr="005318A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53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27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9765A"/>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253"/>
    <w:rsid w:val="00215284"/>
    <w:rsid w:val="002168F2"/>
    <w:rsid w:val="00217B8D"/>
    <w:rsid w:val="0022589F"/>
    <w:rsid w:val="002343FE"/>
    <w:rsid w:val="00235F7B"/>
    <w:rsid w:val="0024668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1824"/>
    <w:rsid w:val="002E0643"/>
    <w:rsid w:val="002E392E"/>
    <w:rsid w:val="002E62CE"/>
    <w:rsid w:val="002E6BBC"/>
    <w:rsid w:val="002F1BA9"/>
    <w:rsid w:val="002F46E0"/>
    <w:rsid w:val="002F6E74"/>
    <w:rsid w:val="003106B3"/>
    <w:rsid w:val="0031385D"/>
    <w:rsid w:val="003171AB"/>
    <w:rsid w:val="003223B2"/>
    <w:rsid w:val="00322A67"/>
    <w:rsid w:val="00330E13"/>
    <w:rsid w:val="003322F6"/>
    <w:rsid w:val="00335A23"/>
    <w:rsid w:val="00340707"/>
    <w:rsid w:val="00341C61"/>
    <w:rsid w:val="00351841"/>
    <w:rsid w:val="003624A6"/>
    <w:rsid w:val="00364ADF"/>
    <w:rsid w:val="00365C8D"/>
    <w:rsid w:val="003670D9"/>
    <w:rsid w:val="00370B41"/>
    <w:rsid w:val="00371B27"/>
    <w:rsid w:val="003726C3"/>
    <w:rsid w:val="00375D2E"/>
    <w:rsid w:val="00382888"/>
    <w:rsid w:val="00383071"/>
    <w:rsid w:val="00383B19"/>
    <w:rsid w:val="00384CBC"/>
    <w:rsid w:val="003854DD"/>
    <w:rsid w:val="003933F9"/>
    <w:rsid w:val="00395864"/>
    <w:rsid w:val="00396557"/>
    <w:rsid w:val="00397316"/>
    <w:rsid w:val="003A248F"/>
    <w:rsid w:val="003A4D9C"/>
    <w:rsid w:val="003B1668"/>
    <w:rsid w:val="003B36B6"/>
    <w:rsid w:val="003C5F4C"/>
    <w:rsid w:val="003D5EA8"/>
    <w:rsid w:val="003D7B28"/>
    <w:rsid w:val="003E305E"/>
    <w:rsid w:val="003E34DB"/>
    <w:rsid w:val="003E5302"/>
    <w:rsid w:val="003E5BF1"/>
    <w:rsid w:val="003F2452"/>
    <w:rsid w:val="003F41EA"/>
    <w:rsid w:val="003F7DF0"/>
    <w:rsid w:val="004039AF"/>
    <w:rsid w:val="00407AFF"/>
    <w:rsid w:val="0041155D"/>
    <w:rsid w:val="00412E2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12A"/>
    <w:rsid w:val="00516A88"/>
    <w:rsid w:val="00522065"/>
    <w:rsid w:val="005224F2"/>
    <w:rsid w:val="005318A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C95"/>
    <w:rsid w:val="00674A78"/>
    <w:rsid w:val="00696A16"/>
    <w:rsid w:val="006A4840"/>
    <w:rsid w:val="006A52A0"/>
    <w:rsid w:val="006A7E1D"/>
    <w:rsid w:val="006C3A56"/>
    <w:rsid w:val="006D13F4"/>
    <w:rsid w:val="006D6AED"/>
    <w:rsid w:val="006E04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C18"/>
    <w:rsid w:val="00803A12"/>
    <w:rsid w:val="00805417"/>
    <w:rsid w:val="00820FA8"/>
    <w:rsid w:val="008266F9"/>
    <w:rsid w:val="008267E2"/>
    <w:rsid w:val="00826A9B"/>
    <w:rsid w:val="00834842"/>
    <w:rsid w:val="00840E7B"/>
    <w:rsid w:val="00846518"/>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58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B98"/>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33C9"/>
    <w:rsid w:val="00A431C6"/>
    <w:rsid w:val="00A47F6A"/>
    <w:rsid w:val="00A54315"/>
    <w:rsid w:val="00A60FBC"/>
    <w:rsid w:val="00A65388"/>
    <w:rsid w:val="00A65C0B"/>
    <w:rsid w:val="00A776BA"/>
    <w:rsid w:val="00A81FD2"/>
    <w:rsid w:val="00A8441A"/>
    <w:rsid w:val="00A8674A"/>
    <w:rsid w:val="00A96E24"/>
    <w:rsid w:val="00AA6F6E"/>
    <w:rsid w:val="00AB122B"/>
    <w:rsid w:val="00AB21B0"/>
    <w:rsid w:val="00AB48D3"/>
    <w:rsid w:val="00AD29EA"/>
    <w:rsid w:val="00AE0243"/>
    <w:rsid w:val="00AE1BAD"/>
    <w:rsid w:val="00AE2124"/>
    <w:rsid w:val="00AE24BC"/>
    <w:rsid w:val="00AE30CA"/>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C7DE9"/>
    <w:rsid w:val="00BD2244"/>
    <w:rsid w:val="00BE6472"/>
    <w:rsid w:val="00BF29B8"/>
    <w:rsid w:val="00BF46EA"/>
    <w:rsid w:val="00C04A1B"/>
    <w:rsid w:val="00C07769"/>
    <w:rsid w:val="00C07D05"/>
    <w:rsid w:val="00C10856"/>
    <w:rsid w:val="00C203FA"/>
    <w:rsid w:val="00C222DE"/>
    <w:rsid w:val="00C244F5"/>
    <w:rsid w:val="00C3164F"/>
    <w:rsid w:val="00C31B5E"/>
    <w:rsid w:val="00C34D3E"/>
    <w:rsid w:val="00C35B37"/>
    <w:rsid w:val="00C3747A"/>
    <w:rsid w:val="00C37F29"/>
    <w:rsid w:val="00C546CB"/>
    <w:rsid w:val="00C56DCC"/>
    <w:rsid w:val="00C57075"/>
    <w:rsid w:val="00C72AFE"/>
    <w:rsid w:val="00C81619"/>
    <w:rsid w:val="00C9536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4C"/>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82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E1D"/>
    <w:rsid w:val="00F43EA3"/>
    <w:rsid w:val="00F50C55"/>
    <w:rsid w:val="00F57FFB"/>
    <w:rsid w:val="00F601E6"/>
    <w:rsid w:val="00F73954"/>
    <w:rsid w:val="00F94060"/>
    <w:rsid w:val="00FA56F6"/>
    <w:rsid w:val="00FB329D"/>
    <w:rsid w:val="00FC161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EB0B7D"/>
  <w14:defaultImageDpi w14:val="300"/>
  <w15:docId w15:val="{1FEFC06B-A78F-C042-99CC-8675A621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53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5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53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53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a"/>
    <w:basedOn w:val="Normal"/>
    <w:next w:val="Normal"/>
    <w:link w:val="Heading4Char"/>
    <w:uiPriority w:val="99"/>
    <w:unhideWhenUsed/>
    <w:qFormat/>
    <w:rsid w:val="00A653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5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388"/>
  </w:style>
  <w:style w:type="character" w:customStyle="1" w:styleId="Heading1Char">
    <w:name w:val="Heading 1 Char"/>
    <w:aliases w:val="Pocket Char"/>
    <w:basedOn w:val="DefaultParagraphFont"/>
    <w:link w:val="Heading1"/>
    <w:uiPriority w:val="9"/>
    <w:rsid w:val="00A653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53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5388"/>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A653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A65388"/>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S"/>
    <w:basedOn w:val="DefaultParagraphFont"/>
    <w:uiPriority w:val="1"/>
    <w:qFormat/>
    <w:rsid w:val="00A65388"/>
    <w:rPr>
      <w:b/>
      <w:sz w:val="22"/>
      <w:u w:val="single"/>
    </w:rPr>
  </w:style>
  <w:style w:type="character" w:styleId="Emphasis">
    <w:name w:val="Emphasis"/>
    <w:aliases w:val="Evidence,Minimized,minimized,Highlighted,tag2,Size 10,emphasis in card,Underlined,CD Card,ED - Tag,emphasis,Emphasis!!,small,Qualifications,Bold Underline,normal card text,bold underline,Shrunk,qualifications in card,qualifications,Style1,Box,s,B"/>
    <w:basedOn w:val="DefaultParagraphFont"/>
    <w:link w:val="textbold"/>
    <w:uiPriority w:val="20"/>
    <w:qFormat/>
    <w:rsid w:val="00A653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65388"/>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C"/>
    <w:basedOn w:val="DefaultParagraphFont"/>
    <w:uiPriority w:val="99"/>
    <w:unhideWhenUsed/>
    <w:rsid w:val="00A65388"/>
    <w:rPr>
      <w:color w:val="auto"/>
      <w:u w:val="none"/>
    </w:rPr>
  </w:style>
  <w:style w:type="paragraph" w:styleId="DocumentMap">
    <w:name w:val="Document Map"/>
    <w:basedOn w:val="Normal"/>
    <w:link w:val="DocumentMapChar"/>
    <w:uiPriority w:val="99"/>
    <w:semiHidden/>
    <w:unhideWhenUsed/>
    <w:rsid w:val="00A653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5388"/>
    <w:rPr>
      <w:rFonts w:ascii="Lucida Grande" w:hAnsi="Lucida Grande" w:cs="Lucida Grande"/>
    </w:rPr>
  </w:style>
  <w:style w:type="paragraph" w:customStyle="1" w:styleId="textbold">
    <w:name w:val="text bold"/>
    <w:basedOn w:val="Normal"/>
    <w:link w:val="Emphasis"/>
    <w:uiPriority w:val="20"/>
    <w:qFormat/>
    <w:rsid w:val="003B36B6"/>
    <w:pPr>
      <w:ind w:left="720"/>
      <w:jc w:val="both"/>
    </w:pPr>
    <w:rPr>
      <w:b/>
      <w:iCs/>
      <w:u w:val="single"/>
    </w:rPr>
  </w:style>
  <w:style w:type="paragraph" w:styleId="ListParagraph">
    <w:name w:val="List Paragraph"/>
    <w:basedOn w:val="Normal"/>
    <w:uiPriority w:val="99"/>
    <w:unhideWhenUsed/>
    <w:qFormat/>
    <w:rsid w:val="00412E28"/>
    <w:pPr>
      <w:ind w:left="720"/>
      <w:contextualSpacing/>
    </w:pPr>
  </w:style>
  <w:style w:type="character" w:customStyle="1" w:styleId="StyleThickunderline1">
    <w:name w:val="Style Thick underline1"/>
    <w:basedOn w:val="DefaultParagraphFont"/>
    <w:rsid w:val="003854DD"/>
    <w:rPr>
      <w:u w:val="single"/>
    </w:rPr>
  </w:style>
  <w:style w:type="paragraph" w:styleId="Title">
    <w:name w:val="Title"/>
    <w:basedOn w:val="Normal"/>
    <w:next w:val="Normal"/>
    <w:link w:val="TitleChar1"/>
    <w:uiPriority w:val="10"/>
    <w:qFormat/>
    <w:rsid w:val="00671C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uiPriority w:val="10"/>
    <w:rsid w:val="00671C9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ch/sr15/" TargetMode="External"/><Relationship Id="rId18" Type="http://schemas.openxmlformats.org/officeDocument/2006/relationships/hyperlink" Target="https://www.jstor.org/stable/45289504?seq=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oreignaffairs.com/articles/united-states/2020-06-09/next-liberal-order" TargetMode="External"/><Relationship Id="rId7" Type="http://schemas.openxmlformats.org/officeDocument/2006/relationships/settings" Target="settings.xml"/><Relationship Id="rId12" Type="http://schemas.openxmlformats.org/officeDocument/2006/relationships/hyperlink" Target="https://www.livescience.com/65633-climate-change-dooms-humans-by-2050.html" TargetMode="External"/><Relationship Id="rId17" Type="http://schemas.openxmlformats.org/officeDocument/2006/relationships/hyperlink" Target="https://www.tandfonline.com/doi/abs/10.1080/1057610X.2021.1944023?journalCode=uter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science.com/51990-sea-level-rise-unknowns.html" TargetMode="External"/><Relationship Id="rId20" Type="http://schemas.openxmlformats.org/officeDocument/2006/relationships/hyperlink" Target="https://archive.is/NOKM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24" Type="http://schemas.openxmlformats.org/officeDocument/2006/relationships/hyperlink" Target="https://itif.org/publications/2020/02/03/delinkage-debunked-why-replacing-patents-prizes-drug-development-wont-work" TargetMode="External"/><Relationship Id="rId5" Type="http://schemas.openxmlformats.org/officeDocument/2006/relationships/numbering" Target="numbering.xml"/><Relationship Id="rId15" Type="http://schemas.openxmlformats.org/officeDocument/2006/relationships/hyperlink" Target="https://www.livescience.com/55129-how-heat-waves-kill-so-quickly.html" TargetMode="External"/><Relationship Id="rId23" Type="http://schemas.openxmlformats.org/officeDocument/2006/relationships/hyperlink" Target="https://archive.is/vsNXv" TargetMode="External"/><Relationship Id="rId10" Type="http://schemas.openxmlformats.org/officeDocument/2006/relationships/hyperlink" Target="https://www.ipwatchdog.com/2021/05/05/tai-says-united-states-will-back-india-southafrica-proposal-waive-ip-rights-trips/id=133224/" TargetMode="External"/><Relationship Id="rId19" Type="http://schemas.openxmlformats.org/officeDocument/2006/relationships/hyperlink" Target="https://archive.is/wtVC2"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www.livescience.com/57266-amazon-river.html" TargetMode="External"/><Relationship Id="rId22" Type="http://schemas.openxmlformats.org/officeDocument/2006/relationships/hyperlink" Target="https://medium.com/@srivats.narayanan/medicare-for-all-and-evergreening-cb84c930e0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27</Pages>
  <Words>13422</Words>
  <Characters>76511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31</cp:revision>
  <dcterms:created xsi:type="dcterms:W3CDTF">2021-09-05T17:47:00Z</dcterms:created>
  <dcterms:modified xsi:type="dcterms:W3CDTF">2021-09-05T19:05:00Z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