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8D487" w14:textId="30E796BA" w:rsidR="00E42E4C" w:rsidRDefault="001F1D07" w:rsidP="001F1D07">
      <w:pPr>
        <w:pStyle w:val="Heading1"/>
      </w:pPr>
      <w:r>
        <w:t>1NC</w:t>
      </w:r>
    </w:p>
    <w:p w14:paraId="3F8E3277" w14:textId="31964688" w:rsidR="001F1D07" w:rsidRDefault="001F1D07" w:rsidP="001F1D07">
      <w:pPr>
        <w:pStyle w:val="Heading2"/>
      </w:pPr>
      <w:r>
        <w:lastRenderedPageBreak/>
        <w:t>1</w:t>
      </w:r>
    </w:p>
    <w:p w14:paraId="7FE34410" w14:textId="77777777" w:rsidR="001F1D07" w:rsidRPr="00317401" w:rsidRDefault="001F1D07" w:rsidP="001F1D07">
      <w:pPr>
        <w:pStyle w:val="Heading4"/>
      </w:pPr>
      <w:r w:rsidRPr="00317401">
        <w:t>Ethics begin a posteriori.</w:t>
      </w:r>
    </w:p>
    <w:p w14:paraId="4CB71D76" w14:textId="77777777" w:rsidR="001F1D07" w:rsidRPr="00317401" w:rsidRDefault="001F1D07" w:rsidP="001F1D07">
      <w:pPr>
        <w:pStyle w:val="Heading4"/>
      </w:pPr>
      <w:r w:rsidRPr="00317401">
        <w:t xml:space="preserve">1. Knowledge is </w:t>
      </w:r>
      <w:r w:rsidRPr="00317401">
        <w:rPr>
          <w:u w:val="single"/>
        </w:rPr>
        <w:t>based</w:t>
      </w:r>
      <w:r w:rsidRPr="00317401">
        <w:t xml:space="preserve"> on experience – I </w:t>
      </w:r>
      <w:r w:rsidRPr="00317401">
        <w:rPr>
          <w:u w:val="single"/>
        </w:rPr>
        <w:t>wouldn’t</w:t>
      </w:r>
      <w:r w:rsidRPr="00317401">
        <w:t xml:space="preserve"> know 2+2=4 </w:t>
      </w:r>
      <w:r w:rsidRPr="00317401">
        <w:rPr>
          <w:u w:val="single"/>
        </w:rPr>
        <w:t>without</w:t>
      </w:r>
      <w:r w:rsidRPr="00317401">
        <w:t xml:space="preserve"> experience of objects </w:t>
      </w:r>
      <w:r w:rsidRPr="00317401">
        <w:rPr>
          <w:u w:val="single"/>
        </w:rPr>
        <w:t>nor</w:t>
      </w:r>
      <w:r w:rsidRPr="00317401">
        <w:t xml:space="preserve"> </w:t>
      </w:r>
      <w:proofErr w:type="gramStart"/>
      <w:r w:rsidRPr="00317401">
        <w:t>the color red</w:t>
      </w:r>
      <w:proofErr w:type="gramEnd"/>
      <w:r w:rsidRPr="00317401">
        <w:t xml:space="preserve"> </w:t>
      </w:r>
      <w:r w:rsidRPr="00317401">
        <w:rPr>
          <w:u w:val="single"/>
        </w:rPr>
        <w:t>without</w:t>
      </w:r>
      <w:r w:rsidRPr="00317401">
        <w:t xml:space="preserve"> some </w:t>
      </w:r>
      <w:r w:rsidRPr="00317401">
        <w:rPr>
          <w:u w:val="single"/>
        </w:rPr>
        <w:t>experience</w:t>
      </w:r>
      <w:r w:rsidRPr="00317401">
        <w:t xml:space="preserve"> of color. We </w:t>
      </w:r>
      <w:r w:rsidRPr="00317401">
        <w:rPr>
          <w:u w:val="single"/>
        </w:rPr>
        <w:t>can’t</w:t>
      </w:r>
      <w:r w:rsidRPr="00317401">
        <w:t xml:space="preserve"> obtain evidence of goodness without experience.</w:t>
      </w:r>
    </w:p>
    <w:p w14:paraId="27F21741" w14:textId="77777777" w:rsidR="001F1D07" w:rsidRPr="00317401" w:rsidRDefault="001F1D07" w:rsidP="001F1D07">
      <w:pPr>
        <w:pStyle w:val="Heading4"/>
      </w:pPr>
      <w:r w:rsidRPr="00317401">
        <w:t xml:space="preserve">2. Indifference – Even if there </w:t>
      </w:r>
      <w:r w:rsidRPr="00317401">
        <w:rPr>
          <w:u w:val="single"/>
        </w:rPr>
        <w:t>are</w:t>
      </w:r>
      <w:r w:rsidRPr="00317401">
        <w:t xml:space="preserve"> </w:t>
      </w:r>
      <w:proofErr w:type="spellStart"/>
      <w:r w:rsidRPr="00317401">
        <w:t>apriori</w:t>
      </w:r>
      <w:proofErr w:type="spellEnd"/>
      <w:r w:rsidRPr="00317401">
        <w:t xml:space="preserve"> moral truths, I can </w:t>
      </w:r>
      <w:r w:rsidRPr="00317401">
        <w:rPr>
          <w:u w:val="single"/>
        </w:rPr>
        <w:t>choose</w:t>
      </w:r>
      <w:r w:rsidRPr="00317401">
        <w:t xml:space="preserve"> to ignore them. Cognition is </w:t>
      </w:r>
      <w:r w:rsidRPr="00317401">
        <w:rPr>
          <w:u w:val="single"/>
        </w:rPr>
        <w:t>binding</w:t>
      </w:r>
      <w:r w:rsidRPr="00317401">
        <w:t xml:space="preserve"> – if I put my hand on a hot stove, I </w:t>
      </w:r>
      <w:r w:rsidRPr="00317401">
        <w:rPr>
          <w:u w:val="single"/>
        </w:rPr>
        <w:t>can’t</w:t>
      </w:r>
      <w:r w:rsidRPr="00317401">
        <w:t xml:space="preserve"> turn off my </w:t>
      </w:r>
      <w:r w:rsidRPr="00317401">
        <w:rPr>
          <w:u w:val="single"/>
        </w:rPr>
        <w:t>natural aversion</w:t>
      </w:r>
      <w:r w:rsidRPr="00317401">
        <w:t xml:space="preserve"> to it.</w:t>
      </w:r>
    </w:p>
    <w:p w14:paraId="0D72D4DC" w14:textId="77777777" w:rsidR="001F1D07" w:rsidRPr="00317401" w:rsidRDefault="001F1D07" w:rsidP="001F1D07">
      <w:pPr>
        <w:pStyle w:val="Heading4"/>
      </w:pPr>
      <w:r w:rsidRPr="00317401">
        <w:t xml:space="preserve">Independently, 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095CB0E6" w14:textId="77777777" w:rsidR="001F1D07" w:rsidRPr="00317401" w:rsidRDefault="001F1D07" w:rsidP="001F1D07">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43FB2B24" w14:textId="77777777" w:rsidR="001F1D07" w:rsidRPr="00317401" w:rsidRDefault="001F1D07" w:rsidP="001F1D07">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15B2D7C7" w14:textId="77777777" w:rsidR="001F1D07" w:rsidRPr="00317401" w:rsidRDefault="001F1D07" w:rsidP="001F1D07">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w:t>
      </w:r>
      <w:proofErr w:type="gramStart"/>
      <w:r w:rsidRPr="00317401">
        <w:rPr>
          <w:rFonts w:asciiTheme="majorHAnsi" w:hAnsiTheme="majorHAnsi" w:cstheme="majorHAnsi"/>
          <w:sz w:val="16"/>
        </w:rPr>
        <w:t>first of all</w:t>
      </w:r>
      <w:proofErr w:type="gramEnd"/>
      <w:r w:rsidRPr="00317401">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w:t>
      </w:r>
      <w:r w:rsidRPr="00317401">
        <w:rPr>
          <w:rFonts w:asciiTheme="majorHAnsi" w:hAnsiTheme="majorHAnsi" w:cstheme="majorHAnsi"/>
          <w:sz w:val="16"/>
        </w:rPr>
        <w:lastRenderedPageBreak/>
        <w:t xml:space="preserve">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17401">
        <w:rPr>
          <w:rFonts w:asciiTheme="majorHAnsi" w:hAnsiTheme="majorHAnsi" w:cstheme="majorHAnsi"/>
          <w:sz w:val="16"/>
        </w:rPr>
        <w:t>all of</w:t>
      </w:r>
      <w:proofErr w:type="gramEnd"/>
      <w:r w:rsidRPr="00317401">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 xml:space="preserve">disgust </w:t>
      </w:r>
      <w:r w:rsidRPr="00317401">
        <w:rPr>
          <w:rFonts w:asciiTheme="majorHAnsi" w:hAnsiTheme="majorHAnsi" w:cstheme="majorHAnsi"/>
          <w:u w:val="single"/>
        </w:rPr>
        <w:lastRenderedPageBreak/>
        <w:t>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w:t>
      </w:r>
      <w:r w:rsidRPr="00317401">
        <w:rPr>
          <w:rFonts w:asciiTheme="majorHAnsi" w:hAnsiTheme="majorHAnsi" w:cstheme="majorHAnsi"/>
          <w:sz w:val="16"/>
        </w:rPr>
        <w:lastRenderedPageBreak/>
        <w:t xml:space="preserve">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17401">
        <w:rPr>
          <w:rFonts w:asciiTheme="majorHAnsi" w:hAnsiTheme="majorHAnsi" w:cstheme="majorHAnsi"/>
          <w:highlight w:val="green"/>
          <w:u w:val="single"/>
        </w:rPr>
        <w:t>researchers examined</w:t>
      </w:r>
      <w:r w:rsidRPr="00317401">
        <w:rPr>
          <w:rFonts w:asciiTheme="majorHAnsi" w:hAnsiTheme="majorHAnsi" w:cstheme="majorHAnsi"/>
          <w:u w:val="single"/>
        </w:rPr>
        <w:t xml:space="preserve"> 247 specimens of </w:t>
      </w:r>
      <w:r w:rsidRPr="00317401">
        <w:rPr>
          <w:rFonts w:asciiTheme="majorHAnsi" w:hAnsiTheme="majorHAnsi" w:cstheme="majorHAnsi"/>
          <w:highlight w:val="green"/>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317401">
        <w:rPr>
          <w:rFonts w:asciiTheme="majorHAnsi" w:hAnsiTheme="majorHAnsi" w:cstheme="majorHAnsi"/>
          <w:b/>
          <w:bCs/>
          <w:highlight w:val="green"/>
          <w:u w:val="single"/>
        </w:rPr>
        <w:t>there was</w:t>
      </w:r>
      <w:r w:rsidRPr="00317401">
        <w:rPr>
          <w:rFonts w:asciiTheme="majorHAnsi" w:hAnsiTheme="majorHAnsi" w:cstheme="majorHAnsi"/>
          <w:u w:val="single"/>
        </w:rPr>
        <w:t xml:space="preserve"> a </w:t>
      </w:r>
      <w:r w:rsidRPr="00317401">
        <w:rPr>
          <w:rFonts w:asciiTheme="majorHAnsi" w:hAnsiTheme="majorHAnsi" w:cstheme="majorHAnsi"/>
          <w:b/>
          <w:bCs/>
          <w:highlight w:val="green"/>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317401">
        <w:rPr>
          <w:rFonts w:asciiTheme="majorHAnsi" w:hAnsiTheme="majorHAnsi" w:cstheme="majorHAnsi"/>
          <w:b/>
          <w:bCs/>
          <w:highlight w:val="green"/>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317401">
        <w:rPr>
          <w:rFonts w:asciiTheme="majorHAnsi" w:hAnsiTheme="majorHAnsi" w:cstheme="majorHAnsi"/>
          <w:highlight w:val="green"/>
          <w:u w:val="single"/>
        </w:rPr>
        <w:t>area of the brain</w:t>
      </w:r>
      <w:r w:rsidRPr="00317401">
        <w:rPr>
          <w:rFonts w:asciiTheme="majorHAnsi" w:hAnsiTheme="majorHAnsi" w:cstheme="majorHAnsi"/>
          <w:u w:val="single"/>
        </w:rPr>
        <w:t xml:space="preserve"> that is much </w:t>
      </w:r>
      <w:r w:rsidRPr="00317401">
        <w:rPr>
          <w:rFonts w:asciiTheme="majorHAnsi" w:hAnsiTheme="majorHAnsi" w:cstheme="majorHAnsi"/>
          <w:highlight w:val="green"/>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317401">
        <w:rPr>
          <w:rFonts w:asciiTheme="majorHAnsi" w:hAnsiTheme="majorHAnsi" w:cstheme="majorHAnsi"/>
          <w:highlight w:val="green"/>
          <w:u w:val="single"/>
        </w:rPr>
        <w:t>TH</w:t>
      </w:r>
      <w:r w:rsidRPr="00317401">
        <w:rPr>
          <w:rFonts w:asciiTheme="majorHAnsi" w:hAnsiTheme="majorHAnsi" w:cstheme="majorHAnsi"/>
          <w:u w:val="single"/>
        </w:rPr>
        <w:t xml:space="preserve">) for the enzyme, </w:t>
      </w:r>
      <w:r w:rsidRPr="00317401">
        <w:rPr>
          <w:rFonts w:asciiTheme="majorHAnsi" w:hAnsiTheme="majorHAnsi" w:cstheme="majorHAnsi"/>
          <w:highlight w:val="green"/>
          <w:u w:val="single"/>
        </w:rPr>
        <w:t xml:space="preserve">responsible </w:t>
      </w:r>
      <w:proofErr w:type="gramStart"/>
      <w:r w:rsidRPr="00317401">
        <w:rPr>
          <w:rFonts w:asciiTheme="majorHAnsi" w:hAnsiTheme="majorHAnsi" w:cstheme="majorHAnsi"/>
          <w:highlight w:val="green"/>
          <w:u w:val="single"/>
        </w:rPr>
        <w:t>for</w:t>
      </w:r>
      <w:r w:rsidRPr="00317401">
        <w:rPr>
          <w:rFonts w:asciiTheme="majorHAnsi" w:hAnsiTheme="majorHAnsi" w:cstheme="majorHAnsi"/>
          <w:u w:val="single"/>
        </w:rPr>
        <w:t xml:space="preserve"> the </w:t>
      </w:r>
      <w:r w:rsidRPr="00317401">
        <w:rPr>
          <w:rFonts w:asciiTheme="majorHAnsi" w:hAnsiTheme="majorHAnsi" w:cstheme="majorHAnsi"/>
          <w:highlight w:val="green"/>
          <w:u w:val="single"/>
        </w:rPr>
        <w:t>production of</w:t>
      </w:r>
      <w:proofErr w:type="gramEnd"/>
      <w:r w:rsidRPr="00317401">
        <w:rPr>
          <w:rFonts w:asciiTheme="majorHAnsi" w:hAnsiTheme="majorHAnsi" w:cstheme="majorHAnsi"/>
          <w:highlight w:val="green"/>
          <w:u w:val="single"/>
        </w:rPr>
        <w:t xml:space="preserve">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17401">
        <w:rPr>
          <w:rFonts w:asciiTheme="majorHAnsi" w:hAnsiTheme="majorHAnsi" w:cstheme="majorHAnsi"/>
          <w:sz w:val="16"/>
        </w:rPr>
        <w:t>schizophrenia</w:t>
      </w:r>
      <w:proofErr w:type="gramEnd"/>
      <w:r w:rsidRPr="0031740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90C9CA7" w14:textId="77777777" w:rsidR="001F1D07" w:rsidRPr="00317401" w:rsidRDefault="001F1D07" w:rsidP="001F1D07">
      <w:pPr>
        <w:pStyle w:val="Heading4"/>
      </w:pPr>
      <w:r w:rsidRPr="00317401">
        <w:t>Thus, the standard is maximizing expected well-being or act hedonistic util. Prefer additionally –</w:t>
      </w:r>
    </w:p>
    <w:p w14:paraId="43E25E5A" w14:textId="77777777" w:rsidR="001F1D07" w:rsidRPr="00317401" w:rsidRDefault="001F1D07" w:rsidP="001F1D07"/>
    <w:p w14:paraId="5E4A7890" w14:textId="77777777" w:rsidR="001F1D07" w:rsidRPr="00317401" w:rsidRDefault="001F1D07" w:rsidP="001F1D07">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6A000C4B" w14:textId="77777777" w:rsidR="001F1D07" w:rsidRPr="00317401" w:rsidRDefault="001F1D07" w:rsidP="001F1D07">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1EE48D3D" w14:textId="77777777" w:rsidR="001F1D07" w:rsidRPr="00317401" w:rsidRDefault="001F1D07" w:rsidP="001F1D07"/>
    <w:p w14:paraId="410B1788" w14:textId="77777777" w:rsidR="001F1D07" w:rsidRPr="00317401" w:rsidRDefault="001F1D07" w:rsidP="001F1D07">
      <w:pPr>
        <w:pStyle w:val="Heading4"/>
      </w:pPr>
      <w:r w:rsidRPr="00317401">
        <w:lastRenderedPageBreak/>
        <w:t>Extinction first –</w:t>
      </w:r>
    </w:p>
    <w:p w14:paraId="619282FD" w14:textId="77777777" w:rsidR="001F1D07" w:rsidRPr="00317401" w:rsidRDefault="001F1D07" w:rsidP="001F1D07">
      <w:pPr>
        <w:pStyle w:val="Heading4"/>
      </w:pPr>
      <w:r w:rsidRPr="00317401">
        <w:t>1 – Forecloses future improvement – we can never improve society because our impact is irreversible</w:t>
      </w:r>
    </w:p>
    <w:p w14:paraId="4CB801CB" w14:textId="77777777" w:rsidR="001F1D07" w:rsidRPr="00317401" w:rsidRDefault="001F1D07" w:rsidP="001F1D07">
      <w:pPr>
        <w:pStyle w:val="Heading4"/>
      </w:pPr>
      <w:r w:rsidRPr="00317401">
        <w:t xml:space="preserve">2 – Turns suffering – mass death causes suffering because people can’t get access to resources and </w:t>
      </w:r>
      <w:proofErr w:type="gramStart"/>
      <w:r w:rsidRPr="00317401">
        <w:t>basic necessities</w:t>
      </w:r>
      <w:proofErr w:type="gramEnd"/>
    </w:p>
    <w:p w14:paraId="4A29B970" w14:textId="77777777" w:rsidR="001F1D07" w:rsidRPr="00317401" w:rsidRDefault="001F1D07" w:rsidP="001F1D07">
      <w:pPr>
        <w:pStyle w:val="Heading4"/>
      </w:pPr>
      <w:r w:rsidRPr="00317401">
        <w:t>3 – Moral obligation – allowing people to die is unethical and should be prevented because it creates ethics towards other people</w:t>
      </w:r>
    </w:p>
    <w:p w14:paraId="3DBBDEB8" w14:textId="77777777" w:rsidR="001F1D07" w:rsidRPr="00317401" w:rsidRDefault="001F1D07" w:rsidP="001F1D07">
      <w:pPr>
        <w:pStyle w:val="Heading4"/>
      </w:pPr>
      <w:r w:rsidRPr="00317401">
        <w:t>4 – Objectivity – body count is the most objective way to calculate impacts because comparing suffering is unethical</w:t>
      </w:r>
    </w:p>
    <w:p w14:paraId="6B5C1B4C" w14:textId="77777777" w:rsidR="001F1D07" w:rsidRPr="00317401" w:rsidRDefault="001F1D07" w:rsidP="001F1D07">
      <w:pPr>
        <w:pStyle w:val="Heading4"/>
      </w:pPr>
      <w:r w:rsidRPr="00317401">
        <w:t>5 – Moral uncertainty – if we’re unsure about which interpretation of the world is true – we ought to preserve the world to keep debating about it</w:t>
      </w:r>
    </w:p>
    <w:p w14:paraId="6D1CAB44" w14:textId="59E35F25" w:rsidR="001F1D07" w:rsidRDefault="00807307" w:rsidP="00807307">
      <w:pPr>
        <w:pStyle w:val="Heading2"/>
      </w:pPr>
      <w:r>
        <w:lastRenderedPageBreak/>
        <w:t>2</w:t>
      </w:r>
    </w:p>
    <w:p w14:paraId="00B43E12" w14:textId="77777777" w:rsidR="00807307" w:rsidRPr="006628A0" w:rsidRDefault="00807307" w:rsidP="00807307">
      <w:pPr>
        <w:pStyle w:val="Heading4"/>
      </w:pPr>
      <w:r>
        <w:t xml:space="preserve">CP Text – The United States federal government ought to establish a global leadership role in production and distribution of COVID-19 vaccines and treatments by engaging in talks with NATO and the G-7 and expanding support of COVAX including at minimum, vaccinating one billion people around the globe by November 2021 and </w:t>
      </w:r>
      <w:r w:rsidRPr="006628A0">
        <w:t>encourage public-private partnerships and facilitate overseas licensing agreements</w:t>
      </w:r>
      <w:r>
        <w:t xml:space="preserve"> without reducing intellectual property rights.</w:t>
      </w:r>
    </w:p>
    <w:p w14:paraId="1DBDDD7C" w14:textId="77777777" w:rsidR="00807307" w:rsidRDefault="00807307" w:rsidP="00807307">
      <w:pPr>
        <w:pStyle w:val="Heading4"/>
      </w:pPr>
      <w:r>
        <w:t xml:space="preserve">The CP solves </w:t>
      </w:r>
      <w:r>
        <w:rPr>
          <w:u w:val="single"/>
        </w:rPr>
        <w:t>vaccine distribution</w:t>
      </w:r>
      <w:r>
        <w:t xml:space="preserve"> and </w:t>
      </w:r>
      <w:r>
        <w:rPr>
          <w:u w:val="single"/>
        </w:rPr>
        <w:t xml:space="preserve">re-vitalizes American </w:t>
      </w:r>
      <w:r w:rsidRPr="00A72E3C">
        <w:rPr>
          <w:u w:val="single"/>
        </w:rPr>
        <w:t>influence</w:t>
      </w:r>
      <w:r>
        <w:t xml:space="preserve"> </w:t>
      </w:r>
      <w:r w:rsidRPr="00A72E3C">
        <w:t>BUT</w:t>
      </w:r>
      <w:r>
        <w:t xml:space="preserve"> US leadership is </w:t>
      </w:r>
      <w:r>
        <w:rPr>
          <w:u w:val="single"/>
        </w:rPr>
        <w:t>key</w:t>
      </w:r>
      <w:r>
        <w:t>.</w:t>
      </w:r>
    </w:p>
    <w:p w14:paraId="17E69737" w14:textId="77777777" w:rsidR="00807307" w:rsidRPr="00AE6F12" w:rsidRDefault="00807307" w:rsidP="00807307">
      <w:r w:rsidRPr="00AE6F12">
        <w:rPr>
          <w:rStyle w:val="Style13ptBold"/>
        </w:rPr>
        <w:t>Gayle et Al 21</w:t>
      </w:r>
      <w:r>
        <w:t xml:space="preserve"> </w:t>
      </w:r>
      <w:r w:rsidRPr="00AE6F12">
        <w:t>Helene Gayle, Gordon LaForge, and Anne-Marie Slaughter 3-19-2021 "American Can-and Should-Vaccinate the World"</w:t>
      </w:r>
      <w:r>
        <w:t xml:space="preserve"> </w:t>
      </w:r>
      <w:hyperlink r:id="rId10" w:anchor="selection-1369.0-1369.54" w:history="1">
        <w:r w:rsidRPr="00B867F4">
          <w:rPr>
            <w:rStyle w:val="Hyperlink"/>
          </w:rPr>
          <w:t>https://archive.is/wtVC2#selection-1369.0-1369.54</w:t>
        </w:r>
      </w:hyperlink>
      <w:r>
        <w:t xml:space="preserve"> (</w:t>
      </w:r>
      <w:r w:rsidRPr="00AE6F12">
        <w:t>Helene D. Gayle, MD, MPH, has been president and CEO of The Chicago Community Trust, one of the nation’s oldest and largest community foundations, since October 2017. Under her leadership, the Trust has adopted a new strategic focus on closing the racial and ethnic wealth gap in the Chicago region. For almost a decade, Dr. Gayle was president and CEO of CARE, a leading international humanitarian organization. An expert on global development, humanitarian, and health issues, she spent 20 years with the Centers for Disease Control, working primarily on HIV/AIDS.</w:t>
      </w:r>
      <w:r>
        <w:t xml:space="preserve">)//Elmer </w:t>
      </w:r>
    </w:p>
    <w:p w14:paraId="0443D005" w14:textId="77777777" w:rsidR="00807307" w:rsidRPr="00403697" w:rsidRDefault="00807307" w:rsidP="00807307">
      <w:pPr>
        <w:rPr>
          <w:sz w:val="16"/>
        </w:rPr>
      </w:pPr>
      <w:r w:rsidRPr="00403697">
        <w:rPr>
          <w:sz w:val="16"/>
        </w:rPr>
        <w:t>After a virtual “Quad summit” last Friday</w:t>
      </w:r>
      <w:r w:rsidRPr="00403697">
        <w:rPr>
          <w:u w:val="single"/>
        </w:rPr>
        <w:t xml:space="preserve">, the leaders of the </w:t>
      </w:r>
      <w:r w:rsidRPr="00FC095F">
        <w:rPr>
          <w:highlight w:val="green"/>
          <w:u w:val="single"/>
        </w:rPr>
        <w:t>U</w:t>
      </w:r>
      <w:r w:rsidRPr="00403697">
        <w:rPr>
          <w:u w:val="single"/>
        </w:rPr>
        <w:t xml:space="preserve">nited </w:t>
      </w:r>
      <w:r w:rsidRPr="00FC095F">
        <w:rPr>
          <w:highlight w:val="green"/>
          <w:u w:val="single"/>
        </w:rPr>
        <w:t>S</w:t>
      </w:r>
      <w:r w:rsidRPr="00403697">
        <w:rPr>
          <w:u w:val="single"/>
        </w:rPr>
        <w:t xml:space="preserve">tates, India, Japan, and Australia announced that they would cooperate to </w:t>
      </w:r>
      <w:r w:rsidRPr="00FC095F">
        <w:rPr>
          <w:highlight w:val="green"/>
          <w:u w:val="single"/>
        </w:rPr>
        <w:t xml:space="preserve">deliver </w:t>
      </w:r>
      <w:r w:rsidRPr="00FC095F">
        <w:rPr>
          <w:b/>
          <w:bCs/>
          <w:highlight w:val="green"/>
          <w:u w:val="single"/>
        </w:rPr>
        <w:t>one billion vaccine doses</w:t>
      </w:r>
      <w:r w:rsidRPr="00FC095F">
        <w:rPr>
          <w:highlight w:val="green"/>
          <w:u w:val="single"/>
        </w:rPr>
        <w:t xml:space="preserve"> </w:t>
      </w:r>
      <w:r w:rsidRPr="00403697">
        <w:rPr>
          <w:u w:val="single"/>
        </w:rPr>
        <w:t xml:space="preserve">in the Indo-Pacific, directly </w:t>
      </w:r>
      <w:r w:rsidRPr="00FC095F">
        <w:rPr>
          <w:highlight w:val="green"/>
          <w:u w:val="single"/>
        </w:rPr>
        <w:t xml:space="preserve">countering China’s lead </w:t>
      </w:r>
      <w:r w:rsidRPr="00403697">
        <w:rPr>
          <w:u w:val="single"/>
        </w:rPr>
        <w:t>in distributing vaccines to the region</w:t>
      </w:r>
      <w:r w:rsidRPr="00403697">
        <w:rPr>
          <w:sz w:val="16"/>
        </w:rPr>
        <w:t xml:space="preserve">. The agreement brings together Indian manufacturing and U.S., Japanese, and Australian financing, logistics, and technical assistance to help immunize hundreds of millions of people by the end of 2022. Headlines over the weekend proclaimed that the administration of U.S. President Joe Biden was preparing to catch up in global vaccine diplomacy. </w:t>
      </w:r>
      <w:r w:rsidRPr="00403697">
        <w:rPr>
          <w:u w:val="single"/>
        </w:rPr>
        <w:t>Yesterday the administration took a further step in this direction, leaking to reporters that it would lend four million AstraZeneca doses to Mexico and Canada</w:t>
      </w:r>
      <w:r w:rsidRPr="00403697">
        <w:rPr>
          <w:sz w:val="16"/>
        </w:rPr>
        <w:t xml:space="preserve">. These initiatives come not a moment too soon. In tackling the worst global crisis of a lifetime, the United States has so far been upstaged. </w:t>
      </w:r>
      <w:r w:rsidRPr="00FC095F">
        <w:rPr>
          <w:highlight w:val="green"/>
          <w:u w:val="single"/>
        </w:rPr>
        <w:t xml:space="preserve">Russia and China have aggressively </w:t>
      </w:r>
      <w:r w:rsidRPr="00403697">
        <w:rPr>
          <w:u w:val="single"/>
        </w:rPr>
        <w:t xml:space="preserve">marketed and </w:t>
      </w:r>
      <w:r w:rsidRPr="00FC095F">
        <w:rPr>
          <w:highlight w:val="green"/>
          <w:u w:val="single"/>
        </w:rPr>
        <w:t xml:space="preserve">distributed </w:t>
      </w:r>
      <w:r w:rsidRPr="00403697">
        <w:rPr>
          <w:u w:val="single"/>
        </w:rPr>
        <w:t xml:space="preserve">their </w:t>
      </w:r>
      <w:r w:rsidRPr="00FC095F">
        <w:rPr>
          <w:highlight w:val="green"/>
          <w:u w:val="single"/>
        </w:rPr>
        <w:t>vaccines to foreign countries</w:t>
      </w:r>
      <w:r w:rsidRPr="00403697">
        <w:rPr>
          <w:u w:val="single"/>
        </w:rPr>
        <w:t xml:space="preserve">, largely </w:t>
      </w:r>
      <w:r w:rsidRPr="00FC095F">
        <w:rPr>
          <w:b/>
          <w:bCs/>
          <w:highlight w:val="green"/>
          <w:u w:val="single"/>
        </w:rPr>
        <w:t>to advance foreign policy goals</w:t>
      </w:r>
      <w:r w:rsidRPr="00403697">
        <w:rPr>
          <w:u w:val="single"/>
        </w:rPr>
        <w:t xml:space="preserve">. </w:t>
      </w:r>
      <w:r w:rsidRPr="00FC095F">
        <w:rPr>
          <w:highlight w:val="green"/>
          <w:u w:val="single"/>
        </w:rPr>
        <w:t xml:space="preserve">Russia </w:t>
      </w:r>
      <w:r w:rsidRPr="00403697">
        <w:rPr>
          <w:u w:val="single"/>
        </w:rPr>
        <w:t xml:space="preserve">is using the jab to </w:t>
      </w:r>
      <w:r w:rsidRPr="00FC095F">
        <w:rPr>
          <w:b/>
          <w:bCs/>
          <w:highlight w:val="green"/>
          <w:u w:val="single"/>
        </w:rPr>
        <w:t>bolster</w:t>
      </w:r>
      <w:r w:rsidRPr="00FC095F">
        <w:rPr>
          <w:highlight w:val="green"/>
          <w:u w:val="single"/>
        </w:rPr>
        <w:t xml:space="preserve"> </w:t>
      </w:r>
      <w:r w:rsidRPr="00403697">
        <w:rPr>
          <w:u w:val="single"/>
        </w:rPr>
        <w:t xml:space="preserve">its </w:t>
      </w:r>
      <w:r w:rsidRPr="00FC095F">
        <w:rPr>
          <w:b/>
          <w:bCs/>
          <w:highlight w:val="green"/>
          <w:u w:val="single"/>
        </w:rPr>
        <w:t>image</w:t>
      </w:r>
      <w:r w:rsidRPr="00FC095F">
        <w:rPr>
          <w:highlight w:val="green"/>
          <w:u w:val="single"/>
        </w:rPr>
        <w:t xml:space="preserve"> </w:t>
      </w:r>
      <w:r w:rsidRPr="00403697">
        <w:rPr>
          <w:u w:val="single"/>
        </w:rPr>
        <w:t xml:space="preserve">and investment prospects and </w:t>
      </w:r>
      <w:r w:rsidRPr="00FC095F">
        <w:rPr>
          <w:highlight w:val="green"/>
          <w:u w:val="single"/>
        </w:rPr>
        <w:t xml:space="preserve">to drive </w:t>
      </w:r>
      <w:r w:rsidRPr="00403697">
        <w:rPr>
          <w:u w:val="single"/>
        </w:rPr>
        <w:t xml:space="preserve">a </w:t>
      </w:r>
      <w:r w:rsidRPr="00FC095F">
        <w:rPr>
          <w:b/>
          <w:bCs/>
          <w:highlight w:val="green"/>
          <w:u w:val="single"/>
        </w:rPr>
        <w:t>wedge between EU countries</w:t>
      </w:r>
      <w:r w:rsidRPr="00403697">
        <w:rPr>
          <w:u w:val="single"/>
        </w:rPr>
        <w:t xml:space="preserve">. </w:t>
      </w:r>
      <w:r w:rsidRPr="00FC095F">
        <w:rPr>
          <w:highlight w:val="green"/>
          <w:u w:val="single"/>
        </w:rPr>
        <w:t xml:space="preserve">China </w:t>
      </w:r>
      <w:r w:rsidRPr="00403697">
        <w:rPr>
          <w:u w:val="single"/>
        </w:rPr>
        <w:t xml:space="preserve">is </w:t>
      </w:r>
      <w:r w:rsidRPr="00FC095F">
        <w:rPr>
          <w:highlight w:val="green"/>
          <w:u w:val="single"/>
        </w:rPr>
        <w:t xml:space="preserve">donating </w:t>
      </w:r>
      <w:r w:rsidRPr="00403697">
        <w:rPr>
          <w:u w:val="single"/>
        </w:rPr>
        <w:t xml:space="preserve">doses </w:t>
      </w:r>
      <w:r w:rsidRPr="00FC095F">
        <w:rPr>
          <w:highlight w:val="green"/>
          <w:u w:val="single"/>
        </w:rPr>
        <w:t xml:space="preserve">to gain leverage </w:t>
      </w:r>
      <w:r w:rsidRPr="00FC095F">
        <w:rPr>
          <w:b/>
          <w:bCs/>
          <w:highlight w:val="green"/>
          <w:u w:val="single"/>
        </w:rPr>
        <w:t>in territorial disputes</w:t>
      </w:r>
      <w:r w:rsidRPr="00FC095F">
        <w:rPr>
          <w:highlight w:val="green"/>
          <w:u w:val="single"/>
        </w:rPr>
        <w:t xml:space="preserve"> </w:t>
      </w:r>
      <w:r w:rsidRPr="00403697">
        <w:rPr>
          <w:u w:val="single"/>
        </w:rPr>
        <w:t>and expand its influence under the Belt and Road Initiative</w:t>
      </w:r>
      <w:r w:rsidRPr="00403697">
        <w:rPr>
          <w:sz w:val="16"/>
        </w:rPr>
        <w:t xml:space="preserve">. Both Moscow and </w:t>
      </w:r>
      <w:r w:rsidRPr="00403697">
        <w:rPr>
          <w:u w:val="single"/>
        </w:rPr>
        <w:t xml:space="preserve">Beijing have moved to </w:t>
      </w:r>
      <w:r w:rsidRPr="00FC095F">
        <w:rPr>
          <w:highlight w:val="green"/>
          <w:u w:val="single"/>
        </w:rPr>
        <w:t>undercut the U</w:t>
      </w:r>
      <w:r w:rsidRPr="00403697">
        <w:rPr>
          <w:u w:val="single"/>
        </w:rPr>
        <w:t xml:space="preserve">nited </w:t>
      </w:r>
      <w:r w:rsidRPr="00FC095F">
        <w:rPr>
          <w:highlight w:val="green"/>
          <w:u w:val="single"/>
        </w:rPr>
        <w:t>S</w:t>
      </w:r>
      <w:r w:rsidRPr="00403697">
        <w:rPr>
          <w:u w:val="single"/>
        </w:rPr>
        <w:t xml:space="preserve">tates </w:t>
      </w:r>
      <w:r w:rsidRPr="00FC095F">
        <w:rPr>
          <w:b/>
          <w:bCs/>
          <w:highlight w:val="green"/>
          <w:u w:val="single"/>
        </w:rPr>
        <w:t>in its own backyard by supplying vaccines to Latin America</w:t>
      </w:r>
      <w:r w:rsidRPr="00403697">
        <w:rPr>
          <w:sz w:val="16"/>
        </w:rPr>
        <w:t xml:space="preserve">. The Biden administration is right to want to take the lead in vaccinating the world, for a host of reasons both self-interested and altruistic. But it should not fall into the trap of trying to beat Russia and China at their own game—handing out vaccines to specific countries based on their geostrategic importance and the amount of attention they are receiving from rival powers. </w:t>
      </w:r>
      <w:r w:rsidRPr="00403697">
        <w:rPr>
          <w:u w:val="single"/>
        </w:rPr>
        <w:t xml:space="preserve">Rather, Biden should pursue </w:t>
      </w:r>
      <w:r w:rsidRPr="00403697">
        <w:rPr>
          <w:b/>
          <w:bCs/>
          <w:u w:val="single"/>
        </w:rPr>
        <w:t>abroad the sort of “all in” unity</w:t>
      </w:r>
      <w:r w:rsidRPr="00403697">
        <w:rPr>
          <w:u w:val="single"/>
        </w:rPr>
        <w:t xml:space="preserve"> approach that he has proclaimed at home</w:t>
      </w:r>
      <w:r w:rsidRPr="00403697">
        <w:rPr>
          <w:sz w:val="16"/>
        </w:rPr>
        <w:t xml:space="preserve">. His administration should focus less on strategic advantage than on vaccinating the largest number of people worldwide in the shortest amount of time. In so doing, the United States would concentrate on what the world’s peoples have in common—susceptibility to this and many other viruses—regardless of the nature of their governments. ALL IN AND ALL OUT </w:t>
      </w:r>
      <w:r w:rsidRPr="00403697">
        <w:rPr>
          <w:u w:val="single"/>
        </w:rPr>
        <w:t>The United States has successfully mobilized its own and international resources to respond to regional crises in the past</w:t>
      </w:r>
      <w:r w:rsidRPr="00403697">
        <w:rPr>
          <w:sz w:val="16"/>
        </w:rPr>
        <w:t xml:space="preserve">. In 2003, President George W. Bush started the </w:t>
      </w:r>
      <w:r w:rsidRPr="00403697">
        <w:rPr>
          <w:u w:val="single"/>
        </w:rPr>
        <w:t>U.S. President’s Emergency Plan for AIDS Relief</w:t>
      </w:r>
      <w:r w:rsidRPr="00403697">
        <w:rPr>
          <w:sz w:val="16"/>
        </w:rPr>
        <w:t xml:space="preserve">, the largest global health program focused on a single disease in history. PEPFAR brought together U.S. agencies, private companies, and local civil society groups to help sub-Saharan Africa and </w:t>
      </w:r>
      <w:r w:rsidRPr="00403697">
        <w:rPr>
          <w:sz w:val="16"/>
        </w:rPr>
        <w:lastRenderedPageBreak/>
        <w:t xml:space="preserve">Southeast Asia get the AIDS crisis under control, saving millions of lives. </w:t>
      </w:r>
      <w:r w:rsidRPr="00403697">
        <w:rPr>
          <w:u w:val="single"/>
        </w:rPr>
        <w:t>In 2004, a tsunami in the Indian Ocean caused more than 220,000 deaths and billions in damage, and the United States led an urgent, similarly inclusive humanitarian relief and recovery effort that rescued victims, hastened reconstruction, and built lasting goodwill in South and Southeast Asia</w:t>
      </w:r>
      <w:r w:rsidRPr="00403697">
        <w:rPr>
          <w:sz w:val="16"/>
        </w:rPr>
        <w:t xml:space="preserve">. Biden can improve on Bush’s precedent by going global, and he has already taken steps toward doing so. Under President Donald Trump, the United States refused to participate in the COVID-19 Vaccine Global Access (COVAX) Facility, an international partnership that aims to guarantee COVID-19 vaccine access for the entire world. </w:t>
      </w:r>
      <w:r w:rsidRPr="00403697">
        <w:rPr>
          <w:u w:val="single"/>
        </w:rPr>
        <w:t>The Biden administration reversed this stance immediately and contributed $4 billion, making the United States the largest donor to the effort</w:t>
      </w:r>
      <w:r w:rsidRPr="00403697">
        <w:rPr>
          <w:sz w:val="16"/>
        </w:rPr>
        <w:t xml:space="preserve">. Still, even if </w:t>
      </w:r>
      <w:r w:rsidRPr="00403697">
        <w:rPr>
          <w:u w:val="single"/>
        </w:rPr>
        <w:t>COVAX meets the ambitious target of delivering two billion doses to developing nations by the end of 2021, it will be able to vaccinate only 20 percent of those countries’ populations</w:t>
      </w:r>
      <w:r w:rsidRPr="00403697">
        <w:rPr>
          <w:sz w:val="16"/>
        </w:rPr>
        <w:t xml:space="preserve">. Just imagine, </w:t>
      </w:r>
      <w:r w:rsidRPr="00403697">
        <w:rPr>
          <w:u w:val="single"/>
        </w:rPr>
        <w:t xml:space="preserve">however, </w:t>
      </w:r>
      <w:r w:rsidRPr="00FC095F">
        <w:rPr>
          <w:highlight w:val="green"/>
          <w:u w:val="single"/>
        </w:rPr>
        <w:t xml:space="preserve">what </w:t>
      </w:r>
      <w:r w:rsidRPr="00403697">
        <w:rPr>
          <w:u w:val="single"/>
        </w:rPr>
        <w:t xml:space="preserve">could happen </w:t>
      </w:r>
      <w:r w:rsidRPr="00FC095F">
        <w:rPr>
          <w:highlight w:val="green"/>
          <w:u w:val="single"/>
        </w:rPr>
        <w:t>if Washington were to treat COVID</w:t>
      </w:r>
      <w:r w:rsidRPr="00403697">
        <w:rPr>
          <w:u w:val="single"/>
        </w:rPr>
        <w:t xml:space="preserve">-19 </w:t>
      </w:r>
      <w:r w:rsidRPr="00FC095F">
        <w:rPr>
          <w:highlight w:val="green"/>
          <w:u w:val="single"/>
        </w:rPr>
        <w:t xml:space="preserve">as </w:t>
      </w:r>
      <w:r w:rsidRPr="00FC095F">
        <w:rPr>
          <w:b/>
          <w:bCs/>
          <w:highlight w:val="green"/>
          <w:u w:val="single"/>
        </w:rPr>
        <w:t>the equivalent</w:t>
      </w:r>
      <w:r w:rsidRPr="00FC095F">
        <w:rPr>
          <w:highlight w:val="green"/>
          <w:u w:val="single"/>
        </w:rPr>
        <w:t xml:space="preserve"> of the enemy in a world war or </w:t>
      </w:r>
      <w:r w:rsidRPr="00403697">
        <w:rPr>
          <w:u w:val="single"/>
        </w:rPr>
        <w:t xml:space="preserve">the pandemic as a global version of the regional </w:t>
      </w:r>
      <w:r w:rsidRPr="00FC095F">
        <w:rPr>
          <w:highlight w:val="green"/>
          <w:u w:val="single"/>
        </w:rPr>
        <w:t xml:space="preserve">AIDS and Ebola </w:t>
      </w:r>
      <w:r w:rsidRPr="00403697">
        <w:rPr>
          <w:u w:val="single"/>
        </w:rPr>
        <w:t>epidemics of years past</w:t>
      </w:r>
      <w:r w:rsidRPr="00403697">
        <w:rPr>
          <w:sz w:val="16"/>
        </w:rPr>
        <w:t xml:space="preserve">. Imagine, in other words, what all-out mobilization would look like if the United States treated the COVID-19 pandemic like the global threat that it is. </w:t>
      </w:r>
      <w:r w:rsidRPr="00403697">
        <w:rPr>
          <w:u w:val="single"/>
        </w:rPr>
        <w:t xml:space="preserve">Washington would </w:t>
      </w:r>
      <w:r w:rsidRPr="00FC095F">
        <w:rPr>
          <w:highlight w:val="green"/>
          <w:u w:val="single"/>
        </w:rPr>
        <w:t xml:space="preserve">lead </w:t>
      </w:r>
      <w:r w:rsidRPr="00403697">
        <w:rPr>
          <w:u w:val="single"/>
        </w:rPr>
        <w:t xml:space="preserve">a multilateral, whole-of-society </w:t>
      </w:r>
      <w:r w:rsidRPr="00FC095F">
        <w:rPr>
          <w:highlight w:val="green"/>
          <w:u w:val="single"/>
        </w:rPr>
        <w:t xml:space="preserve">effort </w:t>
      </w:r>
      <w:r w:rsidRPr="00FC095F">
        <w:rPr>
          <w:b/>
          <w:bCs/>
          <w:highlight w:val="green"/>
          <w:u w:val="single"/>
        </w:rPr>
        <w:t>to help COVAX vaccinate</w:t>
      </w:r>
      <w:r w:rsidRPr="00FC095F">
        <w:rPr>
          <w:highlight w:val="green"/>
          <w:u w:val="single"/>
        </w:rPr>
        <w:t xml:space="preserve"> </w:t>
      </w:r>
      <w:r w:rsidRPr="00403697">
        <w:rPr>
          <w:u w:val="single"/>
        </w:rPr>
        <w:t xml:space="preserve">the world. The government would </w:t>
      </w:r>
      <w:r w:rsidRPr="00FC095F">
        <w:rPr>
          <w:highlight w:val="green"/>
          <w:u w:val="single"/>
        </w:rPr>
        <w:t xml:space="preserve">activate </w:t>
      </w:r>
      <w:r w:rsidRPr="00403697">
        <w:rPr>
          <w:u w:val="single"/>
        </w:rPr>
        <w:t xml:space="preserve">the </w:t>
      </w:r>
      <w:r w:rsidRPr="00FC095F">
        <w:rPr>
          <w:highlight w:val="green"/>
          <w:u w:val="single"/>
        </w:rPr>
        <w:t xml:space="preserve">military </w:t>
      </w:r>
      <w:r w:rsidRPr="00403697">
        <w:rPr>
          <w:u w:val="single"/>
        </w:rPr>
        <w:t xml:space="preserve">and </w:t>
      </w:r>
      <w:r w:rsidRPr="00FC095F">
        <w:rPr>
          <w:highlight w:val="green"/>
          <w:u w:val="single"/>
        </w:rPr>
        <w:t xml:space="preserve">call upon allies in </w:t>
      </w:r>
      <w:r w:rsidRPr="00403697">
        <w:rPr>
          <w:u w:val="single"/>
        </w:rPr>
        <w:t xml:space="preserve">the </w:t>
      </w:r>
      <w:r w:rsidRPr="00FC095F">
        <w:rPr>
          <w:highlight w:val="green"/>
          <w:u w:val="single"/>
        </w:rPr>
        <w:t xml:space="preserve">G-7 and NATO </w:t>
      </w:r>
      <w:r w:rsidRPr="00403697">
        <w:rPr>
          <w:u w:val="single"/>
        </w:rPr>
        <w:t xml:space="preserve">for a major assistance operation </w:t>
      </w:r>
      <w:r w:rsidRPr="00FC095F">
        <w:rPr>
          <w:highlight w:val="green"/>
          <w:u w:val="single"/>
        </w:rPr>
        <w:t xml:space="preserve">that speeds </w:t>
      </w:r>
      <w:r w:rsidRPr="00403697">
        <w:rPr>
          <w:u w:val="single"/>
        </w:rPr>
        <w:t xml:space="preserve">the </w:t>
      </w:r>
      <w:r w:rsidRPr="00FC095F">
        <w:rPr>
          <w:b/>
          <w:bCs/>
          <w:highlight w:val="green"/>
          <w:u w:val="single"/>
        </w:rPr>
        <w:t>flow of vaccine supplies</w:t>
      </w:r>
      <w:r w:rsidRPr="00FC095F">
        <w:rPr>
          <w:highlight w:val="green"/>
          <w:u w:val="single"/>
        </w:rPr>
        <w:t xml:space="preserve"> and </w:t>
      </w:r>
      <w:r w:rsidRPr="00FC095F">
        <w:rPr>
          <w:b/>
          <w:bCs/>
          <w:highlight w:val="green"/>
          <w:u w:val="single"/>
        </w:rPr>
        <w:t>strengthens delivery systems</w:t>
      </w:r>
      <w:r w:rsidRPr="00403697">
        <w:rPr>
          <w:sz w:val="16"/>
        </w:rPr>
        <w:t xml:space="preserve">. As it has pledged to do in the Quad summit deal, the U.S. government would use the State Department, U.S. Agency for International Development (USAID), Centers for Disease Control and Prevention (CDC), and other civilian agencies and development programs to help countries with their national vaccination programs. </w:t>
      </w:r>
      <w:r w:rsidRPr="00403697">
        <w:rPr>
          <w:u w:val="single"/>
        </w:rPr>
        <w:t xml:space="preserve">And it would </w:t>
      </w:r>
      <w:r w:rsidRPr="00FC095F">
        <w:rPr>
          <w:highlight w:val="green"/>
          <w:u w:val="single"/>
        </w:rPr>
        <w:t>enlist companies</w:t>
      </w:r>
      <w:r w:rsidRPr="00403697">
        <w:rPr>
          <w:u w:val="single"/>
        </w:rPr>
        <w:t xml:space="preserve">, nonprofits, and civil society organizations </w:t>
      </w:r>
      <w:r w:rsidRPr="00FC095F">
        <w:rPr>
          <w:highlight w:val="green"/>
          <w:u w:val="single"/>
        </w:rPr>
        <w:t>to help increase vaccine production</w:t>
      </w:r>
      <w:r w:rsidRPr="00403697">
        <w:rPr>
          <w:u w:val="single"/>
        </w:rPr>
        <w:t xml:space="preserve">, </w:t>
      </w:r>
      <w:r w:rsidRPr="00FC095F">
        <w:rPr>
          <w:highlight w:val="green"/>
          <w:u w:val="single"/>
        </w:rPr>
        <w:t>raise funding</w:t>
      </w:r>
      <w:r w:rsidRPr="00403697">
        <w:rPr>
          <w:u w:val="single"/>
        </w:rPr>
        <w:t xml:space="preserve">, </w:t>
      </w:r>
      <w:r w:rsidRPr="00FC095F">
        <w:rPr>
          <w:highlight w:val="green"/>
          <w:u w:val="single"/>
        </w:rPr>
        <w:t>and provide technical assistance</w:t>
      </w:r>
      <w:r w:rsidRPr="00403697">
        <w:rPr>
          <w:u w:val="single"/>
        </w:rPr>
        <w:t xml:space="preserve"> to foreign counterparts.</w:t>
      </w:r>
      <w:r w:rsidRPr="00403697">
        <w:rPr>
          <w:sz w:val="16"/>
        </w:rPr>
        <w:t xml:space="preserve"> The U.S. government should undertake exactly such an effort, right now: </w:t>
      </w:r>
      <w:r w:rsidRPr="00403697">
        <w:rPr>
          <w:b/>
          <w:bCs/>
          <w:u w:val="single"/>
        </w:rPr>
        <w:t xml:space="preserve">an all-out response for an all-in global vaccination campaign. </w:t>
      </w:r>
      <w:r w:rsidRPr="00403697">
        <w:rPr>
          <w:u w:val="single"/>
        </w:rPr>
        <w:t xml:space="preserve">Such a campaign </w:t>
      </w:r>
      <w:r w:rsidRPr="00FC095F">
        <w:rPr>
          <w:highlight w:val="green"/>
          <w:u w:val="single"/>
        </w:rPr>
        <w:t xml:space="preserve">would advance </w:t>
      </w:r>
      <w:r w:rsidRPr="00FC095F">
        <w:rPr>
          <w:b/>
          <w:bCs/>
          <w:highlight w:val="green"/>
          <w:u w:val="single"/>
          <w:bdr w:val="single" w:sz="4" w:space="0" w:color="auto"/>
        </w:rPr>
        <w:t>U.S. economic and security interests</w:t>
      </w:r>
      <w:r w:rsidRPr="00FC095F">
        <w:rPr>
          <w:highlight w:val="green"/>
          <w:u w:val="single"/>
        </w:rPr>
        <w:t xml:space="preserve"> </w:t>
      </w:r>
      <w:r w:rsidRPr="00403697">
        <w:rPr>
          <w:u w:val="single"/>
        </w:rPr>
        <w:t xml:space="preserve">and </w:t>
      </w:r>
      <w:r w:rsidRPr="00FC095F">
        <w:rPr>
          <w:highlight w:val="green"/>
          <w:u w:val="single"/>
        </w:rPr>
        <w:t xml:space="preserve">reboot </w:t>
      </w:r>
      <w:r w:rsidRPr="00403697">
        <w:rPr>
          <w:u w:val="single"/>
        </w:rPr>
        <w:t xml:space="preserve">American </w:t>
      </w:r>
      <w:r w:rsidRPr="00FC095F">
        <w:rPr>
          <w:highlight w:val="green"/>
          <w:u w:val="single"/>
        </w:rPr>
        <w:t xml:space="preserve">global leadership </w:t>
      </w:r>
      <w:r w:rsidRPr="00403697">
        <w:rPr>
          <w:u w:val="single"/>
        </w:rPr>
        <w:t>after years of decline.</w:t>
      </w:r>
      <w:r w:rsidRPr="00403697">
        <w:rPr>
          <w:sz w:val="16"/>
        </w:rPr>
        <w:t xml:space="preserve"> Rather than perpetuate the transactional, friend-by-friend vaccine diplomacy of China and Russia, a U.S.-led vaccine effort could invigorate a new multilateralism that is more pragmatic and inclusive than the twentieth-century international order and better adapted to tackling twenty-first-century global threats. Washington would do well to remember that if COVID-19 does come back, authoritarian governments will be able to lock down their populations more quickly and effectively than democracies will, so even in competitive terms, America’s best bet really is to eradicate the novel coronavirus. </w:t>
      </w:r>
      <w:r w:rsidRPr="00403697">
        <w:rPr>
          <w:u w:val="single"/>
        </w:rPr>
        <w:t xml:space="preserve">The United States has a </w:t>
      </w:r>
      <w:r w:rsidRPr="00FC095F">
        <w:rPr>
          <w:highlight w:val="green"/>
          <w:u w:val="single"/>
        </w:rPr>
        <w:t xml:space="preserve">momentous opportunity to prove </w:t>
      </w:r>
      <w:r w:rsidRPr="00403697">
        <w:rPr>
          <w:u w:val="single"/>
        </w:rPr>
        <w:t xml:space="preserve">both that democracy can deliver and that </w:t>
      </w:r>
      <w:r w:rsidRPr="00FC095F">
        <w:rPr>
          <w:b/>
          <w:bCs/>
          <w:highlight w:val="green"/>
          <w:u w:val="single"/>
          <w:bdr w:val="single" w:sz="4" w:space="0" w:color="auto"/>
        </w:rPr>
        <w:t>American ideals truly are universal</w:t>
      </w:r>
      <w:r w:rsidRPr="00403697">
        <w:rPr>
          <w:u w:val="single"/>
        </w:rPr>
        <w:t xml:space="preserve">. </w:t>
      </w:r>
      <w:r w:rsidRPr="00403697">
        <w:rPr>
          <w:sz w:val="16"/>
        </w:rPr>
        <w:t xml:space="preserve">By offering a model of global cooperation that draws on a far wider range of resources than any one government can provide, the United States can lead a vaccine effort that builds on the strengths of its open and pluralist society. President Biden would demonstrate unequivocally that the United States is not only “back” but looking—and leading—far ahead. THE CASE FOR GOING REALLY BIG The COVID-19 pandemic is the most extensive humanitarian and economic catastrophe of modern times. Though it lacks the cataclysmic impact of a natural disaster, its toll is far worse and more widespread. A reported 2.6 million have died from COVID-19, though that is certainly an undercount; one analysis of premature and excess mortality estimates 20.5 million years of life have been lost. According to the World Bank, the pandemic pushed as many as 124 million into extreme poverty in 2020, the first year of increase in two decades. The Economist estimates that two years of COVID-19 will cost the world $10.3 trillion—a downturn the World Bank says is twice as deep as the Great Recession. Ultimately, the only way to arrest, let alone reverse, this collapse is global vaccination. The Biden administration learned an important lesson from the government’s response to the 2008 financial crisis: do not be afraid to go big. The American Rescue Plan does just that, funneling $1.9 trillion into many different parts of the economy. The administration should heed the same advice when it comes to vaccinating the world. </w:t>
      </w:r>
      <w:r w:rsidRPr="00FC095F">
        <w:rPr>
          <w:highlight w:val="green"/>
          <w:u w:val="single"/>
        </w:rPr>
        <w:t xml:space="preserve">An all-out effort will have the </w:t>
      </w:r>
      <w:r w:rsidRPr="00FC095F">
        <w:rPr>
          <w:b/>
          <w:bCs/>
          <w:highlight w:val="green"/>
          <w:u w:val="single"/>
        </w:rPr>
        <w:t>greatest and quickest impact</w:t>
      </w:r>
      <w:r w:rsidRPr="00FC095F">
        <w:rPr>
          <w:highlight w:val="green"/>
          <w:u w:val="single"/>
        </w:rPr>
        <w:t xml:space="preserve"> </w:t>
      </w:r>
      <w:r w:rsidRPr="00403697">
        <w:rPr>
          <w:u w:val="single"/>
        </w:rPr>
        <w:t xml:space="preserve">on the fight against COVID-19—and the impact it will have </w:t>
      </w:r>
      <w:proofErr w:type="gramStart"/>
      <w:r w:rsidRPr="00403697">
        <w:rPr>
          <w:u w:val="single"/>
        </w:rPr>
        <w:t>is</w:t>
      </w:r>
      <w:proofErr w:type="gramEnd"/>
      <w:r w:rsidRPr="00403697">
        <w:rPr>
          <w:u w:val="single"/>
        </w:rPr>
        <w:t xml:space="preserve"> squarely in America’s self-interest</w:t>
      </w:r>
      <w:r w:rsidRPr="00403697">
        <w:rPr>
          <w:sz w:val="16"/>
        </w:rPr>
        <w:t>. The United States has much to gain from an accelerated recovery of the global economy. A study from the Eurasia Group estimated that vaccinating low- and middle-income nations would generate at least $153 billion for the United States and nine other developed economies in 2021 and up to $466 billion by 2025. Even if the United States vaccinates its entire population, its economic recovery will still drag so long as its trading partners don’t have full access to the vaccine and the pandemic continues. As Biden has said, “We’re not going to be ultimately safe until the world is safe.” Moreover, today’s pandemic will not be the last. The partnerships and public health infrastructure that the United States builds to inoculate the world from this coronavirus will also defend it against the next deadly pathogen or health threat. Protecting the nation against disease cannot be separated from protecting the world.</w:t>
      </w:r>
    </w:p>
    <w:p w14:paraId="38900009" w14:textId="77777777" w:rsidR="00807307" w:rsidRPr="006F0654" w:rsidRDefault="00807307" w:rsidP="00807307">
      <w:pPr>
        <w:pStyle w:val="Heading4"/>
      </w:pPr>
      <w:r>
        <w:lastRenderedPageBreak/>
        <w:t xml:space="preserve">Waiving IP rights </w:t>
      </w:r>
      <w:r>
        <w:rPr>
          <w:u w:val="single"/>
        </w:rPr>
        <w:t>undercuts</w:t>
      </w:r>
      <w:r>
        <w:t xml:space="preserve"> the perception of American medical innovation superiority which allows China and Russia to </w:t>
      </w:r>
      <w:r>
        <w:rPr>
          <w:u w:val="single"/>
        </w:rPr>
        <w:t>expand influence</w:t>
      </w:r>
      <w:r>
        <w:t xml:space="preserve"> – a unilaterally-led global effort </w:t>
      </w:r>
      <w:r>
        <w:rPr>
          <w:u w:val="single"/>
        </w:rPr>
        <w:t>jumpstarts</w:t>
      </w:r>
      <w:r>
        <w:t xml:space="preserve"> Vaccine Diplomacy in the face of Chinese and Russian </w:t>
      </w:r>
      <w:r>
        <w:rPr>
          <w:u w:val="single"/>
        </w:rPr>
        <w:t>weakness</w:t>
      </w:r>
      <w:r>
        <w:t xml:space="preserve"> – the link alone turns case</w:t>
      </w:r>
    </w:p>
    <w:p w14:paraId="075E1B8C" w14:textId="77777777" w:rsidR="00807307" w:rsidRPr="006F0654" w:rsidRDefault="00807307" w:rsidP="00807307">
      <w:proofErr w:type="spellStart"/>
      <w:r w:rsidRPr="006F0654">
        <w:rPr>
          <w:rStyle w:val="Style13ptBold"/>
        </w:rPr>
        <w:t>Sasse</w:t>
      </w:r>
      <w:proofErr w:type="spellEnd"/>
      <w:r w:rsidRPr="006F0654">
        <w:rPr>
          <w:rStyle w:val="Style13ptBold"/>
        </w:rPr>
        <w:t xml:space="preserve"> 5-17</w:t>
      </w:r>
      <w:r>
        <w:t xml:space="preserve"> </w:t>
      </w:r>
      <w:r w:rsidRPr="006F0654">
        <w:t xml:space="preserve">Ben </w:t>
      </w:r>
      <w:proofErr w:type="spellStart"/>
      <w:r w:rsidRPr="006F0654">
        <w:t>Sasse</w:t>
      </w:r>
      <w:proofErr w:type="spellEnd"/>
      <w:r w:rsidRPr="006F0654">
        <w:t xml:space="preserve"> 5-17-2021 "U.S. Can Stop the Pandemic and Counter China"</w:t>
      </w:r>
      <w:r>
        <w:t xml:space="preserve"> </w:t>
      </w:r>
      <w:hyperlink r:id="rId11" w:anchor="selection-4197.0-4265.96" w:history="1">
        <w:r w:rsidRPr="00B867F4">
          <w:rPr>
            <w:rStyle w:val="Hyperlink"/>
          </w:rPr>
          <w:t>https://archive.is/NOKMj#selection-4197.0-4265.96</w:t>
        </w:r>
      </w:hyperlink>
      <w:r>
        <w:t xml:space="preserve"> (Ben </w:t>
      </w:r>
      <w:proofErr w:type="spellStart"/>
      <w:r>
        <w:t>Sasse</w:t>
      </w:r>
      <w:proofErr w:type="spellEnd"/>
      <w:r>
        <w:t xml:space="preserve"> has </w:t>
      </w:r>
      <w:r w:rsidRPr="006F0654">
        <w:t>a bachelor's degree in government from Harvard University, a Master of Arts in liberal studies from St. John's College and master's and doctoral degrees in American history from Yale University. He taught at the University of Texas and served as an assistant secretary in the U.S. Department of Health and Human Services.</w:t>
      </w:r>
      <w:r>
        <w:t>)//Elmer</w:t>
      </w:r>
    </w:p>
    <w:p w14:paraId="4053838E" w14:textId="77777777" w:rsidR="00807307" w:rsidRDefault="00807307" w:rsidP="00807307">
      <w:pPr>
        <w:rPr>
          <w:sz w:val="16"/>
        </w:rPr>
      </w:pPr>
      <w:r w:rsidRPr="00403697">
        <w:rPr>
          <w:u w:val="single"/>
        </w:rPr>
        <w:t>Covid-19 exploded in part because the Chinese Communist Party was apathetic about other nations’ health and covered up the pandemic during its initial months by lying to and through international public-health organizations.</w:t>
      </w:r>
      <w:r w:rsidRPr="003C3392">
        <w:rPr>
          <w:sz w:val="16"/>
        </w:rPr>
        <w:t xml:space="preserve"> </w:t>
      </w:r>
      <w:r w:rsidRPr="00403697">
        <w:rPr>
          <w:u w:val="single"/>
        </w:rPr>
        <w:t xml:space="preserve">The </w:t>
      </w:r>
      <w:r w:rsidRPr="00FC095F">
        <w:rPr>
          <w:highlight w:val="green"/>
          <w:u w:val="single"/>
        </w:rPr>
        <w:t xml:space="preserve">vaccines that </w:t>
      </w:r>
      <w:r w:rsidRPr="00403697">
        <w:rPr>
          <w:u w:val="single"/>
        </w:rPr>
        <w:t xml:space="preserve">will now </w:t>
      </w:r>
      <w:r w:rsidRPr="00FC095F">
        <w:rPr>
          <w:highlight w:val="green"/>
          <w:u w:val="single"/>
        </w:rPr>
        <w:t>beat Covid</w:t>
      </w:r>
      <w:r w:rsidRPr="00403697">
        <w:rPr>
          <w:u w:val="single"/>
        </w:rPr>
        <w:t xml:space="preserve">-19 </w:t>
      </w:r>
      <w:r w:rsidRPr="00FC095F">
        <w:rPr>
          <w:highlight w:val="green"/>
          <w:u w:val="single"/>
        </w:rPr>
        <w:t xml:space="preserve">should </w:t>
      </w:r>
      <w:r w:rsidRPr="00403697">
        <w:rPr>
          <w:u w:val="single"/>
        </w:rPr>
        <w:t xml:space="preserve">likewise </w:t>
      </w:r>
      <w:r w:rsidRPr="00FC095F">
        <w:rPr>
          <w:b/>
          <w:bCs/>
          <w:highlight w:val="green"/>
          <w:u w:val="single"/>
        </w:rPr>
        <w:t xml:space="preserve">spread rapidly world-wide because the U.S. cares for the health of </w:t>
      </w:r>
      <w:r w:rsidRPr="003C3392">
        <w:rPr>
          <w:b/>
          <w:bCs/>
          <w:u w:val="single"/>
        </w:rPr>
        <w:t xml:space="preserve">our </w:t>
      </w:r>
      <w:r w:rsidRPr="00FC095F">
        <w:rPr>
          <w:b/>
          <w:bCs/>
          <w:highlight w:val="green"/>
          <w:u w:val="single"/>
        </w:rPr>
        <w:t>neighbors around the globe</w:t>
      </w:r>
      <w:r w:rsidRPr="00403697">
        <w:rPr>
          <w:u w:val="single"/>
        </w:rPr>
        <w:t xml:space="preserve">. </w:t>
      </w:r>
      <w:r w:rsidRPr="003C4DA7">
        <w:rPr>
          <w:u w:val="single"/>
        </w:rPr>
        <w:t xml:space="preserve">The world should know that this virus grew deadlier because of a </w:t>
      </w:r>
      <w:r w:rsidRPr="003C4DA7">
        <w:rPr>
          <w:b/>
          <w:bCs/>
          <w:u w:val="single"/>
        </w:rPr>
        <w:t>tyrannical system’s paranoia</w:t>
      </w:r>
      <w:r w:rsidRPr="003C4DA7">
        <w:rPr>
          <w:u w:val="single"/>
        </w:rPr>
        <w:t>, and the</w:t>
      </w:r>
      <w:r w:rsidRPr="00403697">
        <w:rPr>
          <w:u w:val="single"/>
        </w:rPr>
        <w:t xml:space="preserve"> life</w:t>
      </w:r>
      <w:r w:rsidRPr="00FC095F">
        <w:rPr>
          <w:highlight w:val="green"/>
          <w:u w:val="single"/>
        </w:rPr>
        <w:t xml:space="preserve">-saving remedy </w:t>
      </w:r>
      <w:r w:rsidRPr="00403697">
        <w:rPr>
          <w:u w:val="single"/>
        </w:rPr>
        <w:t xml:space="preserve">is </w:t>
      </w:r>
      <w:r w:rsidRPr="00FC095F">
        <w:rPr>
          <w:highlight w:val="green"/>
          <w:u w:val="single"/>
        </w:rPr>
        <w:t xml:space="preserve">emerging from </w:t>
      </w:r>
      <w:r w:rsidRPr="00403697">
        <w:rPr>
          <w:u w:val="single"/>
        </w:rPr>
        <w:t xml:space="preserve">the </w:t>
      </w:r>
      <w:r w:rsidRPr="00FC095F">
        <w:rPr>
          <w:b/>
          <w:bCs/>
          <w:highlight w:val="green"/>
          <w:u w:val="single"/>
        </w:rPr>
        <w:t>innovative power of democratic capitalism</w:t>
      </w:r>
      <w:r w:rsidRPr="003C3392">
        <w:rPr>
          <w:sz w:val="16"/>
        </w:rPr>
        <w:t xml:space="preserve">. </w:t>
      </w:r>
      <w:r w:rsidRPr="003C4DA7">
        <w:rPr>
          <w:u w:val="single"/>
        </w:rPr>
        <w:t>Washington is late</w:t>
      </w:r>
      <w:r w:rsidRPr="003C4DA7">
        <w:rPr>
          <w:sz w:val="16"/>
        </w:rPr>
        <w:t xml:space="preserve"> </w:t>
      </w:r>
      <w:r w:rsidRPr="003C4DA7">
        <w:rPr>
          <w:b/>
          <w:bCs/>
          <w:u w:val="single"/>
        </w:rPr>
        <w:t>to vaccine diplomacy</w:t>
      </w:r>
      <w:r w:rsidRPr="003C4DA7">
        <w:rPr>
          <w:sz w:val="16"/>
        </w:rPr>
        <w:t xml:space="preserve"> </w:t>
      </w:r>
      <w:r w:rsidRPr="003C4DA7">
        <w:rPr>
          <w:u w:val="single"/>
        </w:rPr>
        <w:t>but not too late</w:t>
      </w:r>
      <w:r w:rsidRPr="003C4DA7">
        <w:rPr>
          <w:sz w:val="16"/>
        </w:rPr>
        <w:t>. The framing of every new program as a “Marshall Plan</w:t>
      </w:r>
      <w:r w:rsidRPr="003C3392">
        <w:rPr>
          <w:sz w:val="16"/>
        </w:rPr>
        <w:t xml:space="preserve">” for this or that is overused, </w:t>
      </w:r>
      <w:r w:rsidRPr="00403697">
        <w:rPr>
          <w:u w:val="single"/>
        </w:rPr>
        <w:t xml:space="preserve">but this is </w:t>
      </w:r>
      <w:r w:rsidRPr="00FC095F">
        <w:rPr>
          <w:highlight w:val="green"/>
          <w:u w:val="single"/>
        </w:rPr>
        <w:t xml:space="preserve">a genuine </w:t>
      </w:r>
      <w:r w:rsidRPr="003C4DA7">
        <w:rPr>
          <w:b/>
          <w:bCs/>
          <w:u w:val="single"/>
        </w:rPr>
        <w:t xml:space="preserve">once-in-a-generation </w:t>
      </w:r>
      <w:r w:rsidRPr="00FC095F">
        <w:rPr>
          <w:b/>
          <w:bCs/>
          <w:highlight w:val="green"/>
          <w:u w:val="single"/>
        </w:rPr>
        <w:t>opportunity</w:t>
      </w:r>
      <w:r w:rsidRPr="00FC095F">
        <w:rPr>
          <w:highlight w:val="green"/>
          <w:u w:val="single"/>
        </w:rPr>
        <w:t xml:space="preserve"> to show</w:t>
      </w:r>
      <w:r w:rsidRPr="00403697">
        <w:rPr>
          <w:u w:val="single"/>
        </w:rPr>
        <w:t xml:space="preserve"> the </w:t>
      </w:r>
      <w:r w:rsidRPr="00FC095F">
        <w:rPr>
          <w:highlight w:val="green"/>
          <w:u w:val="single"/>
        </w:rPr>
        <w:t xml:space="preserve">world </w:t>
      </w:r>
      <w:r w:rsidRPr="00FC095F">
        <w:rPr>
          <w:b/>
          <w:bCs/>
          <w:highlight w:val="green"/>
          <w:u w:val="single"/>
        </w:rPr>
        <w:t>what U.S. leadership looks</w:t>
      </w:r>
      <w:r w:rsidRPr="00FC095F">
        <w:rPr>
          <w:highlight w:val="green"/>
          <w:u w:val="single"/>
        </w:rPr>
        <w:t xml:space="preserve"> like</w:t>
      </w:r>
      <w:r w:rsidRPr="003C3392">
        <w:rPr>
          <w:sz w:val="16"/>
        </w:rPr>
        <w:t xml:space="preserve">. Covid-19 came from China. </w:t>
      </w:r>
      <w:r w:rsidRPr="007501AD">
        <w:rPr>
          <w:u w:val="single"/>
        </w:rPr>
        <w:t xml:space="preserve">The most effective vaccines against it come from the United States of America. The U.S. should set </w:t>
      </w:r>
      <w:r w:rsidRPr="00FC095F">
        <w:rPr>
          <w:highlight w:val="green"/>
          <w:u w:val="single"/>
        </w:rPr>
        <w:t xml:space="preserve">a goal of vaccinating </w:t>
      </w:r>
      <w:r w:rsidRPr="007501AD">
        <w:rPr>
          <w:u w:val="single"/>
        </w:rPr>
        <w:t xml:space="preserve">more than </w:t>
      </w:r>
      <w:r w:rsidRPr="00FC095F">
        <w:rPr>
          <w:highlight w:val="green"/>
          <w:u w:val="single"/>
        </w:rPr>
        <w:t>one billion people around</w:t>
      </w:r>
      <w:r w:rsidRPr="007501AD">
        <w:rPr>
          <w:u w:val="single"/>
        </w:rPr>
        <w:t xml:space="preserve"> the world by </w:t>
      </w:r>
      <w:r w:rsidRPr="00FC095F">
        <w:rPr>
          <w:highlight w:val="green"/>
          <w:u w:val="single"/>
        </w:rPr>
        <w:t>Thanksgiving</w:t>
      </w:r>
      <w:r w:rsidRPr="007501AD">
        <w:rPr>
          <w:u w:val="single"/>
        </w:rPr>
        <w:t xml:space="preserve">—and </w:t>
      </w:r>
      <w:r w:rsidRPr="00FC095F">
        <w:rPr>
          <w:b/>
          <w:bCs/>
          <w:highlight w:val="green"/>
          <w:u w:val="single"/>
        </w:rPr>
        <w:t>without dumping i</w:t>
      </w:r>
      <w:r w:rsidRPr="006628A0">
        <w:rPr>
          <w:b/>
          <w:bCs/>
          <w:u w:val="single"/>
        </w:rPr>
        <w:t xml:space="preserve">ntellectual </w:t>
      </w:r>
      <w:r w:rsidRPr="00FC095F">
        <w:rPr>
          <w:b/>
          <w:bCs/>
          <w:highlight w:val="green"/>
          <w:u w:val="single"/>
        </w:rPr>
        <w:t>p</w:t>
      </w:r>
      <w:r w:rsidRPr="006628A0">
        <w:rPr>
          <w:b/>
          <w:bCs/>
          <w:u w:val="single"/>
        </w:rPr>
        <w:t>roperty</w:t>
      </w:r>
      <w:r w:rsidRPr="007501AD">
        <w:rPr>
          <w:u w:val="single"/>
        </w:rPr>
        <w:t>, a foolish act with perverse consequences</w:t>
      </w:r>
      <w:r w:rsidRPr="003C3392">
        <w:rPr>
          <w:sz w:val="16"/>
        </w:rPr>
        <w:t xml:space="preserve">. Consider both the idealist and realist cases for stepping into this global leadership role. This terrible virus has wrought a continuing humanitarian crisis. A second wave is devastating India: Hospitals are full, oxygen tanks are scarce, and makeshift crematoriums are struggling to keep up. As the virus sweeps through remote villages, bodies are washing up on the shores of the Ganges River. </w:t>
      </w:r>
      <w:r w:rsidRPr="006628A0">
        <w:rPr>
          <w:u w:val="single"/>
        </w:rPr>
        <w:t xml:space="preserve">As a country dedicated to the principle that all are created equal, the U.S. won’t turn our back on these men, </w:t>
      </w:r>
      <w:proofErr w:type="gramStart"/>
      <w:r w:rsidRPr="006628A0">
        <w:rPr>
          <w:u w:val="single"/>
        </w:rPr>
        <w:t>women</w:t>
      </w:r>
      <w:proofErr w:type="gramEnd"/>
      <w:r w:rsidRPr="006628A0">
        <w:rPr>
          <w:u w:val="single"/>
        </w:rPr>
        <w:t xml:space="preserve"> and children</w:t>
      </w:r>
      <w:r w:rsidRPr="003C3392">
        <w:rPr>
          <w:sz w:val="16"/>
        </w:rPr>
        <w:t xml:space="preserve">. Now the two realist cases: First, </w:t>
      </w:r>
      <w:r w:rsidRPr="006628A0">
        <w:rPr>
          <w:u w:val="single"/>
        </w:rPr>
        <w:t xml:space="preserve">all available data indicate the </w:t>
      </w:r>
      <w:r w:rsidRPr="00FC095F">
        <w:rPr>
          <w:highlight w:val="green"/>
          <w:u w:val="single"/>
        </w:rPr>
        <w:t xml:space="preserve">vaccines developed by the U.S. </w:t>
      </w:r>
      <w:r w:rsidRPr="006628A0">
        <w:rPr>
          <w:u w:val="single"/>
        </w:rPr>
        <w:t>pharmaceutical industry—the result of years of research, accelerated by the public-private Operation Warp Speed—</w:t>
      </w:r>
      <w:r w:rsidRPr="00FC095F">
        <w:rPr>
          <w:b/>
          <w:bCs/>
          <w:highlight w:val="green"/>
          <w:u w:val="single"/>
        </w:rPr>
        <w:t>are by far the best</w:t>
      </w:r>
      <w:r w:rsidRPr="00FC095F">
        <w:rPr>
          <w:highlight w:val="green"/>
          <w:u w:val="single"/>
        </w:rPr>
        <w:t xml:space="preserve"> </w:t>
      </w:r>
      <w:r w:rsidRPr="006628A0">
        <w:rPr>
          <w:u w:val="single"/>
        </w:rPr>
        <w:t xml:space="preserve">in the world. But </w:t>
      </w:r>
      <w:r w:rsidRPr="00FC095F">
        <w:rPr>
          <w:highlight w:val="green"/>
          <w:u w:val="single"/>
        </w:rPr>
        <w:t xml:space="preserve">most </w:t>
      </w:r>
      <w:r w:rsidRPr="006628A0">
        <w:rPr>
          <w:u w:val="single"/>
        </w:rPr>
        <w:t xml:space="preserve">people and </w:t>
      </w:r>
      <w:r w:rsidRPr="00FC095F">
        <w:rPr>
          <w:highlight w:val="green"/>
          <w:u w:val="single"/>
        </w:rPr>
        <w:t>nations don’t know that</w:t>
      </w:r>
      <w:r w:rsidRPr="006628A0">
        <w:rPr>
          <w:u w:val="single"/>
        </w:rPr>
        <w:t xml:space="preserve">. </w:t>
      </w:r>
      <w:proofErr w:type="gramStart"/>
      <w:r w:rsidRPr="006628A0">
        <w:rPr>
          <w:u w:val="single"/>
        </w:rPr>
        <w:t>In</w:t>
      </w:r>
      <w:r w:rsidRPr="003C4DA7">
        <w:rPr>
          <w:u w:val="single"/>
        </w:rPr>
        <w:t>ste</w:t>
      </w:r>
      <w:r w:rsidRPr="006628A0">
        <w:rPr>
          <w:u w:val="single"/>
        </w:rPr>
        <w:t>ad</w:t>
      </w:r>
      <w:proofErr w:type="gramEnd"/>
      <w:r w:rsidRPr="006628A0">
        <w:rPr>
          <w:u w:val="single"/>
        </w:rPr>
        <w:t xml:space="preserve"> </w:t>
      </w:r>
      <w:r w:rsidRPr="00FC095F">
        <w:rPr>
          <w:highlight w:val="green"/>
          <w:u w:val="single"/>
        </w:rPr>
        <w:t>the C</w:t>
      </w:r>
      <w:r w:rsidRPr="006628A0">
        <w:rPr>
          <w:u w:val="single"/>
        </w:rPr>
        <w:t xml:space="preserve">hinese </w:t>
      </w:r>
      <w:r w:rsidRPr="00FC095F">
        <w:rPr>
          <w:highlight w:val="green"/>
          <w:u w:val="single"/>
        </w:rPr>
        <w:t>C</w:t>
      </w:r>
      <w:r w:rsidRPr="006628A0">
        <w:rPr>
          <w:u w:val="single"/>
        </w:rPr>
        <w:t xml:space="preserve">ommunist </w:t>
      </w:r>
      <w:r w:rsidRPr="00FC095F">
        <w:rPr>
          <w:highlight w:val="green"/>
          <w:u w:val="single"/>
        </w:rPr>
        <w:t>P</w:t>
      </w:r>
      <w:r w:rsidRPr="006628A0">
        <w:rPr>
          <w:u w:val="single"/>
        </w:rPr>
        <w:t xml:space="preserve">arty has </w:t>
      </w:r>
      <w:r w:rsidRPr="00FC095F">
        <w:rPr>
          <w:highlight w:val="green"/>
          <w:u w:val="single"/>
        </w:rPr>
        <w:t xml:space="preserve">exploited </w:t>
      </w:r>
      <w:r w:rsidRPr="006628A0">
        <w:rPr>
          <w:u w:val="single"/>
        </w:rPr>
        <w:t xml:space="preserve">the </w:t>
      </w:r>
      <w:r w:rsidRPr="00FC095F">
        <w:rPr>
          <w:highlight w:val="green"/>
          <w:u w:val="single"/>
        </w:rPr>
        <w:t xml:space="preserve">suffering </w:t>
      </w:r>
      <w:r w:rsidRPr="006628A0">
        <w:rPr>
          <w:u w:val="single"/>
        </w:rPr>
        <w:t xml:space="preserve">of the developing world </w:t>
      </w:r>
      <w:r w:rsidRPr="00FC095F">
        <w:rPr>
          <w:highlight w:val="green"/>
          <w:u w:val="single"/>
        </w:rPr>
        <w:t xml:space="preserve">to advance </w:t>
      </w:r>
      <w:r w:rsidRPr="006628A0">
        <w:rPr>
          <w:u w:val="single"/>
        </w:rPr>
        <w:t xml:space="preserve">its </w:t>
      </w:r>
      <w:r w:rsidRPr="00FC095F">
        <w:rPr>
          <w:highlight w:val="green"/>
          <w:u w:val="single"/>
        </w:rPr>
        <w:t>own interests</w:t>
      </w:r>
      <w:r w:rsidRPr="006628A0">
        <w:rPr>
          <w:u w:val="single"/>
        </w:rPr>
        <w:t xml:space="preserve">. In its usual mafioso fashion, </w:t>
      </w:r>
      <w:r w:rsidRPr="003C4DA7">
        <w:rPr>
          <w:u w:val="single"/>
        </w:rPr>
        <w:t xml:space="preserve">Beijing has made delivery of vaccines contingent on the recipient nation’s breaking diplomatic ties with </w:t>
      </w:r>
      <w:proofErr w:type="gramStart"/>
      <w:r w:rsidRPr="003C4DA7">
        <w:rPr>
          <w:u w:val="single"/>
        </w:rPr>
        <w:t>Taiwan, or</w:t>
      </w:r>
      <w:proofErr w:type="gramEnd"/>
      <w:r w:rsidRPr="003C4DA7">
        <w:rPr>
          <w:u w:val="single"/>
        </w:rPr>
        <w:t xml:space="preserve"> agreeing to use Huawei—China’s tech giant/espionage agency—to provide 5G internet service</w:t>
      </w:r>
      <w:r w:rsidRPr="003C4DA7">
        <w:rPr>
          <w:sz w:val="16"/>
        </w:rPr>
        <w:t>. China</w:t>
      </w:r>
      <w:r w:rsidRPr="003C3392">
        <w:rPr>
          <w:sz w:val="16"/>
        </w:rPr>
        <w:t xml:space="preserve"> has charged astronomical prices for garbage vaccines. The second realist case for vaccine diplomacy is the danger that the virus will mutate to evade vaccines. </w:t>
      </w:r>
      <w:r w:rsidRPr="006628A0">
        <w:rPr>
          <w:u w:val="single"/>
        </w:rPr>
        <w:t>America’s vaccines can stop this—they’ve proved effective against all known global strains—but it’s a race against time.</w:t>
      </w:r>
      <w:r w:rsidRPr="003C3392">
        <w:rPr>
          <w:sz w:val="16"/>
        </w:rPr>
        <w:t xml:space="preserve"> Unfortunately, the </w:t>
      </w:r>
      <w:r w:rsidRPr="00FC095F">
        <w:rPr>
          <w:highlight w:val="green"/>
          <w:u w:val="single"/>
        </w:rPr>
        <w:t>Biden</w:t>
      </w:r>
      <w:r w:rsidRPr="00FC095F">
        <w:rPr>
          <w:sz w:val="16"/>
          <w:highlight w:val="green"/>
        </w:rPr>
        <w:t xml:space="preserve"> </w:t>
      </w:r>
      <w:r w:rsidRPr="003C3392">
        <w:rPr>
          <w:sz w:val="16"/>
        </w:rPr>
        <w:t xml:space="preserve">administration </w:t>
      </w:r>
      <w:r w:rsidRPr="00FC095F">
        <w:rPr>
          <w:highlight w:val="green"/>
          <w:u w:val="single"/>
        </w:rPr>
        <w:t>wants to surrender</w:t>
      </w:r>
      <w:r w:rsidRPr="00FC095F">
        <w:rPr>
          <w:sz w:val="16"/>
          <w:highlight w:val="green"/>
        </w:rPr>
        <w:t xml:space="preserve"> </w:t>
      </w:r>
      <w:r w:rsidRPr="003C3392">
        <w:rPr>
          <w:sz w:val="16"/>
        </w:rPr>
        <w:t xml:space="preserve">America’s </w:t>
      </w:r>
      <w:r w:rsidRPr="00FC095F">
        <w:rPr>
          <w:highlight w:val="green"/>
          <w:u w:val="single"/>
        </w:rPr>
        <w:t>Covid</w:t>
      </w:r>
      <w:r w:rsidRPr="003C3392">
        <w:rPr>
          <w:sz w:val="16"/>
        </w:rPr>
        <w:t xml:space="preserve">-19 </w:t>
      </w:r>
      <w:r w:rsidRPr="00FC095F">
        <w:rPr>
          <w:highlight w:val="green"/>
          <w:u w:val="single"/>
        </w:rPr>
        <w:t>vaccine</w:t>
      </w:r>
      <w:r w:rsidRPr="00FC095F">
        <w:rPr>
          <w:sz w:val="16"/>
          <w:highlight w:val="green"/>
        </w:rPr>
        <w:t xml:space="preserve"> </w:t>
      </w:r>
      <w:r w:rsidRPr="003C3392">
        <w:rPr>
          <w:sz w:val="16"/>
        </w:rPr>
        <w:t xml:space="preserve">technology </w:t>
      </w:r>
      <w:r w:rsidRPr="00FC095F">
        <w:rPr>
          <w:b/>
          <w:bCs/>
          <w:highlight w:val="green"/>
          <w:u w:val="single"/>
        </w:rPr>
        <w:t>to anyone who wants it—including China</w:t>
      </w:r>
      <w:r w:rsidRPr="003C3392">
        <w:rPr>
          <w:sz w:val="16"/>
        </w:rPr>
        <w:t xml:space="preserve">. That is the substance of the May 5 announcement that the U.S. will </w:t>
      </w:r>
      <w:proofErr w:type="gramStart"/>
      <w:r w:rsidRPr="003C3392">
        <w:rPr>
          <w:sz w:val="16"/>
        </w:rPr>
        <w:t>enter into</w:t>
      </w:r>
      <w:proofErr w:type="gramEnd"/>
      <w:r w:rsidRPr="003C3392">
        <w:rPr>
          <w:sz w:val="16"/>
        </w:rPr>
        <w:t xml:space="preserve"> negotiations at the World Trade Organization to waive the Agreement on Trade-Related Aspects of International Property Rights for Covid vaccine technology. </w:t>
      </w:r>
      <w:r w:rsidRPr="00735BB4">
        <w:rPr>
          <w:u w:val="single"/>
        </w:rPr>
        <w:t>This would do little to speed the distribution of effective vaccines, but it w</w:t>
      </w:r>
      <w:r w:rsidRPr="006628A0">
        <w:rPr>
          <w:u w:val="single"/>
        </w:rPr>
        <w:t xml:space="preserve">ould </w:t>
      </w:r>
      <w:r w:rsidRPr="00FC095F">
        <w:rPr>
          <w:highlight w:val="green"/>
          <w:u w:val="single"/>
        </w:rPr>
        <w:t xml:space="preserve">create </w:t>
      </w:r>
      <w:r w:rsidRPr="00FC095F">
        <w:rPr>
          <w:b/>
          <w:bCs/>
          <w:highlight w:val="green"/>
          <w:u w:val="single"/>
        </w:rPr>
        <w:t>substantial disincentives to invest in innovation</w:t>
      </w:r>
      <w:r w:rsidRPr="006628A0">
        <w:rPr>
          <w:u w:val="single"/>
        </w:rPr>
        <w:t xml:space="preserve">. The </w:t>
      </w:r>
      <w:r w:rsidRPr="003C4DA7">
        <w:rPr>
          <w:u w:val="single"/>
        </w:rPr>
        <w:t>mRNA technology at the heart of our vaccines is the result of decades of American investment and labor, and it’s a leg up on the next global health crisis</w:t>
      </w:r>
      <w:r w:rsidRPr="00FC095F">
        <w:rPr>
          <w:highlight w:val="green"/>
          <w:u w:val="single"/>
        </w:rPr>
        <w:t xml:space="preserve">. Ceding </w:t>
      </w:r>
      <w:r w:rsidRPr="006628A0">
        <w:rPr>
          <w:u w:val="single"/>
        </w:rPr>
        <w:t xml:space="preserve">this </w:t>
      </w:r>
      <w:r w:rsidRPr="00FC095F">
        <w:rPr>
          <w:highlight w:val="green"/>
          <w:u w:val="single"/>
        </w:rPr>
        <w:t xml:space="preserve">advantage to </w:t>
      </w:r>
      <w:r w:rsidRPr="006628A0">
        <w:rPr>
          <w:u w:val="single"/>
        </w:rPr>
        <w:t xml:space="preserve">the </w:t>
      </w:r>
      <w:r w:rsidRPr="00FC095F">
        <w:rPr>
          <w:highlight w:val="green"/>
          <w:u w:val="single"/>
        </w:rPr>
        <w:t>C</w:t>
      </w:r>
      <w:r w:rsidRPr="006628A0">
        <w:rPr>
          <w:u w:val="single"/>
        </w:rPr>
        <w:t xml:space="preserve">hinese </w:t>
      </w:r>
      <w:r w:rsidRPr="00FC095F">
        <w:rPr>
          <w:highlight w:val="green"/>
          <w:u w:val="single"/>
        </w:rPr>
        <w:t>C</w:t>
      </w:r>
      <w:r w:rsidRPr="006628A0">
        <w:rPr>
          <w:u w:val="single"/>
        </w:rPr>
        <w:t xml:space="preserve">ommunist </w:t>
      </w:r>
      <w:r w:rsidRPr="00FC095F">
        <w:rPr>
          <w:highlight w:val="green"/>
          <w:u w:val="single"/>
        </w:rPr>
        <w:t>P</w:t>
      </w:r>
      <w:r w:rsidRPr="006628A0">
        <w:rPr>
          <w:u w:val="single"/>
        </w:rPr>
        <w:t xml:space="preserve">arty all but </w:t>
      </w:r>
      <w:r w:rsidRPr="00FC095F">
        <w:rPr>
          <w:highlight w:val="green"/>
          <w:u w:val="single"/>
        </w:rPr>
        <w:t xml:space="preserve">guarantees </w:t>
      </w:r>
      <w:r w:rsidRPr="006628A0">
        <w:rPr>
          <w:u w:val="single"/>
        </w:rPr>
        <w:t xml:space="preserve">that </w:t>
      </w:r>
      <w:r w:rsidRPr="00FC095F">
        <w:rPr>
          <w:highlight w:val="green"/>
          <w:u w:val="single"/>
        </w:rPr>
        <w:t xml:space="preserve">we will </w:t>
      </w:r>
      <w:r w:rsidRPr="00FC095F">
        <w:rPr>
          <w:b/>
          <w:bCs/>
          <w:highlight w:val="green"/>
          <w:u w:val="single"/>
        </w:rPr>
        <w:t>lose the next vaccine race</w:t>
      </w:r>
      <w:r w:rsidRPr="006628A0">
        <w:rPr>
          <w:u w:val="single"/>
        </w:rPr>
        <w:t xml:space="preserve">, </w:t>
      </w:r>
      <w:r w:rsidRPr="00FC095F">
        <w:rPr>
          <w:highlight w:val="green"/>
          <w:u w:val="single"/>
        </w:rPr>
        <w:t xml:space="preserve">and </w:t>
      </w:r>
      <w:r w:rsidRPr="006628A0">
        <w:rPr>
          <w:u w:val="single"/>
        </w:rPr>
        <w:t xml:space="preserve">that </w:t>
      </w:r>
      <w:r w:rsidRPr="00FC095F">
        <w:rPr>
          <w:b/>
          <w:bCs/>
          <w:highlight w:val="green"/>
          <w:u w:val="single"/>
        </w:rPr>
        <w:t>Beijing will have the upper hand abroad.</w:t>
      </w:r>
      <w:r w:rsidRPr="00FC095F">
        <w:rPr>
          <w:highlight w:val="green"/>
          <w:u w:val="single"/>
        </w:rPr>
        <w:t xml:space="preserve"> </w:t>
      </w:r>
      <w:r w:rsidRPr="003C4DA7">
        <w:rPr>
          <w:u w:val="single"/>
        </w:rPr>
        <w:t xml:space="preserve">China’s corrupt leadership won’t need </w:t>
      </w:r>
      <w:r w:rsidRPr="003C4DA7">
        <w:rPr>
          <w:u w:val="single"/>
        </w:rPr>
        <w:lastRenderedPageBreak/>
        <w:t xml:space="preserve">to hack our databases; they’ll simply use our freely surrendered technological advances </w:t>
      </w:r>
      <w:r w:rsidRPr="003C4DA7">
        <w:rPr>
          <w:b/>
          <w:bCs/>
          <w:u w:val="single"/>
        </w:rPr>
        <w:t>to undermine us abroad</w:t>
      </w:r>
      <w:r w:rsidRPr="003C4DA7">
        <w:rPr>
          <w:sz w:val="16"/>
        </w:rPr>
        <w:t xml:space="preserve">. </w:t>
      </w:r>
      <w:r w:rsidRPr="003C4DA7">
        <w:rPr>
          <w:u w:val="single"/>
        </w:rPr>
        <w:t>There’s a better way</w:t>
      </w:r>
      <w:r w:rsidRPr="006628A0">
        <w:rPr>
          <w:u w:val="single"/>
        </w:rPr>
        <w:t>. America can vaccinate a billion people around the globe. It’s going to take work and investment</w:t>
      </w:r>
      <w:r w:rsidRPr="003C3392">
        <w:rPr>
          <w:sz w:val="16"/>
        </w:rPr>
        <w:t xml:space="preserve">. The administration should make vaccine diplomacy the State Department’s top budget priority and begin working with pharmaceutical companies on cost-sharing agreements. </w:t>
      </w:r>
      <w:r w:rsidRPr="006628A0">
        <w:rPr>
          <w:u w:val="single"/>
        </w:rPr>
        <w:t xml:space="preserve">We need to </w:t>
      </w:r>
      <w:r w:rsidRPr="00FC095F">
        <w:rPr>
          <w:highlight w:val="green"/>
          <w:u w:val="single"/>
        </w:rPr>
        <w:t xml:space="preserve">encourage public-private partnerships </w:t>
      </w:r>
      <w:r w:rsidRPr="006628A0">
        <w:rPr>
          <w:u w:val="single"/>
        </w:rPr>
        <w:t xml:space="preserve">and </w:t>
      </w:r>
      <w:r w:rsidRPr="00FC095F">
        <w:rPr>
          <w:highlight w:val="green"/>
          <w:u w:val="single"/>
        </w:rPr>
        <w:t xml:space="preserve">facilitate overseas licensing agreements </w:t>
      </w:r>
      <w:r w:rsidRPr="006628A0">
        <w:rPr>
          <w:u w:val="single"/>
        </w:rPr>
        <w:t xml:space="preserve">to enable American pharmaceutical companies to export vaccines </w:t>
      </w:r>
      <w:r w:rsidRPr="00FC095F">
        <w:rPr>
          <w:b/>
          <w:bCs/>
          <w:highlight w:val="green"/>
          <w:u w:val="single"/>
        </w:rPr>
        <w:t>without surrendering their legal rights</w:t>
      </w:r>
      <w:r w:rsidRPr="003C3392">
        <w:rPr>
          <w:sz w:val="16"/>
        </w:rPr>
        <w:t xml:space="preserve">. We need to encourage donations from America’s unused vaccine supply. Getting personal protective equipment, oxygen and ventilators into doctors’ hands abroad is saving lives every day, so we should expand exports of these and related items. </w:t>
      </w:r>
      <w:r w:rsidRPr="006628A0">
        <w:rPr>
          <w:u w:val="single"/>
        </w:rPr>
        <w:t xml:space="preserve">Likewise, we should break open the supply-chain bottleneck that is thwarting the delivery of cargo. </w:t>
      </w:r>
      <w:r w:rsidRPr="006628A0">
        <w:rPr>
          <w:b/>
          <w:bCs/>
          <w:u w:val="single"/>
        </w:rPr>
        <w:t xml:space="preserve">The </w:t>
      </w:r>
      <w:r w:rsidRPr="00FC095F">
        <w:rPr>
          <w:b/>
          <w:bCs/>
          <w:highlight w:val="green"/>
          <w:u w:val="single"/>
        </w:rPr>
        <w:t xml:space="preserve">developing world lacks </w:t>
      </w:r>
      <w:r w:rsidRPr="006628A0">
        <w:rPr>
          <w:b/>
          <w:bCs/>
          <w:u w:val="single"/>
        </w:rPr>
        <w:t xml:space="preserve">vaccine </w:t>
      </w:r>
      <w:r w:rsidRPr="00FC095F">
        <w:rPr>
          <w:b/>
          <w:bCs/>
          <w:highlight w:val="green"/>
          <w:u w:val="single"/>
        </w:rPr>
        <w:t>manufacturing</w:t>
      </w:r>
      <w:r w:rsidRPr="006628A0">
        <w:rPr>
          <w:b/>
          <w:bCs/>
          <w:u w:val="single"/>
        </w:rPr>
        <w:t xml:space="preserve">, </w:t>
      </w:r>
      <w:proofErr w:type="gramStart"/>
      <w:r w:rsidRPr="00FC095F">
        <w:rPr>
          <w:b/>
          <w:bCs/>
          <w:highlight w:val="green"/>
          <w:u w:val="single"/>
        </w:rPr>
        <w:t>storage</w:t>
      </w:r>
      <w:proofErr w:type="gramEnd"/>
      <w:r w:rsidRPr="00FC095F">
        <w:rPr>
          <w:b/>
          <w:bCs/>
          <w:highlight w:val="green"/>
          <w:u w:val="single"/>
        </w:rPr>
        <w:t xml:space="preserve"> and distribution </w:t>
      </w:r>
      <w:r w:rsidRPr="003C3392">
        <w:rPr>
          <w:b/>
          <w:bCs/>
          <w:u w:val="single"/>
        </w:rPr>
        <w:t xml:space="preserve">capacities—and </w:t>
      </w:r>
      <w:r w:rsidRPr="00FC095F">
        <w:rPr>
          <w:b/>
          <w:bCs/>
          <w:highlight w:val="green"/>
          <w:u w:val="single"/>
        </w:rPr>
        <w:t xml:space="preserve">none </w:t>
      </w:r>
      <w:r w:rsidRPr="003C3392">
        <w:rPr>
          <w:b/>
          <w:bCs/>
          <w:u w:val="single"/>
        </w:rPr>
        <w:t xml:space="preserve">of these problems are </w:t>
      </w:r>
      <w:r w:rsidRPr="00FC095F">
        <w:rPr>
          <w:b/>
          <w:bCs/>
          <w:highlight w:val="green"/>
          <w:u w:val="single"/>
        </w:rPr>
        <w:t>solved by an IP giveaway</w:t>
      </w:r>
      <w:r w:rsidRPr="003C3392">
        <w:rPr>
          <w:u w:val="single"/>
        </w:rPr>
        <w:t xml:space="preserve">. </w:t>
      </w:r>
      <w:r w:rsidRPr="00FC095F">
        <w:rPr>
          <w:highlight w:val="green"/>
          <w:u w:val="single"/>
        </w:rPr>
        <w:t>A U.S</w:t>
      </w:r>
      <w:r w:rsidRPr="003C3392">
        <w:rPr>
          <w:u w:val="single"/>
        </w:rPr>
        <w:t xml:space="preserve">. public-private </w:t>
      </w:r>
      <w:r w:rsidRPr="00FC095F">
        <w:rPr>
          <w:highlight w:val="green"/>
          <w:u w:val="single"/>
        </w:rPr>
        <w:t xml:space="preserve">program to </w:t>
      </w:r>
      <w:r w:rsidRPr="00FC095F">
        <w:rPr>
          <w:b/>
          <w:bCs/>
          <w:highlight w:val="green"/>
          <w:u w:val="single"/>
        </w:rPr>
        <w:t>advance vaccine diplomacy</w:t>
      </w:r>
      <w:r w:rsidRPr="00FC095F">
        <w:rPr>
          <w:highlight w:val="green"/>
          <w:u w:val="single"/>
        </w:rPr>
        <w:t xml:space="preserve"> will help </w:t>
      </w:r>
      <w:r w:rsidRPr="003C3392">
        <w:rPr>
          <w:u w:val="single"/>
        </w:rPr>
        <w:t xml:space="preserve">more people </w:t>
      </w:r>
      <w:r w:rsidRPr="00FC095F">
        <w:rPr>
          <w:b/>
          <w:bCs/>
          <w:highlight w:val="green"/>
          <w:u w:val="single"/>
        </w:rPr>
        <w:t>more quickly</w:t>
      </w:r>
      <w:r w:rsidRPr="003C3392">
        <w:rPr>
          <w:sz w:val="16"/>
        </w:rPr>
        <w:t>. These vaccines must be accompanied by a message that reaches from heads of state to remote villages. The State Department can spearhead an information blitz that reminds government leaders every vaccine dose taken from the Chinese Communist Party has dangers and strings attached, but America offers an immediate solution. It’s not only party leaders and heads of state who need to understand the benefits. When the U.S. fights famine, we send bags of rice with the American flag. When the U.S. fights Covid-19, every Band-Aid and bag of cotton balls needs to be stamped with Old Glory. Every person who accepts an American vaccine should know exactly where it came from</w:t>
      </w:r>
      <w:r w:rsidRPr="003C3392">
        <w:rPr>
          <w:u w:val="single"/>
        </w:rPr>
        <w:t xml:space="preserve">. In less than a year, American physicians, </w:t>
      </w:r>
      <w:proofErr w:type="gramStart"/>
      <w:r w:rsidRPr="003C3392">
        <w:rPr>
          <w:u w:val="single"/>
        </w:rPr>
        <w:t>scientists</w:t>
      </w:r>
      <w:proofErr w:type="gramEnd"/>
      <w:r w:rsidRPr="003C3392">
        <w:rPr>
          <w:u w:val="single"/>
        </w:rPr>
        <w:t xml:space="preserve"> and pharmaceutical companies confronted an extremely potent virus, created multiple effective vaccines, and produced enough of them to inoculate the majority of our 330 million citizens. </w:t>
      </w:r>
      <w:r w:rsidRPr="003C3392">
        <w:rPr>
          <w:sz w:val="16"/>
        </w:rPr>
        <w:t xml:space="preserve">This extraordinary achievement is a testament to American innovation and to our system of free competition, targeted private-public </w:t>
      </w:r>
      <w:proofErr w:type="gramStart"/>
      <w:r w:rsidRPr="003C3392">
        <w:rPr>
          <w:sz w:val="16"/>
        </w:rPr>
        <w:t>partnership</w:t>
      </w:r>
      <w:proofErr w:type="gramEnd"/>
      <w:r w:rsidRPr="003C3392">
        <w:rPr>
          <w:sz w:val="16"/>
        </w:rPr>
        <w:t xml:space="preserve"> and robust legal protections. The Chinese alternative—a system of state-sponsored mismanagement, </w:t>
      </w:r>
      <w:proofErr w:type="gramStart"/>
      <w:r w:rsidRPr="003C3392">
        <w:rPr>
          <w:sz w:val="16"/>
        </w:rPr>
        <w:t>deception</w:t>
      </w:r>
      <w:proofErr w:type="gramEnd"/>
      <w:r w:rsidRPr="003C3392">
        <w:rPr>
          <w:sz w:val="16"/>
        </w:rPr>
        <w:t xml:space="preserve"> and coercion—has shown itself to be not only a failure, but a failure big enough to infect the globe. The message is simple: Americans are here to help. Uncle Sam, not Chairman Xi, can end Covid-19.</w:t>
      </w:r>
    </w:p>
    <w:p w14:paraId="47D10F9C" w14:textId="77777777" w:rsidR="00807307" w:rsidRDefault="00807307" w:rsidP="00807307">
      <w:pPr>
        <w:pStyle w:val="Heading4"/>
      </w:pPr>
      <w:r>
        <w:t xml:space="preserve">US-led LIO solves </w:t>
      </w:r>
      <w:r>
        <w:rPr>
          <w:u w:val="single"/>
        </w:rPr>
        <w:t>Existential Threats</w:t>
      </w:r>
      <w:r>
        <w:t>.</w:t>
      </w:r>
    </w:p>
    <w:p w14:paraId="3A50B6BA" w14:textId="77777777" w:rsidR="00807307" w:rsidRPr="005761B6" w:rsidRDefault="00807307" w:rsidP="00807307">
      <w:proofErr w:type="spellStart"/>
      <w:r w:rsidRPr="005761B6">
        <w:rPr>
          <w:rStyle w:val="Style13ptBold"/>
        </w:rPr>
        <w:t>Ikenberry</w:t>
      </w:r>
      <w:proofErr w:type="spellEnd"/>
      <w:r w:rsidRPr="005761B6">
        <w:rPr>
          <w:rStyle w:val="Style13ptBold"/>
        </w:rPr>
        <w:t xml:space="preserve"> 20</w:t>
      </w:r>
      <w:r>
        <w:t xml:space="preserve"> John </w:t>
      </w:r>
      <w:proofErr w:type="spellStart"/>
      <w:r>
        <w:t>Ikenberry</w:t>
      </w:r>
      <w:proofErr w:type="spellEnd"/>
      <w:r>
        <w:t xml:space="preserve"> 6-9-2020 “The Next Liberal Order: The Age of Contagion Demands More Internationalism, Not Less” </w:t>
      </w:r>
      <w:hyperlink r:id="rId12"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w:t>
      </w:r>
      <w:proofErr w:type="spellStart"/>
      <w:r>
        <w:t>Hee</w:t>
      </w:r>
      <w:proofErr w:type="spellEnd"/>
      <w:r>
        <w:t xml:space="preserve"> University, in South Korea)//Elmer  </w:t>
      </w:r>
    </w:p>
    <w:p w14:paraId="457EDC5B" w14:textId="77777777" w:rsidR="00807307" w:rsidRPr="000F4AFC" w:rsidRDefault="00807307" w:rsidP="00807307">
      <w:pPr>
        <w:rPr>
          <w:color w:val="FF0000"/>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sz w:val="24"/>
        </w:rPr>
        <w:t xml:space="preserve">for the United States and its partners, </w:t>
      </w:r>
      <w:r w:rsidRPr="00FC095F">
        <w:rPr>
          <w:rStyle w:val="StyleUnderline"/>
          <w:sz w:val="24"/>
          <w:highlight w:val="green"/>
        </w:rPr>
        <w:t>a</w:t>
      </w:r>
      <w:r w:rsidRPr="005761B6">
        <w:rPr>
          <w:rStyle w:val="StyleUnderline"/>
          <w:sz w:val="24"/>
        </w:rPr>
        <w:t xml:space="preserve"> far </w:t>
      </w:r>
      <w:r w:rsidRPr="00FC095F">
        <w:rPr>
          <w:rStyle w:val="StyleUnderline"/>
          <w:sz w:val="24"/>
          <w:highlight w:val="green"/>
        </w:rPr>
        <w:t>greater challenge lies in</w:t>
      </w:r>
      <w:r w:rsidRPr="005761B6">
        <w:rPr>
          <w:rStyle w:val="StyleUnderline"/>
          <w:sz w:val="24"/>
        </w:rPr>
        <w:t xml:space="preserve"> what might be called “</w:t>
      </w:r>
      <w:r w:rsidRPr="00FC095F">
        <w:rPr>
          <w:rStyle w:val="StyleUnderline"/>
          <w:sz w:val="24"/>
          <w:highlight w:val="green"/>
        </w:rPr>
        <w:t>the problems of modernity</w:t>
      </w:r>
      <w:r w:rsidRPr="005761B6">
        <w:rPr>
          <w:rStyle w:val="StyleUnderline"/>
          <w:sz w:val="24"/>
        </w:rPr>
        <w:t xml:space="preserve">”: the </w:t>
      </w:r>
      <w:r w:rsidRPr="00FC095F">
        <w:rPr>
          <w:rStyle w:val="Emphasis"/>
          <w:sz w:val="24"/>
          <w:highlight w:val="green"/>
        </w:rPr>
        <w:t>deep, worldwide transformations unleashed by</w:t>
      </w:r>
      <w:r w:rsidRPr="005761B6">
        <w:rPr>
          <w:rStyle w:val="Emphasis"/>
          <w:sz w:val="24"/>
        </w:rPr>
        <w:t xml:space="preserve"> the </w:t>
      </w:r>
      <w:r w:rsidRPr="00FC095F">
        <w:rPr>
          <w:rStyle w:val="Emphasis"/>
          <w:sz w:val="24"/>
          <w:highlight w:val="green"/>
        </w:rPr>
        <w:t>forces of science, tech</w:t>
      </w:r>
      <w:r w:rsidRPr="005761B6">
        <w:rPr>
          <w:rStyle w:val="Emphasis"/>
          <w:sz w:val="24"/>
        </w:rPr>
        <w:t xml:space="preserve">nology, </w:t>
      </w:r>
      <w:r w:rsidRPr="00FC095F">
        <w:rPr>
          <w:rStyle w:val="Emphasis"/>
          <w:sz w:val="24"/>
          <w:highlight w:val="green"/>
        </w:rPr>
        <w:t>and industrialism,</w:t>
      </w:r>
      <w:r w:rsidRPr="005761B6">
        <w:rPr>
          <w:rStyle w:val="StyleUnderline"/>
          <w:sz w:val="24"/>
        </w:rPr>
        <w:t xml:space="preserve"> or what the sociologist Ernest Gellner once described as a “tidal wave” pushing and pulling modern societies into an </w:t>
      </w:r>
      <w:r w:rsidRPr="005761B6">
        <w:rPr>
          <w:rStyle w:val="Emphasis"/>
          <w:sz w:val="24"/>
        </w:rPr>
        <w:t>increasingly complex and interconnected world system</w:t>
      </w:r>
      <w:r w:rsidRPr="00FC095F">
        <w:rPr>
          <w:sz w:val="16"/>
        </w:rPr>
        <w:t xml:space="preserve">. </w:t>
      </w:r>
      <w:r w:rsidRPr="005761B6">
        <w:rPr>
          <w:rStyle w:val="StyleUnderline"/>
          <w:sz w:val="24"/>
        </w:rPr>
        <w:t xml:space="preserve">Washington and its partners are threatened </w:t>
      </w:r>
      <w:r w:rsidRPr="00FC095F">
        <w:rPr>
          <w:sz w:val="16"/>
        </w:rPr>
        <w:t>less by rival great powers than</w:t>
      </w:r>
      <w:r w:rsidRPr="005761B6">
        <w:rPr>
          <w:rStyle w:val="StyleUnderline"/>
          <w:sz w:val="24"/>
        </w:rPr>
        <w:t xml:space="preserve"> by </w:t>
      </w:r>
      <w:r w:rsidRPr="00FC095F">
        <w:rPr>
          <w:rStyle w:val="StyleUnderline"/>
          <w:sz w:val="24"/>
          <w:highlight w:val="green"/>
        </w:rPr>
        <w:t xml:space="preserve">emergent, </w:t>
      </w:r>
      <w:r w:rsidRPr="005761B6">
        <w:rPr>
          <w:rStyle w:val="StyleUnderline"/>
          <w:sz w:val="24"/>
        </w:rPr>
        <w:t xml:space="preserve">interconnected, and cascading </w:t>
      </w:r>
      <w:r w:rsidRPr="00FC095F">
        <w:rPr>
          <w:rStyle w:val="StyleUnderline"/>
          <w:sz w:val="24"/>
          <w:highlight w:val="green"/>
        </w:rPr>
        <w:t xml:space="preserve">transnational dangers. </w:t>
      </w:r>
      <w:r w:rsidRPr="00FC095F">
        <w:rPr>
          <w:rStyle w:val="Emphasis"/>
          <w:sz w:val="24"/>
          <w:highlight w:val="green"/>
        </w:rPr>
        <w:t>Climate change, pandemic diseases, financial</w:t>
      </w:r>
      <w:r w:rsidRPr="005761B6">
        <w:rPr>
          <w:rStyle w:val="Emphasis"/>
          <w:sz w:val="24"/>
        </w:rPr>
        <w:t xml:space="preserve"> </w:t>
      </w:r>
      <w:r w:rsidRPr="00FC095F">
        <w:rPr>
          <w:rStyle w:val="Emphasis"/>
          <w:sz w:val="24"/>
          <w:highlight w:val="green"/>
        </w:rPr>
        <w:t>crises, failed states, nuc</w:t>
      </w:r>
      <w:r w:rsidRPr="005761B6">
        <w:rPr>
          <w:rStyle w:val="Emphasis"/>
          <w:sz w:val="24"/>
        </w:rPr>
        <w:t xml:space="preserve">lear </w:t>
      </w:r>
      <w:r w:rsidRPr="00FC095F">
        <w:rPr>
          <w:rStyle w:val="Emphasis"/>
          <w:sz w:val="24"/>
          <w:highlight w:val="green"/>
        </w:rPr>
        <w:t>prolif</w:t>
      </w:r>
      <w:r w:rsidRPr="005761B6">
        <w:rPr>
          <w:rStyle w:val="Emphasis"/>
          <w:sz w:val="24"/>
        </w:rPr>
        <w:t>eration—all reverberate far beyond any individual country</w:t>
      </w:r>
      <w:r w:rsidRPr="00FC095F">
        <w:rPr>
          <w:sz w:val="16"/>
        </w:rPr>
        <w:t xml:space="preserve">. </w:t>
      </w:r>
      <w:r w:rsidRPr="005761B6">
        <w:rPr>
          <w:rStyle w:val="StyleUnderline"/>
          <w:sz w:val="24"/>
        </w:rPr>
        <w:t xml:space="preserve">So do the effects of automation and </w:t>
      </w:r>
      <w:r w:rsidRPr="005761B6">
        <w:rPr>
          <w:rStyle w:val="Emphasis"/>
          <w:sz w:val="24"/>
        </w:rPr>
        <w:t>global production chains</w:t>
      </w:r>
      <w:r w:rsidRPr="005761B6">
        <w:rPr>
          <w:rStyle w:val="StyleUnderline"/>
          <w:sz w:val="24"/>
        </w:rPr>
        <w:t xml:space="preserve"> on capitalist societies, the dangers of the coming revolution in </w:t>
      </w:r>
      <w:r w:rsidRPr="005761B6">
        <w:rPr>
          <w:rStyle w:val="Emphasis"/>
          <w:sz w:val="24"/>
        </w:rPr>
        <w:t>artificial intelligence</w:t>
      </w:r>
      <w:r w:rsidRPr="005761B6">
        <w:rPr>
          <w:rStyle w:val="StyleUnderline"/>
          <w:sz w:val="24"/>
        </w:rPr>
        <w:t xml:space="preserve">, and </w:t>
      </w:r>
      <w:r w:rsidRPr="005761B6">
        <w:rPr>
          <w:rStyle w:val="Emphasis"/>
          <w:sz w:val="24"/>
        </w:rPr>
        <w:t>other, as-yet-unimagined upheavals</w:t>
      </w:r>
      <w:r w:rsidRPr="005761B6">
        <w:rPr>
          <w:rStyle w:val="StyleUnderline"/>
          <w:sz w:val="24"/>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sz w:val="24"/>
        </w:rPr>
        <w:t xml:space="preserve">for many observers, the result of these </w:t>
      </w:r>
      <w:r w:rsidRPr="00FC095F">
        <w:rPr>
          <w:rStyle w:val="StyleUnderline"/>
          <w:sz w:val="24"/>
        </w:rPr>
        <w:lastRenderedPageBreak/>
        <w:t xml:space="preserve">efforts—the liberal international order—has been a failure. </w:t>
      </w:r>
      <w:r w:rsidRPr="00FC095F">
        <w:rPr>
          <w:rStyle w:val="Emphasis"/>
          <w:sz w:val="24"/>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sz w:val="24"/>
        </w:rPr>
        <w:t xml:space="preserve">what do its detractors have to offer? Despite its faults, </w:t>
      </w:r>
      <w:r w:rsidRPr="00FC095F">
        <w:rPr>
          <w:rStyle w:val="Emphasis"/>
          <w:sz w:val="24"/>
          <w:highlight w:val="green"/>
        </w:rPr>
        <w:t>no other</w:t>
      </w:r>
      <w:r w:rsidRPr="005761B6">
        <w:rPr>
          <w:rStyle w:val="Emphasis"/>
          <w:sz w:val="24"/>
        </w:rPr>
        <w:t xml:space="preserve"> </w:t>
      </w:r>
      <w:r w:rsidRPr="00FC095F">
        <w:rPr>
          <w:rStyle w:val="Emphasis"/>
          <w:sz w:val="24"/>
          <w:highlight w:val="green"/>
        </w:rPr>
        <w:t>organizing principle</w:t>
      </w:r>
      <w:r w:rsidRPr="005761B6">
        <w:rPr>
          <w:rStyle w:val="Emphasis"/>
          <w:sz w:val="24"/>
        </w:rPr>
        <w:t xml:space="preserve"> currently under debate </w:t>
      </w:r>
      <w:r w:rsidRPr="00FC095F">
        <w:rPr>
          <w:rStyle w:val="Emphasis"/>
          <w:sz w:val="24"/>
          <w:highlight w:val="green"/>
        </w:rPr>
        <w:t>comes close to liberal internationalism</w:t>
      </w:r>
      <w:r w:rsidRPr="005761B6">
        <w:rPr>
          <w:rStyle w:val="StyleUnderline"/>
          <w:sz w:val="24"/>
        </w:rPr>
        <w:t xml:space="preserve"> in making the case for a decent and cooperative world order that encourages the enlightened pursuit of national interests.</w:t>
      </w:r>
      <w:r w:rsidRPr="00FC095F">
        <w:rPr>
          <w:sz w:val="16"/>
        </w:rPr>
        <w:t xml:space="preserve"> </w:t>
      </w:r>
      <w:r w:rsidRPr="005761B6">
        <w:rPr>
          <w:rStyle w:val="StyleUnderline"/>
          <w:sz w:val="24"/>
        </w:rPr>
        <w:t xml:space="preserve">Ironically, </w:t>
      </w:r>
      <w:r w:rsidRPr="00FC095F">
        <w:rPr>
          <w:rStyle w:val="StyleUnderline"/>
          <w:sz w:val="24"/>
          <w:highlight w:val="green"/>
        </w:rPr>
        <w:t>the c</w:t>
      </w:r>
      <w:r w:rsidRPr="005761B6">
        <w:rPr>
          <w:rStyle w:val="StyleUnderline"/>
          <w:sz w:val="24"/>
        </w:rPr>
        <w:t>r</w:t>
      </w:r>
      <w:r w:rsidRPr="00FC095F">
        <w:rPr>
          <w:rStyle w:val="StyleUnderline"/>
          <w:sz w:val="24"/>
          <w:highlight w:val="green"/>
        </w:rPr>
        <w:t>itics’</w:t>
      </w:r>
      <w:r w:rsidRPr="005761B6">
        <w:rPr>
          <w:rStyle w:val="StyleUnderline"/>
          <w:sz w:val="24"/>
        </w:rPr>
        <w:t xml:space="preserve"> </w:t>
      </w:r>
      <w:r w:rsidRPr="00FC095F">
        <w:rPr>
          <w:rStyle w:val="StyleUnderline"/>
          <w:sz w:val="24"/>
          <w:highlight w:val="green"/>
        </w:rPr>
        <w:t xml:space="preserve">complaints </w:t>
      </w:r>
      <w:r w:rsidRPr="00FC095F">
        <w:rPr>
          <w:rStyle w:val="Emphasis"/>
          <w:sz w:val="24"/>
          <w:highlight w:val="green"/>
        </w:rPr>
        <w:t xml:space="preserve">make sense only </w:t>
      </w:r>
      <w:r w:rsidRPr="00FC095F">
        <w:rPr>
          <w:rStyle w:val="Emphasis"/>
          <w:sz w:val="24"/>
        </w:rPr>
        <w:t>within a system that embraces self-determination, individual rights, economic security, and the rule of law—the very cornerstones of liberal internationalism</w:t>
      </w:r>
      <w:r w:rsidRPr="00FC095F">
        <w:rPr>
          <w:rStyle w:val="StyleUnderline"/>
          <w:sz w:val="24"/>
        </w:rPr>
        <w:t xml:space="preserve">. </w:t>
      </w:r>
      <w:r w:rsidRPr="00FC095F">
        <w:rPr>
          <w:sz w:val="16"/>
        </w:rPr>
        <w:t xml:space="preserve">The current order may not have realized these principles across the board, but </w:t>
      </w:r>
      <w:r w:rsidRPr="00FC095F">
        <w:rPr>
          <w:rStyle w:val="StyleUnderline"/>
          <w:sz w:val="24"/>
        </w:rPr>
        <w:t xml:space="preserve">flaws and failures are inherent in </w:t>
      </w:r>
      <w:r w:rsidRPr="00FC095F">
        <w:rPr>
          <w:rStyle w:val="Emphasis"/>
          <w:sz w:val="24"/>
        </w:rPr>
        <w:t>all political orders</w:t>
      </w:r>
      <w:r w:rsidRPr="00FC095F">
        <w:rPr>
          <w:rStyle w:val="StyleUnderline"/>
          <w:sz w:val="24"/>
        </w:rPr>
        <w:t>. What is unique about the postwar</w:t>
      </w:r>
      <w:r w:rsidRPr="005761B6">
        <w:rPr>
          <w:rStyle w:val="StyleUnderline"/>
          <w:sz w:val="24"/>
        </w:rPr>
        <w:t xml:space="preserve"> </w:t>
      </w:r>
      <w:r w:rsidRPr="00FC095F">
        <w:rPr>
          <w:rStyle w:val="StyleUnderline"/>
          <w:sz w:val="24"/>
          <w:highlight w:val="green"/>
        </w:rPr>
        <w:t>liberal</w:t>
      </w:r>
      <w:r w:rsidRPr="005761B6">
        <w:rPr>
          <w:rStyle w:val="StyleUnderline"/>
          <w:sz w:val="24"/>
        </w:rPr>
        <w:t xml:space="preserve"> </w:t>
      </w:r>
      <w:r w:rsidRPr="00FC095F">
        <w:rPr>
          <w:rStyle w:val="StyleUnderline"/>
          <w:sz w:val="24"/>
          <w:highlight w:val="green"/>
        </w:rPr>
        <w:t xml:space="preserve">order </w:t>
      </w:r>
      <w:r w:rsidRPr="00FC095F">
        <w:rPr>
          <w:rStyle w:val="StyleUnderline"/>
          <w:sz w:val="24"/>
        </w:rPr>
        <w:t xml:space="preserve">is its </w:t>
      </w:r>
      <w:r w:rsidRPr="00FC095F">
        <w:rPr>
          <w:rStyle w:val="Emphasis"/>
          <w:sz w:val="24"/>
          <w:highlight w:val="green"/>
        </w:rPr>
        <w:t>capacity for self-correction.</w:t>
      </w:r>
      <w:r w:rsidRPr="00FC095F">
        <w:rPr>
          <w:rStyle w:val="StyleUnderline"/>
          <w:sz w:val="24"/>
          <w:highlight w:val="green"/>
        </w:rPr>
        <w:t xml:space="preserve"> </w:t>
      </w:r>
      <w:r w:rsidRPr="00FC095F">
        <w:rPr>
          <w:rStyle w:val="StyleUnderline"/>
          <w:sz w:val="24"/>
        </w:rPr>
        <w:t>Even a deeply flawed liberal system provides the institutions through which it can be brought closer to its founding ideals</w:t>
      </w:r>
      <w:r w:rsidRPr="00FC095F">
        <w:rPr>
          <w:sz w:val="16"/>
        </w:rPr>
        <w:t xml:space="preserve">. </w:t>
      </w:r>
      <w:r w:rsidRPr="00FC095F">
        <w:rPr>
          <w:rStyle w:val="StyleUnderline"/>
          <w:sz w:val="24"/>
        </w:rPr>
        <w:t>However</w:t>
      </w:r>
      <w:r w:rsidRPr="005761B6">
        <w:rPr>
          <w:rStyle w:val="StyleUnderline"/>
          <w:sz w:val="24"/>
        </w:rPr>
        <w:t xml:space="preserve"> serious the </w:t>
      </w:r>
      <w:r w:rsidRPr="00FC095F">
        <w:rPr>
          <w:rStyle w:val="StyleUnderline"/>
          <w:sz w:val="24"/>
          <w:highlight w:val="green"/>
        </w:rPr>
        <w:t xml:space="preserve">liberal order’s shortcomings </w:t>
      </w:r>
      <w:r w:rsidRPr="005761B6">
        <w:rPr>
          <w:rStyle w:val="StyleUnderline"/>
          <w:sz w:val="24"/>
        </w:rPr>
        <w:t xml:space="preserve">may be, </w:t>
      </w:r>
      <w:r w:rsidRPr="005761B6">
        <w:rPr>
          <w:rStyle w:val="Emphasis"/>
          <w:sz w:val="24"/>
        </w:rPr>
        <w:t>they</w:t>
      </w:r>
      <w:r w:rsidRPr="00FC095F">
        <w:rPr>
          <w:rStyle w:val="Emphasis"/>
          <w:sz w:val="24"/>
          <w:highlight w:val="green"/>
        </w:rPr>
        <w:t xml:space="preserve"> pale in comparison to its achievements</w:t>
      </w:r>
      <w:r w:rsidRPr="00FC095F">
        <w:rPr>
          <w:sz w:val="16"/>
        </w:rPr>
        <w:t xml:space="preserve">. Over </w:t>
      </w:r>
      <w:r w:rsidRPr="000F4AFC">
        <w:rPr>
          <w:color w:val="FF0000"/>
          <w:sz w:val="16"/>
        </w:rPr>
        <w:t xml:space="preserve">seven decades, </w:t>
      </w:r>
      <w:r w:rsidRPr="000F4AFC">
        <w:rPr>
          <w:rStyle w:val="StyleUnderline"/>
          <w:color w:val="FF0000"/>
          <w:sz w:val="24"/>
        </w:rPr>
        <w:t xml:space="preserve">it has lifted more boats—manifest in economic growth and rising incomes—than </w:t>
      </w:r>
      <w:r w:rsidRPr="000F4AFC">
        <w:rPr>
          <w:rStyle w:val="Emphasis"/>
          <w:color w:val="FF0000"/>
          <w:sz w:val="24"/>
        </w:rPr>
        <w:t>any other order</w:t>
      </w:r>
      <w:r w:rsidRPr="000F4AFC">
        <w:rPr>
          <w:rStyle w:val="StyleUnderline"/>
          <w:color w:val="FF0000"/>
          <w:sz w:val="24"/>
        </w:rPr>
        <w:t xml:space="preserve"> in world history</w:t>
      </w:r>
      <w:r w:rsidRPr="000F4AFC">
        <w:rPr>
          <w:color w:val="FF0000"/>
          <w:sz w:val="16"/>
        </w:rPr>
        <w:t xml:space="preserve">. </w:t>
      </w:r>
      <w:r w:rsidRPr="000F4AFC">
        <w:rPr>
          <w:rStyle w:val="StyleUnderline"/>
          <w:color w:val="FF0000"/>
          <w:sz w:val="24"/>
        </w:rPr>
        <w:t xml:space="preserve">It </w:t>
      </w:r>
      <w:r w:rsidRPr="000F4AFC">
        <w:rPr>
          <w:rStyle w:val="StyleUnderline"/>
          <w:color w:val="FF0000"/>
          <w:sz w:val="24"/>
          <w:highlight w:val="green"/>
        </w:rPr>
        <w:t xml:space="preserve">provided a framework for </w:t>
      </w:r>
      <w:r w:rsidRPr="000F4AFC">
        <w:rPr>
          <w:rStyle w:val="StyleUnderline"/>
          <w:color w:val="FF0000"/>
          <w:sz w:val="24"/>
        </w:rPr>
        <w:t xml:space="preserve">struggling industrial societies in Europe and elsewhere to transform themselves into modern social democracies. Japan and </w:t>
      </w:r>
      <w:r w:rsidRPr="000F4AFC">
        <w:rPr>
          <w:rStyle w:val="StyleUnderline"/>
          <w:color w:val="FF0000"/>
          <w:sz w:val="24"/>
          <w:highlight w:val="green"/>
        </w:rPr>
        <w:t xml:space="preserve">West </w:t>
      </w:r>
      <w:r w:rsidRPr="000F4AFC">
        <w:rPr>
          <w:rStyle w:val="StyleUnderline"/>
          <w:color w:val="FF0000"/>
          <w:sz w:val="24"/>
        </w:rPr>
        <w:t xml:space="preserve">Germany were integrated into a </w:t>
      </w:r>
      <w:r w:rsidRPr="000F4AFC">
        <w:rPr>
          <w:rStyle w:val="StyleUnderline"/>
          <w:color w:val="FF0000"/>
          <w:sz w:val="24"/>
          <w:highlight w:val="green"/>
        </w:rPr>
        <w:t xml:space="preserve">common </w:t>
      </w:r>
      <w:r w:rsidRPr="000F4AFC">
        <w:rPr>
          <w:rStyle w:val="StyleUnderline"/>
          <w:color w:val="FF0000"/>
          <w:sz w:val="24"/>
        </w:rPr>
        <w:t xml:space="preserve">security </w:t>
      </w:r>
      <w:r w:rsidRPr="000F4AFC">
        <w:rPr>
          <w:rStyle w:val="StyleUnderline"/>
          <w:color w:val="FF0000"/>
          <w:sz w:val="24"/>
          <w:highlight w:val="green"/>
        </w:rPr>
        <w:t>community</w:t>
      </w:r>
      <w:r w:rsidRPr="000F4AFC">
        <w:rPr>
          <w:rStyle w:val="StyleUnderline"/>
          <w:color w:val="FF0000"/>
          <w:sz w:val="24"/>
        </w:rPr>
        <w:t xml:space="preserve"> and went on to fashion distinctive national identities as peaceful great powers. Western Europe </w:t>
      </w:r>
      <w:r w:rsidRPr="000F4AFC">
        <w:rPr>
          <w:rStyle w:val="Emphasis"/>
          <w:color w:val="FF0000"/>
          <w:sz w:val="24"/>
        </w:rPr>
        <w:t>subdued old hatreds</w:t>
      </w:r>
      <w:r w:rsidRPr="000F4AFC">
        <w:rPr>
          <w:rStyle w:val="StyleUnderline"/>
          <w:color w:val="FF0000"/>
          <w:sz w:val="24"/>
        </w:rPr>
        <w:t xml:space="preserve"> and launched a grand project of union. European </w:t>
      </w:r>
      <w:r w:rsidRPr="000F4AFC">
        <w:rPr>
          <w:rStyle w:val="Emphasis"/>
          <w:color w:val="FF0000"/>
          <w:sz w:val="24"/>
        </w:rPr>
        <w:t>colonial rule in Africa and Asia largely came to an end</w:t>
      </w:r>
      <w:r w:rsidRPr="000F4AFC">
        <w:rPr>
          <w:rStyle w:val="StyleUnderline"/>
          <w:color w:val="FF0000"/>
          <w:sz w:val="24"/>
        </w:rPr>
        <w:t>. The G-7 system of cooperation among Japan, Europe, and North America fostered growth and managed a sequence of trade and financial crises.</w:t>
      </w:r>
      <w:r w:rsidRPr="000F4AFC">
        <w:rPr>
          <w:color w:val="FF0000"/>
          <w:sz w:val="16"/>
        </w:rPr>
        <w:t xml:space="preserve"> Beginning in the 1980s, countries across East Asia, Latin America, and eastern Europe </w:t>
      </w:r>
      <w:proofErr w:type="gramStart"/>
      <w:r w:rsidRPr="000F4AFC">
        <w:rPr>
          <w:color w:val="FF0000"/>
          <w:sz w:val="16"/>
        </w:rPr>
        <w:t>opened up</w:t>
      </w:r>
      <w:proofErr w:type="gramEnd"/>
      <w:r w:rsidRPr="000F4AFC">
        <w:rPr>
          <w:color w:val="FF0000"/>
          <w:sz w:val="16"/>
        </w:rPr>
        <w:t xml:space="preserve"> their political and economic systems and joined the broader order. </w:t>
      </w:r>
      <w:r w:rsidRPr="000F4AFC">
        <w:rPr>
          <w:rStyle w:val="StyleUnderline"/>
          <w:color w:val="FF0000"/>
          <w:sz w:val="24"/>
        </w:rPr>
        <w:t xml:space="preserve">The United States experienced its greatest successes as a world power, </w:t>
      </w:r>
      <w:r w:rsidRPr="000F4AFC">
        <w:rPr>
          <w:rStyle w:val="Emphasis"/>
          <w:color w:val="FF0000"/>
          <w:sz w:val="24"/>
          <w:highlight w:val="green"/>
        </w:rPr>
        <w:t>culminating in the peaceful end to the Cold War</w:t>
      </w:r>
      <w:r w:rsidRPr="000F4AFC">
        <w:rPr>
          <w:color w:val="FF0000"/>
          <w:sz w:val="16"/>
        </w:rPr>
        <w:t xml:space="preserve">, and countries around the globe wanted more, not less, U.S. leadership. This is not an order that one should eagerly escort off the stage. Any alternative is worse and causes </w:t>
      </w:r>
      <w:r w:rsidRPr="000F4AFC">
        <w:rPr>
          <w:color w:val="FF0000"/>
          <w:u w:val="single"/>
        </w:rPr>
        <w:t>great power war</w:t>
      </w:r>
      <w:r w:rsidRPr="000F4AFC">
        <w:rPr>
          <w:color w:val="FF0000"/>
          <w:sz w:val="16"/>
        </w:rPr>
        <w:t xml:space="preserve"> </w:t>
      </w:r>
      <w:proofErr w:type="spellStart"/>
      <w:r w:rsidRPr="000F4AFC">
        <w:rPr>
          <w:rFonts w:eastAsiaTheme="majorEastAsia" w:cstheme="majorBidi"/>
          <w:b/>
          <w:iCs/>
          <w:color w:val="FF0000"/>
          <w:sz w:val="16"/>
        </w:rPr>
        <w:t>Haass</w:t>
      </w:r>
      <w:proofErr w:type="spellEnd"/>
      <w:r w:rsidRPr="000F4AFC">
        <w:rPr>
          <w:rFonts w:eastAsiaTheme="majorEastAsia" w:cstheme="majorBidi"/>
          <w:b/>
          <w:iCs/>
          <w:color w:val="FF0000"/>
          <w:sz w:val="16"/>
        </w:rPr>
        <w:t xml:space="preserve"> 19</w:t>
      </w:r>
      <w:r w:rsidRPr="000F4AFC">
        <w:rPr>
          <w:color w:val="FF0000"/>
          <w:sz w:val="16"/>
        </w:rPr>
        <w:t xml:space="preserve"> [RICHARD HAASS is President of the Council on Foreign Relations and the author of A World in Disarray: American Foreign Policy and the Crisis of the Old Order. </w:t>
      </w:r>
      <w:proofErr w:type="gramStart"/>
      <w:r w:rsidRPr="000F4AFC">
        <w:rPr>
          <w:color w:val="FF0000"/>
          <w:sz w:val="16"/>
        </w:rPr>
        <w:t>”How</w:t>
      </w:r>
      <w:proofErr w:type="gramEnd"/>
      <w:r w:rsidRPr="000F4AFC">
        <w:rPr>
          <w:color w:val="FF0000"/>
          <w:sz w:val="16"/>
        </w:rPr>
        <w:t xml:space="preserve"> a World Order Ends”, http://biblio.institutoelcano.org/DOCS/VVidaPolitica/BMarcoPolInter/Haass_HowWorldOrderEnds.pdf] The major </w:t>
      </w:r>
      <w:r w:rsidRPr="000F4AFC">
        <w:rPr>
          <w:rStyle w:val="Emphasis"/>
          <w:color w:val="FF0000"/>
          <w:sz w:val="24"/>
          <w:highlight w:val="green"/>
        </w:rPr>
        <w:t>alternatives</w:t>
      </w:r>
      <w:r w:rsidRPr="000F4AFC">
        <w:rPr>
          <w:rStyle w:val="StyleUnderline"/>
          <w:color w:val="FF0000"/>
          <w:sz w:val="24"/>
          <w:highlight w:val="green"/>
        </w:rPr>
        <w:t xml:space="preserve"> </w:t>
      </w:r>
      <w:r w:rsidRPr="000F4AFC">
        <w:rPr>
          <w:rStyle w:val="StyleUnderline"/>
          <w:color w:val="FF0000"/>
          <w:sz w:val="24"/>
        </w:rPr>
        <w:t xml:space="preserve">to a modernized world order supported by the United States appear </w:t>
      </w:r>
      <w:r w:rsidRPr="000F4AFC">
        <w:rPr>
          <w:rStyle w:val="Emphasis"/>
          <w:color w:val="FF0000"/>
          <w:sz w:val="24"/>
        </w:rPr>
        <w:t>unlikely, unappealing, or both</w:t>
      </w:r>
      <w:r w:rsidRPr="000F4AFC">
        <w:rPr>
          <w:color w:val="FF0000"/>
          <w:sz w:val="16"/>
        </w:rPr>
        <w:t xml:space="preserve">. </w:t>
      </w:r>
      <w:r w:rsidRPr="000F4AFC">
        <w:rPr>
          <w:rStyle w:val="StyleUnderline"/>
          <w:color w:val="FF0000"/>
          <w:sz w:val="24"/>
        </w:rPr>
        <w:t xml:space="preserve">A Chinese-led order, for example, would be an illiberal one, characterized by </w:t>
      </w:r>
      <w:r w:rsidRPr="000F4AFC">
        <w:rPr>
          <w:rStyle w:val="StyleUnderline"/>
          <w:color w:val="FF0000"/>
          <w:sz w:val="24"/>
          <w:highlight w:val="green"/>
        </w:rPr>
        <w:t>authoritarian domestic political systems</w:t>
      </w:r>
      <w:r w:rsidRPr="000F4AFC">
        <w:rPr>
          <w:rStyle w:val="StyleUnderline"/>
          <w:color w:val="FF0000"/>
          <w:sz w:val="24"/>
        </w:rPr>
        <w:t xml:space="preserve"> and statist economies that place a premium on maintaining domestic stability</w:t>
      </w:r>
      <w:r w:rsidRPr="000F4AFC">
        <w:rPr>
          <w:color w:val="FF0000"/>
          <w:sz w:val="16"/>
        </w:rPr>
        <w:t xml:space="preserve">. There would be a </w:t>
      </w:r>
      <w:r w:rsidRPr="000F4AFC">
        <w:rPr>
          <w:rStyle w:val="StyleUnderline"/>
          <w:color w:val="FF0000"/>
          <w:sz w:val="24"/>
          <w:highlight w:val="green"/>
        </w:rPr>
        <w:t xml:space="preserve">return to </w:t>
      </w:r>
      <w:r w:rsidRPr="000F4AFC">
        <w:rPr>
          <w:rStyle w:val="Emphasis"/>
          <w:color w:val="FF0000"/>
          <w:sz w:val="24"/>
          <w:highlight w:val="green"/>
        </w:rPr>
        <w:t>spheres of influence</w:t>
      </w:r>
      <w:r w:rsidRPr="000F4AFC">
        <w:rPr>
          <w:rStyle w:val="StyleUnderline"/>
          <w:color w:val="FF0000"/>
          <w:sz w:val="24"/>
        </w:rPr>
        <w:t xml:space="preserve">, with China attempting to </w:t>
      </w:r>
      <w:proofErr w:type="spellStart"/>
      <w:r w:rsidRPr="000F4AFC">
        <w:rPr>
          <w:rStyle w:val="StyleUnderline"/>
          <w:color w:val="FF0000"/>
          <w:sz w:val="24"/>
        </w:rPr>
        <w:t>domi-nate</w:t>
      </w:r>
      <w:proofErr w:type="spellEnd"/>
      <w:r w:rsidRPr="000F4AFC">
        <w:rPr>
          <w:rStyle w:val="StyleUnderline"/>
          <w:color w:val="FF0000"/>
          <w:sz w:val="24"/>
        </w:rPr>
        <w:t xml:space="preserve"> its region, likely resulting in </w:t>
      </w:r>
      <w:r w:rsidRPr="000F4AFC">
        <w:rPr>
          <w:rStyle w:val="Emphasis"/>
          <w:color w:val="FF0000"/>
          <w:sz w:val="24"/>
          <w:highlight w:val="green"/>
        </w:rPr>
        <w:t>clashes with other regional powers</w:t>
      </w:r>
      <w:r w:rsidRPr="000F4AFC">
        <w:rPr>
          <w:rStyle w:val="StyleUnderline"/>
          <w:color w:val="FF0000"/>
          <w:sz w:val="24"/>
        </w:rPr>
        <w:t xml:space="preserve">, such as India, </w:t>
      </w:r>
      <w:r w:rsidRPr="000F4AFC">
        <w:rPr>
          <w:rStyle w:val="Emphasis"/>
          <w:color w:val="FF0000"/>
          <w:sz w:val="24"/>
        </w:rPr>
        <w:t>Japan</w:t>
      </w:r>
      <w:r w:rsidRPr="000F4AFC">
        <w:rPr>
          <w:rStyle w:val="StyleUnderline"/>
          <w:color w:val="FF0000"/>
          <w:sz w:val="24"/>
        </w:rPr>
        <w:t xml:space="preserve">, and Vietnam, which would probably </w:t>
      </w:r>
      <w:r w:rsidRPr="000F4AFC">
        <w:rPr>
          <w:rStyle w:val="StyleUnderline"/>
          <w:color w:val="FF0000"/>
          <w:sz w:val="24"/>
          <w:highlight w:val="green"/>
        </w:rPr>
        <w:t>build up their conventional or</w:t>
      </w:r>
      <w:r w:rsidRPr="000F4AFC">
        <w:rPr>
          <w:rStyle w:val="StyleUnderline"/>
          <w:color w:val="FF0000"/>
          <w:sz w:val="24"/>
        </w:rPr>
        <w:t xml:space="preserve"> even </w:t>
      </w:r>
      <w:r w:rsidRPr="000F4AFC">
        <w:rPr>
          <w:rStyle w:val="Emphasis"/>
          <w:color w:val="FF0000"/>
          <w:sz w:val="24"/>
          <w:highlight w:val="green"/>
        </w:rPr>
        <w:t>nuclear forces.</w:t>
      </w:r>
      <w:r w:rsidRPr="000F4AFC">
        <w:rPr>
          <w:rStyle w:val="Emphasis"/>
          <w:color w:val="FF0000"/>
          <w:sz w:val="24"/>
        </w:rPr>
        <w:t xml:space="preserve"> </w:t>
      </w:r>
      <w:r w:rsidRPr="000F4AFC">
        <w:rPr>
          <w:rStyle w:val="StyleUnderline"/>
          <w:color w:val="FF0000"/>
          <w:sz w:val="24"/>
        </w:rPr>
        <w:t xml:space="preserve">A new democratic, rules-based order fashioned and </w:t>
      </w:r>
      <w:r w:rsidRPr="000F4AFC">
        <w:rPr>
          <w:rStyle w:val="StyleUnderline"/>
          <w:color w:val="FF0000"/>
          <w:sz w:val="24"/>
          <w:highlight w:val="green"/>
        </w:rPr>
        <w:t>led by medium powers</w:t>
      </w:r>
      <w:r w:rsidRPr="000F4AFC">
        <w:rPr>
          <w:rStyle w:val="StyleUnderline"/>
          <w:color w:val="FF0000"/>
          <w:sz w:val="24"/>
        </w:rPr>
        <w:t xml:space="preserve"> in Europe and Asia, as well as Canada, however attractive a concept, would simply </w:t>
      </w:r>
      <w:r w:rsidRPr="000F4AFC">
        <w:rPr>
          <w:rStyle w:val="Emphasis"/>
          <w:color w:val="FF0000"/>
          <w:sz w:val="24"/>
        </w:rPr>
        <w:t>lack the military capacity and domestic political will to get very far</w:t>
      </w:r>
      <w:r w:rsidRPr="000F4AFC">
        <w:rPr>
          <w:color w:val="FF0000"/>
          <w:sz w:val="16"/>
        </w:rPr>
        <w:t xml:space="preserve">. A more </w:t>
      </w:r>
      <w:r w:rsidRPr="000F4AFC">
        <w:rPr>
          <w:rStyle w:val="StyleUnderline"/>
          <w:color w:val="FF0000"/>
          <w:sz w:val="24"/>
        </w:rPr>
        <w:t xml:space="preserve">likely </w:t>
      </w:r>
      <w:r w:rsidRPr="000F4AFC">
        <w:rPr>
          <w:rStyle w:val="StyleUnderline"/>
          <w:color w:val="FF0000"/>
          <w:sz w:val="24"/>
          <w:highlight w:val="green"/>
        </w:rPr>
        <w:t xml:space="preserve">alternative is a world with </w:t>
      </w:r>
      <w:r w:rsidRPr="000F4AFC">
        <w:rPr>
          <w:rStyle w:val="Emphasis"/>
          <w:color w:val="FF0000"/>
          <w:sz w:val="24"/>
          <w:highlight w:val="green"/>
        </w:rPr>
        <w:t>little order</w:t>
      </w:r>
      <w:r w:rsidRPr="000F4AFC">
        <w:rPr>
          <w:rStyle w:val="Emphasis"/>
          <w:color w:val="FF0000"/>
          <w:sz w:val="24"/>
        </w:rPr>
        <w:t>—</w:t>
      </w:r>
      <w:r w:rsidRPr="000F4AFC">
        <w:rPr>
          <w:rStyle w:val="Emphasis"/>
          <w:color w:val="FF0000"/>
          <w:sz w:val="24"/>
          <w:highlight w:val="green"/>
        </w:rPr>
        <w:t>a world of deep</w:t>
      </w:r>
      <w:r w:rsidRPr="000F4AFC">
        <w:rPr>
          <w:rStyle w:val="Emphasis"/>
          <w:color w:val="FF0000"/>
          <w:sz w:val="24"/>
        </w:rPr>
        <w:t xml:space="preserve">er </w:t>
      </w:r>
      <w:r w:rsidRPr="000F4AFC">
        <w:rPr>
          <w:rStyle w:val="Emphasis"/>
          <w:color w:val="FF0000"/>
          <w:sz w:val="24"/>
          <w:highlight w:val="green"/>
        </w:rPr>
        <w:t>disarray</w:t>
      </w:r>
      <w:r w:rsidRPr="000F4AFC">
        <w:rPr>
          <w:color w:val="FF0000"/>
          <w:sz w:val="16"/>
        </w:rPr>
        <w:t xml:space="preserve">. </w:t>
      </w:r>
      <w:r w:rsidRPr="000F4AFC">
        <w:rPr>
          <w:rStyle w:val="StyleUnderline"/>
          <w:color w:val="FF0000"/>
          <w:sz w:val="24"/>
        </w:rPr>
        <w:t xml:space="preserve">Protectionism, </w:t>
      </w:r>
      <w:r w:rsidRPr="000F4AFC">
        <w:rPr>
          <w:rStyle w:val="Emphasis"/>
          <w:color w:val="FF0000"/>
          <w:sz w:val="24"/>
          <w:highlight w:val="green"/>
        </w:rPr>
        <w:t>nationalism</w:t>
      </w:r>
      <w:r w:rsidRPr="000F4AFC">
        <w:rPr>
          <w:rStyle w:val="StyleUnderline"/>
          <w:color w:val="FF0000"/>
          <w:sz w:val="24"/>
          <w:highlight w:val="green"/>
        </w:rPr>
        <w:t xml:space="preserve">, and </w:t>
      </w:r>
      <w:r w:rsidRPr="000F4AFC">
        <w:rPr>
          <w:rStyle w:val="Emphasis"/>
          <w:color w:val="FF0000"/>
          <w:sz w:val="24"/>
          <w:highlight w:val="green"/>
        </w:rPr>
        <w:t>populism</w:t>
      </w:r>
      <w:r w:rsidRPr="000F4AFC">
        <w:rPr>
          <w:rStyle w:val="StyleUnderline"/>
          <w:color w:val="FF0000"/>
          <w:sz w:val="24"/>
          <w:highlight w:val="green"/>
        </w:rPr>
        <w:t xml:space="preserve"> would gai</w:t>
      </w:r>
      <w:r w:rsidRPr="000F4AFC">
        <w:rPr>
          <w:rStyle w:val="StyleUnderline"/>
          <w:color w:val="FF0000"/>
          <w:sz w:val="24"/>
        </w:rPr>
        <w:t xml:space="preserve">n, and </w:t>
      </w:r>
      <w:r w:rsidRPr="000F4AFC">
        <w:rPr>
          <w:rStyle w:val="StyleUnderline"/>
          <w:color w:val="FF0000"/>
          <w:sz w:val="24"/>
        </w:rPr>
        <w:lastRenderedPageBreak/>
        <w:t>democracy would lose</w:t>
      </w:r>
      <w:r w:rsidRPr="000F4AFC">
        <w:rPr>
          <w:color w:val="FF0000"/>
          <w:sz w:val="16"/>
        </w:rPr>
        <w:t xml:space="preserve">. </w:t>
      </w:r>
      <w:r w:rsidRPr="000F4AFC">
        <w:rPr>
          <w:rStyle w:val="StyleUnderline"/>
          <w:color w:val="FF0000"/>
          <w:sz w:val="24"/>
          <w:highlight w:val="green"/>
        </w:rPr>
        <w:t>Conflict</w:t>
      </w:r>
      <w:r w:rsidRPr="000F4AFC">
        <w:rPr>
          <w:rStyle w:val="StyleUnderline"/>
          <w:color w:val="FF0000"/>
          <w:sz w:val="24"/>
        </w:rPr>
        <w:t xml:space="preserve"> within and across borders would become </w:t>
      </w:r>
      <w:r w:rsidRPr="000F4AFC">
        <w:rPr>
          <w:rStyle w:val="StyleUnderline"/>
          <w:color w:val="FF0000"/>
          <w:sz w:val="24"/>
          <w:highlight w:val="green"/>
        </w:rPr>
        <w:t>more comm</w:t>
      </w:r>
      <w:r w:rsidRPr="000F4AFC">
        <w:rPr>
          <w:rStyle w:val="StyleUnderline"/>
          <w:color w:val="FF0000"/>
          <w:sz w:val="24"/>
        </w:rPr>
        <w:t xml:space="preserve">on, and </w:t>
      </w:r>
      <w:r w:rsidRPr="000F4AFC">
        <w:rPr>
          <w:rStyle w:val="Emphasis"/>
          <w:color w:val="FF0000"/>
          <w:sz w:val="24"/>
          <w:highlight w:val="green"/>
        </w:rPr>
        <w:t>rivalry between great powers would increase.</w:t>
      </w:r>
      <w:r w:rsidRPr="000F4AFC">
        <w:rPr>
          <w:rStyle w:val="Emphasis"/>
          <w:color w:val="FF0000"/>
          <w:sz w:val="24"/>
        </w:rPr>
        <w:t xml:space="preserve"> </w:t>
      </w:r>
      <w:r w:rsidRPr="000F4AFC">
        <w:rPr>
          <w:color w:val="FF0000"/>
          <w:sz w:val="16"/>
        </w:rPr>
        <w:t xml:space="preserve">Cooperation on global challenges would be all but precluded. If this picture sounds familiar, that is because it increasingly corresponds to the world of today. The </w:t>
      </w:r>
      <w:r w:rsidRPr="000F4AFC">
        <w:rPr>
          <w:rStyle w:val="StyleUnderline"/>
          <w:color w:val="FF0000"/>
          <w:sz w:val="24"/>
          <w:highlight w:val="green"/>
        </w:rPr>
        <w:t>deterioration of a world order</w:t>
      </w:r>
      <w:r w:rsidRPr="000F4AFC">
        <w:rPr>
          <w:rStyle w:val="StyleUnderline"/>
          <w:color w:val="FF0000"/>
          <w:sz w:val="24"/>
        </w:rPr>
        <w:t xml:space="preserve"> can </w:t>
      </w:r>
      <w:r w:rsidRPr="000F4AFC">
        <w:rPr>
          <w:rStyle w:val="StyleUnderline"/>
          <w:color w:val="FF0000"/>
          <w:sz w:val="24"/>
          <w:highlight w:val="green"/>
        </w:rPr>
        <w:t xml:space="preserve">set in motion trends that spell </w:t>
      </w:r>
      <w:r w:rsidRPr="000F4AFC">
        <w:rPr>
          <w:rStyle w:val="Emphasis"/>
          <w:color w:val="FF0000"/>
          <w:sz w:val="24"/>
          <w:highlight w:val="green"/>
        </w:rPr>
        <w:t>catastrophe</w:t>
      </w:r>
      <w:r w:rsidRPr="000F4AFC">
        <w:rPr>
          <w:color w:val="FF0000"/>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0F4AFC">
        <w:rPr>
          <w:rStyle w:val="StyleUnderline"/>
          <w:color w:val="FF0000"/>
          <w:sz w:val="24"/>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0F4AFC">
        <w:rPr>
          <w:color w:val="FF0000"/>
          <w:sz w:val="16"/>
        </w:rPr>
        <w:t>.</w:t>
      </w:r>
    </w:p>
    <w:p w14:paraId="6C6E449B" w14:textId="1B31D16E" w:rsidR="00CF5B91" w:rsidRDefault="00CF5B91" w:rsidP="002814A4">
      <w:pPr>
        <w:pStyle w:val="Heading2"/>
      </w:pPr>
      <w:r>
        <w:lastRenderedPageBreak/>
        <w:t>3</w:t>
      </w:r>
    </w:p>
    <w:p w14:paraId="5CD08731" w14:textId="77777777" w:rsidR="00CF5B91" w:rsidRPr="00FB5463" w:rsidRDefault="00CF5B91" w:rsidP="00CF5B91">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46DF4076" w14:textId="77777777" w:rsidR="00CF5B91" w:rsidRPr="00FB5463" w:rsidRDefault="00CF5B91" w:rsidP="00CF5B91">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7DB8CAA7" w14:textId="77777777" w:rsidR="00CF5B91" w:rsidRDefault="00CF5B91" w:rsidP="00CF5B91">
      <w:pPr>
        <w:rPr>
          <w:sz w:val="16"/>
        </w:rPr>
      </w:pPr>
      <w:r w:rsidRPr="00FB5463">
        <w:rPr>
          <w:sz w:val="16"/>
        </w:rPr>
        <w:t xml:space="preserve">The </w:t>
      </w:r>
      <w:r w:rsidRPr="00DD38AD">
        <w:rPr>
          <w:rStyle w:val="StyleUnderline"/>
          <w:highlight w:val="cyan"/>
        </w:rPr>
        <w:t>biotech</w:t>
      </w:r>
      <w:r w:rsidRPr="00DD38AD">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DD38AD">
        <w:rPr>
          <w:rStyle w:val="StyleUnderline"/>
          <w:highlight w:val="cyan"/>
        </w:rPr>
        <w:t>advances</w:t>
      </w:r>
      <w:r w:rsidRPr="00DD38AD">
        <w:rPr>
          <w:b/>
          <w:bCs/>
          <w:sz w:val="16"/>
          <w:highlight w:val="cyan"/>
        </w:rPr>
        <w:t xml:space="preserve"> </w:t>
      </w:r>
      <w:r w:rsidRPr="00483C44">
        <w:rPr>
          <w:rStyle w:val="StyleUnderline"/>
        </w:rPr>
        <w:t xml:space="preserve">towards </w:t>
      </w:r>
      <w:r w:rsidRPr="00DD38AD">
        <w:rPr>
          <w:rStyle w:val="StyleUnderline"/>
          <w:highlight w:val="cyan"/>
        </w:rPr>
        <w:t xml:space="preserve">climate </w:t>
      </w:r>
      <w:r w:rsidRPr="00483C44">
        <w:rPr>
          <w:rStyle w:val="StyleUnderline"/>
        </w:rPr>
        <w:t xml:space="preserve">change </w:t>
      </w:r>
      <w:r w:rsidRPr="00DD38AD">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DD38AD">
        <w:rPr>
          <w:rStyle w:val="StyleUnderline"/>
          <w:highlight w:val="cyan"/>
        </w:rPr>
        <w:t xml:space="preserve">If </w:t>
      </w:r>
      <w:r w:rsidRPr="00483C44">
        <w:rPr>
          <w:rStyle w:val="StyleUnderline"/>
        </w:rPr>
        <w:t xml:space="preserve">an IP </w:t>
      </w:r>
      <w:r w:rsidRPr="00DD38AD">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DD38AD">
        <w:rPr>
          <w:rStyle w:val="StyleUnderline"/>
          <w:highlight w:val="cyan"/>
        </w:rPr>
        <w:t>necessary</w:t>
      </w:r>
      <w:r w:rsidRPr="00DD38AD">
        <w:rPr>
          <w:sz w:val="16"/>
          <w:highlight w:val="cyan"/>
        </w:rPr>
        <w:t xml:space="preserve"> </w:t>
      </w:r>
      <w:r w:rsidRPr="00483C44">
        <w:rPr>
          <w:rStyle w:val="StyleUnderline"/>
        </w:rPr>
        <w:t>to solve</w:t>
      </w:r>
      <w:r w:rsidRPr="00483C44">
        <w:rPr>
          <w:sz w:val="16"/>
        </w:rPr>
        <w:t xml:space="preserve"> the </w:t>
      </w:r>
      <w:r w:rsidRPr="00483C44">
        <w:rPr>
          <w:rStyle w:val="StyleUnderline"/>
        </w:rPr>
        <w:t>COVID</w:t>
      </w:r>
      <w:r w:rsidRPr="00FB5463">
        <w:rPr>
          <w:sz w:val="16"/>
        </w:rPr>
        <w:t xml:space="preserve">-19 global health crisis (and of course </w:t>
      </w:r>
      <w:hyperlink r:id="rId13"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83C44">
        <w:rPr>
          <w:rStyle w:val="StyleUnderline"/>
          <w:highlight w:val="cyan"/>
        </w:rPr>
        <w:t>Administration</w:t>
      </w:r>
      <w:r w:rsidRPr="00483C44">
        <w:rPr>
          <w:rStyle w:val="StyleUnderline"/>
        </w:rPr>
        <w:t xml:space="preserve"> </w:t>
      </w:r>
      <w:r w:rsidRPr="00DD38AD">
        <w:rPr>
          <w:rStyle w:val="StyleUnderline"/>
          <w:highlight w:val="cyan"/>
        </w:rPr>
        <w:t>will</w:t>
      </w:r>
      <w:r w:rsidRPr="00DD38AD">
        <w:rPr>
          <w:sz w:val="16"/>
          <w:highlight w:val="cyan"/>
        </w:rPr>
        <w:t xml:space="preserve"> </w:t>
      </w:r>
      <w:r w:rsidRPr="00FB5463">
        <w:rPr>
          <w:sz w:val="16"/>
        </w:rPr>
        <w:t xml:space="preserve">not </w:t>
      </w:r>
      <w:r w:rsidRPr="00DD38AD">
        <w:rPr>
          <w:rStyle w:val="StyleUnderline"/>
          <w:highlight w:val="cyan"/>
        </w:rPr>
        <w:t>apply</w:t>
      </w:r>
      <w:r w:rsidRPr="00DD38AD">
        <w:rPr>
          <w:sz w:val="16"/>
          <w:highlight w:val="cyan"/>
        </w:rPr>
        <w:t xml:space="preserve"> </w:t>
      </w:r>
      <w:r w:rsidRPr="00FB5463">
        <w:rPr>
          <w:sz w:val="16"/>
        </w:rPr>
        <w:t xml:space="preserve">the </w:t>
      </w:r>
      <w:r w:rsidRPr="00DD38AD">
        <w:rPr>
          <w:rStyle w:val="StyleUnderline"/>
          <w:highlight w:val="cyan"/>
        </w:rPr>
        <w:t>same logic to</w:t>
      </w:r>
      <w:r w:rsidRPr="00DD38AD">
        <w:rPr>
          <w:sz w:val="16"/>
          <w:highlight w:val="cyan"/>
        </w:rPr>
        <w:t xml:space="preserve"> </w:t>
      </w:r>
      <w:r w:rsidRPr="00FB5463">
        <w:rPr>
          <w:sz w:val="16"/>
        </w:rPr>
        <w:t xml:space="preserve">the </w:t>
      </w:r>
      <w:r w:rsidRPr="00DD38AD">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4"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483C44">
        <w:rPr>
          <w:sz w:val="16"/>
        </w:rPr>
        <w:t>manner in which</w:t>
      </w:r>
      <w:proofErr w:type="gramEnd"/>
      <w:r w:rsidRPr="00483C44">
        <w:rPr>
          <w:sz w:val="16"/>
        </w:rPr>
        <w:t xml:space="preserve">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w:t>
      </w:r>
      <w:proofErr w:type="gramStart"/>
      <w:r w:rsidRPr="00483C44">
        <w:rPr>
          <w:sz w:val="16"/>
        </w:rPr>
        <w:t>in order to</w:t>
      </w:r>
      <w:proofErr w:type="gramEnd"/>
      <w:r w:rsidRPr="00483C44">
        <w:rPr>
          <w:sz w:val="16"/>
        </w:rPr>
        <w:t xml:space="preserve">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DD38AD">
        <w:rPr>
          <w:rStyle w:val="StyleUnderline"/>
          <w:highlight w:val="cyan"/>
        </w:rPr>
        <w:t>context</w:t>
      </w:r>
      <w:r w:rsidRPr="00DD38AD">
        <w:rPr>
          <w:sz w:val="16"/>
          <w:highlight w:val="cyan"/>
        </w:rPr>
        <w:t xml:space="preserve"> </w:t>
      </w:r>
      <w:r w:rsidRPr="00DD38AD">
        <w:rPr>
          <w:rStyle w:val="StyleUnderline"/>
          <w:highlight w:val="cyan"/>
        </w:rPr>
        <w:t>of</w:t>
      </w:r>
      <w:r w:rsidRPr="00DD38AD">
        <w:rPr>
          <w:sz w:val="16"/>
          <w:highlight w:val="cyan"/>
        </w:rPr>
        <w:t xml:space="preserve"> </w:t>
      </w:r>
      <w:r w:rsidRPr="00DD38AD">
        <w:rPr>
          <w:rStyle w:val="StyleUnderline"/>
          <w:highlight w:val="cyan"/>
        </w:rPr>
        <w:t>climate change</w:t>
      </w:r>
      <w:r w:rsidRPr="00FB5463">
        <w:rPr>
          <w:sz w:val="16"/>
        </w:rPr>
        <w:t xml:space="preserve">, the idea would be that </w:t>
      </w:r>
      <w:r w:rsidRPr="00DD38AD">
        <w:rPr>
          <w:rStyle w:val="StyleUnderline"/>
          <w:highlight w:val="cyan"/>
        </w:rPr>
        <w:t>companies</w:t>
      </w:r>
      <w:r w:rsidRPr="00DD38AD">
        <w:rPr>
          <w:sz w:val="16"/>
          <w:highlight w:val="cyan"/>
        </w:rPr>
        <w:t xml:space="preserve"> </w:t>
      </w:r>
      <w:r w:rsidRPr="00483C44">
        <w:rPr>
          <w:rStyle w:val="StyleUnderline"/>
        </w:rPr>
        <w:t xml:space="preserve">who </w:t>
      </w:r>
      <w:r w:rsidRPr="00DD38AD">
        <w:rPr>
          <w:rStyle w:val="StyleUnderline"/>
          <w:highlight w:val="cyan"/>
        </w:rPr>
        <w:t>develop</w:t>
      </w:r>
      <w:r w:rsidRPr="00DD38AD">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83C44">
        <w:rPr>
          <w:rStyle w:val="StyleUnderline"/>
          <w:highlight w:val="cyan"/>
        </w:rPr>
        <w:t>technologies</w:t>
      </w:r>
      <w:r w:rsidRPr="00483C44">
        <w:rPr>
          <w:rStyle w:val="StyleUnderline"/>
        </w:rPr>
        <w:t xml:space="preserve"> and sustainable biomass</w:t>
      </w:r>
      <w:r w:rsidRPr="00601C82">
        <w:rPr>
          <w:b/>
          <w:bCs/>
          <w:sz w:val="16"/>
        </w:rPr>
        <w:t xml:space="preserve">, </w:t>
      </w:r>
      <w:r w:rsidRPr="00DD38AD">
        <w:rPr>
          <w:rStyle w:val="StyleUnderline"/>
          <w:highlight w:val="cyan"/>
        </w:rPr>
        <w:t xml:space="preserve">reducing </w:t>
      </w:r>
      <w:r w:rsidRPr="00483C44">
        <w:rPr>
          <w:rStyle w:val="StyleUnderline"/>
        </w:rPr>
        <w:t xml:space="preserve">greenhouse </w:t>
      </w:r>
      <w:r w:rsidRPr="00DD38AD">
        <w:rPr>
          <w:rStyle w:val="StyleUnderline"/>
          <w:highlight w:val="cyan"/>
        </w:rPr>
        <w:t>gases</w:t>
      </w:r>
      <w:r w:rsidRPr="00DD38AD">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DD38AD">
        <w:rPr>
          <w:rStyle w:val="StyleUnderline"/>
          <w:highlight w:val="cyan"/>
        </w:rPr>
        <w:t>capturing</w:t>
      </w:r>
      <w:r w:rsidRPr="00DD38AD">
        <w:rPr>
          <w:sz w:val="16"/>
          <w:highlight w:val="cyan"/>
        </w:rPr>
        <w:t xml:space="preserve"> </w:t>
      </w:r>
      <w:r w:rsidRPr="00FB5463">
        <w:rPr>
          <w:sz w:val="16"/>
        </w:rPr>
        <w:t xml:space="preserve">and sequestering </w:t>
      </w:r>
      <w:r w:rsidRPr="00DD38AD">
        <w:rPr>
          <w:rStyle w:val="StyleUnderline"/>
          <w:highlight w:val="cyan"/>
        </w:rPr>
        <w:t>carbon</w:t>
      </w:r>
      <w:r w:rsidRPr="00DD38AD">
        <w:rPr>
          <w:sz w:val="16"/>
          <w:highlight w:val="cyan"/>
        </w:rPr>
        <w:t xml:space="preserve"> </w:t>
      </w:r>
      <w:r w:rsidRPr="00FB5463">
        <w:rPr>
          <w:sz w:val="16"/>
        </w:rPr>
        <w:t xml:space="preserve">in soil and products, and more, </w:t>
      </w:r>
      <w:r w:rsidRPr="00483C44">
        <w:rPr>
          <w:rStyle w:val="StyleUnderline"/>
        </w:rPr>
        <w:t xml:space="preserve">would be </w:t>
      </w:r>
      <w:r w:rsidRPr="00DD38AD">
        <w:rPr>
          <w:rStyle w:val="StyleUnderline"/>
          <w:highlight w:val="cyan"/>
        </w:rPr>
        <w:t xml:space="preserve">required to turn over </w:t>
      </w:r>
      <w:r w:rsidRPr="00483C44">
        <w:rPr>
          <w:rStyle w:val="StyleUnderline"/>
        </w:rPr>
        <w:t xml:space="preserve">their </w:t>
      </w:r>
      <w:r w:rsidRPr="00DD38AD">
        <w:rPr>
          <w:rStyle w:val="StyleUnderline"/>
          <w:highlight w:val="cyan"/>
        </w:rPr>
        <w:t>proprietary</w:t>
      </w:r>
      <w:r w:rsidRPr="00DD38AD">
        <w:rPr>
          <w:b/>
          <w:bCs/>
          <w:sz w:val="16"/>
          <w:highlight w:val="cyan"/>
        </w:rPr>
        <w:t xml:space="preserve"> </w:t>
      </w:r>
      <w:r w:rsidRPr="00DD38AD">
        <w:rPr>
          <w:rStyle w:val="StyleUnderline"/>
          <w:highlight w:val="cyan"/>
        </w:rPr>
        <w:t>know-how</w:t>
      </w:r>
      <w:r w:rsidRPr="00DD38AD">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83C44">
        <w:rPr>
          <w:rStyle w:val="StyleUnderline"/>
          <w:highlight w:val="cyan"/>
        </w:rPr>
        <w:t>suggestion alone</w:t>
      </w:r>
      <w:r w:rsidRPr="00483C44">
        <w:rPr>
          <w:rStyle w:val="StyleUnderline"/>
        </w:rPr>
        <w:t xml:space="preserve"> could be </w:t>
      </w:r>
      <w:r w:rsidRPr="00483C44">
        <w:rPr>
          <w:rStyle w:val="StyleUnderline"/>
          <w:highlight w:val="cyan"/>
        </w:rPr>
        <w:t>devastating</w:t>
      </w:r>
      <w:r w:rsidRPr="00483C44">
        <w:rPr>
          <w:rStyle w:val="StyleUnderline"/>
        </w:rPr>
        <w:t xml:space="preserve"> to voluntary international</w:t>
      </w:r>
      <w:r w:rsidRPr="00483C44">
        <w:rPr>
          <w:b/>
          <w:bCs/>
          <w:sz w:val="16"/>
        </w:rPr>
        <w:t xml:space="preserve"> </w:t>
      </w:r>
      <w:r w:rsidRPr="00483C44">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w:t>
      </w:r>
      <w:r w:rsidRPr="00FB5463">
        <w:rPr>
          <w:sz w:val="16"/>
        </w:rPr>
        <w:lastRenderedPageBreak/>
        <w:t xml:space="preserve">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5"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83C44">
        <w:rPr>
          <w:rStyle w:val="StyleUnderline"/>
          <w:highlight w:val="cyan"/>
        </w:rPr>
        <w:t>investors</w:t>
      </w:r>
      <w:r w:rsidRPr="00483C44">
        <w:rPr>
          <w:rStyle w:val="StyleUnderline"/>
        </w:rPr>
        <w:t xml:space="preserve"> </w:t>
      </w:r>
      <w:r w:rsidRPr="00483C44">
        <w:rPr>
          <w:rStyle w:val="StyleUnderline"/>
          <w:highlight w:val="cyan"/>
        </w:rPr>
        <w:t>cannot be confident</w:t>
      </w:r>
      <w:r w:rsidRPr="00483C44">
        <w:rPr>
          <w:rStyle w:val="StyleUnderline"/>
        </w:rPr>
        <w:t xml:space="preserve"> that </w:t>
      </w:r>
      <w:r w:rsidRPr="00483C44">
        <w:rPr>
          <w:rStyle w:val="StyleUnderline"/>
          <w:highlight w:val="cyan"/>
        </w:rPr>
        <w:t>IP</w:t>
      </w:r>
      <w:r w:rsidRPr="00483C44">
        <w:rPr>
          <w:rStyle w:val="StyleUnderline"/>
        </w:rPr>
        <w:t xml:space="preserve"> will be </w:t>
      </w:r>
      <w:r w:rsidRPr="00483C44">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83C44">
        <w:rPr>
          <w:rStyle w:val="StyleUnderline"/>
          <w:highlight w:val="cyan"/>
        </w:rPr>
        <w:t>unlikely they will</w:t>
      </w:r>
      <w:r w:rsidRPr="00483C44">
        <w:rPr>
          <w:sz w:val="16"/>
        </w:rPr>
        <w:t xml:space="preserve"> continue to </w:t>
      </w:r>
      <w:r w:rsidRPr="00483C44">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35435610" w14:textId="77777777" w:rsidR="00CF5B91" w:rsidRPr="008C74CB" w:rsidRDefault="00CF5B91" w:rsidP="00CF5B91">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73498524" w14:textId="77777777" w:rsidR="00CF5B91" w:rsidRPr="008C74CB" w:rsidRDefault="00CF5B91" w:rsidP="00CF5B91">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16" w:history="1">
        <w:r w:rsidRPr="008C74CB">
          <w:rPr>
            <w:color w:val="000000" w:themeColor="text1"/>
          </w:rPr>
          <w:t>https://www.livescience.com/65633-climate-change-dooms-humans-by-2050.html</w:t>
        </w:r>
      </w:hyperlink>
      <w:r w:rsidRPr="008C74CB">
        <w:rPr>
          <w:color w:val="000000" w:themeColor="text1"/>
        </w:rPr>
        <w:t xml:space="preserve"> Justin</w:t>
      </w:r>
    </w:p>
    <w:p w14:paraId="6685B468" w14:textId="77777777" w:rsidR="00CF5B91" w:rsidRPr="008C74CB" w:rsidRDefault="00CF5B91" w:rsidP="00CF5B91">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8C74CB">
        <w:rPr>
          <w:color w:val="000000" w:themeColor="text1"/>
          <w:highlight w:val="green"/>
          <w:u w:val="single"/>
        </w:rPr>
        <w:t>models</w:t>
      </w:r>
      <w:r w:rsidRPr="0041591F">
        <w:rPr>
          <w:color w:val="000000" w:themeColor="text1"/>
          <w:sz w:val="12"/>
          <w:szCs w:val="12"/>
        </w:rPr>
        <w:t xml:space="preserve"> — like the one that the </w:t>
      </w:r>
      <w:hyperlink r:id="rId17"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8C74CB">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8C74CB">
        <w:rPr>
          <w:b/>
          <w:bCs/>
          <w:color w:val="000000" w:themeColor="text1"/>
          <w:highlight w:val="green"/>
          <w:u w:val="single"/>
        </w:rPr>
        <w:t xml:space="preserve">interlinked </w:t>
      </w:r>
      <w:r w:rsidRPr="008C74CB">
        <w:rPr>
          <w:b/>
          <w:bCs/>
          <w:color w:val="000000" w:themeColor="text1"/>
          <w:u w:val="single"/>
        </w:rPr>
        <w:t xml:space="preserve">geological </w:t>
      </w:r>
      <w:r w:rsidRPr="008C74CB">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8C74CB">
        <w:rPr>
          <w:color w:val="000000" w:themeColor="text1"/>
          <w:highlight w:val="green"/>
          <w:u w:val="single"/>
        </w:rPr>
        <w:t>governments</w:t>
      </w:r>
      <w:r w:rsidRPr="008C74CB">
        <w:rPr>
          <w:color w:val="000000" w:themeColor="text1"/>
          <w:u w:val="single"/>
        </w:rPr>
        <w:t xml:space="preserve"> "politely </w:t>
      </w:r>
      <w:r w:rsidRPr="008C74CB">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8C74CB">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8C74CB">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8"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8C74CB">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8C74CB">
        <w:rPr>
          <w:color w:val="000000" w:themeColor="text1"/>
          <w:highlight w:val="green"/>
          <w:u w:val="single"/>
        </w:rPr>
        <w:t>Thirty-five percent of</w:t>
      </w:r>
      <w:r w:rsidRPr="008C74CB">
        <w:rPr>
          <w:color w:val="000000" w:themeColor="text1"/>
          <w:u w:val="single"/>
        </w:rPr>
        <w:t xml:space="preserve"> the global </w:t>
      </w:r>
      <w:r w:rsidRPr="008C74CB">
        <w:rPr>
          <w:color w:val="000000" w:themeColor="text1"/>
          <w:highlight w:val="green"/>
          <w:u w:val="single"/>
        </w:rPr>
        <w:t>land</w:t>
      </w:r>
      <w:r w:rsidRPr="008C74CB">
        <w:rPr>
          <w:color w:val="000000" w:themeColor="text1"/>
          <w:u w:val="single"/>
        </w:rPr>
        <w:t xml:space="preserve"> area, </w:t>
      </w:r>
      <w:r w:rsidRPr="008C74CB">
        <w:rPr>
          <w:color w:val="000000" w:themeColor="text1"/>
          <w:highlight w:val="green"/>
          <w:u w:val="single"/>
        </w:rPr>
        <w:t xml:space="preserve">and </w:t>
      </w:r>
      <w:r w:rsidRPr="008C74CB">
        <w:rPr>
          <w:b/>
          <w:bCs/>
          <w:color w:val="000000" w:themeColor="text1"/>
          <w:highlight w:val="green"/>
          <w:u w:val="single"/>
        </w:rPr>
        <w:t xml:space="preserve">55 percent of </w:t>
      </w:r>
      <w:r w:rsidRPr="008C74CB">
        <w:rPr>
          <w:b/>
          <w:bCs/>
          <w:color w:val="000000" w:themeColor="text1"/>
          <w:u w:val="single"/>
        </w:rPr>
        <w:t xml:space="preserve">the global </w:t>
      </w:r>
      <w:r w:rsidRPr="008C74CB">
        <w:rPr>
          <w:b/>
          <w:bCs/>
          <w:color w:val="000000" w:themeColor="text1"/>
          <w:highlight w:val="green"/>
          <w:u w:val="single"/>
        </w:rPr>
        <w:t>population</w:t>
      </w:r>
      <w:r w:rsidRPr="008C74CB">
        <w:rPr>
          <w:b/>
          <w:bCs/>
          <w:color w:val="000000" w:themeColor="text1"/>
          <w:u w:val="single"/>
        </w:rPr>
        <w:t xml:space="preserve">, are </w:t>
      </w:r>
      <w:r w:rsidRPr="008C74CB">
        <w:rPr>
          <w:b/>
          <w:bCs/>
          <w:color w:val="000000" w:themeColor="text1"/>
          <w:highlight w:val="green"/>
          <w:u w:val="single"/>
        </w:rPr>
        <w:t>subject to</w:t>
      </w:r>
      <w:r w:rsidRPr="008C74CB">
        <w:rPr>
          <w:b/>
          <w:bCs/>
          <w:color w:val="000000" w:themeColor="text1"/>
          <w:u w:val="single"/>
        </w:rPr>
        <w:t xml:space="preserve"> more than 20 days a year of </w:t>
      </w:r>
      <w:hyperlink r:id="rId19" w:history="1">
        <w:r w:rsidRPr="008C74CB">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8C74CB">
        <w:rPr>
          <w:color w:val="000000" w:themeColor="text1"/>
          <w:highlight w:val="green"/>
          <w:u w:val="single"/>
        </w:rPr>
        <w:t>droughts, floods and wildfires</w:t>
      </w:r>
      <w:r w:rsidRPr="008C74CB">
        <w:rPr>
          <w:color w:val="000000" w:themeColor="text1"/>
          <w:u w:val="single"/>
        </w:rPr>
        <w:t xml:space="preserve"> regularly </w:t>
      </w:r>
      <w:r w:rsidRPr="008C74CB">
        <w:rPr>
          <w:color w:val="000000" w:themeColor="text1"/>
          <w:highlight w:val="green"/>
          <w:u w:val="single"/>
        </w:rPr>
        <w:t>ravage the land</w:t>
      </w:r>
      <w:r w:rsidRPr="008C74CB">
        <w:rPr>
          <w:color w:val="000000" w:themeColor="text1"/>
          <w:u w:val="single"/>
        </w:rPr>
        <w:t xml:space="preserve">. Nearly </w:t>
      </w:r>
      <w:r w:rsidRPr="008C74CB">
        <w:rPr>
          <w:b/>
          <w:bCs/>
          <w:color w:val="000000" w:themeColor="text1"/>
          <w:highlight w:val="green"/>
          <w:u w:val="single"/>
        </w:rPr>
        <w:t xml:space="preserve">one-third </w:t>
      </w:r>
      <w:r w:rsidRPr="008C74CB">
        <w:rPr>
          <w:b/>
          <w:bCs/>
          <w:color w:val="000000" w:themeColor="text1"/>
          <w:u w:val="single"/>
        </w:rPr>
        <w:t xml:space="preserve">of the world's land surface </w:t>
      </w:r>
      <w:r w:rsidRPr="008C74CB">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8C74CB">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8C74CB">
        <w:rPr>
          <w:color w:val="000000" w:themeColor="text1"/>
          <w:highlight w:val="green"/>
          <w:u w:val="single"/>
        </w:rPr>
        <w:t>destroying</w:t>
      </w:r>
      <w:r w:rsidRPr="008C74CB">
        <w:rPr>
          <w:color w:val="000000" w:themeColor="text1"/>
          <w:u w:val="single"/>
        </w:rPr>
        <w:t xml:space="preserve"> the region's </w:t>
      </w:r>
      <w:proofErr w:type="gramStart"/>
      <w:r w:rsidRPr="008C74CB">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8C74CB">
        <w:rPr>
          <w:color w:val="000000" w:themeColor="text1"/>
          <w:highlight w:val="green"/>
          <w:u w:val="single"/>
        </w:rPr>
        <w:t>turning</w:t>
      </w:r>
      <w:r w:rsidRPr="008C74CB">
        <w:rPr>
          <w:color w:val="000000" w:themeColor="text1"/>
          <w:u w:val="single"/>
        </w:rPr>
        <w:t xml:space="preserve"> more than </w:t>
      </w:r>
      <w:r w:rsidRPr="008C74CB">
        <w:rPr>
          <w:color w:val="000000" w:themeColor="text1"/>
          <w:highlight w:val="green"/>
          <w:u w:val="single"/>
        </w:rPr>
        <w:t>1 bil</w:t>
      </w:r>
      <w:r w:rsidRPr="008C74CB">
        <w:rPr>
          <w:color w:val="000000" w:themeColor="text1"/>
          <w:u w:val="single"/>
        </w:rPr>
        <w:t xml:space="preserve">lion people </w:t>
      </w:r>
      <w:r w:rsidRPr="008C74CB">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0" w:history="1">
        <w:r w:rsidRPr="008C74CB">
          <w:rPr>
            <w:rStyle w:val="Hyperlink"/>
            <w:color w:val="000000" w:themeColor="text1"/>
            <w:u w:val="single"/>
          </w:rPr>
          <w:t xml:space="preserve">shrinking </w:t>
        </w:r>
        <w:r w:rsidRPr="008C74CB">
          <w:rPr>
            <w:rStyle w:val="Hyperlink"/>
            <w:color w:val="000000" w:themeColor="text1"/>
            <w:highlight w:val="green"/>
            <w:u w:val="single"/>
          </w:rPr>
          <w:t>coastlines</w:t>
        </w:r>
      </w:hyperlink>
      <w:r w:rsidRPr="008C74CB">
        <w:rPr>
          <w:color w:val="000000" w:themeColor="text1"/>
          <w:highlight w:val="green"/>
          <w:u w:val="single"/>
        </w:rPr>
        <w:t xml:space="preserve"> and</w:t>
      </w:r>
      <w:r w:rsidRPr="008C74CB">
        <w:rPr>
          <w:color w:val="000000" w:themeColor="text1"/>
          <w:u w:val="single"/>
        </w:rPr>
        <w:t xml:space="preserve"> severe </w:t>
      </w:r>
      <w:r w:rsidRPr="008C74CB">
        <w:rPr>
          <w:color w:val="000000" w:themeColor="text1"/>
          <w:highlight w:val="green"/>
          <w:u w:val="single"/>
        </w:rPr>
        <w:t>drops in food and water</w:t>
      </w:r>
      <w:r w:rsidRPr="008C74CB">
        <w:rPr>
          <w:color w:val="000000" w:themeColor="text1"/>
          <w:u w:val="single"/>
        </w:rPr>
        <w:t xml:space="preserve"> availability — begin to </w:t>
      </w:r>
      <w:r w:rsidRPr="008C74CB">
        <w:rPr>
          <w:b/>
          <w:bCs/>
          <w:color w:val="000000" w:themeColor="text1"/>
          <w:highlight w:val="green"/>
          <w:u w:val="single"/>
        </w:rPr>
        <w:t>stress</w:t>
      </w:r>
      <w:r w:rsidRPr="008C74CB">
        <w:rPr>
          <w:b/>
          <w:bCs/>
          <w:color w:val="000000" w:themeColor="text1"/>
          <w:u w:val="single"/>
        </w:rPr>
        <w:t xml:space="preserve"> the fabric of the world's largest </w:t>
      </w:r>
      <w:r w:rsidRPr="008C74CB">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8C74CB">
        <w:rPr>
          <w:b/>
          <w:bCs/>
          <w:color w:val="000000" w:themeColor="text1"/>
          <w:highlight w:val="green"/>
          <w:u w:val="single"/>
        </w:rPr>
        <w:t>nuclear war</w:t>
      </w:r>
      <w:r w:rsidRPr="008C74CB">
        <w:rPr>
          <w:b/>
          <w:bCs/>
          <w:color w:val="000000" w:themeColor="text1"/>
          <w:u w:val="single"/>
        </w:rPr>
        <w:t xml:space="preserve">, are </w:t>
      </w:r>
      <w:r w:rsidRPr="008C74CB">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8C74CB">
        <w:rPr>
          <w:color w:val="000000" w:themeColor="text1"/>
          <w:highlight w:val="green"/>
          <w:u w:val="single"/>
        </w:rPr>
        <w:t>end of</w:t>
      </w:r>
      <w:r w:rsidRPr="008C74CB">
        <w:rPr>
          <w:color w:val="000000" w:themeColor="text1"/>
          <w:u w:val="single"/>
        </w:rPr>
        <w:t xml:space="preserve"> human global </w:t>
      </w:r>
      <w:r w:rsidRPr="008C74CB">
        <w:rPr>
          <w:color w:val="000000" w:themeColor="text1"/>
          <w:highlight w:val="green"/>
          <w:u w:val="single"/>
        </w:rPr>
        <w:t>civilization</w:t>
      </w:r>
      <w:r w:rsidRPr="008C74CB">
        <w:rPr>
          <w:color w:val="000000" w:themeColor="text1"/>
          <w:u w:val="single"/>
        </w:rPr>
        <w:t xml:space="preserve"> as we know it."</w:t>
      </w:r>
    </w:p>
    <w:p w14:paraId="3266DD36" w14:textId="77777777" w:rsidR="00CF5B91" w:rsidRPr="00F601E6" w:rsidRDefault="00CF5B91" w:rsidP="00CF5B91"/>
    <w:p w14:paraId="02C5FE2A" w14:textId="727422F7" w:rsidR="00807307" w:rsidRDefault="002814A4" w:rsidP="002814A4">
      <w:pPr>
        <w:pStyle w:val="Heading2"/>
      </w:pPr>
      <w:r>
        <w:lastRenderedPageBreak/>
        <w:t>Case</w:t>
      </w:r>
    </w:p>
    <w:p w14:paraId="50816C0D" w14:textId="1C3376A5" w:rsidR="00EE1BB6" w:rsidRDefault="00E450A0" w:rsidP="00EE1BB6">
      <w:pPr>
        <w:pStyle w:val="Heading3"/>
      </w:pPr>
      <w:proofErr w:type="spellStart"/>
      <w:r>
        <w:lastRenderedPageBreak/>
        <w:t>Underview</w:t>
      </w:r>
      <w:proofErr w:type="spellEnd"/>
    </w:p>
    <w:p w14:paraId="7D5B6C15" w14:textId="7435ABBE" w:rsidR="006204B9" w:rsidRPr="006204B9" w:rsidRDefault="006204B9" w:rsidP="006204B9">
      <w:r>
        <w:t>Top level:</w:t>
      </w:r>
    </w:p>
    <w:p w14:paraId="0D04CD2D" w14:textId="1091A668" w:rsidR="009537D8" w:rsidRDefault="006C4360" w:rsidP="009537D8">
      <w:r>
        <w:t xml:space="preserve">1] </w:t>
      </w:r>
      <w:r w:rsidR="009537D8">
        <w:t xml:space="preserve">Grant us new 2nr responses – they’re clearly reading </w:t>
      </w:r>
      <w:proofErr w:type="gramStart"/>
      <w:r w:rsidR="009537D8">
        <w:t>tricks</w:t>
      </w:r>
      <w:proofErr w:type="gramEnd"/>
      <w:r w:rsidR="006204B9">
        <w:t xml:space="preserve"> so </w:t>
      </w:r>
      <w:r w:rsidR="00997788">
        <w:t xml:space="preserve">we don’t know the implication until the 1ar and </w:t>
      </w:r>
      <w:proofErr w:type="spellStart"/>
      <w:r w:rsidR="00997788">
        <w:t>it’s</w:t>
      </w:r>
      <w:proofErr w:type="spellEnd"/>
      <w:r w:rsidR="00997788">
        <w:t xml:space="preserve"> key to force engagement</w:t>
      </w:r>
    </w:p>
    <w:p w14:paraId="3EA9A352" w14:textId="2013B647" w:rsidR="00812D7B" w:rsidRDefault="00812D7B" w:rsidP="009537D8">
      <w:r>
        <w:t xml:space="preserve">2] </w:t>
      </w:r>
      <w:r w:rsidR="009E3B62">
        <w:t>be very skeptical of all their arguments – none of them have warrants and you should hold them to what’s in the 1nc doc</w:t>
      </w:r>
    </w:p>
    <w:p w14:paraId="6E0A0328" w14:textId="6947B4EF" w:rsidR="006C4360" w:rsidRPr="009537D8" w:rsidRDefault="006C4360" w:rsidP="009537D8">
      <w:r>
        <w:t>LBL</w:t>
      </w:r>
    </w:p>
    <w:p w14:paraId="69179FAB" w14:textId="34C3F857" w:rsidR="005D2E69" w:rsidRDefault="009537D8" w:rsidP="004C0C86">
      <w:r>
        <w:t xml:space="preserve">1] </w:t>
      </w:r>
      <w:proofErr w:type="gramStart"/>
      <w:r w:rsidR="00DF08C3">
        <w:t>Yes</w:t>
      </w:r>
      <w:proofErr w:type="gramEnd"/>
      <w:r w:rsidR="00DF08C3">
        <w:t xml:space="preserve"> they get 1ar theory but</w:t>
      </w:r>
      <w:r w:rsidR="005D2E69">
        <w:t>:</w:t>
      </w:r>
    </w:p>
    <w:p w14:paraId="6715D0A9" w14:textId="48F32FF1" w:rsidR="005D2E69" w:rsidRPr="005D2E69" w:rsidRDefault="00DF08C3" w:rsidP="004C0C86">
      <w:r>
        <w:t xml:space="preserve">Reasonability on 1AR shells – 1AR theory is very </w:t>
      </w:r>
      <w:proofErr w:type="spellStart"/>
      <w:r>
        <w:t>aff</w:t>
      </w:r>
      <w:proofErr w:type="spellEnd"/>
      <w:r>
        <w:t xml:space="preserve">-biased because the 2AR gets to line-by-line every 2NR standard with new answers that never get responded to– reasonability checks 2AR sandbagging by preventing </w:t>
      </w:r>
      <w:proofErr w:type="gramStart"/>
      <w:r>
        <w:t>really abusive</w:t>
      </w:r>
      <w:proofErr w:type="gramEnd"/>
      <w:r>
        <w:t xml:space="preserve"> 1NCs while still giving the 2N a chance. </w:t>
      </w:r>
    </w:p>
    <w:p w14:paraId="0DC95D23" w14:textId="244E2981" w:rsidR="0029579E" w:rsidRDefault="00DF08C3" w:rsidP="004C0C86">
      <w:r>
        <w:t xml:space="preserve">DTA on 1AR shells - They can blow up a </w:t>
      </w:r>
      <w:proofErr w:type="spellStart"/>
      <w:r>
        <w:t>blippy</w:t>
      </w:r>
      <w:proofErr w:type="spellEnd"/>
      <w:r>
        <w:t xml:space="preserve"> 20 second shell to 3 min of the 2AR while I </w:t>
      </w:r>
      <w:proofErr w:type="gramStart"/>
      <w:r>
        <w:t>have to</w:t>
      </w:r>
      <w:proofErr w:type="gramEnd"/>
      <w:r>
        <w:t xml:space="preserve"> split my time and can’t preempt 2AR spin which necessitates judge intervention and means 1AR theory is irresolvable so you shouldn’t stake the round on it.</w:t>
      </w:r>
    </w:p>
    <w:p w14:paraId="18343E4C" w14:textId="5E0964AB" w:rsidR="004C0C86" w:rsidRDefault="009537D8" w:rsidP="004C0C86">
      <w:r>
        <w:t xml:space="preserve">2] </w:t>
      </w:r>
      <w:r w:rsidR="00326045">
        <w:t xml:space="preserve">Yes new 2nr theory </w:t>
      </w:r>
      <w:r w:rsidR="00B45432">
        <w:t>arguments</w:t>
      </w:r>
      <w:r w:rsidR="00326045">
        <w:t xml:space="preserve"> – things like “severance perms bad” are necessary to check abusive 1ars otherwise the neg would lose every round</w:t>
      </w:r>
    </w:p>
    <w:p w14:paraId="291D0CA3" w14:textId="5C3432E5" w:rsidR="004C0C86" w:rsidRDefault="004C0C86" w:rsidP="004C0C86">
      <w:r>
        <w:t xml:space="preserve"> </w:t>
      </w:r>
      <w:r w:rsidR="00462CFA">
        <w:t xml:space="preserve">3] a] No the ballot isn’t a conditional statement – it’s just a resolution b] this argument is incoherent </w:t>
      </w:r>
      <w:r w:rsidR="00DC3064">
        <w:t>because it would justify any argument, including something like racism good which is morally repugnant</w:t>
      </w:r>
    </w:p>
    <w:p w14:paraId="3CBAECAF" w14:textId="6B71AA93" w:rsidR="005C7E01" w:rsidRDefault="005C7E01" w:rsidP="005C7E01">
      <w:pPr>
        <w:pStyle w:val="Heading3"/>
      </w:pPr>
      <w:r>
        <w:lastRenderedPageBreak/>
        <w:t>Framework</w:t>
      </w:r>
    </w:p>
    <w:p w14:paraId="02A9AD49" w14:textId="4E928C08" w:rsidR="003442B9" w:rsidRDefault="003442B9" w:rsidP="003442B9">
      <w:r>
        <w:t xml:space="preserve">AT </w:t>
      </w:r>
      <w:proofErr w:type="spellStart"/>
      <w:r>
        <w:t>Korsgaard</w:t>
      </w:r>
      <w:proofErr w:type="spellEnd"/>
      <w:r>
        <w:t xml:space="preserve">: 1] it’s incorrect – things like pleasure and pain are intrinsically </w:t>
      </w:r>
      <w:r w:rsidR="00F25267">
        <w:t>valuable</w:t>
      </w:r>
      <w:r>
        <w:t>, we don’t need to assign value 2] collapses to util because giving value assumes we’re alive</w:t>
      </w:r>
    </w:p>
    <w:p w14:paraId="5BB21F25" w14:textId="092C1BD9" w:rsidR="00F25267" w:rsidRDefault="005E60C8" w:rsidP="003442B9">
      <w:r>
        <w:t>AT regress – util solves – we care about pleasure/pain because they’re intrinsically valuable</w:t>
      </w:r>
    </w:p>
    <w:p w14:paraId="7C34FEEA" w14:textId="56703C79" w:rsidR="00174C47" w:rsidRDefault="00174C47" w:rsidP="003442B9">
      <w:r>
        <w:t>AT Universality – pleasure and pain are also universal because everyone feels it</w:t>
      </w:r>
    </w:p>
    <w:p w14:paraId="2ACCDCC7" w14:textId="1AC8D466" w:rsidR="00174C47" w:rsidRDefault="00174C47" w:rsidP="003442B9">
      <w:r>
        <w:t>AT Action theory – no we can understand movements in terms of their consequences and make probabilistic claims</w:t>
      </w:r>
    </w:p>
    <w:p w14:paraId="258902A1" w14:textId="40CBB4D1" w:rsidR="009B7548" w:rsidRDefault="009B7548" w:rsidP="003442B9">
      <w:r>
        <w:t>AT Is-ought Gap – </w:t>
      </w:r>
      <w:r w:rsidR="00B50633">
        <w:t>util solves because we have a biological incentive to follow ethics</w:t>
      </w:r>
    </w:p>
    <w:p w14:paraId="61E4929C" w14:textId="464C0CDF" w:rsidR="00B50633" w:rsidRDefault="00B50633" w:rsidP="003442B9">
      <w:r>
        <w:t xml:space="preserve">AT Culpability – yes </w:t>
      </w:r>
      <w:proofErr w:type="spellStart"/>
      <w:r>
        <w:t>everyones</w:t>
      </w:r>
      <w:proofErr w:type="spellEnd"/>
      <w:r>
        <w:t xml:space="preserve"> culpable for what they experience</w:t>
      </w:r>
    </w:p>
    <w:p w14:paraId="6E969C81" w14:textId="2ECB14B7" w:rsidR="002C03A4" w:rsidRDefault="002C03A4" w:rsidP="003442B9">
      <w:r>
        <w:t xml:space="preserve">We’ll concede bindingness outweighs but util is the only binding </w:t>
      </w:r>
      <w:proofErr w:type="spellStart"/>
      <w:r>
        <w:t>fw</w:t>
      </w:r>
      <w:proofErr w:type="spellEnd"/>
      <w:r>
        <w:t xml:space="preserve"> because we’re biologically attached to it</w:t>
      </w:r>
    </w:p>
    <w:p w14:paraId="4EA86874" w14:textId="7892C882" w:rsidR="00B50633" w:rsidRDefault="002F1013" w:rsidP="003442B9">
      <w:r>
        <w:t xml:space="preserve">AT </w:t>
      </w:r>
      <w:proofErr w:type="spellStart"/>
      <w:r>
        <w:t>Sorens</w:t>
      </w:r>
      <w:proofErr w:type="spellEnd"/>
      <w:r>
        <w:t xml:space="preserve"> – </w:t>
      </w:r>
      <w:r w:rsidR="00996E1D">
        <w:t>we answered universality above and freedom assumes util because we need to be alive</w:t>
      </w:r>
      <w:r w:rsidR="000461B3">
        <w:t xml:space="preserve"> to experience it</w:t>
      </w:r>
    </w:p>
    <w:p w14:paraId="37D400FC" w14:textId="2AD46412" w:rsidR="00996E1D" w:rsidRDefault="00996E1D" w:rsidP="003442B9">
      <w:r>
        <w:t xml:space="preserve">AT </w:t>
      </w:r>
      <w:proofErr w:type="spellStart"/>
      <w:r>
        <w:t>Gewirth</w:t>
      </w:r>
      <w:proofErr w:type="spellEnd"/>
      <w:r>
        <w:t xml:space="preserve"> – </w:t>
      </w:r>
      <w:r w:rsidR="00BF2A9B">
        <w:t xml:space="preserve">no </w:t>
      </w:r>
      <w:proofErr w:type="spellStart"/>
      <w:r w:rsidR="00BF2A9B">
        <w:t>actiosn</w:t>
      </w:r>
      <w:proofErr w:type="spellEnd"/>
      <w:r w:rsidR="00BF2A9B">
        <w:t xml:space="preserve"> are based on their consequences and states can’t predict consequences of every single person</w:t>
      </w:r>
    </w:p>
    <w:p w14:paraId="310FC5DB" w14:textId="35AA2083" w:rsidR="00BF2A9B" w:rsidRDefault="00BF2A9B" w:rsidP="003442B9">
      <w:r>
        <w:t xml:space="preserve">AT </w:t>
      </w:r>
      <w:proofErr w:type="spellStart"/>
      <w:r>
        <w:t>Aspec</w:t>
      </w:r>
      <w:proofErr w:type="spellEnd"/>
      <w:r>
        <w:t xml:space="preserve"> – link turn – </w:t>
      </w:r>
      <w:proofErr w:type="spellStart"/>
      <w:r>
        <w:t>governmetns</w:t>
      </w:r>
      <w:proofErr w:type="spellEnd"/>
      <w:r>
        <w:t xml:space="preserve"> don’t know the rights and liberties of every citizen – only have access to averages and aggregates</w:t>
      </w:r>
    </w:p>
    <w:p w14:paraId="1402EF90" w14:textId="0958F1D6" w:rsidR="00F00A5D" w:rsidRDefault="00F00A5D" w:rsidP="003442B9">
      <w:r>
        <w:t xml:space="preserve">AT Reject consequences – a. no we can make probabilistic claims to predict what will happen in the future b. probability solves induction because I know the sun will come up every day or if I drop a pen on the </w:t>
      </w:r>
      <w:proofErr w:type="gramStart"/>
      <w:r>
        <w:t>ground</w:t>
      </w:r>
      <w:proofErr w:type="gramEnd"/>
      <w:r>
        <w:t xml:space="preserve"> it will fall c. aggregation works – we can aggregate body count and say extinction is bad d] yes we can resolve through studies and probabilistic claims e] no infinite </w:t>
      </w:r>
      <w:r w:rsidR="00BF5186">
        <w:t>consequences</w:t>
      </w:r>
      <w:r>
        <w:t xml:space="preserve"> – people </w:t>
      </w:r>
      <w:r w:rsidR="00BF5186">
        <w:t>calculate</w:t>
      </w:r>
      <w:r>
        <w:t xml:space="preserve"> to a certain point f] yes reliability – all our studies cite statistics and have good impacts</w:t>
      </w:r>
    </w:p>
    <w:p w14:paraId="06E8652E" w14:textId="586E1DDC" w:rsidR="00254EFD" w:rsidRDefault="00254EFD" w:rsidP="00BA5DB9">
      <w:pPr>
        <w:pStyle w:val="Heading3"/>
      </w:pPr>
      <w:r>
        <w:lastRenderedPageBreak/>
        <w:t>Kant offense</w:t>
      </w:r>
    </w:p>
    <w:p w14:paraId="43DF745B" w14:textId="4589B4B7" w:rsidR="00254EFD" w:rsidRDefault="00254EFD" w:rsidP="00254EFD">
      <w:pPr>
        <w:pStyle w:val="Heading4"/>
      </w:pPr>
      <w:r>
        <w:t>Negate:</w:t>
      </w:r>
      <w:r w:rsidR="00B775A8">
        <w:t xml:space="preserve"> </w:t>
      </w:r>
      <w:r>
        <w:t xml:space="preserve">Unauthorized publication infringes on inalienable moral rights </w:t>
      </w:r>
    </w:p>
    <w:p w14:paraId="6E7F8F5D" w14:textId="77777777" w:rsidR="00254EFD" w:rsidRPr="00D6612E" w:rsidRDefault="00254EFD" w:rsidP="00254EFD">
      <w:r w:rsidRPr="00025664">
        <w:rPr>
          <w:rStyle w:val="Style13ptBold"/>
        </w:rPr>
        <w:t>Barron ’11</w:t>
      </w:r>
      <w:r>
        <w:t xml:space="preserve">. [Barron, Anne (2011) Kant, </w:t>
      </w:r>
      <w:proofErr w:type="gramStart"/>
      <w:r>
        <w:t>copyright</w:t>
      </w:r>
      <w:proofErr w:type="gramEnd"/>
      <w:r>
        <w:t xml:space="preserve"> and communicative freedom. Law and </w:t>
      </w:r>
      <w:proofErr w:type="gramStart"/>
      <w:r>
        <w:t>philosophy .</w:t>
      </w:r>
      <w:proofErr w:type="gramEnd"/>
      <w:r>
        <w:t xml:space="preserve"> pp. 1-48. </w:t>
      </w:r>
      <w:hyperlink r:id="rId21" w:history="1">
        <w:r w:rsidRPr="00351E72">
          <w:rPr>
            <w:rStyle w:val="Hyperlink"/>
          </w:rPr>
          <w:t>http://eprints.lse.ac.uk/37521/1/Kant_Copyright_and_Communicative_Freedom_%28lsero%29.pdf</w:t>
        </w:r>
      </w:hyperlink>
      <w:r>
        <w:t xml:space="preserve">] </w:t>
      </w:r>
      <w:proofErr w:type="spellStart"/>
      <w:r>
        <w:t>NChu</w:t>
      </w:r>
      <w:proofErr w:type="spellEnd"/>
    </w:p>
    <w:p w14:paraId="2EABC77D" w14:textId="77777777" w:rsidR="00254EFD" w:rsidRDefault="00254EFD" w:rsidP="00254EFD">
      <w:r w:rsidRPr="009B2265">
        <w:t xml:space="preserve">My claim in this article is that a significantly different, and arguably richer, conception of what a free culture entails and how the rights of authors relate to it emerges from a direct engagement with the philosophy of Immanuel Kant.15 The immediate justification for turning to Kant in this context is that he dealt very directly with the issue of authors’ rights – first in an essay published in 178516 (hereinafter ‘1785 Essay’) and again briefly in a section – entitled “What is a Book” – of his late work of political philosophy, Part I of The Metaphysics of Morals. 17 Moreover, he theorized these rights as speech rights, and not as rights of property in works considered as crystallizations of their authors’ communications.18 The most </w:t>
      </w:r>
      <w:proofErr w:type="spellStart"/>
      <w:r w:rsidRPr="009B2265">
        <w:t>wellknown</w:t>
      </w:r>
      <w:proofErr w:type="spellEnd"/>
      <w:r w:rsidRPr="009B2265">
        <w:t xml:space="preserve"> of the arguments contained in these writings can be briefly outlined. </w:t>
      </w:r>
      <w:r w:rsidRPr="005B3BCD">
        <w:rPr>
          <w:rStyle w:val="StyleUnderline"/>
        </w:rPr>
        <w:t>Kant’s premise is that a book considered as a material object must be distinguished from a book considered as the vehicle for an activity of authorial speech</w:t>
      </w:r>
      <w:r w:rsidRPr="009B2265">
        <w:t xml:space="preserve">. On the one hand, </w:t>
      </w:r>
      <w:r w:rsidRPr="00F96787">
        <w:rPr>
          <w:rStyle w:val="StyleUnderline"/>
          <w:highlight w:val="green"/>
        </w:rPr>
        <w:t>an author’s manuscript</w:t>
      </w:r>
      <w:r w:rsidRPr="009B2265">
        <w:t xml:space="preserve">, and every printed copy of it, </w:t>
      </w:r>
      <w:r w:rsidRPr="00F96787">
        <w:rPr>
          <w:rStyle w:val="StyleUnderline"/>
          <w:highlight w:val="green"/>
        </w:rPr>
        <w:t>is an</w:t>
      </w:r>
      <w:r w:rsidRPr="005B3BCD">
        <w:rPr>
          <w:rStyle w:val="StyleUnderline"/>
        </w:rPr>
        <w:t xml:space="preserve"> ordinary </w:t>
      </w:r>
      <w:r w:rsidRPr="00F96787">
        <w:rPr>
          <w:rStyle w:val="StyleUnderline"/>
          <w:highlight w:val="green"/>
        </w:rPr>
        <w:t>object of property</w:t>
      </w:r>
      <w:r w:rsidRPr="005B3BCD">
        <w:rPr>
          <w:rStyle w:val="StyleUnderline"/>
        </w:rPr>
        <w:t xml:space="preserve"> attracting an ordinary right of property vested in whomever is legitimately in possession of the object.</w:t>
      </w:r>
      <w:r w:rsidRPr="009B2265">
        <w:t xml:space="preserve"> </w:t>
      </w:r>
      <w:r w:rsidRPr="00F96787">
        <w:rPr>
          <w:rStyle w:val="StyleUnderline"/>
          <w:highlight w:val="green"/>
        </w:rPr>
        <w:t xml:space="preserve">This right would include the right to use </w:t>
      </w:r>
      <w:r w:rsidRPr="00D736D2">
        <w:rPr>
          <w:rStyle w:val="StyleUnderline"/>
        </w:rPr>
        <w:t>the object, to</w:t>
      </w:r>
      <w:r w:rsidRPr="005B3BCD">
        <w:rPr>
          <w:rStyle w:val="StyleUnderline"/>
        </w:rPr>
        <w:t xml:space="preserve"> </w:t>
      </w:r>
      <w:r w:rsidRPr="00F96787">
        <w:rPr>
          <w:rStyle w:val="StyleUnderline"/>
          <w:highlight w:val="green"/>
        </w:rPr>
        <w:t xml:space="preserve">sell </w:t>
      </w:r>
      <w:r w:rsidRPr="00D736D2">
        <w:rPr>
          <w:rStyle w:val="StyleUnderline"/>
        </w:rPr>
        <w:t>the object</w:t>
      </w:r>
      <w:r w:rsidRPr="00F96787">
        <w:rPr>
          <w:rStyle w:val="StyleUnderline"/>
          <w:highlight w:val="green"/>
        </w:rPr>
        <w:t xml:space="preserve"> and</w:t>
      </w:r>
      <w:r w:rsidRPr="005B3BCD">
        <w:rPr>
          <w:rStyle w:val="StyleUnderline"/>
        </w:rPr>
        <w:t xml:space="preserve"> indeed to </w:t>
      </w:r>
      <w:r w:rsidRPr="00F96787">
        <w:rPr>
          <w:rStyle w:val="StyleUnderline"/>
          <w:highlight w:val="green"/>
        </w:rPr>
        <w:t>copy the object</w:t>
      </w:r>
      <w:r w:rsidRPr="005B3BCD">
        <w:rPr>
          <w:rStyle w:val="StyleUnderline"/>
        </w:rPr>
        <w:t>.</w:t>
      </w:r>
      <w:r w:rsidRPr="009B2265">
        <w:t xml:space="preserve"> On the other hand, </w:t>
      </w:r>
      <w:r w:rsidRPr="005B3BCD">
        <w:rPr>
          <w:rStyle w:val="StyleUnderline"/>
        </w:rPr>
        <w:t>a published book</w:t>
      </w:r>
      <w:r w:rsidRPr="009B2265">
        <w:t xml:space="preserve"> (considered as the vehicle of its author’s speech) </w:t>
      </w:r>
      <w:r w:rsidRPr="005B3BCD">
        <w:rPr>
          <w:rStyle w:val="StyleUnderline"/>
        </w:rPr>
        <w:t>is also a communication from publisher to public in the name of the author</w:t>
      </w:r>
      <w:r w:rsidRPr="009B2265">
        <w:t xml:space="preserve">. Hence it is also an action, and as such it has its existence in a person – the person of the author. </w:t>
      </w:r>
      <w:r w:rsidRPr="00F96787">
        <w:rPr>
          <w:rStyle w:val="StyleUnderline"/>
          <w:highlight w:val="green"/>
        </w:rPr>
        <w:t>For Kant</w:t>
      </w:r>
      <w:r w:rsidRPr="00F96787">
        <w:rPr>
          <w:rStyle w:val="StyleUnderline"/>
        </w:rPr>
        <w:t>,</w:t>
      </w:r>
      <w:r w:rsidRPr="009B2265">
        <w:t xml:space="preserve"> it follows that </w:t>
      </w:r>
      <w:r w:rsidRPr="00F96787">
        <w:rPr>
          <w:rStyle w:val="StyleUnderline"/>
          <w:highlight w:val="green"/>
        </w:rPr>
        <w:t>unauthorized publication</w:t>
      </w:r>
      <w:r w:rsidRPr="005B3BCD">
        <w:rPr>
          <w:rStyle w:val="StyleUnderline"/>
        </w:rPr>
        <w:t xml:space="preserve"> of copies of the author’s text </w:t>
      </w:r>
      <w:r w:rsidRPr="009B2265">
        <w:t xml:space="preserve">– though not unauthorized reproduction as such – </w:t>
      </w:r>
      <w:r w:rsidRPr="00F96787">
        <w:rPr>
          <w:rStyle w:val="StyleUnderline"/>
          <w:highlight w:val="green"/>
        </w:rPr>
        <w:t>is wrongful</w:t>
      </w:r>
      <w:r w:rsidRPr="009B2265">
        <w:t xml:space="preserve">. </w:t>
      </w:r>
      <w:r w:rsidRPr="005B3BCD">
        <w:rPr>
          <w:rStyle w:val="StyleUnderline"/>
        </w:rPr>
        <w:t xml:space="preserve">By </w:t>
      </w:r>
      <w:r w:rsidRPr="0008050A">
        <w:rPr>
          <w:rStyle w:val="StyleUnderline"/>
          <w:highlight w:val="green"/>
        </w:rPr>
        <w:t>selling copies of an author’s text</w:t>
      </w:r>
      <w:r w:rsidRPr="005B3BCD">
        <w:rPr>
          <w:rStyle w:val="StyleUnderline"/>
        </w:rPr>
        <w:t xml:space="preserve"> to the public, the unauthorized publisher is not just dealing with commodities</w:t>
      </w:r>
      <w:r w:rsidRPr="009B2265">
        <w:t xml:space="preserve"> – printed books – </w:t>
      </w:r>
      <w:r w:rsidRPr="005B3BCD">
        <w:rPr>
          <w:rStyle w:val="StyleUnderline"/>
        </w:rPr>
        <w:t xml:space="preserve">in his own name, but </w:t>
      </w:r>
      <w:r w:rsidRPr="0008050A">
        <w:rPr>
          <w:rStyle w:val="StyleUnderline"/>
          <w:highlight w:val="green"/>
        </w:rPr>
        <w:t>is disseminating</w:t>
      </w:r>
      <w:r w:rsidRPr="005B3BCD">
        <w:rPr>
          <w:rStyle w:val="StyleUnderline"/>
        </w:rPr>
        <w:t xml:space="preserve"> an author’s </w:t>
      </w:r>
      <w:r w:rsidRPr="0008050A">
        <w:rPr>
          <w:rStyle w:val="StyleUnderline"/>
          <w:highlight w:val="green"/>
        </w:rPr>
        <w:t>speech</w:t>
      </w:r>
      <w:r w:rsidRPr="009B2265">
        <w:t xml:space="preserve">, thus compelling the author to speak against his will,19 to acknowledge the book as his own and be responsible for it.20 Actions “belong exclusively to the person of the author, and the author has in them an inalienable right always himself to speak through anyone else, the right, that is, that no one may deliver the same speech to the public other than in his (the author’s) name”21 or deliver a fundamentally altered speech in his name.22 However if the work is indeed so altered that it would be wrong to attribute it to the author, it can rightfully be published in the modifier’s name.23 These remarks on authors’ rights have not gone unnoticed by copyright lawyers. On the contrary, Kant’s 1785 Essay is often cited as inspiration for the theory – now institutionalized in international copyright law – that </w:t>
      </w:r>
      <w:r w:rsidRPr="001C3F99">
        <w:rPr>
          <w:rStyle w:val="StyleUnderline"/>
          <w:highlight w:val="green"/>
        </w:rPr>
        <w:t>authors</w:t>
      </w:r>
      <w:r w:rsidRPr="00F96787">
        <w:rPr>
          <w:rStyle w:val="StyleUnderline"/>
        </w:rPr>
        <w:t xml:space="preserve"> ought to </w:t>
      </w:r>
      <w:r w:rsidRPr="001C3F99">
        <w:rPr>
          <w:rStyle w:val="StyleUnderline"/>
          <w:highlight w:val="green"/>
        </w:rPr>
        <w:t>have inalienable ‘moral’ rights in relation to their works</w:t>
      </w:r>
      <w:r w:rsidRPr="009B2265">
        <w:t xml:space="preserve">.24 These are enforceable legal rights which are ‘moral’ in the sense that they concern authors’ non-pecuniary interests in relation to their works (such as the interest in being identified as author, and in ensuring that one’s works are published only in the form in which they were created); and they contrast with the economic rights (e.g. to control the reproduction and distribution of copies) which protect authors’ pecuniary interests in the commercial exploitation of their works. Yet moral rights in practice afford far less protection to authors than the theory would suggest, and transferable economic rights to the most commercially valuable works are </w:t>
      </w:r>
      <w:proofErr w:type="gramStart"/>
      <w:r w:rsidRPr="009B2265">
        <w:t>more often than not</w:t>
      </w:r>
      <w:proofErr w:type="gramEnd"/>
      <w:r w:rsidRPr="009B2265">
        <w:t xml:space="preserve"> held by corporate investors. And since it is economic rights which </w:t>
      </w:r>
      <w:r w:rsidRPr="009B2265">
        <w:lastRenderedPageBreak/>
        <w:t>are the focus of concerns about copyright expansionism and its implications for the public domain, the formal recognition of a doctrine of moral rights has done little to allay these concerns.</w:t>
      </w:r>
    </w:p>
    <w:p w14:paraId="137C76F0" w14:textId="77777777" w:rsidR="00254EFD" w:rsidRPr="00254EFD" w:rsidRDefault="00254EFD" w:rsidP="00254EFD"/>
    <w:p w14:paraId="7D8830EE" w14:textId="486FDFC5" w:rsidR="00BA5DB9" w:rsidRPr="00BA5DB9" w:rsidRDefault="00BA5DB9" w:rsidP="00BA5DB9">
      <w:pPr>
        <w:pStyle w:val="Heading3"/>
      </w:pPr>
      <w:r>
        <w:lastRenderedPageBreak/>
        <w:t>Case</w:t>
      </w:r>
    </w:p>
    <w:p w14:paraId="11988C96" w14:textId="77777777" w:rsidR="000A5E3A" w:rsidRDefault="000A5E3A" w:rsidP="000A5E3A">
      <w:pPr>
        <w:pStyle w:val="Heading4"/>
      </w:pPr>
      <w:r>
        <w:t xml:space="preserve">Top-Level: </w:t>
      </w:r>
    </w:p>
    <w:p w14:paraId="76215AFF" w14:textId="11BCE9B5" w:rsidR="000A5E3A" w:rsidRDefault="00C84C8B" w:rsidP="000A5E3A">
      <w:pPr>
        <w:pStyle w:val="Heading4"/>
      </w:pPr>
      <w:r>
        <w:t>1</w:t>
      </w:r>
      <w:r w:rsidR="000A5E3A">
        <w:t xml:space="preserve">] </w:t>
      </w:r>
      <w:r w:rsidR="000A5E3A" w:rsidRPr="006C2B22">
        <w:rPr>
          <w:u w:val="single"/>
        </w:rPr>
        <w:t>Hurts Innovation</w:t>
      </w:r>
      <w:r w:rsidR="000A5E3A">
        <w:t xml:space="preserve"> </w:t>
      </w:r>
    </w:p>
    <w:p w14:paraId="78ACD940" w14:textId="77777777" w:rsidR="000A5E3A" w:rsidRPr="001247B6" w:rsidRDefault="000A5E3A" w:rsidP="000A5E3A">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proofErr w:type="spellStart"/>
      <w:r>
        <w:t>duongie</w:t>
      </w:r>
      <w:proofErr w:type="spellEnd"/>
    </w:p>
    <w:p w14:paraId="1A176CC1" w14:textId="77777777" w:rsidR="000A5E3A" w:rsidRDefault="000A5E3A" w:rsidP="000A5E3A">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061506">
        <w:rPr>
          <w:highlight w:val="cyan"/>
          <w:u w:val="single"/>
        </w:rPr>
        <w:t>IP</w:t>
      </w:r>
      <w:r w:rsidRPr="00DD7490">
        <w:rPr>
          <w:u w:val="single"/>
        </w:rPr>
        <w:t xml:space="preserve"> is not a barrier to vaccine access. It already </w:t>
      </w:r>
      <w:r w:rsidRPr="00061506">
        <w:rPr>
          <w:highlight w:val="cyan"/>
          <w:u w:val="single"/>
        </w:rPr>
        <w:t>enabled</w:t>
      </w:r>
      <w:r w:rsidRPr="00DD7490">
        <w:rPr>
          <w:u w:val="single"/>
        </w:rPr>
        <w:t xml:space="preserve"> the </w:t>
      </w:r>
      <w:r w:rsidRPr="00061506">
        <w:rPr>
          <w:highlight w:val="cyan"/>
          <w:u w:val="single"/>
        </w:rPr>
        <w:t>creation of three vaccines, in record-breaking time</w:t>
      </w:r>
      <w:r w:rsidRPr="00DD7490">
        <w:rPr>
          <w:u w:val="single"/>
        </w:rPr>
        <w:t xml:space="preserve">, that have received FDA authorization. </w:t>
      </w:r>
      <w:r w:rsidRPr="00061506">
        <w:rPr>
          <w:highlight w:val="cyan"/>
          <w:u w:val="single"/>
        </w:rPr>
        <w:t>IP</w:t>
      </w:r>
      <w:r w:rsidRPr="00DD7490">
        <w:rPr>
          <w:u w:val="single"/>
        </w:rPr>
        <w:t xml:space="preserve"> is also safely </w:t>
      </w:r>
      <w:r w:rsidRPr="00061506">
        <w:rPr>
          <w:highlight w:val="cyan"/>
          <w:u w:val="single"/>
        </w:rPr>
        <w:t>facilitating</w:t>
      </w:r>
      <w:r w:rsidRPr="00DD7490">
        <w:rPr>
          <w:u w:val="single"/>
        </w:rPr>
        <w:t xml:space="preserve"> international partnerships (275+ to date) to </w:t>
      </w:r>
      <w:r w:rsidRPr="00061506">
        <w:rPr>
          <w:highlight w:val="cyan"/>
          <w:u w:val="single"/>
        </w:rPr>
        <w:t>share technology</w:t>
      </w:r>
      <w:r w:rsidRPr="00DD7490">
        <w:rPr>
          <w:u w:val="single"/>
        </w:rPr>
        <w:t xml:space="preserve"> and information more easily with trusted partners </w:t>
      </w:r>
      <w:r w:rsidRPr="00061506">
        <w:rPr>
          <w:highlight w:val="cyan"/>
          <w:u w:val="single"/>
        </w:rPr>
        <w:t>across borders</w:t>
      </w:r>
      <w:r w:rsidRPr="00DD7490">
        <w:rPr>
          <w:u w:val="single"/>
        </w:rPr>
        <w:t xml:space="preserve">. An </w:t>
      </w:r>
      <w:r w:rsidRPr="00061506">
        <w:rPr>
          <w:highlight w:val="cyan"/>
          <w:u w:val="single"/>
        </w:rPr>
        <w:t>IP</w:t>
      </w:r>
      <w:r w:rsidRPr="00DD7490">
        <w:rPr>
          <w:u w:val="single"/>
        </w:rPr>
        <w:t xml:space="preserve"> </w:t>
      </w:r>
      <w:r w:rsidRPr="00061506">
        <w:rPr>
          <w:highlight w:val="cya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061506">
        <w:rPr>
          <w:highlight w:val="cyan"/>
          <w:u w:val="single"/>
        </w:rPr>
        <w:t>Allow</w:t>
      </w:r>
      <w:r w:rsidRPr="00DD7490">
        <w:rPr>
          <w:u w:val="single"/>
        </w:rPr>
        <w:t xml:space="preserve">ing </w:t>
      </w:r>
      <w:r w:rsidRPr="00061506">
        <w:rPr>
          <w:highlight w:val="cyan"/>
          <w:u w:val="single"/>
        </w:rPr>
        <w:t>other countries to take</w:t>
      </w:r>
      <w:r w:rsidRPr="00DD7490">
        <w:rPr>
          <w:u w:val="single"/>
        </w:rPr>
        <w:t xml:space="preserve"> and commercialize American-made technologies conflicts with President Biden’s goal to build up </w:t>
      </w:r>
      <w:r w:rsidRPr="00061506">
        <w:rPr>
          <w:highlight w:val="cyan"/>
          <w:u w:val="single"/>
        </w:rPr>
        <w:t>American infrastructure</w:t>
      </w:r>
      <w:r w:rsidRPr="00DD7490">
        <w:rPr>
          <w:u w:val="single"/>
        </w:rPr>
        <w:t xml:space="preserve"> and create manufacturing jobs. In </w:t>
      </w:r>
      <w:r w:rsidRPr="001247B6">
        <w:rPr>
          <w:u w:val="single"/>
        </w:rPr>
        <w:t xml:space="preserve">the </w:t>
      </w:r>
      <w:r w:rsidRPr="00061506">
        <w:rPr>
          <w:highlight w:val="cyan"/>
          <w:u w:val="single"/>
        </w:rPr>
        <w:t>U.S.</w:t>
      </w:r>
      <w:r w:rsidRPr="00DD7490">
        <w:rPr>
          <w:u w:val="single"/>
        </w:rPr>
        <w:t xml:space="preserve"> alone, </w:t>
      </w:r>
      <w:r w:rsidRPr="00061506">
        <w:rPr>
          <w:highlight w:val="cyan"/>
          <w:u w:val="single"/>
        </w:rPr>
        <w:t>biopharmaceutical</w:t>
      </w:r>
      <w:r w:rsidRPr="00DD7490">
        <w:rPr>
          <w:u w:val="single"/>
        </w:rPr>
        <w:t xml:space="preserve"> companies </w:t>
      </w:r>
      <w:r w:rsidRPr="00061506">
        <w:rPr>
          <w:highlight w:val="cyan"/>
          <w:u w:val="single"/>
        </w:rPr>
        <w:t>support</w:t>
      </w:r>
      <w:r w:rsidRPr="00DD7490">
        <w:rPr>
          <w:u w:val="single"/>
        </w:rPr>
        <w:t xml:space="preserve"> 4 million jobs across all 50 states, with many more across </w:t>
      </w:r>
      <w:r w:rsidRPr="00061506">
        <w:rPr>
          <w:highlight w:val="cya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061506">
        <w:rPr>
          <w:highlight w:val="cyan"/>
          <w:u w:val="single"/>
        </w:rPr>
        <w:t>should not be forfeiting IP to countries</w:t>
      </w:r>
      <w:r w:rsidRPr="00DD7490">
        <w:rPr>
          <w:u w:val="single"/>
        </w:rPr>
        <w:t xml:space="preserve"> </w:t>
      </w:r>
      <w:r w:rsidRPr="00061506">
        <w:rPr>
          <w:highlight w:val="cyan"/>
          <w:u w:val="single"/>
        </w:rPr>
        <w:t>looking to undermine America’</w:t>
      </w:r>
      <w:r w:rsidRPr="00DD7490">
        <w:rPr>
          <w:u w:val="single"/>
        </w:rPr>
        <w:t xml:space="preserve">s global leadership in </w:t>
      </w:r>
      <w:r w:rsidRPr="00061506">
        <w:rPr>
          <w:highlight w:val="cyan"/>
          <w:u w:val="single"/>
        </w:rPr>
        <w:t>biomedical</w:t>
      </w:r>
      <w:r w:rsidRPr="00DD7490">
        <w:rPr>
          <w:u w:val="single"/>
        </w:rPr>
        <w:t xml:space="preserve"> technology and </w:t>
      </w:r>
      <w:r w:rsidRPr="00061506">
        <w:rPr>
          <w:highlight w:val="cyan"/>
          <w:u w:val="single"/>
        </w:rPr>
        <w:t>innovation</w:t>
      </w:r>
      <w:r w:rsidRPr="001247B6">
        <w:rPr>
          <w:sz w:val="16"/>
        </w:rPr>
        <w:t xml:space="preserve">. </w:t>
      </w:r>
      <w:r w:rsidRPr="00061506">
        <w:rPr>
          <w:highlight w:val="cyan"/>
          <w:u w:val="single"/>
        </w:rPr>
        <w:t>IP</w:t>
      </w:r>
      <w:r w:rsidRPr="00DD7490">
        <w:rPr>
          <w:u w:val="single"/>
        </w:rPr>
        <w:t xml:space="preserve"> </w:t>
      </w:r>
      <w:r w:rsidRPr="00061506">
        <w:rPr>
          <w:highlight w:val="cyan"/>
          <w:u w:val="single"/>
        </w:rPr>
        <w:t>protections enabled decades of R&amp;D by biopharmaceutical</w:t>
      </w:r>
      <w:r w:rsidRPr="00DD7490">
        <w:rPr>
          <w:u w:val="single"/>
        </w:rPr>
        <w:t xml:space="preserve"> research </w:t>
      </w:r>
      <w:r w:rsidRPr="00061506">
        <w:rPr>
          <w:highlight w:val="cyan"/>
          <w:u w:val="single"/>
        </w:rPr>
        <w:t>companies</w:t>
      </w:r>
      <w:r w:rsidRPr="00DD7490">
        <w:rPr>
          <w:u w:val="single"/>
        </w:rPr>
        <w:t xml:space="preserve">, </w:t>
      </w:r>
      <w:r w:rsidRPr="00061506">
        <w:rPr>
          <w:highlight w:val="cyan"/>
          <w:u w:val="single"/>
        </w:rPr>
        <w:t>allowing them</w:t>
      </w:r>
      <w:r w:rsidRPr="00DD7490">
        <w:rPr>
          <w:u w:val="single"/>
        </w:rPr>
        <w:t xml:space="preserve"> </w:t>
      </w:r>
      <w:r w:rsidRPr="00061506">
        <w:rPr>
          <w:highlight w:val="cyan"/>
          <w:u w:val="single"/>
        </w:rPr>
        <w:t>to move quickly and effectively against COVID-19</w:t>
      </w:r>
      <w:r w:rsidRPr="001247B6">
        <w:rPr>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1247B6">
        <w:rPr>
          <w:sz w:val="16"/>
        </w:rPr>
        <w:t>then</w:t>
      </w:r>
      <w:proofErr w:type="gramEnd"/>
      <w:r w:rsidRPr="001247B6">
        <w:rPr>
          <w:sz w:val="16"/>
        </w:rPr>
        <w:t xml:space="preserve"> may not accelerate vaccine production; opposition from countries such as Germany could yet doom any compromise.” BLOOMBERG EDITORIAL BOARD, May 12, 2021 “</w:t>
      </w:r>
      <w:r w:rsidRPr="001247B6">
        <w:rPr>
          <w:u w:val="single"/>
        </w:rPr>
        <w:t xml:space="preserve">The </w:t>
      </w:r>
      <w:r w:rsidRPr="00061506">
        <w:rPr>
          <w:highlight w:val="cyan"/>
          <w:u w:val="single"/>
        </w:rPr>
        <w:t>collaboration</w:t>
      </w:r>
      <w:r w:rsidRPr="001247B6">
        <w:rPr>
          <w:u w:val="single"/>
        </w:rPr>
        <w:t xml:space="preserve"> that’s </w:t>
      </w:r>
      <w:r w:rsidRPr="00061506">
        <w:rPr>
          <w:highlight w:val="cyan"/>
          <w:u w:val="single"/>
        </w:rPr>
        <w:t>happened in</w:t>
      </w:r>
      <w:r w:rsidRPr="001247B6">
        <w:rPr>
          <w:u w:val="single"/>
        </w:rPr>
        <w:t xml:space="preserve"> the midst of this </w:t>
      </w:r>
      <w:r w:rsidRPr="00061506">
        <w:rPr>
          <w:highlight w:val="cyan"/>
          <w:u w:val="single"/>
        </w:rPr>
        <w:t>pandemic</w:t>
      </w:r>
      <w:r w:rsidRPr="001247B6">
        <w:rPr>
          <w:u w:val="single"/>
        </w:rPr>
        <w:t xml:space="preserve"> I think </w:t>
      </w:r>
      <w:r w:rsidRPr="00061506">
        <w:rPr>
          <w:highlight w:val="cyan"/>
          <w:u w:val="single"/>
        </w:rPr>
        <w:t>points to</w:t>
      </w:r>
      <w:r w:rsidRPr="001247B6">
        <w:rPr>
          <w:u w:val="single"/>
        </w:rPr>
        <w:t xml:space="preserve"> the ways in which </w:t>
      </w:r>
      <w:r w:rsidRPr="00061506">
        <w:rPr>
          <w:highlight w:val="cyan"/>
          <w:u w:val="single"/>
        </w:rPr>
        <w:lastRenderedPageBreak/>
        <w:t>IP has</w:t>
      </w:r>
      <w:r w:rsidRPr="001247B6">
        <w:rPr>
          <w:u w:val="single"/>
        </w:rPr>
        <w:t xml:space="preserve"> actually not </w:t>
      </w:r>
      <w:r w:rsidRPr="00061506">
        <w:rPr>
          <w:highlight w:val="cyan"/>
          <w:u w:val="single"/>
        </w:rPr>
        <w:t>been</w:t>
      </w:r>
      <w:r w:rsidRPr="001247B6">
        <w:rPr>
          <w:u w:val="single"/>
        </w:rPr>
        <w:t xml:space="preserve"> a barrier, but a </w:t>
      </w:r>
      <w:r w:rsidRPr="00061506">
        <w:rPr>
          <w:highlight w:val="cyan"/>
          <w:u w:val="single"/>
        </w:rPr>
        <w:t>facilitator of</w:t>
      </w:r>
      <w:r w:rsidRPr="001247B6">
        <w:rPr>
          <w:u w:val="single"/>
        </w:rPr>
        <w:t xml:space="preserve"> critical, cutting-edge </w:t>
      </w:r>
      <w:r w:rsidRPr="00061506">
        <w:rPr>
          <w:highlight w:val="cya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0FB3EF60" w14:textId="77777777" w:rsidR="000A5E3A" w:rsidRDefault="000A5E3A" w:rsidP="000A5E3A">
      <w:pPr>
        <w:pStyle w:val="Heading4"/>
      </w:pPr>
      <w:r>
        <w:t xml:space="preserve">Turns the </w:t>
      </w:r>
      <w:proofErr w:type="spellStart"/>
      <w:r>
        <w:t>Aff</w:t>
      </w:r>
      <w:proofErr w:type="spellEnd"/>
      <w:r>
        <w:t xml:space="preserve"> – Delta Variant </w:t>
      </w:r>
      <w:r>
        <w:rPr>
          <w:u w:val="single"/>
        </w:rPr>
        <w:t>proves</w:t>
      </w:r>
      <w:r>
        <w:t xml:space="preserve"> current vaccines </w:t>
      </w:r>
      <w:r>
        <w:rPr>
          <w:u w:val="single"/>
        </w:rPr>
        <w:t>aren’t enough</w:t>
      </w:r>
      <w:r>
        <w:t xml:space="preserve"> – we need new innovations.</w:t>
      </w:r>
    </w:p>
    <w:p w14:paraId="04F2DF64" w14:textId="77777777" w:rsidR="000A5E3A" w:rsidRDefault="000A5E3A" w:rsidP="000A5E3A">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22"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14:paraId="7470A491" w14:textId="77777777" w:rsidR="000A5E3A" w:rsidRDefault="000A5E3A" w:rsidP="000A5E3A">
      <w:pPr>
        <w:rPr>
          <w:sz w:val="16"/>
        </w:rPr>
      </w:pPr>
      <w:r w:rsidRPr="00061506">
        <w:rPr>
          <w:b/>
          <w:highlight w:val="cyan"/>
          <w:u w:val="single"/>
        </w:rPr>
        <w:t>Results</w:t>
      </w:r>
      <w:r w:rsidRPr="00061506">
        <w:rPr>
          <w:sz w:val="16"/>
          <w:highlight w:val="cyan"/>
        </w:rPr>
        <w:t xml:space="preserve"> </w:t>
      </w:r>
      <w:r w:rsidRPr="001D2A7B">
        <w:rPr>
          <w:sz w:val="16"/>
        </w:rPr>
        <w:t xml:space="preserve">from a trio of studies, published in the CDC’s weekly report, </w:t>
      </w:r>
      <w:r w:rsidRPr="00061506">
        <w:rPr>
          <w:b/>
          <w:sz w:val="26"/>
          <w:highlight w:val="cyan"/>
          <w:u w:val="single"/>
        </w:rPr>
        <w:t>motivated</w:t>
      </w:r>
      <w:r w:rsidRPr="00061506">
        <w:rPr>
          <w:sz w:val="16"/>
          <w:highlight w:val="cyan"/>
        </w:rPr>
        <w:t xml:space="preserve"> </w:t>
      </w:r>
      <w:r w:rsidRPr="001D2A7B">
        <w:rPr>
          <w:sz w:val="16"/>
        </w:rPr>
        <w:t xml:space="preserve">the </w:t>
      </w:r>
      <w:r w:rsidRPr="00061506">
        <w:rPr>
          <w:b/>
          <w:sz w:val="26"/>
          <w:highlight w:val="cyan"/>
          <w:u w:val="single"/>
        </w:rPr>
        <w:t>Biden</w:t>
      </w:r>
      <w:r w:rsidRPr="00061506">
        <w:rPr>
          <w:sz w:val="16"/>
          <w:highlight w:val="cyan"/>
        </w:rPr>
        <w:t xml:space="preserve"> </w:t>
      </w:r>
      <w:r w:rsidRPr="001D2A7B">
        <w:rPr>
          <w:sz w:val="16"/>
        </w:rPr>
        <w:t xml:space="preserve">administration </w:t>
      </w:r>
      <w:r w:rsidRPr="00061506">
        <w:rPr>
          <w:b/>
          <w:sz w:val="26"/>
          <w:highlight w:val="cyan"/>
          <w:u w:val="single"/>
        </w:rPr>
        <w:t>to</w:t>
      </w:r>
      <w:r w:rsidRPr="00061506">
        <w:rPr>
          <w:sz w:val="16"/>
          <w:highlight w:val="cyan"/>
        </w:rPr>
        <w:t xml:space="preserve"> </w:t>
      </w:r>
      <w:r w:rsidRPr="00061506">
        <w:rPr>
          <w:b/>
          <w:highlight w:val="cyan"/>
          <w:u w:val="single"/>
        </w:rPr>
        <w:t>consider</w:t>
      </w:r>
      <w:r w:rsidRPr="00061506">
        <w:rPr>
          <w:sz w:val="16"/>
          <w:highlight w:val="cyan"/>
        </w:rPr>
        <w:t xml:space="preserve"> </w:t>
      </w:r>
      <w:r w:rsidRPr="00061506">
        <w:rPr>
          <w:b/>
          <w:highlight w:val="cyan"/>
          <w:u w:val="single"/>
        </w:rPr>
        <w:t>booster shots</w:t>
      </w:r>
      <w:r w:rsidRPr="001D2A7B">
        <w:rPr>
          <w:sz w:val="16"/>
        </w:rPr>
        <w:t xml:space="preserve">. </w:t>
      </w:r>
      <w:r w:rsidRPr="00061506">
        <w:rPr>
          <w:b/>
          <w:highlight w:val="cyan"/>
          <w:u w:val="single"/>
        </w:rPr>
        <w:t>Three studies published</w:t>
      </w:r>
      <w:r w:rsidRPr="00061506">
        <w:rPr>
          <w:highlight w:val="cyan"/>
          <w:u w:val="single"/>
        </w:rPr>
        <w:t xml:space="preserve"> </w:t>
      </w:r>
      <w:r w:rsidRPr="001D2A7B">
        <w:rPr>
          <w:u w:val="single"/>
        </w:rPr>
        <w:t xml:space="preserve">Wednesday by the Centers for Disease Control and Prevention </w:t>
      </w:r>
      <w:r w:rsidRPr="00061506">
        <w:rPr>
          <w:b/>
          <w:highlight w:val="cyan"/>
          <w:u w:val="single"/>
        </w:rPr>
        <w:t>show</w:t>
      </w:r>
      <w:r w:rsidRPr="00061506">
        <w:rPr>
          <w:highlight w:val="cyan"/>
          <w:u w:val="single"/>
        </w:rPr>
        <w:t xml:space="preserve"> </w:t>
      </w:r>
      <w:r w:rsidRPr="001D2A7B">
        <w:rPr>
          <w:u w:val="single"/>
        </w:rPr>
        <w:t xml:space="preserve">that </w:t>
      </w:r>
      <w:r w:rsidRPr="00061506">
        <w:rPr>
          <w:b/>
          <w:highlight w:val="cyan"/>
          <w:u w:val="single"/>
        </w:rPr>
        <w:t>protection against the</w:t>
      </w:r>
      <w:r w:rsidRPr="00061506">
        <w:rPr>
          <w:highlight w:val="cyan"/>
          <w:u w:val="single"/>
        </w:rPr>
        <w:t xml:space="preserve"> </w:t>
      </w:r>
      <w:r w:rsidRPr="00061506">
        <w:rPr>
          <w:b/>
          <w:highlight w:val="cyan"/>
          <w:u w:val="single"/>
        </w:rPr>
        <w:t>coronavirus from vaccines</w:t>
      </w:r>
      <w:r w:rsidRPr="00061506">
        <w:rPr>
          <w:highlight w:val="cyan"/>
          <w:u w:val="single"/>
        </w:rPr>
        <w:t xml:space="preserve"> </w:t>
      </w:r>
      <w:r w:rsidRPr="00061506">
        <w:rPr>
          <w:b/>
          <w:highlight w:val="cyan"/>
          <w:u w:val="single"/>
        </w:rPr>
        <w:t>declined</w:t>
      </w:r>
      <w:r w:rsidRPr="00061506">
        <w:rPr>
          <w:highlight w:val="cyan"/>
          <w:u w:val="single"/>
        </w:rPr>
        <w:t xml:space="preserve"> </w:t>
      </w:r>
      <w:r w:rsidRPr="001D2A7B">
        <w:rPr>
          <w:u w:val="single"/>
        </w:rPr>
        <w:t xml:space="preserve">in the midsummer months </w:t>
      </w:r>
      <w:r w:rsidRPr="00061506">
        <w:rPr>
          <w:b/>
          <w:highlight w:val="cyan"/>
          <w:u w:val="single"/>
        </w:rPr>
        <w:t>when</w:t>
      </w:r>
      <w:r w:rsidRPr="00061506">
        <w:rPr>
          <w:highlight w:val="cyan"/>
          <w:u w:val="single"/>
        </w:rPr>
        <w:t xml:space="preserve"> </w:t>
      </w:r>
      <w:r w:rsidRPr="001D2A7B">
        <w:rPr>
          <w:u w:val="single"/>
        </w:rPr>
        <w:t xml:space="preserve">the more contagious </w:t>
      </w:r>
      <w:r w:rsidRPr="00061506">
        <w:rPr>
          <w:b/>
          <w:highlight w:val="cyan"/>
          <w:u w:val="single"/>
        </w:rPr>
        <w:t>delta variant rose</w:t>
      </w:r>
      <w:r w:rsidRPr="00061506">
        <w:rPr>
          <w:highlight w:val="cyan"/>
          <w:u w:val="single"/>
        </w:rPr>
        <w:t xml:space="preserve"> </w:t>
      </w:r>
      <w:r w:rsidRPr="001D2A7B">
        <w:rPr>
          <w:u w:val="single"/>
        </w:rPr>
        <w:t>to dominance in the United States</w:t>
      </w:r>
      <w:r w:rsidRPr="001D2A7B">
        <w:rPr>
          <w:sz w:val="16"/>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w:t>
      </w:r>
      <w:proofErr w:type="gramStart"/>
      <w:r w:rsidRPr="001D2A7B">
        <w:rPr>
          <w:sz w:val="16"/>
        </w:rPr>
        <w:t>The trio of reports,</w:t>
      </w:r>
      <w:proofErr w:type="gramEnd"/>
      <w:r w:rsidRPr="001D2A7B">
        <w:rPr>
          <w:sz w:val="16"/>
        </w:rPr>
        <w:t xml:space="preserve"> published Wednesday in the Morbidity and Mortality Weekly Report, the CDC’s scientific digest, </w:t>
      </w:r>
      <w:r w:rsidRPr="001D2A7B">
        <w:rPr>
          <w:u w:val="single"/>
        </w:rPr>
        <w:t xml:space="preserve">also </w:t>
      </w:r>
      <w:r w:rsidRPr="00061506">
        <w:rPr>
          <w:b/>
          <w:highlight w:val="cyan"/>
          <w:u w:val="single"/>
        </w:rPr>
        <w:t>reinforce</w:t>
      </w:r>
      <w:r w:rsidRPr="00061506">
        <w:rPr>
          <w:highlight w:val="cyan"/>
          <w:u w:val="single"/>
        </w:rPr>
        <w:t xml:space="preserve"> </w:t>
      </w:r>
      <w:r w:rsidRPr="001D2A7B">
        <w:rPr>
          <w:u w:val="single"/>
        </w:rPr>
        <w:t xml:space="preserve">the </w:t>
      </w:r>
      <w:r w:rsidRPr="00061506">
        <w:rPr>
          <w:b/>
          <w:highlight w:val="cyan"/>
          <w:u w:val="single"/>
        </w:rPr>
        <w:t>idea</w:t>
      </w:r>
      <w:r w:rsidRPr="00061506">
        <w:rPr>
          <w:highlight w:val="cyan"/>
          <w:u w:val="single"/>
        </w:rPr>
        <w:t xml:space="preserve"> </w:t>
      </w:r>
      <w:r w:rsidRPr="001D2A7B">
        <w:rPr>
          <w:u w:val="single"/>
        </w:rPr>
        <w:t xml:space="preserve">that </w:t>
      </w:r>
      <w:r w:rsidRPr="00061506">
        <w:rPr>
          <w:b/>
          <w:highlight w:val="cyan"/>
          <w:u w:val="single"/>
        </w:rPr>
        <w:t>vaccines</w:t>
      </w:r>
      <w:r w:rsidRPr="00061506">
        <w:rPr>
          <w:highlight w:val="cyan"/>
          <w:u w:val="single"/>
        </w:rPr>
        <w:t xml:space="preserve"> </w:t>
      </w:r>
      <w:r w:rsidRPr="00061506">
        <w:rPr>
          <w:b/>
          <w:highlight w:val="cyan"/>
          <w:u w:val="single"/>
          <w:bdr w:val="single" w:sz="4" w:space="0" w:color="auto"/>
        </w:rPr>
        <w:t>alone will be unable to lift the nation out of the pandemic</w:t>
      </w:r>
      <w:r w:rsidRPr="001D2A7B">
        <w:rPr>
          <w:sz w:val="16"/>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1D2A7B">
        <w:rPr>
          <w:u w:val="single"/>
        </w:rPr>
        <w:t>All three reports measure vaccine effectiveness, which compares the rates of infection or hospitalization among vaccinated people with the rates among people who had not been vaccinated.</w:t>
      </w:r>
      <w:r w:rsidRPr="001D2A7B">
        <w:rPr>
          <w:sz w:val="16"/>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061506">
        <w:rPr>
          <w:b/>
          <w:highlight w:val="cyan"/>
          <w:u w:val="single"/>
        </w:rPr>
        <w:t>a study in Israel</w:t>
      </w:r>
      <w:r w:rsidRPr="001D2A7B">
        <w:rPr>
          <w:sz w:val="16"/>
        </w:rPr>
        <w:t xml:space="preserve">, </w:t>
      </w:r>
      <w:r w:rsidRPr="00061506">
        <w:rPr>
          <w:b/>
          <w:highlight w:val="cyan"/>
          <w:u w:val="single"/>
        </w:rPr>
        <w:t>found</w:t>
      </w:r>
      <w:r w:rsidRPr="00061506">
        <w:rPr>
          <w:sz w:val="16"/>
          <w:highlight w:val="cyan"/>
        </w:rPr>
        <w:t xml:space="preserve"> </w:t>
      </w:r>
      <w:r w:rsidRPr="00061506">
        <w:rPr>
          <w:b/>
          <w:highlight w:val="cyan"/>
          <w:u w:val="single"/>
          <w:bdr w:val="single" w:sz="4" w:space="0" w:color="auto"/>
        </w:rPr>
        <w:t>larger declines in protection against infection</w:t>
      </w:r>
      <w:r w:rsidRPr="001D2A7B">
        <w:rPr>
          <w:sz w:val="16"/>
        </w:rPr>
        <w:t xml:space="preserve">. One U.S. report that has not yet gone through peer review, collecting data from Mayo Clinic Health System facilities in five states, </w:t>
      </w:r>
      <w:r w:rsidRPr="00061506">
        <w:rPr>
          <w:b/>
          <w:highlight w:val="cyan"/>
          <w:u w:val="single"/>
        </w:rPr>
        <w:t>found</w:t>
      </w:r>
      <w:r w:rsidRPr="00061506">
        <w:rPr>
          <w:highlight w:val="cyan"/>
          <w:u w:val="single"/>
        </w:rPr>
        <w:t xml:space="preserve"> </w:t>
      </w:r>
      <w:r w:rsidRPr="001D2A7B">
        <w:rPr>
          <w:u w:val="single"/>
        </w:rPr>
        <w:t xml:space="preserve">a </w:t>
      </w:r>
      <w:r w:rsidRPr="00061506">
        <w:rPr>
          <w:b/>
          <w:highlight w:val="cyan"/>
          <w:u w:val="single"/>
        </w:rPr>
        <w:t>drop in</w:t>
      </w:r>
      <w:r w:rsidRPr="00061506">
        <w:rPr>
          <w:highlight w:val="cyan"/>
          <w:u w:val="single"/>
        </w:rPr>
        <w:t xml:space="preserve"> </w:t>
      </w:r>
      <w:r w:rsidRPr="001D2A7B">
        <w:rPr>
          <w:u w:val="single"/>
        </w:rPr>
        <w:t xml:space="preserve">the </w:t>
      </w:r>
      <w:r w:rsidRPr="00061506">
        <w:rPr>
          <w:b/>
          <w:highlight w:val="cyan"/>
          <w:u w:val="single"/>
        </w:rPr>
        <w:t>Pfizer</w:t>
      </w:r>
      <w:r w:rsidRPr="001D2A7B">
        <w:rPr>
          <w:u w:val="single"/>
        </w:rPr>
        <w:t xml:space="preserve">-BioNTech </w:t>
      </w:r>
      <w:r w:rsidRPr="00061506">
        <w:rPr>
          <w:b/>
          <w:highlight w:val="cyan"/>
          <w:u w:val="single"/>
        </w:rPr>
        <w:t>vaccine’s</w:t>
      </w:r>
      <w:r w:rsidRPr="00061506">
        <w:rPr>
          <w:highlight w:val="cyan"/>
          <w:u w:val="single"/>
        </w:rPr>
        <w:t xml:space="preserve"> </w:t>
      </w:r>
      <w:r w:rsidRPr="00061506">
        <w:rPr>
          <w:b/>
          <w:highlight w:val="cyan"/>
          <w:u w:val="single"/>
        </w:rPr>
        <w:t>effectiveness</w:t>
      </w:r>
      <w:r w:rsidRPr="00061506">
        <w:rPr>
          <w:highlight w:val="cyan"/>
          <w:u w:val="single"/>
        </w:rPr>
        <w:t xml:space="preserve"> </w:t>
      </w:r>
      <w:r w:rsidRPr="00061506">
        <w:rPr>
          <w:b/>
          <w:highlight w:val="cyan"/>
          <w:u w:val="single"/>
        </w:rPr>
        <w:t xml:space="preserve">against delta infections </w:t>
      </w:r>
      <w:r w:rsidRPr="00061506">
        <w:rPr>
          <w:b/>
          <w:highlight w:val="cyan"/>
          <w:u w:val="single"/>
          <w:bdr w:val="single" w:sz="4" w:space="0" w:color="auto"/>
        </w:rPr>
        <w:t xml:space="preserve">to </w:t>
      </w:r>
      <w:r w:rsidRPr="00061506">
        <w:rPr>
          <w:b/>
          <w:highlight w:val="cyan"/>
          <w:u w:val="single"/>
          <w:bdr w:val="single" w:sz="4" w:space="0" w:color="auto"/>
        </w:rPr>
        <w:lastRenderedPageBreak/>
        <w:t>42 percent</w:t>
      </w:r>
      <w:r w:rsidRPr="001D2A7B">
        <w:rPr>
          <w:sz w:val="16"/>
        </w:rPr>
        <w:t xml:space="preserve">. The other mRNA vaccine, made by </w:t>
      </w:r>
      <w:proofErr w:type="spellStart"/>
      <w:r w:rsidRPr="001D2A7B">
        <w:rPr>
          <w:sz w:val="16"/>
        </w:rPr>
        <w:t>Moderna</w:t>
      </w:r>
      <w:proofErr w:type="spellEnd"/>
      <w:r w:rsidRPr="001D2A7B">
        <w:rPr>
          <w:sz w:val="16"/>
        </w:rPr>
        <w:t xml:space="preserve">, was 76 percent effective. The new study from New York is the first to assess vaccine protection against coronavirus infection across the entirety of a U.S. state amid </w:t>
      </w:r>
      <w:proofErr w:type="gramStart"/>
      <w:r w:rsidRPr="001D2A7B">
        <w:rPr>
          <w:sz w:val="16"/>
        </w:rPr>
        <w:t>delta</w:t>
      </w:r>
      <w:proofErr w:type="gramEnd"/>
      <w:r w:rsidRPr="001D2A7B">
        <w:rPr>
          <w:sz w:val="16"/>
        </w:rPr>
        <w:t>.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1D2A7B">
        <w:rPr>
          <w:u w:val="single"/>
        </w:rPr>
        <w:t>. The second of the three studies published Wednesday by the CDC found effectiveness against infection declined for nursing home residents after delta emerged. It dropped from 75 percent in March through May to 53 percent in June and July</w:t>
      </w:r>
      <w:r w:rsidRPr="001D2A7B">
        <w:rPr>
          <w:sz w:val="16"/>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3FFE15D6" w14:textId="77777777" w:rsidR="000A5E3A" w:rsidRPr="000A5E3A" w:rsidRDefault="000A5E3A" w:rsidP="000A5E3A"/>
    <w:sectPr w:rsidR="000A5E3A" w:rsidRPr="000A5E3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339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1B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5E3A"/>
    <w:rsid w:val="000D26A6"/>
    <w:rsid w:val="000D2B90"/>
    <w:rsid w:val="000D6ED8"/>
    <w:rsid w:val="000D717B"/>
    <w:rsid w:val="000F4AFC"/>
    <w:rsid w:val="00100B28"/>
    <w:rsid w:val="00117316"/>
    <w:rsid w:val="001209B4"/>
    <w:rsid w:val="00151827"/>
    <w:rsid w:val="00174C47"/>
    <w:rsid w:val="001761FC"/>
    <w:rsid w:val="00182655"/>
    <w:rsid w:val="001840F2"/>
    <w:rsid w:val="00185134"/>
    <w:rsid w:val="001856C6"/>
    <w:rsid w:val="00191B5F"/>
    <w:rsid w:val="00192487"/>
    <w:rsid w:val="00193416"/>
    <w:rsid w:val="00194FEA"/>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D07"/>
    <w:rsid w:val="002005A8"/>
    <w:rsid w:val="00203DD8"/>
    <w:rsid w:val="00204E1D"/>
    <w:rsid w:val="002059BD"/>
    <w:rsid w:val="00207FD8"/>
    <w:rsid w:val="00210FAF"/>
    <w:rsid w:val="00213B1E"/>
    <w:rsid w:val="00215284"/>
    <w:rsid w:val="002168F2"/>
    <w:rsid w:val="0022589F"/>
    <w:rsid w:val="002343FE"/>
    <w:rsid w:val="00235F7B"/>
    <w:rsid w:val="0024668D"/>
    <w:rsid w:val="002502CF"/>
    <w:rsid w:val="00254EFD"/>
    <w:rsid w:val="00267EBB"/>
    <w:rsid w:val="0027023B"/>
    <w:rsid w:val="00272F3F"/>
    <w:rsid w:val="00274EDB"/>
    <w:rsid w:val="0027729E"/>
    <w:rsid w:val="002814A4"/>
    <w:rsid w:val="002843B2"/>
    <w:rsid w:val="00284ED6"/>
    <w:rsid w:val="00290C5A"/>
    <w:rsid w:val="00290C92"/>
    <w:rsid w:val="0029579E"/>
    <w:rsid w:val="0029647A"/>
    <w:rsid w:val="00296504"/>
    <w:rsid w:val="002B5511"/>
    <w:rsid w:val="002B7ACF"/>
    <w:rsid w:val="002C03A4"/>
    <w:rsid w:val="002E0643"/>
    <w:rsid w:val="002E392E"/>
    <w:rsid w:val="002E6BBC"/>
    <w:rsid w:val="002F1013"/>
    <w:rsid w:val="002F1BA9"/>
    <w:rsid w:val="002F6E74"/>
    <w:rsid w:val="003106B3"/>
    <w:rsid w:val="0031385D"/>
    <w:rsid w:val="003171AB"/>
    <w:rsid w:val="003223B2"/>
    <w:rsid w:val="00322A67"/>
    <w:rsid w:val="00326045"/>
    <w:rsid w:val="00330E13"/>
    <w:rsid w:val="003322F6"/>
    <w:rsid w:val="00335A23"/>
    <w:rsid w:val="00340707"/>
    <w:rsid w:val="00341C61"/>
    <w:rsid w:val="003442B9"/>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63C"/>
    <w:rsid w:val="004270E3"/>
    <w:rsid w:val="004348DC"/>
    <w:rsid w:val="00434921"/>
    <w:rsid w:val="00442018"/>
    <w:rsid w:val="004441F9"/>
    <w:rsid w:val="00446567"/>
    <w:rsid w:val="00447B10"/>
    <w:rsid w:val="00452EE4"/>
    <w:rsid w:val="00452F0B"/>
    <w:rsid w:val="004536D6"/>
    <w:rsid w:val="00457224"/>
    <w:rsid w:val="00462CFA"/>
    <w:rsid w:val="0047482C"/>
    <w:rsid w:val="00475436"/>
    <w:rsid w:val="0048047E"/>
    <w:rsid w:val="00482AF9"/>
    <w:rsid w:val="00483397"/>
    <w:rsid w:val="00496BB2"/>
    <w:rsid w:val="004B37B4"/>
    <w:rsid w:val="004B72B4"/>
    <w:rsid w:val="004C0314"/>
    <w:rsid w:val="004C0C86"/>
    <w:rsid w:val="004C0D3D"/>
    <w:rsid w:val="004C213E"/>
    <w:rsid w:val="004C376C"/>
    <w:rsid w:val="004C657F"/>
    <w:rsid w:val="004D17D8"/>
    <w:rsid w:val="004D52D8"/>
    <w:rsid w:val="004E355B"/>
    <w:rsid w:val="00501787"/>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9EE"/>
    <w:rsid w:val="005A4D4E"/>
    <w:rsid w:val="005A7237"/>
    <w:rsid w:val="005B21FA"/>
    <w:rsid w:val="005B3244"/>
    <w:rsid w:val="005B6EE8"/>
    <w:rsid w:val="005B7731"/>
    <w:rsid w:val="005C4515"/>
    <w:rsid w:val="005C5602"/>
    <w:rsid w:val="005C74A6"/>
    <w:rsid w:val="005C7E01"/>
    <w:rsid w:val="005D2E69"/>
    <w:rsid w:val="005D3B4D"/>
    <w:rsid w:val="005D615C"/>
    <w:rsid w:val="005E1860"/>
    <w:rsid w:val="005E60C8"/>
    <w:rsid w:val="005F063B"/>
    <w:rsid w:val="005F192D"/>
    <w:rsid w:val="005F24C8"/>
    <w:rsid w:val="005F26AF"/>
    <w:rsid w:val="00607D6C"/>
    <w:rsid w:val="0061383D"/>
    <w:rsid w:val="00614D69"/>
    <w:rsid w:val="00617030"/>
    <w:rsid w:val="006204B9"/>
    <w:rsid w:val="00621301"/>
    <w:rsid w:val="0062173F"/>
    <w:rsid w:val="006235FB"/>
    <w:rsid w:val="00626A15"/>
    <w:rsid w:val="006379E9"/>
    <w:rsid w:val="006438CB"/>
    <w:rsid w:val="006529B9"/>
    <w:rsid w:val="00654695"/>
    <w:rsid w:val="0065500A"/>
    <w:rsid w:val="00655217"/>
    <w:rsid w:val="00655ED6"/>
    <w:rsid w:val="0065727C"/>
    <w:rsid w:val="00660B53"/>
    <w:rsid w:val="00674A78"/>
    <w:rsid w:val="00696A16"/>
    <w:rsid w:val="006A0E07"/>
    <w:rsid w:val="006A4840"/>
    <w:rsid w:val="006A52A0"/>
    <w:rsid w:val="006A7E1D"/>
    <w:rsid w:val="006C3A56"/>
    <w:rsid w:val="006C4360"/>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307"/>
    <w:rsid w:val="00812D7B"/>
    <w:rsid w:val="0082029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923"/>
    <w:rsid w:val="008E7A3E"/>
    <w:rsid w:val="008F41FD"/>
    <w:rsid w:val="008F4479"/>
    <w:rsid w:val="008F4BA0"/>
    <w:rsid w:val="00901726"/>
    <w:rsid w:val="00920E6A"/>
    <w:rsid w:val="00931816"/>
    <w:rsid w:val="00932C71"/>
    <w:rsid w:val="009509D5"/>
    <w:rsid w:val="009537D8"/>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E1D"/>
    <w:rsid w:val="00997788"/>
    <w:rsid w:val="009A1467"/>
    <w:rsid w:val="009A6464"/>
    <w:rsid w:val="009B69F5"/>
    <w:rsid w:val="009B7548"/>
    <w:rsid w:val="009C5FF7"/>
    <w:rsid w:val="009C6292"/>
    <w:rsid w:val="009D15DB"/>
    <w:rsid w:val="009D3133"/>
    <w:rsid w:val="009E160D"/>
    <w:rsid w:val="009E3B62"/>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432"/>
    <w:rsid w:val="00B50633"/>
    <w:rsid w:val="00B5602D"/>
    <w:rsid w:val="00B60125"/>
    <w:rsid w:val="00B6656B"/>
    <w:rsid w:val="00B71625"/>
    <w:rsid w:val="00B75C54"/>
    <w:rsid w:val="00B775A8"/>
    <w:rsid w:val="00B82137"/>
    <w:rsid w:val="00B8710E"/>
    <w:rsid w:val="00B92A93"/>
    <w:rsid w:val="00BA17A8"/>
    <w:rsid w:val="00BA252C"/>
    <w:rsid w:val="00BA3C33"/>
    <w:rsid w:val="00BA5DB9"/>
    <w:rsid w:val="00BB0878"/>
    <w:rsid w:val="00BB1879"/>
    <w:rsid w:val="00BC0ABE"/>
    <w:rsid w:val="00BC30DB"/>
    <w:rsid w:val="00BC64FF"/>
    <w:rsid w:val="00BC7C37"/>
    <w:rsid w:val="00BD2244"/>
    <w:rsid w:val="00BE6472"/>
    <w:rsid w:val="00BF29B8"/>
    <w:rsid w:val="00BF2A9B"/>
    <w:rsid w:val="00BF46EA"/>
    <w:rsid w:val="00BF5186"/>
    <w:rsid w:val="00C07769"/>
    <w:rsid w:val="00C07D05"/>
    <w:rsid w:val="00C10856"/>
    <w:rsid w:val="00C203FA"/>
    <w:rsid w:val="00C244F5"/>
    <w:rsid w:val="00C3164F"/>
    <w:rsid w:val="00C31B5E"/>
    <w:rsid w:val="00C34D3E"/>
    <w:rsid w:val="00C35B37"/>
    <w:rsid w:val="00C3747A"/>
    <w:rsid w:val="00C37F29"/>
    <w:rsid w:val="00C54601"/>
    <w:rsid w:val="00C56DCC"/>
    <w:rsid w:val="00C57075"/>
    <w:rsid w:val="00C72AFE"/>
    <w:rsid w:val="00C81619"/>
    <w:rsid w:val="00C84C8B"/>
    <w:rsid w:val="00CA013C"/>
    <w:rsid w:val="00CA6D6D"/>
    <w:rsid w:val="00CC7A4E"/>
    <w:rsid w:val="00CD1359"/>
    <w:rsid w:val="00CD4C83"/>
    <w:rsid w:val="00CF5B9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0550"/>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064"/>
    <w:rsid w:val="00DD4CD4"/>
    <w:rsid w:val="00DD65A2"/>
    <w:rsid w:val="00DD6770"/>
    <w:rsid w:val="00DE0749"/>
    <w:rsid w:val="00DE1CE2"/>
    <w:rsid w:val="00DF08C3"/>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50A0"/>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8CE"/>
    <w:rsid w:val="00ED3BBA"/>
    <w:rsid w:val="00ED4E12"/>
    <w:rsid w:val="00EE051B"/>
    <w:rsid w:val="00EE1BB6"/>
    <w:rsid w:val="00EE54B4"/>
    <w:rsid w:val="00EF1AD8"/>
    <w:rsid w:val="00EF2B5C"/>
    <w:rsid w:val="00EF7794"/>
    <w:rsid w:val="00F00A5D"/>
    <w:rsid w:val="00F02046"/>
    <w:rsid w:val="00F053D8"/>
    <w:rsid w:val="00F07888"/>
    <w:rsid w:val="00F1313D"/>
    <w:rsid w:val="00F201E7"/>
    <w:rsid w:val="00F204E0"/>
    <w:rsid w:val="00F20B16"/>
    <w:rsid w:val="00F21C79"/>
    <w:rsid w:val="00F238C9"/>
    <w:rsid w:val="00F23CA5"/>
    <w:rsid w:val="00F25267"/>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7886"/>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3DBD0B"/>
  <w14:defaultImageDpi w14:val="300"/>
  <w15:docId w15:val="{8E814AFA-206D-E94C-A263-9A8F6827D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339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833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33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33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4833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33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3397"/>
  </w:style>
  <w:style w:type="character" w:customStyle="1" w:styleId="Heading1Char">
    <w:name w:val="Heading 1 Char"/>
    <w:aliases w:val="Pocket Char"/>
    <w:basedOn w:val="DefaultParagraphFont"/>
    <w:link w:val="Heading1"/>
    <w:uiPriority w:val="9"/>
    <w:rsid w:val="004833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339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3397"/>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48339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8339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483397"/>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48339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83397"/>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NoSpacing"/>
    <w:uiPriority w:val="99"/>
    <w:unhideWhenUsed/>
    <w:rsid w:val="00483397"/>
    <w:rPr>
      <w:color w:val="auto"/>
      <w:u w:val="none"/>
    </w:rPr>
  </w:style>
  <w:style w:type="paragraph" w:styleId="DocumentMap">
    <w:name w:val="Document Map"/>
    <w:basedOn w:val="Normal"/>
    <w:link w:val="DocumentMapChar"/>
    <w:uiPriority w:val="99"/>
    <w:semiHidden/>
    <w:unhideWhenUsed/>
    <w:rsid w:val="004833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3397"/>
    <w:rPr>
      <w:rFonts w:ascii="Lucida Grande" w:hAnsi="Lucida Grande" w:cs="Lucida Grande"/>
    </w:rPr>
  </w:style>
  <w:style w:type="paragraph" w:customStyle="1" w:styleId="textbold">
    <w:name w:val="text bold"/>
    <w:basedOn w:val="Normal"/>
    <w:link w:val="Emphasis"/>
    <w:autoRedefine/>
    <w:uiPriority w:val="20"/>
    <w:qFormat/>
    <w:rsid w:val="00807307"/>
    <w:rPr>
      <w:b/>
      <w:iCs/>
      <w:u w:val="single"/>
    </w:rPr>
  </w:style>
  <w:style w:type="paragraph" w:styleId="NoSpacing">
    <w:name w:val="No Spacing"/>
    <w:aliases w:val="Note Level 2,Small Text,Card Format,Note Level 21,ClearFormatting,DDI Tag,Tag Title,No Spacing51,No Spacing11211,card,No Spacing31,No Spacing22,No Spacing3,tag,No Spacing41,No Spacing111112,Tag and Cite,Card,Debate Text,Clear,Dont u"/>
    <w:basedOn w:val="Heading1"/>
    <w:link w:val="Hyperlink"/>
    <w:autoRedefine/>
    <w:uiPriority w:val="99"/>
    <w:qFormat/>
    <w:rsid w:val="000A5E3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807941">
      <w:bodyDiv w:val="1"/>
      <w:marLeft w:val="0"/>
      <w:marRight w:val="0"/>
      <w:marTop w:val="0"/>
      <w:marBottom w:val="0"/>
      <w:divBdr>
        <w:top w:val="none" w:sz="0" w:space="0" w:color="auto"/>
        <w:left w:val="none" w:sz="0" w:space="0" w:color="auto"/>
        <w:bottom w:val="none" w:sz="0" w:space="0" w:color="auto"/>
        <w:right w:val="none" w:sz="0" w:space="0" w:color="auto"/>
      </w:divBdr>
    </w:div>
    <w:div w:id="9460829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watchdog.com/2021/04/19/waiving-ip-rights-during-times-of-covid-a-false-good-idea/id=132399/" TargetMode="External"/><Relationship Id="rId18" Type="http://schemas.openxmlformats.org/officeDocument/2006/relationships/hyperlink" Target="https://www.livescience.com/57266-amazon-river.html" TargetMode="External"/><Relationship Id="rId3" Type="http://schemas.openxmlformats.org/officeDocument/2006/relationships/customXml" Target="../customXml/item3.xml"/><Relationship Id="rId21" Type="http://schemas.openxmlformats.org/officeDocument/2006/relationships/hyperlink" Target="http://eprints.lse.ac.uk/37521/1/Kant_Copyright_and_Communicative_Freedom_%28lsero%29.pdf" TargetMode="External"/><Relationship Id="rId7" Type="http://schemas.openxmlformats.org/officeDocument/2006/relationships/settings" Target="settings.xml"/><Relationship Id="rId12" Type="http://schemas.openxmlformats.org/officeDocument/2006/relationships/hyperlink" Target="https://www.foreignaffairs.com/articles/united-states/2020-06-09/next-liberal-order" TargetMode="External"/><Relationship Id="rId17" Type="http://schemas.openxmlformats.org/officeDocument/2006/relationships/hyperlink" Target="https://www.ipcc.ch/sr15/" TargetMode="External"/><Relationship Id="rId2" Type="http://schemas.openxmlformats.org/officeDocument/2006/relationships/customXml" Target="../customXml/item2.xml"/><Relationship Id="rId16" Type="http://schemas.openxmlformats.org/officeDocument/2006/relationships/hyperlink" Target="https://www.livescience.com/65633-climate-change-dooms-humans-by-2050.html" TargetMode="External"/><Relationship Id="rId20"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ve.is/NOKMj"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io.org/sites/default/files/2021-04/Climate%20Report_FINAL.pdf" TargetMode="External"/><Relationship Id="rId23" Type="http://schemas.openxmlformats.org/officeDocument/2006/relationships/fontTable" Target="fontTable.xml"/><Relationship Id="rId10" Type="http://schemas.openxmlformats.org/officeDocument/2006/relationships/hyperlink" Target="https://archive.is/wtVC2" TargetMode="External"/><Relationship Id="rId19" Type="http://schemas.openxmlformats.org/officeDocument/2006/relationships/hyperlink" Target="https://www.livescience.com/55129-how-heat-waves-kill-so-quickly.html"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ipwatchdog.com/2021/05/05/tai-says-united-states-will-back-india-southafrica-proposal-waive-ip-rights-trips/id=133224/" TargetMode="External"/><Relationship Id="rId22" Type="http://schemas.openxmlformats.org/officeDocument/2006/relationships/hyperlink" Target="https://archive.is/pvuz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22</Pages>
  <Words>11206</Words>
  <Characters>63878</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74935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58</cp:revision>
  <dcterms:created xsi:type="dcterms:W3CDTF">2021-09-20T00:00:00Z</dcterms:created>
  <dcterms:modified xsi:type="dcterms:W3CDTF">2021-09-20T00:58:00Z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