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54962D" w14:textId="7E715326" w:rsidR="00E42E4C" w:rsidRDefault="000F05A9" w:rsidP="000F05A9">
      <w:pPr>
        <w:pStyle w:val="Heading1"/>
      </w:pPr>
      <w:r>
        <w:t>1NC</w:t>
      </w:r>
    </w:p>
    <w:p w14:paraId="5C8FD615" w14:textId="07BA3DDC" w:rsidR="000F05A9" w:rsidRPr="008A60D2" w:rsidRDefault="008A60D2" w:rsidP="008A60D2">
      <w:pPr>
        <w:pStyle w:val="Heading3"/>
      </w:pPr>
      <w:r>
        <w:lastRenderedPageBreak/>
        <w:t>1NC – OFF</w:t>
      </w:r>
    </w:p>
    <w:p w14:paraId="2E3CA0EB" w14:textId="1AA9110F" w:rsidR="008A60D2" w:rsidRPr="00250A1C" w:rsidRDefault="008A60D2" w:rsidP="008A60D2">
      <w:pPr>
        <w:pStyle w:val="Heading4"/>
      </w:pPr>
      <w:r>
        <w:t xml:space="preserve">1] </w:t>
      </w:r>
      <w:proofErr w:type="spellStart"/>
      <w:r w:rsidRPr="003E6DE1">
        <w:rPr>
          <w:u w:val="single"/>
        </w:rPr>
        <w:t>Interp</w:t>
      </w:r>
      <w:proofErr w:type="spellEnd"/>
      <w:r>
        <w:t xml:space="preserve">– the Affirmative must </w:t>
      </w:r>
      <w:r>
        <w:rPr>
          <w:u w:val="single"/>
        </w:rPr>
        <w:t>only</w:t>
      </w:r>
      <w:r>
        <w:t xml:space="preserve"> defend that </w:t>
      </w:r>
      <w:r w:rsidR="00AB6745">
        <w:t xml:space="preserve">private </w:t>
      </w:r>
      <w:r>
        <w:t>appropriation of outer space is unjust.</w:t>
      </w:r>
    </w:p>
    <w:p w14:paraId="66D64C87" w14:textId="645CD804" w:rsidR="008A60D2" w:rsidRDefault="00D54BDB" w:rsidP="008A60D2">
      <w:pPr>
        <w:pStyle w:val="Heading4"/>
      </w:pPr>
      <w:r>
        <w:t xml:space="preserve">A] </w:t>
      </w:r>
      <w:r w:rsidR="008A60D2">
        <w:t xml:space="preserve">Unjust refers to a </w:t>
      </w:r>
      <w:r w:rsidR="008A60D2">
        <w:rPr>
          <w:u w:val="single"/>
        </w:rPr>
        <w:t>negative action</w:t>
      </w:r>
      <w:r w:rsidR="008A60D2">
        <w:t xml:space="preserve"> – it means </w:t>
      </w:r>
      <w:r w:rsidR="008A60D2">
        <w:rPr>
          <w:u w:val="single"/>
        </w:rPr>
        <w:t>contrary</w:t>
      </w:r>
      <w:r w:rsidR="008A60D2">
        <w:t>.</w:t>
      </w:r>
    </w:p>
    <w:p w14:paraId="4642CB1B" w14:textId="77777777" w:rsidR="008A60D2" w:rsidRPr="00D92843" w:rsidRDefault="008A60D2" w:rsidP="008A60D2">
      <w:r w:rsidRPr="002B1040">
        <w:rPr>
          <w:rStyle w:val="Style13ptBold"/>
        </w:rPr>
        <w:t>Black Laws No Date</w:t>
      </w:r>
      <w:r w:rsidRPr="002B1040">
        <w:t xml:space="preserve"> "What is Unjust?"</w:t>
      </w:r>
      <w:r>
        <w:t xml:space="preserve"> </w:t>
      </w:r>
      <w:hyperlink r:id="rId9" w:history="1">
        <w:r w:rsidRPr="003650B6">
          <w:rPr>
            <w:rStyle w:val="Hyperlink"/>
          </w:rPr>
          <w:t>https://thelawdictionary.org/unjust/</w:t>
        </w:r>
      </w:hyperlink>
      <w:r>
        <w:t xml:space="preserve"> //Elmer</w:t>
      </w:r>
    </w:p>
    <w:p w14:paraId="0B76B283" w14:textId="58D80644" w:rsidR="008A60D2" w:rsidRDefault="008A60D2" w:rsidP="008A60D2">
      <w:pPr>
        <w:rPr>
          <w:sz w:val="16"/>
        </w:rPr>
      </w:pPr>
      <w:r w:rsidRPr="00244B1F">
        <w:rPr>
          <w:rStyle w:val="Emphasis"/>
          <w:highlight w:val="green"/>
        </w:rPr>
        <w:t>Contrary to right and justice</w:t>
      </w:r>
      <w:r w:rsidRPr="002B1040">
        <w:rPr>
          <w:sz w:val="16"/>
        </w:rPr>
        <w:t>, or to the enjoyment of his rights by another</w:t>
      </w:r>
      <w:r w:rsidRPr="00244B1F">
        <w:rPr>
          <w:rStyle w:val="Emphasis"/>
          <w:highlight w:val="green"/>
        </w:rPr>
        <w:t>, or to the standards of conduct furnished by the laws</w:t>
      </w:r>
      <w:r w:rsidRPr="002B1040">
        <w:rPr>
          <w:sz w:val="16"/>
        </w:rPr>
        <w:t>.</w:t>
      </w:r>
    </w:p>
    <w:p w14:paraId="72753F5C" w14:textId="3DA5AB26" w:rsidR="00D54BDB" w:rsidRPr="00D54BDB" w:rsidRDefault="00D54BDB" w:rsidP="00D54BDB">
      <w:pPr>
        <w:pStyle w:val="Heading4"/>
      </w:pPr>
      <w:r>
        <w:t xml:space="preserve">b] The resolution is ONLY about private appropriation and the </w:t>
      </w:r>
      <w:proofErr w:type="spellStart"/>
      <w:r>
        <w:t>aff</w:t>
      </w:r>
      <w:proofErr w:type="spellEnd"/>
      <w:r>
        <w:t xml:space="preserve"> defends and auction system for ALL appropriation which is also extra T</w:t>
      </w:r>
    </w:p>
    <w:p w14:paraId="31F72966" w14:textId="5EDB66EE" w:rsidR="00F241D0" w:rsidRPr="00F241D0" w:rsidRDefault="00F241D0" w:rsidP="00F241D0">
      <w:pPr>
        <w:pStyle w:val="Heading4"/>
      </w:pPr>
      <w:r>
        <w:t xml:space="preserve">2] Violation – the </w:t>
      </w:r>
      <w:proofErr w:type="spellStart"/>
      <w:r>
        <w:t>aff</w:t>
      </w:r>
      <w:proofErr w:type="spellEnd"/>
      <w:r>
        <w:t xml:space="preserve"> defends an auction held by the UN Space Exploitation Registry, which is an entirely new system</w:t>
      </w:r>
      <w:r w:rsidR="00BD6AA7">
        <w:t xml:space="preserve"> being established in space.</w:t>
      </w:r>
      <w:r w:rsidR="00D366E7">
        <w:t xml:space="preserve"> That’s a </w:t>
      </w:r>
      <w:r w:rsidR="00D366E7" w:rsidRPr="00154821">
        <w:rPr>
          <w:u w:val="single"/>
        </w:rPr>
        <w:t>positive</w:t>
      </w:r>
      <w:r w:rsidR="00D366E7">
        <w:t xml:space="preserve"> action that’s outside the scope of the resolution.</w:t>
      </w:r>
    </w:p>
    <w:p w14:paraId="3446E6FC" w14:textId="77777777" w:rsidR="008A60D2" w:rsidRDefault="008A60D2" w:rsidP="008A60D2">
      <w:pPr>
        <w:pStyle w:val="Heading4"/>
      </w:pPr>
      <w:r>
        <w:t xml:space="preserve">3] </w:t>
      </w:r>
      <w:r>
        <w:rPr>
          <w:u w:val="single"/>
        </w:rPr>
        <w:t>Standards</w:t>
      </w:r>
      <w:r>
        <w:t xml:space="preserve"> – </w:t>
      </w:r>
      <w:r>
        <w:rPr>
          <w:u w:val="single"/>
        </w:rPr>
        <w:t>Effects</w:t>
      </w:r>
      <w:r>
        <w:t xml:space="preserve"> and </w:t>
      </w:r>
      <w:r>
        <w:rPr>
          <w:u w:val="single"/>
        </w:rPr>
        <w:t>Extra-T</w:t>
      </w:r>
      <w:r>
        <w:t xml:space="preserve"> which are voters for </w:t>
      </w:r>
      <w:r>
        <w:rPr>
          <w:u w:val="single"/>
        </w:rPr>
        <w:t>predictable limits</w:t>
      </w:r>
      <w:r>
        <w:t xml:space="preserve"> and </w:t>
      </w:r>
      <w:r>
        <w:rPr>
          <w:u w:val="single"/>
        </w:rPr>
        <w:t>ground</w:t>
      </w:r>
      <w:r>
        <w:t xml:space="preserve"> – allowing the </w:t>
      </w:r>
      <w:proofErr w:type="spellStart"/>
      <w:r>
        <w:t>Aff</w:t>
      </w:r>
      <w:proofErr w:type="spellEnd"/>
      <w:r>
        <w:t xml:space="preserve"> to defend </w:t>
      </w:r>
      <w:r>
        <w:rPr>
          <w:u w:val="single"/>
        </w:rPr>
        <w:t>implementation</w:t>
      </w:r>
      <w:r>
        <w:t xml:space="preserve"> through </w:t>
      </w:r>
      <w:r>
        <w:rPr>
          <w:u w:val="single"/>
        </w:rPr>
        <w:t>any number</w:t>
      </w:r>
      <w:r>
        <w:t xml:space="preserve"> of agreements/mechanisms explodes </w:t>
      </w:r>
      <w:r>
        <w:rPr>
          <w:u w:val="single"/>
        </w:rPr>
        <w:t>predictable limits</w:t>
      </w:r>
      <w:r>
        <w:t xml:space="preserve"> – it shifts the topic to not </w:t>
      </w:r>
      <w:r>
        <w:rPr>
          <w:u w:val="single"/>
        </w:rPr>
        <w:t>appropriation good/bad</w:t>
      </w:r>
      <w:r>
        <w:t xml:space="preserve"> but </w:t>
      </w:r>
      <w:r>
        <w:rPr>
          <w:u w:val="single"/>
        </w:rPr>
        <w:t>how</w:t>
      </w:r>
      <w:r>
        <w:t xml:space="preserve"> we should end it which skews pre-tournament prep. Allowing them to be </w:t>
      </w:r>
      <w:r>
        <w:rPr>
          <w:u w:val="single"/>
        </w:rPr>
        <w:t>Effects-T</w:t>
      </w:r>
      <w:r>
        <w:t xml:space="preserve"> gives them unlimited </w:t>
      </w:r>
      <w:r>
        <w:rPr>
          <w:u w:val="single"/>
        </w:rPr>
        <w:t>advantage ground</w:t>
      </w:r>
      <w:r>
        <w:t xml:space="preserve"> like multilateral governance good or PTD perception spill-over which skews our ground since they could say our particular mechanism </w:t>
      </w:r>
      <w:r>
        <w:rPr>
          <w:u w:val="single"/>
        </w:rPr>
        <w:t>side-steps</w:t>
      </w:r>
      <w:r>
        <w:t xml:space="preserve"> your links. </w:t>
      </w:r>
    </w:p>
    <w:p w14:paraId="1F18185B" w14:textId="24D7E706" w:rsidR="008A60D2" w:rsidRPr="008406FC" w:rsidRDefault="008A60D2" w:rsidP="008A60D2">
      <w:pPr>
        <w:pStyle w:val="Heading4"/>
      </w:pPr>
      <w:r>
        <w:t xml:space="preserve">4] </w:t>
      </w:r>
      <w:r>
        <w:rPr>
          <w:u w:val="single"/>
        </w:rPr>
        <w:t>TVA</w:t>
      </w:r>
      <w:r>
        <w:t xml:space="preserve"> – just defend</w:t>
      </w:r>
      <w:r w:rsidR="00FA1FBF">
        <w:t xml:space="preserve"> and garner offense off the resolution itself</w:t>
      </w:r>
      <w:r w:rsidR="000351C7">
        <w:t>, not external systems</w:t>
      </w:r>
    </w:p>
    <w:p w14:paraId="7A6B277B" w14:textId="77777777" w:rsidR="008A60D2" w:rsidRDefault="008A60D2" w:rsidP="008A60D2">
      <w:pPr>
        <w:pStyle w:val="Heading4"/>
      </w:pPr>
      <w:r>
        <w:t xml:space="preserve">5] </w:t>
      </w:r>
      <w:r>
        <w:rPr>
          <w:u w:val="single"/>
        </w:rPr>
        <w:t>Paradigm Issues</w:t>
      </w:r>
      <w:r>
        <w:t xml:space="preserve"> – </w:t>
      </w:r>
    </w:p>
    <w:p w14:paraId="7BD6A45F" w14:textId="77777777" w:rsidR="008A60D2" w:rsidRDefault="008A60D2" w:rsidP="008A60D2">
      <w:pPr>
        <w:pStyle w:val="Heading4"/>
      </w:pPr>
      <w:r>
        <w:t xml:space="preserve">a] Topicality is </w:t>
      </w:r>
      <w:r>
        <w:rPr>
          <w:u w:val="single"/>
        </w:rPr>
        <w:t>Drop the Debater</w:t>
      </w:r>
      <w:r>
        <w:t xml:space="preserve"> – it’s a fundamental baseline for debate-ability.</w:t>
      </w:r>
    </w:p>
    <w:p w14:paraId="746CD91A" w14:textId="77777777" w:rsidR="008A60D2" w:rsidRDefault="008A60D2" w:rsidP="008A60D2">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0ED1BFBF" w14:textId="6DAC2822" w:rsidR="008A60D2" w:rsidRDefault="008A60D2" w:rsidP="008A60D2">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008C862F" w14:textId="2A0466DB" w:rsidR="00D64E3D" w:rsidRDefault="00D64E3D" w:rsidP="00D64E3D"/>
    <w:p w14:paraId="05EAB8BA" w14:textId="74895F33" w:rsidR="00D64E3D" w:rsidRDefault="00D64E3D" w:rsidP="00D64E3D">
      <w:r>
        <w:t xml:space="preserve">None of their t preempts apply – they’re </w:t>
      </w:r>
      <w:proofErr w:type="gramStart"/>
      <w:r w:rsidR="00780902">
        <w:t>preempts</w:t>
      </w:r>
      <w:proofErr w:type="gramEnd"/>
      <w:r w:rsidR="00780902">
        <w:t xml:space="preserve"> to</w:t>
      </w:r>
      <w:r>
        <w:t xml:space="preserve"> T-appropriation but we agree that the auction system isn’t appropriation, we just don’t think they should be able to defend the auction system</w:t>
      </w:r>
    </w:p>
    <w:p w14:paraId="55160AF5" w14:textId="4815AD6A" w:rsidR="00D73AFB" w:rsidRDefault="00D73AFB" w:rsidP="00D64E3D">
      <w:r>
        <w:lastRenderedPageBreak/>
        <w:t xml:space="preserve">On T is a floor: </w:t>
      </w:r>
      <w:r w:rsidR="00E77B0F">
        <w:t xml:space="preserve">being consistent with a single semantically coherent </w:t>
      </w:r>
      <w:proofErr w:type="spellStart"/>
      <w:r w:rsidR="00E77B0F">
        <w:t>interp</w:t>
      </w:r>
      <w:proofErr w:type="spellEnd"/>
      <w:r w:rsidR="00E77B0F">
        <w:t xml:space="preserve"> would still kill </w:t>
      </w:r>
      <w:r w:rsidR="009F07A8">
        <w:t>predictability</w:t>
      </w:r>
      <w:r w:rsidR="004C16D1">
        <w:t xml:space="preserve"> </w:t>
      </w:r>
      <w:proofErr w:type="spellStart"/>
      <w:r w:rsidR="004C16D1">
        <w:t>bc</w:t>
      </w:r>
      <w:proofErr w:type="spellEnd"/>
      <w:r w:rsidR="004C16D1">
        <w:t xml:space="preserve"> you could just find a super tiny definition that only you agree with</w:t>
      </w:r>
    </w:p>
    <w:p w14:paraId="3D280EE8" w14:textId="74958AFA" w:rsidR="009F07A8" w:rsidRPr="00D64E3D" w:rsidRDefault="009F07A8" w:rsidP="00D64E3D">
      <w:r>
        <w:t xml:space="preserve">On </w:t>
      </w:r>
      <w:proofErr w:type="spellStart"/>
      <w:r>
        <w:t>reeval</w:t>
      </w:r>
      <w:proofErr w:type="spellEnd"/>
      <w:r>
        <w:t xml:space="preserve"> the ac:</w:t>
      </w:r>
      <w:r w:rsidR="00407282">
        <w:t xml:space="preserve"> </w:t>
      </w:r>
      <w:r w:rsidR="00E57463">
        <w:t xml:space="preserve">1) </w:t>
      </w:r>
      <w:r w:rsidR="00407282">
        <w:t xml:space="preserve">cross apply </w:t>
      </w:r>
      <w:proofErr w:type="spellStart"/>
      <w:r w:rsidR="00407282">
        <w:t>dtd</w:t>
      </w:r>
      <w:proofErr w:type="spellEnd"/>
      <w:r w:rsidR="00E57463">
        <w:t xml:space="preserve"> 2) if you </w:t>
      </w:r>
      <w:proofErr w:type="spellStart"/>
      <w:r w:rsidR="00E57463">
        <w:t>reeval</w:t>
      </w:r>
      <w:proofErr w:type="spellEnd"/>
      <w:r w:rsidR="00E57463">
        <w:t xml:space="preserve"> under our </w:t>
      </w:r>
      <w:proofErr w:type="spellStart"/>
      <w:r w:rsidR="00E57463">
        <w:t>interp</w:t>
      </w:r>
      <w:proofErr w:type="spellEnd"/>
      <w:r w:rsidR="00E57463">
        <w:t xml:space="preserve"> there’s literally no </w:t>
      </w:r>
      <w:proofErr w:type="spellStart"/>
      <w:r w:rsidR="00E57463">
        <w:t>aff</w:t>
      </w:r>
      <w:proofErr w:type="spellEnd"/>
      <w:r w:rsidR="00E57463">
        <w:t xml:space="preserve"> </w:t>
      </w:r>
      <w:proofErr w:type="spellStart"/>
      <w:r w:rsidR="00E57463">
        <w:t>cuz</w:t>
      </w:r>
      <w:proofErr w:type="spellEnd"/>
      <w:r w:rsidR="00E57463">
        <w:t xml:space="preserve"> </w:t>
      </w:r>
      <w:proofErr w:type="spellStart"/>
      <w:r w:rsidR="00E57463">
        <w:t>ur</w:t>
      </w:r>
      <w:proofErr w:type="spellEnd"/>
      <w:r w:rsidR="00E57463">
        <w:t xml:space="preserve"> contentions depend on the auction system so it’s still functionally </w:t>
      </w:r>
      <w:proofErr w:type="spellStart"/>
      <w:r w:rsidR="00E57463">
        <w:t>dtd</w:t>
      </w:r>
      <w:proofErr w:type="spellEnd"/>
    </w:p>
    <w:p w14:paraId="52F4F3AE" w14:textId="4304115A" w:rsidR="000F05A9" w:rsidRDefault="00301EB7" w:rsidP="00301EB7">
      <w:pPr>
        <w:pStyle w:val="Heading3"/>
      </w:pPr>
      <w:r>
        <w:lastRenderedPageBreak/>
        <w:t>1NC – OFF</w:t>
      </w:r>
    </w:p>
    <w:p w14:paraId="69793E40" w14:textId="77777777" w:rsidR="00301EB7" w:rsidRPr="00317401" w:rsidRDefault="00301EB7" w:rsidP="00301EB7">
      <w:pPr>
        <w:pStyle w:val="Heading4"/>
      </w:pPr>
      <w:r w:rsidRPr="00317401">
        <w:t>Ethics begin a posteriori.</w:t>
      </w:r>
    </w:p>
    <w:p w14:paraId="6B561954" w14:textId="77777777" w:rsidR="00301EB7" w:rsidRPr="00317401" w:rsidRDefault="00301EB7" w:rsidP="00301EB7">
      <w:pPr>
        <w:pStyle w:val="Heading4"/>
      </w:pPr>
      <w:r w:rsidRPr="00317401">
        <w:t xml:space="preserve">1. Knowledge is </w:t>
      </w:r>
      <w:r w:rsidRPr="00317401">
        <w:rPr>
          <w:u w:val="single"/>
        </w:rPr>
        <w:t>based</w:t>
      </w:r>
      <w:r w:rsidRPr="00317401">
        <w:t xml:space="preserve"> on experience – I </w:t>
      </w:r>
      <w:r w:rsidRPr="00317401">
        <w:rPr>
          <w:u w:val="single"/>
        </w:rPr>
        <w:t>wouldn’t</w:t>
      </w:r>
      <w:r w:rsidRPr="00317401">
        <w:t xml:space="preserve"> know 2+2=4 </w:t>
      </w:r>
      <w:r w:rsidRPr="00317401">
        <w:rPr>
          <w:u w:val="single"/>
        </w:rPr>
        <w:t>without</w:t>
      </w:r>
      <w:r w:rsidRPr="00317401">
        <w:t xml:space="preserve"> experience of objects </w:t>
      </w:r>
      <w:r w:rsidRPr="00317401">
        <w:rPr>
          <w:u w:val="single"/>
        </w:rPr>
        <w:t>nor</w:t>
      </w:r>
      <w:r w:rsidRPr="00317401">
        <w:t xml:space="preserve"> </w:t>
      </w:r>
      <w:proofErr w:type="gramStart"/>
      <w:r w:rsidRPr="00317401">
        <w:t>the color red</w:t>
      </w:r>
      <w:proofErr w:type="gramEnd"/>
      <w:r w:rsidRPr="00317401">
        <w:t xml:space="preserve"> </w:t>
      </w:r>
      <w:r w:rsidRPr="00317401">
        <w:rPr>
          <w:u w:val="single"/>
        </w:rPr>
        <w:t>without</w:t>
      </w:r>
      <w:r w:rsidRPr="00317401">
        <w:t xml:space="preserve"> some </w:t>
      </w:r>
      <w:r w:rsidRPr="00317401">
        <w:rPr>
          <w:u w:val="single"/>
        </w:rPr>
        <w:t>experience</w:t>
      </w:r>
      <w:r w:rsidRPr="00317401">
        <w:t xml:space="preserve"> of color. We </w:t>
      </w:r>
      <w:r w:rsidRPr="00317401">
        <w:rPr>
          <w:u w:val="single"/>
        </w:rPr>
        <w:t>can’t</w:t>
      </w:r>
      <w:r w:rsidRPr="00317401">
        <w:t xml:space="preserve"> obtain evidence of goodness without experience.</w:t>
      </w:r>
    </w:p>
    <w:p w14:paraId="6116A3EC" w14:textId="77777777" w:rsidR="00301EB7" w:rsidRPr="00317401" w:rsidRDefault="00301EB7" w:rsidP="00301EB7">
      <w:pPr>
        <w:pStyle w:val="Heading4"/>
      </w:pPr>
      <w:r w:rsidRPr="00317401">
        <w:t xml:space="preserve">2. Indifference – Even if there </w:t>
      </w:r>
      <w:r w:rsidRPr="00317401">
        <w:rPr>
          <w:u w:val="single"/>
        </w:rPr>
        <w:t>are</w:t>
      </w:r>
      <w:r w:rsidRPr="00317401">
        <w:t xml:space="preserve"> </w:t>
      </w:r>
      <w:proofErr w:type="spellStart"/>
      <w:r w:rsidRPr="00317401">
        <w:t>apriori</w:t>
      </w:r>
      <w:proofErr w:type="spellEnd"/>
      <w:r w:rsidRPr="00317401">
        <w:t xml:space="preserve"> moral truths, I can </w:t>
      </w:r>
      <w:r w:rsidRPr="00317401">
        <w:rPr>
          <w:u w:val="single"/>
        </w:rPr>
        <w:t>choose</w:t>
      </w:r>
      <w:r w:rsidRPr="00317401">
        <w:t xml:space="preserve"> to ignore them. Cognition is </w:t>
      </w:r>
      <w:r w:rsidRPr="00317401">
        <w:rPr>
          <w:u w:val="single"/>
        </w:rPr>
        <w:t>binding</w:t>
      </w:r>
      <w:r w:rsidRPr="00317401">
        <w:t xml:space="preserve"> – if I put my hand on a hot stove, I </w:t>
      </w:r>
      <w:r w:rsidRPr="00317401">
        <w:rPr>
          <w:u w:val="single"/>
        </w:rPr>
        <w:t>can’t</w:t>
      </w:r>
      <w:r w:rsidRPr="00317401">
        <w:t xml:space="preserve"> turn off my </w:t>
      </w:r>
      <w:r w:rsidRPr="00317401">
        <w:rPr>
          <w:u w:val="single"/>
        </w:rPr>
        <w:t>natural aversion</w:t>
      </w:r>
      <w:r w:rsidRPr="00317401">
        <w:t xml:space="preserve"> to it.</w:t>
      </w:r>
    </w:p>
    <w:p w14:paraId="3C9B910A" w14:textId="77777777" w:rsidR="00301EB7" w:rsidRPr="00317401" w:rsidRDefault="00301EB7" w:rsidP="00301EB7">
      <w:pPr>
        <w:pStyle w:val="Heading4"/>
      </w:pPr>
      <w:r w:rsidRPr="00317401">
        <w:t xml:space="preserve">Independently, 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14:paraId="37181396" w14:textId="77777777" w:rsidR="00301EB7" w:rsidRPr="00317401" w:rsidRDefault="00301EB7" w:rsidP="00301EB7">
      <w:pPr>
        <w:rPr>
          <w:rStyle w:val="Style13ptBold"/>
          <w:rFonts w:asciiTheme="majorHAnsi" w:hAnsiTheme="majorHAnsi" w:cstheme="majorHAnsi"/>
        </w:rPr>
      </w:pPr>
      <w:r w:rsidRPr="00317401">
        <w:rPr>
          <w:rStyle w:val="Style13ptBold"/>
          <w:rFonts w:asciiTheme="majorHAnsi" w:hAnsiTheme="majorHAnsi" w:cstheme="majorHAnsi"/>
        </w:rPr>
        <w:t>Blum et al. 18</w:t>
      </w:r>
    </w:p>
    <w:p w14:paraId="31B42AFF" w14:textId="77777777" w:rsidR="00301EB7" w:rsidRPr="00317401" w:rsidRDefault="00301EB7" w:rsidP="00301EB7">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w:t>
      </w:r>
      <w:proofErr w:type="spellStart"/>
      <w:r w:rsidRPr="00317401">
        <w:rPr>
          <w:rFonts w:asciiTheme="majorHAnsi" w:hAnsiTheme="majorHAnsi" w:cstheme="majorHAnsi"/>
          <w:sz w:val="16"/>
          <w:szCs w:val="16"/>
        </w:rPr>
        <w:t>Boonshoft</w:t>
      </w:r>
      <w:proofErr w:type="spellEnd"/>
      <w:r w:rsidRPr="00317401">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17401">
        <w:rPr>
          <w:rFonts w:asciiTheme="majorHAnsi" w:hAnsiTheme="majorHAnsi" w:cstheme="majorHAnsi"/>
          <w:sz w:val="16"/>
          <w:szCs w:val="16"/>
        </w:rPr>
        <w:t>Geneus</w:t>
      </w:r>
      <w:proofErr w:type="spellEnd"/>
      <w:r w:rsidRPr="00317401">
        <w:rPr>
          <w:rFonts w:asciiTheme="majorHAnsi" w:hAnsiTheme="majorHAnsi" w:cstheme="majorHAnsi"/>
          <w:sz w:val="16"/>
          <w:szCs w:val="16"/>
        </w:rPr>
        <w:t xml:space="preserve"> Health LLC, San Antonio, TX, USA 6Department of Addiction Research &amp; Therapy, </w:t>
      </w:r>
      <w:proofErr w:type="spellStart"/>
      <w:r w:rsidRPr="00317401">
        <w:rPr>
          <w:rFonts w:asciiTheme="majorHAnsi" w:hAnsiTheme="majorHAnsi" w:cstheme="majorHAnsi"/>
          <w:sz w:val="16"/>
          <w:szCs w:val="16"/>
        </w:rPr>
        <w:t>Nupathways</w:t>
      </w:r>
      <w:proofErr w:type="spellEnd"/>
      <w:r w:rsidRPr="00317401">
        <w:rPr>
          <w:rFonts w:asciiTheme="majorHAnsi" w:hAnsiTheme="majorHAnsi" w:cstheme="majorHAnsi"/>
          <w:sz w:val="16"/>
          <w:szCs w:val="16"/>
        </w:rPr>
        <w:t xml:space="preserve"> Inc., </w:t>
      </w:r>
      <w:proofErr w:type="spellStart"/>
      <w:r w:rsidRPr="00317401">
        <w:rPr>
          <w:rFonts w:asciiTheme="majorHAnsi" w:hAnsiTheme="majorHAnsi" w:cstheme="majorHAnsi"/>
          <w:sz w:val="16"/>
          <w:szCs w:val="16"/>
        </w:rPr>
        <w:t>Innsbrook</w:t>
      </w:r>
      <w:proofErr w:type="spellEnd"/>
      <w:r w:rsidRPr="00317401">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17401">
        <w:rPr>
          <w:rFonts w:asciiTheme="majorHAnsi" w:hAnsiTheme="majorHAnsi" w:cstheme="majorHAnsi"/>
          <w:sz w:val="16"/>
          <w:szCs w:val="16"/>
        </w:rPr>
        <w:t>Eötvös</w:t>
      </w:r>
      <w:proofErr w:type="spellEnd"/>
      <w:r w:rsidRPr="00317401">
        <w:rPr>
          <w:rFonts w:asciiTheme="majorHAnsi" w:hAnsiTheme="majorHAnsi" w:cstheme="majorHAnsi"/>
          <w:sz w:val="16"/>
          <w:szCs w:val="16"/>
        </w:rPr>
        <w:t xml:space="preserve"> </w:t>
      </w:r>
      <w:proofErr w:type="spellStart"/>
      <w:r w:rsidRPr="00317401">
        <w:rPr>
          <w:rFonts w:asciiTheme="majorHAnsi" w:hAnsiTheme="majorHAnsi" w:cstheme="majorHAnsi"/>
          <w:sz w:val="16"/>
          <w:szCs w:val="16"/>
        </w:rPr>
        <w:t>Loránd</w:t>
      </w:r>
      <w:proofErr w:type="spellEnd"/>
      <w:r w:rsidRPr="00317401">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317401">
        <w:rPr>
          <w:rFonts w:asciiTheme="majorHAnsi" w:hAnsiTheme="majorHAnsi" w:cstheme="majorHAnsi"/>
          <w:sz w:val="16"/>
          <w:szCs w:val="16"/>
        </w:rPr>
        <w:t>Lederach</w:t>
      </w:r>
      <w:proofErr w:type="spellEnd"/>
      <w:r w:rsidRPr="00317401">
        <w:rPr>
          <w:rFonts w:asciiTheme="majorHAnsi" w:hAnsiTheme="majorHAnsi" w:cstheme="majorHAnsi"/>
          <w:sz w:val="16"/>
          <w:szCs w:val="16"/>
        </w:rPr>
        <w:t xml:space="preserve">, PA., USA 12National Human Genome Center at Howard University, Washington, DC., USA, Marjorie </w:t>
      </w:r>
      <w:proofErr w:type="spellStart"/>
      <w:r w:rsidRPr="00317401">
        <w:rPr>
          <w:rFonts w:asciiTheme="majorHAnsi" w:hAnsiTheme="majorHAnsi" w:cstheme="majorHAnsi"/>
          <w:sz w:val="16"/>
          <w:szCs w:val="16"/>
        </w:rPr>
        <w:t>Gondré</w:t>
      </w:r>
      <w:proofErr w:type="spellEnd"/>
      <w:r w:rsidRPr="00317401">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17401">
        <w:rPr>
          <w:rFonts w:asciiTheme="majorHAnsi" w:hAnsiTheme="majorHAnsi" w:cstheme="majorHAnsi"/>
          <w:sz w:val="16"/>
          <w:szCs w:val="16"/>
        </w:rPr>
        <w:t>Modestino</w:t>
      </w:r>
      <w:proofErr w:type="spellEnd"/>
      <w:r w:rsidRPr="00317401">
        <w:rPr>
          <w:rFonts w:asciiTheme="majorHAnsi" w:hAnsiTheme="majorHAnsi" w:cstheme="majorHAnsi"/>
          <w:sz w:val="16"/>
          <w:szCs w:val="16"/>
        </w:rPr>
        <w:t xml:space="preserve">, 14Department of Psychology, Curry College, Milton, MA, USA, Rajendra D </w:t>
      </w:r>
      <w:proofErr w:type="spellStart"/>
      <w:r w:rsidRPr="00317401">
        <w:rPr>
          <w:rFonts w:asciiTheme="majorHAnsi" w:hAnsiTheme="majorHAnsi" w:cstheme="majorHAnsi"/>
          <w:sz w:val="16"/>
          <w:szCs w:val="16"/>
        </w:rPr>
        <w:t>Badgaiyan</w:t>
      </w:r>
      <w:proofErr w:type="spellEnd"/>
      <w:r w:rsidRPr="00317401">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0"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14:paraId="67E259BE" w14:textId="77777777" w:rsidR="00301EB7" w:rsidRPr="00317401" w:rsidRDefault="00301EB7" w:rsidP="00301EB7">
      <w:pPr>
        <w:rPr>
          <w:rFonts w:asciiTheme="majorHAnsi" w:hAnsiTheme="majorHAnsi" w:cstheme="majorHAnsi"/>
          <w:sz w:val="16"/>
        </w:rPr>
      </w:pPr>
      <w:r w:rsidRPr="00317401">
        <w:rPr>
          <w:rFonts w:asciiTheme="majorHAnsi" w:hAnsiTheme="majorHAnsi" w:cstheme="majorHAnsi"/>
          <w:b/>
          <w:bCs/>
          <w:highlight w:val="green"/>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 xml:space="preserve">primary reward </w:t>
      </w:r>
      <w:proofErr w:type="gramStart"/>
      <w:r w:rsidRPr="00317401">
        <w:rPr>
          <w:rFonts w:asciiTheme="majorHAnsi" w:hAnsiTheme="majorHAnsi" w:cstheme="majorHAnsi"/>
          <w:u w:val="single"/>
        </w:rPr>
        <w:t>functions</w:t>
      </w:r>
      <w:proofErr w:type="gramEnd"/>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317401">
        <w:rPr>
          <w:rFonts w:asciiTheme="majorHAnsi" w:hAnsiTheme="majorHAnsi" w:cstheme="majorHAnsi"/>
          <w:b/>
          <w:bCs/>
          <w:highlight w:val="green"/>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principal </w:t>
      </w:r>
      <w:r w:rsidRPr="00317401">
        <w:rPr>
          <w:rFonts w:asciiTheme="majorHAnsi" w:hAnsiTheme="majorHAnsi" w:cstheme="majorHAnsi"/>
          <w:highlight w:val="green"/>
          <w:u w:val="single"/>
        </w:rPr>
        <w:t>reason why particular stimuli</w:t>
      </w:r>
      <w:r w:rsidRPr="00317401">
        <w:rPr>
          <w:rFonts w:asciiTheme="majorHAnsi" w:hAnsiTheme="majorHAnsi" w:cstheme="majorHAnsi"/>
          <w:u w:val="single"/>
        </w:rPr>
        <w:t xml:space="preserve">, objects, events, situations, and activities </w:t>
      </w:r>
      <w:r w:rsidRPr="00317401">
        <w:rPr>
          <w:rFonts w:asciiTheme="majorHAnsi" w:hAnsiTheme="majorHAnsi" w:cstheme="majorHAnsi"/>
          <w:highlight w:val="green"/>
          <w:u w:val="single"/>
        </w:rPr>
        <w:t>are rewarding</w:t>
      </w:r>
      <w:r w:rsidRPr="00317401">
        <w:rPr>
          <w:rFonts w:asciiTheme="majorHAnsi" w:hAnsiTheme="majorHAnsi" w:cstheme="majorHAnsi"/>
          <w:sz w:val="16"/>
        </w:rPr>
        <w:t xml:space="preserve"> may be </w:t>
      </w:r>
      <w:r w:rsidRPr="00317401">
        <w:rPr>
          <w:rFonts w:asciiTheme="majorHAnsi" w:hAnsiTheme="majorHAnsi" w:cstheme="majorHAnsi"/>
          <w:highlight w:val="green"/>
          <w:u w:val="single"/>
        </w:rPr>
        <w:t>due to pleasure.</w:t>
      </w:r>
      <w:r w:rsidRPr="00317401">
        <w:rPr>
          <w:rFonts w:asciiTheme="majorHAnsi" w:hAnsiTheme="majorHAnsi" w:cstheme="majorHAnsi"/>
          <w:sz w:val="16"/>
        </w:rPr>
        <w:t xml:space="preserve"> This applies </w:t>
      </w:r>
      <w:proofErr w:type="gramStart"/>
      <w:r w:rsidRPr="00317401">
        <w:rPr>
          <w:rFonts w:asciiTheme="majorHAnsi" w:hAnsiTheme="majorHAnsi" w:cstheme="majorHAnsi"/>
          <w:sz w:val="16"/>
        </w:rPr>
        <w:t>first of all</w:t>
      </w:r>
      <w:proofErr w:type="gramEnd"/>
      <w:r w:rsidRPr="00317401">
        <w:rPr>
          <w:rFonts w:asciiTheme="majorHAnsi" w:hAnsiTheme="majorHAnsi" w:cstheme="majorHAnsi"/>
          <w:sz w:val="16"/>
        </w:rPr>
        <w:t xml:space="preserve"> to sex and to the primary homeostatic rewards of food and liquid and extends to money, taste, beauty, social encounters and nonmaterial, internally set, and intrinsic rewards. </w:t>
      </w:r>
      <w:r w:rsidRPr="00317401">
        <w:rPr>
          <w:rFonts w:asciiTheme="majorHAnsi" w:hAnsiTheme="majorHAnsi" w:cstheme="majorHAnsi"/>
          <w:highlight w:val="green"/>
          <w:u w:val="single"/>
        </w:rPr>
        <w:t>Pleasure</w:t>
      </w:r>
      <w:r w:rsidRPr="00317401">
        <w:rPr>
          <w:rFonts w:asciiTheme="majorHAnsi" w:hAnsiTheme="majorHAnsi" w:cstheme="majorHAnsi"/>
          <w:u w:val="single"/>
        </w:rPr>
        <w:t>, as the primary effect of rewards</w:t>
      </w:r>
      <w:r w:rsidRPr="00317401">
        <w:rPr>
          <w:rFonts w:asciiTheme="majorHAnsi" w:hAnsiTheme="majorHAnsi" w:cstheme="majorHAnsi"/>
          <w:sz w:val="16"/>
        </w:rPr>
        <w:t xml:space="preserve">, drives the prime reward functions of learning, approach behavior, and decision making and </w:t>
      </w:r>
      <w:r w:rsidRPr="00317401">
        <w:rPr>
          <w:rFonts w:asciiTheme="majorHAnsi" w:hAnsiTheme="majorHAnsi" w:cstheme="majorHAnsi"/>
          <w:highlight w:val="green"/>
          <w:u w:val="single"/>
        </w:rPr>
        <w:t xml:space="preserve">provides the </w:t>
      </w:r>
      <w:r w:rsidRPr="00317401">
        <w:rPr>
          <w:rFonts w:asciiTheme="majorHAnsi" w:hAnsiTheme="majorHAnsi" w:cstheme="majorHAnsi"/>
          <w:b/>
          <w:bCs/>
          <w:highlight w:val="green"/>
          <w:u w:val="single"/>
        </w:rPr>
        <w:t>basis for hedonic theories</w:t>
      </w:r>
      <w:r w:rsidRPr="00317401">
        <w:rPr>
          <w:rFonts w:asciiTheme="majorHAnsi" w:hAnsiTheme="majorHAnsi" w:cstheme="majorHAnsi"/>
          <w:u w:val="single"/>
        </w:rPr>
        <w:t xml:space="preserve"> of reward function. </w:t>
      </w:r>
      <w:r w:rsidRPr="00317401">
        <w:rPr>
          <w:rFonts w:asciiTheme="majorHAnsi" w:hAnsiTheme="majorHAnsi" w:cstheme="majorHAnsi"/>
          <w:highlight w:val="green"/>
          <w:u w:val="single"/>
        </w:rPr>
        <w:t>We are attracted by</w:t>
      </w:r>
      <w:r w:rsidRPr="00317401">
        <w:rPr>
          <w:rFonts w:asciiTheme="majorHAnsi" w:hAnsiTheme="majorHAnsi" w:cstheme="majorHAnsi"/>
          <w:sz w:val="16"/>
        </w:rPr>
        <w:t xml:space="preserve"> most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317401">
        <w:rPr>
          <w:rFonts w:asciiTheme="majorHAnsi" w:hAnsiTheme="majorHAnsi" w:cstheme="majorHAnsi"/>
          <w:highlight w:val="green"/>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w:t>
      </w:r>
      <w:r w:rsidRPr="00317401">
        <w:rPr>
          <w:rFonts w:asciiTheme="majorHAnsi" w:hAnsiTheme="majorHAnsi" w:cstheme="majorHAnsi"/>
          <w:sz w:val="16"/>
        </w:rPr>
        <w:lastRenderedPageBreak/>
        <w:t xml:space="preserve">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317401">
        <w:rPr>
          <w:rFonts w:asciiTheme="majorHAnsi" w:hAnsiTheme="majorHAnsi" w:cstheme="majorHAnsi"/>
          <w:b/>
          <w:bCs/>
          <w:highlight w:val="green"/>
          <w:u w:val="single"/>
        </w:rPr>
        <w:t>organisms are</w:t>
      </w:r>
      <w:r w:rsidRPr="00317401">
        <w:rPr>
          <w:rFonts w:asciiTheme="majorHAnsi" w:hAnsiTheme="majorHAnsi" w:cstheme="majorHAnsi"/>
          <w:u w:val="single"/>
        </w:rPr>
        <w:t xml:space="preserve"> the </w:t>
      </w:r>
      <w:r w:rsidRPr="00317401">
        <w:rPr>
          <w:rFonts w:asciiTheme="majorHAnsi" w:hAnsiTheme="majorHAnsi" w:cstheme="majorHAnsi"/>
          <w:b/>
          <w:bCs/>
          <w:highlight w:val="green"/>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is to </w:t>
      </w:r>
      <w:r w:rsidRPr="00317401">
        <w:rPr>
          <w:rFonts w:asciiTheme="majorHAnsi" w:hAnsiTheme="majorHAnsi" w:cstheme="majorHAnsi"/>
          <w:highlight w:val="green"/>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17401">
        <w:rPr>
          <w:rFonts w:asciiTheme="majorHAnsi" w:hAnsiTheme="majorHAnsi" w:cstheme="majorHAnsi"/>
          <w:u w:val="single"/>
        </w:rPr>
        <w:t>Thus</w:t>
      </w:r>
      <w:proofErr w:type="gramEnd"/>
      <w:r w:rsidRPr="00317401">
        <w:rPr>
          <w:rFonts w:asciiTheme="majorHAnsi" w:hAnsiTheme="majorHAnsi" w:cstheme="majorHAnsi"/>
          <w:u w:val="single"/>
        </w:rPr>
        <w:t xml:space="preserve">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317401">
        <w:rPr>
          <w:rFonts w:asciiTheme="majorHAnsi" w:hAnsiTheme="majorHAnsi" w:cstheme="majorHAnsi"/>
          <w:highlight w:val="green"/>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w:t>
      </w:r>
      <w:proofErr w:type="spellStart"/>
      <w:r w:rsidRPr="00317401">
        <w:rPr>
          <w:rFonts w:asciiTheme="majorHAnsi" w:hAnsiTheme="majorHAnsi" w:cstheme="majorHAnsi"/>
          <w:sz w:val="16"/>
        </w:rPr>
        <w:t>salutogenesis</w:t>
      </w:r>
      <w:proofErr w:type="spellEnd"/>
      <w:r w:rsidRPr="00317401">
        <w:rPr>
          <w:rFonts w:asciiTheme="majorHAnsi" w:hAnsiTheme="majorHAnsi" w:cstheme="majorHAnsi"/>
          <w:sz w:val="16"/>
        </w:rPr>
        <w:t>, (</w:t>
      </w:r>
      <w:proofErr w:type="spellStart"/>
      <w:r w:rsidRPr="00317401">
        <w:rPr>
          <w:rFonts w:asciiTheme="majorHAnsi" w:hAnsiTheme="majorHAnsi" w:cstheme="majorHAnsi"/>
          <w:sz w:val="16"/>
        </w:rPr>
        <w:t>salugenesis</w:t>
      </w:r>
      <w:proofErr w:type="spellEnd"/>
      <w:r w:rsidRPr="00317401">
        <w:rPr>
          <w:rFonts w:asciiTheme="majorHAnsi" w:hAnsiTheme="majorHAnsi" w:cstheme="majorHAnsi"/>
          <w:sz w:val="16"/>
        </w:rPr>
        <w:t xml:space="preserve">).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17401">
        <w:rPr>
          <w:rFonts w:asciiTheme="majorHAnsi" w:hAnsiTheme="majorHAnsi" w:cstheme="majorHAnsi"/>
          <w:sz w:val="16"/>
        </w:rPr>
        <w:t>morphinergic</w:t>
      </w:r>
      <w:proofErr w:type="spellEnd"/>
      <w:r w:rsidRPr="00317401">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317401">
        <w:rPr>
          <w:rFonts w:asciiTheme="majorHAnsi" w:hAnsiTheme="majorHAnsi" w:cstheme="majorHAnsi"/>
          <w:sz w:val="16"/>
        </w:rPr>
        <w:t>Esch</w:t>
      </w:r>
      <w:proofErr w:type="spellEnd"/>
      <w:r w:rsidRPr="00317401">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17401">
        <w:rPr>
          <w:rFonts w:asciiTheme="majorHAnsi" w:hAnsiTheme="majorHAnsi" w:cstheme="majorHAnsi"/>
          <w:sz w:val="16"/>
        </w:rPr>
        <w:t>As</w:t>
      </w:r>
      <w:proofErr w:type="gramEnd"/>
      <w:r w:rsidRPr="00317401">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317401">
        <w:rPr>
          <w:rFonts w:asciiTheme="majorHAnsi" w:hAnsiTheme="majorHAnsi" w:cstheme="majorHAnsi"/>
          <w:sz w:val="16"/>
        </w:rPr>
        <w:t>all of</w:t>
      </w:r>
      <w:proofErr w:type="gramEnd"/>
      <w:r w:rsidRPr="00317401">
        <w:rPr>
          <w:rFonts w:asciiTheme="majorHAnsi" w:hAnsiTheme="majorHAnsi" w:cstheme="majorHAnsi"/>
          <w:sz w:val="16"/>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317401">
        <w:rPr>
          <w:rFonts w:asciiTheme="majorHAnsi" w:hAnsiTheme="majorHAnsi" w:cstheme="majorHAnsi"/>
          <w:b/>
          <w:bCs/>
          <w:highlight w:val="green"/>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317401">
        <w:rPr>
          <w:rFonts w:asciiTheme="majorHAnsi" w:hAnsiTheme="majorHAnsi" w:cstheme="majorHAnsi"/>
          <w:b/>
          <w:bCs/>
          <w:highlight w:val="green"/>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317401">
        <w:rPr>
          <w:rFonts w:asciiTheme="majorHAnsi" w:hAnsiTheme="majorHAnsi" w:cstheme="majorHAnsi"/>
          <w:b/>
          <w:bCs/>
          <w:highlight w:val="green"/>
          <w:u w:val="single"/>
        </w:rPr>
        <w:t>pleasure or</w:t>
      </w:r>
      <w:r w:rsidRPr="00317401">
        <w:rPr>
          <w:rFonts w:asciiTheme="majorHAnsi" w:hAnsiTheme="majorHAnsi" w:cstheme="majorHAnsi"/>
          <w:u w:val="single"/>
        </w:rPr>
        <w:t xml:space="preserve"> even </w:t>
      </w:r>
      <w:r w:rsidRPr="00317401">
        <w:rPr>
          <w:rFonts w:asciiTheme="majorHAnsi" w:hAnsiTheme="majorHAnsi" w:cstheme="majorHAnsi"/>
          <w:b/>
          <w:bCs/>
          <w:highlight w:val="green"/>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 xml:space="preserve">disgust </w:t>
      </w:r>
      <w:r w:rsidRPr="00317401">
        <w:rPr>
          <w:rFonts w:asciiTheme="majorHAnsi" w:hAnsiTheme="majorHAnsi" w:cstheme="majorHAnsi"/>
          <w:u w:val="single"/>
        </w:rPr>
        <w:lastRenderedPageBreak/>
        <w:t>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 xml:space="preserve">is organized like a computer keyboard, with </w:t>
      </w:r>
      <w:proofErr w:type="gramStart"/>
      <w:r w:rsidRPr="00317401">
        <w:rPr>
          <w:rFonts w:asciiTheme="majorHAnsi" w:hAnsiTheme="majorHAnsi" w:cstheme="majorHAnsi"/>
          <w:u w:val="single"/>
        </w:rPr>
        <w:t>particular stimulus</w:t>
      </w:r>
      <w:proofErr w:type="gramEnd"/>
      <w:r w:rsidRPr="00317401">
        <w:rPr>
          <w:rFonts w:asciiTheme="majorHAnsi" w:hAnsiTheme="majorHAnsi" w:cstheme="majorHAnsi"/>
          <w:u w:val="single"/>
        </w:rPr>
        <w:t xml:space="preserve">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w:t>
      </w:r>
      <w:proofErr w:type="gramStart"/>
      <w:r w:rsidRPr="00317401">
        <w:rPr>
          <w:rFonts w:asciiTheme="majorHAnsi" w:hAnsiTheme="majorHAnsi" w:cstheme="majorHAnsi"/>
          <w:sz w:val="16"/>
        </w:rPr>
        <w:t>is</w:t>
      </w:r>
      <w:proofErr w:type="gramEnd"/>
      <w:r w:rsidRPr="00317401">
        <w:rPr>
          <w:rFonts w:asciiTheme="majorHAnsi" w:hAnsiTheme="majorHAnsi" w:cstheme="majorHAnsi"/>
          <w:sz w:val="16"/>
        </w:rPr>
        <w:t xml:space="preserve"> surprising that many different sources of pleasure activate the same circuits between the </w:t>
      </w:r>
      <w:proofErr w:type="spellStart"/>
      <w:r w:rsidRPr="00317401">
        <w:rPr>
          <w:rFonts w:asciiTheme="majorHAnsi" w:hAnsiTheme="majorHAnsi" w:cstheme="majorHAnsi"/>
          <w:sz w:val="16"/>
        </w:rPr>
        <w:t>mesocorticolimbic</w:t>
      </w:r>
      <w:proofErr w:type="spellEnd"/>
      <w:r w:rsidRPr="00317401">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has spiny neurons that receive dopamine from the VTA and glutamate (a dopamine driver) from the hippocampus, </w:t>
      </w:r>
      <w:proofErr w:type="gramStart"/>
      <w:r w:rsidRPr="00317401">
        <w:rPr>
          <w:rFonts w:asciiTheme="majorHAnsi" w:hAnsiTheme="majorHAnsi" w:cstheme="majorHAnsi"/>
          <w:sz w:val="16"/>
        </w:rPr>
        <w:t>amygdala</w:t>
      </w:r>
      <w:proofErr w:type="gramEnd"/>
      <w:r w:rsidRPr="00317401">
        <w:rPr>
          <w:rFonts w:asciiTheme="majorHAnsi" w:hAnsiTheme="majorHAnsi" w:cstheme="majorHAnsi"/>
          <w:sz w:val="16"/>
        </w:rPr>
        <w:t xml:space="preserve"> and medial prefrontal cortex. Subsequently,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in the “Brain Reward Cascade” that contribute to addiction and compulsive behaviors [3,6,41]. Furthermore, ordinary </w:t>
      </w:r>
      <w:r w:rsidRPr="00317401">
        <w:rPr>
          <w:rFonts w:asciiTheme="majorHAnsi" w:hAnsiTheme="majorHAnsi" w:cstheme="majorHAnsi"/>
          <w:u w:val="single"/>
        </w:rPr>
        <w:t>“</w:t>
      </w:r>
      <w:r w:rsidRPr="00317401">
        <w:rPr>
          <w:rFonts w:asciiTheme="majorHAnsi" w:hAnsiTheme="majorHAnsi" w:cstheme="majorHAnsi"/>
          <w:highlight w:val="green"/>
          <w:u w:val="single"/>
        </w:rPr>
        <w:t>liking</w:t>
      </w:r>
      <w:r w:rsidRPr="00317401">
        <w:rPr>
          <w:rFonts w:asciiTheme="majorHAnsi" w:hAnsiTheme="majorHAnsi" w:cstheme="majorHAnsi"/>
          <w:u w:val="single"/>
        </w:rPr>
        <w:t xml:space="preserve">” of </w:t>
      </w:r>
      <w:r w:rsidRPr="00317401">
        <w:rPr>
          <w:rFonts w:asciiTheme="majorHAnsi" w:hAnsiTheme="majorHAnsi" w:cstheme="majorHAnsi"/>
          <w:highlight w:val="green"/>
          <w:u w:val="single"/>
        </w:rPr>
        <w:t>something</w:t>
      </w:r>
      <w:r w:rsidRPr="00317401">
        <w:rPr>
          <w:rFonts w:asciiTheme="majorHAnsi" w:hAnsiTheme="majorHAnsi" w:cstheme="majorHAnsi"/>
          <w:u w:val="single"/>
        </w:rPr>
        <w:t xml:space="preserve">, or pure pleasure, is </w:t>
      </w:r>
      <w:r w:rsidRPr="00317401">
        <w:rPr>
          <w:rFonts w:asciiTheme="majorHAnsi" w:hAnsiTheme="majorHAnsi" w:cstheme="majorHAnsi"/>
          <w:highlight w:val="green"/>
          <w:u w:val="single"/>
        </w:rPr>
        <w:t>represented by</w:t>
      </w:r>
      <w:r w:rsidRPr="00317401">
        <w:rPr>
          <w:rFonts w:asciiTheme="majorHAnsi" w:hAnsiTheme="majorHAnsi" w:cstheme="majorHAnsi"/>
          <w:sz w:val="16"/>
        </w:rPr>
        <w:t xml:space="preserve"> small </w:t>
      </w:r>
      <w:r w:rsidRPr="00317401">
        <w:rPr>
          <w:rFonts w:asciiTheme="majorHAnsi" w:hAnsiTheme="majorHAnsi" w:cstheme="majorHAnsi"/>
          <w:highlight w:val="green"/>
          <w:u w:val="single"/>
        </w:rPr>
        <w:t>regions</w:t>
      </w:r>
      <w:r w:rsidRPr="00317401">
        <w:rPr>
          <w:rFonts w:asciiTheme="majorHAnsi" w:hAnsiTheme="majorHAnsi" w:cstheme="majorHAnsi"/>
          <w:sz w:val="16"/>
        </w:rPr>
        <w:t xml:space="preserve"> mainly </w:t>
      </w:r>
      <w:r w:rsidRPr="00317401">
        <w:rPr>
          <w:rFonts w:asciiTheme="majorHAnsi" w:hAnsiTheme="majorHAnsi" w:cstheme="majorHAnsi"/>
          <w:highlight w:val="green"/>
          <w:u w:val="single"/>
        </w:rPr>
        <w:t>in the limbic system</w:t>
      </w:r>
      <w:r w:rsidRPr="00317401">
        <w:rPr>
          <w:rFonts w:asciiTheme="majorHAnsi" w:hAnsiTheme="majorHAnsi" w:cstheme="majorHAnsi"/>
          <w:sz w:val="16"/>
        </w:rPr>
        <w:t xml:space="preserve"> (old reptilian part of the brain). These may be </w:t>
      </w:r>
      <w:r w:rsidRPr="00317401">
        <w:rPr>
          <w:rFonts w:asciiTheme="majorHAnsi" w:hAnsiTheme="majorHAnsi" w:cstheme="majorHAnsi"/>
          <w:u w:val="single"/>
        </w:rPr>
        <w:t>part of larger neural circuits.</w:t>
      </w:r>
      <w:r w:rsidRPr="00317401">
        <w:rPr>
          <w:rFonts w:asciiTheme="majorHAnsi" w:hAnsiTheme="majorHAnsi" w:cstheme="majorHAnsi"/>
          <w:sz w:val="16"/>
        </w:rPr>
        <w:t xml:space="preserve"> In Latin, </w:t>
      </w:r>
      <w:proofErr w:type="spellStart"/>
      <w:r w:rsidRPr="00317401">
        <w:rPr>
          <w:rFonts w:asciiTheme="majorHAnsi" w:hAnsiTheme="majorHAnsi" w:cstheme="majorHAnsi"/>
          <w:sz w:val="16"/>
        </w:rPr>
        <w:t>hedus</w:t>
      </w:r>
      <w:proofErr w:type="spellEnd"/>
      <w:r w:rsidRPr="00317401">
        <w:rPr>
          <w:rFonts w:asciiTheme="majorHAnsi" w:hAnsiTheme="majorHAnsi" w:cstheme="majorHAnsi"/>
          <w:sz w:val="16"/>
        </w:rPr>
        <w:t xml:space="preserve"> is the term for “sweet”; and in Greek, </w:t>
      </w:r>
      <w:proofErr w:type="spellStart"/>
      <w:r w:rsidRPr="00317401">
        <w:rPr>
          <w:rFonts w:asciiTheme="majorHAnsi" w:hAnsiTheme="majorHAnsi" w:cstheme="majorHAnsi"/>
          <w:sz w:val="16"/>
        </w:rPr>
        <w:t>hodone</w:t>
      </w:r>
      <w:proofErr w:type="spellEnd"/>
      <w:r w:rsidRPr="00317401">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317401">
        <w:rPr>
          <w:rFonts w:asciiTheme="majorHAnsi" w:hAnsiTheme="majorHAnsi" w:cstheme="majorHAnsi"/>
          <w:sz w:val="16"/>
        </w:rPr>
        <w:t>In an attempt to</w:t>
      </w:r>
      <w:proofErr w:type="gramEnd"/>
      <w:r w:rsidRPr="00317401">
        <w:rPr>
          <w:rFonts w:asciiTheme="majorHAnsi" w:hAnsiTheme="majorHAnsi" w:cstheme="maj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317401">
        <w:rPr>
          <w:rFonts w:asciiTheme="majorHAnsi" w:hAnsiTheme="majorHAnsi" w:cstheme="majorHAnsi"/>
          <w:sz w:val="16"/>
        </w:rPr>
        <w:t>a majority of</w:t>
      </w:r>
      <w:proofErr w:type="gramEnd"/>
      <w:r w:rsidRPr="00317401">
        <w:rPr>
          <w:rFonts w:asciiTheme="majorHAnsi" w:hAnsiTheme="majorHAnsi" w:cstheme="maj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317401">
        <w:rPr>
          <w:rFonts w:asciiTheme="majorHAnsi" w:hAnsiTheme="majorHAnsi" w:cstheme="majorHAnsi"/>
          <w:sz w:val="16"/>
        </w:rPr>
        <w:t>networks, and</w:t>
      </w:r>
      <w:proofErr w:type="gramEnd"/>
      <w:r w:rsidRPr="00317401">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w:t>
      </w:r>
      <w:proofErr w:type="gramStart"/>
      <w:r w:rsidRPr="00317401">
        <w:rPr>
          <w:rFonts w:asciiTheme="majorHAnsi" w:hAnsiTheme="majorHAnsi" w:cstheme="majorHAnsi"/>
          <w:sz w:val="16"/>
        </w:rPr>
        <w:t>being considered to be</w:t>
      </w:r>
      <w:proofErr w:type="gramEnd"/>
      <w:r w:rsidRPr="00317401">
        <w:rPr>
          <w:rFonts w:asciiTheme="majorHAnsi" w:hAnsiTheme="majorHAnsi" w:cstheme="maj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317401">
        <w:rPr>
          <w:rFonts w:asciiTheme="majorHAnsi" w:hAnsiTheme="majorHAnsi" w:cstheme="majorHAnsi"/>
          <w:sz w:val="16"/>
        </w:rPr>
        <w:t>), and</w:t>
      </w:r>
      <w:proofErr w:type="gramEnd"/>
      <w:r w:rsidRPr="00317401">
        <w:rPr>
          <w:rFonts w:asciiTheme="majorHAnsi" w:hAnsiTheme="majorHAnsi" w:cstheme="majorHAnsi"/>
          <w:sz w:val="16"/>
        </w:rPr>
        <w:t xml:space="preserve"> may have an additive effect on vulnerability to various addictions [48]. In this regard, </w:t>
      </w:r>
      <w:proofErr w:type="spellStart"/>
      <w:r w:rsidRPr="00317401">
        <w:rPr>
          <w:rFonts w:asciiTheme="majorHAnsi" w:hAnsiTheme="majorHAnsi" w:cstheme="majorHAnsi"/>
          <w:sz w:val="16"/>
        </w:rPr>
        <w:t>Vanyukov</w:t>
      </w:r>
      <w:proofErr w:type="spellEnd"/>
      <w:r w:rsidRPr="00317401">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317401">
        <w:rPr>
          <w:rFonts w:asciiTheme="majorHAnsi" w:hAnsiTheme="majorHAnsi" w:cstheme="majorHAnsi"/>
          <w:sz w:val="16"/>
        </w:rPr>
        <w:t>similar to</w:t>
      </w:r>
      <w:proofErr w:type="gramEnd"/>
      <w:r w:rsidRPr="00317401">
        <w:rPr>
          <w:rFonts w:asciiTheme="majorHAnsi" w:hAnsiTheme="majorHAnsi" w:cstheme="majorHAnsi"/>
          <w:sz w:val="16"/>
        </w:rPr>
        <w:t xml:space="preserve">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317401">
        <w:rPr>
          <w:rFonts w:asciiTheme="majorHAnsi" w:hAnsiTheme="majorHAnsi" w:cstheme="majorHAnsi"/>
          <w:highlight w:val="green"/>
          <w:u w:val="single"/>
        </w:rPr>
        <w:t>differentially expressed genes</w:t>
      </w:r>
      <w:r w:rsidRPr="00317401">
        <w:rPr>
          <w:rFonts w:asciiTheme="majorHAnsi" w:hAnsiTheme="majorHAnsi" w:cstheme="majorHAnsi"/>
          <w:u w:val="single"/>
        </w:rPr>
        <w:t xml:space="preserve">, to </w:t>
      </w:r>
      <w:r w:rsidRPr="00317401">
        <w:rPr>
          <w:rFonts w:asciiTheme="majorHAnsi" w:hAnsiTheme="majorHAnsi" w:cstheme="majorHAnsi"/>
          <w:highlight w:val="green"/>
          <w:u w:val="single"/>
        </w:rPr>
        <w:t>associate with pleasure</w:t>
      </w:r>
      <w:r w:rsidRPr="00317401">
        <w:rPr>
          <w:rFonts w:asciiTheme="majorHAnsi" w:hAnsiTheme="majorHAnsi" w:cstheme="majorHAnsi"/>
          <w:u w:val="single"/>
        </w:rPr>
        <w:t xml:space="preserve"> related </w:t>
      </w:r>
      <w:r w:rsidRPr="00317401">
        <w:rPr>
          <w:rFonts w:asciiTheme="majorHAnsi" w:hAnsiTheme="majorHAnsi" w:cstheme="majorHAnsi"/>
          <w:highlight w:val="green"/>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w:t>
      </w:r>
      <w:r w:rsidRPr="00317401">
        <w:rPr>
          <w:rFonts w:asciiTheme="majorHAnsi" w:hAnsiTheme="majorHAnsi" w:cstheme="majorHAnsi"/>
          <w:sz w:val="16"/>
        </w:rPr>
        <w:lastRenderedPageBreak/>
        <w:t xml:space="preserve">chemical messenger that plays a significant role in pleasure and rewards. The senior author, Dr. </w:t>
      </w:r>
      <w:proofErr w:type="spellStart"/>
      <w:r w:rsidRPr="00317401">
        <w:rPr>
          <w:rFonts w:asciiTheme="majorHAnsi" w:hAnsiTheme="majorHAnsi" w:cstheme="majorHAnsi"/>
          <w:sz w:val="16"/>
        </w:rPr>
        <w:t>Nenad</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17401">
        <w:rPr>
          <w:rFonts w:asciiTheme="majorHAnsi" w:hAnsiTheme="majorHAnsi" w:cstheme="majorHAnsi"/>
          <w:highlight w:val="green"/>
          <w:u w:val="single"/>
        </w:rPr>
        <w:t>researchers examined</w:t>
      </w:r>
      <w:r w:rsidRPr="00317401">
        <w:rPr>
          <w:rFonts w:asciiTheme="majorHAnsi" w:hAnsiTheme="majorHAnsi" w:cstheme="majorHAnsi"/>
          <w:u w:val="single"/>
        </w:rPr>
        <w:t xml:space="preserve"> 247 specimens of </w:t>
      </w:r>
      <w:r w:rsidRPr="00317401">
        <w:rPr>
          <w:rFonts w:asciiTheme="majorHAnsi" w:hAnsiTheme="majorHAnsi" w:cstheme="majorHAnsi"/>
          <w:highlight w:val="green"/>
          <w:u w:val="single"/>
        </w:rPr>
        <w:t>neural tissue</w:t>
      </w:r>
      <w:r w:rsidRPr="00317401">
        <w:rPr>
          <w:rFonts w:asciiTheme="majorHAnsi" w:hAnsiTheme="majorHAnsi" w:cstheme="majorHAnsi"/>
          <w:u w:val="single"/>
        </w:rPr>
        <w:t xml:space="preserve"> from six humans, five chimpanzees, and five macaque monkeys.</w:t>
      </w:r>
      <w:r w:rsidRPr="00317401">
        <w:rPr>
          <w:rFonts w:asciiTheme="majorHAnsi" w:hAnsiTheme="majorHAnsi" w:cstheme="majorHAnsi"/>
          <w:sz w:val="16"/>
        </w:rPr>
        <w:t xml:space="preserve"> Moreover, these </w:t>
      </w:r>
      <w:r w:rsidRPr="00317401">
        <w:rPr>
          <w:rFonts w:asciiTheme="majorHAnsi" w:hAnsiTheme="majorHAnsi" w:cstheme="majorHAnsi"/>
          <w:u w:val="single"/>
        </w:rPr>
        <w:t>investigators analyzed which genes were turned on or off in 16 regions of the brain.</w:t>
      </w:r>
      <w:r w:rsidRPr="00317401">
        <w:rPr>
          <w:rFonts w:asciiTheme="majorHAnsi" w:hAnsiTheme="majorHAnsi" w:cstheme="majorHAnsi"/>
          <w:sz w:val="16"/>
        </w:rPr>
        <w:t xml:space="preserve"> While </w:t>
      </w:r>
      <w:r w:rsidRPr="00317401">
        <w:rPr>
          <w:rFonts w:asciiTheme="majorHAnsi" w:hAnsiTheme="majorHAnsi" w:cstheme="majorHAnsi"/>
          <w:u w:val="single"/>
        </w:rPr>
        <w:t xml:space="preserve">the differences among species were subtle, </w:t>
      </w:r>
      <w:r w:rsidRPr="00317401">
        <w:rPr>
          <w:rFonts w:asciiTheme="majorHAnsi" w:hAnsiTheme="majorHAnsi" w:cstheme="majorHAnsi"/>
          <w:b/>
          <w:bCs/>
          <w:highlight w:val="green"/>
          <w:u w:val="single"/>
        </w:rPr>
        <w:t>there was</w:t>
      </w:r>
      <w:r w:rsidRPr="00317401">
        <w:rPr>
          <w:rFonts w:asciiTheme="majorHAnsi" w:hAnsiTheme="majorHAnsi" w:cstheme="majorHAnsi"/>
          <w:u w:val="single"/>
        </w:rPr>
        <w:t xml:space="preserve"> a </w:t>
      </w:r>
      <w:r w:rsidRPr="00317401">
        <w:rPr>
          <w:rFonts w:asciiTheme="majorHAnsi" w:hAnsiTheme="majorHAnsi" w:cstheme="majorHAnsi"/>
          <w:b/>
          <w:bCs/>
          <w:highlight w:val="green"/>
          <w:u w:val="single"/>
        </w:rPr>
        <w:t>remarkable contrast in</w:t>
      </w:r>
      <w:r w:rsidRPr="00317401">
        <w:rPr>
          <w:rFonts w:asciiTheme="majorHAnsi" w:hAnsiTheme="majorHAnsi" w:cstheme="majorHAnsi"/>
          <w:u w:val="single"/>
        </w:rPr>
        <w:t xml:space="preserve"> the</w:t>
      </w:r>
      <w:r w:rsidRPr="00317401">
        <w:rPr>
          <w:rFonts w:asciiTheme="majorHAnsi" w:hAnsiTheme="majorHAnsi" w:cstheme="majorHAnsi"/>
          <w:b/>
          <w:bCs/>
          <w:u w:val="single"/>
        </w:rPr>
        <w:t xml:space="preserve"> </w:t>
      </w:r>
      <w:r w:rsidRPr="00317401">
        <w:rPr>
          <w:rFonts w:asciiTheme="majorHAnsi" w:hAnsiTheme="majorHAnsi" w:cstheme="majorHAnsi"/>
          <w:b/>
          <w:bCs/>
          <w:highlight w:val="green"/>
          <w:u w:val="single"/>
        </w:rPr>
        <w:t>neocortices</w:t>
      </w:r>
      <w:r w:rsidRPr="00317401">
        <w:rPr>
          <w:rFonts w:asciiTheme="majorHAnsi" w:hAnsiTheme="majorHAnsi" w:cstheme="majorHAnsi"/>
          <w:sz w:val="16"/>
        </w:rPr>
        <w:t xml:space="preserve">, specifically </w:t>
      </w:r>
      <w:r w:rsidRPr="00317401">
        <w:rPr>
          <w:rFonts w:asciiTheme="majorHAnsi" w:hAnsiTheme="majorHAnsi" w:cstheme="majorHAnsi"/>
          <w:u w:val="single"/>
        </w:rPr>
        <w:t xml:space="preserve">in an </w:t>
      </w:r>
      <w:r w:rsidRPr="00317401">
        <w:rPr>
          <w:rFonts w:asciiTheme="majorHAnsi" w:hAnsiTheme="majorHAnsi" w:cstheme="majorHAnsi"/>
          <w:highlight w:val="green"/>
          <w:u w:val="single"/>
        </w:rPr>
        <w:t>area of the brain</w:t>
      </w:r>
      <w:r w:rsidRPr="00317401">
        <w:rPr>
          <w:rFonts w:asciiTheme="majorHAnsi" w:hAnsiTheme="majorHAnsi" w:cstheme="majorHAnsi"/>
          <w:u w:val="single"/>
        </w:rPr>
        <w:t xml:space="preserve"> that is much </w:t>
      </w:r>
      <w:r w:rsidRPr="00317401">
        <w:rPr>
          <w:rFonts w:asciiTheme="majorHAnsi" w:hAnsiTheme="majorHAnsi" w:cstheme="majorHAnsi"/>
          <w:highlight w:val="green"/>
          <w:u w:val="single"/>
        </w:rPr>
        <w:t>more developed in humans</w:t>
      </w:r>
      <w:r w:rsidRPr="00317401">
        <w:rPr>
          <w:rFonts w:asciiTheme="majorHAnsi" w:hAnsiTheme="majorHAnsi" w:cstheme="majorHAnsi"/>
          <w:u w:val="single"/>
        </w:rPr>
        <w:t xml:space="preserve"> than in chimpanzees.</w:t>
      </w:r>
      <w:r w:rsidRPr="00317401">
        <w:rPr>
          <w:rFonts w:asciiTheme="majorHAnsi" w:hAnsiTheme="majorHAnsi" w:cstheme="majorHAnsi"/>
          <w:sz w:val="16"/>
        </w:rPr>
        <w:t xml:space="preserve"> In fact, these researchers found that a gene called </w:t>
      </w:r>
      <w:r w:rsidRPr="00317401">
        <w:rPr>
          <w:rFonts w:asciiTheme="majorHAnsi" w:hAnsiTheme="majorHAnsi" w:cstheme="majorHAnsi"/>
          <w:u w:val="single"/>
        </w:rPr>
        <w:t>tyrosine hydroxylase (</w:t>
      </w:r>
      <w:r w:rsidRPr="00317401">
        <w:rPr>
          <w:rFonts w:asciiTheme="majorHAnsi" w:hAnsiTheme="majorHAnsi" w:cstheme="majorHAnsi"/>
          <w:highlight w:val="green"/>
          <w:u w:val="single"/>
        </w:rPr>
        <w:t>TH</w:t>
      </w:r>
      <w:r w:rsidRPr="00317401">
        <w:rPr>
          <w:rFonts w:asciiTheme="majorHAnsi" w:hAnsiTheme="majorHAnsi" w:cstheme="majorHAnsi"/>
          <w:u w:val="single"/>
        </w:rPr>
        <w:t xml:space="preserve">) for the enzyme, </w:t>
      </w:r>
      <w:r w:rsidRPr="00317401">
        <w:rPr>
          <w:rFonts w:asciiTheme="majorHAnsi" w:hAnsiTheme="majorHAnsi" w:cstheme="majorHAnsi"/>
          <w:highlight w:val="green"/>
          <w:u w:val="single"/>
        </w:rPr>
        <w:t xml:space="preserve">responsible </w:t>
      </w:r>
      <w:proofErr w:type="gramStart"/>
      <w:r w:rsidRPr="00317401">
        <w:rPr>
          <w:rFonts w:asciiTheme="majorHAnsi" w:hAnsiTheme="majorHAnsi" w:cstheme="majorHAnsi"/>
          <w:highlight w:val="green"/>
          <w:u w:val="single"/>
        </w:rPr>
        <w:t>for</w:t>
      </w:r>
      <w:r w:rsidRPr="00317401">
        <w:rPr>
          <w:rFonts w:asciiTheme="majorHAnsi" w:hAnsiTheme="majorHAnsi" w:cstheme="majorHAnsi"/>
          <w:u w:val="single"/>
        </w:rPr>
        <w:t xml:space="preserve"> the </w:t>
      </w:r>
      <w:r w:rsidRPr="00317401">
        <w:rPr>
          <w:rFonts w:asciiTheme="majorHAnsi" w:hAnsiTheme="majorHAnsi" w:cstheme="majorHAnsi"/>
          <w:highlight w:val="green"/>
          <w:u w:val="single"/>
        </w:rPr>
        <w:t>production of</w:t>
      </w:r>
      <w:proofErr w:type="gramEnd"/>
      <w:r w:rsidRPr="00317401">
        <w:rPr>
          <w:rFonts w:asciiTheme="majorHAnsi" w:hAnsiTheme="majorHAnsi" w:cstheme="majorHAnsi"/>
          <w:highlight w:val="green"/>
          <w:u w:val="single"/>
        </w:rPr>
        <w:t xml:space="preserve"> dopamine</w:t>
      </w:r>
      <w:r w:rsidRPr="00317401">
        <w:rPr>
          <w:rFonts w:asciiTheme="majorHAnsi" w:hAnsiTheme="majorHAnsi" w:cstheme="majorHAnsi"/>
          <w:sz w:val="16"/>
        </w:rPr>
        <w:t xml:space="preserve">, was </w:t>
      </w:r>
      <w:r w:rsidRPr="00317401">
        <w:rPr>
          <w:rFonts w:asciiTheme="majorHAnsi" w:hAnsiTheme="majorHAnsi" w:cstheme="majorHAnsi"/>
          <w:u w:val="single"/>
        </w:rPr>
        <w:t>expressed in the neocortex of humans, but not chimpanzees.</w:t>
      </w:r>
      <w:r w:rsidRPr="00317401">
        <w:rPr>
          <w:rFonts w:asciiTheme="majorHAnsi" w:hAnsiTheme="majorHAnsi" w:cstheme="majorHAnsi"/>
          <w:sz w:val="16"/>
        </w:rPr>
        <w:t xml:space="preserve"> As discussed earlier, </w:t>
      </w:r>
      <w:r w:rsidRPr="00317401">
        <w:rPr>
          <w:rFonts w:asciiTheme="majorHAnsi" w:hAnsiTheme="majorHAnsi" w:cstheme="majorHAnsi"/>
          <w:u w:val="single"/>
        </w:rPr>
        <w:t>dopamine is</w:t>
      </w:r>
      <w:r w:rsidRPr="00317401">
        <w:rPr>
          <w:rFonts w:asciiTheme="majorHAnsi" w:hAnsiTheme="majorHAnsi" w:cstheme="majorHAnsi"/>
          <w:sz w:val="16"/>
        </w:rPr>
        <w:t xml:space="preserve"> best </w:t>
      </w:r>
      <w:r w:rsidRPr="00317401">
        <w:rPr>
          <w:rFonts w:asciiTheme="majorHAnsi" w:hAnsiTheme="majorHAnsi" w:cstheme="majorHAnsi"/>
          <w:u w:val="single"/>
        </w:rPr>
        <w:t>known for its</w:t>
      </w:r>
      <w:r w:rsidRPr="00317401">
        <w:rPr>
          <w:rFonts w:asciiTheme="majorHAnsi" w:hAnsiTheme="majorHAnsi" w:cstheme="majorHAnsi"/>
          <w:sz w:val="16"/>
        </w:rPr>
        <w:t xml:space="preserve"> essential </w:t>
      </w:r>
      <w:r w:rsidRPr="00317401">
        <w:rPr>
          <w:rFonts w:asciiTheme="majorHAnsi" w:hAnsiTheme="majorHAnsi" w:cstheme="majorHAnsi"/>
          <w:u w:val="single"/>
        </w:rPr>
        <w:t>role within the brain’s reward system; the</w:t>
      </w:r>
      <w:r w:rsidRPr="00317401">
        <w:rPr>
          <w:rFonts w:asciiTheme="majorHAnsi" w:hAnsiTheme="majorHAnsi" w:cstheme="majorHAnsi"/>
          <w:sz w:val="16"/>
        </w:rPr>
        <w:t xml:space="preserve"> very </w:t>
      </w:r>
      <w:r w:rsidRPr="00317401">
        <w:rPr>
          <w:rFonts w:asciiTheme="majorHAnsi" w:hAnsiTheme="majorHAnsi" w:cstheme="majorHAnsi"/>
          <w:u w:val="single"/>
        </w:rPr>
        <w:t>system that responds to everything from sex, to gambling, to food, and to addictive drugs.</w:t>
      </w:r>
      <w:r w:rsidRPr="00317401">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w:t>
      </w:r>
      <w:proofErr w:type="gramStart"/>
      <w:r w:rsidRPr="00317401">
        <w:rPr>
          <w:rFonts w:asciiTheme="majorHAnsi" w:hAnsiTheme="majorHAnsi" w:cstheme="majorHAnsi"/>
          <w:sz w:val="16"/>
        </w:rPr>
        <w:t>schizophrenia</w:t>
      </w:r>
      <w:proofErr w:type="gramEnd"/>
      <w:r w:rsidRPr="00317401">
        <w:rPr>
          <w:rFonts w:asciiTheme="majorHAnsi" w:hAnsiTheme="majorHAnsi" w:cstheme="majorHAnsi"/>
          <w:sz w:val="16"/>
        </w:rPr>
        <w:t xml:space="preserve"> and spectrum disorders such as autism and addiction or RDS. Nora Volkow, the director of NIDA, pointed out that one alluring possibility is that the neurotransmitter </w:t>
      </w:r>
      <w:r w:rsidRPr="00317401">
        <w:rPr>
          <w:rFonts w:asciiTheme="majorHAnsi" w:hAnsiTheme="majorHAnsi" w:cstheme="majorHAnsi"/>
          <w:highlight w:val="green"/>
          <w:u w:val="single"/>
        </w:rPr>
        <w:t>dopamine plays</w:t>
      </w:r>
      <w:r w:rsidRPr="00317401">
        <w:rPr>
          <w:rFonts w:asciiTheme="majorHAnsi" w:hAnsiTheme="majorHAnsi" w:cstheme="majorHAnsi"/>
          <w:u w:val="single"/>
        </w:rPr>
        <w:t xml:space="preserve"> a substantial </w:t>
      </w:r>
      <w:r w:rsidRPr="00317401">
        <w:rPr>
          <w:rFonts w:asciiTheme="majorHAnsi" w:hAnsiTheme="majorHAnsi" w:cstheme="majorHAnsi"/>
          <w:highlight w:val="green"/>
          <w:u w:val="single"/>
        </w:rPr>
        <w:t>role in</w:t>
      </w:r>
      <w:r w:rsidRPr="00317401">
        <w:rPr>
          <w:rFonts w:asciiTheme="majorHAnsi" w:hAnsiTheme="majorHAnsi" w:cstheme="majorHAnsi"/>
          <w:u w:val="single"/>
        </w:rPr>
        <w:t xml:space="preserve"> humans’ </w:t>
      </w:r>
      <w:r w:rsidRPr="00317401">
        <w:rPr>
          <w:rFonts w:asciiTheme="majorHAnsi" w:hAnsiTheme="majorHAnsi" w:cstheme="majorHAnsi"/>
          <w:highlight w:val="green"/>
          <w:u w:val="single"/>
        </w:rPr>
        <w:t>ability to pursue</w:t>
      </w:r>
      <w:r w:rsidRPr="00317401">
        <w:rPr>
          <w:rFonts w:asciiTheme="majorHAnsi" w:hAnsiTheme="majorHAnsi" w:cstheme="majorHAnsi"/>
          <w:u w:val="single"/>
        </w:rPr>
        <w:t xml:space="preserve"> various </w:t>
      </w:r>
      <w:r w:rsidRPr="00317401">
        <w:rPr>
          <w:rFonts w:asciiTheme="majorHAnsi" w:hAnsiTheme="majorHAnsi" w:cstheme="majorHAnsi"/>
          <w:highlight w:val="green"/>
          <w:u w:val="single"/>
        </w:rPr>
        <w:t>rewards that are</w:t>
      </w:r>
      <w:r w:rsidRPr="00317401">
        <w:rPr>
          <w:rFonts w:asciiTheme="majorHAnsi" w:hAnsiTheme="majorHAnsi" w:cstheme="majorHAnsi"/>
          <w:u w:val="single"/>
        </w:rPr>
        <w:t xml:space="preserve"> perhaps months or even </w:t>
      </w:r>
      <w:r w:rsidRPr="00317401">
        <w:rPr>
          <w:rFonts w:asciiTheme="majorHAnsi" w:hAnsiTheme="majorHAnsi" w:cstheme="majorHAnsi"/>
          <w:highlight w:val="green"/>
          <w:u w:val="single"/>
        </w:rPr>
        <w:t>years away</w:t>
      </w:r>
      <w:r w:rsidRPr="00317401">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17401">
        <w:rPr>
          <w:rFonts w:asciiTheme="majorHAnsi" w:hAnsiTheme="majorHAnsi" w:cstheme="majorHAnsi"/>
          <w:sz w:val="16"/>
        </w:rPr>
        <w:t>alterlife</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17401">
        <w:rPr>
          <w:rFonts w:asciiTheme="majorHAnsi" w:hAnsiTheme="majorHAnsi" w:cstheme="majorHAnsi"/>
          <w:sz w:val="16"/>
        </w:rPr>
        <w:t>shilting</w:t>
      </w:r>
      <w:proofErr w:type="spellEnd"/>
      <w:r w:rsidRPr="00317401">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199B772" w14:textId="77777777" w:rsidR="00301EB7" w:rsidRPr="00317401" w:rsidRDefault="00301EB7" w:rsidP="00301EB7">
      <w:pPr>
        <w:pStyle w:val="Heading4"/>
      </w:pPr>
      <w:r w:rsidRPr="00317401">
        <w:t>Thus, the standard is maximizing expected well-being or act hedonistic util. Prefer additionally –</w:t>
      </w:r>
    </w:p>
    <w:p w14:paraId="311F800F" w14:textId="77777777" w:rsidR="00301EB7" w:rsidRPr="00317401" w:rsidRDefault="00301EB7" w:rsidP="00301EB7"/>
    <w:p w14:paraId="20808BCE" w14:textId="77777777" w:rsidR="00301EB7" w:rsidRPr="00317401" w:rsidRDefault="00301EB7" w:rsidP="00301EB7">
      <w:pPr>
        <w:pStyle w:val="Heading4"/>
        <w:rPr>
          <w:rFonts w:cs="Calibri"/>
          <w:color w:val="000000" w:themeColor="text1"/>
        </w:rPr>
      </w:pPr>
      <w:r w:rsidRPr="00317401">
        <w:t xml:space="preserve">1] 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7E8014D4" w14:textId="77777777" w:rsidR="00301EB7" w:rsidRPr="00317401" w:rsidRDefault="00301EB7" w:rsidP="00301EB7">
      <w:pPr>
        <w:pStyle w:val="Heading4"/>
        <w:rPr>
          <w:rFonts w:cs="Calibri"/>
        </w:rPr>
      </w:pPr>
      <w:r w:rsidRPr="00317401">
        <w:t xml:space="preserve">2] </w:t>
      </w:r>
      <w:r w:rsidRPr="00317401">
        <w:rPr>
          <w:rFonts w:cs="Calibri"/>
        </w:rPr>
        <w:t xml:space="preserve">Actor spec—governments must use util because they </w:t>
      </w:r>
      <w:r w:rsidRPr="00317401">
        <w:rPr>
          <w:rFonts w:cs="Calibri"/>
          <w:u w:val="single"/>
        </w:rPr>
        <w:t>don’t have intentions</w:t>
      </w:r>
      <w:r w:rsidRPr="00317401">
        <w:rPr>
          <w:rFonts w:cs="Calibri"/>
        </w:rPr>
        <w:t xml:space="preserve"> and are </w:t>
      </w:r>
      <w:r w:rsidRPr="00317401">
        <w:rPr>
          <w:rFonts w:cs="Calibri"/>
          <w:u w:val="single"/>
        </w:rPr>
        <w:t>constantly</w:t>
      </w:r>
      <w:r w:rsidRPr="00317401">
        <w:rPr>
          <w:rFonts w:cs="Calibri"/>
        </w:rPr>
        <w:t xml:space="preserve"> dealing with tradeoffs—outweighs since different agents have different obligations—takes out calc indicts since they are empirically denied.</w:t>
      </w:r>
    </w:p>
    <w:p w14:paraId="12AC15A9" w14:textId="77777777" w:rsidR="00301EB7" w:rsidRPr="00317401" w:rsidRDefault="00301EB7" w:rsidP="00301EB7"/>
    <w:p w14:paraId="6EC7A59F" w14:textId="77777777" w:rsidR="00301EB7" w:rsidRPr="00317401" w:rsidRDefault="00301EB7" w:rsidP="00301EB7">
      <w:pPr>
        <w:pStyle w:val="Heading4"/>
      </w:pPr>
      <w:r w:rsidRPr="00317401">
        <w:lastRenderedPageBreak/>
        <w:t>Extinction first –</w:t>
      </w:r>
    </w:p>
    <w:p w14:paraId="7C29AB8F" w14:textId="77777777" w:rsidR="00301EB7" w:rsidRPr="00317401" w:rsidRDefault="00301EB7" w:rsidP="00301EB7">
      <w:pPr>
        <w:pStyle w:val="Heading4"/>
      </w:pPr>
      <w:r w:rsidRPr="00317401">
        <w:t>1 – Forecloses future improvement – we can never improve society because our impact is irreversible</w:t>
      </w:r>
    </w:p>
    <w:p w14:paraId="65A7953E" w14:textId="77777777" w:rsidR="00301EB7" w:rsidRPr="00317401" w:rsidRDefault="00301EB7" w:rsidP="00301EB7">
      <w:pPr>
        <w:pStyle w:val="Heading4"/>
      </w:pPr>
      <w:r w:rsidRPr="00317401">
        <w:t xml:space="preserve">2 – Turns suffering – mass death causes suffering because people can’t get access to resources and </w:t>
      </w:r>
      <w:proofErr w:type="gramStart"/>
      <w:r w:rsidRPr="00317401">
        <w:t>basic necessities</w:t>
      </w:r>
      <w:proofErr w:type="gramEnd"/>
    </w:p>
    <w:p w14:paraId="691554F2" w14:textId="77777777" w:rsidR="00301EB7" w:rsidRPr="00317401" w:rsidRDefault="00301EB7" w:rsidP="00301EB7">
      <w:pPr>
        <w:pStyle w:val="Heading4"/>
      </w:pPr>
      <w:r w:rsidRPr="00317401">
        <w:t>3 – Moral obligation – allowing people to die is unethical and should be prevented because it creates ethics towards other people</w:t>
      </w:r>
    </w:p>
    <w:p w14:paraId="7268B78E" w14:textId="77777777" w:rsidR="00301EB7" w:rsidRPr="00317401" w:rsidRDefault="00301EB7" w:rsidP="00301EB7">
      <w:pPr>
        <w:pStyle w:val="Heading4"/>
      </w:pPr>
      <w:r w:rsidRPr="00317401">
        <w:t>4 – Objectivity – body count is the most objective way to calculate impacts because comparing suffering is unethical</w:t>
      </w:r>
    </w:p>
    <w:p w14:paraId="3656B527" w14:textId="77777777" w:rsidR="00301EB7" w:rsidRPr="00317401" w:rsidRDefault="00301EB7" w:rsidP="00301EB7">
      <w:pPr>
        <w:pStyle w:val="Heading4"/>
      </w:pPr>
      <w:r w:rsidRPr="00317401">
        <w:t>5 – Moral uncertainty – if we’re unsure about which interpretation of the world is true – we ought to preserve the world to keep debating about it</w:t>
      </w:r>
    </w:p>
    <w:p w14:paraId="0E1A8509" w14:textId="39E3C1C7" w:rsidR="00301EB7" w:rsidRDefault="00657CD3" w:rsidP="00657CD3">
      <w:pPr>
        <w:pStyle w:val="Heading3"/>
      </w:pPr>
      <w:r>
        <w:lastRenderedPageBreak/>
        <w:t>1NC – OFF</w:t>
      </w:r>
    </w:p>
    <w:p w14:paraId="092B6F34" w14:textId="77777777" w:rsidR="00D75F39" w:rsidRPr="00C43880" w:rsidRDefault="00D75F39" w:rsidP="00D75F39">
      <w:pPr>
        <w:pStyle w:val="Heading4"/>
      </w:pPr>
      <w:r>
        <w:t>Xi’s regime is stable now, but its success depends on strong growth and private sector development.</w:t>
      </w:r>
    </w:p>
    <w:p w14:paraId="6255CEF8" w14:textId="77777777" w:rsidR="00D75F39" w:rsidRPr="00C43880" w:rsidRDefault="00D75F39" w:rsidP="00D75F39">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11" w:history="1">
        <w:r w:rsidRPr="00C43880">
          <w:rPr>
            <w:rStyle w:val="Hyperlink"/>
          </w:rPr>
          <w:t>Rana Mitter</w:t>
        </w:r>
      </w:hyperlink>
      <w:r w:rsidRPr="00C43880">
        <w:t xml:space="preserve"> is a professor of the history and politics of modern China at Oxford. </w:t>
      </w:r>
      <w:hyperlink r:id="rId12"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3" w:history="1">
        <w:r w:rsidRPr="00D57645">
          <w:rPr>
            <w:rStyle w:val="Hyperlink"/>
          </w:rPr>
          <w:t>https://hbr.org/2021/05/what-the-west-gets-wrong-about-china accessed 12/14/21</w:t>
        </w:r>
      </w:hyperlink>
      <w:r>
        <w:t>] Adam</w:t>
      </w:r>
    </w:p>
    <w:p w14:paraId="10F1D8F6" w14:textId="77777777" w:rsidR="00D75F39" w:rsidRPr="00607D72" w:rsidRDefault="00D75F39" w:rsidP="00D75F39">
      <w:pPr>
        <w:rPr>
          <w:rStyle w:val="StyleUnderline"/>
        </w:rPr>
      </w:pPr>
      <w:r w:rsidRPr="00607D72">
        <w:rPr>
          <w:rStyle w:val="StyleUnderline"/>
          <w:highlight w:val="cyan"/>
        </w:rPr>
        <w:t>In China</w:t>
      </w:r>
      <w:r w:rsidRPr="00607D72">
        <w:rPr>
          <w:rStyle w:val="StyleUnderline"/>
        </w:rPr>
        <w:t xml:space="preserve">, however, </w:t>
      </w:r>
      <w:r w:rsidRPr="00607D72">
        <w:rPr>
          <w:rStyle w:val="StyleUnderline"/>
          <w:highlight w:val="cyan"/>
        </w:rPr>
        <w:t>growth</w:t>
      </w:r>
      <w:r w:rsidRPr="00607D72">
        <w:rPr>
          <w:rStyle w:val="StyleUnderline"/>
        </w:rPr>
        <w:t xml:space="preserve"> </w:t>
      </w:r>
      <w:r w:rsidRPr="00607D72">
        <w:rPr>
          <w:rStyle w:val="StyleUnderline"/>
          <w:highlight w:val="cyan"/>
        </w:rPr>
        <w:t xml:space="preserve">has </w:t>
      </w:r>
      <w:r w:rsidRPr="0054169D">
        <w:rPr>
          <w:rStyle w:val="StyleUnderline"/>
          <w:highlight w:val="cyan"/>
        </w:rPr>
        <w:t>come in the context of</w:t>
      </w:r>
      <w:r w:rsidRPr="00607D72">
        <w:rPr>
          <w:rStyle w:val="StyleUnderline"/>
        </w:rPr>
        <w:t xml:space="preserve"> </w:t>
      </w:r>
      <w:r w:rsidRPr="00607D72">
        <w:rPr>
          <w:rStyle w:val="StyleUnderline"/>
          <w:highlight w:val="cyan"/>
        </w:rPr>
        <w:t>stable</w:t>
      </w:r>
      <w:r w:rsidRPr="00607D72">
        <w:rPr>
          <w:rStyle w:val="StyleUnderline"/>
        </w:rPr>
        <w:t xml:space="preserve"> communist </w:t>
      </w:r>
      <w:r w:rsidRPr="00607D72">
        <w:rPr>
          <w:rStyle w:val="StyleUnderline"/>
          <w:highlight w:val="cya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607D72">
        <w:rPr>
          <w:rStyle w:val="StyleUnderline"/>
          <w:highlight w:val="cyan"/>
        </w:rPr>
        <w:t>poverty reduction</w:t>
      </w:r>
      <w:r w:rsidRPr="00607D72">
        <w:rPr>
          <w:rStyle w:val="StyleUnderline"/>
        </w:rPr>
        <w:t xml:space="preserve">, huge </w:t>
      </w:r>
      <w:r w:rsidRPr="00607D72">
        <w:rPr>
          <w:rStyle w:val="StyleUnderline"/>
          <w:highlight w:val="cyan"/>
        </w:rPr>
        <w:t>infrastructure investment</w:t>
      </w:r>
      <w:r w:rsidRPr="00607D72">
        <w:rPr>
          <w:rStyle w:val="StyleUnderline"/>
        </w:rPr>
        <w:t xml:space="preserve">, and development as a </w:t>
      </w:r>
      <w:r w:rsidRPr="00607D72">
        <w:rPr>
          <w:rStyle w:val="StyleUnderline"/>
          <w:highlight w:val="cyan"/>
        </w:rPr>
        <w:t>world-class</w:t>
      </w:r>
      <w:r w:rsidRPr="00607D72">
        <w:rPr>
          <w:rStyle w:val="StyleUnderline"/>
        </w:rPr>
        <w:t xml:space="preserve"> </w:t>
      </w:r>
      <w:r w:rsidRPr="00607D72">
        <w:rPr>
          <w:rStyle w:val="StyleUnderline"/>
          <w:highlight w:val="cya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291D192E" w14:textId="77777777" w:rsidR="00D75F39" w:rsidRPr="00607D72" w:rsidRDefault="00D75F39" w:rsidP="00D75F39">
      <w:pPr>
        <w:rPr>
          <w:rStyle w:val="StyleUnderline"/>
        </w:rPr>
      </w:pPr>
      <w:r w:rsidRPr="00607D72">
        <w:rPr>
          <w:rStyle w:val="StyleUnderline"/>
        </w:rPr>
        <w:t>China has also defied predictions that its authoritarianism would inhibit its capacity to </w:t>
      </w:r>
      <w:hyperlink r:id="rId14"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607D72">
        <w:rPr>
          <w:rStyle w:val="StyleUnderline"/>
          <w:highlight w:val="cyan"/>
        </w:rPr>
        <w:t>global leader in</w:t>
      </w:r>
      <w:r w:rsidRPr="00607D72">
        <w:rPr>
          <w:rStyle w:val="StyleUnderline"/>
        </w:rPr>
        <w:t xml:space="preserve"> AI, biotech, and </w:t>
      </w:r>
      <w:r w:rsidRPr="00607D72">
        <w:rPr>
          <w:rStyle w:val="StyleUnderline"/>
          <w:highlight w:val="cya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607D72">
        <w:rPr>
          <w:rStyle w:val="StyleUnderline"/>
          <w:highlight w:val="cya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54169D">
        <w:rPr>
          <w:rStyle w:val="StyleUnderline"/>
          <w:highlight w:val="cyan"/>
        </w:rPr>
        <w:t>consumer applications</w:t>
      </w:r>
      <w:r w:rsidRPr="00607D72">
        <w:rPr>
          <w:rStyle w:val="StyleUnderline"/>
        </w:rPr>
        <w:t xml:space="preserve"> have </w:t>
      </w:r>
      <w:r w:rsidRPr="0054169D">
        <w:rPr>
          <w:rStyle w:val="StyleUnderline"/>
          <w:highlight w:val="cyan"/>
        </w:rPr>
        <w:t>come faster</w:t>
      </w:r>
      <w:r w:rsidRPr="00607D72">
        <w:rPr>
          <w:rStyle w:val="StyleUnderline"/>
        </w:rPr>
        <w:t xml:space="preserve">, making more obvious the </w:t>
      </w:r>
      <w:r w:rsidRPr="0054169D">
        <w:rPr>
          <w:rStyle w:val="StyleUnderline"/>
          <w:highlight w:val="cyan"/>
        </w:rPr>
        <w:t>link between government investment and</w:t>
      </w:r>
      <w:r w:rsidRPr="00607D72">
        <w:rPr>
          <w:rStyle w:val="StyleUnderline"/>
        </w:rPr>
        <w:t xml:space="preserve"> </w:t>
      </w:r>
      <w:r w:rsidRPr="0054169D">
        <w:rPr>
          <w:rStyle w:val="StyleUnderline"/>
          <w:highlight w:val="cya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607D72">
        <w:rPr>
          <w:rStyle w:val="StyleUnderline"/>
          <w:highlight w:val="cyan"/>
        </w:rPr>
        <w:t>Chinese people see</w:t>
      </w:r>
      <w:r w:rsidRPr="00607D72">
        <w:rPr>
          <w:rStyle w:val="StyleUnderline"/>
        </w:rPr>
        <w:t xml:space="preserve"> Chinese </w:t>
      </w:r>
      <w:r w:rsidRPr="00607D72">
        <w:rPr>
          <w:rStyle w:val="StyleUnderline"/>
          <w:highlight w:val="cya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607D72">
        <w:rPr>
          <w:rStyle w:val="StyleUnderline"/>
          <w:highlight w:val="cyan"/>
        </w:rPr>
        <w:t>as sources of national pride</w:t>
      </w:r>
      <w:r w:rsidRPr="00607D72">
        <w:rPr>
          <w:rStyle w:val="StyleUnderline"/>
        </w:rPr>
        <w:t xml:space="preserve">—international </w:t>
      </w:r>
      <w:r w:rsidRPr="00607D72">
        <w:rPr>
          <w:rStyle w:val="StyleUnderline"/>
          <w:highlight w:val="cyan"/>
        </w:rPr>
        <w:t>vanguards of Chinese success</w:t>
      </w:r>
      <w:r w:rsidRPr="00607D72">
        <w:rPr>
          <w:rStyle w:val="StyleUnderline"/>
        </w:rPr>
        <w:t>—rather than simply sources of jobs or GDP, as they might be viewed in the West.</w:t>
      </w:r>
    </w:p>
    <w:p w14:paraId="5C5BBBF2" w14:textId="77777777" w:rsidR="00D75F39" w:rsidRDefault="00D75F39" w:rsidP="00D75F39">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464622A2" w14:textId="77777777" w:rsidR="00D75F39" w:rsidRDefault="00D75F39" w:rsidP="00D75F39">
      <w:pPr>
        <w:pStyle w:val="Heading4"/>
      </w:pPr>
      <w:r>
        <w:lastRenderedPageBreak/>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0BAB7407" w14:textId="77777777" w:rsidR="00D75F39" w:rsidRDefault="00D75F39" w:rsidP="00D75F39">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5" w:history="1">
        <w:r w:rsidRPr="00E24A24">
          <w:rPr>
            <w:rStyle w:val="Hyperlink"/>
          </w:rPr>
          <w:t>https://www.technologyreview.com/2021/01/21/1016513/china-private-commercial-space-industry-dominance/</w:t>
        </w:r>
      </w:hyperlink>
      <w:r>
        <w:t xml:space="preserve"> accessed 12/14/21] Adam</w:t>
      </w:r>
    </w:p>
    <w:p w14:paraId="4B8ED57B" w14:textId="77777777" w:rsidR="00D75F39" w:rsidRPr="00BC42E1" w:rsidRDefault="00D75F39" w:rsidP="00D75F39">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w:t>
      </w:r>
      <w:proofErr w:type="gramStart"/>
      <w:r w:rsidRPr="00BC42E1">
        <w:rPr>
          <w:sz w:val="16"/>
        </w:rPr>
        <w:t>in reality a</w:t>
      </w:r>
      <w:proofErr w:type="gramEnd"/>
      <w:r w:rsidRPr="00BC42E1">
        <w:rPr>
          <w:sz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BC42E1">
        <w:rPr>
          <w:sz w:val="16"/>
        </w:rPr>
        <w:t>actually deliver</w:t>
      </w:r>
      <w:proofErr w:type="gramEnd"/>
      <w:r w:rsidRPr="00BC42E1">
        <w:rPr>
          <w:sz w:val="16"/>
        </w:rPr>
        <w:t xml:space="preserve"> to orbit. The costs involved were too much for anything but national budgets to handle.</w:t>
      </w:r>
    </w:p>
    <w:p w14:paraId="41A0BE94" w14:textId="77777777" w:rsidR="00D75F39" w:rsidRPr="00473116" w:rsidRDefault="00D75F39" w:rsidP="00D75F39">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097ADC">
        <w:rPr>
          <w:rStyle w:val="StyleUnderline"/>
          <w:highlight w:val="cya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097ADC">
        <w:rPr>
          <w:rStyle w:val="StyleUnderline"/>
          <w:highlight w:val="cyan"/>
        </w:rPr>
        <w:t>government</w:t>
      </w:r>
      <w:r w:rsidRPr="00473116">
        <w:rPr>
          <w:rStyle w:val="StyleUnderline"/>
        </w:rPr>
        <w:t xml:space="preserve"> decided to </w:t>
      </w:r>
      <w:r w:rsidRPr="00097ADC">
        <w:rPr>
          <w:rStyle w:val="StyleUnderline"/>
          <w:highlight w:val="cyan"/>
        </w:rPr>
        <w:t>treat</w:t>
      </w:r>
      <w:r w:rsidRPr="00473116">
        <w:rPr>
          <w:rStyle w:val="StyleUnderline"/>
        </w:rPr>
        <w:t xml:space="preserve"> </w:t>
      </w:r>
      <w:r w:rsidRPr="00097ADC">
        <w:rPr>
          <w:rStyle w:val="StyleUnderline"/>
          <w:highlight w:val="cyan"/>
        </w:rPr>
        <w:t>civil</w:t>
      </w:r>
      <w:r w:rsidRPr="00473116">
        <w:rPr>
          <w:rStyle w:val="StyleUnderline"/>
        </w:rPr>
        <w:t xml:space="preserve"> </w:t>
      </w:r>
      <w:r w:rsidRPr="00097ADC">
        <w:rPr>
          <w:rStyle w:val="StyleUnderline"/>
          <w:highlight w:val="cyan"/>
        </w:rPr>
        <w:t>space</w:t>
      </w:r>
      <w:r w:rsidRPr="00473116">
        <w:rPr>
          <w:rStyle w:val="StyleUnderline"/>
        </w:rPr>
        <w:t xml:space="preserve"> </w:t>
      </w:r>
      <w:r w:rsidRPr="00097ADC">
        <w:rPr>
          <w:rStyle w:val="StyleUnderline"/>
          <w:highlight w:val="cyan"/>
        </w:rPr>
        <w:t>development</w:t>
      </w:r>
      <w:r w:rsidRPr="00473116">
        <w:rPr>
          <w:rStyle w:val="StyleUnderline"/>
        </w:rPr>
        <w:t xml:space="preserve"> </w:t>
      </w:r>
      <w:r w:rsidRPr="00097ADC">
        <w:rPr>
          <w:rStyle w:val="StyleUnderline"/>
          <w:highlight w:val="cyan"/>
        </w:rPr>
        <w:t>as</w:t>
      </w:r>
      <w:r w:rsidRPr="00473116">
        <w:rPr>
          <w:rStyle w:val="StyleUnderline"/>
        </w:rPr>
        <w:t xml:space="preserve"> </w:t>
      </w:r>
      <w:r w:rsidRPr="00097ADC">
        <w:rPr>
          <w:rStyle w:val="StyleUnderline"/>
          <w:highlight w:val="cyan"/>
        </w:rPr>
        <w:t>a</w:t>
      </w:r>
      <w:r w:rsidRPr="00473116">
        <w:rPr>
          <w:rStyle w:val="StyleUnderline"/>
        </w:rPr>
        <w:t xml:space="preserve"> </w:t>
      </w:r>
      <w:r w:rsidRPr="00097ADC">
        <w:rPr>
          <w:rStyle w:val="StyleUnderline"/>
          <w:highlight w:val="cya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097ADC">
        <w:rPr>
          <w:rStyle w:val="StyleUnderline"/>
          <w:highlight w:val="cyan"/>
        </w:rPr>
        <w:t>issued</w:t>
      </w:r>
      <w:r w:rsidRPr="00473116">
        <w:rPr>
          <w:rStyle w:val="StyleUnderline"/>
        </w:rPr>
        <w:t xml:space="preserve"> a policy </w:t>
      </w:r>
      <w:r w:rsidRPr="00097ADC">
        <w:rPr>
          <w:rStyle w:val="StyleUnderline"/>
          <w:highlight w:val="cyan"/>
        </w:rPr>
        <w:t>directive</w:t>
      </w:r>
      <w:r w:rsidRPr="00473116">
        <w:rPr>
          <w:rStyle w:val="StyleUnderline"/>
        </w:rPr>
        <w:t xml:space="preserve"> called </w:t>
      </w:r>
      <w:hyperlink r:id="rId16" w:tgtFrame="_blank" w:history="1">
        <w:r w:rsidRPr="00473116">
          <w:rPr>
            <w:rStyle w:val="StyleUnderline"/>
          </w:rPr>
          <w:t>Document 60</w:t>
        </w:r>
      </w:hyperlink>
      <w:r w:rsidRPr="00473116">
        <w:rPr>
          <w:rStyle w:val="StyleUnderline"/>
        </w:rPr>
        <w:t xml:space="preserve"> that year to </w:t>
      </w:r>
      <w:r w:rsidRPr="00097ADC">
        <w:rPr>
          <w:rStyle w:val="StyleUnderline"/>
          <w:highlight w:val="cyan"/>
        </w:rPr>
        <w:t>enable</w:t>
      </w:r>
      <w:r w:rsidRPr="00473116">
        <w:rPr>
          <w:rStyle w:val="StyleUnderline"/>
        </w:rPr>
        <w:t xml:space="preserve"> </w:t>
      </w:r>
      <w:r w:rsidRPr="00097ADC">
        <w:rPr>
          <w:rStyle w:val="StyleUnderline"/>
          <w:highlight w:val="cyan"/>
        </w:rPr>
        <w:t>large</w:t>
      </w:r>
      <w:r w:rsidRPr="00473116">
        <w:rPr>
          <w:rStyle w:val="StyleUnderline"/>
        </w:rPr>
        <w:t xml:space="preserve"> </w:t>
      </w:r>
      <w:r w:rsidRPr="00097ADC">
        <w:rPr>
          <w:rStyle w:val="StyleUnderline"/>
          <w:highlight w:val="cyan"/>
        </w:rPr>
        <w:t>private</w:t>
      </w:r>
      <w:r w:rsidRPr="00473116">
        <w:rPr>
          <w:rStyle w:val="StyleUnderline"/>
        </w:rPr>
        <w:t xml:space="preserve"> </w:t>
      </w:r>
      <w:r w:rsidRPr="00097ADC">
        <w:rPr>
          <w:rStyle w:val="StyleUnderline"/>
          <w:highlight w:val="cyan"/>
        </w:rPr>
        <w:t>investment</w:t>
      </w:r>
      <w:r w:rsidRPr="00473116">
        <w:rPr>
          <w:rStyle w:val="StyleUnderline"/>
        </w:rPr>
        <w:t xml:space="preserve"> in companies interested in participating </w:t>
      </w:r>
      <w:r w:rsidRPr="00097ADC">
        <w:rPr>
          <w:rStyle w:val="StyleUnderline"/>
          <w:highlight w:val="cyan"/>
        </w:rPr>
        <w:t>in</w:t>
      </w:r>
      <w:r w:rsidRPr="00473116">
        <w:rPr>
          <w:rStyle w:val="StyleUnderline"/>
        </w:rPr>
        <w:t xml:space="preserve"> the </w:t>
      </w:r>
      <w:r w:rsidRPr="00097ADC">
        <w:rPr>
          <w:rStyle w:val="StyleUnderline"/>
          <w:highlight w:val="cyan"/>
        </w:rPr>
        <w:t>space</w:t>
      </w:r>
      <w:r w:rsidRPr="00473116">
        <w:rPr>
          <w:rStyle w:val="StyleUnderline"/>
        </w:rPr>
        <w:t xml:space="preserve"> </w:t>
      </w:r>
      <w:r w:rsidRPr="00097ADC">
        <w:rPr>
          <w:rStyle w:val="StyleUnderline"/>
          <w:highlight w:val="cyan"/>
        </w:rPr>
        <w:t>industry</w:t>
      </w:r>
      <w:r w:rsidRPr="00473116">
        <w:rPr>
          <w:rStyle w:val="StyleUnderline"/>
        </w:rPr>
        <w:t>. </w:t>
      </w:r>
    </w:p>
    <w:p w14:paraId="4EBC0703" w14:textId="77777777" w:rsidR="00D75F39" w:rsidRPr="00761F18" w:rsidRDefault="00D75F39" w:rsidP="00D75F39">
      <w:pPr>
        <w:rPr>
          <w:rStyle w:val="StyleUnderline"/>
        </w:rPr>
      </w:pPr>
      <w:r w:rsidRPr="00BC42E1">
        <w:rPr>
          <w:sz w:val="16"/>
        </w:rPr>
        <w:t>“</w:t>
      </w:r>
      <w:r w:rsidRPr="00761F18">
        <w:rPr>
          <w:rStyle w:val="StyleUnderline"/>
        </w:rPr>
        <w:t xml:space="preserve">Xi’s goal was that </w:t>
      </w:r>
      <w:r w:rsidRPr="00097ADC">
        <w:rPr>
          <w:rStyle w:val="StyleUnderline"/>
          <w:highlight w:val="cyan"/>
        </w:rPr>
        <w:t>if China</w:t>
      </w:r>
      <w:r w:rsidRPr="00761F18">
        <w:rPr>
          <w:rStyle w:val="StyleUnderline"/>
        </w:rPr>
        <w:t xml:space="preserve"> has </w:t>
      </w:r>
      <w:r w:rsidRPr="00097ADC">
        <w:rPr>
          <w:rStyle w:val="StyleUnderline"/>
          <w:highlight w:val="cyan"/>
        </w:rPr>
        <w:t>to become a critical player in technology</w:t>
      </w:r>
      <w:r w:rsidRPr="00761F18">
        <w:rPr>
          <w:rStyle w:val="StyleUnderline"/>
        </w:rPr>
        <w:t>, including in civil space and aerospace</w:t>
      </w:r>
      <w:r w:rsidRPr="00BC42E1">
        <w:rPr>
          <w:sz w:val="16"/>
        </w:rPr>
        <w:t xml:space="preserve">, it was </w:t>
      </w:r>
      <w:r w:rsidRPr="00097ADC">
        <w:rPr>
          <w:rStyle w:val="StyleUnderline"/>
          <w:highlight w:val="cyan"/>
        </w:rPr>
        <w:t>critical</w:t>
      </w:r>
      <w:r w:rsidRPr="00761F18">
        <w:rPr>
          <w:rStyle w:val="StyleUnderline"/>
        </w:rPr>
        <w:t xml:space="preserve"> </w:t>
      </w:r>
      <w:r w:rsidRPr="00097ADC">
        <w:rPr>
          <w:rStyle w:val="StyleUnderline"/>
          <w:highlight w:val="cyan"/>
        </w:rPr>
        <w:t>to</w:t>
      </w:r>
      <w:r w:rsidRPr="00761F18">
        <w:rPr>
          <w:rStyle w:val="StyleUnderline"/>
        </w:rPr>
        <w:t xml:space="preserve"> </w:t>
      </w:r>
      <w:r w:rsidRPr="00097ADC">
        <w:rPr>
          <w:rStyle w:val="StyleUnderline"/>
          <w:highlight w:val="cyan"/>
        </w:rPr>
        <w:t>develop</w:t>
      </w:r>
      <w:r w:rsidRPr="00761F18">
        <w:rPr>
          <w:rStyle w:val="StyleUnderline"/>
        </w:rPr>
        <w:t xml:space="preserve"> a </w:t>
      </w:r>
      <w:r w:rsidRPr="00097ADC">
        <w:rPr>
          <w:rStyle w:val="StyleUnderline"/>
          <w:highlight w:val="cyan"/>
        </w:rPr>
        <w:t>space ecosystem</w:t>
      </w:r>
      <w:r w:rsidRPr="00761F18">
        <w:rPr>
          <w:rStyle w:val="StyleUnderline"/>
        </w:rPr>
        <w:t xml:space="preserve"> </w:t>
      </w:r>
      <w:r w:rsidRPr="00097ADC">
        <w:rPr>
          <w:rStyle w:val="StyleUnderline"/>
          <w:highlight w:val="cyan"/>
        </w:rPr>
        <w:t>that</w:t>
      </w:r>
      <w:r w:rsidRPr="00761F18">
        <w:rPr>
          <w:rStyle w:val="StyleUnderline"/>
        </w:rPr>
        <w:t xml:space="preserve"> </w:t>
      </w:r>
      <w:r w:rsidRPr="00097ADC">
        <w:rPr>
          <w:rStyle w:val="StyleUnderline"/>
          <w:highlight w:val="cyan"/>
        </w:rPr>
        <w:t>includes</w:t>
      </w:r>
      <w:r w:rsidRPr="00761F18">
        <w:rPr>
          <w:rStyle w:val="StyleUnderline"/>
        </w:rPr>
        <w:t xml:space="preserve"> the </w:t>
      </w:r>
      <w:r w:rsidRPr="00097ADC">
        <w:rPr>
          <w:rStyle w:val="StyleUnderline"/>
          <w:highlight w:val="cya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1E65D05D" w14:textId="77777777" w:rsidR="00D75F39" w:rsidRPr="00BC42E1" w:rsidRDefault="00D75F39" w:rsidP="00D75F39">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7"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42F74432" w14:textId="77777777" w:rsidR="00D75F39" w:rsidRPr="00BC42E1" w:rsidRDefault="00D75F39" w:rsidP="00D75F39">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230005C9" w14:textId="77777777" w:rsidR="00D75F39" w:rsidRPr="00BC42E1" w:rsidRDefault="00D75F39" w:rsidP="00D75F39">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8"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52EABEC5" w14:textId="77777777" w:rsidR="00D75F39" w:rsidRPr="00BC42E1" w:rsidRDefault="00D75F39" w:rsidP="00D75F39">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097ADC">
        <w:rPr>
          <w:rStyle w:val="StyleUnderline"/>
          <w:highlight w:val="cyan"/>
        </w:rPr>
        <w:t>subsidies</w:t>
      </w:r>
      <w:r w:rsidRPr="00761F18">
        <w:rPr>
          <w:rStyle w:val="StyleUnderline"/>
        </w:rPr>
        <w:t xml:space="preserve"> to </w:t>
      </w:r>
      <w:r w:rsidRPr="00097ADC">
        <w:rPr>
          <w:rStyle w:val="StyleUnderline"/>
          <w:highlight w:val="cyan"/>
        </w:rPr>
        <w:t>give</w:t>
      </w:r>
      <w:r w:rsidRPr="00761F18">
        <w:rPr>
          <w:rStyle w:val="StyleUnderline"/>
        </w:rPr>
        <w:t xml:space="preserve"> these </w:t>
      </w:r>
      <w:r w:rsidRPr="00097ADC">
        <w:rPr>
          <w:rStyle w:val="StyleUnderline"/>
          <w:highlight w:val="cyan"/>
        </w:rPr>
        <w:t>companies a foot</w:t>
      </w:r>
      <w:r w:rsidRPr="00BC42E1">
        <w:rPr>
          <w:sz w:val="16"/>
          <w:highlight w:val="cyan"/>
        </w:rPr>
        <w:t xml:space="preserve"> </w:t>
      </w:r>
      <w:r w:rsidRPr="00097ADC">
        <w:rPr>
          <w:rStyle w:val="StyleUnderline"/>
          <w:highlight w:val="cya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12A561BD" w14:textId="77777777" w:rsidR="00D75F39" w:rsidRPr="00761F18" w:rsidRDefault="00D75F39" w:rsidP="00D75F39">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097ADC">
        <w:rPr>
          <w:rStyle w:val="StyleUnderline"/>
          <w:highlight w:val="cyan"/>
        </w:rPr>
        <w:t>VC funding</w:t>
      </w:r>
      <w:r w:rsidRPr="00761F18">
        <w:rPr>
          <w:rStyle w:val="StyleUnderline"/>
        </w:rPr>
        <w:t xml:space="preserve"> for Chinese space companies was </w:t>
      </w:r>
      <w:r w:rsidRPr="00097ADC">
        <w:rPr>
          <w:rStyle w:val="StyleUnderline"/>
          <w:highlight w:val="cyan"/>
        </w:rPr>
        <w:t>up</w:t>
      </w:r>
      <w:r w:rsidRPr="00761F18">
        <w:rPr>
          <w:rStyle w:val="StyleUnderline"/>
        </w:rPr>
        <w:t xml:space="preserve"> to </w:t>
      </w:r>
      <w:r w:rsidRPr="00097ADC">
        <w:rPr>
          <w:rStyle w:val="StyleUnderline"/>
          <w:highlight w:val="cya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 xml:space="preserve">nothing </w:t>
      </w:r>
      <w:r w:rsidRPr="00761F18">
        <w:rPr>
          <w:rStyle w:val="StyleUnderline"/>
        </w:rPr>
        <w:lastRenderedPageBreak/>
        <w:t xml:space="preserve">to scoff at for an industry that </w:t>
      </w:r>
      <w:proofErr w:type="gramStart"/>
      <w:r w:rsidRPr="00761F18">
        <w:rPr>
          <w:rStyle w:val="StyleUnderline"/>
        </w:rPr>
        <w:t>really only</w:t>
      </w:r>
      <w:proofErr w:type="gramEnd"/>
      <w:r w:rsidRPr="00761F18">
        <w:rPr>
          <w:rStyle w:val="StyleUnderline"/>
        </w:rPr>
        <w:t xml:space="preserve"> began seven years ago</w:t>
      </w:r>
      <w:r w:rsidRPr="00BC42E1">
        <w:rPr>
          <w:sz w:val="16"/>
        </w:rPr>
        <w:t>. At least</w:t>
      </w:r>
      <w:r w:rsidRPr="00761F18">
        <w:rPr>
          <w:rStyle w:val="StyleUnderline"/>
        </w:rPr>
        <w:t xml:space="preserve"> 42 companies had no known government funding. </w:t>
      </w:r>
    </w:p>
    <w:p w14:paraId="6DA33ECA" w14:textId="77777777" w:rsidR="00D75F39" w:rsidRPr="00BC42E1" w:rsidRDefault="00D75F39" w:rsidP="00D75F39">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2AACAEE4" w14:textId="77777777" w:rsidR="00D75F39" w:rsidRPr="00BE438B" w:rsidRDefault="00D75F39" w:rsidP="00D75F39">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5CF0">
        <w:rPr>
          <w:rStyle w:val="StyleUnderline"/>
          <w:highlight w:val="cyan"/>
        </w:rPr>
        <w:t>take advantage of</w:t>
      </w:r>
      <w:r w:rsidRPr="00BE438B">
        <w:rPr>
          <w:rStyle w:val="StyleUnderline"/>
        </w:rPr>
        <w:t xml:space="preserve"> the space industry’s new </w:t>
      </w:r>
      <w:r w:rsidRPr="00FF5CF0">
        <w:rPr>
          <w:rStyle w:val="StyleUnderline"/>
          <w:highlight w:val="cyan"/>
        </w:rPr>
        <w:t>need for mass production</w:t>
      </w:r>
      <w:r w:rsidRPr="00BE438B">
        <w:rPr>
          <w:rStyle w:val="StyleUnderline"/>
        </w:rPr>
        <w:t xml:space="preserve"> </w:t>
      </w:r>
      <w:r w:rsidRPr="00FF5CF0">
        <w:rPr>
          <w:rStyle w:val="StyleUnderline"/>
          <w:highlight w:val="cyan"/>
        </w:rPr>
        <w:t>of</w:t>
      </w:r>
      <w:r w:rsidRPr="00BE438B">
        <w:rPr>
          <w:rStyle w:val="StyleUnderline"/>
        </w:rPr>
        <w:t xml:space="preserve"> satellites and </w:t>
      </w:r>
      <w:r w:rsidRPr="00FF5CF0">
        <w:rPr>
          <w:rStyle w:val="StyleUnderline"/>
          <w:highlight w:val="cyan"/>
        </w:rPr>
        <w:t>rockets</w:t>
      </w:r>
      <w:r w:rsidRPr="00BE438B">
        <w:rPr>
          <w:rStyle w:val="StyleUnderline"/>
        </w:rPr>
        <w:t xml:space="preserve"> alike. </w:t>
      </w:r>
    </w:p>
    <w:p w14:paraId="3DBE1CB2" w14:textId="77777777" w:rsidR="00D75F39" w:rsidRPr="006D6491" w:rsidRDefault="00D75F39" w:rsidP="00D75F39">
      <w:r w:rsidRPr="006D6491">
        <w:t>Making friends</w:t>
      </w:r>
    </w:p>
    <w:p w14:paraId="415FB786" w14:textId="77777777" w:rsidR="00D75F39" w:rsidRPr="00BC42E1" w:rsidRDefault="00D75F39" w:rsidP="00D75F39">
      <w:pPr>
        <w:rPr>
          <w:sz w:val="16"/>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5CF0">
        <w:rPr>
          <w:rStyle w:val="StyleUnderline"/>
          <w:highlight w:val="cyan"/>
        </w:rPr>
        <w:t>private</w:t>
      </w:r>
      <w:r w:rsidRPr="00097ADC">
        <w:rPr>
          <w:rStyle w:val="StyleUnderline"/>
        </w:rPr>
        <w:t xml:space="preserve"> </w:t>
      </w:r>
      <w:r w:rsidRPr="00FF5CF0">
        <w:rPr>
          <w:rStyle w:val="StyleUnderline"/>
          <w:highlight w:val="cyan"/>
        </w:rPr>
        <w:t>space</w:t>
      </w:r>
      <w:r w:rsidRPr="00097ADC">
        <w:rPr>
          <w:rStyle w:val="StyleUnderline"/>
        </w:rPr>
        <w:t xml:space="preserve"> </w:t>
      </w:r>
      <w:r w:rsidRPr="00FF5CF0">
        <w:rPr>
          <w:rStyle w:val="StyleUnderline"/>
          <w:highlight w:val="cyan"/>
        </w:rPr>
        <w:t>sector</w:t>
      </w:r>
      <w:r w:rsidRPr="00097ADC">
        <w:rPr>
          <w:rStyle w:val="StyleUnderline"/>
        </w:rPr>
        <w:t xml:space="preserve"> is </w:t>
      </w:r>
      <w:r w:rsidRPr="00FF5CF0">
        <w:rPr>
          <w:rStyle w:val="StyleUnderline"/>
        </w:rPr>
        <w:t>to</w:t>
      </w:r>
      <w:r w:rsidRPr="00097ADC">
        <w:rPr>
          <w:rStyle w:val="StyleUnderline"/>
        </w:rPr>
        <w:t xml:space="preserve"> </w:t>
      </w:r>
      <w:r w:rsidRPr="00097ADC">
        <w:rPr>
          <w:rStyle w:val="StyleUnderline"/>
          <w:highlight w:val="cya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097ADC">
        <w:rPr>
          <w:rStyle w:val="StyleUnderline"/>
          <w:highlight w:val="cyan"/>
        </w:rPr>
        <w:t>international collaboration</w:t>
      </w:r>
      <w:r w:rsidRPr="00BC42E1">
        <w:rPr>
          <w:sz w:val="16"/>
        </w:rPr>
        <w:t xml:space="preserve">—particularly to </w:t>
      </w:r>
      <w:r w:rsidRPr="00097ADC">
        <w:rPr>
          <w:rStyle w:val="StyleUnderline"/>
          <w:highlight w:val="cyan"/>
        </w:rPr>
        <w:t>attract</w:t>
      </w:r>
      <w:r w:rsidRPr="00BE438B">
        <w:rPr>
          <w:rStyle w:val="StyleUnderline"/>
        </w:rPr>
        <w:t xml:space="preserve"> </w:t>
      </w:r>
      <w:r w:rsidRPr="00097ADC">
        <w:rPr>
          <w:rStyle w:val="StyleUnderline"/>
          <w:highlight w:val="cyan"/>
        </w:rPr>
        <w:t>customers</w:t>
      </w:r>
      <w:r w:rsidRPr="00BE438B">
        <w:rPr>
          <w:rStyle w:val="StyleUnderline"/>
        </w:rPr>
        <w:t xml:space="preserve"> </w:t>
      </w:r>
      <w:r w:rsidRPr="00097ADC">
        <w:rPr>
          <w:rStyle w:val="StyleUnderline"/>
          <w:highlight w:val="cyan"/>
        </w:rPr>
        <w:t>wary</w:t>
      </w:r>
      <w:r w:rsidRPr="00BE438B">
        <w:rPr>
          <w:rStyle w:val="StyleUnderline"/>
        </w:rPr>
        <w:t xml:space="preserve"> </w:t>
      </w:r>
      <w:r w:rsidRPr="00097ADC">
        <w:rPr>
          <w:rStyle w:val="StyleUnderline"/>
          <w:highlight w:val="cyan"/>
        </w:rPr>
        <w:t>of</w:t>
      </w:r>
      <w:r w:rsidRPr="00BE438B">
        <w:rPr>
          <w:rStyle w:val="StyleUnderline"/>
        </w:rPr>
        <w:t xml:space="preserve"> being seen to mix with </w:t>
      </w:r>
      <w:r w:rsidRPr="00097ADC">
        <w:rPr>
          <w:rStyle w:val="StyleUnderline"/>
          <w:highlight w:val="cyan"/>
        </w:rPr>
        <w:t>the</w:t>
      </w:r>
      <w:r w:rsidRPr="00BE438B">
        <w:rPr>
          <w:rStyle w:val="StyleUnderline"/>
        </w:rPr>
        <w:t xml:space="preserve"> </w:t>
      </w:r>
      <w:r w:rsidRPr="00097ADC">
        <w:rPr>
          <w:rStyle w:val="StyleUnderline"/>
          <w:highlight w:val="cyan"/>
        </w:rPr>
        <w:t>Chinese</w:t>
      </w:r>
      <w:r w:rsidRPr="00BE438B">
        <w:rPr>
          <w:rStyle w:val="StyleUnderline"/>
        </w:rPr>
        <w:t xml:space="preserve"> government. </w:t>
      </w:r>
      <w:r w:rsidRPr="00BC42E1">
        <w:rPr>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101067E0" w14:textId="77777777" w:rsidR="00D75F39" w:rsidRPr="000834BA" w:rsidRDefault="00D75F39" w:rsidP="00D75F39">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FF5CF0">
        <w:rPr>
          <w:rStyle w:val="StyleUnderline"/>
          <w:highlight w:val="cyan"/>
        </w:rPr>
        <w:t>avoiding state</w:t>
      </w:r>
      <w:r w:rsidRPr="00BE438B">
        <w:rPr>
          <w:rStyle w:val="StyleUnderline"/>
        </w:rPr>
        <w:t xml:space="preserve"> </w:t>
      </w:r>
      <w:r w:rsidRPr="00FF5CF0">
        <w:rPr>
          <w:rStyle w:val="StyleUnderline"/>
          <w:highlight w:val="cyan"/>
        </w:rPr>
        <w:t>funding</w:t>
      </w:r>
      <w:r w:rsidRPr="00BE438B">
        <w:rPr>
          <w:rStyle w:val="StyleUnderline"/>
        </w:rPr>
        <w:t xml:space="preserve">, a company </w:t>
      </w:r>
      <w:r w:rsidRPr="00FF5CF0">
        <w:rPr>
          <w:rStyle w:val="StyleUnderline"/>
          <w:highlight w:val="cyan"/>
        </w:rPr>
        <w:t>can</w:t>
      </w:r>
      <w:r w:rsidRPr="00BE438B">
        <w:rPr>
          <w:rStyle w:val="StyleUnderline"/>
        </w:rPr>
        <w:t xml:space="preserve"> also </w:t>
      </w:r>
      <w:r w:rsidRPr="00FF5CF0">
        <w:rPr>
          <w:rStyle w:val="StyleUnderline"/>
          <w:highlight w:val="cyan"/>
        </w:rPr>
        <w:t>avoid</w:t>
      </w:r>
      <w:r w:rsidRPr="00BE438B">
        <w:rPr>
          <w:rStyle w:val="StyleUnderline"/>
        </w:rPr>
        <w:t xml:space="preserve"> an array of </w:t>
      </w:r>
      <w:r w:rsidRPr="00FF5CF0">
        <w:rPr>
          <w:rStyle w:val="StyleUnderline"/>
          <w:highlight w:val="cya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5CF0">
        <w:rPr>
          <w:rStyle w:val="StyleUnderline"/>
          <w:highlight w:val="cyan"/>
        </w:rPr>
        <w:t xml:space="preserve">easier to compete on </w:t>
      </w:r>
      <w:r w:rsidRPr="00FF5CF0">
        <w:rPr>
          <w:rStyle w:val="StyleUnderline"/>
        </w:rPr>
        <w:t xml:space="preserve">a </w:t>
      </w:r>
      <w:r w:rsidRPr="00FF5CF0">
        <w:rPr>
          <w:rStyle w:val="StyleUnderline"/>
          <w:highlight w:val="cyan"/>
        </w:rPr>
        <w:t>global scale</w:t>
      </w:r>
      <w:r w:rsidRPr="00BC42E1">
        <w:rPr>
          <w:sz w:val="16"/>
        </w:rPr>
        <w:t xml:space="preserve">: you’re </w:t>
      </w:r>
      <w:r w:rsidRPr="000834BA">
        <w:rPr>
          <w:rStyle w:val="StyleUnderline"/>
        </w:rPr>
        <w:t>taking on clients around the world, launching from other countries, and bringing talent from outside China. </w:t>
      </w:r>
    </w:p>
    <w:p w14:paraId="606DA7D5" w14:textId="77777777" w:rsidR="00D75F39" w:rsidRPr="00BC42E1" w:rsidRDefault="00D75F39" w:rsidP="00D75F39">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 or less state</w:t>
      </w:r>
      <w:proofErr w:type="gramEnd"/>
      <w:r w:rsidRPr="000834BA">
        <w:rPr>
          <w:rStyle w:val="StyleUnderline"/>
        </w:rPr>
        <w:t xml:space="preserv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19" w:tgtFrame="_blank" w:history="1">
        <w:r w:rsidRPr="00BC42E1">
          <w:rPr>
            <w:rStyle w:val="Hyperlink"/>
            <w:sz w:val="16"/>
          </w:rPr>
          <w:t>very cagey about what its national program is even up to</w:t>
        </w:r>
      </w:hyperlink>
      <w:r w:rsidRPr="00BC42E1">
        <w:rPr>
          <w:sz w:val="16"/>
        </w:rPr>
        <w:t>.</w:t>
      </w:r>
    </w:p>
    <w:p w14:paraId="69CC7DB4" w14:textId="77777777" w:rsidR="00D75F39" w:rsidRPr="00FF5CF0" w:rsidRDefault="00D75F39" w:rsidP="00D75F39">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64FF4EBC" w14:textId="77777777" w:rsidR="00D75F39" w:rsidRDefault="00D75F39" w:rsidP="00D75F39">
      <w:pPr>
        <w:pStyle w:val="Heading4"/>
      </w:pPr>
      <w:r>
        <w:t>Shifts in regime perception threatens CCP’s legitimacy from nationalist hardliners</w:t>
      </w:r>
    </w:p>
    <w:p w14:paraId="317C752A" w14:textId="77777777" w:rsidR="00D75F39" w:rsidRPr="00F82438" w:rsidRDefault="00D75F39" w:rsidP="00D75F39">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20"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0EA79132" w14:textId="77777777" w:rsidR="00D75F39" w:rsidRPr="00F64DA8" w:rsidRDefault="00D75F39" w:rsidP="00D75F39">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64DA8">
        <w:rPr>
          <w:highlight w:val="green"/>
          <w:u w:val="single"/>
        </w:rPr>
        <w:t>autocracies</w:t>
      </w:r>
      <w:r w:rsidRPr="00F64DA8">
        <w:rPr>
          <w:u w:val="single"/>
        </w:rPr>
        <w:t xml:space="preserve"> often </w:t>
      </w:r>
      <w:r w:rsidRPr="00F64DA8">
        <w:rPr>
          <w:highlight w:val="green"/>
          <w:u w:val="single"/>
        </w:rPr>
        <w:t xml:space="preserve">rely on </w:t>
      </w:r>
      <w:r w:rsidRPr="00F64DA8">
        <w:rPr>
          <w:b/>
          <w:bCs/>
          <w:highlight w:val="green"/>
          <w:u w:val="single"/>
        </w:rPr>
        <w:t>nationalist mythmaking</w:t>
      </w:r>
      <w:r w:rsidRPr="00F64DA8">
        <w:rPr>
          <w:u w:val="single"/>
        </w:rPr>
        <w:t xml:space="preserve">,8 </w:t>
      </w:r>
      <w:r w:rsidRPr="00F64DA8">
        <w:rPr>
          <w:highlight w:val="green"/>
          <w:u w:val="single"/>
        </w:rPr>
        <w:t>success or failure in defending</w:t>
      </w:r>
      <w:r w:rsidRPr="00F64DA8">
        <w:rPr>
          <w:u w:val="single"/>
        </w:rPr>
        <w:t xml:space="preserve"> the </w:t>
      </w:r>
      <w:r w:rsidRPr="00F64DA8">
        <w:rPr>
          <w:highlight w:val="green"/>
          <w:u w:val="single"/>
        </w:rPr>
        <w:t xml:space="preserve">national honor in international crises could </w:t>
      </w:r>
      <w:r w:rsidRPr="00F64DA8">
        <w:rPr>
          <w:u w:val="single"/>
        </w:rPr>
        <w:t xml:space="preserve">burnish the leadership’s patriotic credentials or </w:t>
      </w:r>
      <w:r w:rsidRPr="00F64DA8">
        <w:rPr>
          <w:highlight w:val="green"/>
          <w:u w:val="single"/>
        </w:rPr>
        <w:t xml:space="preserve">spark opposition. </w:t>
      </w:r>
      <w:r w:rsidRPr="00F64DA8">
        <w:rPr>
          <w:b/>
          <w:bCs/>
          <w:highlight w:val="green"/>
          <w:u w:val="single"/>
        </w:rPr>
        <w:t>Shared outrage at</w:t>
      </w:r>
      <w:r w:rsidRPr="00F64DA8">
        <w:rPr>
          <w:b/>
          <w:bCs/>
          <w:u w:val="single"/>
        </w:rPr>
        <w:t xml:space="preserve"> the regime’s </w:t>
      </w:r>
      <w:r w:rsidRPr="00F64DA8">
        <w:rPr>
          <w:b/>
          <w:bCs/>
          <w:highlight w:val="green"/>
          <w:u w:val="single"/>
        </w:rPr>
        <w:t>foreign policy failures could galvanize</w:t>
      </w:r>
      <w:r w:rsidRPr="00F64DA8">
        <w:rPr>
          <w:b/>
          <w:bCs/>
          <w:u w:val="single"/>
        </w:rPr>
        <w:t xml:space="preserve"> street </w:t>
      </w:r>
      <w:r w:rsidRPr="00F64DA8">
        <w:rPr>
          <w:b/>
          <w:bCs/>
          <w:highlight w:val="green"/>
          <w:u w:val="single"/>
        </w:rPr>
        <w:t>protests or elite fissures, creating intraparty upheaval</w:t>
      </w:r>
      <w:r w:rsidRPr="00F64DA8">
        <w:rPr>
          <w:highlight w:val="green"/>
          <w:u w:val="single"/>
        </w:rPr>
        <w:t xml:space="preserve"> </w:t>
      </w:r>
      <w:r w:rsidRPr="00F64DA8">
        <w:rPr>
          <w:u w:val="single"/>
        </w:rPr>
        <w:t xml:space="preserve">or inviting military officers to step in to restore order. </w:t>
      </w:r>
      <w:r w:rsidRPr="00F64DA8">
        <w:rPr>
          <w:highlight w:val="green"/>
          <w:u w:val="single"/>
        </w:rPr>
        <w:t>Fearing</w:t>
      </w:r>
      <w:r w:rsidRPr="00F64DA8">
        <w:rPr>
          <w:u w:val="single"/>
        </w:rPr>
        <w:t xml:space="preserve"> a </w:t>
      </w:r>
      <w:r w:rsidRPr="00F64DA8">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64DA8">
        <w:rPr>
          <w:rStyle w:val="Emphasis"/>
          <w:highlight w:val="green"/>
        </w:rPr>
        <w:t>even a small increase</w:t>
      </w:r>
      <w:r w:rsidRPr="00F64DA8">
        <w:rPr>
          <w:rStyle w:val="StyleUnderline"/>
          <w:highlight w:val="green"/>
        </w:rPr>
        <w:t xml:space="preserve"> in</w:t>
      </w:r>
      <w:r w:rsidRPr="00B6331F">
        <w:rPr>
          <w:rStyle w:val="StyleUnderline"/>
        </w:rPr>
        <w:t xml:space="preserve"> the </w:t>
      </w:r>
      <w:r w:rsidRPr="00F64DA8">
        <w:rPr>
          <w:rStyle w:val="StyleUnderline"/>
          <w:highlight w:val="green"/>
        </w:rPr>
        <w:t>probability of ouster could alter</w:t>
      </w:r>
      <w:r w:rsidRPr="00B6331F">
        <w:rPr>
          <w:rStyle w:val="StyleUnderline"/>
        </w:rPr>
        <w:t xml:space="preserve"> authoritarian </w:t>
      </w:r>
      <w:r w:rsidRPr="00F64DA8">
        <w:rPr>
          <w:rStyle w:val="StyleUnderline"/>
          <w:bCs/>
          <w:highlight w:val="green"/>
        </w:rPr>
        <w:t>incentives in international crises</w:t>
      </w:r>
      <w:r w:rsidRPr="00F64DA8">
        <w:rPr>
          <w:rStyle w:val="StyleUnderline"/>
          <w:highlight w:val="green"/>
        </w:rPr>
        <w:t>.</w:t>
      </w:r>
      <w:r w:rsidRPr="00F64DA8">
        <w:rPr>
          <w:sz w:val="16"/>
        </w:rPr>
        <w:t xml:space="preserve">9 A </w:t>
      </w:r>
      <w:r w:rsidRPr="00F64DA8">
        <w:rPr>
          <w:rStyle w:val="Emphasis"/>
          <w:highlight w:val="green"/>
        </w:rPr>
        <w:t>history of nationalist uprisings</w:t>
      </w:r>
      <w:r w:rsidRPr="00F64DA8">
        <w:rPr>
          <w:rStyle w:val="StyleUnderline"/>
          <w:highlight w:val="green"/>
        </w:rPr>
        <w:t xml:space="preserve"> make</w:t>
      </w:r>
      <w:r w:rsidRPr="00B6331F">
        <w:rPr>
          <w:rStyle w:val="StyleUnderline"/>
        </w:rPr>
        <w:t xml:space="preserve"> </w:t>
      </w:r>
      <w:r w:rsidRPr="00F64DA8">
        <w:rPr>
          <w:rStyle w:val="StyleUnderline"/>
          <w:highlight w:val="green"/>
        </w:rPr>
        <w:t>Chinese</w:t>
      </w:r>
      <w:r w:rsidRPr="00B6331F">
        <w:rPr>
          <w:rStyle w:val="StyleUnderline"/>
        </w:rPr>
        <w:t xml:space="preserve"> citizens and leaders especially </w:t>
      </w:r>
      <w:r w:rsidRPr="00F64DA8">
        <w:rPr>
          <w:rStyle w:val="StyleUnderline"/>
          <w:highlight w:val="green"/>
        </w:rPr>
        <w:t>aware of</w:t>
      </w:r>
      <w:r w:rsidRPr="00B6331F">
        <w:rPr>
          <w:rStyle w:val="StyleUnderline"/>
        </w:rPr>
        <w:t xml:space="preserve"> the </w:t>
      </w:r>
      <w:r w:rsidRPr="00F64DA8">
        <w:rPr>
          <w:rStyle w:val="StyleUnderline"/>
          <w:highlight w:val="green"/>
        </w:rPr>
        <w:t xml:space="preserve">linkage between </w:t>
      </w:r>
      <w:r w:rsidRPr="00F64DA8">
        <w:rPr>
          <w:rStyle w:val="Emphasis"/>
          <w:highlight w:val="green"/>
        </w:rPr>
        <w:t>international disputes</w:t>
      </w:r>
      <w:r w:rsidRPr="00F64DA8">
        <w:rPr>
          <w:rStyle w:val="StyleUnderline"/>
          <w:highlight w:val="green"/>
        </w:rPr>
        <w:t xml:space="preserve"> and </w:t>
      </w:r>
      <w:r w:rsidRPr="00F64DA8">
        <w:rPr>
          <w:rStyle w:val="Emphasis"/>
          <w:highlight w:val="green"/>
        </w:rPr>
        <w:t>domestic unrest</w:t>
      </w:r>
      <w:r w:rsidRPr="00F64DA8">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4D79E2D6" w14:textId="77777777" w:rsidR="00D75F39" w:rsidRDefault="00D75F39" w:rsidP="00D75F39">
      <w:pPr>
        <w:pStyle w:val="Heading4"/>
      </w:pPr>
      <w:r>
        <w:t xml:space="preserve">Xi will launch diversionary war to domestic backlash – escalates in </w:t>
      </w:r>
      <w:r w:rsidRPr="00B4266E">
        <w:rPr>
          <w:u w:val="single"/>
        </w:rPr>
        <w:t>multiple hotspots</w:t>
      </w:r>
      <w:r w:rsidRPr="00B4266E">
        <w:t xml:space="preserve"> </w:t>
      </w:r>
    </w:p>
    <w:p w14:paraId="58000402" w14:textId="77777777" w:rsidR="00D75F39" w:rsidRPr="009521F3" w:rsidRDefault="00D75F39" w:rsidP="00D75F39">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13A69985" w14:textId="77777777" w:rsidR="00D75F39" w:rsidRPr="009243AC" w:rsidRDefault="00D75F39" w:rsidP="00D75F39">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w:t>
      </w:r>
      <w:r w:rsidRPr="00F64DA8">
        <w:rPr>
          <w:sz w:val="14"/>
        </w:rPr>
        <w:lastRenderedPageBreak/>
        <w:t xml:space="preserve">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w:t>
      </w:r>
      <w:proofErr w:type="gramStart"/>
      <w:r w:rsidRPr="00F64DA8">
        <w:rPr>
          <w:sz w:val="14"/>
        </w:rPr>
        <w:t>particular nodes</w:t>
      </w:r>
      <w:proofErr w:type="gramEnd"/>
      <w:r w:rsidRPr="00F64DA8">
        <w:rPr>
          <w:sz w:val="14"/>
        </w:rPr>
        <w:t xml:space="preserve">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795C4028" w14:textId="77777777" w:rsidR="00D75F39" w:rsidRDefault="00D75F39" w:rsidP="00D75F39">
      <w:pPr>
        <w:pStyle w:val="Heading4"/>
        <w:rPr>
          <w:rStyle w:val="Style13ptBold"/>
          <w:b/>
          <w:bCs w:val="0"/>
        </w:rPr>
      </w:pPr>
      <w:r>
        <w:rPr>
          <w:rStyle w:val="Style13ptBold"/>
          <w:b/>
          <w:bCs w:val="0"/>
        </w:rPr>
        <w:lastRenderedPageBreak/>
        <w:t xml:space="preserve">US–China war goes nuclear – crisis </w:t>
      </w:r>
      <w:proofErr w:type="gramStart"/>
      <w:r>
        <w:rPr>
          <w:rStyle w:val="Style13ptBold"/>
          <w:b/>
          <w:bCs w:val="0"/>
        </w:rPr>
        <w:t>mis-management</w:t>
      </w:r>
      <w:proofErr w:type="gramEnd"/>
      <w:r>
        <w:rPr>
          <w:rStyle w:val="Style13ptBold"/>
          <w:b/>
          <w:bCs w:val="0"/>
        </w:rPr>
        <w:t xml:space="preserve"> ensures conventional escalation - extinction</w:t>
      </w:r>
    </w:p>
    <w:p w14:paraId="63162B40" w14:textId="77777777" w:rsidR="00D75F39" w:rsidRPr="007D7E20" w:rsidRDefault="00D75F39" w:rsidP="00D75F39">
      <w:proofErr w:type="spellStart"/>
      <w:r w:rsidRPr="00A36671">
        <w:rPr>
          <w:rStyle w:val="Style13ptBold"/>
        </w:rPr>
        <w:t>Kulacki</w:t>
      </w:r>
      <w:proofErr w:type="spellEnd"/>
      <w:r>
        <w:rPr>
          <w:rStyle w:val="Style13ptBold"/>
        </w:rPr>
        <w:t xml:space="preserve"> 20 </w:t>
      </w:r>
      <w:r w:rsidRPr="0060794A">
        <w:t xml:space="preserve">[Dr. Gregory </w:t>
      </w:r>
      <w:proofErr w:type="spellStart"/>
      <w:r w:rsidRPr="0060794A">
        <w:t>Kulacki</w:t>
      </w:r>
      <w:proofErr w:type="spellEnd"/>
      <w:r w:rsidRPr="0060794A">
        <w:t xml:space="preserve"> focuses on cross-cultural communication between the United States and China on nuclear and space arms control and is the China Project Manager for the Global Security Program at the Union of Concerned Scientists</w:t>
      </w:r>
      <w:r>
        <w:t xml:space="preserve">, </w:t>
      </w:r>
      <w:r w:rsidRPr="0060794A">
        <w:t xml:space="preserve">2020. Would China Use Nuclear Weapons First In A War With The United </w:t>
      </w:r>
      <w:proofErr w:type="gramStart"/>
      <w:r w:rsidRPr="0060794A">
        <w:t>States?,</w:t>
      </w:r>
      <w:proofErr w:type="gramEnd"/>
      <w:r w:rsidRPr="0060794A">
        <w:t xml:space="preserve"> Thediplomat.com, https://thediplomat.com/2020/04/would-china-use-nuclear-weapons-first-in-a-war-with-the-united-states/] </w:t>
      </w:r>
      <w:proofErr w:type="spellStart"/>
      <w:r w:rsidRPr="0060794A">
        <w:t>srey</w:t>
      </w:r>
      <w:proofErr w:type="spellEnd"/>
    </w:p>
    <w:p w14:paraId="648625AB" w14:textId="77777777" w:rsidR="00D75F39" w:rsidRDefault="00D75F39" w:rsidP="00D75F39">
      <w:pPr>
        <w:rPr>
          <w:sz w:val="16"/>
        </w:rPr>
      </w:pPr>
      <w:r w:rsidRPr="00EB5F0D">
        <w:rPr>
          <w:sz w:val="16"/>
        </w:rPr>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EB5F0D">
        <w:rPr>
          <w:sz w:val="16"/>
        </w:rPr>
        <w:t>that,</w:t>
      </w:r>
      <w:proofErr w:type="gramEnd"/>
      <w:r w:rsidRPr="00EB5F0D">
        <w:rPr>
          <w:sz w:val="16"/>
        </w:rPr>
        <w:t xml:space="preserve"> Commander Richard backtracked, described China’s policy as “very opaque” and said his assessment was based on “very little” information. That’s surprising. </w:t>
      </w:r>
      <w:r w:rsidRPr="00EB5F0D">
        <w:rPr>
          <w:b/>
          <w:bCs/>
          <w:u w:val="single"/>
        </w:rPr>
        <w:t>China</w:t>
      </w:r>
      <w:r w:rsidRPr="00EB5F0D">
        <w:rPr>
          <w:sz w:val="16"/>
        </w:rPr>
        <w:t xml:space="preserve"> has been </w:t>
      </w:r>
      <w:r w:rsidRPr="00EB5F0D">
        <w:rPr>
          <w:u w:val="single"/>
        </w:rPr>
        <w:t xml:space="preserve">exceptionally </w:t>
      </w:r>
      <w:r w:rsidRPr="00EB5F0D">
        <w:rPr>
          <w:b/>
          <w:bCs/>
          <w:u w:val="single"/>
        </w:rPr>
        <w:t>clear</w:t>
      </w:r>
      <w:r w:rsidRPr="00EB5F0D">
        <w:rPr>
          <w:u w:val="single"/>
        </w:rPr>
        <w:t xml:space="preserve"> </w:t>
      </w:r>
      <w:r w:rsidRPr="00EB5F0D">
        <w:rPr>
          <w:b/>
          <w:bCs/>
          <w:u w:val="single"/>
        </w:rPr>
        <w:t>about</w:t>
      </w:r>
      <w:r w:rsidRPr="00EB5F0D">
        <w:rPr>
          <w:u w:val="single"/>
        </w:rPr>
        <w:t xml:space="preserve"> its </w:t>
      </w:r>
      <w:r w:rsidRPr="00EB5F0D">
        <w:rPr>
          <w:b/>
          <w:bCs/>
          <w:u w:val="single"/>
        </w:rPr>
        <w:t>intentions</w:t>
      </w:r>
      <w:r w:rsidRPr="00EB5F0D">
        <w:rPr>
          <w:u w:val="single"/>
        </w:rPr>
        <w:t xml:space="preserve"> </w:t>
      </w:r>
      <w:r w:rsidRPr="00EB5F0D">
        <w:rPr>
          <w:b/>
          <w:bCs/>
          <w:u w:val="single"/>
        </w:rPr>
        <w:t>on</w:t>
      </w:r>
      <w:r w:rsidRPr="00EB5F0D">
        <w:rPr>
          <w:u w:val="single"/>
        </w:rPr>
        <w:t xml:space="preserve"> the possible </w:t>
      </w:r>
      <w:r w:rsidRPr="00EB5F0D">
        <w:rPr>
          <w:b/>
          <w:bCs/>
          <w:u w:val="single"/>
        </w:rPr>
        <w:t>first</w:t>
      </w:r>
      <w:r w:rsidRPr="00EB5F0D">
        <w:rPr>
          <w:u w:val="single"/>
        </w:rPr>
        <w:t xml:space="preserve"> </w:t>
      </w:r>
      <w:r w:rsidRPr="00EB5F0D">
        <w:rPr>
          <w:b/>
          <w:bCs/>
          <w:u w:val="single"/>
        </w:rPr>
        <w:t>use</w:t>
      </w:r>
      <w:r w:rsidRPr="00EB5F0D">
        <w:rPr>
          <w:u w:val="single"/>
        </w:rPr>
        <w:t xml:space="preserve"> </w:t>
      </w:r>
      <w:r w:rsidRPr="00EB5F0D">
        <w:rPr>
          <w:b/>
          <w:bCs/>
          <w:u w:val="single"/>
        </w:rPr>
        <w:t>of</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sz w:val="16"/>
        </w:rPr>
        <w:t>. On the day of its first nuclear test on October 16, 1964, China declared it “will never at any time or under any circumstances be the first to use nuclear weapons.”</w:t>
      </w:r>
      <w:r w:rsidRPr="00EB5F0D">
        <w:rPr>
          <w:u w:val="single"/>
        </w:rPr>
        <w:t xml:space="preserve"> That </w:t>
      </w:r>
      <w:r w:rsidRPr="00EB5F0D">
        <w:rPr>
          <w:b/>
          <w:bCs/>
          <w:u w:val="single"/>
        </w:rPr>
        <w:t>unambiguous</w:t>
      </w:r>
      <w:r w:rsidRPr="00EB5F0D">
        <w:rPr>
          <w:u w:val="single"/>
        </w:rPr>
        <w:t xml:space="preserve"> </w:t>
      </w:r>
      <w:r w:rsidRPr="00EB5F0D">
        <w:rPr>
          <w:b/>
          <w:bCs/>
          <w:u w:val="single"/>
        </w:rPr>
        <w:t>statement</w:t>
      </w:r>
      <w:r w:rsidRPr="00EB5F0D">
        <w:rPr>
          <w:u w:val="single"/>
        </w:rPr>
        <w:t xml:space="preserve"> </w:t>
      </w:r>
      <w:r w:rsidRPr="00EB5F0D">
        <w:rPr>
          <w:b/>
          <w:bCs/>
          <w:u w:val="single"/>
        </w:rPr>
        <w:t>has</w:t>
      </w:r>
      <w:r w:rsidRPr="00EB5F0D">
        <w:rPr>
          <w:u w:val="single"/>
        </w:rPr>
        <w:t xml:space="preserve"> </w:t>
      </w:r>
      <w:r w:rsidRPr="00EB5F0D">
        <w:rPr>
          <w:b/>
          <w:bCs/>
          <w:u w:val="single"/>
        </w:rPr>
        <w:t>been</w:t>
      </w:r>
      <w:r w:rsidRPr="00EB5F0D">
        <w:rPr>
          <w:u w:val="single"/>
        </w:rPr>
        <w:t xml:space="preserve"> a </w:t>
      </w:r>
      <w:r w:rsidRPr="00EB5F0D">
        <w:rPr>
          <w:b/>
          <w:bCs/>
          <w:u w:val="single"/>
        </w:rPr>
        <w:t>cornerstone</w:t>
      </w:r>
      <w:r w:rsidRPr="00EB5F0D">
        <w:rPr>
          <w:u w:val="single"/>
        </w:rPr>
        <w:t xml:space="preserve"> </w:t>
      </w:r>
      <w:r w:rsidRPr="00EB5F0D">
        <w:rPr>
          <w:b/>
          <w:bCs/>
          <w:u w:val="single"/>
        </w:rPr>
        <w:t>of</w:t>
      </w:r>
      <w:r w:rsidRPr="00EB5F0D">
        <w:rPr>
          <w:u w:val="single"/>
        </w:rPr>
        <w:t xml:space="preserve"> </w:t>
      </w:r>
      <w:r w:rsidRPr="00EB5F0D">
        <w:rPr>
          <w:b/>
          <w:bCs/>
          <w:u w:val="single"/>
        </w:rPr>
        <w:t>Chinese</w:t>
      </w:r>
      <w:r w:rsidRPr="00EB5F0D">
        <w:rPr>
          <w:u w:val="single"/>
        </w:rPr>
        <w:t xml:space="preserve"> </w:t>
      </w:r>
      <w:r w:rsidRPr="00EB5F0D">
        <w:rPr>
          <w:b/>
          <w:bCs/>
          <w:u w:val="single"/>
        </w:rPr>
        <w:t>nuclear</w:t>
      </w:r>
      <w:r w:rsidRPr="00EB5F0D">
        <w:rPr>
          <w:u w:val="single"/>
        </w:rPr>
        <w:t xml:space="preserve"> </w:t>
      </w:r>
      <w:r w:rsidRPr="00EB5F0D">
        <w:rPr>
          <w:b/>
          <w:bCs/>
          <w:u w:val="single"/>
        </w:rPr>
        <w:t>weapons</w:t>
      </w:r>
      <w:r w:rsidRPr="00EB5F0D">
        <w:rPr>
          <w:u w:val="single"/>
        </w:rPr>
        <w:t xml:space="preserve"> policy for 56 years and has been repeated frequently in authoritative Chinese publications for domestic and international audiences, including a highly classified training manual for the operators of China’s nuclear forces</w:t>
      </w:r>
      <w:r w:rsidRPr="00EB5F0D">
        <w:rPr>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805CB8">
        <w:rPr>
          <w:b/>
          <w:bCs/>
          <w:highlight w:val="green"/>
          <w:u w:val="single"/>
        </w:rPr>
        <w:t>China</w:t>
      </w:r>
      <w:r w:rsidRPr="00805CB8">
        <w:rPr>
          <w:highlight w:val="green"/>
          <w:u w:val="single"/>
        </w:rPr>
        <w:t xml:space="preserve"> </w:t>
      </w:r>
      <w:r w:rsidRPr="00805CB8">
        <w:rPr>
          <w:b/>
          <w:bCs/>
          <w:highlight w:val="green"/>
          <w:u w:val="single"/>
        </w:rPr>
        <w:t>would</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first</w:t>
      </w:r>
      <w:r w:rsidRPr="00805CB8">
        <w:rPr>
          <w:highlight w:val="green"/>
          <w:u w:val="single"/>
        </w:rPr>
        <w:t xml:space="preserve"> </w:t>
      </w:r>
      <w:r w:rsidRPr="00805CB8">
        <w:rPr>
          <w:b/>
          <w:bCs/>
          <w:highlight w:val="green"/>
          <w:u w:val="single"/>
        </w:rPr>
        <w:t>in</w:t>
      </w:r>
      <w:r w:rsidRPr="00805CB8">
        <w:rPr>
          <w:highlight w:val="green"/>
          <w:u w:val="single"/>
        </w:rPr>
        <w:t xml:space="preserve"> a </w:t>
      </w:r>
      <w:r w:rsidRPr="00805CB8">
        <w:rPr>
          <w:b/>
          <w:bCs/>
          <w:highlight w:val="green"/>
          <w:u w:val="single"/>
        </w:rPr>
        <w:t>war</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tates</w:t>
      </w:r>
      <w:r w:rsidRPr="00EB5F0D">
        <w:rPr>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805CB8">
        <w:rPr>
          <w:b/>
          <w:bCs/>
          <w:highlight w:val="green"/>
          <w:u w:val="single"/>
        </w:rPr>
        <w:t>Chinese</w:t>
      </w:r>
      <w:r w:rsidRPr="00805CB8">
        <w:rPr>
          <w:highlight w:val="green"/>
          <w:u w:val="single"/>
        </w:rPr>
        <w:t xml:space="preserve"> </w:t>
      </w:r>
      <w:r w:rsidRPr="00EB5F0D">
        <w:rPr>
          <w:u w:val="single"/>
        </w:rPr>
        <w:t xml:space="preserve">military </w:t>
      </w:r>
      <w:r w:rsidRPr="00805CB8">
        <w:rPr>
          <w:highlight w:val="green"/>
          <w:u w:val="single"/>
        </w:rPr>
        <w:t xml:space="preserve">planners are </w:t>
      </w:r>
      <w:r w:rsidRPr="00805CB8">
        <w:rPr>
          <w:b/>
          <w:bCs/>
          <w:highlight w:val="green"/>
          <w:u w:val="single"/>
        </w:rPr>
        <w:t>struggling</w:t>
      </w:r>
      <w:r w:rsidRPr="00805CB8">
        <w:rPr>
          <w:highlight w:val="green"/>
          <w:u w:val="single"/>
        </w:rPr>
        <w:t xml:space="preserve"> </w:t>
      </w:r>
      <w:r w:rsidRPr="00805CB8">
        <w:rPr>
          <w:b/>
          <w:bCs/>
          <w:highlight w:val="green"/>
          <w:u w:val="single"/>
        </w:rPr>
        <w:t>with</w:t>
      </w:r>
      <w:r w:rsidRPr="00805CB8">
        <w:rPr>
          <w:highlight w:val="green"/>
          <w:u w:val="single"/>
        </w:rPr>
        <w:t xml:space="preserve"> </w:t>
      </w:r>
      <w:r w:rsidRPr="00805CB8">
        <w:rPr>
          <w:b/>
          <w:bCs/>
          <w:highlight w:val="green"/>
          <w:u w:val="single"/>
        </w:rPr>
        <w:t>crisis</w:t>
      </w:r>
      <w:r w:rsidRPr="00805CB8">
        <w:rPr>
          <w:highlight w:val="green"/>
          <w:u w:val="single"/>
        </w:rPr>
        <w:t xml:space="preserve"> </w:t>
      </w:r>
      <w:r w:rsidRPr="00805CB8">
        <w:rPr>
          <w:b/>
          <w:bCs/>
          <w:highlight w:val="green"/>
          <w:u w:val="single"/>
        </w:rPr>
        <w:t>management</w:t>
      </w:r>
      <w:r w:rsidRPr="00805CB8">
        <w:rPr>
          <w:highlight w:val="green"/>
          <w:u w:val="single"/>
        </w:rPr>
        <w:t xml:space="preserve"> </w:t>
      </w:r>
      <w:r w:rsidRPr="00EB5F0D">
        <w:rPr>
          <w:b/>
          <w:bCs/>
          <w:u w:val="single"/>
        </w:rPr>
        <w:t>and</w:t>
      </w:r>
      <w:r w:rsidRPr="00EB5F0D">
        <w:rPr>
          <w:u w:val="single"/>
        </w:rPr>
        <w:t xml:space="preserve"> </w:t>
      </w:r>
      <w:r w:rsidRPr="00EB5F0D">
        <w:rPr>
          <w:b/>
          <w:bCs/>
          <w:u w:val="single"/>
        </w:rPr>
        <w:t>considering</w:t>
      </w:r>
      <w:r w:rsidRPr="00EB5F0D">
        <w:rPr>
          <w:u w:val="single"/>
        </w:rPr>
        <w:t xml:space="preserve"> </w:t>
      </w:r>
      <w:r w:rsidRPr="00EB5F0D">
        <w:rPr>
          <w:b/>
          <w:bCs/>
          <w:u w:val="single"/>
        </w:rPr>
        <w:t>steps</w:t>
      </w:r>
      <w:r w:rsidRPr="00EB5F0D">
        <w:rPr>
          <w:u w:val="single"/>
        </w:rPr>
        <w:t xml:space="preserve"> </w:t>
      </w:r>
      <w:r w:rsidRPr="00805CB8">
        <w:rPr>
          <w:b/>
          <w:bCs/>
          <w:highlight w:val="green"/>
          <w:u w:val="single"/>
        </w:rPr>
        <w:t>that</w:t>
      </w:r>
      <w:r w:rsidRPr="00805CB8">
        <w:rPr>
          <w:highlight w:val="green"/>
          <w:u w:val="single"/>
        </w:rPr>
        <w:t xml:space="preserve"> could </w:t>
      </w:r>
      <w:r w:rsidRPr="00805CB8">
        <w:rPr>
          <w:b/>
          <w:bCs/>
          <w:highlight w:val="green"/>
          <w:u w:val="single"/>
          <w:bdr w:val="single" w:sz="4" w:space="0" w:color="auto"/>
        </w:rPr>
        <w:t>create</w:t>
      </w:r>
      <w:r w:rsidRPr="00805CB8">
        <w:rPr>
          <w:highlight w:val="green"/>
          <w:u w:val="single"/>
          <w:bdr w:val="single" w:sz="4" w:space="0" w:color="auto"/>
        </w:rPr>
        <w:t xml:space="preserve"> </w:t>
      </w:r>
      <w:r w:rsidRPr="00805CB8">
        <w:rPr>
          <w:b/>
          <w:bCs/>
          <w:highlight w:val="green"/>
          <w:u w:val="single"/>
          <w:bdr w:val="single" w:sz="4" w:space="0" w:color="auto"/>
        </w:rPr>
        <w:t>ambiguity</w:t>
      </w:r>
      <w:r w:rsidRPr="00805CB8">
        <w:rPr>
          <w:highlight w:val="green"/>
          <w:u w:val="single"/>
          <w:bdr w:val="single" w:sz="4" w:space="0" w:color="auto"/>
        </w:rPr>
        <w:t xml:space="preserve"> </w:t>
      </w:r>
      <w:r w:rsidRPr="00805CB8">
        <w:rPr>
          <w:b/>
          <w:bCs/>
          <w:highlight w:val="green"/>
          <w:u w:val="single"/>
          <w:bdr w:val="single" w:sz="4" w:space="0" w:color="auto"/>
        </w:rPr>
        <w:t>with</w:t>
      </w:r>
      <w:r w:rsidRPr="00805CB8">
        <w:rPr>
          <w:highlight w:val="green"/>
          <w:u w:val="single"/>
          <w:bdr w:val="single" w:sz="4" w:space="0" w:color="auto"/>
        </w:rPr>
        <w:t xml:space="preserve"> </w:t>
      </w:r>
      <w:r w:rsidRPr="00805CB8">
        <w:rPr>
          <w:b/>
          <w:bCs/>
          <w:highlight w:val="green"/>
          <w:u w:val="single"/>
          <w:bdr w:val="single" w:sz="4" w:space="0" w:color="auto"/>
        </w:rPr>
        <w:t>disastrous</w:t>
      </w:r>
      <w:r w:rsidRPr="00805CB8">
        <w:rPr>
          <w:highlight w:val="green"/>
          <w:u w:val="single"/>
          <w:bdr w:val="single" w:sz="4" w:space="0" w:color="auto"/>
        </w:rPr>
        <w:t xml:space="preserve"> </w:t>
      </w:r>
      <w:r w:rsidRPr="00805CB8">
        <w:rPr>
          <w:b/>
          <w:bCs/>
          <w:highlight w:val="green"/>
          <w:u w:val="single"/>
          <w:bdr w:val="single" w:sz="4" w:space="0" w:color="auto"/>
        </w:rPr>
        <w:t>consequences</w:t>
      </w:r>
      <w:r w:rsidRPr="00EB5F0D">
        <w:rPr>
          <w:u w:val="single"/>
        </w:rPr>
        <w:t>.</w:t>
      </w:r>
      <w:r w:rsidRPr="00EB5F0D">
        <w:rPr>
          <w:sz w:val="16"/>
        </w:rPr>
        <w:t xml:space="preserve"> Towards the end of the 405-page text on the operations of China’s strategic rocket forces, in a chapter entitled, “Second Artillery Deterrence Operations,” the authors explain what China’s nuclear forces train to do if </w:t>
      </w:r>
      <w:r w:rsidRPr="00EB5F0D">
        <w:rPr>
          <w:b/>
          <w:bCs/>
          <w:u w:val="single"/>
        </w:rPr>
        <w:t>“</w:t>
      </w:r>
      <w:r w:rsidRPr="00805CB8">
        <w:rPr>
          <w:highlight w:val="green"/>
          <w:u w:val="single"/>
        </w:rPr>
        <w:t xml:space="preserve">a strong military power possessing nuclear‐armed missiles </w:t>
      </w:r>
      <w:r w:rsidRPr="00BD38CF">
        <w:rPr>
          <w:u w:val="single"/>
        </w:rPr>
        <w:t>and an absolute</w:t>
      </w:r>
      <w:r w:rsidRPr="00EB5F0D">
        <w:rPr>
          <w:u w:val="single"/>
        </w:rPr>
        <w:t xml:space="preserve"> </w:t>
      </w:r>
      <w:r w:rsidRPr="00BD38CF">
        <w:rPr>
          <w:u w:val="single"/>
        </w:rPr>
        <w:t xml:space="preserve">advantage in high‐tech conventional weapons </w:t>
      </w:r>
      <w:r w:rsidRPr="00805CB8">
        <w:rPr>
          <w:highlight w:val="green"/>
          <w:u w:val="single"/>
        </w:rPr>
        <w:t xml:space="preserve">is carrying out </w:t>
      </w:r>
      <w:r w:rsidRPr="00BD38CF">
        <w:rPr>
          <w:u w:val="single"/>
        </w:rPr>
        <w:t xml:space="preserve">intense and </w:t>
      </w:r>
      <w:r w:rsidRPr="00805CB8">
        <w:rPr>
          <w:highlight w:val="green"/>
          <w:u w:val="single"/>
        </w:rPr>
        <w:t xml:space="preserve">continuous attacks </w:t>
      </w:r>
      <w:r w:rsidRPr="00BD38CF">
        <w:rPr>
          <w:u w:val="single"/>
        </w:rPr>
        <w:t>against our major strategic targets and</w:t>
      </w:r>
      <w:r w:rsidRPr="00EB5F0D">
        <w:rPr>
          <w:u w:val="single"/>
        </w:rPr>
        <w:t xml:space="preserve"> we have no good military strategy to resist the enemy.</w:t>
      </w:r>
      <w:r w:rsidRPr="00EB5F0D">
        <w:rPr>
          <w:b/>
          <w:bCs/>
          <w:u w:val="single"/>
        </w:rPr>
        <w:t>”</w:t>
      </w:r>
      <w:r w:rsidRPr="00EB5F0D">
        <w:rPr>
          <w:u w:val="single"/>
        </w:rPr>
        <w:t xml:space="preserve"> </w:t>
      </w:r>
      <w:r w:rsidRPr="00BD38CF">
        <w:rPr>
          <w:u w:val="single"/>
        </w:rPr>
        <w:t xml:space="preserve">The military power they’re talking about is </w:t>
      </w:r>
      <w:r w:rsidRPr="00805CB8">
        <w:rPr>
          <w:highlight w:val="green"/>
          <w:u w:val="single"/>
        </w:rPr>
        <w:t>the U</w:t>
      </w:r>
      <w:r w:rsidRPr="00BD38CF">
        <w:rPr>
          <w:u w:val="single"/>
        </w:rPr>
        <w:t xml:space="preserve">nited </w:t>
      </w:r>
      <w:r w:rsidRPr="00805CB8">
        <w:rPr>
          <w:highlight w:val="green"/>
          <w:u w:val="single"/>
        </w:rPr>
        <w:t>S</w:t>
      </w:r>
      <w:r w:rsidRPr="00BD38CF">
        <w:rPr>
          <w:u w:val="single"/>
        </w:rPr>
        <w:t>tates.</w:t>
      </w:r>
      <w:r w:rsidRPr="00BD38CF">
        <w:rPr>
          <w:sz w:val="16"/>
        </w:rPr>
        <w:t xml:space="preserve"> The authors indicate </w:t>
      </w:r>
      <w:r w:rsidRPr="00BD38CF">
        <w:rPr>
          <w:u w:val="single"/>
        </w:rPr>
        <w:t>China’s nuclear missile forces train to take specific steps, including increasing readiness and conducting launch exercises, to “dissuade the continuation of the strong enemy’s conventional attacks.”</w:t>
      </w:r>
      <w:r w:rsidRPr="00BD38CF">
        <w:rPr>
          <w:sz w:val="16"/>
        </w:rPr>
        <w:t xml:space="preserve"> </w:t>
      </w:r>
      <w:r w:rsidRPr="00BD38CF">
        <w:rPr>
          <w:u w:val="single"/>
        </w:rPr>
        <w:t>The manual</w:t>
      </w:r>
      <w:r w:rsidRPr="00EB5F0D">
        <w:rPr>
          <w:u w:val="single"/>
        </w:rPr>
        <w:t xml:space="preserve"> refers to </w:t>
      </w:r>
      <w:r w:rsidRPr="00BD38CF">
        <w:rPr>
          <w:u w:val="single"/>
        </w:rPr>
        <w:t>these steps as an “adjustment” to China’s nuclear policy and a “lowering” of China’s threshold for brandishing its nuclear forces.</w:t>
      </w:r>
      <w:r w:rsidRPr="00BD38CF">
        <w:rPr>
          <w:sz w:val="16"/>
        </w:rPr>
        <w:t xml:space="preserve"> Chinese leaders would only take these steps in extreme circumstances. The text highlights several triggers such as U.S. conventional bombing of China’s nuclear and hydroelectri</w:t>
      </w:r>
      <w:r w:rsidRPr="00EB5F0D">
        <w:rPr>
          <w:sz w:val="16"/>
        </w:rPr>
        <w:t xml:space="preserve">c power plants, heavy conventional bombing of large cities like Beijing and Shanghai, or other acts of </w:t>
      </w:r>
      <w:r w:rsidRPr="00805CB8">
        <w:rPr>
          <w:b/>
          <w:bCs/>
          <w:highlight w:val="green"/>
          <w:u w:val="single"/>
        </w:rPr>
        <w:t>conventional</w:t>
      </w:r>
      <w:r w:rsidRPr="00805CB8">
        <w:rPr>
          <w:highlight w:val="green"/>
          <w:u w:val="single"/>
        </w:rPr>
        <w:t xml:space="preserve"> </w:t>
      </w:r>
      <w:r w:rsidRPr="00805CB8">
        <w:rPr>
          <w:b/>
          <w:bCs/>
          <w:highlight w:val="green"/>
          <w:u w:val="single"/>
        </w:rPr>
        <w:t>warfare</w:t>
      </w:r>
      <w:r w:rsidRPr="00805CB8">
        <w:rPr>
          <w:highlight w:val="green"/>
          <w:u w:val="single"/>
        </w:rPr>
        <w:t xml:space="preserve"> </w:t>
      </w:r>
      <w:r w:rsidRPr="00805CB8">
        <w:rPr>
          <w:b/>
          <w:bCs/>
          <w:highlight w:val="green"/>
          <w:u w:val="single"/>
        </w:rPr>
        <w:t>that</w:t>
      </w:r>
      <w:r w:rsidRPr="00805CB8">
        <w:rPr>
          <w:highlight w:val="green"/>
          <w:u w:val="single"/>
        </w:rPr>
        <w:t xml:space="preserve"> “</w:t>
      </w:r>
      <w:r w:rsidRPr="00805CB8">
        <w:rPr>
          <w:b/>
          <w:bCs/>
          <w:highlight w:val="green"/>
          <w:u w:val="single"/>
        </w:rPr>
        <w:t>seriously</w:t>
      </w:r>
      <w:r w:rsidRPr="00805CB8">
        <w:rPr>
          <w:highlight w:val="green"/>
          <w:u w:val="single"/>
        </w:rPr>
        <w:t xml:space="preserve"> </w:t>
      </w:r>
      <w:r w:rsidRPr="00805CB8">
        <w:rPr>
          <w:b/>
          <w:bCs/>
          <w:highlight w:val="green"/>
          <w:u w:val="single"/>
        </w:rPr>
        <w:t>threatened</w:t>
      </w:r>
      <w:r w:rsidRPr="00EB5F0D">
        <w:rPr>
          <w:u w:val="single"/>
        </w:rPr>
        <w:t xml:space="preserve">” </w:t>
      </w:r>
      <w:r w:rsidRPr="00805CB8">
        <w:rPr>
          <w:highlight w:val="green"/>
          <w:u w:val="single"/>
        </w:rPr>
        <w:t xml:space="preserve">the </w:t>
      </w:r>
      <w:r w:rsidRPr="00EB5F0D">
        <w:rPr>
          <w:u w:val="single"/>
        </w:rPr>
        <w:t xml:space="preserve">“safety and </w:t>
      </w:r>
      <w:r w:rsidRPr="00805CB8">
        <w:rPr>
          <w:b/>
          <w:bCs/>
          <w:highlight w:val="green"/>
          <w:u w:val="single"/>
        </w:rPr>
        <w:t>survival</w:t>
      </w:r>
      <w:r w:rsidRPr="00EB5F0D">
        <w:rPr>
          <w:u w:val="single"/>
        </w:rPr>
        <w:t>” of the nation</w:t>
      </w:r>
      <w:r w:rsidRPr="00EB5F0D">
        <w:rPr>
          <w:sz w:val="16"/>
        </w:rPr>
        <w:t xml:space="preserve">. U.S. Misunderstanding Richard seems to believe this planned adjustment in China’s nuclear posture means </w:t>
      </w:r>
      <w:r w:rsidRPr="00805CB8">
        <w:rPr>
          <w:highlight w:val="green"/>
          <w:u w:val="single"/>
        </w:rPr>
        <w:t xml:space="preserve">China is </w:t>
      </w:r>
      <w:r w:rsidRPr="00805CB8">
        <w:rPr>
          <w:b/>
          <w:bCs/>
          <w:highlight w:val="green"/>
          <w:u w:val="single"/>
        </w:rPr>
        <w:t>preparing</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first under these circumstances</w:t>
      </w:r>
      <w:r w:rsidRPr="00EB5F0D">
        <w:rPr>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EB5F0D">
        <w:rPr>
          <w:b/>
          <w:bCs/>
          <w:u w:val="single"/>
        </w:rPr>
        <w:t>Chinese</w:t>
      </w:r>
      <w:r w:rsidRPr="00EB5F0D">
        <w:rPr>
          <w:u w:val="single"/>
        </w:rPr>
        <w:t xml:space="preserve"> would </w:t>
      </w:r>
      <w:r w:rsidRPr="00805CB8">
        <w:rPr>
          <w:b/>
          <w:bCs/>
          <w:highlight w:val="green"/>
          <w:u w:val="single"/>
        </w:rPr>
        <w:t>interpret</w:t>
      </w:r>
      <w:r w:rsidRPr="00805CB8">
        <w:rPr>
          <w:highlight w:val="green"/>
          <w:u w:val="single"/>
        </w:rPr>
        <w:t xml:space="preserve"> </w:t>
      </w:r>
      <w:r w:rsidRPr="00EB5F0D">
        <w:rPr>
          <w:b/>
          <w:bCs/>
          <w:u w:val="single"/>
        </w:rPr>
        <w:t>these</w:t>
      </w:r>
      <w:r w:rsidRPr="00EB5F0D">
        <w:rPr>
          <w:u w:val="single"/>
        </w:rPr>
        <w:t xml:space="preserve"> types of U.S. </w:t>
      </w:r>
      <w:r w:rsidRPr="00805CB8">
        <w:rPr>
          <w:highlight w:val="green"/>
          <w:u w:val="single"/>
        </w:rPr>
        <w:t xml:space="preserve">conventional </w:t>
      </w:r>
      <w:r w:rsidRPr="00805CB8">
        <w:rPr>
          <w:b/>
          <w:bCs/>
          <w:highlight w:val="green"/>
          <w:u w:val="single"/>
        </w:rPr>
        <w:t>attacks</w:t>
      </w:r>
      <w:r w:rsidRPr="00805CB8">
        <w:rPr>
          <w:highlight w:val="green"/>
          <w:u w:val="single"/>
        </w:rPr>
        <w:t xml:space="preserve"> </w:t>
      </w:r>
      <w:r w:rsidRPr="00805CB8">
        <w:rPr>
          <w:b/>
          <w:bCs/>
          <w:highlight w:val="green"/>
          <w:u w:val="single"/>
        </w:rPr>
        <w:t>as</w:t>
      </w:r>
      <w:r w:rsidRPr="00805CB8">
        <w:rPr>
          <w:highlight w:val="green"/>
          <w:u w:val="single"/>
        </w:rPr>
        <w:t xml:space="preserve"> </w:t>
      </w:r>
      <w:r w:rsidRPr="00EB5F0D">
        <w:rPr>
          <w:b/>
          <w:bCs/>
          <w:u w:val="single"/>
        </w:rPr>
        <w:t>equivalent</w:t>
      </w:r>
      <w:r w:rsidRPr="00EB5F0D">
        <w:rPr>
          <w:u w:val="single"/>
        </w:rPr>
        <w:t xml:space="preserve"> </w:t>
      </w:r>
      <w:r w:rsidRPr="00EB5F0D">
        <w:rPr>
          <w:b/>
          <w:bCs/>
          <w:u w:val="single"/>
        </w:rPr>
        <w:t>to</w:t>
      </w:r>
      <w:r w:rsidRPr="00EB5F0D">
        <w:rPr>
          <w:u w:val="single"/>
        </w:rPr>
        <w:t xml:space="preserve"> a </w:t>
      </w:r>
      <w:r w:rsidRPr="00EB5F0D">
        <w:rPr>
          <w:b/>
          <w:bCs/>
          <w:u w:val="single"/>
        </w:rPr>
        <w:t xml:space="preserve">U.S. </w:t>
      </w:r>
      <w:r w:rsidRPr="00805CB8">
        <w:rPr>
          <w:b/>
          <w:bCs/>
          <w:highlight w:val="green"/>
          <w:u w:val="single"/>
        </w:rPr>
        <w:t>first use</w:t>
      </w:r>
      <w:r w:rsidRPr="00805CB8">
        <w:rPr>
          <w:highlight w:val="green"/>
          <w:u w:val="single"/>
        </w:rPr>
        <w:t xml:space="preserve"> </w:t>
      </w:r>
      <w:r w:rsidRPr="00805CB8">
        <w:rPr>
          <w:b/>
          <w:bCs/>
          <w:highlight w:val="green"/>
          <w:u w:val="single"/>
        </w:rPr>
        <w:t>of</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EB5F0D">
        <w:rPr>
          <w:u w:val="single"/>
        </w:rPr>
        <w:t>against China</w:t>
      </w:r>
      <w:r w:rsidRPr="00EB5F0D">
        <w:rPr>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EB5F0D">
        <w:rPr>
          <w:sz w:val="16"/>
        </w:rPr>
        <w:t>missileers</w:t>
      </w:r>
      <w:proofErr w:type="spellEnd"/>
      <w:r w:rsidRPr="00EB5F0D">
        <w:rPr>
          <w:sz w:val="16"/>
        </w:rPr>
        <w:t xml:space="preserve"> train to bring them together and launch them after China has been attacked with nuclear weapons. </w:t>
      </w:r>
      <w:proofErr w:type="gramStart"/>
      <w:r w:rsidRPr="00EB5F0D">
        <w:rPr>
          <w:sz w:val="16"/>
        </w:rPr>
        <w:t xml:space="preserve">All </w:t>
      </w:r>
      <w:r w:rsidRPr="00EB5F0D">
        <w:rPr>
          <w:sz w:val="16"/>
        </w:rPr>
        <w:lastRenderedPageBreak/>
        <w:t>of</w:t>
      </w:r>
      <w:proofErr w:type="gramEnd"/>
      <w:r w:rsidRPr="00EB5F0D">
        <w:rPr>
          <w:sz w:val="16"/>
        </w:rPr>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EB5F0D">
        <w:rPr>
          <w:sz w:val="16"/>
        </w:rPr>
        <w:t>similar to</w:t>
      </w:r>
      <w:proofErr w:type="gramEnd"/>
      <w:r w:rsidRPr="00EB5F0D">
        <w:rPr>
          <w:sz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EB5F0D">
        <w:rPr>
          <w:u w:val="single"/>
        </w:rPr>
        <w:t>United States used nuclear weapons to attempt to knock out a small fraction of the Chinese ICBMs that could reach the United States it may kill tens of millions of Chinese civilians</w:t>
      </w:r>
      <w:r w:rsidRPr="00EB5F0D">
        <w:rPr>
          <w:sz w:val="16"/>
        </w:rPr>
        <w:t xml:space="preserve">. The authors of the text assume </w:t>
      </w:r>
      <w:r w:rsidRPr="00EB5F0D">
        <w:rPr>
          <w:u w:val="single"/>
        </w:rPr>
        <w:t>alerting China’s nuclear forces would “create a great shock in the enemy’s psyche.”</w:t>
      </w:r>
      <w:r w:rsidRPr="00EB5F0D">
        <w:rPr>
          <w:sz w:val="16"/>
        </w:rPr>
        <w:t xml:space="preserve"> That’s a fair assumption. But they also assume this shock could “dissuade the continuation of the strong enemy’s conventional attacks against our major strategic targets.” That’s highly questionable. </w:t>
      </w:r>
      <w:r w:rsidRPr="00EB5F0D">
        <w:rPr>
          <w:u w:val="single"/>
        </w:rPr>
        <w:t xml:space="preserve">There is </w:t>
      </w:r>
      <w:r w:rsidRPr="00805CB8">
        <w:rPr>
          <w:highlight w:val="green"/>
          <w:u w:val="single"/>
        </w:rPr>
        <w:t xml:space="preserve">a </w:t>
      </w:r>
      <w:r w:rsidRPr="00805CB8">
        <w:rPr>
          <w:b/>
          <w:bCs/>
          <w:highlight w:val="green"/>
          <w:u w:val="single"/>
        </w:rPr>
        <w:t>substantial</w:t>
      </w:r>
      <w:r w:rsidRPr="00805CB8">
        <w:rPr>
          <w:highlight w:val="green"/>
          <w:u w:val="single"/>
        </w:rPr>
        <w:t xml:space="preserve"> </w:t>
      </w:r>
      <w:r w:rsidRPr="00805CB8">
        <w:rPr>
          <w:b/>
          <w:bCs/>
          <w:highlight w:val="green"/>
          <w:u w:val="single"/>
        </w:rPr>
        <w:t>risk</w:t>
      </w:r>
      <w:r w:rsidRPr="00805CB8">
        <w:rPr>
          <w:highlight w:val="green"/>
          <w:u w:val="single"/>
        </w:rPr>
        <w:t xml:space="preserve"> </w:t>
      </w:r>
      <w:r w:rsidRPr="00805CB8">
        <w:rPr>
          <w:b/>
          <w:bCs/>
          <w:highlight w:val="green"/>
          <w:u w:val="single"/>
        </w:rPr>
        <w:t>the</w:t>
      </w:r>
      <w:r w:rsidRPr="00805CB8">
        <w:rPr>
          <w:highlight w:val="green"/>
          <w:u w:val="single"/>
        </w:rPr>
        <w:t xml:space="preserve"> </w:t>
      </w:r>
      <w:r w:rsidRPr="00805CB8">
        <w:rPr>
          <w:b/>
          <w:bCs/>
          <w:highlight w:val="green"/>
          <w:u w:val="single"/>
        </w:rPr>
        <w:t>U</w:t>
      </w:r>
      <w:r w:rsidRPr="00EB5F0D">
        <w:rPr>
          <w:u w:val="single"/>
        </w:rPr>
        <w:t xml:space="preserve">nited </w:t>
      </w:r>
      <w:r w:rsidRPr="00805CB8">
        <w:rPr>
          <w:b/>
          <w:bCs/>
          <w:highlight w:val="green"/>
          <w:u w:val="single"/>
        </w:rPr>
        <w:t>S</w:t>
      </w:r>
      <w:r w:rsidRPr="00EB5F0D">
        <w:rPr>
          <w:u w:val="single"/>
        </w:rPr>
        <w:t xml:space="preserve">tates </w:t>
      </w:r>
      <w:r w:rsidRPr="00805CB8">
        <w:rPr>
          <w:b/>
          <w:bCs/>
          <w:highlight w:val="green"/>
          <w:u w:val="single"/>
        </w:rPr>
        <w:t>would</w:t>
      </w:r>
      <w:r w:rsidRPr="00805CB8">
        <w:rPr>
          <w:highlight w:val="green"/>
          <w:u w:val="single"/>
        </w:rPr>
        <w:t xml:space="preserve"> </w:t>
      </w:r>
      <w:r w:rsidRPr="00805CB8">
        <w:rPr>
          <w:b/>
          <w:bCs/>
          <w:highlight w:val="green"/>
          <w:u w:val="single"/>
        </w:rPr>
        <w:t>respond</w:t>
      </w:r>
      <w:r w:rsidRPr="00805CB8">
        <w:rPr>
          <w:highlight w:val="green"/>
          <w:u w:val="single"/>
        </w:rPr>
        <w:t xml:space="preserve"> </w:t>
      </w:r>
      <w:r w:rsidRPr="00805CB8">
        <w:rPr>
          <w:b/>
          <w:bCs/>
          <w:highlight w:val="green"/>
          <w:u w:val="single"/>
        </w:rPr>
        <w:t>to</w:t>
      </w:r>
      <w:r w:rsidRPr="00805CB8">
        <w:rPr>
          <w:highlight w:val="green"/>
          <w:u w:val="single"/>
        </w:rPr>
        <w:t xml:space="preserve"> this implicit </w:t>
      </w:r>
      <w:r w:rsidRPr="00805CB8">
        <w:rPr>
          <w:b/>
          <w:bCs/>
          <w:highlight w:val="green"/>
          <w:u w:val="single"/>
        </w:rPr>
        <w:t>Chinese</w:t>
      </w:r>
      <w:r w:rsidRPr="00805CB8">
        <w:rPr>
          <w:highlight w:val="green"/>
          <w:u w:val="single"/>
        </w:rPr>
        <w:t xml:space="preserve"> </w:t>
      </w:r>
      <w:r w:rsidRPr="00805CB8">
        <w:rPr>
          <w:b/>
          <w:bCs/>
          <w:highlight w:val="green"/>
          <w:u w:val="single"/>
        </w:rPr>
        <w:t>threat</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use</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weapons</w:t>
      </w:r>
      <w:r w:rsidRPr="00805CB8">
        <w:rPr>
          <w:highlight w:val="green"/>
          <w:u w:val="single"/>
        </w:rPr>
        <w:t xml:space="preserve"> </w:t>
      </w:r>
      <w:r w:rsidRPr="00805CB8">
        <w:rPr>
          <w:b/>
          <w:bCs/>
          <w:highlight w:val="green"/>
          <w:u w:val="single"/>
        </w:rPr>
        <w:t>by</w:t>
      </w:r>
      <w:r w:rsidRPr="00805CB8">
        <w:rPr>
          <w:highlight w:val="green"/>
          <w:u w:val="single"/>
        </w:rPr>
        <w:t xml:space="preserve"> </w:t>
      </w:r>
      <w:r w:rsidRPr="00805CB8">
        <w:rPr>
          <w:b/>
          <w:bCs/>
          <w:highlight w:val="green"/>
          <w:u w:val="single"/>
        </w:rPr>
        <w:t>escalating</w:t>
      </w:r>
      <w:r w:rsidRPr="00EB5F0D">
        <w:rPr>
          <w:u w:val="single"/>
        </w:rPr>
        <w:t xml:space="preserve">, </w:t>
      </w:r>
      <w:r w:rsidRPr="00805CB8">
        <w:rPr>
          <w:highlight w:val="green"/>
          <w:u w:val="single"/>
        </w:rPr>
        <w:t xml:space="preserve">rather than halting, its </w:t>
      </w:r>
      <w:r w:rsidRPr="00805CB8">
        <w:rPr>
          <w:b/>
          <w:bCs/>
          <w:highlight w:val="green"/>
          <w:u w:val="single"/>
        </w:rPr>
        <w:t>conventional</w:t>
      </w:r>
      <w:r w:rsidRPr="00805CB8">
        <w:rPr>
          <w:highlight w:val="green"/>
          <w:u w:val="single"/>
        </w:rPr>
        <w:t xml:space="preserve"> </w:t>
      </w:r>
      <w:r w:rsidRPr="00805CB8">
        <w:rPr>
          <w:b/>
          <w:bCs/>
          <w:highlight w:val="green"/>
          <w:u w:val="single"/>
        </w:rPr>
        <w:t>attacks</w:t>
      </w:r>
      <w:r w:rsidRPr="00EB5F0D">
        <w:rPr>
          <w:sz w:val="16"/>
        </w:rPr>
        <w:t xml:space="preserve">. If China’s nuclear forces were targeted, it would put even greater strain on the operators of China’s nuclear forces. </w:t>
      </w:r>
      <w:r w:rsidRPr="00805CB8">
        <w:rPr>
          <w:highlight w:val="green"/>
          <w:u w:val="single"/>
        </w:rPr>
        <w:t xml:space="preserve">A </w:t>
      </w:r>
      <w:r w:rsidRPr="00805CB8">
        <w:rPr>
          <w:b/>
          <w:bCs/>
          <w:highlight w:val="green"/>
          <w:u w:val="single"/>
        </w:rPr>
        <w:t>slippery</w:t>
      </w:r>
      <w:r w:rsidRPr="00805CB8">
        <w:rPr>
          <w:highlight w:val="green"/>
          <w:u w:val="single"/>
        </w:rPr>
        <w:t xml:space="preserve"> </w:t>
      </w:r>
      <w:r w:rsidRPr="00805CB8">
        <w:rPr>
          <w:b/>
          <w:bCs/>
          <w:highlight w:val="green"/>
          <w:u w:val="single"/>
        </w:rPr>
        <w:t>slope</w:t>
      </w:r>
      <w:r w:rsidRPr="00805CB8">
        <w:rPr>
          <w:highlight w:val="green"/>
          <w:u w:val="single"/>
        </w:rPr>
        <w:t xml:space="preserve"> </w:t>
      </w:r>
      <w:r w:rsidRPr="00805CB8">
        <w:rPr>
          <w:b/>
          <w:bCs/>
          <w:highlight w:val="green"/>
          <w:u w:val="single"/>
        </w:rPr>
        <w:t>to</w:t>
      </w:r>
      <w:r w:rsidRPr="00805CB8">
        <w:rPr>
          <w:highlight w:val="green"/>
          <w:u w:val="single"/>
        </w:rPr>
        <w:t xml:space="preserve"> </w:t>
      </w:r>
      <w:r w:rsidRPr="00805CB8">
        <w:rPr>
          <w:b/>
          <w:bCs/>
          <w:highlight w:val="green"/>
          <w:u w:val="single"/>
        </w:rPr>
        <w:t>nuclear</w:t>
      </w:r>
      <w:r w:rsidRPr="00805CB8">
        <w:rPr>
          <w:highlight w:val="green"/>
          <w:u w:val="single"/>
        </w:rPr>
        <w:t xml:space="preserve"> </w:t>
      </w:r>
      <w:r w:rsidRPr="00805CB8">
        <w:rPr>
          <w:b/>
          <w:bCs/>
          <w:highlight w:val="green"/>
          <w:u w:val="single"/>
        </w:rPr>
        <w:t>war</w:t>
      </w:r>
      <w:r w:rsidRPr="00805CB8">
        <w:rPr>
          <w:sz w:val="16"/>
          <w:highlight w:val="green"/>
        </w:rPr>
        <w:t xml:space="preserve"> </w:t>
      </w:r>
      <w:r w:rsidRPr="00EB5F0D">
        <w:rPr>
          <w:sz w:val="16"/>
        </w:rPr>
        <w:t xml:space="preserve">Chinese military planners </w:t>
      </w:r>
      <w:proofErr w:type="gramStart"/>
      <w:r w:rsidRPr="00EB5F0D">
        <w:rPr>
          <w:sz w:val="16"/>
        </w:rPr>
        <w:t>are</w:t>
      </w:r>
      <w:proofErr w:type="gramEnd"/>
      <w:r w:rsidRPr="00EB5F0D">
        <w:rPr>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EB5F0D">
        <w:rPr>
          <w:sz w:val="16"/>
        </w:rPr>
        <w:t>in the midst of</w:t>
      </w:r>
      <w:proofErr w:type="gramEnd"/>
      <w:r w:rsidRPr="00EB5F0D">
        <w:rPr>
          <w:sz w:val="16"/>
        </w:rPr>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EB5F0D">
        <w:rPr>
          <w:u w:val="single"/>
        </w:rPr>
        <w:t>“</w:t>
      </w:r>
      <w:r w:rsidRPr="00805CB8">
        <w:rPr>
          <w:b/>
          <w:bCs/>
          <w:highlight w:val="green"/>
          <w:u w:val="single"/>
        </w:rPr>
        <w:t>nuclear</w:t>
      </w:r>
      <w:r w:rsidRPr="00805CB8">
        <w:rPr>
          <w:highlight w:val="green"/>
          <w:u w:val="single"/>
        </w:rPr>
        <w:t xml:space="preserve"> </w:t>
      </w:r>
      <w:r w:rsidRPr="00805CB8">
        <w:rPr>
          <w:b/>
          <w:bCs/>
          <w:highlight w:val="green"/>
          <w:u w:val="single"/>
        </w:rPr>
        <w:t>blackmail</w:t>
      </w:r>
      <w:r w:rsidRPr="00EB5F0D">
        <w:rPr>
          <w:u w:val="single"/>
        </w:rPr>
        <w:t>.”</w:t>
      </w:r>
      <w:r w:rsidRPr="00EB5F0D">
        <w:rPr>
          <w:sz w:val="16"/>
        </w:rPr>
        <w:t xml:space="preserve"> A former director of </w:t>
      </w:r>
      <w:r w:rsidRPr="00EB5F0D">
        <w:rPr>
          <w:u w:val="single"/>
        </w:rPr>
        <w:t>China’s nuclear weapons laboratories told me China developed them so its leaders could “sit up with a straight spine.”</w:t>
      </w:r>
      <w:r w:rsidRPr="00EB5F0D">
        <w:rPr>
          <w:sz w:val="16"/>
        </w:rPr>
        <w:t xml:space="preserve"> Countering nuclear blackmail – along with compelling other nuclear weapons states to negotiate their elimination – </w:t>
      </w:r>
      <w:proofErr w:type="gramStart"/>
      <w:r w:rsidRPr="00EB5F0D">
        <w:rPr>
          <w:sz w:val="16"/>
        </w:rPr>
        <w:t>were</w:t>
      </w:r>
      <w:proofErr w:type="gramEnd"/>
      <w:r w:rsidRPr="00EB5F0D">
        <w:rPr>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EB5F0D">
        <w:rPr>
          <w:u w:val="single"/>
        </w:rPr>
        <w:t xml:space="preserve">it </w:t>
      </w:r>
      <w:r w:rsidRPr="00805CB8">
        <w:rPr>
          <w:b/>
          <w:bCs/>
          <w:highlight w:val="green"/>
          <w:u w:val="single"/>
        </w:rPr>
        <w:t>increases</w:t>
      </w:r>
      <w:r w:rsidRPr="00805CB8">
        <w:rPr>
          <w:highlight w:val="green"/>
          <w:u w:val="single"/>
        </w:rPr>
        <w:t xml:space="preserve"> the </w:t>
      </w:r>
      <w:r w:rsidRPr="00805CB8">
        <w:rPr>
          <w:b/>
          <w:bCs/>
          <w:highlight w:val="green"/>
          <w:u w:val="single"/>
        </w:rPr>
        <w:t>risk</w:t>
      </w:r>
      <w:r w:rsidRPr="00805CB8">
        <w:rPr>
          <w:highlight w:val="green"/>
          <w:u w:val="single"/>
        </w:rPr>
        <w:t xml:space="preserve"> </w:t>
      </w:r>
      <w:r w:rsidRPr="00805CB8">
        <w:rPr>
          <w:b/>
          <w:bCs/>
          <w:highlight w:val="green"/>
          <w:u w:val="single"/>
        </w:rPr>
        <w:t>that</w:t>
      </w:r>
      <w:r w:rsidRPr="00805CB8">
        <w:rPr>
          <w:highlight w:val="green"/>
          <w:u w:val="single"/>
        </w:rPr>
        <w:t xml:space="preserve"> a </w:t>
      </w:r>
      <w:r w:rsidRPr="00805CB8">
        <w:rPr>
          <w:b/>
          <w:bCs/>
          <w:highlight w:val="green"/>
          <w:u w:val="single"/>
        </w:rPr>
        <w:t>war</w:t>
      </w:r>
      <w:r w:rsidRPr="00805CB8">
        <w:rPr>
          <w:highlight w:val="green"/>
          <w:u w:val="single"/>
        </w:rPr>
        <w:t xml:space="preserve"> between the U</w:t>
      </w:r>
      <w:r w:rsidRPr="00EB5F0D">
        <w:rPr>
          <w:u w:val="single"/>
        </w:rPr>
        <w:t xml:space="preserve">nited </w:t>
      </w:r>
      <w:r w:rsidRPr="00805CB8">
        <w:rPr>
          <w:highlight w:val="green"/>
          <w:u w:val="single"/>
        </w:rPr>
        <w:t>S</w:t>
      </w:r>
      <w:r w:rsidRPr="00EB5F0D">
        <w:rPr>
          <w:u w:val="single"/>
        </w:rPr>
        <w:t xml:space="preserve">tates </w:t>
      </w:r>
      <w:r w:rsidRPr="00805CB8">
        <w:rPr>
          <w:highlight w:val="green"/>
          <w:u w:val="single"/>
        </w:rPr>
        <w:t xml:space="preserve">and China </w:t>
      </w:r>
      <w:r w:rsidRPr="00805CB8">
        <w:rPr>
          <w:b/>
          <w:bCs/>
          <w:highlight w:val="green"/>
          <w:u w:val="single"/>
        </w:rPr>
        <w:t>will</w:t>
      </w:r>
      <w:r w:rsidRPr="00805CB8">
        <w:rPr>
          <w:highlight w:val="green"/>
          <w:u w:val="single"/>
        </w:rPr>
        <w:t xml:space="preserve"> </w:t>
      </w:r>
      <w:r w:rsidRPr="00805CB8">
        <w:rPr>
          <w:b/>
          <w:bCs/>
          <w:highlight w:val="green"/>
          <w:u w:val="single"/>
        </w:rPr>
        <w:t>end</w:t>
      </w:r>
      <w:r w:rsidRPr="00805CB8">
        <w:rPr>
          <w:highlight w:val="green"/>
          <w:u w:val="single"/>
        </w:rPr>
        <w:t xml:space="preserve"> </w:t>
      </w:r>
      <w:r w:rsidRPr="00805CB8">
        <w:rPr>
          <w:b/>
          <w:bCs/>
          <w:highlight w:val="green"/>
          <w:u w:val="single"/>
        </w:rPr>
        <w:t>in</w:t>
      </w:r>
      <w:r w:rsidRPr="00805CB8">
        <w:rPr>
          <w:highlight w:val="green"/>
          <w:u w:val="single"/>
        </w:rPr>
        <w:t xml:space="preserve"> a nuclear exchange with </w:t>
      </w:r>
      <w:r w:rsidRPr="00EB5F0D">
        <w:rPr>
          <w:u w:val="single"/>
        </w:rPr>
        <w:t xml:space="preserve">unpredictable and </w:t>
      </w:r>
      <w:r w:rsidRPr="00805CB8">
        <w:rPr>
          <w:b/>
          <w:bCs/>
          <w:highlight w:val="green"/>
          <w:u w:val="single"/>
        </w:rPr>
        <w:t>catastrophic</w:t>
      </w:r>
      <w:r w:rsidRPr="00805CB8">
        <w:rPr>
          <w:highlight w:val="green"/>
          <w:u w:val="single"/>
        </w:rPr>
        <w:t xml:space="preserve"> </w:t>
      </w:r>
      <w:r w:rsidRPr="00805CB8">
        <w:rPr>
          <w:b/>
          <w:bCs/>
          <w:highlight w:val="green"/>
          <w:u w:val="single"/>
        </w:rPr>
        <w:t>consequences</w:t>
      </w:r>
      <w:r w:rsidRPr="00EB5F0D">
        <w:rPr>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718DCED3" w14:textId="55A00B70" w:rsidR="00657CD3" w:rsidRDefault="003B72DB" w:rsidP="003B72DB">
      <w:pPr>
        <w:pStyle w:val="Heading3"/>
      </w:pPr>
      <w:r>
        <w:lastRenderedPageBreak/>
        <w:t>1NC – OFF</w:t>
      </w:r>
    </w:p>
    <w:p w14:paraId="76F9F8B3" w14:textId="39B86C85" w:rsidR="003B72DB" w:rsidRDefault="003B72DB" w:rsidP="003B72DB">
      <w:pPr>
        <w:pStyle w:val="Heading4"/>
      </w:pPr>
      <w:bookmarkStart w:id="0" w:name="_Hlk81495473"/>
      <w:r>
        <w:t>States</w:t>
      </w:r>
      <w:r>
        <w:rPr>
          <w:i/>
        </w:rPr>
        <w:t xml:space="preserve"> </w:t>
      </w:r>
      <w:r w:rsidRPr="00DB1E97">
        <w:t xml:space="preserve">ought to call a global constitutional convention and establish a constitution reflecting intergenerational concern with exclusive authority to </w:t>
      </w:r>
      <w:r w:rsidR="00422F4E">
        <w:t>establish the auction system held by the UN Space Exploitation Registry per the 1AC</w:t>
      </w:r>
      <w:r w:rsidRPr="00DB1E97">
        <w:t xml:space="preserve"> and bind participating bodies to its result</w:t>
      </w:r>
      <w:r>
        <w:t xml:space="preserve"> </w:t>
      </w:r>
    </w:p>
    <w:p w14:paraId="6EC6CF81" w14:textId="77777777" w:rsidR="003B72DB" w:rsidRPr="00DB1E97" w:rsidRDefault="003B72DB" w:rsidP="003B72DB">
      <w:pPr>
        <w:pStyle w:val="Heading4"/>
      </w:pPr>
      <w:r w:rsidRPr="00DB1E97">
        <w:t xml:space="preserve">That solves the </w:t>
      </w:r>
      <w:proofErr w:type="spellStart"/>
      <w:r w:rsidRPr="00DB1E97">
        <w:t>aff</w:t>
      </w:r>
      <w:proofErr w:type="spellEnd"/>
      <w:r w:rsidRPr="00DB1E97">
        <w:t xml:space="preserve"> – it addresses shared anxieties while building political consensus</w:t>
      </w:r>
    </w:p>
    <w:p w14:paraId="5C137808" w14:textId="77777777" w:rsidR="003B72DB" w:rsidRDefault="003B72DB" w:rsidP="003B72DB">
      <w:r w:rsidRPr="004F27E3">
        <w:rPr>
          <w:rStyle w:val="Style13ptBold"/>
        </w:rPr>
        <w:t>Gardiner 1</w:t>
      </w:r>
      <w:r w:rsidRPr="00560AAE">
        <w:rPr>
          <w:rStyle w:val="Style13ptBold"/>
        </w:rPr>
        <w:t>4 1</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w:t>
      </w:r>
      <w:r w:rsidRPr="00A07B72">
        <w:t>https://doi.org/10.1017/S0892679414000379</w:t>
      </w:r>
      <w:r>
        <w:t>, EA]</w:t>
      </w:r>
    </w:p>
    <w:p w14:paraId="71F0A198" w14:textId="77777777" w:rsidR="003B72DB" w:rsidRPr="00F3084D" w:rsidRDefault="003B72DB" w:rsidP="003B72DB">
      <w:pPr>
        <w:rPr>
          <w:rStyle w:val="StyleUnderline"/>
        </w:rPr>
      </w:pPr>
      <w:r w:rsidRPr="00F3084D">
        <w:rPr>
          <w:rStyle w:val="StyleUnderline"/>
        </w:rPr>
        <w:t>A Constitutional Convention</w:t>
      </w:r>
    </w:p>
    <w:p w14:paraId="37744A7E" w14:textId="77777777" w:rsidR="003B72DB" w:rsidRPr="004F27E3" w:rsidRDefault="003B72DB" w:rsidP="003B72DB">
      <w:pPr>
        <w:rPr>
          <w:sz w:val="16"/>
        </w:rPr>
      </w:pPr>
      <w:r w:rsidRPr="004F27E3">
        <w:rPr>
          <w:sz w:val="16"/>
        </w:rPr>
        <w:t xml:space="preserve">In my view, the above line of reasoning leads naturally to a more specific proposal: that we—concerned individuals, interested community groups, </w:t>
      </w:r>
      <w:r w:rsidRPr="00916199">
        <w:rPr>
          <w:rStyle w:val="Emphasis"/>
          <w:highlight w:val="cyan"/>
        </w:rPr>
        <w:t>national governments</w:t>
      </w:r>
      <w:r w:rsidRPr="004F27E3">
        <w:rPr>
          <w:sz w:val="16"/>
        </w:rPr>
        <w:t>, and transnational organizations—</w:t>
      </w:r>
      <w:r w:rsidRPr="00916199">
        <w:rPr>
          <w:rStyle w:val="StyleUnderline"/>
          <w:highlight w:val="cyan"/>
        </w:rPr>
        <w:t>should</w:t>
      </w:r>
      <w:r w:rsidRPr="004F27E3">
        <w:rPr>
          <w:sz w:val="16"/>
        </w:rPr>
        <w:t xml:space="preserve"> initiate a </w:t>
      </w:r>
      <w:r w:rsidRPr="00916199">
        <w:rPr>
          <w:rStyle w:val="StyleUnderline"/>
          <w:highlight w:val="cyan"/>
        </w:rPr>
        <w:t xml:space="preserve">call </w:t>
      </w:r>
      <w:r w:rsidRPr="00B92B5B">
        <w:rPr>
          <w:rStyle w:val="StyleUnderline"/>
        </w:rPr>
        <w:t>for</w:t>
      </w:r>
      <w:r w:rsidRPr="004F27E3">
        <w:rPr>
          <w:rStyle w:val="StyleUnderline"/>
        </w:rPr>
        <w:t xml:space="preserve"> </w:t>
      </w:r>
      <w:r w:rsidRPr="00916199">
        <w:rPr>
          <w:rStyle w:val="StyleUnderline"/>
          <w:highlight w:val="cyan"/>
        </w:rPr>
        <w:t xml:space="preserve">a </w:t>
      </w:r>
      <w:r w:rsidRPr="00916199">
        <w:rPr>
          <w:rStyle w:val="Emphasis"/>
          <w:highlight w:val="cyan"/>
        </w:rPr>
        <w:t>global con</w:t>
      </w:r>
      <w:r w:rsidRPr="004F27E3">
        <w:rPr>
          <w:rStyle w:val="Emphasis"/>
        </w:rPr>
        <w:t xml:space="preserve">stitutional </w:t>
      </w:r>
      <w:r w:rsidRPr="00916199">
        <w:rPr>
          <w:rStyle w:val="Emphasis"/>
          <w:highlight w:val="cyan"/>
        </w:rPr>
        <w:t>con</w:t>
      </w:r>
      <w:r w:rsidRPr="004F27E3">
        <w:rPr>
          <w:rStyle w:val="Emphasis"/>
        </w:rPr>
        <w:t>vention</w:t>
      </w:r>
      <w:r w:rsidRPr="004F27E3">
        <w:rPr>
          <w:rStyle w:val="StyleUnderline"/>
        </w:rPr>
        <w:t xml:space="preserve"> </w:t>
      </w:r>
      <w:r w:rsidRPr="00916199">
        <w:rPr>
          <w:rStyle w:val="StyleUnderline"/>
          <w:highlight w:val="cyan"/>
        </w:rPr>
        <w:t>focused on</w:t>
      </w:r>
      <w:r w:rsidRPr="00916199">
        <w:rPr>
          <w:rStyle w:val="Emphasis"/>
          <w:highlight w:val="cyan"/>
        </w:rPr>
        <w:t xml:space="preserve"> future gen</w:t>
      </w:r>
      <w:r w:rsidRPr="004F27E3">
        <w:rPr>
          <w:rStyle w:val="Emphasis"/>
        </w:rPr>
        <w:t>eration</w:t>
      </w:r>
      <w:r w:rsidRPr="00916199">
        <w:rPr>
          <w:rStyle w:val="Emphasis"/>
          <w:highlight w:val="cyan"/>
        </w:rPr>
        <w:t>s</w:t>
      </w:r>
      <w:r w:rsidRPr="004F27E3">
        <w:rPr>
          <w:rStyle w:val="StyleUnderline"/>
        </w:rPr>
        <w:t>.</w:t>
      </w:r>
      <w:r w:rsidRPr="004F27E3">
        <w:rPr>
          <w:sz w:val="16"/>
        </w:rPr>
        <w:t xml:space="preserve"> This proposal has two components. The first component is procedural. </w:t>
      </w:r>
      <w:r w:rsidRPr="004F27E3">
        <w:rPr>
          <w:rStyle w:val="StyleUnderline"/>
        </w:rPr>
        <w:t xml:space="preserve">The proposal takes the form of a </w:t>
      </w:r>
      <w:r w:rsidRPr="004F27E3">
        <w:rPr>
          <w:rStyle w:val="Emphasis"/>
        </w:rPr>
        <w:t>“</w:t>
      </w:r>
      <w:r w:rsidRPr="00916199">
        <w:rPr>
          <w:rStyle w:val="Emphasis"/>
          <w:highlight w:val="cyan"/>
        </w:rPr>
        <w:t>call to action</w:t>
      </w:r>
      <w:r w:rsidRPr="004F27E3">
        <w:rPr>
          <w:rStyle w:val="Emphasis"/>
        </w:rPr>
        <w:t>.”</w:t>
      </w:r>
      <w:r w:rsidRPr="004F27E3">
        <w:rPr>
          <w:rStyle w:val="StyleUnderline"/>
        </w:rPr>
        <w:t xml:space="preserve"> It is explicitly an attempt to </w:t>
      </w:r>
      <w:r w:rsidRPr="00916199">
        <w:rPr>
          <w:rStyle w:val="StyleUnderline"/>
          <w:highlight w:val="cyan"/>
        </w:rPr>
        <w:t>engage</w:t>
      </w:r>
      <w:r w:rsidRPr="004F27E3">
        <w:rPr>
          <w:rStyle w:val="StyleUnderline"/>
        </w:rPr>
        <w:t xml:space="preserve"> a range of </w:t>
      </w:r>
      <w:r w:rsidRPr="00916199">
        <w:rPr>
          <w:rStyle w:val="StyleUnderline"/>
          <w:highlight w:val="cyan"/>
        </w:rPr>
        <w:t>actors</w:t>
      </w:r>
      <w:r w:rsidRPr="004F27E3">
        <w:rPr>
          <w:rStyle w:val="StyleUnderline"/>
        </w:rPr>
        <w:t xml:space="preserve">, </w:t>
      </w:r>
      <w:r w:rsidRPr="00916199">
        <w:rPr>
          <w:rStyle w:val="StyleUnderline"/>
          <w:highlight w:val="cyan"/>
        </w:rPr>
        <w:t>based on</w:t>
      </w:r>
      <w:r w:rsidRPr="004F27E3">
        <w:rPr>
          <w:rStyle w:val="StyleUnderline"/>
        </w:rPr>
        <w:t xml:space="preserve"> a claim that </w:t>
      </w:r>
      <w:r w:rsidRPr="004F27E3">
        <w:rPr>
          <w:rStyle w:val="Emphasis"/>
        </w:rPr>
        <w:t>they</w:t>
      </w:r>
      <w:r w:rsidRPr="004F27E3">
        <w:rPr>
          <w:sz w:val="16"/>
        </w:rPr>
        <w:t xml:space="preserve"> have or </w:t>
      </w:r>
      <w:r w:rsidRPr="004F27E3">
        <w:rPr>
          <w:rStyle w:val="Emphasis"/>
        </w:rPr>
        <w:t>should take on</w:t>
      </w:r>
      <w:r w:rsidRPr="004F27E3">
        <w:rPr>
          <w:sz w:val="16"/>
        </w:rPr>
        <w:t xml:space="preserve"> a set of </w:t>
      </w:r>
      <w:r w:rsidRPr="004F27E3">
        <w:rPr>
          <w:rStyle w:val="Emphasis"/>
        </w:rPr>
        <w:t>responsibilities</w:t>
      </w:r>
      <w:r w:rsidRPr="004F27E3">
        <w:rPr>
          <w:rStyle w:val="StyleUnderline"/>
        </w:rPr>
        <w:t>, and</w:t>
      </w:r>
      <w:r w:rsidRPr="004F27E3">
        <w:rPr>
          <w:sz w:val="16"/>
        </w:rPr>
        <w:t xml:space="preserve"> a view about </w:t>
      </w:r>
      <w:r w:rsidRPr="004F27E3">
        <w:rPr>
          <w:rStyle w:val="Emphasis"/>
        </w:rPr>
        <w:t xml:space="preserve">how to go about discharging those </w:t>
      </w:r>
      <w:r w:rsidRPr="00916199">
        <w:rPr>
          <w:rStyle w:val="Emphasis"/>
          <w:highlight w:val="cyan"/>
        </w:rPr>
        <w:t>responsibilities</w:t>
      </w:r>
      <w:r w:rsidRPr="004F27E3">
        <w:rPr>
          <w:rStyle w:val="Emphasis"/>
        </w:rPr>
        <w:t>.</w:t>
      </w:r>
      <w:r w:rsidRPr="004F27E3">
        <w:rPr>
          <w:sz w:val="16"/>
        </w:rPr>
        <w:t xml:space="preserve"> The second component is substantive. The </w:t>
      </w:r>
      <w:proofErr w:type="gramStart"/>
      <w:r w:rsidRPr="004F27E3">
        <w:rPr>
          <w:sz w:val="16"/>
        </w:rPr>
        <w:t>main focus</w:t>
      </w:r>
      <w:proofErr w:type="gramEnd"/>
      <w:r w:rsidRPr="004F27E3">
        <w:rPr>
          <w:sz w:val="16"/>
        </w:rPr>
        <w:t xml:space="preserve"> for action is a push for the creation of a constitutional convention at the global level, whose role is to pave the way for an overall constitutional system that appropriately embodies intergenerational concern.</w:t>
      </w:r>
    </w:p>
    <w:p w14:paraId="035A8A6F" w14:textId="77777777" w:rsidR="003B72DB" w:rsidRPr="004F27E3" w:rsidRDefault="003B72DB" w:rsidP="003B72DB">
      <w:pPr>
        <w:rPr>
          <w:rStyle w:val="StyleUnderline"/>
          <w:sz w:val="16"/>
        </w:rPr>
      </w:pPr>
      <w:r w:rsidRPr="004F27E3">
        <w:rPr>
          <w:rStyle w:val="StyleUnderline"/>
          <w:sz w:val="16"/>
        </w:rPr>
        <w:t xml:space="preserve">The substantive idea rests on several key ideas. Still, for the purposes of a basic proposal, I suggest that these be understood in a relatively open way that, as far as is practicable, does not prejudge the outcome of the convention, and especially its main recommendations. First, </w:t>
      </w:r>
      <w:r w:rsidRPr="004F27E3">
        <w:rPr>
          <w:rStyle w:val="StyleUnderline"/>
        </w:rPr>
        <w:t>the convention</w:t>
      </w:r>
      <w:r w:rsidRPr="004F27E3">
        <w:rPr>
          <w:rStyle w:val="StyleUnderline"/>
          <w:sz w:val="16"/>
        </w:rPr>
        <w:t xml:space="preserve"> itself </w:t>
      </w:r>
      <w:r w:rsidRPr="00B92B5B">
        <w:rPr>
          <w:rStyle w:val="StyleUnderline"/>
        </w:rPr>
        <w:t>should be understood as</w:t>
      </w:r>
      <w:r w:rsidRPr="004F27E3">
        <w:rPr>
          <w:rStyle w:val="StyleUnderline"/>
        </w:rPr>
        <w:t xml:space="preserve"> “a</w:t>
      </w:r>
      <w:r w:rsidRPr="004F27E3">
        <w:rPr>
          <w:sz w:val="16"/>
        </w:rPr>
        <w:t xml:space="preserve"> representative </w:t>
      </w:r>
      <w:r w:rsidRPr="004F27E3">
        <w:rPr>
          <w:rStyle w:val="StyleUnderline"/>
        </w:rPr>
        <w:t xml:space="preserve">body </w:t>
      </w:r>
      <w:r w:rsidRPr="00B92B5B">
        <w:rPr>
          <w:rStyle w:val="StyleUnderline"/>
        </w:rPr>
        <w:t>called</w:t>
      </w:r>
      <w:r w:rsidRPr="004F27E3">
        <w:rPr>
          <w:sz w:val="16"/>
        </w:rPr>
        <w:t xml:space="preserve"> together </w:t>
      </w:r>
      <w:r w:rsidRPr="00B92B5B">
        <w:rPr>
          <w:rStyle w:val="StyleUnderline"/>
        </w:rPr>
        <w:t>for</w:t>
      </w:r>
      <w:r w:rsidRPr="004F27E3">
        <w:rPr>
          <w:rStyle w:val="StyleUnderline"/>
        </w:rPr>
        <w:t xml:space="preserve"> some </w:t>
      </w:r>
      <w:r w:rsidRPr="00916199">
        <w:rPr>
          <w:rStyle w:val="Emphasis"/>
          <w:highlight w:val="cyan"/>
        </w:rPr>
        <w:t>occasional</w:t>
      </w:r>
      <w:r w:rsidRPr="004F27E3">
        <w:rPr>
          <w:rStyle w:val="Emphasis"/>
        </w:rPr>
        <w:t xml:space="preserve"> or temporary </w:t>
      </w:r>
      <w:r w:rsidRPr="00B92B5B">
        <w:rPr>
          <w:rStyle w:val="Emphasis"/>
        </w:rPr>
        <w:t>purpose</w:t>
      </w:r>
      <w:r w:rsidRPr="004F27E3">
        <w:rPr>
          <w:rStyle w:val="StyleUnderline"/>
          <w:sz w:val="16"/>
        </w:rPr>
        <w:t xml:space="preserve">” and “constituted by statute to represent the people in their primary relations.”14 Second, </w:t>
      </w:r>
      <w:r w:rsidRPr="004F27E3">
        <w:rPr>
          <w:rStyle w:val="StyleUnderline"/>
        </w:rPr>
        <w:t>a constitutional system should be thought</w:t>
      </w:r>
      <w:r w:rsidRPr="004F27E3">
        <w:rPr>
          <w:rStyle w:val="StyleUnderline"/>
          <w:sz w:val="16"/>
        </w:rPr>
        <w:t xml:space="preserve"> of in a minimalist sense </w:t>
      </w:r>
      <w:r w:rsidRPr="004F27E3">
        <w:rPr>
          <w:rStyle w:val="StyleUnderline"/>
        </w:rPr>
        <w:t>as</w:t>
      </w:r>
      <w:r w:rsidRPr="004F27E3">
        <w:rPr>
          <w:rStyle w:val="StyleUnderline"/>
          <w:sz w:val="16"/>
        </w:rPr>
        <w:t xml:space="preserve"> “</w:t>
      </w:r>
      <w:r w:rsidRPr="004F27E3">
        <w:rPr>
          <w:rStyle w:val="StyleUnderline"/>
        </w:rPr>
        <w:t xml:space="preserve">a set of </w:t>
      </w:r>
      <w:r w:rsidRPr="004F27E3">
        <w:rPr>
          <w:rStyle w:val="Emphasis"/>
        </w:rPr>
        <w:t>norms</w:t>
      </w:r>
      <w:r w:rsidRPr="004F27E3">
        <w:rPr>
          <w:rStyle w:val="StyleUnderline"/>
          <w:sz w:val="16"/>
        </w:rPr>
        <w:t xml:space="preserve"> (rules, principles or values)</w:t>
      </w:r>
      <w:r w:rsidRPr="004F27E3">
        <w:rPr>
          <w:rStyle w:val="StyleUnderline"/>
        </w:rPr>
        <w:t xml:space="preserve"> creating, structuring, and possibly defining</w:t>
      </w:r>
      <w:r w:rsidRPr="004F27E3">
        <w:rPr>
          <w:rStyle w:val="StyleUnderline"/>
          <w:sz w:val="16"/>
        </w:rPr>
        <w:t xml:space="preserve"> the </w:t>
      </w:r>
      <w:r w:rsidRPr="004F27E3">
        <w:rPr>
          <w:rStyle w:val="Emphasis"/>
        </w:rPr>
        <w:t>limits</w:t>
      </w:r>
      <w:r w:rsidRPr="004F27E3">
        <w:rPr>
          <w:rStyle w:val="StyleUnderline"/>
        </w:rPr>
        <w:t xml:space="preserve"> of government power</w:t>
      </w:r>
      <w:r w:rsidRPr="004F27E3">
        <w:rPr>
          <w:rStyle w:val="StyleUnderline"/>
          <w:sz w:val="16"/>
        </w:rPr>
        <w:t xml:space="preserve"> or authority.”15 Third, </w:t>
      </w:r>
      <w:r w:rsidRPr="00216233">
        <w:rPr>
          <w:rStyle w:val="StyleUnderline"/>
        </w:rPr>
        <w:t>the “instigating” role of the convention should be to</w:t>
      </w:r>
      <w:r w:rsidRPr="004F27E3">
        <w:rPr>
          <w:rStyle w:val="StyleUnderline"/>
          <w:sz w:val="16"/>
        </w:rPr>
        <w:t xml:space="preserve"> discuss, develop, make recommendations toward, and set in motion a process for the </w:t>
      </w:r>
      <w:r w:rsidRPr="00216233">
        <w:rPr>
          <w:rStyle w:val="Emphasis"/>
        </w:rPr>
        <w:t>establish</w:t>
      </w:r>
      <w:r w:rsidRPr="004F27E3">
        <w:rPr>
          <w:rStyle w:val="StyleUnderline"/>
          <w:sz w:val="16"/>
        </w:rPr>
        <w:t xml:space="preserve">ment of </w:t>
      </w:r>
      <w:r w:rsidRPr="00216233">
        <w:rPr>
          <w:rStyle w:val="Emphasis"/>
        </w:rPr>
        <w:t>a constitution.</w:t>
      </w:r>
      <w:r w:rsidRPr="004F27E3">
        <w:rPr>
          <w:rStyle w:val="StyleUnderline"/>
          <w:sz w:val="16"/>
        </w:rPr>
        <w:t xml:space="preserve"> Fourth, </w:t>
      </w:r>
      <w:r w:rsidRPr="004F27E3">
        <w:rPr>
          <w:rStyle w:val="StyleUnderline"/>
        </w:rPr>
        <w:t xml:space="preserve">its primary </w:t>
      </w:r>
      <w:r w:rsidRPr="00916199">
        <w:rPr>
          <w:rStyle w:val="StyleUnderline"/>
          <w:highlight w:val="cyan"/>
        </w:rPr>
        <w:t>subject</w:t>
      </w:r>
      <w:r w:rsidRPr="004F27E3">
        <w:rPr>
          <w:rStyle w:val="StyleUnderline"/>
        </w:rPr>
        <w:t xml:space="preserve"> matter should be</w:t>
      </w:r>
      <w:r w:rsidRPr="004F27E3">
        <w:rPr>
          <w:rStyle w:val="StyleUnderline"/>
          <w:sz w:val="16"/>
        </w:rPr>
        <w:t xml:space="preserve"> the need </w:t>
      </w:r>
      <w:r w:rsidRPr="004F27E3">
        <w:rPr>
          <w:rStyle w:val="StyleUnderline"/>
        </w:rPr>
        <w:t>to</w:t>
      </w:r>
      <w:r w:rsidRPr="004F27E3">
        <w:rPr>
          <w:rStyle w:val="Emphasis"/>
        </w:rPr>
        <w:t xml:space="preserve"> adequately </w:t>
      </w:r>
      <w:r w:rsidRPr="00916199">
        <w:rPr>
          <w:rStyle w:val="Emphasis"/>
          <w:highlight w:val="cyan"/>
        </w:rPr>
        <w:t>reflect</w:t>
      </w:r>
      <w:r w:rsidRPr="004F27E3">
        <w:rPr>
          <w:rStyle w:val="Emphasis"/>
        </w:rPr>
        <w:t xml:space="preserve"> and embody </w:t>
      </w:r>
      <w:r w:rsidRPr="00916199">
        <w:rPr>
          <w:rStyle w:val="Emphasis"/>
          <w:highlight w:val="cyan"/>
        </w:rPr>
        <w:t>intergenerational concern</w:t>
      </w:r>
      <w:r w:rsidRPr="004F27E3">
        <w:rPr>
          <w:rStyle w:val="StyleUnderline"/>
        </w:rPr>
        <w:t>, where this would include</w:t>
      </w:r>
      <w:r w:rsidRPr="004F27E3">
        <w:rPr>
          <w:rStyle w:val="StyleUnderline"/>
          <w:sz w:val="16"/>
        </w:rPr>
        <w:t xml:space="preserve"> at least the </w:t>
      </w:r>
      <w:r w:rsidRPr="004F27E3">
        <w:rPr>
          <w:rStyle w:val="StyleUnderline"/>
        </w:rPr>
        <w:t>protection of future generations</w:t>
      </w:r>
      <w:r w:rsidRPr="004F27E3">
        <w:rPr>
          <w:rStyle w:val="StyleUnderline"/>
          <w:sz w:val="16"/>
        </w:rPr>
        <w:t xml:space="preserve">, the </w:t>
      </w:r>
      <w:r w:rsidRPr="004F27E3">
        <w:rPr>
          <w:rStyle w:val="StyleUnderline"/>
        </w:rPr>
        <w:t>promotion of their interests</w:t>
      </w:r>
      <w:r w:rsidRPr="004F27E3">
        <w:rPr>
          <w:rStyle w:val="StyleUnderline"/>
          <w:sz w:val="16"/>
        </w:rPr>
        <w:t xml:space="preserve"> (where “interests” is to be broadly conceived </w:t>
      </w:r>
      <w:proofErr w:type="gramStart"/>
      <w:r w:rsidRPr="004F27E3">
        <w:rPr>
          <w:rStyle w:val="StyleUnderline"/>
          <w:sz w:val="16"/>
        </w:rPr>
        <w:t>so as to</w:t>
      </w:r>
      <w:proofErr w:type="gramEnd"/>
      <w:r w:rsidRPr="004F27E3">
        <w:rPr>
          <w:rStyle w:val="StyleUnderline"/>
          <w:sz w:val="16"/>
        </w:rPr>
        <w:t xml:space="preserve"> include rights, claims, welfare, and so on), </w:t>
      </w:r>
      <w:r w:rsidRPr="004F27E3">
        <w:rPr>
          <w:rStyle w:val="StyleUnderline"/>
        </w:rPr>
        <w:t>and</w:t>
      </w:r>
      <w:r w:rsidRPr="004F27E3">
        <w:rPr>
          <w:rStyle w:val="StyleUnderline"/>
          <w:sz w:val="16"/>
        </w:rPr>
        <w:t xml:space="preserve"> the </w:t>
      </w:r>
      <w:r w:rsidRPr="004F27E3">
        <w:rPr>
          <w:rStyle w:val="StyleUnderline"/>
        </w:rPr>
        <w:t>discharging of duties with respect to them.</w:t>
      </w:r>
      <w:r w:rsidRPr="004F27E3">
        <w:rPr>
          <w:rStyle w:val="StyleUnderline"/>
          <w:sz w:val="16"/>
        </w:rPr>
        <w:t xml:space="preserve"> It may also (and in my view should) include some way of reflecting concern for past generations, including responsiveness to at least certain of their interests and views. However, I will leave</w:t>
      </w:r>
      <w:r w:rsidRPr="00560AAE">
        <w:rPr>
          <w:sz w:val="16"/>
          <w:szCs w:val="16"/>
        </w:rPr>
        <w:t xml:space="preserve"> </w:t>
      </w:r>
      <w:r w:rsidRPr="004F27E3">
        <w:rPr>
          <w:rStyle w:val="StyleUnderline"/>
          <w:sz w:val="16"/>
        </w:rPr>
        <w:t>that issue aside in what follows.</w:t>
      </w:r>
    </w:p>
    <w:p w14:paraId="437D82D1" w14:textId="77777777" w:rsidR="003B72DB" w:rsidRPr="004F27E3" w:rsidRDefault="003B72DB" w:rsidP="003B72DB">
      <w:pPr>
        <w:rPr>
          <w:rStyle w:val="StyleUnderline"/>
          <w:sz w:val="16"/>
        </w:rPr>
      </w:pPr>
      <w:r w:rsidRPr="004F27E3">
        <w:rPr>
          <w:rStyle w:val="StyleUnderline"/>
          <w:sz w:val="16"/>
        </w:rPr>
        <w:t xml:space="preserve">The proposal to initiate </w:t>
      </w:r>
      <w:r w:rsidRPr="004F27E3">
        <w:rPr>
          <w:rStyle w:val="StyleUnderline"/>
        </w:rPr>
        <w:t xml:space="preserve">a </w:t>
      </w:r>
      <w:r w:rsidRPr="00916199">
        <w:rPr>
          <w:rStyle w:val="StyleUnderline"/>
          <w:highlight w:val="cyan"/>
        </w:rPr>
        <w:t>call</w:t>
      </w:r>
      <w:r w:rsidRPr="004F27E3">
        <w:rPr>
          <w:rStyle w:val="StyleUnderline"/>
        </w:rPr>
        <w:t xml:space="preserve"> for a global constitutional convention</w:t>
      </w:r>
      <w:r w:rsidRPr="004F27E3">
        <w:rPr>
          <w:rStyle w:val="StyleUnderline"/>
          <w:sz w:val="16"/>
        </w:rPr>
        <w:t xml:space="preserve"> has at least two attractive features. First, it </w:t>
      </w:r>
      <w:r w:rsidRPr="00916199">
        <w:rPr>
          <w:rStyle w:val="StyleUnderline"/>
          <w:highlight w:val="cyan"/>
        </w:rPr>
        <w:t>is based in</w:t>
      </w:r>
      <w:r w:rsidRPr="004F27E3">
        <w:rPr>
          <w:rStyle w:val="StyleUnderline"/>
          <w:sz w:val="16"/>
        </w:rPr>
        <w:t xml:space="preserve"> a </w:t>
      </w:r>
      <w:r w:rsidRPr="004F27E3">
        <w:rPr>
          <w:rStyle w:val="Emphasis"/>
        </w:rPr>
        <w:t xml:space="preserve">deep political </w:t>
      </w:r>
      <w:r w:rsidRPr="00916199">
        <w:rPr>
          <w:rStyle w:val="Emphasis"/>
          <w:highlight w:val="cyan"/>
        </w:rPr>
        <w:t>reality</w:t>
      </w:r>
      <w:r w:rsidRPr="004F27E3">
        <w:rPr>
          <w:rStyle w:val="StyleUnderline"/>
          <w:sz w:val="16"/>
        </w:rPr>
        <w:t xml:space="preserve">, and does not underplay the challenge. </w:t>
      </w:r>
      <w:r w:rsidRPr="004F27E3">
        <w:rPr>
          <w:rStyle w:val="StyleUnderline"/>
        </w:rPr>
        <w:t xml:space="preserve">It acknowledges the problem as </w:t>
      </w:r>
      <w:r w:rsidRPr="004F27E3">
        <w:rPr>
          <w:sz w:val="16"/>
        </w:rPr>
        <w:t xml:space="preserve">it </w:t>
      </w:r>
      <w:r w:rsidRPr="004F27E3">
        <w:rPr>
          <w:rStyle w:val="StyleUnderline"/>
        </w:rPr>
        <w:t>is</w:t>
      </w:r>
      <w:r w:rsidRPr="004F27E3">
        <w:rPr>
          <w:rStyle w:val="StyleUnderline"/>
          <w:sz w:val="16"/>
        </w:rPr>
        <w:t xml:space="preserve">, both specific and general, and calls attention to the heart of that problem, including to the failures of the current system, the need for an alternative, and the background issue of responsibility. Moreover, though </w:t>
      </w:r>
      <w:r w:rsidRPr="004F27E3">
        <w:rPr>
          <w:rStyle w:val="StyleUnderline"/>
        </w:rPr>
        <w:t xml:space="preserve">the proposal is </w:t>
      </w:r>
      <w:r w:rsidRPr="004F27E3">
        <w:rPr>
          <w:rStyle w:val="StyleUnderline"/>
          <w:sz w:val="16"/>
        </w:rPr>
        <w:t>dramatic and rhetorically eye-catching, it is so in a way that is</w:t>
      </w:r>
      <w:r w:rsidRPr="004F27E3">
        <w:rPr>
          <w:rStyle w:val="StyleUnderline"/>
        </w:rPr>
        <w:t xml:space="preserve"> appropriately responsive to the seriousness of the issue</w:t>
      </w:r>
      <w:r w:rsidRPr="004F27E3">
        <w:rPr>
          <w:rStyle w:val="StyleUnderline"/>
          <w:sz w:val="16"/>
        </w:rPr>
        <w:t xml:space="preserve"> at hand, the persistent political inertia surrounding more modest initiatives, and the fact that (grave though concerns about it are) </w:t>
      </w:r>
      <w:r w:rsidRPr="004F27E3">
        <w:rPr>
          <w:rStyle w:val="StyleUnderline"/>
          <w:sz w:val="16"/>
        </w:rPr>
        <w:lastRenderedPageBreak/>
        <w:t>climate change is only one instance of the tyranny of the contemporary (and the wider perfect moral storm), and we should expect others to arise over the coming decades and centuries.</w:t>
      </w:r>
    </w:p>
    <w:p w14:paraId="41105222" w14:textId="77777777" w:rsidR="003B72DB" w:rsidRDefault="003B72DB" w:rsidP="003B72DB">
      <w:pPr>
        <w:rPr>
          <w:rStyle w:val="StyleUnderline"/>
          <w:sz w:val="16"/>
        </w:rPr>
      </w:pPr>
      <w:r w:rsidRPr="004F27E3">
        <w:rPr>
          <w:rStyle w:val="StyleUnderline"/>
          <w:sz w:val="16"/>
        </w:rPr>
        <w:t xml:space="preserve">The second attractive feature of </w:t>
      </w:r>
      <w:r w:rsidRPr="004F27E3">
        <w:rPr>
          <w:rStyle w:val="StyleUnderline"/>
        </w:rPr>
        <w:t xml:space="preserve">the </w:t>
      </w:r>
      <w:r w:rsidRPr="00916199">
        <w:rPr>
          <w:rStyle w:val="StyleUnderline"/>
          <w:highlight w:val="cyan"/>
        </w:rPr>
        <w:t>proposal is</w:t>
      </w:r>
      <w:r w:rsidRPr="004F27E3">
        <w:rPr>
          <w:rStyle w:val="StyleUnderline"/>
          <w:sz w:val="16"/>
        </w:rPr>
        <w:t xml:space="preserve"> that, though ambitious, it is </w:t>
      </w:r>
      <w:r w:rsidRPr="00916199">
        <w:rPr>
          <w:rStyle w:val="Emphasis"/>
          <w:highlight w:val="cyan"/>
        </w:rPr>
        <w:t>not alienating</w:t>
      </w:r>
      <w:r w:rsidRPr="004F27E3">
        <w:rPr>
          <w:rStyle w:val="Emphasis"/>
        </w:rPr>
        <w:t>.</w:t>
      </w:r>
      <w:r w:rsidRPr="004F27E3">
        <w:rPr>
          <w:rStyle w:val="StyleUnderline"/>
          <w:sz w:val="16"/>
        </w:rPr>
        <w:t xml:space="preserve"> While </w:t>
      </w:r>
      <w:r w:rsidRPr="004F27E3">
        <w:rPr>
          <w:rStyle w:val="StyleUnderline"/>
        </w:rPr>
        <w:t>it does not</w:t>
      </w:r>
      <w:r w:rsidRPr="004F27E3">
        <w:rPr>
          <w:rStyle w:val="StyleUnderline"/>
          <w:sz w:val="16"/>
        </w:rPr>
        <w:t xml:space="preserve"> succumb to despair in the face of the challenge, neither does it </w:t>
      </w:r>
      <w:r w:rsidRPr="004F27E3">
        <w:rPr>
          <w:rStyle w:val="Emphasis"/>
        </w:rPr>
        <w:t>needlessly polarize and divide</w:t>
      </w:r>
      <w:r w:rsidRPr="004F27E3">
        <w:rPr>
          <w:rStyle w:val="StyleUnderline"/>
          <w:sz w:val="16"/>
        </w:rPr>
        <w:t xml:space="preserve"> from the outset (for example, by leaping to specific recommendations about how to fill the institutional gap). Instead, </w:t>
      </w:r>
      <w:r w:rsidRPr="004F27E3">
        <w:rPr>
          <w:rStyle w:val="StyleUnderline"/>
        </w:rPr>
        <w:t xml:space="preserve">it </w:t>
      </w:r>
      <w:r w:rsidRPr="00916199">
        <w:rPr>
          <w:rStyle w:val="StyleUnderline"/>
          <w:highlight w:val="cyan"/>
        </w:rPr>
        <w:t>acknowledges</w:t>
      </w:r>
      <w:r w:rsidRPr="004F27E3">
        <w:rPr>
          <w:rStyle w:val="StyleUnderline"/>
          <w:sz w:val="16"/>
        </w:rPr>
        <w:t xml:space="preserve"> that there are </w:t>
      </w:r>
      <w:r w:rsidRPr="004F27E3">
        <w:rPr>
          <w:rStyle w:val="Emphasis"/>
        </w:rPr>
        <w:t xml:space="preserve">fundamental </w:t>
      </w:r>
      <w:r w:rsidRPr="00916199">
        <w:rPr>
          <w:rStyle w:val="Emphasis"/>
          <w:highlight w:val="cyan"/>
        </w:rPr>
        <w:t>difficulties</w:t>
      </w:r>
      <w:r w:rsidRPr="004F27E3">
        <w:rPr>
          <w:rStyle w:val="Emphasis"/>
        </w:rPr>
        <w:t xml:space="preserve"> and anxieties</w:t>
      </w:r>
      <w:r w:rsidRPr="004F27E3">
        <w:rPr>
          <w:rStyle w:val="StyleUnderline"/>
        </w:rPr>
        <w:t xml:space="preserve">, </w:t>
      </w:r>
      <w:r w:rsidRPr="00916199">
        <w:rPr>
          <w:rStyle w:val="StyleUnderline"/>
          <w:highlight w:val="cyan"/>
        </w:rPr>
        <w:t>but</w:t>
      </w:r>
      <w:r w:rsidRPr="004F27E3">
        <w:rPr>
          <w:rStyle w:val="StyleUnderline"/>
        </w:rPr>
        <w:t xml:space="preserve"> uses them to </w:t>
      </w:r>
      <w:r w:rsidRPr="00916199">
        <w:rPr>
          <w:rStyle w:val="Emphasis"/>
          <w:highlight w:val="cyan"/>
        </w:rPr>
        <w:t>start</w:t>
      </w:r>
      <w:r w:rsidRPr="004F27E3">
        <w:rPr>
          <w:rStyle w:val="Emphasis"/>
        </w:rPr>
        <w:t xml:space="preserve"> the </w:t>
      </w:r>
      <w:r w:rsidRPr="00916199">
        <w:rPr>
          <w:rStyle w:val="Emphasis"/>
          <w:highlight w:val="cyan"/>
        </w:rPr>
        <w:t>right</w:t>
      </w:r>
      <w:r w:rsidRPr="004F27E3">
        <w:rPr>
          <w:rStyle w:val="Emphasis"/>
        </w:rPr>
        <w:t xml:space="preserve"> kind of </w:t>
      </w:r>
      <w:r w:rsidRPr="00916199">
        <w:rPr>
          <w:rStyle w:val="Emphasis"/>
          <w:highlight w:val="cyan"/>
        </w:rPr>
        <w:t>debate</w:t>
      </w:r>
      <w:r w:rsidRPr="004F27E3">
        <w:rPr>
          <w:rStyle w:val="StyleUnderline"/>
          <w:sz w:val="16"/>
        </w:rPr>
        <w:t xml:space="preserve">, rather than to foreclose it. As a result, </w:t>
      </w:r>
      <w:r w:rsidRPr="004F27E3">
        <w:rPr>
          <w:rStyle w:val="StyleUnderline"/>
        </w:rPr>
        <w:t xml:space="preserve">the proposal is a promising candidate to </w:t>
      </w:r>
      <w:r w:rsidRPr="00916199">
        <w:rPr>
          <w:rStyle w:val="StyleUnderline"/>
          <w:highlight w:val="cyan"/>
        </w:rPr>
        <w:t>serve as</w:t>
      </w:r>
      <w:r w:rsidRPr="004F27E3">
        <w:rPr>
          <w:rStyle w:val="StyleUnderline"/>
          <w:sz w:val="16"/>
        </w:rPr>
        <w:t xml:space="preserve"> the subject of a </w:t>
      </w:r>
      <w:r w:rsidRPr="00916199">
        <w:rPr>
          <w:rStyle w:val="Emphasis"/>
          <w:highlight w:val="cyan"/>
        </w:rPr>
        <w:t>wide</w:t>
      </w:r>
      <w:r w:rsidRPr="004F27E3">
        <w:rPr>
          <w:rStyle w:val="StyleUnderline"/>
          <w:sz w:val="16"/>
        </w:rPr>
        <w:t xml:space="preserve"> and overlapping </w:t>
      </w:r>
      <w:r w:rsidRPr="004F27E3">
        <w:rPr>
          <w:rStyle w:val="Emphasis"/>
        </w:rPr>
        <w:t xml:space="preserve">political </w:t>
      </w:r>
      <w:r w:rsidRPr="00916199">
        <w:rPr>
          <w:rStyle w:val="Emphasis"/>
          <w:highlight w:val="cyan"/>
        </w:rPr>
        <w:t>consensus</w:t>
      </w:r>
      <w:r w:rsidRPr="004F27E3">
        <w:rPr>
          <w:rStyle w:val="StyleUnderline"/>
          <w:sz w:val="16"/>
        </w:rPr>
        <w:t>, at least among those who share intergenerational concern.</w:t>
      </w:r>
    </w:p>
    <w:p w14:paraId="2A2BC3C3" w14:textId="77777777" w:rsidR="003B72DB" w:rsidRPr="004D3406" w:rsidRDefault="003B72DB" w:rsidP="003B72DB">
      <w:pPr>
        <w:rPr>
          <w:sz w:val="16"/>
          <w:szCs w:val="16"/>
        </w:rPr>
      </w:pPr>
      <w:r w:rsidRPr="004D3406">
        <w:rPr>
          <w:sz w:val="16"/>
          <w:szCs w:val="16"/>
        </w:rPr>
        <w:t>Selective Mirroring</w:t>
      </w:r>
    </w:p>
    <w:p w14:paraId="6C01C869" w14:textId="77777777" w:rsidR="003B72DB" w:rsidRPr="00A07B72" w:rsidRDefault="003B72DB" w:rsidP="003B72DB">
      <w:pPr>
        <w:rPr>
          <w:rStyle w:val="Emphasis"/>
        </w:rPr>
      </w:pPr>
      <w:r w:rsidRPr="00A07B72">
        <w:rPr>
          <w:sz w:val="16"/>
        </w:rPr>
        <w:t xml:space="preserve">To quell some initial anxieties, it is perhaps worth clarifying the open-ended and non-alienating character of the proposal. </w:t>
      </w:r>
      <w:r w:rsidRPr="00A07B72">
        <w:rPr>
          <w:rStyle w:val="StyleUnderline"/>
        </w:rPr>
        <w:t>One temptation would be to view</w:t>
      </w:r>
      <w:r w:rsidRPr="00A07B72">
        <w:rPr>
          <w:sz w:val="16"/>
        </w:rPr>
        <w:t xml:space="preserve"> the call for </w:t>
      </w:r>
      <w:r w:rsidRPr="00A07B72">
        <w:rPr>
          <w:rStyle w:val="StyleUnderline"/>
        </w:rPr>
        <w:t>a global constitutional convention as a</w:t>
      </w:r>
      <w:r w:rsidRPr="00A07B72">
        <w:rPr>
          <w:sz w:val="16"/>
        </w:rPr>
        <w:t xml:space="preserve"> </w:t>
      </w:r>
      <w:proofErr w:type="gramStart"/>
      <w:r w:rsidRPr="00A07B72">
        <w:rPr>
          <w:sz w:val="16"/>
        </w:rPr>
        <w:t>fairly naked</w:t>
      </w:r>
      <w:proofErr w:type="gramEnd"/>
      <w:r w:rsidRPr="00A07B72">
        <w:rPr>
          <w:sz w:val="16"/>
        </w:rPr>
        <w:t xml:space="preserve"> plea for </w:t>
      </w:r>
      <w:r w:rsidRPr="004D3406">
        <w:rPr>
          <w:rStyle w:val="Emphasis"/>
        </w:rPr>
        <w:t>world government</w:t>
      </w:r>
      <w:r w:rsidRPr="00A07B72">
        <w:rPr>
          <w:sz w:val="16"/>
        </w:rPr>
        <w:t xml:space="preserve">, a prospect that would be deeply alienating—indeed anathema—to many. However, that is not my intention. </w:t>
      </w:r>
      <w:r w:rsidRPr="00A07B72">
        <w:rPr>
          <w:rStyle w:val="StyleUnderline"/>
        </w:rPr>
        <w:t xml:space="preserve">Though it is possible that a global constitutional convention would lead in this direction, it </w:t>
      </w:r>
      <w:r w:rsidRPr="004D3406">
        <w:rPr>
          <w:rStyle w:val="StyleUnderline"/>
        </w:rPr>
        <w:t xml:space="preserve">is </w:t>
      </w:r>
      <w:r w:rsidRPr="004D3406">
        <w:rPr>
          <w:rStyle w:val="Emphasis"/>
        </w:rPr>
        <w:t>by no means certain</w:t>
      </w:r>
      <w:r w:rsidRPr="00A07B72">
        <w:rPr>
          <w:rStyle w:val="Emphasis"/>
        </w:rPr>
        <w:t>.</w:t>
      </w:r>
    </w:p>
    <w:p w14:paraId="1B72434E" w14:textId="77777777" w:rsidR="003B72DB" w:rsidRPr="004D3406" w:rsidRDefault="003B72DB" w:rsidP="003B72DB">
      <w:pPr>
        <w:rPr>
          <w:sz w:val="16"/>
        </w:rPr>
      </w:pPr>
      <w:r w:rsidRPr="004D3406">
        <w:rPr>
          <w:sz w:val="16"/>
        </w:rPr>
        <w:t xml:space="preserve">At a minimum, </w:t>
      </w:r>
      <w:r w:rsidRPr="00B92B5B">
        <w:rPr>
          <w:rStyle w:val="StyleUnderline"/>
        </w:rPr>
        <w:t>no</w:t>
      </w:r>
      <w:r w:rsidRPr="004D3406">
        <w:rPr>
          <w:sz w:val="16"/>
        </w:rPr>
        <w:t xml:space="preserve"> such </w:t>
      </w:r>
      <w:r w:rsidRPr="00B92B5B">
        <w:rPr>
          <w:rStyle w:val="StyleUnderline"/>
        </w:rPr>
        <w:t>body could</w:t>
      </w:r>
      <w:r w:rsidRPr="004D3406">
        <w:rPr>
          <w:sz w:val="16"/>
        </w:rPr>
        <w:t xml:space="preserve"> plausibly </w:t>
      </w:r>
      <w:r w:rsidRPr="00B92B5B">
        <w:rPr>
          <w:rStyle w:val="StyleUnderline"/>
        </w:rPr>
        <w:t>recommend</w:t>
      </w:r>
      <w:r w:rsidRPr="00A07B72">
        <w:rPr>
          <w:rStyle w:val="StyleUnderline"/>
        </w:rPr>
        <w:t xml:space="preserve"> any</w:t>
      </w:r>
      <w:r w:rsidRPr="004D3406">
        <w:rPr>
          <w:sz w:val="16"/>
        </w:rPr>
        <w:t xml:space="preserve"> form of </w:t>
      </w:r>
      <w:r w:rsidRPr="00A07B72">
        <w:rPr>
          <w:rStyle w:val="StyleUnderline"/>
        </w:rPr>
        <w:t>“</w:t>
      </w:r>
      <w:r w:rsidRPr="00B92B5B">
        <w:rPr>
          <w:rStyle w:val="StyleUnderline"/>
        </w:rPr>
        <w:t>world government</w:t>
      </w:r>
      <w:r w:rsidRPr="00A07B72">
        <w:rPr>
          <w:rStyle w:val="StyleUnderline"/>
        </w:rPr>
        <w:t xml:space="preserve">” </w:t>
      </w:r>
      <w:r w:rsidRPr="00B92B5B">
        <w:rPr>
          <w:rStyle w:val="Emphasis"/>
        </w:rPr>
        <w:t>without</w:t>
      </w:r>
      <w:r w:rsidRPr="00A07B72">
        <w:rPr>
          <w:rStyle w:val="Emphasis"/>
        </w:rPr>
        <w:t xml:space="preserve"> simultaneously advancing </w:t>
      </w:r>
      <w:r w:rsidRPr="00B92B5B">
        <w:rPr>
          <w:rStyle w:val="Emphasis"/>
        </w:rPr>
        <w:t>detailed suggestions</w:t>
      </w:r>
      <w:r w:rsidRPr="004D3406">
        <w:rPr>
          <w:sz w:val="16"/>
        </w:rPr>
        <w:t xml:space="preserve"> about how </w:t>
      </w:r>
      <w:r w:rsidRPr="00B92B5B">
        <w:rPr>
          <w:rStyle w:val="StyleUnderline"/>
        </w:rPr>
        <w:t xml:space="preserve">to </w:t>
      </w:r>
      <w:r w:rsidRPr="00B92B5B">
        <w:rPr>
          <w:rStyle w:val="Emphasis"/>
        </w:rPr>
        <w:t>avoid</w:t>
      </w:r>
      <w:r w:rsidRPr="004D3406">
        <w:rPr>
          <w:sz w:val="16"/>
        </w:rPr>
        <w:t xml:space="preserve"> the </w:t>
      </w:r>
      <w:r w:rsidRPr="00B92B5B">
        <w:rPr>
          <w:rStyle w:val="Emphasis"/>
        </w:rPr>
        <w:t>standard threats</w:t>
      </w:r>
      <w:r w:rsidRPr="00A07B72">
        <w:rPr>
          <w:rStyle w:val="StyleUnderline"/>
        </w:rPr>
        <w:t xml:space="preserve"> such an institution might pose.</w:t>
      </w:r>
      <w:r w:rsidRPr="004D3406">
        <w:rPr>
          <w:sz w:val="16"/>
        </w:rPr>
        <w:t xml:space="preserve"> Moreover, it seems perfectly conceivable, even likely under current ways of thinking, that </w:t>
      </w:r>
      <w:r w:rsidRPr="00A07B72">
        <w:rPr>
          <w:rStyle w:val="StyleUnderline"/>
        </w:rPr>
        <w:t xml:space="preserve">a global constitutional </w:t>
      </w:r>
      <w:r w:rsidRPr="00916199">
        <w:rPr>
          <w:rStyle w:val="StyleUnderline"/>
          <w:highlight w:val="cyan"/>
        </w:rPr>
        <w:t>convention would pursue</w:t>
      </w:r>
      <w:r w:rsidRPr="004D3406">
        <w:rPr>
          <w:sz w:val="16"/>
        </w:rPr>
        <w:t xml:space="preserve"> what we might call a </w:t>
      </w:r>
      <w:r w:rsidRPr="00916199">
        <w:rPr>
          <w:rStyle w:val="Emphasis"/>
          <w:highlight w:val="cyan"/>
        </w:rPr>
        <w:t>selective mirroring</w:t>
      </w:r>
      <w:r w:rsidRPr="004D3406">
        <w:rPr>
          <w:sz w:val="16"/>
        </w:rPr>
        <w:t xml:space="preserve"> strategy. Specifically, </w:t>
      </w:r>
      <w:r w:rsidRPr="00A07B72">
        <w:rPr>
          <w:rStyle w:val="StyleUnderline"/>
        </w:rPr>
        <w:t xml:space="preserve">a convention would seek </w:t>
      </w:r>
      <w:r w:rsidRPr="00916199">
        <w:rPr>
          <w:rStyle w:val="StyleUnderline"/>
          <w:highlight w:val="cyan"/>
        </w:rPr>
        <w:t>to develop</w:t>
      </w:r>
      <w:r w:rsidRPr="004D3406">
        <w:rPr>
          <w:sz w:val="16"/>
        </w:rPr>
        <w:t xml:space="preserve"> a </w:t>
      </w:r>
      <w:r w:rsidRPr="00916199">
        <w:rPr>
          <w:rStyle w:val="Emphasis"/>
          <w:highlight w:val="cyan"/>
        </w:rPr>
        <w:t>broader</w:t>
      </w:r>
      <w:r w:rsidRPr="004D3406">
        <w:rPr>
          <w:sz w:val="16"/>
        </w:rPr>
        <w:t xml:space="preserve"> system of </w:t>
      </w:r>
      <w:r w:rsidRPr="00A07B72">
        <w:rPr>
          <w:rStyle w:val="Emphasis"/>
        </w:rPr>
        <w:t>institutions</w:t>
      </w:r>
      <w:r w:rsidRPr="00A07B72">
        <w:rPr>
          <w:rStyle w:val="StyleUnderline"/>
        </w:rPr>
        <w:t xml:space="preserve"> and </w:t>
      </w:r>
      <w:r w:rsidRPr="00916199">
        <w:rPr>
          <w:rStyle w:val="Emphasis"/>
          <w:highlight w:val="cyan"/>
        </w:rPr>
        <w:t>practices</w:t>
      </w:r>
      <w:r w:rsidRPr="00916199">
        <w:rPr>
          <w:rStyle w:val="StyleUnderline"/>
          <w:highlight w:val="cyan"/>
        </w:rPr>
        <w:t xml:space="preserve"> that reflected</w:t>
      </w:r>
      <w:r w:rsidRPr="004D3406">
        <w:rPr>
          <w:sz w:val="16"/>
        </w:rPr>
        <w:t xml:space="preserve"> the </w:t>
      </w:r>
      <w:r w:rsidRPr="00916199">
        <w:rPr>
          <w:rStyle w:val="Emphasis"/>
          <w:highlight w:val="cyan"/>
        </w:rPr>
        <w:t>desirable features</w:t>
      </w:r>
      <w:r w:rsidRPr="00A07B72">
        <w:rPr>
          <w:rStyle w:val="StyleUnderline"/>
        </w:rPr>
        <w:t xml:space="preserve"> of a powerful and</w:t>
      </w:r>
      <w:r w:rsidRPr="004D3406">
        <w:rPr>
          <w:sz w:val="16"/>
        </w:rPr>
        <w:t xml:space="preserve"> highly </w:t>
      </w:r>
      <w:r w:rsidRPr="00A07B72">
        <w:rPr>
          <w:rStyle w:val="StyleUnderline"/>
        </w:rPr>
        <w:t xml:space="preserve">centralized global authority </w:t>
      </w:r>
      <w:r w:rsidRPr="00916199">
        <w:rPr>
          <w:rStyle w:val="StyleUnderline"/>
          <w:highlight w:val="cyan"/>
        </w:rPr>
        <w:t xml:space="preserve">but </w:t>
      </w:r>
      <w:r w:rsidRPr="00916199">
        <w:rPr>
          <w:rStyle w:val="Emphasis"/>
          <w:highlight w:val="cyan"/>
        </w:rPr>
        <w:t>neutralized</w:t>
      </w:r>
      <w:r w:rsidRPr="004D3406">
        <w:rPr>
          <w:sz w:val="16"/>
        </w:rPr>
        <w:t xml:space="preserve"> the </w:t>
      </w:r>
      <w:r w:rsidRPr="00A07B72">
        <w:rPr>
          <w:rStyle w:val="Emphasis"/>
        </w:rPr>
        <w:t xml:space="preserve">standing </w:t>
      </w:r>
      <w:r w:rsidRPr="00916199">
        <w:rPr>
          <w:rStyle w:val="Emphasis"/>
          <w:highlight w:val="cyan"/>
        </w:rPr>
        <w:t>threats</w:t>
      </w:r>
      <w:r w:rsidRPr="00A07B72">
        <w:rPr>
          <w:rStyle w:val="StyleUnderline"/>
        </w:rPr>
        <w:t xml:space="preserve"> posed by it</w:t>
      </w:r>
      <w:r w:rsidRPr="004D3406">
        <w:rPr>
          <w:sz w:val="16"/>
        </w:rPr>
        <w:t xml:space="preserve"> (for example, it might employ familiar strategies such as the separation of powers). </w:t>
      </w:r>
      <w:proofErr w:type="gramStart"/>
      <w:r w:rsidRPr="004D3406">
        <w:rPr>
          <w:sz w:val="16"/>
        </w:rPr>
        <w:t>In all likelihood</w:t>
      </w:r>
      <w:proofErr w:type="gramEnd"/>
      <w:r w:rsidRPr="004D3406">
        <w:rPr>
          <w:sz w:val="16"/>
        </w:rPr>
        <w:t>, one feature of a selective mirroring approach would be the significant preservation of existing institutions to serve as a bulwark against the excesses of any newly created ones. Whether and how such a strategy might be made effective against the perfect moral storm, and whether something closer to a “world government” would do better, would be a central issue for discussion by the convention.</w:t>
      </w:r>
    </w:p>
    <w:p w14:paraId="098CD531" w14:textId="77777777" w:rsidR="003B72DB" w:rsidRPr="006012A9" w:rsidRDefault="003B72DB" w:rsidP="003B72DB">
      <w:pPr>
        <w:pStyle w:val="Heading4"/>
      </w:pPr>
      <w:r w:rsidRPr="006012A9">
        <w:t xml:space="preserve">It </w:t>
      </w:r>
      <w:r w:rsidRPr="006012A9">
        <w:rPr>
          <w:u w:val="single"/>
        </w:rPr>
        <w:t>spills over</w:t>
      </w:r>
      <w:r w:rsidRPr="006012A9">
        <w:t xml:space="preserve"> to foster </w:t>
      </w:r>
      <w:r w:rsidRPr="006012A9">
        <w:rPr>
          <w:u w:val="single"/>
        </w:rPr>
        <w:t>broader</w:t>
      </w:r>
      <w:r w:rsidRPr="006012A9">
        <w:t xml:space="preserve"> intergenerational representation, but </w:t>
      </w:r>
      <w:r w:rsidRPr="006012A9">
        <w:rPr>
          <w:u w:val="single"/>
        </w:rPr>
        <w:t>independence</w:t>
      </w:r>
      <w:r w:rsidRPr="006012A9">
        <w:t xml:space="preserve"> is </w:t>
      </w:r>
      <w:r w:rsidRPr="006012A9">
        <w:rPr>
          <w:u w:val="single"/>
        </w:rPr>
        <w:t>key</w:t>
      </w:r>
    </w:p>
    <w:p w14:paraId="7ADB61B5" w14:textId="77777777" w:rsidR="003B72DB" w:rsidRDefault="003B72DB" w:rsidP="003B72DB">
      <w:r w:rsidRPr="004F27E3">
        <w:rPr>
          <w:rStyle w:val="Style13ptBold"/>
        </w:rPr>
        <w:t>Gardiner 14</w:t>
      </w:r>
      <w:r>
        <w:rPr>
          <w:rStyle w:val="Style13ptBold"/>
        </w:rPr>
        <w:t xml:space="preserve"> 2</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https://doi.org/10.1017/S0892679414000379</w:t>
      </w:r>
      <w:r>
        <w:t>, EA]</w:t>
      </w:r>
    </w:p>
    <w:p w14:paraId="4D4063B3" w14:textId="77777777" w:rsidR="003B72DB" w:rsidRPr="00F3084D" w:rsidRDefault="003B72DB" w:rsidP="003B72DB">
      <w:pPr>
        <w:rPr>
          <w:sz w:val="16"/>
        </w:rPr>
      </w:pPr>
      <w:r w:rsidRPr="00F3084D">
        <w:rPr>
          <w:sz w:val="16"/>
        </w:rPr>
        <w:t xml:space="preserve">One set of </w:t>
      </w:r>
      <w:r w:rsidRPr="00B92B5B">
        <w:rPr>
          <w:rStyle w:val="StyleUnderline"/>
        </w:rPr>
        <w:t>guidelines concern</w:t>
      </w:r>
      <w:r w:rsidRPr="00B92B5B">
        <w:rPr>
          <w:sz w:val="16"/>
        </w:rPr>
        <w:t>s</w:t>
      </w:r>
      <w:r w:rsidRPr="00F3084D">
        <w:rPr>
          <w:sz w:val="16"/>
        </w:rPr>
        <w:t xml:space="preserve"> </w:t>
      </w:r>
      <w:r w:rsidRPr="00F3084D">
        <w:rPr>
          <w:rStyle w:val="StyleUnderline"/>
        </w:rPr>
        <w:t>how the global constitutional convention relates to other institutions. The first</w:t>
      </w:r>
      <w:r w:rsidRPr="00F3084D">
        <w:rPr>
          <w:sz w:val="16"/>
        </w:rPr>
        <w:t xml:space="preserve"> guideline </w:t>
      </w:r>
      <w:r w:rsidRPr="00F3084D">
        <w:rPr>
          <w:rStyle w:val="StyleUnderline"/>
        </w:rPr>
        <w:t>concerns</w:t>
      </w:r>
      <w:r w:rsidRPr="00F3084D">
        <w:rPr>
          <w:sz w:val="16"/>
        </w:rPr>
        <w:t xml:space="preserve"> relative </w:t>
      </w:r>
      <w:r w:rsidRPr="00B92B5B">
        <w:rPr>
          <w:rStyle w:val="StyleUnderline"/>
        </w:rPr>
        <w:t>independence</w:t>
      </w:r>
      <w:r w:rsidRPr="00F3084D">
        <w:rPr>
          <w:rStyle w:val="StyleUnderline"/>
        </w:rPr>
        <w:t>:</w:t>
      </w:r>
    </w:p>
    <w:p w14:paraId="3A3DA91D" w14:textId="77777777" w:rsidR="003B72DB" w:rsidRPr="00F3084D" w:rsidRDefault="003B72DB" w:rsidP="003B72DB">
      <w:pPr>
        <w:ind w:left="720"/>
        <w:rPr>
          <w:sz w:val="16"/>
        </w:rPr>
      </w:pPr>
      <w:r w:rsidRPr="00F3084D">
        <w:rPr>
          <w:sz w:val="16"/>
        </w:rPr>
        <w:t xml:space="preserve">(1) </w:t>
      </w:r>
      <w:r w:rsidRPr="00B56A55">
        <w:rPr>
          <w:rStyle w:val="Emphasis"/>
        </w:rPr>
        <w:t>Autonomy</w:t>
      </w:r>
      <w:r w:rsidRPr="00B56A55">
        <w:rPr>
          <w:rStyle w:val="StyleUnderline"/>
        </w:rPr>
        <w:t>: Any</w:t>
      </w:r>
      <w:r w:rsidRPr="00F3084D">
        <w:rPr>
          <w:rStyle w:val="StyleUnderline"/>
        </w:rPr>
        <w:t xml:space="preserve"> global constitutional </w:t>
      </w:r>
      <w:r w:rsidRPr="00916199">
        <w:rPr>
          <w:rStyle w:val="StyleUnderline"/>
          <w:highlight w:val="cyan"/>
        </w:rPr>
        <w:t xml:space="preserve">convention should have </w:t>
      </w:r>
      <w:r w:rsidRPr="00B92B5B">
        <w:rPr>
          <w:rStyle w:val="Emphasis"/>
        </w:rPr>
        <w:t xml:space="preserve">considerable </w:t>
      </w:r>
      <w:r w:rsidRPr="00916199">
        <w:rPr>
          <w:rStyle w:val="Emphasis"/>
          <w:highlight w:val="cyan"/>
        </w:rPr>
        <w:t>autonomy</w:t>
      </w:r>
      <w:r w:rsidRPr="00916199">
        <w:rPr>
          <w:rStyle w:val="StyleUnderline"/>
          <w:highlight w:val="cyan"/>
        </w:rPr>
        <w:t xml:space="preserve"> </w:t>
      </w:r>
      <w:r w:rsidRPr="00B56A55">
        <w:rPr>
          <w:rStyle w:val="StyleUnderline"/>
        </w:rPr>
        <w:t>from other institutions</w:t>
      </w:r>
      <w:r w:rsidRPr="00B56A55">
        <w:rPr>
          <w:sz w:val="16"/>
        </w:rPr>
        <w:t>,</w:t>
      </w:r>
      <w:r w:rsidRPr="00F3084D">
        <w:rPr>
          <w:sz w:val="16"/>
        </w:rPr>
        <w:t xml:space="preserve"> and </w:t>
      </w:r>
      <w:r w:rsidRPr="00916199">
        <w:rPr>
          <w:rStyle w:val="StyleUnderline"/>
          <w:highlight w:val="cyan"/>
        </w:rPr>
        <w:t>especially from</w:t>
      </w:r>
      <w:r w:rsidRPr="00B56A55">
        <w:rPr>
          <w:rStyle w:val="StyleUnderline"/>
        </w:rPr>
        <w:t xml:space="preserve"> those</w:t>
      </w:r>
      <w:r w:rsidRPr="00F3084D">
        <w:rPr>
          <w:rStyle w:val="StyleUnderline"/>
        </w:rPr>
        <w:t xml:space="preserve"> dominated by factors </w:t>
      </w:r>
      <w:r w:rsidRPr="00B56A55">
        <w:rPr>
          <w:rStyle w:val="StyleUnderline"/>
        </w:rPr>
        <w:t>that</w:t>
      </w:r>
      <w:r w:rsidRPr="00F3084D">
        <w:rPr>
          <w:sz w:val="16"/>
        </w:rPr>
        <w:t xml:space="preserve"> generate or </w:t>
      </w:r>
      <w:r w:rsidRPr="00B56A55">
        <w:rPr>
          <w:rStyle w:val="Emphasis"/>
        </w:rPr>
        <w:t>facilitate</w:t>
      </w:r>
      <w:r w:rsidRPr="00F3084D">
        <w:rPr>
          <w:rStyle w:val="Emphasis"/>
        </w:rPr>
        <w:t xml:space="preserve"> </w:t>
      </w:r>
      <w:r w:rsidRPr="00B92B5B">
        <w:rPr>
          <w:rStyle w:val="Emphasis"/>
        </w:rPr>
        <w:t>the tyranny of the contemporary</w:t>
      </w:r>
      <w:r w:rsidRPr="00F3084D">
        <w:rPr>
          <w:sz w:val="16"/>
        </w:rPr>
        <w:t xml:space="preserve"> (and the perfect moral storm, more generally).</w:t>
      </w:r>
    </w:p>
    <w:p w14:paraId="6A8D8444" w14:textId="77777777" w:rsidR="003B72DB" w:rsidRDefault="003B72DB" w:rsidP="003B72DB">
      <w:pPr>
        <w:rPr>
          <w:rStyle w:val="Emphasis"/>
        </w:rPr>
      </w:pPr>
      <w:r w:rsidRPr="00F3084D">
        <w:rPr>
          <w:sz w:val="16"/>
        </w:rPr>
        <w:t xml:space="preserve">Thus, for example, </w:t>
      </w:r>
      <w:r w:rsidRPr="00F3084D">
        <w:rPr>
          <w:rStyle w:val="StyleUnderline"/>
        </w:rPr>
        <w:t xml:space="preserve">attempts should be made to </w:t>
      </w:r>
      <w:r w:rsidRPr="00B92B5B">
        <w:rPr>
          <w:rStyle w:val="StyleUnderline"/>
        </w:rPr>
        <w:t>insulate</w:t>
      </w:r>
      <w:r w:rsidRPr="00F3084D">
        <w:rPr>
          <w:rStyle w:val="StyleUnderline"/>
        </w:rPr>
        <w:t xml:space="preserve"> the global constitutional </w:t>
      </w:r>
      <w:r w:rsidRPr="00B92B5B">
        <w:rPr>
          <w:rStyle w:val="StyleUnderline"/>
        </w:rPr>
        <w:t>convention from</w:t>
      </w:r>
      <w:r w:rsidRPr="00F3084D">
        <w:rPr>
          <w:sz w:val="16"/>
        </w:rPr>
        <w:t xml:space="preserve"> too much </w:t>
      </w:r>
      <w:r w:rsidRPr="00B92B5B">
        <w:rPr>
          <w:rStyle w:val="StyleUnderline"/>
        </w:rPr>
        <w:t>influence from</w:t>
      </w:r>
      <w:r w:rsidRPr="00B92B5B">
        <w:rPr>
          <w:rStyle w:val="Emphasis"/>
        </w:rPr>
        <w:t xml:space="preserve"> </w:t>
      </w:r>
      <w:r w:rsidRPr="00916199">
        <w:rPr>
          <w:rStyle w:val="Emphasis"/>
          <w:highlight w:val="cyan"/>
        </w:rPr>
        <w:t>short-term</w:t>
      </w:r>
      <w:r w:rsidRPr="00F3084D">
        <w:rPr>
          <w:sz w:val="16"/>
        </w:rPr>
        <w:t xml:space="preserve"> and narrowly economic </w:t>
      </w:r>
      <w:r w:rsidRPr="00916199">
        <w:rPr>
          <w:rStyle w:val="Emphasis"/>
          <w:highlight w:val="cyan"/>
        </w:rPr>
        <w:t>forces</w:t>
      </w:r>
      <w:r w:rsidRPr="00F3084D">
        <w:rPr>
          <w:rStyle w:val="Emphasis"/>
        </w:rPr>
        <w:t>.</w:t>
      </w:r>
    </w:p>
    <w:p w14:paraId="52181086" w14:textId="77777777" w:rsidR="003B72DB" w:rsidRPr="0038527D" w:rsidRDefault="003B72DB" w:rsidP="003B72DB">
      <w:pPr>
        <w:rPr>
          <w:sz w:val="16"/>
        </w:rPr>
      </w:pPr>
      <w:r w:rsidRPr="0038527D">
        <w:rPr>
          <w:rStyle w:val="StyleUnderline"/>
        </w:rPr>
        <w:lastRenderedPageBreak/>
        <w:t xml:space="preserve">The </w:t>
      </w:r>
      <w:r w:rsidRPr="00B92B5B">
        <w:rPr>
          <w:rStyle w:val="StyleUnderline"/>
        </w:rPr>
        <w:t xml:space="preserve">second guideline </w:t>
      </w:r>
      <w:r w:rsidRPr="0038527D">
        <w:rPr>
          <w:rStyle w:val="StyleUnderline"/>
        </w:rPr>
        <w:t xml:space="preserve">concerns </w:t>
      </w:r>
      <w:proofErr w:type="gramStart"/>
      <w:r w:rsidRPr="0038527D">
        <w:rPr>
          <w:rStyle w:val="Emphasis"/>
        </w:rPr>
        <w:t>limits</w:t>
      </w:r>
      <w:proofErr w:type="gramEnd"/>
      <w:r w:rsidRPr="0038527D">
        <w:rPr>
          <w:rStyle w:val="StyleUnderline"/>
        </w:rPr>
        <w:t xml:space="preserve"> to</w:t>
      </w:r>
      <w:r w:rsidRPr="0038527D">
        <w:rPr>
          <w:sz w:val="16"/>
        </w:rPr>
        <w:t xml:space="preserve"> that </w:t>
      </w:r>
      <w:r w:rsidRPr="0038527D">
        <w:rPr>
          <w:rStyle w:val="StyleUnderline"/>
        </w:rPr>
        <w:t>independence</w:t>
      </w:r>
      <w:r w:rsidRPr="0038527D">
        <w:rPr>
          <w:sz w:val="16"/>
        </w:rPr>
        <w:t>:</w:t>
      </w:r>
    </w:p>
    <w:p w14:paraId="003ECD22" w14:textId="77777777" w:rsidR="003B72DB" w:rsidRPr="0038527D" w:rsidRDefault="003B72DB" w:rsidP="003B72DB">
      <w:pPr>
        <w:ind w:firstLine="720"/>
        <w:rPr>
          <w:sz w:val="16"/>
        </w:rPr>
      </w:pPr>
      <w:r w:rsidRPr="0038527D">
        <w:rPr>
          <w:sz w:val="16"/>
        </w:rPr>
        <w:t xml:space="preserve">(2) </w:t>
      </w:r>
      <w:r w:rsidRPr="0038527D">
        <w:rPr>
          <w:rStyle w:val="Emphasis"/>
        </w:rPr>
        <w:t xml:space="preserve">Mutual </w:t>
      </w:r>
      <w:r w:rsidRPr="00B92B5B">
        <w:rPr>
          <w:rStyle w:val="Emphasis"/>
        </w:rPr>
        <w:t>Accountability</w:t>
      </w:r>
      <w:r w:rsidRPr="0038527D">
        <w:rPr>
          <w:rStyle w:val="StyleUnderline"/>
        </w:rPr>
        <w:t>:</w:t>
      </w:r>
      <w:r w:rsidRPr="0038527D">
        <w:rPr>
          <w:sz w:val="16"/>
        </w:rPr>
        <w:t xml:space="preserve"> Any global constitutional convention should be to some extent accountable to other </w:t>
      </w:r>
      <w:r w:rsidRPr="00916199">
        <w:rPr>
          <w:rStyle w:val="StyleUnderline"/>
          <w:highlight w:val="cyan"/>
        </w:rPr>
        <w:t>major institutions</w:t>
      </w:r>
      <w:r w:rsidRPr="0038527D">
        <w:rPr>
          <w:sz w:val="16"/>
        </w:rPr>
        <w:t xml:space="preserve">, and they </w:t>
      </w:r>
      <w:r w:rsidRPr="00916199">
        <w:rPr>
          <w:rStyle w:val="Emphasis"/>
          <w:highlight w:val="cyan"/>
        </w:rPr>
        <w:t>should be accountable to it</w:t>
      </w:r>
      <w:r w:rsidRPr="0038527D">
        <w:rPr>
          <w:rStyle w:val="Emphasis"/>
        </w:rPr>
        <w:t>.</w:t>
      </w:r>
    </w:p>
    <w:p w14:paraId="04504CC6" w14:textId="77777777" w:rsidR="003B72DB" w:rsidRPr="0038527D" w:rsidRDefault="003B72DB" w:rsidP="003B72DB">
      <w:pPr>
        <w:rPr>
          <w:sz w:val="16"/>
        </w:rPr>
      </w:pPr>
      <w:r w:rsidRPr="0038527D">
        <w:rPr>
          <w:sz w:val="16"/>
        </w:rPr>
        <w:t xml:space="preserve">Thus, for example, though the global constitutional convention should not be able to decide unilaterally that national institutions should be radically supplanted, nevertheless such </w:t>
      </w:r>
      <w:r w:rsidRPr="0038527D">
        <w:rPr>
          <w:rStyle w:val="StyleUnderline"/>
        </w:rPr>
        <w:t>institutions</w:t>
      </w:r>
      <w:r w:rsidRPr="0038527D">
        <w:rPr>
          <w:rStyle w:val="Emphasis"/>
        </w:rPr>
        <w:t xml:space="preserve"> </w:t>
      </w:r>
      <w:r w:rsidRPr="00163F84">
        <w:rPr>
          <w:rStyle w:val="Emphasis"/>
        </w:rPr>
        <w:t xml:space="preserve">should </w:t>
      </w:r>
      <w:r w:rsidRPr="00916199">
        <w:rPr>
          <w:rStyle w:val="Emphasis"/>
          <w:highlight w:val="cyan"/>
        </w:rPr>
        <w:t>no</w:t>
      </w:r>
      <w:r w:rsidRPr="00163F84">
        <w:rPr>
          <w:rStyle w:val="Emphasis"/>
        </w:rPr>
        <w:t xml:space="preserve">t have a </w:t>
      </w:r>
      <w:r w:rsidRPr="00916199">
        <w:rPr>
          <w:rStyle w:val="Emphasis"/>
          <w:highlight w:val="cyan"/>
        </w:rPr>
        <w:t>simple veto</w:t>
      </w:r>
      <w:r w:rsidRPr="0038527D">
        <w:rPr>
          <w:rStyle w:val="StyleUnderline"/>
        </w:rPr>
        <w:t xml:space="preserve"> on</w:t>
      </w:r>
      <w:r w:rsidRPr="0038527D">
        <w:rPr>
          <w:sz w:val="16"/>
        </w:rPr>
        <w:t xml:space="preserve"> the </w:t>
      </w:r>
      <w:r w:rsidRPr="0038527D">
        <w:rPr>
          <w:rStyle w:val="StyleUnderline"/>
        </w:rPr>
        <w:t>recommendations of the convention</w:t>
      </w:r>
      <w:r w:rsidRPr="0038527D">
        <w:rPr>
          <w:sz w:val="16"/>
        </w:rPr>
        <w:t>, including those that would result in sharp limits to their powers.</w:t>
      </w:r>
    </w:p>
    <w:p w14:paraId="179DFCFC" w14:textId="77777777" w:rsidR="003B72DB" w:rsidRPr="0038527D" w:rsidRDefault="003B72DB" w:rsidP="003B72DB">
      <w:pPr>
        <w:rPr>
          <w:rStyle w:val="StyleUnderline"/>
        </w:rPr>
      </w:pPr>
      <w:r w:rsidRPr="0038527D">
        <w:rPr>
          <w:rStyle w:val="StyleUnderline"/>
        </w:rPr>
        <w:t xml:space="preserve">A third guideline concerns </w:t>
      </w:r>
      <w:r w:rsidRPr="0038527D">
        <w:rPr>
          <w:rStyle w:val="Emphasis"/>
        </w:rPr>
        <w:t>adequacy</w:t>
      </w:r>
      <w:r w:rsidRPr="0038527D">
        <w:rPr>
          <w:rStyle w:val="StyleUnderline"/>
        </w:rPr>
        <w:t>:</w:t>
      </w:r>
    </w:p>
    <w:p w14:paraId="22FF021D" w14:textId="77777777" w:rsidR="003B72DB" w:rsidRPr="0038527D" w:rsidRDefault="003B72DB" w:rsidP="003B72DB">
      <w:pPr>
        <w:ind w:firstLine="720"/>
        <w:rPr>
          <w:sz w:val="16"/>
        </w:rPr>
      </w:pPr>
      <w:r w:rsidRPr="0038527D">
        <w:rPr>
          <w:sz w:val="16"/>
        </w:rPr>
        <w:t xml:space="preserve">(3) </w:t>
      </w:r>
      <w:r w:rsidRPr="0038527D">
        <w:rPr>
          <w:rStyle w:val="Emphasis"/>
        </w:rPr>
        <w:t xml:space="preserve">Functional </w:t>
      </w:r>
      <w:r w:rsidRPr="00B92B5B">
        <w:rPr>
          <w:rStyle w:val="Emphasis"/>
        </w:rPr>
        <w:t>Adequacy</w:t>
      </w:r>
      <w:r w:rsidRPr="0038527D">
        <w:rPr>
          <w:rStyle w:val="StyleUnderline"/>
        </w:rPr>
        <w:t xml:space="preserve">: The </w:t>
      </w:r>
      <w:r w:rsidRPr="00B92B5B">
        <w:rPr>
          <w:rStyle w:val="StyleUnderline"/>
        </w:rPr>
        <w:t>global</w:t>
      </w:r>
      <w:r w:rsidRPr="0038527D">
        <w:rPr>
          <w:rStyle w:val="StyleUnderline"/>
        </w:rPr>
        <w:t xml:space="preserve"> constitutional </w:t>
      </w:r>
      <w:r w:rsidRPr="00B92B5B">
        <w:rPr>
          <w:rStyle w:val="StyleUnderline"/>
        </w:rPr>
        <w:t>convention should</w:t>
      </w:r>
      <w:r w:rsidRPr="0038527D">
        <w:rPr>
          <w:rStyle w:val="StyleUnderline"/>
        </w:rPr>
        <w:t xml:space="preserve"> be constructed in</w:t>
      </w:r>
      <w:r w:rsidRPr="0038527D">
        <w:rPr>
          <w:sz w:val="16"/>
        </w:rPr>
        <w:t xml:space="preserve"> such </w:t>
      </w:r>
      <w:r w:rsidRPr="0038527D">
        <w:rPr>
          <w:rStyle w:val="StyleUnderline"/>
        </w:rPr>
        <w:t xml:space="preserve">a way that it is highly likely to </w:t>
      </w:r>
      <w:r w:rsidRPr="00B92B5B">
        <w:rPr>
          <w:rStyle w:val="StyleUnderline"/>
        </w:rPr>
        <w:t>produce recommendations</w:t>
      </w:r>
      <w:r w:rsidRPr="0038527D">
        <w:rPr>
          <w:rStyle w:val="StyleUnderline"/>
        </w:rPr>
        <w:t xml:space="preserve"> </w:t>
      </w:r>
      <w:r w:rsidRPr="0038527D">
        <w:rPr>
          <w:sz w:val="16"/>
        </w:rPr>
        <w:t xml:space="preserve">that are </w:t>
      </w:r>
      <w:r w:rsidRPr="0038527D">
        <w:rPr>
          <w:rStyle w:val="StyleUnderline"/>
        </w:rPr>
        <w:t xml:space="preserve">functionally </w:t>
      </w:r>
      <w:r w:rsidRPr="00B92B5B">
        <w:rPr>
          <w:rStyle w:val="StyleUnderline"/>
        </w:rPr>
        <w:t>adequate to the task</w:t>
      </w:r>
      <w:r w:rsidRPr="0038527D">
        <w:rPr>
          <w:rStyle w:val="StyleUnderline"/>
        </w:rPr>
        <w:t>.</w:t>
      </w:r>
    </w:p>
    <w:p w14:paraId="2C00C66D" w14:textId="77777777" w:rsidR="003B72DB" w:rsidRPr="00BB50DC" w:rsidRDefault="003B72DB" w:rsidP="003B72DB">
      <w:pPr>
        <w:rPr>
          <w:rStyle w:val="StyleUnderline"/>
          <w:sz w:val="16"/>
        </w:rPr>
      </w:pPr>
      <w:r w:rsidRPr="0038527D">
        <w:rPr>
          <w:sz w:val="16"/>
        </w:rPr>
        <w:t xml:space="preserve">Thus, for example, the </w:t>
      </w:r>
      <w:r w:rsidRPr="00916199">
        <w:rPr>
          <w:rStyle w:val="StyleUnderline"/>
          <w:highlight w:val="cyan"/>
        </w:rPr>
        <w:t>tasks</w:t>
      </w:r>
      <w:r w:rsidRPr="0038527D">
        <w:rPr>
          <w:sz w:val="16"/>
        </w:rPr>
        <w:t xml:space="preserve"> of the global constitutional convention </w:t>
      </w:r>
      <w:r w:rsidRPr="00916199">
        <w:rPr>
          <w:rStyle w:val="StyleUnderline"/>
          <w:highlight w:val="cyan"/>
        </w:rPr>
        <w:t xml:space="preserve">should not be assigned to </w:t>
      </w:r>
      <w:r w:rsidRPr="00916199">
        <w:rPr>
          <w:rStyle w:val="Emphasis"/>
          <w:highlight w:val="cyan"/>
          <w:bdr w:val="single" w:sz="4" w:space="0" w:color="auto"/>
        </w:rPr>
        <w:t>any</w:t>
      </w:r>
      <w:r w:rsidRPr="0038527D">
        <w:rPr>
          <w:rStyle w:val="Emphasis"/>
          <w:bdr w:val="single" w:sz="4" w:space="0" w:color="auto"/>
        </w:rPr>
        <w:t xml:space="preserve"> currently </w:t>
      </w:r>
      <w:r w:rsidRPr="00916199">
        <w:rPr>
          <w:rStyle w:val="Emphasis"/>
          <w:highlight w:val="cyan"/>
          <w:bdr w:val="single" w:sz="4" w:space="0" w:color="auto"/>
        </w:rPr>
        <w:t>existing body</w:t>
      </w:r>
      <w:r w:rsidRPr="0038527D">
        <w:rPr>
          <w:sz w:val="16"/>
        </w:rPr>
        <w:t xml:space="preserve"> whose design and authority is clearly unsuitable. In my view, this guideline rules out proposals such as the Royal Society’s suggestion that governance of geoengineering should be taken up by the United Nations’ Commission on Sustainable Development,20 or the Secretary-General’s recommendation of a new United Nations’ High Commissioner for Future Generations.21 Though </w:t>
      </w:r>
      <w:r w:rsidRPr="0038527D">
        <w:rPr>
          <w:rStyle w:val="StyleUnderline"/>
        </w:rPr>
        <w:t xml:space="preserve">such </w:t>
      </w:r>
      <w:r w:rsidRPr="00B92B5B">
        <w:rPr>
          <w:rStyle w:val="StyleUnderline"/>
        </w:rPr>
        <w:t>proposals</w:t>
      </w:r>
      <w:r w:rsidRPr="0038527D">
        <w:rPr>
          <w:sz w:val="16"/>
        </w:rPr>
        <w:t xml:space="preserve"> may have merit for some purposes (for example, </w:t>
      </w:r>
      <w:r w:rsidRPr="0038527D">
        <w:rPr>
          <w:rStyle w:val="StyleUnderline"/>
        </w:rPr>
        <w:t>as pragmatic</w:t>
      </w:r>
      <w:r w:rsidRPr="0038527D">
        <w:rPr>
          <w:sz w:val="16"/>
        </w:rPr>
        <w:t xml:space="preserve">, incremental </w:t>
      </w:r>
      <w:r w:rsidRPr="0038527D">
        <w:rPr>
          <w:rStyle w:val="StyleUnderline"/>
        </w:rPr>
        <w:t>suggestions to highlight the importance of intergenerational issues</w:t>
      </w:r>
      <w:r w:rsidRPr="0038527D">
        <w:rPr>
          <w:sz w:val="16"/>
        </w:rPr>
        <w:t xml:space="preserve">), they </w:t>
      </w:r>
      <w:r w:rsidRPr="00B92B5B">
        <w:rPr>
          <w:rStyle w:val="StyleUnderline"/>
        </w:rPr>
        <w:t xml:space="preserve">are </w:t>
      </w:r>
      <w:r w:rsidRPr="00B92B5B">
        <w:rPr>
          <w:rStyle w:val="Emphasis"/>
        </w:rPr>
        <w:t>too</w:t>
      </w:r>
      <w:r w:rsidRPr="00B92B5B">
        <w:rPr>
          <w:rStyle w:val="StyleUnderline"/>
        </w:rPr>
        <w:t xml:space="preserve"> </w:t>
      </w:r>
      <w:r w:rsidRPr="00B92B5B">
        <w:rPr>
          <w:rStyle w:val="Emphasis"/>
        </w:rPr>
        <w:t>modest</w:t>
      </w:r>
      <w:r w:rsidRPr="0038527D">
        <w:rPr>
          <w:sz w:val="16"/>
        </w:rPr>
        <w:t xml:space="preserve">, in my opinion, </w:t>
      </w:r>
      <w:r w:rsidRPr="00B92B5B">
        <w:rPr>
          <w:rStyle w:val="StyleUnderline"/>
        </w:rPr>
        <w:t xml:space="preserve">to </w:t>
      </w:r>
      <w:r w:rsidRPr="00B92B5B">
        <w:rPr>
          <w:rStyle w:val="Emphasis"/>
        </w:rPr>
        <w:t>reflect</w:t>
      </w:r>
      <w:r w:rsidRPr="0038527D">
        <w:rPr>
          <w:rStyle w:val="StyleUnderline"/>
        </w:rPr>
        <w:t xml:space="preserve"> the </w:t>
      </w:r>
      <w:r w:rsidRPr="00B92B5B">
        <w:rPr>
          <w:rStyle w:val="Emphasis"/>
        </w:rPr>
        <w:t>gravity</w:t>
      </w:r>
      <w:r w:rsidRPr="00B92B5B">
        <w:rPr>
          <w:rStyle w:val="StyleUnderline"/>
        </w:rPr>
        <w:t xml:space="preserve"> </w:t>
      </w:r>
      <w:r w:rsidRPr="00B92B5B">
        <w:rPr>
          <w:rStyle w:val="Emphasis"/>
        </w:rPr>
        <w:t>of</w:t>
      </w:r>
      <w:r w:rsidRPr="0038527D">
        <w:rPr>
          <w:sz w:val="16"/>
        </w:rPr>
        <w:t xml:space="preserve"> the </w:t>
      </w:r>
      <w:r w:rsidRPr="00B92B5B">
        <w:rPr>
          <w:rStyle w:val="Emphasis"/>
        </w:rPr>
        <w:t>threats</w:t>
      </w:r>
      <w:r w:rsidRPr="0038527D">
        <w:rPr>
          <w:sz w:val="16"/>
        </w:rPr>
        <w:t xml:space="preserve"> posed by climate change in particular, </w:t>
      </w:r>
      <w:r w:rsidRPr="0038527D">
        <w:rPr>
          <w:rStyle w:val="StyleUnderline"/>
        </w:rPr>
        <w:t>and the perfect moral storm</w:t>
      </w:r>
      <w:r w:rsidRPr="0038527D">
        <w:rPr>
          <w:sz w:val="16"/>
        </w:rPr>
        <w:t xml:space="preserve"> more generally.</w:t>
      </w:r>
    </w:p>
    <w:p w14:paraId="34C9020D" w14:textId="77777777" w:rsidR="003B72DB" w:rsidRPr="007E6AA4" w:rsidRDefault="003B72DB" w:rsidP="003B72DB">
      <w:pPr>
        <w:rPr>
          <w:sz w:val="16"/>
          <w:szCs w:val="16"/>
        </w:rPr>
      </w:pPr>
      <w:r w:rsidRPr="007E6AA4">
        <w:rPr>
          <w:sz w:val="16"/>
          <w:szCs w:val="16"/>
        </w:rPr>
        <w:t>Aims</w:t>
      </w:r>
    </w:p>
    <w:p w14:paraId="1E6082A1" w14:textId="77777777" w:rsidR="003B72DB" w:rsidRPr="003E78F8" w:rsidRDefault="003B72DB" w:rsidP="003B72DB">
      <w:pPr>
        <w:rPr>
          <w:sz w:val="16"/>
        </w:rPr>
      </w:pPr>
      <w:r w:rsidRPr="003E78F8">
        <w:rPr>
          <w:sz w:val="16"/>
        </w:rPr>
        <w:t xml:space="preserve">A second set of guidelines concerns the aims of the global constitutional convention. Here, </w:t>
      </w:r>
      <w:r w:rsidRPr="00C646FD">
        <w:rPr>
          <w:rStyle w:val="StyleUnderline"/>
        </w:rPr>
        <w:t>the perfect moral storm analysis would suggest</w:t>
      </w:r>
      <w:r w:rsidRPr="003E78F8">
        <w:rPr>
          <w:sz w:val="16"/>
        </w:rPr>
        <w:t>:</w:t>
      </w:r>
    </w:p>
    <w:p w14:paraId="77802AC5" w14:textId="77777777" w:rsidR="003B72DB" w:rsidRPr="00C646FD" w:rsidRDefault="003B72DB" w:rsidP="003B72DB">
      <w:pPr>
        <w:ind w:left="720"/>
        <w:rPr>
          <w:rStyle w:val="StyleUnderline"/>
        </w:rPr>
      </w:pPr>
      <w:r w:rsidRPr="00C646FD">
        <w:rPr>
          <w:sz w:val="16"/>
        </w:rPr>
        <w:t xml:space="preserve">(4) </w:t>
      </w:r>
      <w:r w:rsidRPr="00B92B5B">
        <w:rPr>
          <w:rStyle w:val="Emphasis"/>
        </w:rPr>
        <w:t>Comprehensiveness</w:t>
      </w:r>
      <w:r w:rsidRPr="00C646FD">
        <w:rPr>
          <w:rStyle w:val="StyleUnderline"/>
        </w:rPr>
        <w:t xml:space="preserve">: The </w:t>
      </w:r>
      <w:r w:rsidRPr="00916199">
        <w:rPr>
          <w:rStyle w:val="StyleUnderline"/>
          <w:highlight w:val="cyan"/>
        </w:rPr>
        <w:t>convention should</w:t>
      </w:r>
      <w:r w:rsidRPr="00C646FD">
        <w:rPr>
          <w:rStyle w:val="StyleUnderline"/>
        </w:rPr>
        <w:t xml:space="preserve"> be under a mandate to </w:t>
      </w:r>
      <w:r w:rsidRPr="00916199">
        <w:rPr>
          <w:rStyle w:val="StyleUnderline"/>
          <w:highlight w:val="cyan"/>
        </w:rPr>
        <w:t>consider a</w:t>
      </w:r>
      <w:r w:rsidRPr="00C646FD">
        <w:rPr>
          <w:rStyle w:val="StyleUnderline"/>
        </w:rPr>
        <w:t xml:space="preserve"> </w:t>
      </w:r>
      <w:r w:rsidRPr="00C646FD">
        <w:rPr>
          <w:rStyle w:val="Emphasis"/>
        </w:rPr>
        <w:t>very</w:t>
      </w:r>
      <w:r w:rsidRPr="00C646FD">
        <w:rPr>
          <w:rStyle w:val="StyleUnderline"/>
        </w:rPr>
        <w:t xml:space="preserve"> </w:t>
      </w:r>
      <w:r w:rsidRPr="00916199">
        <w:rPr>
          <w:rStyle w:val="Emphasis"/>
          <w:highlight w:val="cyan"/>
        </w:rPr>
        <w:t>broad</w:t>
      </w:r>
      <w:r w:rsidRPr="00916199">
        <w:rPr>
          <w:rStyle w:val="StyleUnderline"/>
          <w:highlight w:val="cyan"/>
        </w:rPr>
        <w:t xml:space="preserve"> </w:t>
      </w:r>
      <w:r w:rsidRPr="00916199">
        <w:rPr>
          <w:rStyle w:val="Emphasis"/>
          <w:highlight w:val="cyan"/>
        </w:rPr>
        <w:t>range</w:t>
      </w:r>
      <w:r w:rsidRPr="00916199">
        <w:rPr>
          <w:rStyle w:val="StyleUnderline"/>
          <w:highlight w:val="cyan"/>
        </w:rPr>
        <w:t xml:space="preserve"> of</w:t>
      </w:r>
      <w:r w:rsidRPr="00C646FD">
        <w:rPr>
          <w:rStyle w:val="StyleUnderline"/>
        </w:rPr>
        <w:t xml:space="preserve"> </w:t>
      </w:r>
      <w:r w:rsidRPr="00C646FD">
        <w:rPr>
          <w:rStyle w:val="Emphasis"/>
        </w:rPr>
        <w:t>global</w:t>
      </w:r>
      <w:r w:rsidRPr="00C646FD">
        <w:rPr>
          <w:rStyle w:val="StyleUnderline"/>
        </w:rPr>
        <w:t xml:space="preserve">, </w:t>
      </w:r>
      <w:r w:rsidRPr="00C646FD">
        <w:rPr>
          <w:rStyle w:val="Emphasis"/>
        </w:rPr>
        <w:t>intergenerational</w:t>
      </w:r>
      <w:r w:rsidRPr="00C646FD">
        <w:rPr>
          <w:rStyle w:val="StyleUnderline"/>
        </w:rPr>
        <w:t xml:space="preserve"> </w:t>
      </w:r>
      <w:r w:rsidRPr="00916199">
        <w:rPr>
          <w:rStyle w:val="Emphasis"/>
          <w:highlight w:val="cyan"/>
        </w:rPr>
        <w:t>issues</w:t>
      </w:r>
      <w:r w:rsidRPr="003E78F8">
        <w:rPr>
          <w:rStyle w:val="StyleUnderline"/>
        </w:rPr>
        <w:t>, to focus on</w:t>
      </w:r>
      <w:r w:rsidRPr="00C646FD">
        <w:rPr>
          <w:sz w:val="16"/>
        </w:rPr>
        <w:t xml:space="preserve"> such issues </w:t>
      </w:r>
      <w:r w:rsidRPr="00C646FD">
        <w:rPr>
          <w:rStyle w:val="StyleUnderline"/>
        </w:rPr>
        <w:t xml:space="preserve">at a </w:t>
      </w:r>
      <w:r w:rsidRPr="00C646FD">
        <w:rPr>
          <w:rStyle w:val="Emphasis"/>
        </w:rPr>
        <w:t>foundational</w:t>
      </w:r>
      <w:r w:rsidRPr="00C646FD">
        <w:rPr>
          <w:rStyle w:val="StyleUnderline"/>
        </w:rPr>
        <w:t xml:space="preserve"> </w:t>
      </w:r>
      <w:r w:rsidRPr="00C646FD">
        <w:rPr>
          <w:rStyle w:val="Emphasis"/>
        </w:rPr>
        <w:t>level</w:t>
      </w:r>
      <w:r w:rsidRPr="00C646FD">
        <w:rPr>
          <w:rStyle w:val="StyleUnderline"/>
        </w:rPr>
        <w:t>, and to recommend institutional reform accordingly.</w:t>
      </w:r>
    </w:p>
    <w:p w14:paraId="0AF5CCAE" w14:textId="77777777" w:rsidR="003B72DB" w:rsidRPr="003E78F8" w:rsidRDefault="003B72DB" w:rsidP="003B72DB">
      <w:pPr>
        <w:ind w:left="720"/>
        <w:rPr>
          <w:rStyle w:val="StyleUnderline"/>
        </w:rPr>
      </w:pPr>
      <w:r w:rsidRPr="003E78F8">
        <w:rPr>
          <w:sz w:val="16"/>
        </w:rPr>
        <w:t xml:space="preserve">(5) </w:t>
      </w:r>
      <w:r w:rsidRPr="00B92B5B">
        <w:rPr>
          <w:rStyle w:val="Emphasis"/>
        </w:rPr>
        <w:t>Standing Authority</w:t>
      </w:r>
      <w:r w:rsidRPr="003E78F8">
        <w:rPr>
          <w:sz w:val="16"/>
        </w:rPr>
        <w:t xml:space="preserve">: Though </w:t>
      </w:r>
      <w:r w:rsidRPr="003E78F8">
        <w:rPr>
          <w:rStyle w:val="StyleUnderline"/>
        </w:rPr>
        <w:t xml:space="preserve">the </w:t>
      </w:r>
      <w:r w:rsidRPr="00B92B5B">
        <w:rPr>
          <w:rStyle w:val="StyleUnderline"/>
        </w:rPr>
        <w:t>convention</w:t>
      </w:r>
      <w:r w:rsidRPr="003E78F8">
        <w:rPr>
          <w:sz w:val="16"/>
        </w:rPr>
        <w:t xml:space="preserve"> may recommend the establishment of some temporary and issue-specific bodies, its focus </w:t>
      </w:r>
      <w:r w:rsidRPr="00B92B5B">
        <w:rPr>
          <w:rStyle w:val="StyleUnderline"/>
        </w:rPr>
        <w:t>should</w:t>
      </w:r>
      <w:r w:rsidRPr="003E78F8">
        <w:rPr>
          <w:sz w:val="16"/>
        </w:rPr>
        <w:t xml:space="preserve"> be on the </w:t>
      </w:r>
      <w:r w:rsidRPr="00B92B5B">
        <w:rPr>
          <w:rStyle w:val="Emphasis"/>
        </w:rPr>
        <w:t>establish</w:t>
      </w:r>
      <w:r w:rsidRPr="00B92B5B">
        <w:rPr>
          <w:sz w:val="16"/>
        </w:rPr>
        <w:t>ment</w:t>
      </w:r>
      <w:r w:rsidRPr="003E78F8">
        <w:rPr>
          <w:sz w:val="16"/>
        </w:rPr>
        <w:t xml:space="preserve"> of </w:t>
      </w:r>
      <w:r w:rsidRPr="00B92B5B">
        <w:rPr>
          <w:rStyle w:val="Emphasis"/>
        </w:rPr>
        <w:t>institutions</w:t>
      </w:r>
      <w:r w:rsidRPr="003E78F8">
        <w:rPr>
          <w:rStyle w:val="StyleUnderline"/>
        </w:rPr>
        <w:t xml:space="preserve"> with standing authority over the long term.</w:t>
      </w:r>
    </w:p>
    <w:p w14:paraId="12B9E9E2" w14:textId="77777777" w:rsidR="003B72DB" w:rsidRDefault="003B72DB" w:rsidP="003B72DB">
      <w:pPr>
        <w:rPr>
          <w:rStyle w:val="StyleUnderline"/>
        </w:rPr>
      </w:pPr>
      <w:r w:rsidRPr="003E78F8">
        <w:rPr>
          <w:rStyle w:val="StyleUnderline"/>
        </w:rPr>
        <w:t xml:space="preserve">These </w:t>
      </w:r>
      <w:r w:rsidRPr="00916199">
        <w:rPr>
          <w:rStyle w:val="StyleUnderline"/>
          <w:highlight w:val="cyan"/>
        </w:rPr>
        <w:t>guidelines</w:t>
      </w:r>
      <w:r w:rsidRPr="003E78F8">
        <w:rPr>
          <w:sz w:val="16"/>
        </w:rPr>
        <w:t xml:space="preserve"> are significant in that they </w:t>
      </w:r>
      <w:r w:rsidRPr="00916199">
        <w:rPr>
          <w:rStyle w:val="Emphasis"/>
          <w:highlight w:val="cyan"/>
        </w:rPr>
        <w:t>stand</w:t>
      </w:r>
      <w:r w:rsidRPr="00916199">
        <w:rPr>
          <w:rStyle w:val="StyleUnderline"/>
          <w:highlight w:val="cyan"/>
        </w:rPr>
        <w:t xml:space="preserve"> </w:t>
      </w:r>
      <w:r w:rsidRPr="00916199">
        <w:rPr>
          <w:rStyle w:val="Emphasis"/>
          <w:highlight w:val="cyan"/>
        </w:rPr>
        <w:t>against</w:t>
      </w:r>
      <w:r w:rsidRPr="00916199">
        <w:rPr>
          <w:rStyle w:val="StyleUnderline"/>
          <w:highlight w:val="cyan"/>
        </w:rPr>
        <w:t xml:space="preserve"> </w:t>
      </w:r>
      <w:r w:rsidRPr="00916199">
        <w:rPr>
          <w:rStyle w:val="Emphasis"/>
          <w:highlight w:val="cyan"/>
        </w:rPr>
        <w:t>existing</w:t>
      </w:r>
      <w:r w:rsidRPr="003E78F8">
        <w:rPr>
          <w:rStyle w:val="Emphasis"/>
        </w:rPr>
        <w:t xml:space="preserve"> issue-specific </w:t>
      </w:r>
      <w:r w:rsidRPr="00916199">
        <w:rPr>
          <w:rStyle w:val="Emphasis"/>
          <w:highlight w:val="cyan"/>
        </w:rPr>
        <w:t>approaches</w:t>
      </w:r>
      <w:r w:rsidRPr="003E78F8">
        <w:rPr>
          <w:rStyle w:val="StyleUnderline"/>
        </w:rPr>
        <w:t xml:space="preserve"> to global</w:t>
      </w:r>
      <w:r w:rsidRPr="003E78F8">
        <w:rPr>
          <w:sz w:val="16"/>
        </w:rPr>
        <w:t xml:space="preserve"> and </w:t>
      </w:r>
      <w:r w:rsidRPr="003E78F8">
        <w:rPr>
          <w:rStyle w:val="StyleUnderline"/>
        </w:rPr>
        <w:t xml:space="preserve">intergenerational </w:t>
      </w:r>
      <w:proofErr w:type="gramStart"/>
      <w:r w:rsidRPr="003E78F8">
        <w:rPr>
          <w:rStyle w:val="StyleUnderline"/>
        </w:rPr>
        <w:t>problems</w:t>
      </w:r>
      <w:r w:rsidRPr="003E78F8">
        <w:rPr>
          <w:sz w:val="16"/>
        </w:rPr>
        <w:t xml:space="preserve">, </w:t>
      </w:r>
      <w:r w:rsidRPr="00916199">
        <w:rPr>
          <w:rStyle w:val="StyleUnderline"/>
          <w:highlight w:val="cyan"/>
        </w:rPr>
        <w:t>and</w:t>
      </w:r>
      <w:proofErr w:type="gramEnd"/>
      <w:r w:rsidRPr="00916199">
        <w:rPr>
          <w:rStyle w:val="StyleUnderline"/>
          <w:highlight w:val="cyan"/>
        </w:rPr>
        <w:t xml:space="preserve"> encourage</w:t>
      </w:r>
      <w:r w:rsidRPr="008C5483">
        <w:rPr>
          <w:sz w:val="16"/>
          <w:szCs w:val="16"/>
        </w:rPr>
        <w:t xml:space="preserve"> not only </w:t>
      </w:r>
      <w:r w:rsidRPr="00916199">
        <w:rPr>
          <w:rStyle w:val="StyleUnderline"/>
          <w:highlight w:val="cyan"/>
        </w:rPr>
        <w:t xml:space="preserve">a </w:t>
      </w:r>
      <w:r w:rsidRPr="00916199">
        <w:rPr>
          <w:rStyle w:val="Emphasis"/>
          <w:highlight w:val="cyan"/>
        </w:rPr>
        <w:t>less ad hoc</w:t>
      </w:r>
      <w:r w:rsidRPr="008C5483">
        <w:rPr>
          <w:sz w:val="16"/>
          <w:szCs w:val="16"/>
        </w:rPr>
        <w:t xml:space="preserve"> but also a </w:t>
      </w:r>
      <w:r w:rsidRPr="00B92B5B">
        <w:rPr>
          <w:rStyle w:val="Emphasis"/>
        </w:rPr>
        <w:t>more</w:t>
      </w:r>
      <w:r w:rsidRPr="00B92B5B">
        <w:rPr>
          <w:rStyle w:val="StyleUnderline"/>
        </w:rPr>
        <w:t xml:space="preserve"> </w:t>
      </w:r>
      <w:r w:rsidRPr="00916199">
        <w:rPr>
          <w:rStyle w:val="Emphasis"/>
          <w:highlight w:val="cyan"/>
        </w:rPr>
        <w:t>proactive</w:t>
      </w:r>
      <w:r w:rsidRPr="00916199">
        <w:rPr>
          <w:rStyle w:val="StyleUnderline"/>
          <w:highlight w:val="cyan"/>
        </w:rPr>
        <w:t xml:space="preserve"> </w:t>
      </w:r>
      <w:r w:rsidRPr="00916199">
        <w:rPr>
          <w:rStyle w:val="Emphasis"/>
          <w:highlight w:val="cyan"/>
        </w:rPr>
        <w:t>approach</w:t>
      </w:r>
      <w:r w:rsidRPr="003E78F8">
        <w:rPr>
          <w:sz w:val="16"/>
        </w:rPr>
        <w:t xml:space="preserve">. In particular, the global constitutional convention might be expected to recommend institutions that would be charged with identifying, monitoring, and taking charge of intergenerational issues as such. For example, such </w:t>
      </w:r>
      <w:r w:rsidRPr="003E78F8">
        <w:rPr>
          <w:rStyle w:val="StyleUnderline"/>
        </w:rPr>
        <w:t xml:space="preserve">institutions should address </w:t>
      </w:r>
      <w:r w:rsidRPr="003E78F8">
        <w:rPr>
          <w:rStyle w:val="Emphasis"/>
        </w:rPr>
        <w:t>not</w:t>
      </w:r>
      <w:r w:rsidRPr="003E78F8">
        <w:rPr>
          <w:rStyle w:val="StyleUnderline"/>
        </w:rPr>
        <w:t xml:space="preserve"> </w:t>
      </w:r>
      <w:r w:rsidRPr="003E78F8">
        <w:rPr>
          <w:rStyle w:val="Emphasis"/>
        </w:rPr>
        <w:t>only</w:t>
      </w:r>
      <w:r w:rsidRPr="003E78F8">
        <w:rPr>
          <w:rStyle w:val="StyleUnderline"/>
        </w:rPr>
        <w:t xml:space="preserve"> </w:t>
      </w:r>
      <w:r w:rsidRPr="003E78F8">
        <w:rPr>
          <w:rStyle w:val="Emphasis"/>
        </w:rPr>
        <w:t>specific</w:t>
      </w:r>
      <w:r w:rsidRPr="003E78F8">
        <w:rPr>
          <w:rStyle w:val="StyleUnderline"/>
        </w:rPr>
        <w:t xml:space="preserve"> </w:t>
      </w:r>
      <w:r w:rsidRPr="003E78F8">
        <w:rPr>
          <w:rStyle w:val="Emphasis"/>
        </w:rPr>
        <w:t>policy</w:t>
      </w:r>
      <w:r w:rsidRPr="003E78F8">
        <w:rPr>
          <w:rStyle w:val="StyleUnderline"/>
        </w:rPr>
        <w:t xml:space="preserve"> </w:t>
      </w:r>
      <w:r w:rsidRPr="003E78F8">
        <w:rPr>
          <w:rStyle w:val="Emphasis"/>
        </w:rPr>
        <w:t>issues</w:t>
      </w:r>
      <w:r w:rsidRPr="003E78F8">
        <w:rPr>
          <w:sz w:val="16"/>
        </w:rPr>
        <w:t xml:space="preserve"> (such as climate change, large asteroid detection, and long-term nuclear waste) </w:t>
      </w:r>
      <w:r w:rsidRPr="003E78F8">
        <w:rPr>
          <w:rStyle w:val="StyleUnderline"/>
        </w:rPr>
        <w:t>but also</w:t>
      </w:r>
      <w:r w:rsidRPr="003E78F8">
        <w:rPr>
          <w:sz w:val="16"/>
        </w:rPr>
        <w:t xml:space="preserve"> the need to </w:t>
      </w:r>
      <w:r w:rsidRPr="003E78F8">
        <w:rPr>
          <w:rStyle w:val="Emphasis"/>
        </w:rPr>
        <w:t>identify similar threats</w:t>
      </w:r>
      <w:r w:rsidRPr="003E78F8">
        <w:rPr>
          <w:rStyle w:val="StyleUnderline"/>
        </w:rPr>
        <w:t xml:space="preserve"> before they arise.</w:t>
      </w:r>
    </w:p>
    <w:p w14:paraId="014E3F33" w14:textId="77777777" w:rsidR="003B72DB" w:rsidRDefault="003B72DB" w:rsidP="003B72DB">
      <w:pPr>
        <w:pStyle w:val="Heading4"/>
      </w:pPr>
      <w:r>
        <w:lastRenderedPageBreak/>
        <w:t xml:space="preserve">Proactive measures mitigate a </w:t>
      </w:r>
      <w:r w:rsidRPr="003D05DA">
        <w:rPr>
          <w:u w:val="single"/>
        </w:rPr>
        <w:t>laundry list</w:t>
      </w:r>
      <w:r>
        <w:t xml:space="preserve"> of emerging </w:t>
      </w:r>
      <w:r w:rsidRPr="00454510">
        <w:rPr>
          <w:u w:val="single"/>
        </w:rPr>
        <w:t>catastrophic risks</w:t>
      </w:r>
      <w:r>
        <w:t xml:space="preserve"> – </w:t>
      </w:r>
      <w:r w:rsidRPr="00F10096">
        <w:rPr>
          <w:u w:val="single"/>
        </w:rPr>
        <w:t>extinction</w:t>
      </w:r>
    </w:p>
    <w:p w14:paraId="31DB2E91" w14:textId="77777777" w:rsidR="003B72DB" w:rsidRPr="00BA2DCC" w:rsidRDefault="003B72DB" w:rsidP="003B72DB">
      <w:proofErr w:type="spellStart"/>
      <w:r>
        <w:rPr>
          <w:rStyle w:val="Style13ptBold"/>
        </w:rPr>
        <w:t>Beckstead</w:t>
      </w:r>
      <w:proofErr w:type="spellEnd"/>
      <w:r w:rsidRPr="00702E8D">
        <w:rPr>
          <w:rStyle w:val="Style13ptBold"/>
          <w:b w:val="0"/>
        </w:rPr>
        <w:t xml:space="preserve"> et al. </w:t>
      </w:r>
      <w:r w:rsidRPr="00702E8D">
        <w:rPr>
          <w:rStyle w:val="Style13ptBold"/>
        </w:rPr>
        <w:t>14</w:t>
      </w:r>
      <w:r>
        <w:t xml:space="preserve"> [</w:t>
      </w:r>
      <w:r w:rsidRPr="00702E8D">
        <w:t xml:space="preserve">Nick </w:t>
      </w:r>
      <w:proofErr w:type="spellStart"/>
      <w:r w:rsidRPr="00702E8D">
        <w:t>Beckstead</w:t>
      </w:r>
      <w:proofErr w:type="spellEnd"/>
      <w:r>
        <w:t xml:space="preserve">, </w:t>
      </w:r>
      <w:r w:rsidRPr="00702E8D">
        <w:t xml:space="preserve">Nick Bostrom, </w:t>
      </w:r>
      <w:proofErr w:type="spellStart"/>
      <w:r w:rsidRPr="00702E8D">
        <w:t>Niel</w:t>
      </w:r>
      <w:proofErr w:type="spellEnd"/>
      <w:r w:rsidRPr="00702E8D">
        <w:t xml:space="preserve"> Bowerman, Owen Cotton-Barratt</w:t>
      </w:r>
      <w:r>
        <w:t>,</w:t>
      </w:r>
      <w:r w:rsidRPr="00702E8D">
        <w:t xml:space="preserve"> William MacAskill, </w:t>
      </w:r>
      <w:proofErr w:type="spellStart"/>
      <w:r w:rsidRPr="00702E8D">
        <w:t>Seán</w:t>
      </w:r>
      <w:proofErr w:type="spellEnd"/>
      <w:r w:rsidRPr="00702E8D">
        <w:t xml:space="preserve"> Ó </w:t>
      </w:r>
      <w:proofErr w:type="spellStart"/>
      <w:r w:rsidRPr="00702E8D">
        <w:t>hÉigeartaigh</w:t>
      </w:r>
      <w:proofErr w:type="spellEnd"/>
      <w:r w:rsidRPr="00702E8D">
        <w:t>, Toby Ord,</w:t>
      </w:r>
      <w:r>
        <w:t xml:space="preserve"> * Future of Humanity Institute, University of Oxford, ** Director, Future of Humanity Institute, University of Oxford, ***</w:t>
      </w:r>
      <w:r w:rsidRPr="00BA2DCC">
        <w:t xml:space="preserve"> </w:t>
      </w:r>
      <w:r>
        <w:t xml:space="preserve">Global Priorities Project, Centre for Effective Altruism; Department of Physics, University of Oxford, **** Global Priorities Project, Centre for Effective Altruism; Future of Humanity Institute, University of Oxford, ***** </w:t>
      </w:r>
      <w:proofErr w:type="spellStart"/>
      <w:r>
        <w:t>Uehiro</w:t>
      </w:r>
      <w:proofErr w:type="spellEnd"/>
      <w:r>
        <w:t xml:space="preserve"> Centre for Practical Ethics, University of Oxford, </w:t>
      </w:r>
      <w:r w:rsidRPr="00702E8D">
        <w:t>*****</w:t>
      </w:r>
      <w:r>
        <w:t xml:space="preserve">* Cambridge Centre for the Study of Existential Risk; Future of Humanity Institute, University of Oxford, </w:t>
      </w:r>
      <w:r w:rsidRPr="00702E8D">
        <w:t>******</w:t>
      </w:r>
      <w:r>
        <w:t xml:space="preserve">* </w:t>
      </w:r>
      <w:proofErr w:type="spellStart"/>
      <w:r>
        <w:t>Programme</w:t>
      </w:r>
      <w:proofErr w:type="spellEnd"/>
      <w:r>
        <w:t xml:space="preserve"> on the Impacts of Future Technology, Oxford Martin School, University of Oxford,</w:t>
      </w:r>
      <w:r w:rsidRPr="00702E8D">
        <w:t xml:space="preserve"> </w:t>
      </w:r>
      <w:r>
        <w:t>“</w:t>
      </w:r>
      <w:r w:rsidRPr="00BA2DCC">
        <w:t>Policy Brief: Unprecedented Technological Risks</w:t>
      </w:r>
      <w:r>
        <w:t xml:space="preserve">,” 2014, </w:t>
      </w:r>
      <w:r w:rsidRPr="00702E8D">
        <w:rPr>
          <w:i/>
          <w:iCs/>
        </w:rPr>
        <w:t xml:space="preserve">The Global Priorities Project, The Future of Humanity Institute, The Oxford Martin </w:t>
      </w:r>
      <w:proofErr w:type="spellStart"/>
      <w:r w:rsidRPr="00702E8D">
        <w:rPr>
          <w:i/>
          <w:iCs/>
        </w:rPr>
        <w:t>Programme</w:t>
      </w:r>
      <w:proofErr w:type="spellEnd"/>
      <w:r w:rsidRPr="00702E8D">
        <w:rPr>
          <w:i/>
          <w:iCs/>
        </w:rPr>
        <w:t xml:space="preserve"> on the Impacts of Future Technology, and The Centre for the Study of Existential Risk</w:t>
      </w:r>
      <w:r w:rsidRPr="00702E8D">
        <w:t>,</w:t>
      </w:r>
      <w:r>
        <w:t xml:space="preserve"> </w:t>
      </w:r>
      <w:r w:rsidRPr="00702E8D">
        <w:t>https://www.fhi.ox.ac.uk/wp-content/uploads/Unprecedented-Technological-Risks.pdf</w:t>
      </w:r>
      <w:r>
        <w:t>, Accessed: 03/13/21, EA]</w:t>
      </w:r>
    </w:p>
    <w:p w14:paraId="40963C81" w14:textId="77777777" w:rsidR="003B72DB" w:rsidRPr="006012A9" w:rsidRDefault="003B72DB" w:rsidP="003B72DB">
      <w:pPr>
        <w:rPr>
          <w:sz w:val="16"/>
        </w:rPr>
      </w:pPr>
      <w:proofErr w:type="gramStart"/>
      <w:r w:rsidRPr="006012A9">
        <w:rPr>
          <w:sz w:val="16"/>
        </w:rPr>
        <w:t>In the near future</w:t>
      </w:r>
      <w:proofErr w:type="gramEnd"/>
      <w:r w:rsidRPr="00916199">
        <w:rPr>
          <w:sz w:val="16"/>
        </w:rPr>
        <w:t xml:space="preserve">, </w:t>
      </w:r>
      <w:r w:rsidRPr="00916199">
        <w:rPr>
          <w:rStyle w:val="StyleUnderline"/>
        </w:rPr>
        <w:t xml:space="preserve">major technological developments will give </w:t>
      </w:r>
      <w:r w:rsidRPr="00916199">
        <w:rPr>
          <w:rStyle w:val="StyleUnderline"/>
          <w:highlight w:val="cyan"/>
        </w:rPr>
        <w:t xml:space="preserve">rise to </w:t>
      </w:r>
      <w:r w:rsidRPr="00916199">
        <w:rPr>
          <w:rStyle w:val="Emphasis"/>
          <w:highlight w:val="cyan"/>
        </w:rPr>
        <w:t>new</w:t>
      </w:r>
      <w:r w:rsidRPr="006012A9">
        <w:rPr>
          <w:rStyle w:val="Emphasis"/>
        </w:rPr>
        <w:t xml:space="preserve"> unprecedented </w:t>
      </w:r>
      <w:r w:rsidRPr="00916199">
        <w:rPr>
          <w:rStyle w:val="Emphasis"/>
          <w:highlight w:val="cyan"/>
        </w:rPr>
        <w:t>risks</w:t>
      </w:r>
      <w:r w:rsidRPr="006012A9">
        <w:rPr>
          <w:sz w:val="16"/>
        </w:rPr>
        <w:t xml:space="preserve">. </w:t>
      </w:r>
      <w:proofErr w:type="gramStart"/>
      <w:r w:rsidRPr="006012A9">
        <w:rPr>
          <w:sz w:val="16"/>
        </w:rPr>
        <w:t>In particular, like</w:t>
      </w:r>
      <w:proofErr w:type="gramEnd"/>
      <w:r w:rsidRPr="006012A9">
        <w:rPr>
          <w:sz w:val="16"/>
        </w:rPr>
        <w:t xml:space="preserve"> nuclear technology, </w:t>
      </w:r>
      <w:r w:rsidRPr="006012A9">
        <w:rPr>
          <w:rStyle w:val="StyleUnderline"/>
        </w:rPr>
        <w:t xml:space="preserve">developments in </w:t>
      </w:r>
      <w:r w:rsidRPr="00916199">
        <w:rPr>
          <w:rStyle w:val="Emphasis"/>
          <w:highlight w:val="cyan"/>
        </w:rPr>
        <w:t>synthetic</w:t>
      </w:r>
      <w:r w:rsidRPr="00916199">
        <w:rPr>
          <w:rStyle w:val="StyleUnderline"/>
          <w:highlight w:val="cyan"/>
        </w:rPr>
        <w:t xml:space="preserve"> </w:t>
      </w:r>
      <w:r w:rsidRPr="00916199">
        <w:rPr>
          <w:rStyle w:val="Emphasis"/>
          <w:highlight w:val="cyan"/>
        </w:rPr>
        <w:t>biology, geoengineering, distributed manufacturing and a</w:t>
      </w:r>
      <w:r w:rsidRPr="006012A9">
        <w:rPr>
          <w:rStyle w:val="Emphasis"/>
        </w:rPr>
        <w:t xml:space="preserve">rtificial </w:t>
      </w:r>
      <w:r w:rsidRPr="00916199">
        <w:rPr>
          <w:rStyle w:val="Emphasis"/>
          <w:highlight w:val="cyan"/>
        </w:rPr>
        <w:t>i</w:t>
      </w:r>
      <w:r w:rsidRPr="00916199">
        <w:rPr>
          <w:rStyle w:val="Emphasis"/>
        </w:rPr>
        <w:t>ntelligence</w:t>
      </w:r>
      <w:r w:rsidRPr="00916199">
        <w:rPr>
          <w:rStyle w:val="StyleUnderline"/>
        </w:rPr>
        <w:t xml:space="preserve"> create </w:t>
      </w:r>
      <w:r w:rsidRPr="00916199">
        <w:rPr>
          <w:rStyle w:val="StyleUnderline"/>
          <w:highlight w:val="cyan"/>
        </w:rPr>
        <w:t xml:space="preserve">risks of </w:t>
      </w:r>
      <w:r w:rsidRPr="00916199">
        <w:rPr>
          <w:rStyle w:val="Emphasis"/>
          <w:highlight w:val="cyan"/>
        </w:rPr>
        <w:t>catastrophe</w:t>
      </w:r>
      <w:r w:rsidRPr="006012A9">
        <w:rPr>
          <w:rStyle w:val="StyleUnderline"/>
        </w:rPr>
        <w:t xml:space="preserve"> on a</w:t>
      </w:r>
      <w:r w:rsidRPr="006012A9">
        <w:rPr>
          <w:rStyle w:val="Emphasis"/>
        </w:rPr>
        <w:t xml:space="preserve"> global scale.</w:t>
      </w:r>
      <w:r w:rsidRPr="006012A9">
        <w:rPr>
          <w:rStyle w:val="StyleUnderline"/>
        </w:rPr>
        <w:t xml:space="preserve"> </w:t>
      </w:r>
      <w:r w:rsidRPr="006012A9">
        <w:rPr>
          <w:sz w:val="16"/>
        </w:rPr>
        <w:t xml:space="preserve">These </w:t>
      </w:r>
      <w:r w:rsidRPr="006012A9">
        <w:rPr>
          <w:rStyle w:val="StyleUnderline"/>
        </w:rPr>
        <w:t xml:space="preserve">new technologies will have </w:t>
      </w:r>
      <w:r w:rsidRPr="006012A9">
        <w:rPr>
          <w:rStyle w:val="Emphasis"/>
        </w:rPr>
        <w:t>very</w:t>
      </w:r>
      <w:r w:rsidRPr="006012A9">
        <w:rPr>
          <w:rStyle w:val="StyleUnderline"/>
        </w:rPr>
        <w:t xml:space="preserve"> </w:t>
      </w:r>
      <w:r w:rsidRPr="006012A9">
        <w:rPr>
          <w:rStyle w:val="Emphasis"/>
        </w:rPr>
        <w:t>large</w:t>
      </w:r>
      <w:r w:rsidRPr="006012A9">
        <w:rPr>
          <w:rStyle w:val="StyleUnderline"/>
        </w:rPr>
        <w:t xml:space="preserve"> </w:t>
      </w:r>
      <w:r w:rsidRPr="006012A9">
        <w:rPr>
          <w:rStyle w:val="Emphasis"/>
        </w:rPr>
        <w:t>benefits</w:t>
      </w:r>
      <w:r w:rsidRPr="006012A9">
        <w:rPr>
          <w:sz w:val="16"/>
        </w:rPr>
        <w:t xml:space="preserve"> to humankind. </w:t>
      </w:r>
      <w:r w:rsidRPr="006012A9">
        <w:rPr>
          <w:rStyle w:val="StyleUnderline"/>
        </w:rPr>
        <w:t xml:space="preserve">But, </w:t>
      </w:r>
      <w:r w:rsidRPr="00F10096">
        <w:rPr>
          <w:rStyle w:val="StyleUnderline"/>
        </w:rPr>
        <w:t>without</w:t>
      </w:r>
      <w:r w:rsidRPr="006012A9">
        <w:rPr>
          <w:rStyle w:val="StyleUnderline"/>
        </w:rPr>
        <w:t xml:space="preserve"> proper </w:t>
      </w:r>
      <w:r w:rsidRPr="00F10096">
        <w:rPr>
          <w:rStyle w:val="StyleUnderline"/>
        </w:rPr>
        <w:t>regulation</w:t>
      </w:r>
      <w:r w:rsidRPr="006012A9">
        <w:rPr>
          <w:sz w:val="16"/>
        </w:rPr>
        <w:t xml:space="preserve">, they </w:t>
      </w:r>
      <w:r w:rsidRPr="006012A9">
        <w:rPr>
          <w:rStyle w:val="StyleUnderline"/>
        </w:rPr>
        <w:t>risk</w:t>
      </w:r>
      <w:r w:rsidRPr="006012A9">
        <w:rPr>
          <w:sz w:val="16"/>
        </w:rPr>
        <w:t xml:space="preserve"> the creation of </w:t>
      </w:r>
      <w:r w:rsidRPr="006012A9">
        <w:rPr>
          <w:rStyle w:val="Emphasis"/>
        </w:rPr>
        <w:t>new weapons of mass destruction</w:t>
      </w:r>
      <w:r w:rsidRPr="006012A9">
        <w:rPr>
          <w:sz w:val="16"/>
        </w:rPr>
        <w:t xml:space="preserve">, the start of </w:t>
      </w:r>
      <w:r w:rsidRPr="006012A9">
        <w:rPr>
          <w:rStyle w:val="Emphasis"/>
        </w:rPr>
        <w:t>a new arms race</w:t>
      </w:r>
      <w:r w:rsidRPr="006012A9">
        <w:rPr>
          <w:rStyle w:val="StyleUnderline"/>
        </w:rPr>
        <w:t>, or</w:t>
      </w:r>
      <w:r w:rsidRPr="006012A9">
        <w:rPr>
          <w:sz w:val="16"/>
        </w:rPr>
        <w:t xml:space="preserve"> catastrophe through </w:t>
      </w:r>
      <w:r w:rsidRPr="006012A9">
        <w:rPr>
          <w:rStyle w:val="Emphasis"/>
        </w:rPr>
        <w:t>accidental</w:t>
      </w:r>
      <w:r w:rsidRPr="006012A9">
        <w:rPr>
          <w:rStyle w:val="StyleUnderline"/>
        </w:rPr>
        <w:t xml:space="preserve"> </w:t>
      </w:r>
      <w:r w:rsidRPr="006012A9">
        <w:rPr>
          <w:rStyle w:val="Emphasis"/>
        </w:rPr>
        <w:t>misuse</w:t>
      </w:r>
      <w:r w:rsidRPr="006012A9">
        <w:rPr>
          <w:sz w:val="16"/>
        </w:rPr>
        <w:t xml:space="preserve">. Some experts have suggested that these </w:t>
      </w:r>
      <w:r w:rsidRPr="003D05DA">
        <w:rPr>
          <w:rStyle w:val="StyleUnderline"/>
        </w:rPr>
        <w:t>technologies are</w:t>
      </w:r>
      <w:r w:rsidRPr="006012A9">
        <w:rPr>
          <w:sz w:val="16"/>
        </w:rPr>
        <w:t xml:space="preserve"> even </w:t>
      </w:r>
      <w:r w:rsidRPr="00916199">
        <w:rPr>
          <w:rStyle w:val="Emphasis"/>
          <w:highlight w:val="cyan"/>
        </w:rPr>
        <w:t xml:space="preserve">more worrying than nuclear </w:t>
      </w:r>
      <w:proofErr w:type="gramStart"/>
      <w:r w:rsidRPr="00916199">
        <w:rPr>
          <w:rStyle w:val="Emphasis"/>
          <w:highlight w:val="cyan"/>
        </w:rPr>
        <w:t>weapons</w:t>
      </w:r>
      <w:r w:rsidRPr="003D05DA">
        <w:rPr>
          <w:rStyle w:val="StyleUnderline"/>
        </w:rPr>
        <w:t>, because</w:t>
      </w:r>
      <w:proofErr w:type="gramEnd"/>
      <w:r w:rsidRPr="003D05DA">
        <w:rPr>
          <w:rStyle w:val="StyleUnderline"/>
        </w:rPr>
        <w:t xml:space="preserve"> they are </w:t>
      </w:r>
      <w:r w:rsidRPr="003D05DA">
        <w:rPr>
          <w:rStyle w:val="Emphasis"/>
        </w:rPr>
        <w:t>more difficult to control</w:t>
      </w:r>
      <w:r w:rsidRPr="003D05DA">
        <w:rPr>
          <w:rStyle w:val="StyleUnderline"/>
        </w:rPr>
        <w:t xml:space="preserve">. </w:t>
      </w:r>
      <w:r w:rsidRPr="006012A9">
        <w:rPr>
          <w:sz w:val="16"/>
        </w:rPr>
        <w:t>Whereas nuclear weapons require the rare and controllable resources of uranium-235 or plutonium-239, once these new technologies are developed, they will be very difficult to regulate and easily accessible to small countries or even terrorist groups.</w:t>
      </w:r>
    </w:p>
    <w:p w14:paraId="5E9BFF4F" w14:textId="77777777" w:rsidR="003B72DB" w:rsidRPr="009A06AD" w:rsidRDefault="003B72DB" w:rsidP="003B72DB">
      <w:pPr>
        <w:rPr>
          <w:rStyle w:val="StyleUnderline"/>
          <w:color w:val="FF0000"/>
        </w:rPr>
      </w:pPr>
      <w:r w:rsidRPr="00F10096">
        <w:rPr>
          <w:sz w:val="16"/>
        </w:rPr>
        <w:t xml:space="preserve">Moreover, </w:t>
      </w:r>
      <w:r w:rsidRPr="006012A9">
        <w:rPr>
          <w:rStyle w:val="StyleUnderline"/>
        </w:rPr>
        <w:t xml:space="preserve">these </w:t>
      </w:r>
      <w:r w:rsidRPr="00916199">
        <w:rPr>
          <w:rStyle w:val="StyleUnderline"/>
          <w:highlight w:val="cyan"/>
        </w:rPr>
        <w:t xml:space="preserve">risks </w:t>
      </w:r>
      <w:r w:rsidRPr="00916199">
        <w:rPr>
          <w:rStyle w:val="StyleUnderline"/>
        </w:rPr>
        <w:t>are</w:t>
      </w:r>
      <w:r w:rsidRPr="00F10096">
        <w:rPr>
          <w:sz w:val="16"/>
        </w:rPr>
        <w:t xml:space="preserve"> currently </w:t>
      </w:r>
      <w:r w:rsidRPr="00916199">
        <w:rPr>
          <w:rStyle w:val="Emphasis"/>
          <w:highlight w:val="cyan"/>
        </w:rPr>
        <w:t>underregulated</w:t>
      </w:r>
      <w:r w:rsidRPr="00F10096">
        <w:rPr>
          <w:sz w:val="16"/>
        </w:rPr>
        <w:t xml:space="preserve">, for </w:t>
      </w:r>
      <w:proofErr w:type="gramStart"/>
      <w:r w:rsidRPr="00F10096">
        <w:rPr>
          <w:sz w:val="16"/>
        </w:rPr>
        <w:t>a number of</w:t>
      </w:r>
      <w:proofErr w:type="gramEnd"/>
      <w:r w:rsidRPr="00F10096">
        <w:rPr>
          <w:sz w:val="16"/>
        </w:rPr>
        <w:t xml:space="preserve"> reasons. </w:t>
      </w:r>
      <w:r w:rsidRPr="006012A9">
        <w:rPr>
          <w:rStyle w:val="StyleUnderline"/>
        </w:rPr>
        <w:t xml:space="preserve">Protection against such risks is a </w:t>
      </w:r>
      <w:r w:rsidRPr="00916199">
        <w:rPr>
          <w:rStyle w:val="Emphasis"/>
          <w:highlight w:val="cyan"/>
        </w:rPr>
        <w:t>global</w:t>
      </w:r>
      <w:r w:rsidRPr="00916199">
        <w:rPr>
          <w:rStyle w:val="StyleUnderline"/>
          <w:highlight w:val="cyan"/>
        </w:rPr>
        <w:t xml:space="preserve"> </w:t>
      </w:r>
      <w:r w:rsidRPr="00916199">
        <w:rPr>
          <w:rStyle w:val="Emphasis"/>
          <w:highlight w:val="cyan"/>
        </w:rPr>
        <w:t>public</w:t>
      </w:r>
      <w:r w:rsidRPr="00916199">
        <w:rPr>
          <w:rStyle w:val="StyleUnderline"/>
          <w:highlight w:val="cyan"/>
        </w:rPr>
        <w:t xml:space="preserve"> </w:t>
      </w:r>
      <w:r w:rsidRPr="00916199">
        <w:rPr>
          <w:rStyle w:val="Emphasis"/>
          <w:highlight w:val="cyan"/>
        </w:rPr>
        <w:t>good</w:t>
      </w:r>
      <w:r w:rsidRPr="006012A9">
        <w:rPr>
          <w:rStyle w:val="StyleUnderline"/>
        </w:rPr>
        <w:t xml:space="preserve"> and</w:t>
      </w:r>
      <w:r w:rsidRPr="00F10096">
        <w:rPr>
          <w:sz w:val="16"/>
        </w:rPr>
        <w:t xml:space="preserve"> thus </w:t>
      </w:r>
      <w:r w:rsidRPr="00916199">
        <w:rPr>
          <w:rStyle w:val="StyleUnderline"/>
          <w:highlight w:val="cyan"/>
        </w:rPr>
        <w:t>undersupplied</w:t>
      </w:r>
      <w:r w:rsidRPr="006012A9">
        <w:rPr>
          <w:rStyle w:val="StyleUnderline"/>
        </w:rPr>
        <w:t xml:space="preserve"> by the market. Implementation</w:t>
      </w:r>
      <w:r w:rsidRPr="00F10096">
        <w:rPr>
          <w:sz w:val="16"/>
        </w:rPr>
        <w:t xml:space="preserve"> often </w:t>
      </w:r>
      <w:r w:rsidRPr="006012A9">
        <w:rPr>
          <w:rStyle w:val="StyleUnderline"/>
        </w:rPr>
        <w:t>requires</w:t>
      </w:r>
      <w:r w:rsidRPr="006012A9">
        <w:rPr>
          <w:rStyle w:val="Emphasis"/>
        </w:rPr>
        <w:t xml:space="preserve"> </w:t>
      </w:r>
      <w:r w:rsidRPr="00916199">
        <w:rPr>
          <w:rStyle w:val="Emphasis"/>
          <w:highlight w:val="cyan"/>
        </w:rPr>
        <w:t>cooperation among</w:t>
      </w:r>
      <w:r w:rsidRPr="006012A9">
        <w:rPr>
          <w:rStyle w:val="Emphasis"/>
        </w:rPr>
        <w:t xml:space="preserve"> many </w:t>
      </w:r>
      <w:r w:rsidRPr="00916199">
        <w:rPr>
          <w:rStyle w:val="Emphasis"/>
          <w:highlight w:val="cyan"/>
        </w:rPr>
        <w:t>governments</w:t>
      </w:r>
      <w:r w:rsidRPr="006012A9">
        <w:rPr>
          <w:rStyle w:val="StyleUnderline"/>
        </w:rPr>
        <w:t xml:space="preserve">, which </w:t>
      </w:r>
      <w:r w:rsidRPr="00916199">
        <w:rPr>
          <w:rStyle w:val="StyleUnderline"/>
          <w:highlight w:val="cyan"/>
        </w:rPr>
        <w:t>adds</w:t>
      </w:r>
      <w:r w:rsidRPr="006012A9">
        <w:rPr>
          <w:rStyle w:val="StyleUnderline"/>
        </w:rPr>
        <w:t xml:space="preserve"> political </w:t>
      </w:r>
      <w:r w:rsidRPr="00916199">
        <w:rPr>
          <w:rStyle w:val="StyleUnderline"/>
          <w:highlight w:val="cyan"/>
        </w:rPr>
        <w:t>complexity</w:t>
      </w:r>
      <w:r w:rsidRPr="006012A9">
        <w:rPr>
          <w:rStyle w:val="StyleUnderline"/>
        </w:rPr>
        <w:t>.</w:t>
      </w:r>
      <w:r w:rsidRPr="00F10096">
        <w:rPr>
          <w:rStyle w:val="StyleUnderline"/>
        </w:rPr>
        <w:t xml:space="preserve"> Due to the </w:t>
      </w:r>
      <w:r w:rsidRPr="00F10096">
        <w:rPr>
          <w:rStyle w:val="Emphasis"/>
        </w:rPr>
        <w:t>unprecedented</w:t>
      </w:r>
      <w:r w:rsidRPr="00F10096">
        <w:rPr>
          <w:rStyle w:val="StyleUnderline"/>
        </w:rPr>
        <w:t xml:space="preserve"> </w:t>
      </w:r>
      <w:r w:rsidRPr="00F10096">
        <w:rPr>
          <w:rStyle w:val="Emphasis"/>
        </w:rPr>
        <w:t>nature</w:t>
      </w:r>
      <w:r w:rsidRPr="00F10096">
        <w:rPr>
          <w:rStyle w:val="StyleUnderline"/>
        </w:rPr>
        <w:t xml:space="preserve"> of</w:t>
      </w:r>
      <w:r w:rsidRPr="00F10096">
        <w:rPr>
          <w:sz w:val="16"/>
        </w:rPr>
        <w:t xml:space="preserve"> the </w:t>
      </w:r>
      <w:r w:rsidRPr="00F10096">
        <w:rPr>
          <w:rStyle w:val="StyleUnderline"/>
        </w:rPr>
        <w:t xml:space="preserve">risks, </w:t>
      </w:r>
      <w:r w:rsidRPr="00916199">
        <w:rPr>
          <w:rStyle w:val="StyleUnderline"/>
          <w:highlight w:val="cyan"/>
        </w:rPr>
        <w:t xml:space="preserve">there is </w:t>
      </w:r>
      <w:r w:rsidRPr="00916199">
        <w:rPr>
          <w:rStyle w:val="Emphasis"/>
          <w:highlight w:val="cyan"/>
        </w:rPr>
        <w:t>little</w:t>
      </w:r>
      <w:r w:rsidRPr="00F10096">
        <w:rPr>
          <w:sz w:val="16"/>
        </w:rPr>
        <w:t xml:space="preserve"> or no </w:t>
      </w:r>
      <w:r w:rsidRPr="00916199">
        <w:rPr>
          <w:rStyle w:val="Emphasis"/>
          <w:highlight w:val="cyan"/>
        </w:rPr>
        <w:t>previous</w:t>
      </w:r>
      <w:r w:rsidRPr="00916199">
        <w:rPr>
          <w:rStyle w:val="StyleUnderline"/>
          <w:highlight w:val="cyan"/>
        </w:rPr>
        <w:t xml:space="preserve"> </w:t>
      </w:r>
      <w:r w:rsidRPr="009A06AD">
        <w:rPr>
          <w:rStyle w:val="Emphasis"/>
          <w:color w:val="FF0000"/>
          <w:highlight w:val="cyan"/>
        </w:rPr>
        <w:t>experience</w:t>
      </w:r>
      <w:r w:rsidRPr="009A06AD">
        <w:rPr>
          <w:rStyle w:val="StyleUnderline"/>
          <w:color w:val="FF0000"/>
        </w:rPr>
        <w:t xml:space="preserve"> from which to draw lessons and form policy.</w:t>
      </w:r>
      <w:r w:rsidRPr="009A06AD">
        <w:rPr>
          <w:color w:val="FF0000"/>
          <w:sz w:val="16"/>
        </w:rPr>
        <w:t xml:space="preserve"> And </w:t>
      </w:r>
      <w:r w:rsidRPr="009A06AD">
        <w:rPr>
          <w:rStyle w:val="StyleUnderline"/>
          <w:color w:val="FF0000"/>
        </w:rPr>
        <w:t xml:space="preserve">the </w:t>
      </w:r>
      <w:r w:rsidRPr="009A06AD">
        <w:rPr>
          <w:rStyle w:val="Emphasis"/>
          <w:color w:val="FF0000"/>
          <w:highlight w:val="cyan"/>
        </w:rPr>
        <w:t>beneficiaries</w:t>
      </w:r>
      <w:r w:rsidRPr="009A06AD">
        <w:rPr>
          <w:rStyle w:val="StyleUnderline"/>
          <w:color w:val="FF0000"/>
        </w:rPr>
        <w:t xml:space="preserve"> of preventative policy include</w:t>
      </w:r>
      <w:r w:rsidRPr="009A06AD">
        <w:rPr>
          <w:rStyle w:val="Emphasis"/>
          <w:color w:val="FF0000"/>
        </w:rPr>
        <w:t xml:space="preserve"> people who </w:t>
      </w:r>
      <w:r w:rsidRPr="009A06AD">
        <w:rPr>
          <w:rStyle w:val="Emphasis"/>
          <w:color w:val="FF0000"/>
          <w:highlight w:val="cyan"/>
        </w:rPr>
        <w:t>have no sway over current</w:t>
      </w:r>
      <w:r w:rsidRPr="009A06AD">
        <w:rPr>
          <w:rStyle w:val="Emphasis"/>
          <w:color w:val="FF0000"/>
        </w:rPr>
        <w:t xml:space="preserve"> political </w:t>
      </w:r>
      <w:r w:rsidRPr="009A06AD">
        <w:rPr>
          <w:rStyle w:val="Emphasis"/>
          <w:color w:val="FF0000"/>
          <w:highlight w:val="cyan"/>
        </w:rPr>
        <w:t>processes</w:t>
      </w:r>
      <w:r w:rsidRPr="009A06AD">
        <w:rPr>
          <w:rStyle w:val="StyleUnderline"/>
          <w:color w:val="FF0000"/>
        </w:rPr>
        <w:t xml:space="preserve"> — our children and grandchildren.</w:t>
      </w:r>
    </w:p>
    <w:p w14:paraId="0218BC14" w14:textId="26747EF3" w:rsidR="003B72DB" w:rsidRPr="005770A9" w:rsidRDefault="003B72DB" w:rsidP="003B72DB">
      <w:pPr>
        <w:rPr>
          <w:u w:val="single"/>
        </w:rPr>
      </w:pPr>
      <w:r w:rsidRPr="009A06AD">
        <w:rPr>
          <w:color w:val="FF0000"/>
          <w:sz w:val="16"/>
        </w:rPr>
        <w:t xml:space="preserve">Given the unpredictable nature of technological progress, </w:t>
      </w:r>
      <w:r w:rsidRPr="009A06AD">
        <w:rPr>
          <w:rStyle w:val="StyleUnderline"/>
          <w:color w:val="FF0000"/>
          <w:highlight w:val="cyan"/>
        </w:rPr>
        <w:t>development</w:t>
      </w:r>
      <w:r w:rsidRPr="009A06AD">
        <w:rPr>
          <w:rStyle w:val="StyleUnderline"/>
          <w:color w:val="FF0000"/>
        </w:rPr>
        <w:t xml:space="preserve"> of</w:t>
      </w:r>
      <w:r w:rsidRPr="009A06AD">
        <w:rPr>
          <w:color w:val="FF0000"/>
          <w:sz w:val="16"/>
        </w:rPr>
        <w:t xml:space="preserve"> these </w:t>
      </w:r>
      <w:r w:rsidRPr="009A06AD">
        <w:rPr>
          <w:rStyle w:val="StyleUnderline"/>
          <w:color w:val="FF0000"/>
        </w:rPr>
        <w:t xml:space="preserve">technologies </w:t>
      </w:r>
      <w:r w:rsidRPr="009A06AD">
        <w:rPr>
          <w:rStyle w:val="StyleUnderline"/>
          <w:color w:val="FF0000"/>
          <w:highlight w:val="cyan"/>
        </w:rPr>
        <w:t>may be</w:t>
      </w:r>
      <w:r w:rsidRPr="009A06AD">
        <w:rPr>
          <w:rStyle w:val="StyleUnderline"/>
          <w:color w:val="FF0000"/>
        </w:rPr>
        <w:t xml:space="preserve"> </w:t>
      </w:r>
      <w:r w:rsidRPr="009A06AD">
        <w:rPr>
          <w:rStyle w:val="Emphasis"/>
          <w:color w:val="FF0000"/>
        </w:rPr>
        <w:t>unexpectedly</w:t>
      </w:r>
      <w:r w:rsidRPr="009A06AD">
        <w:rPr>
          <w:rStyle w:val="StyleUnderline"/>
          <w:color w:val="FF0000"/>
        </w:rPr>
        <w:t xml:space="preserve"> </w:t>
      </w:r>
      <w:r w:rsidRPr="009A06AD">
        <w:rPr>
          <w:rStyle w:val="Emphasis"/>
          <w:color w:val="FF0000"/>
          <w:highlight w:val="cyan"/>
        </w:rPr>
        <w:t>rapid</w:t>
      </w:r>
      <w:r w:rsidRPr="009A06AD">
        <w:rPr>
          <w:rStyle w:val="StyleUnderline"/>
          <w:color w:val="FF0000"/>
        </w:rPr>
        <w:t xml:space="preserve">. A </w:t>
      </w:r>
      <w:r w:rsidRPr="009A06AD">
        <w:rPr>
          <w:rStyle w:val="StyleUnderline"/>
          <w:color w:val="FF0000"/>
          <w:highlight w:val="cyan"/>
        </w:rPr>
        <w:t>political reaction</w:t>
      </w:r>
      <w:r w:rsidRPr="009A06AD">
        <w:rPr>
          <w:rStyle w:val="StyleUnderline"/>
          <w:color w:val="FF0000"/>
        </w:rPr>
        <w:t xml:space="preserve"> to these technologies only</w:t>
      </w:r>
      <w:r w:rsidRPr="009A06AD">
        <w:rPr>
          <w:color w:val="FF0000"/>
          <w:sz w:val="16"/>
        </w:rPr>
        <w:t xml:space="preserve"> when they are already</w:t>
      </w:r>
      <w:r w:rsidRPr="009A06AD">
        <w:rPr>
          <w:rStyle w:val="StyleUnderline"/>
          <w:color w:val="FF0000"/>
        </w:rPr>
        <w:t xml:space="preserve"> </w:t>
      </w:r>
      <w:r w:rsidRPr="009A06AD">
        <w:rPr>
          <w:rStyle w:val="StyleUnderline"/>
          <w:color w:val="FF0000"/>
          <w:highlight w:val="cyan"/>
        </w:rPr>
        <w:t>on the brink</w:t>
      </w:r>
      <w:r w:rsidRPr="009A06AD">
        <w:rPr>
          <w:rStyle w:val="StyleUnderline"/>
          <w:color w:val="FF0000"/>
        </w:rPr>
        <w:t xml:space="preserve"> of development </w:t>
      </w:r>
      <w:r w:rsidRPr="009A06AD">
        <w:rPr>
          <w:rStyle w:val="Emphasis"/>
          <w:color w:val="FF0000"/>
          <w:highlight w:val="cyan"/>
        </w:rPr>
        <w:t>may</w:t>
      </w:r>
      <w:r w:rsidRPr="009A06AD">
        <w:rPr>
          <w:color w:val="FF0000"/>
          <w:sz w:val="16"/>
        </w:rPr>
        <w:t xml:space="preserve"> therefore </w:t>
      </w:r>
      <w:r w:rsidRPr="009A06AD">
        <w:rPr>
          <w:rStyle w:val="Emphasis"/>
          <w:color w:val="FF0000"/>
          <w:highlight w:val="cyan"/>
        </w:rPr>
        <w:t xml:space="preserve">be too late. </w:t>
      </w:r>
      <w:r w:rsidRPr="009A06AD">
        <w:rPr>
          <w:rStyle w:val="StyleUnderline"/>
          <w:color w:val="FF0000"/>
          <w:highlight w:val="cyan"/>
        </w:rPr>
        <w:t>We need</w:t>
      </w:r>
      <w:r w:rsidRPr="009A06AD">
        <w:rPr>
          <w:color w:val="FF0000"/>
          <w:sz w:val="16"/>
        </w:rPr>
        <w:t xml:space="preserve"> to implement </w:t>
      </w:r>
      <w:r w:rsidRPr="009A06AD">
        <w:rPr>
          <w:rStyle w:val="Emphasis"/>
          <w:color w:val="FF0000"/>
          <w:highlight w:val="cyan"/>
          <w:bdr w:val="single" w:sz="4" w:space="0" w:color="auto"/>
        </w:rPr>
        <w:t>prudent</w:t>
      </w:r>
      <w:r w:rsidRPr="009A06AD">
        <w:rPr>
          <w:rStyle w:val="StyleUnderline"/>
          <w:color w:val="FF0000"/>
          <w:highlight w:val="cyan"/>
          <w:bdr w:val="single" w:sz="4" w:space="0" w:color="auto"/>
        </w:rPr>
        <w:t xml:space="preserve"> </w:t>
      </w:r>
      <w:r w:rsidRPr="009A06AD">
        <w:rPr>
          <w:rStyle w:val="Emphasis"/>
          <w:color w:val="FF0000"/>
          <w:highlight w:val="cyan"/>
          <w:bdr w:val="single" w:sz="4" w:space="0" w:color="auto"/>
        </w:rPr>
        <w:t>and</w:t>
      </w:r>
      <w:r w:rsidRPr="009A06AD">
        <w:rPr>
          <w:rStyle w:val="StyleUnderline"/>
          <w:color w:val="FF0000"/>
          <w:highlight w:val="cyan"/>
          <w:bdr w:val="single" w:sz="4" w:space="0" w:color="auto"/>
        </w:rPr>
        <w:t xml:space="preserve"> </w:t>
      </w:r>
      <w:r w:rsidRPr="009A06AD">
        <w:rPr>
          <w:rStyle w:val="Emphasis"/>
          <w:color w:val="FF0000"/>
          <w:highlight w:val="cyan"/>
          <w:bdr w:val="single" w:sz="4" w:space="0" w:color="auto"/>
        </w:rPr>
        <w:t>proactive policy</w:t>
      </w:r>
      <w:r w:rsidRPr="009A06AD">
        <w:rPr>
          <w:rStyle w:val="Emphasis"/>
          <w:color w:val="FF0000"/>
          <w:bdr w:val="single" w:sz="4" w:space="0" w:color="auto"/>
        </w:rPr>
        <w:t xml:space="preserve"> measures</w:t>
      </w:r>
      <w:r w:rsidRPr="009A06AD">
        <w:rPr>
          <w:rStyle w:val="StyleUnderline"/>
          <w:color w:val="FF0000"/>
        </w:rPr>
        <w:t xml:space="preserve"> </w:t>
      </w:r>
      <w:proofErr w:type="gramStart"/>
      <w:r w:rsidRPr="009A06AD">
        <w:rPr>
          <w:rStyle w:val="StyleUnderline"/>
          <w:color w:val="FF0000"/>
        </w:rPr>
        <w:t>in the near future</w:t>
      </w:r>
      <w:proofErr w:type="gramEnd"/>
      <w:r w:rsidRPr="009A06AD">
        <w:rPr>
          <w:rStyle w:val="StyleUnderline"/>
          <w:color w:val="FF0000"/>
        </w:rPr>
        <w:t>, even if no</w:t>
      </w:r>
      <w:r w:rsidRPr="009A06AD">
        <w:rPr>
          <w:color w:val="FF0000"/>
          <w:sz w:val="16"/>
        </w:rPr>
        <w:t xml:space="preserve"> such </w:t>
      </w:r>
      <w:r w:rsidRPr="009A06AD">
        <w:rPr>
          <w:rStyle w:val="StyleUnderline"/>
          <w:color w:val="FF0000"/>
        </w:rPr>
        <w:t>breakthroughs currently appear imminent.</w:t>
      </w:r>
      <w:bookmarkEnd w:id="0"/>
    </w:p>
    <w:p w14:paraId="77E3BDEC" w14:textId="5F4A7DC6" w:rsidR="003B72DB" w:rsidRDefault="00174ACC" w:rsidP="00174ACC">
      <w:pPr>
        <w:pStyle w:val="Heading2"/>
      </w:pPr>
      <w:r>
        <w:lastRenderedPageBreak/>
        <w:t>Case</w:t>
      </w:r>
    </w:p>
    <w:p w14:paraId="7151DB09" w14:textId="737865D9" w:rsidR="002C4D92" w:rsidRDefault="00E51260" w:rsidP="002C4D92">
      <w:r>
        <w:t xml:space="preserve">AT Swain: 1) “is unjust” just means contrary to law per the Black Law’s Dictionary which outweighs on common usage because it’s largely used in legal matters 2) there’s no implication to this evidence </w:t>
      </w:r>
      <w:proofErr w:type="spellStart"/>
      <w:r>
        <w:t>bc</w:t>
      </w:r>
      <w:proofErr w:type="spellEnd"/>
      <w:r>
        <w:t xml:space="preserve"> we’re winning util as a normative </w:t>
      </w:r>
      <w:proofErr w:type="spellStart"/>
      <w:r>
        <w:t>fw</w:t>
      </w:r>
      <w:proofErr w:type="spellEnd"/>
      <w:r>
        <w:t xml:space="preserve"> is better</w:t>
      </w:r>
    </w:p>
    <w:p w14:paraId="6CE8397B" w14:textId="05011687" w:rsidR="00E51260" w:rsidRDefault="005737BF" w:rsidP="002C4D92">
      <w:r>
        <w:t xml:space="preserve">AT Tan: 1) </w:t>
      </w:r>
      <w:r w:rsidR="00327EF4">
        <w:t xml:space="preserve">moral equality collapses to util because the reason we know things like colonialism and slavery are bad is because of how much pain they cause 2) </w:t>
      </w:r>
      <w:r w:rsidR="00BE15EA">
        <w:t>there’s no warrant for why redistribution should be the starting points for policies</w:t>
      </w:r>
    </w:p>
    <w:p w14:paraId="15C9F823" w14:textId="18513AFC" w:rsidR="005A1530" w:rsidRDefault="005A1530" w:rsidP="002C4D92">
      <w:r>
        <w:t xml:space="preserve">AT Resource specific: 1) literally no implication for this topic </w:t>
      </w:r>
      <w:r w:rsidR="0013210E">
        <w:t xml:space="preserve">– util is better in every topic </w:t>
      </w:r>
      <w:proofErr w:type="gramStart"/>
      <w:r w:rsidR="0013210E">
        <w:t>as a whole 2</w:t>
      </w:r>
      <w:proofErr w:type="gramEnd"/>
      <w:r w:rsidR="0013210E">
        <w:t xml:space="preserve">) </w:t>
      </w:r>
      <w:r w:rsidR="00582535">
        <w:t xml:space="preserve">just because the topic deals with territory doesn’t mean distribution is automatically the best </w:t>
      </w:r>
      <w:proofErr w:type="spellStart"/>
      <w:r w:rsidR="00582535">
        <w:t>fw</w:t>
      </w:r>
      <w:proofErr w:type="spellEnd"/>
    </w:p>
    <w:p w14:paraId="7F509828" w14:textId="7AA55DC6" w:rsidR="00582535" w:rsidRDefault="00582535" w:rsidP="002C4D92">
      <w:r>
        <w:t xml:space="preserve">AT Global focus: 1) </w:t>
      </w:r>
      <w:proofErr w:type="gramStart"/>
      <w:r>
        <w:t>turn  –</w:t>
      </w:r>
      <w:proofErr w:type="gramEnd"/>
      <w:r>
        <w:t xml:space="preserve"> util is evaluated through a global lens 2) their </w:t>
      </w:r>
      <w:proofErr w:type="spellStart"/>
      <w:r>
        <w:t>fw</w:t>
      </w:r>
      <w:proofErr w:type="spellEnd"/>
      <w:r>
        <w:t xml:space="preserve"> isn’t evaluated globally because it only cares about countries that don’t have appropriation capabilities</w:t>
      </w:r>
    </w:p>
    <w:p w14:paraId="350B5D61" w14:textId="77777777" w:rsidR="009705C0" w:rsidRPr="002C4D92" w:rsidRDefault="009705C0" w:rsidP="002C4D92"/>
    <w:sectPr w:rsidR="009705C0" w:rsidRPr="002C4D9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564F0"/>
    <w:rsid w:val="000029E3"/>
    <w:rsid w:val="000029E8"/>
    <w:rsid w:val="00004225"/>
    <w:rsid w:val="000066CA"/>
    <w:rsid w:val="00007264"/>
    <w:rsid w:val="000076A9"/>
    <w:rsid w:val="00014FAD"/>
    <w:rsid w:val="00015D2A"/>
    <w:rsid w:val="0002490B"/>
    <w:rsid w:val="00026465"/>
    <w:rsid w:val="00030204"/>
    <w:rsid w:val="000312A0"/>
    <w:rsid w:val="0003396C"/>
    <w:rsid w:val="000351C7"/>
    <w:rsid w:val="00035337"/>
    <w:rsid w:val="00052FB1"/>
    <w:rsid w:val="00054276"/>
    <w:rsid w:val="000547B1"/>
    <w:rsid w:val="000579FB"/>
    <w:rsid w:val="0006091E"/>
    <w:rsid w:val="000638C1"/>
    <w:rsid w:val="00065FEE"/>
    <w:rsid w:val="00066E3C"/>
    <w:rsid w:val="00072718"/>
    <w:rsid w:val="0007381E"/>
    <w:rsid w:val="00076094"/>
    <w:rsid w:val="0008785F"/>
    <w:rsid w:val="00090CBE"/>
    <w:rsid w:val="00094DEC"/>
    <w:rsid w:val="000A2D8A"/>
    <w:rsid w:val="000D26A6"/>
    <w:rsid w:val="000D2B90"/>
    <w:rsid w:val="000D5432"/>
    <w:rsid w:val="000D6ED8"/>
    <w:rsid w:val="000D717B"/>
    <w:rsid w:val="000F05A9"/>
    <w:rsid w:val="00100B28"/>
    <w:rsid w:val="00117316"/>
    <w:rsid w:val="001209B4"/>
    <w:rsid w:val="0013210E"/>
    <w:rsid w:val="00154821"/>
    <w:rsid w:val="00174AC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070"/>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712"/>
    <w:rsid w:val="00274EDB"/>
    <w:rsid w:val="0027729E"/>
    <w:rsid w:val="002843B2"/>
    <w:rsid w:val="00284ED6"/>
    <w:rsid w:val="00290C5A"/>
    <w:rsid w:val="00290C92"/>
    <w:rsid w:val="0029647A"/>
    <w:rsid w:val="00296504"/>
    <w:rsid w:val="002B5511"/>
    <w:rsid w:val="002B7ACF"/>
    <w:rsid w:val="002C4D92"/>
    <w:rsid w:val="002E0643"/>
    <w:rsid w:val="002E392E"/>
    <w:rsid w:val="002E6BBC"/>
    <w:rsid w:val="002F1BA9"/>
    <w:rsid w:val="002F6E74"/>
    <w:rsid w:val="00301EB7"/>
    <w:rsid w:val="003106B3"/>
    <w:rsid w:val="0031385D"/>
    <w:rsid w:val="003171AB"/>
    <w:rsid w:val="003223B2"/>
    <w:rsid w:val="00322A67"/>
    <w:rsid w:val="00327EF4"/>
    <w:rsid w:val="00330E13"/>
    <w:rsid w:val="00335A23"/>
    <w:rsid w:val="00340707"/>
    <w:rsid w:val="00341C61"/>
    <w:rsid w:val="00351841"/>
    <w:rsid w:val="00360ED3"/>
    <w:rsid w:val="003624A6"/>
    <w:rsid w:val="00364ADF"/>
    <w:rsid w:val="00365C8D"/>
    <w:rsid w:val="003670D9"/>
    <w:rsid w:val="00370B41"/>
    <w:rsid w:val="00371B27"/>
    <w:rsid w:val="003726C3"/>
    <w:rsid w:val="003749A7"/>
    <w:rsid w:val="00375D2E"/>
    <w:rsid w:val="00383071"/>
    <w:rsid w:val="00383B19"/>
    <w:rsid w:val="00384CBC"/>
    <w:rsid w:val="003933F9"/>
    <w:rsid w:val="00395864"/>
    <w:rsid w:val="00396557"/>
    <w:rsid w:val="00397316"/>
    <w:rsid w:val="003A248F"/>
    <w:rsid w:val="003A4D9C"/>
    <w:rsid w:val="003B1668"/>
    <w:rsid w:val="003B72DB"/>
    <w:rsid w:val="003C5F4C"/>
    <w:rsid w:val="003D5EA8"/>
    <w:rsid w:val="003D7B28"/>
    <w:rsid w:val="003E305E"/>
    <w:rsid w:val="003E34DB"/>
    <w:rsid w:val="003E5302"/>
    <w:rsid w:val="003E5BF1"/>
    <w:rsid w:val="003F2452"/>
    <w:rsid w:val="003F41EA"/>
    <w:rsid w:val="003F7DF0"/>
    <w:rsid w:val="004039AF"/>
    <w:rsid w:val="00407282"/>
    <w:rsid w:val="00407AFF"/>
    <w:rsid w:val="0041155D"/>
    <w:rsid w:val="004170BF"/>
    <w:rsid w:val="00422AAB"/>
    <w:rsid w:val="00422F4E"/>
    <w:rsid w:val="004270E3"/>
    <w:rsid w:val="004348DC"/>
    <w:rsid w:val="00434921"/>
    <w:rsid w:val="00442018"/>
    <w:rsid w:val="00446567"/>
    <w:rsid w:val="00447B10"/>
    <w:rsid w:val="00452EE4"/>
    <w:rsid w:val="00452F0B"/>
    <w:rsid w:val="004536D6"/>
    <w:rsid w:val="00457224"/>
    <w:rsid w:val="004665E5"/>
    <w:rsid w:val="0047482C"/>
    <w:rsid w:val="00475436"/>
    <w:rsid w:val="0048047E"/>
    <w:rsid w:val="00482AF9"/>
    <w:rsid w:val="00496BB2"/>
    <w:rsid w:val="004A1447"/>
    <w:rsid w:val="004B37B4"/>
    <w:rsid w:val="004B72B4"/>
    <w:rsid w:val="004C0314"/>
    <w:rsid w:val="004C0D3D"/>
    <w:rsid w:val="004C16D1"/>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73D0"/>
    <w:rsid w:val="0056020A"/>
    <w:rsid w:val="00563D3D"/>
    <w:rsid w:val="005659AA"/>
    <w:rsid w:val="005676E8"/>
    <w:rsid w:val="005737BF"/>
    <w:rsid w:val="005770A9"/>
    <w:rsid w:val="00577C12"/>
    <w:rsid w:val="00580BFC"/>
    <w:rsid w:val="00581048"/>
    <w:rsid w:val="00581203"/>
    <w:rsid w:val="00582535"/>
    <w:rsid w:val="0058349C"/>
    <w:rsid w:val="00585FBE"/>
    <w:rsid w:val="005870E8"/>
    <w:rsid w:val="0058789C"/>
    <w:rsid w:val="005A1530"/>
    <w:rsid w:val="005A4D4E"/>
    <w:rsid w:val="005A7237"/>
    <w:rsid w:val="005B21FA"/>
    <w:rsid w:val="005B3244"/>
    <w:rsid w:val="005B6EE8"/>
    <w:rsid w:val="005B7731"/>
    <w:rsid w:val="005C4515"/>
    <w:rsid w:val="005C5602"/>
    <w:rsid w:val="005C74A6"/>
    <w:rsid w:val="005D3B4D"/>
    <w:rsid w:val="005D615C"/>
    <w:rsid w:val="005E07CF"/>
    <w:rsid w:val="005E1860"/>
    <w:rsid w:val="005F063B"/>
    <w:rsid w:val="005F192D"/>
    <w:rsid w:val="005F24C8"/>
    <w:rsid w:val="005F26AF"/>
    <w:rsid w:val="00607D6C"/>
    <w:rsid w:val="0061383D"/>
    <w:rsid w:val="00614D69"/>
    <w:rsid w:val="00617030"/>
    <w:rsid w:val="00621301"/>
    <w:rsid w:val="0062173F"/>
    <w:rsid w:val="006235FB"/>
    <w:rsid w:val="00626287"/>
    <w:rsid w:val="00626A15"/>
    <w:rsid w:val="006379E9"/>
    <w:rsid w:val="006438CB"/>
    <w:rsid w:val="006529B9"/>
    <w:rsid w:val="00654695"/>
    <w:rsid w:val="0065500A"/>
    <w:rsid w:val="00655217"/>
    <w:rsid w:val="0065727C"/>
    <w:rsid w:val="00657CD3"/>
    <w:rsid w:val="00674A78"/>
    <w:rsid w:val="00691EA7"/>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0902"/>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7B06"/>
    <w:rsid w:val="008536AF"/>
    <w:rsid w:val="00853D40"/>
    <w:rsid w:val="008564F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60D2"/>
    <w:rsid w:val="008B032E"/>
    <w:rsid w:val="008C0FA2"/>
    <w:rsid w:val="008C2342"/>
    <w:rsid w:val="008C77B6"/>
    <w:rsid w:val="008D1B91"/>
    <w:rsid w:val="008D724A"/>
    <w:rsid w:val="008E7A3E"/>
    <w:rsid w:val="008F41FD"/>
    <w:rsid w:val="008F4479"/>
    <w:rsid w:val="008F4BA0"/>
    <w:rsid w:val="008F60BB"/>
    <w:rsid w:val="00901726"/>
    <w:rsid w:val="00920E6A"/>
    <w:rsid w:val="00931816"/>
    <w:rsid w:val="00932C71"/>
    <w:rsid w:val="009509D5"/>
    <w:rsid w:val="009538F5"/>
    <w:rsid w:val="00957187"/>
    <w:rsid w:val="00960255"/>
    <w:rsid w:val="009603E1"/>
    <w:rsid w:val="00961C9D"/>
    <w:rsid w:val="00963065"/>
    <w:rsid w:val="009705C0"/>
    <w:rsid w:val="0097151F"/>
    <w:rsid w:val="00973777"/>
    <w:rsid w:val="00974E2E"/>
    <w:rsid w:val="00976E78"/>
    <w:rsid w:val="009775C0"/>
    <w:rsid w:val="00981F23"/>
    <w:rsid w:val="00990634"/>
    <w:rsid w:val="00991733"/>
    <w:rsid w:val="00992078"/>
    <w:rsid w:val="00992BE3"/>
    <w:rsid w:val="009A06AD"/>
    <w:rsid w:val="009A1467"/>
    <w:rsid w:val="009A6464"/>
    <w:rsid w:val="009B69F5"/>
    <w:rsid w:val="009C5FF7"/>
    <w:rsid w:val="009C6292"/>
    <w:rsid w:val="009D15DB"/>
    <w:rsid w:val="009D3133"/>
    <w:rsid w:val="009E160D"/>
    <w:rsid w:val="009F07A8"/>
    <w:rsid w:val="009F1CBB"/>
    <w:rsid w:val="009F3305"/>
    <w:rsid w:val="009F6FB2"/>
    <w:rsid w:val="00A071C0"/>
    <w:rsid w:val="00A22670"/>
    <w:rsid w:val="00A23424"/>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6745"/>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6AA7"/>
    <w:rsid w:val="00BE15EA"/>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1A8E"/>
    <w:rsid w:val="00C72AFE"/>
    <w:rsid w:val="00C81619"/>
    <w:rsid w:val="00C966E6"/>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6E7"/>
    <w:rsid w:val="00D36C30"/>
    <w:rsid w:val="00D37C90"/>
    <w:rsid w:val="00D43A8C"/>
    <w:rsid w:val="00D53072"/>
    <w:rsid w:val="00D54BDB"/>
    <w:rsid w:val="00D61A4E"/>
    <w:rsid w:val="00D634EA"/>
    <w:rsid w:val="00D64E3D"/>
    <w:rsid w:val="00D713A1"/>
    <w:rsid w:val="00D72507"/>
    <w:rsid w:val="00D73AFB"/>
    <w:rsid w:val="00D75F39"/>
    <w:rsid w:val="00D77956"/>
    <w:rsid w:val="00D80F0C"/>
    <w:rsid w:val="00D92077"/>
    <w:rsid w:val="00D951E2"/>
    <w:rsid w:val="00D9565A"/>
    <w:rsid w:val="00DB2337"/>
    <w:rsid w:val="00DB309B"/>
    <w:rsid w:val="00DB5F87"/>
    <w:rsid w:val="00DB699B"/>
    <w:rsid w:val="00DC0376"/>
    <w:rsid w:val="00DC099B"/>
    <w:rsid w:val="00DC2BE5"/>
    <w:rsid w:val="00DC6980"/>
    <w:rsid w:val="00DD4CD4"/>
    <w:rsid w:val="00DD65A2"/>
    <w:rsid w:val="00DD6770"/>
    <w:rsid w:val="00DE0749"/>
    <w:rsid w:val="00DE1CE2"/>
    <w:rsid w:val="00DF1210"/>
    <w:rsid w:val="00DF31E9"/>
    <w:rsid w:val="00DF400D"/>
    <w:rsid w:val="00DF5C23"/>
    <w:rsid w:val="00E01DAD"/>
    <w:rsid w:val="00E021DC"/>
    <w:rsid w:val="00E02DAB"/>
    <w:rsid w:val="00E03F91"/>
    <w:rsid w:val="00E04890"/>
    <w:rsid w:val="00E064EF"/>
    <w:rsid w:val="00E064F2"/>
    <w:rsid w:val="00E0717B"/>
    <w:rsid w:val="00E15598"/>
    <w:rsid w:val="00E20D65"/>
    <w:rsid w:val="00E353A2"/>
    <w:rsid w:val="00E36881"/>
    <w:rsid w:val="00E42E4C"/>
    <w:rsid w:val="00E47013"/>
    <w:rsid w:val="00E51260"/>
    <w:rsid w:val="00E541F9"/>
    <w:rsid w:val="00E57463"/>
    <w:rsid w:val="00E57B79"/>
    <w:rsid w:val="00E63419"/>
    <w:rsid w:val="00E64496"/>
    <w:rsid w:val="00E72115"/>
    <w:rsid w:val="00E77B0F"/>
    <w:rsid w:val="00E8322E"/>
    <w:rsid w:val="00E903E0"/>
    <w:rsid w:val="00EA1115"/>
    <w:rsid w:val="00EA39EB"/>
    <w:rsid w:val="00EA58CE"/>
    <w:rsid w:val="00EB33FF"/>
    <w:rsid w:val="00EB3D1A"/>
    <w:rsid w:val="00EC2759"/>
    <w:rsid w:val="00EC7106"/>
    <w:rsid w:val="00ED0120"/>
    <w:rsid w:val="00ED3BBA"/>
    <w:rsid w:val="00ED4C7E"/>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1D0"/>
    <w:rsid w:val="00F277AA"/>
    <w:rsid w:val="00F31955"/>
    <w:rsid w:val="00F34C06"/>
    <w:rsid w:val="00F43EA3"/>
    <w:rsid w:val="00F50C55"/>
    <w:rsid w:val="00F57FFB"/>
    <w:rsid w:val="00F601E6"/>
    <w:rsid w:val="00F73954"/>
    <w:rsid w:val="00F73E8D"/>
    <w:rsid w:val="00F94060"/>
    <w:rsid w:val="00FA1FB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EDBA88"/>
  <w14:defaultImageDpi w14:val="300"/>
  <w15:docId w15:val="{2F969EEB-B2B9-9B42-A5C4-05256F02C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564F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564F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564F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8564F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9"/>
    <w:unhideWhenUsed/>
    <w:qFormat/>
    <w:rsid w:val="008564F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564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64F0"/>
  </w:style>
  <w:style w:type="character" w:customStyle="1" w:styleId="Heading1Char">
    <w:name w:val="Heading 1 Char"/>
    <w:aliases w:val="Pocket Char"/>
    <w:basedOn w:val="DefaultParagraphFont"/>
    <w:link w:val="Heading1"/>
    <w:uiPriority w:val="9"/>
    <w:rsid w:val="008564F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564F0"/>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8564F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9"/>
    <w:rsid w:val="008564F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564F0"/>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8."/>
    <w:basedOn w:val="DefaultParagraphFont"/>
    <w:uiPriority w:val="1"/>
    <w:qFormat/>
    <w:rsid w:val="008564F0"/>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8564F0"/>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564F0"/>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C"/>
    <w:basedOn w:val="DefaultParagraphFont"/>
    <w:link w:val="Card"/>
    <w:uiPriority w:val="99"/>
    <w:unhideWhenUsed/>
    <w:rsid w:val="008564F0"/>
    <w:rPr>
      <w:color w:val="auto"/>
      <w:u w:val="none"/>
    </w:rPr>
  </w:style>
  <w:style w:type="paragraph" w:styleId="DocumentMap">
    <w:name w:val="Document Map"/>
    <w:basedOn w:val="Normal"/>
    <w:link w:val="DocumentMapChar"/>
    <w:uiPriority w:val="99"/>
    <w:semiHidden/>
    <w:unhideWhenUsed/>
    <w:rsid w:val="008564F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564F0"/>
    <w:rPr>
      <w:rFonts w:ascii="Lucida Grande" w:hAnsi="Lucida Grande" w:cs="Lucida Grande"/>
    </w:rPr>
  </w:style>
  <w:style w:type="paragraph" w:customStyle="1" w:styleId="textbold">
    <w:name w:val="text bold"/>
    <w:basedOn w:val="Normal"/>
    <w:link w:val="Emphasis"/>
    <w:autoRedefine/>
    <w:uiPriority w:val="20"/>
    <w:qFormat/>
    <w:rsid w:val="008A60D2"/>
    <w:pPr>
      <w:pBdr>
        <w:top w:val="single" w:sz="18" w:space="0" w:color="auto"/>
        <w:left w:val="single" w:sz="18" w:space="0" w:color="auto"/>
        <w:bottom w:val="single" w:sz="18" w:space="0" w:color="auto"/>
        <w:right w:val="single" w:sz="18" w:space="0" w:color="auto"/>
      </w:pBdr>
      <w:ind w:left="720"/>
      <w:jc w:val="both"/>
    </w:pPr>
    <w:rPr>
      <w:b/>
      <w:iCs/>
      <w:u w:val="single"/>
      <w:bdr w:val="single" w:sz="8" w:space="0" w:color="auto"/>
    </w:rPr>
  </w:style>
  <w:style w:type="paragraph" w:customStyle="1" w:styleId="Card">
    <w:name w:val="Card"/>
    <w:aliases w:val="No Spacing111112,nonunderlined,No Spacing11211,Debate Text,No Spacing11,No Spacing111,No Spacing2,Read stuff,No Spacing1,Medium Grid 21,No Spacing31,No Spacing22,No Spacing3,Dont use,No Spacing41,Note Level 2,No Spacing23,Tags,tag,No Spacing111111"/>
    <w:basedOn w:val="Heading1"/>
    <w:link w:val="Hyperlink"/>
    <w:autoRedefine/>
    <w:uiPriority w:val="99"/>
    <w:qFormat/>
    <w:rsid w:val="008A60D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Small Text,Card Format,Note Level 21,ClearFormatting,Clear,DDI Tag,Tag Title,No Spacing51,card"/>
    <w:basedOn w:val="Heading1"/>
    <w:autoRedefine/>
    <w:uiPriority w:val="99"/>
    <w:qFormat/>
    <w:rsid w:val="00301EB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C71A8E"/>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br.org/2021/05/what-the-west-gets-wrong-about-china%20accessed%2012/14/21" TargetMode="External"/><Relationship Id="rId18" Type="http://schemas.openxmlformats.org/officeDocument/2006/relationships/hyperlink" Target="https://archive.md/o/bc9l4/https:/spacenews.com/spacety-releases-first-sar-image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hbr.org/search?term=elsbeth%20johnson&amp;search_type=search-all" TargetMode="External"/><Relationship Id="rId17" Type="http://schemas.openxmlformats.org/officeDocument/2006/relationships/hyperlink" Target="https://archive.md/o/bc9l4/https:/www.ida.org/-/media/feature/publications/e/ev/evaluation-of-chinas-commercial-space-sector/d-10873.ashx" TargetMode="External"/><Relationship Id="rId2" Type="http://schemas.openxmlformats.org/officeDocument/2006/relationships/customXml" Target="../customXml/item2.xml"/><Relationship Id="rId16" Type="http://schemas.openxmlformats.org/officeDocument/2006/relationships/hyperlink" Target="https://archive.md/o/bc9l4/www.cpppc.org/en/zy/994006.jhtml" TargetMode="External"/><Relationship Id="rId20" Type="http://schemas.openxmlformats.org/officeDocument/2006/relationships/hyperlink" Target="http://www.jessicachenweiss.com/uploads/3/0/6/3/30636001/19-01-24-elite-statements-isq-ca.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search?term=rana%20mitter&amp;search_type=search-all" TargetMode="External"/><Relationship Id="rId5" Type="http://schemas.openxmlformats.org/officeDocument/2006/relationships/numbering" Target="numbering.xml"/><Relationship Id="rId15" Type="http://schemas.openxmlformats.org/officeDocument/2006/relationships/hyperlink" Target="https://www.technologyreview.com/2021/01/21/1016513/china-private-commercial-space-industry-dominance/" TargetMode="External"/><Relationship Id="rId10" Type="http://schemas.openxmlformats.org/officeDocument/2006/relationships/hyperlink" Target="https://www.ncbi.nlm.nih.gov/pmc/articles/PMC6446569/" TargetMode="External"/><Relationship Id="rId19" Type="http://schemas.openxmlformats.org/officeDocument/2006/relationships/hyperlink" Target="https://archive.md/o/bc9l4/https:/www.bbc.com/news/science-environment-54076895" TargetMode="External"/><Relationship Id="rId4" Type="http://schemas.openxmlformats.org/officeDocument/2006/relationships/customXml" Target="../customXml/item4.xml"/><Relationship Id="rId9" Type="http://schemas.openxmlformats.org/officeDocument/2006/relationships/hyperlink" Target="https://thelawdictionary.org/unjust/" TargetMode="External"/><Relationship Id="rId14" Type="http://schemas.openxmlformats.org/officeDocument/2006/relationships/hyperlink" Target="https://hbr.org/2011/06/what-the-west-doesnt-get-about-china"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ch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BF9022-F37F-3F45-8486-C7A3CA597E9A}">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20</Pages>
  <Words>10860</Words>
  <Characters>61904</Characters>
  <Application>Microsoft Office Word</Application>
  <DocSecurity>0</DocSecurity>
  <Lines>515</Lines>
  <Paragraphs>145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72619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Chu</cp:lastModifiedBy>
  <cp:revision>57</cp:revision>
  <dcterms:created xsi:type="dcterms:W3CDTF">2022-01-16T15:19:00Z</dcterms:created>
  <dcterms:modified xsi:type="dcterms:W3CDTF">2022-01-16T16:24:00Z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