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99F9A" w14:textId="1C2C38D4" w:rsidR="003A61E1" w:rsidRDefault="003A61E1" w:rsidP="003A61E1">
      <w:pPr>
        <w:pStyle w:val="Heading1"/>
      </w:pPr>
      <w:r>
        <w:t>1NC</w:t>
      </w:r>
    </w:p>
    <w:p w14:paraId="42799961" w14:textId="69B54738" w:rsidR="003A61E1" w:rsidRDefault="00B80CC2" w:rsidP="003A61E1">
      <w:pPr>
        <w:pStyle w:val="Heading3"/>
      </w:pPr>
      <w:r>
        <w:lastRenderedPageBreak/>
        <w:t>1NC – OFF</w:t>
      </w:r>
    </w:p>
    <w:p w14:paraId="4DFDF335" w14:textId="77777777" w:rsidR="003A61E1" w:rsidRPr="00250A1C" w:rsidRDefault="003A61E1" w:rsidP="003A61E1">
      <w:pPr>
        <w:pStyle w:val="Heading4"/>
      </w:pPr>
      <w:r>
        <w:t xml:space="preserve">1] </w:t>
      </w:r>
      <w:proofErr w:type="spellStart"/>
      <w:r w:rsidRPr="003E6DE1">
        <w:rPr>
          <w:u w:val="single"/>
        </w:rPr>
        <w:t>Interp</w:t>
      </w:r>
      <w:proofErr w:type="spellEnd"/>
      <w:r>
        <w:t xml:space="preserve"> – the Affirmative must </w:t>
      </w:r>
      <w:r>
        <w:rPr>
          <w:u w:val="single"/>
        </w:rPr>
        <w:t>only</w:t>
      </w:r>
      <w:r>
        <w:t xml:space="preserve"> defend that appropriation of outer space is unjust.</w:t>
      </w:r>
    </w:p>
    <w:p w14:paraId="22681159" w14:textId="77777777" w:rsidR="003A61E1" w:rsidRPr="000E26F9" w:rsidRDefault="003A61E1" w:rsidP="003A61E1">
      <w:pPr>
        <w:pStyle w:val="Heading4"/>
        <w:rPr>
          <w:sz w:val="22"/>
          <w:u w:val="single"/>
        </w:rPr>
      </w:pPr>
      <w:r>
        <w:t xml:space="preserve">a] </w:t>
      </w: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0D6E35B0" w14:textId="77777777" w:rsidR="003A61E1" w:rsidRPr="000E26F9" w:rsidRDefault="003A61E1" w:rsidP="003A61E1">
      <w:r w:rsidRPr="000E26F9">
        <w:rPr>
          <w:rStyle w:val="Style13ptBold"/>
        </w:rPr>
        <w:t>Dunk 11</w:t>
      </w:r>
      <w:r>
        <w:t xml:space="preserve"> </w:t>
      </w:r>
      <w:r w:rsidRPr="000E26F9">
        <w:t xml:space="preserve">Von Der Dunk, Frans G. "1. The Origins </w:t>
      </w:r>
      <w:proofErr w:type="gramStart"/>
      <w:r w:rsidRPr="000E26F9">
        <w:t>Of</w:t>
      </w:r>
      <w:proofErr w:type="gramEnd"/>
      <w:r w:rsidRPr="000E26F9">
        <w:t xml:space="preserve"> </w:t>
      </w:r>
      <w:proofErr w:type="spellStart"/>
      <w:r w:rsidRPr="000E26F9">
        <w:t>Authorisation</w:t>
      </w:r>
      <w:proofErr w:type="spellEnd"/>
      <w:r w:rsidRPr="000E26F9">
        <w:t>: Article VI Of The Outer Space Treaty And International Space Law." National Space Legislation in Europe. Brill Nijhoff, 2011. 3-28.</w:t>
      </w:r>
      <w:r>
        <w:t xml:space="preserve"> (University of Nebraska)//Elmer </w:t>
      </w:r>
    </w:p>
    <w:p w14:paraId="580E56CF" w14:textId="77777777" w:rsidR="003A61E1" w:rsidRDefault="003A61E1" w:rsidP="003A61E1">
      <w:pPr>
        <w:rPr>
          <w:sz w:val="16"/>
        </w:rPr>
      </w:pPr>
      <w:r w:rsidRPr="000E26F9">
        <w:rPr>
          <w:sz w:val="16"/>
        </w:rPr>
        <w:t>4</w:t>
      </w:r>
      <w:r w:rsidRPr="000E26F9">
        <w:rPr>
          <w:u w:val="single"/>
        </w:rPr>
        <w:t xml:space="preserve">. </w:t>
      </w:r>
      <w:r w:rsidRPr="00244B1F">
        <w:rPr>
          <w:rStyle w:val="Emphasis"/>
          <w:highlight w:val="green"/>
        </w:rPr>
        <w:t>Interpreting</w:t>
      </w:r>
      <w:r w:rsidRPr="000E26F9">
        <w:rPr>
          <w:u w:val="single"/>
        </w:rPr>
        <w:t xml:space="preserve"> Article VI of the </w:t>
      </w:r>
      <w:r w:rsidRPr="00244B1F">
        <w:rPr>
          <w:rStyle w:val="Emphasis"/>
          <w:highlight w:val="green"/>
        </w:rPr>
        <w:t>O</w:t>
      </w:r>
      <w:r w:rsidRPr="000E26F9">
        <w:rPr>
          <w:u w:val="single"/>
        </w:rPr>
        <w:t xml:space="preserve">uter </w:t>
      </w:r>
      <w:r w:rsidRPr="00244B1F">
        <w:rPr>
          <w:rStyle w:val="Emphasis"/>
          <w:highlight w:val="green"/>
        </w:rPr>
        <w:t>S</w:t>
      </w:r>
      <w:r w:rsidRPr="000E26F9">
        <w:rPr>
          <w:u w:val="single"/>
        </w:rPr>
        <w:t xml:space="preserve">pace </w:t>
      </w:r>
      <w:r w:rsidRPr="00244B1F">
        <w:rPr>
          <w:rStyle w:val="Emphasis"/>
          <w:highlight w:val="green"/>
        </w:rPr>
        <w:t>T</w:t>
      </w:r>
      <w:r w:rsidRPr="000E26F9">
        <w:rPr>
          <w:u w:val="single"/>
        </w:rPr>
        <w:t>reaty</w:t>
      </w:r>
      <w:r w:rsidRPr="000E26F9">
        <w:rPr>
          <w:sz w:val="16"/>
        </w:rPr>
        <w:t xml:space="preserve"> One main novel feature of Article VI stood out with reference to the role of private enterprise in this context. Contrary to the version </w:t>
      </w:r>
      <w:proofErr w:type="spellStart"/>
      <w:r w:rsidRPr="000E26F9">
        <w:rPr>
          <w:sz w:val="16"/>
        </w:rPr>
        <w:t>o</w:t>
      </w:r>
      <w:proofErr w:type="spellEnd"/>
      <w:r w:rsidRPr="000E26F9">
        <w:rPr>
          <w:sz w:val="16"/>
        </w:rPr>
        <w:t xml:space="preserve"> </w:t>
      </w:r>
      <w:proofErr w:type="spellStart"/>
      <w:r w:rsidRPr="000E26F9">
        <w:rPr>
          <w:sz w:val="16"/>
        </w:rPr>
        <w:t>fthe</w:t>
      </w:r>
      <w:proofErr w:type="spellEnd"/>
      <w:r w:rsidRPr="000E26F9">
        <w:rPr>
          <w:sz w:val="16"/>
        </w:rPr>
        <w:t xml:space="preserv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244B1F">
        <w:rPr>
          <w:rStyle w:val="Emphasis"/>
          <w:highlight w:val="green"/>
        </w:rPr>
        <w:t>private actors</w:t>
      </w:r>
      <w:r w:rsidRPr="00244B1F">
        <w:rPr>
          <w:highlight w:val="green"/>
          <w:u w:val="single"/>
        </w:rPr>
        <w:t xml:space="preserve"> </w:t>
      </w:r>
      <w:r w:rsidRPr="000E26F9">
        <w:rPr>
          <w:u w:val="single"/>
        </w:rPr>
        <w:t>(... "</w:t>
      </w:r>
      <w:r w:rsidRPr="00244B1F">
        <w:rPr>
          <w:rStyle w:val="Emphasis"/>
          <w:highlight w:val="green"/>
        </w:rPr>
        <w:t>or</w:t>
      </w:r>
      <w:r w:rsidRPr="00244B1F">
        <w:rPr>
          <w:highlight w:val="green"/>
          <w:u w:val="single"/>
        </w:rPr>
        <w:t xml:space="preserve"> </w:t>
      </w:r>
      <w:r w:rsidRPr="000E26F9">
        <w:rPr>
          <w:u w:val="single"/>
        </w:rPr>
        <w:t xml:space="preserve">by </w:t>
      </w:r>
      <w:r w:rsidRPr="00244B1F">
        <w:rPr>
          <w:rStyle w:val="Emphasis"/>
          <w:highlight w:val="green"/>
          <w:bdr w:val="single" w:sz="18" w:space="0" w:color="auto"/>
        </w:rPr>
        <w:t>non-governmental entities</w:t>
      </w:r>
      <w:r w:rsidRPr="000E26F9">
        <w:rPr>
          <w:u w:val="single"/>
        </w:rPr>
        <w:t>").</w:t>
      </w:r>
      <w:r w:rsidRPr="000E26F9">
        <w:rPr>
          <w:sz w:val="16"/>
        </w:rPr>
        <w:t xml:space="preserve"> The interests of the Soviet Union in ensuring that, whomever would </w:t>
      </w:r>
      <w:proofErr w:type="gramStart"/>
      <w:r w:rsidRPr="000E26F9">
        <w:rPr>
          <w:sz w:val="16"/>
        </w:rPr>
        <w:t>actually conduct</w:t>
      </w:r>
      <w:proofErr w:type="gramEnd"/>
      <w:r w:rsidRPr="000E26F9">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925340B" w14:textId="77777777" w:rsidR="003A61E1" w:rsidRDefault="003A61E1" w:rsidP="003A61E1">
      <w:pPr>
        <w:pStyle w:val="Heading4"/>
      </w:pPr>
      <w:r>
        <w:t xml:space="preserve">b] Unjust refers to a </w:t>
      </w:r>
      <w:r>
        <w:rPr>
          <w:u w:val="single"/>
        </w:rPr>
        <w:t>negative action</w:t>
      </w:r>
      <w:r>
        <w:t xml:space="preserve"> – it means </w:t>
      </w:r>
      <w:r>
        <w:rPr>
          <w:u w:val="single"/>
        </w:rPr>
        <w:t>contrary</w:t>
      </w:r>
      <w:r>
        <w:t>.</w:t>
      </w:r>
    </w:p>
    <w:p w14:paraId="634A529A" w14:textId="77777777" w:rsidR="003A61E1" w:rsidRPr="00D92843" w:rsidRDefault="003A61E1" w:rsidP="003A61E1">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354FB829" w14:textId="77777777" w:rsidR="003A61E1" w:rsidRPr="000E26F9" w:rsidRDefault="003A61E1" w:rsidP="003A61E1">
      <w:pPr>
        <w:rPr>
          <w:sz w:val="16"/>
        </w:rPr>
      </w:pPr>
      <w:r w:rsidRPr="00244B1F">
        <w:rPr>
          <w:rStyle w:val="Emphasis"/>
          <w:highlight w:val="green"/>
        </w:rPr>
        <w:t>Contrary to right and justice</w:t>
      </w:r>
      <w:r w:rsidRPr="002B1040">
        <w:rPr>
          <w:sz w:val="16"/>
        </w:rPr>
        <w:t>, or to the enjoyment of his rights by another</w:t>
      </w:r>
      <w:r w:rsidRPr="00244B1F">
        <w:rPr>
          <w:rStyle w:val="Emphasis"/>
          <w:highlight w:val="green"/>
        </w:rPr>
        <w:t>, or to the standards of conduct furnished by the laws</w:t>
      </w:r>
      <w:r w:rsidRPr="002B1040">
        <w:rPr>
          <w:sz w:val="16"/>
        </w:rPr>
        <w:t>.</w:t>
      </w:r>
    </w:p>
    <w:p w14:paraId="4E58CB0B" w14:textId="77777777" w:rsidR="003A61E1" w:rsidRDefault="003A61E1" w:rsidP="003A61E1">
      <w:pPr>
        <w:pStyle w:val="Heading4"/>
      </w:pPr>
      <w:r>
        <w:lastRenderedPageBreak/>
        <w:t xml:space="preserve">2] </w:t>
      </w:r>
      <w:r>
        <w:rPr>
          <w:u w:val="single"/>
        </w:rPr>
        <w:t>Violation</w:t>
      </w:r>
      <w:r>
        <w:t xml:space="preserve"> – the Affirmative defends a </w:t>
      </w:r>
      <w:r>
        <w:rPr>
          <w:u w:val="single"/>
        </w:rPr>
        <w:t>new</w:t>
      </w:r>
      <w:r>
        <w:t xml:space="preserve">, </w:t>
      </w:r>
      <w:r>
        <w:rPr>
          <w:u w:val="single"/>
        </w:rPr>
        <w:t>multi-lateral agreement</w:t>
      </w:r>
      <w:r>
        <w:t xml:space="preserve"> between states which is </w:t>
      </w:r>
      <w:r>
        <w:rPr>
          <w:u w:val="single"/>
        </w:rPr>
        <w:t>beyond</w:t>
      </w:r>
      <w:r>
        <w:t xml:space="preserve"> the scope of the resolution. </w:t>
      </w:r>
    </w:p>
    <w:p w14:paraId="3F725025" w14:textId="77777777" w:rsidR="003A61E1" w:rsidRDefault="003A61E1" w:rsidP="003A61E1">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w:t>
      </w:r>
      <w:proofErr w:type="gramStart"/>
      <w:r>
        <w:t>particular mechanism</w:t>
      </w:r>
      <w:proofErr w:type="gramEnd"/>
      <w:r>
        <w:t xml:space="preserve"> </w:t>
      </w:r>
      <w:r>
        <w:rPr>
          <w:u w:val="single"/>
        </w:rPr>
        <w:t>side-steps</w:t>
      </w:r>
      <w:r>
        <w:t xml:space="preserve"> your links. </w:t>
      </w:r>
    </w:p>
    <w:p w14:paraId="1F796B8B" w14:textId="77777777" w:rsidR="003A61E1" w:rsidRPr="008406FC" w:rsidRDefault="003A61E1" w:rsidP="003A61E1">
      <w:pPr>
        <w:pStyle w:val="Heading4"/>
      </w:pPr>
      <w:r>
        <w:t xml:space="preserve">4] </w:t>
      </w:r>
      <w:r>
        <w:rPr>
          <w:u w:val="single"/>
        </w:rPr>
        <w:t>TVA</w:t>
      </w:r>
      <w:r>
        <w:t xml:space="preserve"> – just defend space mining being bad without the multilateral governance part of the plan. </w:t>
      </w:r>
    </w:p>
    <w:p w14:paraId="101F6DA5" w14:textId="77777777" w:rsidR="003A61E1" w:rsidRDefault="003A61E1" w:rsidP="003A61E1">
      <w:pPr>
        <w:pStyle w:val="Heading4"/>
      </w:pPr>
      <w:r>
        <w:t xml:space="preserve">5] </w:t>
      </w:r>
      <w:r>
        <w:rPr>
          <w:u w:val="single"/>
        </w:rPr>
        <w:t>Paradigm Issues</w:t>
      </w:r>
      <w:r>
        <w:t xml:space="preserve"> – </w:t>
      </w:r>
    </w:p>
    <w:p w14:paraId="20BE049F" w14:textId="77777777" w:rsidR="003A61E1" w:rsidRDefault="003A61E1" w:rsidP="003A61E1">
      <w:pPr>
        <w:pStyle w:val="Heading4"/>
      </w:pPr>
      <w:r>
        <w:t xml:space="preserve">a] Topicality is </w:t>
      </w:r>
      <w:r>
        <w:rPr>
          <w:u w:val="single"/>
        </w:rPr>
        <w:t>Drop the Debater</w:t>
      </w:r>
      <w:r>
        <w:t xml:space="preserve"> – it’s a fundamental baseline for debate-ability.</w:t>
      </w:r>
    </w:p>
    <w:p w14:paraId="34C40BA6" w14:textId="77777777" w:rsidR="003A61E1" w:rsidRDefault="003A61E1" w:rsidP="003A61E1">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FFFA882" w14:textId="77777777" w:rsidR="003A61E1" w:rsidRPr="00B12150" w:rsidRDefault="003A61E1" w:rsidP="003A61E1">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DF06ED2" w14:textId="77777777" w:rsidR="003A61E1" w:rsidRPr="008406FC" w:rsidRDefault="003A61E1" w:rsidP="003A61E1"/>
    <w:p w14:paraId="3BD86833" w14:textId="00C56B5A" w:rsidR="003A61E1" w:rsidRDefault="003E372F" w:rsidP="003A61E1">
      <w:pPr>
        <w:pStyle w:val="Heading3"/>
      </w:pPr>
      <w:r>
        <w:lastRenderedPageBreak/>
        <w:t>1NC – OFF</w:t>
      </w:r>
    </w:p>
    <w:p w14:paraId="78223461" w14:textId="77777777" w:rsidR="003A61E1" w:rsidRDefault="003A61E1" w:rsidP="003A61E1">
      <w:pPr>
        <w:pStyle w:val="Heading4"/>
      </w:pPr>
      <w:r>
        <w:t>Text – The United States should unilaterally restrict asteroid mining done by private entities.</w:t>
      </w:r>
    </w:p>
    <w:p w14:paraId="534074DC" w14:textId="77777777" w:rsidR="003A61E1" w:rsidRPr="00881736" w:rsidRDefault="003A61E1" w:rsidP="003A61E1">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6ACFED11" w14:textId="77777777" w:rsidR="003A61E1" w:rsidRDefault="003A61E1" w:rsidP="003A61E1">
      <w:pPr>
        <w:pStyle w:val="Heading4"/>
      </w:pPr>
      <w:r>
        <w:t xml:space="preserve">Counterplan </w:t>
      </w:r>
      <w:r>
        <w:rPr>
          <w:u w:val="single"/>
        </w:rPr>
        <w:t>solves</w:t>
      </w:r>
      <w:r>
        <w:t xml:space="preserve"> the </w:t>
      </w:r>
      <w:proofErr w:type="spellStart"/>
      <w:r>
        <w:t>Aff</w:t>
      </w:r>
      <w:proofErr w:type="spellEnd"/>
      <w:r>
        <w:t xml:space="preserve"> – 1] 1AC Gallagher says that US Leadership </w:t>
      </w:r>
      <w:r>
        <w:rPr>
          <w:u w:val="single"/>
        </w:rPr>
        <w:t>spill-over</w:t>
      </w:r>
      <w:r>
        <w:t xml:space="preserve"> to </w:t>
      </w:r>
      <w:r>
        <w:rPr>
          <w:u w:val="single"/>
        </w:rPr>
        <w:t>follow-on</w:t>
      </w:r>
      <w:r>
        <w:t xml:space="preserve"> and </w:t>
      </w:r>
      <w:r>
        <w:rPr>
          <w:u w:val="single"/>
        </w:rPr>
        <w:t>norming</w:t>
      </w:r>
      <w:r>
        <w:t xml:space="preserve"> which solves Advantage 1 and 2] 1AC Wall says the US actions over Mining fractures governance – the CP sets the US </w:t>
      </w:r>
      <w:r>
        <w:rPr>
          <w:u w:val="single"/>
        </w:rPr>
        <w:t>in-line</w:t>
      </w:r>
      <w:r>
        <w:t xml:space="preserve">. </w:t>
      </w:r>
    </w:p>
    <w:p w14:paraId="45C69A83" w14:textId="77777777" w:rsidR="003A61E1" w:rsidRDefault="003A61E1" w:rsidP="003A61E1">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6F227ECF" w14:textId="77777777" w:rsidR="003A61E1" w:rsidRPr="00EE51C8" w:rsidRDefault="003A61E1" w:rsidP="003A61E1">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1967C8A2" w14:textId="77777777" w:rsidR="003A61E1" w:rsidRPr="008437BF" w:rsidRDefault="003A61E1" w:rsidP="003A61E1">
      <w:pPr>
        <w:rPr>
          <w:sz w:val="16"/>
        </w:rPr>
      </w:pPr>
      <w:r w:rsidRPr="00DB2CD4">
        <w:rPr>
          <w:rStyle w:val="StyleUnderline"/>
        </w:rPr>
        <w:t>The</w:t>
      </w:r>
      <w:r w:rsidRPr="008437BF">
        <w:rPr>
          <w:sz w:val="16"/>
        </w:rPr>
        <w:t xml:space="preserve"> </w:t>
      </w:r>
      <w:r w:rsidRPr="00244B1F">
        <w:rPr>
          <w:rStyle w:val="Emphasis"/>
          <w:highlight w:val="green"/>
        </w:rPr>
        <w:t>unilateral statements</w:t>
      </w:r>
      <w:r w:rsidRPr="008437BF">
        <w:rPr>
          <w:sz w:val="16"/>
        </w:rPr>
        <w:t xml:space="preserve"> led </w:t>
      </w:r>
      <w:r w:rsidRPr="00DB2CD4">
        <w:rPr>
          <w:rStyle w:val="StyleUnderline"/>
        </w:rPr>
        <w:t xml:space="preserve">by Russia </w:t>
      </w:r>
      <w:r w:rsidRPr="00244B1F">
        <w:rPr>
          <w:rStyle w:val="StyleUnderline"/>
          <w:highlight w:val="green"/>
        </w:rPr>
        <w:t xml:space="preserve">are important </w:t>
      </w:r>
      <w:r w:rsidRPr="00244B1F">
        <w:rPr>
          <w:rStyle w:val="Emphasis"/>
          <w:highlight w:val="green"/>
          <w:bdr w:val="single" w:sz="18" w:space="0" w:color="auto"/>
        </w:rPr>
        <w:t>confidence-building measures</w:t>
      </w:r>
      <w:r w:rsidRPr="008437BF">
        <w:rPr>
          <w:sz w:val="16"/>
        </w:rPr>
        <w:t xml:space="preserve"> </w:t>
      </w:r>
      <w:r w:rsidRPr="00244B1F">
        <w:rPr>
          <w:rStyle w:val="Emphasis"/>
          <w:highlight w:val="green"/>
        </w:rPr>
        <w:t>for</w:t>
      </w:r>
      <w:r w:rsidRPr="00244B1F">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244B1F">
        <w:rPr>
          <w:rStyle w:val="Emphasis"/>
          <w:highlight w:val="green"/>
        </w:rPr>
        <w:t>outer space</w:t>
      </w:r>
      <w:r w:rsidRPr="008437BF">
        <w:rPr>
          <w:sz w:val="16"/>
        </w:rPr>
        <w:t xml:space="preserve">. However, in international law </w:t>
      </w:r>
      <w:r w:rsidRPr="00244B1F">
        <w:rPr>
          <w:rStyle w:val="StyleUnderline"/>
          <w:highlight w:val="green"/>
        </w:rPr>
        <w:t xml:space="preserve">unilateral acts </w:t>
      </w:r>
      <w:r w:rsidRPr="00DB2CD4">
        <w:rPr>
          <w:rStyle w:val="StyleUnderline"/>
        </w:rPr>
        <w:t xml:space="preserve">may also </w:t>
      </w:r>
      <w:r w:rsidRPr="00244B1F">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244B1F">
        <w:rPr>
          <w:rStyle w:val="StyleUnderline"/>
          <w:highlight w:val="green"/>
        </w:rPr>
        <w:t>Declarations</w:t>
      </w:r>
      <w:r w:rsidRPr="00DB2CD4">
        <w:rPr>
          <w:rStyle w:val="StyleUnderline"/>
        </w:rPr>
        <w:t xml:space="preserve"> of this kind may be, and often </w:t>
      </w:r>
      <w:r w:rsidRPr="00244B1F">
        <w:rPr>
          <w:rStyle w:val="StyleUnderline"/>
          <w:highlight w:val="green"/>
        </w:rPr>
        <w:t xml:space="preserve">are, </w:t>
      </w:r>
      <w:r w:rsidRPr="00244B1F">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244B1F">
        <w:rPr>
          <w:rStyle w:val="StyleUnderline"/>
          <w:highlight w:val="green"/>
        </w:rPr>
        <w:t>intention</w:t>
      </w:r>
      <w:r w:rsidRPr="00DB2CD4">
        <w:rPr>
          <w:rStyle w:val="StyleUnderline"/>
        </w:rPr>
        <w:t xml:space="preserve"> </w:t>
      </w:r>
      <w:r w:rsidRPr="00244B1F">
        <w:rPr>
          <w:rStyle w:val="StyleUnderline"/>
          <w:highlight w:val="green"/>
        </w:rPr>
        <w:t>confers</w:t>
      </w:r>
      <w:r w:rsidRPr="00DB2CD4">
        <w:rPr>
          <w:rStyle w:val="StyleUnderline"/>
        </w:rPr>
        <w:t xml:space="preserve"> on the declaration </w:t>
      </w:r>
      <w:r w:rsidRPr="00244B1F">
        <w:rPr>
          <w:rStyle w:val="StyleUnderline"/>
          <w:highlight w:val="green"/>
        </w:rPr>
        <w:t>the character of a</w:t>
      </w:r>
      <w:r w:rsidRPr="008437BF">
        <w:rPr>
          <w:sz w:val="16"/>
        </w:rPr>
        <w:t xml:space="preserve"> </w:t>
      </w:r>
      <w:r w:rsidRPr="00244B1F">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244B1F">
        <w:rPr>
          <w:rStyle w:val="Emphasis"/>
          <w:highlight w:val="green"/>
        </w:rPr>
        <w:t>State</w:t>
      </w:r>
      <w:r w:rsidRPr="00244B1F">
        <w:rPr>
          <w:rStyle w:val="StyleUnderline"/>
          <w:highlight w:val="green"/>
        </w:rPr>
        <w:t xml:space="preserve"> </w:t>
      </w:r>
      <w:r w:rsidRPr="00DB2CD4">
        <w:rPr>
          <w:rStyle w:val="StyleUnderline"/>
        </w:rPr>
        <w:t xml:space="preserve">being thenceforth </w:t>
      </w:r>
      <w:r w:rsidRPr="00244B1F">
        <w:rPr>
          <w:rStyle w:val="Emphasis"/>
          <w:highlight w:val="green"/>
        </w:rPr>
        <w:t>legally</w:t>
      </w:r>
      <w:r w:rsidRPr="00244B1F">
        <w:rPr>
          <w:rStyle w:val="StyleUnderline"/>
          <w:highlight w:val="green"/>
        </w:rPr>
        <w:t xml:space="preserve"> </w:t>
      </w:r>
      <w:r w:rsidRPr="00244B1F">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244B1F">
        <w:rPr>
          <w:rStyle w:val="StyleUnderline"/>
          <w:highlight w:val="green"/>
        </w:rPr>
        <w:t xml:space="preserve">In these circumstances, </w:t>
      </w:r>
      <w:r w:rsidRPr="008437BF">
        <w:rPr>
          <w:rStyle w:val="Emphasis"/>
        </w:rPr>
        <w:t xml:space="preserve">nothing </w:t>
      </w:r>
      <w:proofErr w:type="gramStart"/>
      <w:r w:rsidRPr="008437BF">
        <w:rPr>
          <w:rStyle w:val="Emphasis"/>
        </w:rPr>
        <w:t>in the nature</w:t>
      </w:r>
      <w:r w:rsidRPr="008437BF">
        <w:rPr>
          <w:rStyle w:val="StyleUnderline"/>
        </w:rPr>
        <w:t xml:space="preserve"> of a</w:t>
      </w:r>
      <w:proofErr w:type="gramEnd"/>
      <w:r w:rsidRPr="008437BF">
        <w:rPr>
          <w:rStyle w:val="StyleUnderline"/>
        </w:rPr>
        <w:t xml:space="preserve">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244B1F">
        <w:rPr>
          <w:rStyle w:val="StyleUnderline"/>
          <w:highlight w:val="green"/>
        </w:rPr>
        <w:t>nor even</w:t>
      </w:r>
      <w:r w:rsidRPr="00DB2CD4">
        <w:rPr>
          <w:rStyle w:val="StyleUnderline"/>
        </w:rPr>
        <w:t xml:space="preserve"> any </w:t>
      </w:r>
      <w:r w:rsidRPr="00244B1F">
        <w:rPr>
          <w:rStyle w:val="Emphasis"/>
          <w:highlight w:val="green"/>
        </w:rPr>
        <w:t>reply</w:t>
      </w:r>
      <w:r w:rsidRPr="00244B1F">
        <w:rPr>
          <w:rStyle w:val="StyleUnderline"/>
          <w:highlight w:val="green"/>
        </w:rPr>
        <w:t xml:space="preserve"> or </w:t>
      </w:r>
      <w:r w:rsidRPr="00244B1F">
        <w:rPr>
          <w:rStyle w:val="Emphasis"/>
          <w:highlight w:val="green"/>
        </w:rPr>
        <w:t>reaction</w:t>
      </w:r>
      <w:r w:rsidRPr="00244B1F">
        <w:rPr>
          <w:rStyle w:val="StyleUnderline"/>
          <w:highlight w:val="green"/>
        </w:rPr>
        <w:t xml:space="preserve"> from </w:t>
      </w:r>
      <w:r w:rsidRPr="00244B1F">
        <w:rPr>
          <w:rStyle w:val="Emphasis"/>
          <w:highlight w:val="green"/>
        </w:rPr>
        <w:t>other States</w:t>
      </w:r>
      <w:r w:rsidRPr="00244B1F">
        <w:rPr>
          <w:rStyle w:val="StyleUnderline"/>
          <w:highlight w:val="green"/>
        </w:rPr>
        <w:t xml:space="preserve">, is </w:t>
      </w:r>
      <w:r w:rsidRPr="00244B1F">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3D88A506" w14:textId="77777777" w:rsidR="003A61E1" w:rsidRPr="003E6DE1" w:rsidRDefault="003A61E1" w:rsidP="003A61E1">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3E2FBD88" w14:textId="77777777" w:rsidR="003A61E1" w:rsidRPr="00B1369A" w:rsidRDefault="003A61E1" w:rsidP="003A61E1">
      <w:r w:rsidRPr="003E6DE1">
        <w:rPr>
          <w:rStyle w:val="Style13ptBold"/>
        </w:rPr>
        <w:t>Fisher 15</w:t>
      </w:r>
      <w:r>
        <w:t xml:space="preserve"> Richard D. Fisher 2-8-2015 “</w:t>
      </w:r>
      <w:r w:rsidRPr="00D06B2E">
        <w:t>China’s Military Ambitions in Space and America’s Response</w:t>
      </w:r>
      <w:r>
        <w:t xml:space="preserve">” </w:t>
      </w:r>
      <w:hyperlink r:id="rId10" w:history="1">
        <w:r w:rsidRPr="005C484B">
          <w:rPr>
            <w:rStyle w:val="Hyperlink"/>
          </w:rPr>
          <w:t>http://www.uscc.gov/sites/default/files/Fisher_Testimony_2.18.15.pdf</w:t>
        </w:r>
      </w:hyperlink>
      <w:r>
        <w:t xml:space="preserve"> (</w:t>
      </w:r>
      <w:r w:rsidRPr="00D06B2E">
        <w:t>President of Pacific Strategies, Inc</w:t>
      </w:r>
      <w:r>
        <w:t xml:space="preserve">)//Elmer </w:t>
      </w:r>
    </w:p>
    <w:p w14:paraId="4886E8E4" w14:textId="77777777" w:rsidR="003A61E1" w:rsidRPr="005064B0" w:rsidRDefault="003A61E1" w:rsidP="003A61E1">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w:t>
      </w:r>
      <w:r w:rsidRPr="005064B0">
        <w:rPr>
          <w:sz w:val="16"/>
        </w:rPr>
        <w:lastRenderedPageBreak/>
        <w:t xml:space="preserve">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w:t>
      </w:r>
      <w:proofErr w:type="gramStart"/>
      <w:r w:rsidRPr="005064B0">
        <w:rPr>
          <w:sz w:val="16"/>
        </w:rPr>
        <w:t>at this time</w:t>
      </w:r>
      <w:proofErr w:type="gramEnd"/>
      <w:r w:rsidRPr="005064B0">
        <w:rPr>
          <w:sz w:val="16"/>
        </w:rPr>
        <w:t xml:space="preserv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proofErr w:type="gramStart"/>
      <w:r w:rsidRPr="00244B1F">
        <w:rPr>
          <w:rStyle w:val="Emphasis"/>
          <w:highlight w:val="green"/>
        </w:rPr>
        <w:t>political</w:t>
      </w:r>
      <w:proofErr w:type="gramEnd"/>
      <w:r w:rsidRPr="00244B1F">
        <w:rPr>
          <w:rStyle w:val="Emphasis"/>
          <w:highlight w:val="green"/>
        </w:rPr>
        <w:t xml:space="preserve">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w:t>
      </w:r>
      <w:proofErr w:type="gramStart"/>
      <w:r w:rsidRPr="005064B0">
        <w:rPr>
          <w:sz w:val="16"/>
        </w:rPr>
        <w:t>communication</w:t>
      </w:r>
      <w:proofErr w:type="gramEnd"/>
      <w:r w:rsidRPr="005064B0">
        <w:rPr>
          <w:sz w:val="16"/>
        </w:rPr>
        <w:t xml:space="preserve">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w:t>
      </w:r>
      <w:proofErr w:type="gramStart"/>
      <w:r w:rsidRPr="005064B0">
        <w:rPr>
          <w:u w:val="single"/>
        </w:rPr>
        <w:t>Union, and</w:t>
      </w:r>
      <w:proofErr w:type="gramEnd"/>
      <w:r w:rsidRPr="005064B0">
        <w:rPr>
          <w:u w:val="single"/>
        </w:rPr>
        <w:t xml:space="preserve">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 xml:space="preserve">behaviors on Earth or in </w:t>
      </w:r>
      <w:proofErr w:type="gramStart"/>
      <w:r w:rsidRPr="00244B1F">
        <w:rPr>
          <w:rStyle w:val="Emphasis"/>
          <w:highlight w:val="green"/>
        </w:rPr>
        <w:t>space, but</w:t>
      </w:r>
      <w:proofErr w:type="gramEnd"/>
      <w:r w:rsidRPr="00244B1F">
        <w:rPr>
          <w:rStyle w:val="Emphasis"/>
          <w:highlight w:val="green"/>
        </w:rPr>
        <w:t xml:space="preserve">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7AA14E89" w14:textId="77777777" w:rsidR="003A61E1" w:rsidRDefault="003A61E1" w:rsidP="003A61E1">
      <w:pPr>
        <w:pStyle w:val="Heading4"/>
      </w:pPr>
      <w:r w:rsidRPr="005064B0">
        <w:t xml:space="preserve">China uses to increase aggression in the SCS. </w:t>
      </w:r>
    </w:p>
    <w:p w14:paraId="194EEA90" w14:textId="77777777" w:rsidR="003A61E1" w:rsidRPr="005064B0" w:rsidRDefault="003A61E1" w:rsidP="003A61E1">
      <w:r w:rsidRPr="005064B0">
        <w:rPr>
          <w:rStyle w:val="Style13ptBold"/>
        </w:rPr>
        <w:t>Yang 18</w:t>
      </w:r>
      <w:r>
        <w:t xml:space="preserve"> Adam </w:t>
      </w:r>
      <w:r w:rsidRPr="005064B0">
        <w:t xml:space="preserve">Yang 3-17-2018 “How Should the US Engage China in Space?” </w:t>
      </w:r>
      <w:hyperlink r:id="rId11"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0389557B" w14:textId="77777777" w:rsidR="003A61E1" w:rsidRPr="00D81E0A" w:rsidRDefault="003A61E1" w:rsidP="003A61E1">
      <w:pPr>
        <w:rPr>
          <w:sz w:val="16"/>
        </w:rPr>
      </w:pPr>
      <w:r w:rsidRPr="00D81E0A">
        <w:rPr>
          <w:u w:val="single"/>
        </w:rPr>
        <w:t xml:space="preserve">Subsequently, </w:t>
      </w:r>
      <w:r w:rsidRPr="00244B1F">
        <w:rPr>
          <w:rStyle w:val="Emphasis"/>
          <w:highlight w:val="green"/>
        </w:rPr>
        <w:t>China is pursuing international cooperation in space</w:t>
      </w:r>
      <w:r w:rsidRPr="00D81E0A">
        <w:rPr>
          <w:u w:val="single"/>
        </w:rPr>
        <w:t xml:space="preserve"> – not only </w:t>
      </w:r>
      <w:r w:rsidRPr="00244B1F">
        <w:rPr>
          <w:rStyle w:val="Emphasis"/>
          <w:highlight w:val="green"/>
        </w:rPr>
        <w:t>for security</w:t>
      </w:r>
      <w:r w:rsidRPr="00244B1F">
        <w:rPr>
          <w:highlight w:val="green"/>
          <w:u w:val="single"/>
        </w:rPr>
        <w:t xml:space="preserve"> </w:t>
      </w:r>
      <w:r w:rsidRPr="00244B1F">
        <w:rPr>
          <w:rStyle w:val="Emphasis"/>
          <w:highlight w:val="green"/>
        </w:rPr>
        <w:t>and</w:t>
      </w:r>
      <w:r w:rsidRPr="00244B1F">
        <w:rPr>
          <w:highlight w:val="green"/>
          <w:u w:val="single"/>
        </w:rPr>
        <w:t xml:space="preserve"> </w:t>
      </w:r>
      <w:r w:rsidRPr="00244B1F">
        <w:rPr>
          <w:rStyle w:val="Emphasis"/>
          <w:highlight w:val="green"/>
        </w:rPr>
        <w:t>economic</w:t>
      </w:r>
      <w:r w:rsidRPr="00244B1F">
        <w:rPr>
          <w:highlight w:val="green"/>
          <w:u w:val="single"/>
        </w:rPr>
        <w:t xml:space="preserve"> </w:t>
      </w:r>
      <w:r w:rsidRPr="00244B1F">
        <w:rPr>
          <w:rStyle w:val="Emphasis"/>
          <w:highlight w:val="green"/>
        </w:rPr>
        <w:t>reasons</w:t>
      </w:r>
      <w:r w:rsidRPr="00D81E0A">
        <w:rPr>
          <w:u w:val="single"/>
        </w:rPr>
        <w:t xml:space="preserve">, but also </w:t>
      </w:r>
      <w:r w:rsidRPr="00244B1F">
        <w:rPr>
          <w:rStyle w:val="Emphasis"/>
          <w:highlight w:val="green"/>
        </w:rPr>
        <w:t>to bolster</w:t>
      </w:r>
      <w:r w:rsidRPr="00D81E0A">
        <w:rPr>
          <w:u w:val="single"/>
        </w:rPr>
        <w:t xml:space="preserve"> the </w:t>
      </w:r>
      <w:r w:rsidRPr="00244B1F">
        <w:rPr>
          <w:rStyle w:val="Emphasis"/>
          <w:highlight w:val="green"/>
        </w:rPr>
        <w:t>legitimacy of the</w:t>
      </w:r>
      <w:r w:rsidRPr="00244B1F">
        <w:rPr>
          <w:highlight w:val="green"/>
          <w:u w:val="single"/>
        </w:rPr>
        <w:t xml:space="preserve"> </w:t>
      </w:r>
      <w:r w:rsidRPr="00244B1F">
        <w:rPr>
          <w:rStyle w:val="Emphasis"/>
          <w:highlight w:val="green"/>
        </w:rPr>
        <w:t>C</w:t>
      </w:r>
      <w:r w:rsidRPr="00D81E0A">
        <w:rPr>
          <w:u w:val="single"/>
        </w:rPr>
        <w:t xml:space="preserve">hinese </w:t>
      </w:r>
      <w:r w:rsidRPr="00244B1F">
        <w:rPr>
          <w:rStyle w:val="Emphasis"/>
          <w:highlight w:val="green"/>
        </w:rPr>
        <w:t>C</w:t>
      </w:r>
      <w:r w:rsidRPr="00D81E0A">
        <w:rPr>
          <w:u w:val="single"/>
        </w:rPr>
        <w:t xml:space="preserve">ommunist </w:t>
      </w:r>
      <w:r w:rsidRPr="00244B1F">
        <w:rPr>
          <w:rStyle w:val="Emphasis"/>
          <w:highlight w:val="green"/>
        </w:rPr>
        <w:t>P</w:t>
      </w:r>
      <w:r w:rsidRPr="00D81E0A">
        <w:rPr>
          <w:u w:val="single"/>
        </w:rPr>
        <w:t xml:space="preserve">arty </w:t>
      </w:r>
      <w:r w:rsidRPr="00244B1F">
        <w:rPr>
          <w:rStyle w:val="Emphasis"/>
          <w:highlight w:val="green"/>
        </w:rPr>
        <w:t>to</w:t>
      </w:r>
      <w:r w:rsidRPr="00D81E0A">
        <w:rPr>
          <w:u w:val="single"/>
        </w:rPr>
        <w:t xml:space="preserve"> domestic and </w:t>
      </w:r>
      <w:r w:rsidRPr="00244B1F">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244B1F">
        <w:rPr>
          <w:rStyle w:val="Emphasis"/>
          <w:highlight w:val="green"/>
        </w:rPr>
        <w:t>China’s diplomatic</w:t>
      </w:r>
      <w:r w:rsidRPr="00D81E0A">
        <w:rPr>
          <w:u w:val="single"/>
        </w:rPr>
        <w:t xml:space="preserve"> and engagement </w:t>
      </w:r>
      <w:r w:rsidRPr="00244B1F">
        <w:rPr>
          <w:rStyle w:val="Emphasis"/>
          <w:highlight w:val="green"/>
        </w:rPr>
        <w:t>efforts</w:t>
      </w:r>
      <w:r w:rsidRPr="00D81E0A">
        <w:rPr>
          <w:u w:val="single"/>
        </w:rPr>
        <w:t xml:space="preserve"> with other nations. Contrary to the </w:t>
      </w:r>
      <w:r w:rsidRPr="00D81E0A">
        <w:rPr>
          <w:u w:val="single"/>
        </w:rPr>
        <w:lastRenderedPageBreak/>
        <w:t xml:space="preserve">cooperative tenets for a Maritime Silk Road, in 2016, China </w:t>
      </w:r>
      <w:r w:rsidRPr="00244B1F">
        <w:rPr>
          <w:rStyle w:val="Emphasis"/>
          <w:highlight w:val="green"/>
        </w:rPr>
        <w:t>convinced Cambodia to</w:t>
      </w:r>
      <w:r w:rsidRPr="00244B1F">
        <w:rPr>
          <w:highlight w:val="green"/>
          <w:u w:val="single"/>
        </w:rPr>
        <w:t xml:space="preserve"> </w:t>
      </w:r>
      <w:r w:rsidRPr="00244B1F">
        <w:rPr>
          <w:rStyle w:val="Emphasis"/>
          <w:highlight w:val="green"/>
        </w:rPr>
        <w:t>block</w:t>
      </w:r>
      <w:r w:rsidRPr="00244B1F">
        <w:rPr>
          <w:highlight w:val="green"/>
          <w:u w:val="single"/>
        </w:rPr>
        <w:t xml:space="preserve"> an</w:t>
      </w:r>
      <w:r w:rsidRPr="00D81E0A">
        <w:rPr>
          <w:u w:val="single"/>
        </w:rPr>
        <w:t xml:space="preserve"> Association of </w:t>
      </w:r>
      <w:proofErr w:type="gramStart"/>
      <w:r w:rsidRPr="00D81E0A">
        <w:rPr>
          <w:u w:val="single"/>
        </w:rPr>
        <w:t>South East</w:t>
      </w:r>
      <w:proofErr w:type="gramEnd"/>
      <w:r w:rsidRPr="00D81E0A">
        <w:rPr>
          <w:u w:val="single"/>
        </w:rPr>
        <w:t xml:space="preserve"> Asian Nations (</w:t>
      </w:r>
      <w:r w:rsidRPr="00244B1F">
        <w:rPr>
          <w:rStyle w:val="Emphasis"/>
          <w:highlight w:val="green"/>
        </w:rPr>
        <w:t>ASEAN</w:t>
      </w:r>
      <w:r w:rsidRPr="00D81E0A">
        <w:rPr>
          <w:u w:val="single"/>
        </w:rPr>
        <w:t xml:space="preserve">) joint </w:t>
      </w:r>
      <w:r w:rsidRPr="00244B1F">
        <w:rPr>
          <w:rStyle w:val="Emphasis"/>
          <w:highlight w:val="green"/>
        </w:rPr>
        <w:t>statement</w:t>
      </w:r>
      <w:r w:rsidRPr="00D81E0A">
        <w:rPr>
          <w:u w:val="single"/>
        </w:rPr>
        <w:t xml:space="preserve"> </w:t>
      </w:r>
      <w:r w:rsidRPr="00244B1F">
        <w:rPr>
          <w:rStyle w:val="Emphasis"/>
          <w:highlight w:val="green"/>
        </w:rPr>
        <w:t>that recognized</w:t>
      </w:r>
      <w:r w:rsidRPr="00244B1F">
        <w:rPr>
          <w:highlight w:val="green"/>
          <w:u w:val="single"/>
        </w:rPr>
        <w:t xml:space="preserve"> </w:t>
      </w:r>
      <w:r w:rsidRPr="00244B1F">
        <w:rPr>
          <w:rStyle w:val="Emphasis"/>
          <w:highlight w:val="green"/>
        </w:rPr>
        <w:t>The Hague’s</w:t>
      </w:r>
      <w:r w:rsidRPr="00244B1F">
        <w:rPr>
          <w:highlight w:val="green"/>
          <w:u w:val="single"/>
        </w:rPr>
        <w:t xml:space="preserve"> </w:t>
      </w:r>
      <w:r w:rsidRPr="00D81E0A">
        <w:rPr>
          <w:u w:val="single"/>
        </w:rPr>
        <w:t xml:space="preserve">arbitration </w:t>
      </w:r>
      <w:r w:rsidRPr="00244B1F">
        <w:rPr>
          <w:rStyle w:val="Emphasis"/>
          <w:highlight w:val="green"/>
        </w:rPr>
        <w:t>ruling on the S</w:t>
      </w:r>
      <w:r w:rsidRPr="00D81E0A">
        <w:rPr>
          <w:u w:val="single"/>
        </w:rPr>
        <w:t>outh</w:t>
      </w:r>
      <w:r w:rsidRPr="00244B1F">
        <w:rPr>
          <w:highlight w:val="green"/>
          <w:u w:val="single"/>
        </w:rPr>
        <w:t xml:space="preserve"> </w:t>
      </w:r>
      <w:r w:rsidRPr="00244B1F">
        <w:rPr>
          <w:rStyle w:val="Emphasis"/>
          <w:highlight w:val="green"/>
        </w:rPr>
        <w:t>C</w:t>
      </w:r>
      <w:r w:rsidRPr="00D81E0A">
        <w:rPr>
          <w:u w:val="single"/>
        </w:rPr>
        <w:t>hina</w:t>
      </w:r>
      <w:r w:rsidRPr="00244B1F">
        <w:rPr>
          <w:highlight w:val="green"/>
          <w:u w:val="single"/>
        </w:rPr>
        <w:t xml:space="preserve"> </w:t>
      </w:r>
      <w:r w:rsidRPr="00244B1F">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244B1F">
        <w:rPr>
          <w:rStyle w:val="Emphasis"/>
          <w:highlight w:val="green"/>
        </w:rPr>
        <w:t>leverage</w:t>
      </w:r>
      <w:r w:rsidRPr="00244B1F">
        <w:rPr>
          <w:sz w:val="16"/>
          <w:highlight w:val="green"/>
        </w:rPr>
        <w:t xml:space="preserve"> </w:t>
      </w:r>
      <w:r w:rsidRPr="00D81E0A">
        <w:rPr>
          <w:sz w:val="16"/>
        </w:rPr>
        <w:t xml:space="preserve">over these nations </w:t>
      </w:r>
      <w:r w:rsidRPr="00244B1F">
        <w:rPr>
          <w:rStyle w:val="Emphasis"/>
          <w:highlight w:val="green"/>
        </w:rPr>
        <w:t>prevented them</w:t>
      </w:r>
      <w:r w:rsidRPr="00244B1F">
        <w:rPr>
          <w:sz w:val="16"/>
          <w:highlight w:val="green"/>
        </w:rPr>
        <w:t xml:space="preserve"> </w:t>
      </w:r>
      <w:r w:rsidRPr="00D81E0A">
        <w:rPr>
          <w:sz w:val="16"/>
        </w:rPr>
        <w:t xml:space="preserve">from publicly sympathizing with Vietnam or rebuking China’s actions. Seemingly, when pressed, </w:t>
      </w:r>
      <w:r w:rsidRPr="00244B1F">
        <w:rPr>
          <w:rStyle w:val="Emphasis"/>
          <w:highlight w:val="green"/>
        </w:rPr>
        <w:t xml:space="preserve">China uses soft and hard power tactics bilaterally to dislodge multilateral </w:t>
      </w:r>
      <w:r w:rsidRPr="00244B1F">
        <w:rPr>
          <w:rStyle w:val="Emphasis"/>
          <w:highlight w:val="green"/>
          <w:bdr w:val="single" w:sz="18" w:space="0" w:color="auto"/>
        </w:rPr>
        <w:t>initiatives that counter it interest</w:t>
      </w:r>
      <w:r w:rsidRPr="00244B1F">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46A107E1" w14:textId="77777777" w:rsidR="003A61E1" w:rsidRPr="00D81E0A" w:rsidRDefault="003A61E1" w:rsidP="003A61E1">
      <w:pPr>
        <w:pStyle w:val="Heading4"/>
      </w:pPr>
      <w:r w:rsidRPr="00D81E0A">
        <w:t xml:space="preserve">Unchecked maritime expansion risks </w:t>
      </w:r>
      <w:r>
        <w:t>Nuclear War</w:t>
      </w:r>
    </w:p>
    <w:p w14:paraId="2AB8256C" w14:textId="77777777" w:rsidR="003A61E1" w:rsidRDefault="003A61E1" w:rsidP="003A61E1">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75805C2D" w14:textId="77777777" w:rsidR="003A61E1" w:rsidRPr="00D81E0A" w:rsidRDefault="003A61E1" w:rsidP="003A61E1">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244B1F">
        <w:rPr>
          <w:rStyle w:val="StyleUnderline"/>
          <w:highlight w:val="green"/>
        </w:rPr>
        <w:t>they made</w:t>
      </w:r>
      <w:r w:rsidRPr="00244B1F">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D81E0A">
        <w:rPr>
          <w:sz w:val="12"/>
        </w:rPr>
        <w:t>war, and</w:t>
      </w:r>
      <w:proofErr w:type="gramEnd"/>
      <w:r w:rsidRPr="00D81E0A">
        <w:rPr>
          <w:sz w:val="12"/>
        </w:rPr>
        <w:t xml:space="preserve"> must fight for the reunification of the motherland at all costs.” “At all </w:t>
      </w:r>
      <w:proofErr w:type="gramStart"/>
      <w:r w:rsidRPr="00D81E0A">
        <w:rPr>
          <w:sz w:val="12"/>
        </w:rPr>
        <w:t>cost</w:t>
      </w:r>
      <w:proofErr w:type="gramEnd"/>
      <w:r w:rsidRPr="00D81E0A">
        <w:rPr>
          <w:sz w:val="12"/>
        </w:rPr>
        <w:t xml:space="preserve">” means that </w:t>
      </w:r>
      <w:r w:rsidRPr="00244B1F">
        <w:rPr>
          <w:highlight w:val="green"/>
          <w:u w:val="single"/>
        </w:rPr>
        <w:t xml:space="preserve">China </w:t>
      </w:r>
      <w:r w:rsidRPr="00244B1F">
        <w:rPr>
          <w:b/>
          <w:iCs/>
          <w:highlight w:val="green"/>
          <w:u w:val="single"/>
        </w:rPr>
        <w:t>will not hesitate</w:t>
      </w:r>
      <w:r w:rsidRPr="00244B1F">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244B1F">
        <w:rPr>
          <w:highlight w:val="green"/>
          <w:u w:val="single"/>
        </w:rPr>
        <w:t xml:space="preserve">the Xi Doctrine will set a </w:t>
      </w:r>
      <w:r w:rsidRPr="00244B1F">
        <w:rPr>
          <w:b/>
          <w:iCs/>
          <w:highlight w:val="green"/>
          <w:u w:val="single"/>
        </w:rPr>
        <w:t>perilous precedent</w:t>
      </w:r>
      <w:r w:rsidRPr="00244B1F">
        <w:rPr>
          <w:highlight w:val="green"/>
          <w:u w:val="single"/>
        </w:rPr>
        <w:t xml:space="preserve"> of successful territorial expansion, which will </w:t>
      </w:r>
      <w:r w:rsidRPr="00244B1F">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244B1F">
        <w:rPr>
          <w:highlight w:val="green"/>
          <w:u w:val="single"/>
        </w:rPr>
        <w:t>Wei</w:t>
      </w:r>
      <w:r w:rsidRPr="00D81E0A">
        <w:rPr>
          <w:sz w:val="12"/>
        </w:rPr>
        <w:t xml:space="preserve"> obliquely identified the United States as the cause wars, conflicts, and unrest, and </w:t>
      </w:r>
      <w:r w:rsidRPr="00244B1F">
        <w:rPr>
          <w:b/>
          <w:iCs/>
          <w:highlight w:val="green"/>
          <w:u w:val="single"/>
        </w:rPr>
        <w:t>sought</w:t>
      </w:r>
      <w:r w:rsidRPr="00244B1F">
        <w:rPr>
          <w:highlight w:val="green"/>
          <w:u w:val="single"/>
        </w:rPr>
        <w:t xml:space="preserve"> to convey that the United States will abandon</w:t>
      </w:r>
      <w:r w:rsidRPr="00D81E0A">
        <w:rPr>
          <w:sz w:val="12"/>
        </w:rPr>
        <w:t xml:space="preserve"> the states of the South China Sea (</w:t>
      </w:r>
      <w:r w:rsidRPr="00244B1F">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244B1F">
        <w:rPr>
          <w:rStyle w:val="StyleUnderline"/>
          <w:highlight w:val="green"/>
        </w:rPr>
        <w:t>China has a long history of aggression</w:t>
      </w:r>
      <w:r w:rsidRPr="00D81E0A">
        <w:rPr>
          <w:sz w:val="12"/>
        </w:rPr>
        <w:t xml:space="preserve">, including </w:t>
      </w:r>
      <w:r w:rsidRPr="00244B1F">
        <w:rPr>
          <w:rStyle w:val="StyleUnderline"/>
          <w:highlight w:val="green"/>
        </w:rPr>
        <w:t>against the</w:t>
      </w:r>
      <w:r w:rsidRPr="00D81E0A">
        <w:rPr>
          <w:sz w:val="12"/>
        </w:rPr>
        <w:t xml:space="preserve"> Tibetans and </w:t>
      </w:r>
      <w:r w:rsidRPr="00244B1F">
        <w:rPr>
          <w:rStyle w:val="StyleUnderline"/>
          <w:highlight w:val="green"/>
        </w:rPr>
        <w:t>Vietnamese, and perhaps soon</w:t>
      </w:r>
      <w:r w:rsidRPr="00D81E0A">
        <w:rPr>
          <w:sz w:val="12"/>
        </w:rPr>
        <w:t xml:space="preserve"> against the </w:t>
      </w:r>
      <w:r w:rsidRPr="00244B1F">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244B1F">
        <w:rPr>
          <w:rStyle w:val="StyleUnderline"/>
          <w:highlight w:val="green"/>
        </w:rPr>
        <w:t>from China’s perspective</w:t>
      </w:r>
      <w:r w:rsidRPr="00D81E0A">
        <w:rPr>
          <w:sz w:val="12"/>
        </w:rPr>
        <w:t xml:space="preserve"> this </w:t>
      </w:r>
      <w:r w:rsidRPr="00244B1F">
        <w:rPr>
          <w:rStyle w:val="StyleUnderline"/>
          <w:highlight w:val="green"/>
        </w:rPr>
        <w:t>stability is caused by its successful seizure of territory</w:t>
      </w:r>
      <w:r w:rsidRPr="00D81E0A">
        <w:rPr>
          <w:sz w:val="12"/>
        </w:rPr>
        <w:t xml:space="preserve">. In fact, the SCS is far less stable </w:t>
      </w:r>
      <w:proofErr w:type="gramStart"/>
      <w:r w:rsidRPr="00D81E0A">
        <w:rPr>
          <w:sz w:val="12"/>
        </w:rPr>
        <w:t>as a result of</w:t>
      </w:r>
      <w:proofErr w:type="gramEnd"/>
      <w:r w:rsidRPr="00D81E0A">
        <w:rPr>
          <w:sz w:val="12"/>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w:t>
      </w:r>
      <w:r w:rsidRPr="00D81E0A">
        <w:rPr>
          <w:sz w:val="12"/>
        </w:rPr>
        <w:lastRenderedPageBreak/>
        <w:t xml:space="preserve">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244B1F">
        <w:rPr>
          <w:rStyle w:val="StyleUnderline"/>
          <w:highlight w:val="green"/>
        </w:rPr>
        <w:t>the regime wants to direct</w:t>
      </w:r>
      <w:r w:rsidRPr="00D81E0A">
        <w:rPr>
          <w:sz w:val="12"/>
        </w:rPr>
        <w:t xml:space="preserve"> these </w:t>
      </w:r>
      <w:r w:rsidRPr="00244B1F">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w:t>
      </w:r>
      <w:proofErr w:type="gramStart"/>
      <w:r w:rsidRPr="00D81E0A">
        <w:rPr>
          <w:sz w:val="12"/>
        </w:rPr>
        <w:t>arch-enemy</w:t>
      </w:r>
      <w:proofErr w:type="gramEnd"/>
      <w:r w:rsidRPr="00D81E0A">
        <w:rPr>
          <w:sz w:val="12"/>
        </w:rPr>
        <w:t xml:space="preserve">.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0CA1A072" w14:textId="32206086" w:rsidR="008834F8" w:rsidRDefault="008834F8" w:rsidP="008834F8">
      <w:pPr>
        <w:pStyle w:val="Heading2"/>
      </w:pPr>
      <w:r>
        <w:lastRenderedPageBreak/>
        <w:t>Case</w:t>
      </w:r>
    </w:p>
    <w:p w14:paraId="3BE493EB" w14:textId="77777777" w:rsidR="00AA78D4" w:rsidRDefault="00AA78D4" w:rsidP="00AA78D4">
      <w:pPr>
        <w:pStyle w:val="Heading3"/>
      </w:pPr>
      <w:r>
        <w:lastRenderedPageBreak/>
        <w:t>Multilateralism</w:t>
      </w:r>
    </w:p>
    <w:p w14:paraId="4B0B828D" w14:textId="77777777" w:rsidR="00AA78D4" w:rsidRDefault="00AA78D4" w:rsidP="00AA78D4">
      <w:pPr>
        <w:pStyle w:val="Heading4"/>
      </w:pPr>
      <w:r>
        <w:t xml:space="preserve">AT Wall – They can’t solve – they don’t re-vitalize the UN OST – they go through a </w:t>
      </w:r>
      <w:r>
        <w:rPr>
          <w:u w:val="single"/>
        </w:rPr>
        <w:t>new treaty</w:t>
      </w:r>
      <w:r>
        <w:t xml:space="preserve"> which doesn’t solve the governance unravelling U/Q they’ve identified. </w:t>
      </w:r>
    </w:p>
    <w:p w14:paraId="139C2F72" w14:textId="7BB33053" w:rsidR="00AA78D4" w:rsidRPr="009E2C34" w:rsidRDefault="00AA78D4" w:rsidP="00AA78D4">
      <w:pPr>
        <w:pStyle w:val="Heading4"/>
      </w:pPr>
      <w:r>
        <w:t>AT Beard – Disconnect from their U/Q which is about the US</w:t>
      </w:r>
      <w:r w:rsidR="006F4DEF">
        <w:t xml:space="preserve"> –</w:t>
      </w:r>
      <w:r>
        <w:t xml:space="preserve"> either</w:t>
      </w:r>
    </w:p>
    <w:p w14:paraId="69D4E22E" w14:textId="77777777" w:rsidR="00AA78D4" w:rsidRDefault="00AA78D4" w:rsidP="00AA78D4">
      <w:pPr>
        <w:pStyle w:val="Heading4"/>
      </w:pPr>
      <w:r>
        <w:t xml:space="preserve">a] Space Governance is </w:t>
      </w:r>
      <w:r>
        <w:rPr>
          <w:u w:val="single"/>
        </w:rPr>
        <w:t>high now</w:t>
      </w:r>
      <w:r>
        <w:t xml:space="preserve">. </w:t>
      </w:r>
    </w:p>
    <w:p w14:paraId="26F600A3" w14:textId="77777777" w:rsidR="00AA78D4" w:rsidRPr="00192F75" w:rsidRDefault="00AA78D4" w:rsidP="00AA78D4">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2"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468345B5" w14:textId="77777777" w:rsidR="00AA78D4" w:rsidRPr="00EF01CF" w:rsidRDefault="00AA78D4" w:rsidP="00AA78D4">
      <w:pPr>
        <w:rPr>
          <w:sz w:val="16"/>
        </w:rPr>
      </w:pPr>
      <w:r w:rsidRPr="00244B1F">
        <w:rPr>
          <w:rStyle w:val="Emphasis"/>
          <w:highlight w:val="green"/>
        </w:rPr>
        <w:t>Space exploration</w:t>
      </w:r>
      <w:r w:rsidRPr="001804FB">
        <w:rPr>
          <w:rStyle w:val="StyleUnderline"/>
        </w:rPr>
        <w:t xml:space="preserve"> is </w:t>
      </w:r>
      <w:r w:rsidRPr="00244B1F">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244B1F">
        <w:rPr>
          <w:rStyle w:val="Emphasis"/>
          <w:highlight w:val="green"/>
        </w:rPr>
        <w:t>O</w:t>
      </w:r>
      <w:r w:rsidRPr="001804FB">
        <w:rPr>
          <w:rStyle w:val="StyleUnderline"/>
        </w:rPr>
        <w:t xml:space="preserve">uter </w:t>
      </w:r>
      <w:r w:rsidRPr="00244B1F">
        <w:rPr>
          <w:rStyle w:val="Emphasis"/>
          <w:highlight w:val="green"/>
        </w:rPr>
        <w:t>S</w:t>
      </w:r>
      <w:r w:rsidRPr="001804FB">
        <w:rPr>
          <w:rStyle w:val="StyleUnderline"/>
        </w:rPr>
        <w:t xml:space="preserve">pace </w:t>
      </w:r>
      <w:r w:rsidRPr="00244B1F">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244B1F">
        <w:rPr>
          <w:rStyle w:val="Emphasis"/>
          <w:highlight w:val="green"/>
        </w:rPr>
        <w:t>signed</w:t>
      </w:r>
      <w:r w:rsidRPr="00EF01CF">
        <w:rPr>
          <w:sz w:val="16"/>
        </w:rPr>
        <w:t xml:space="preserve"> and made official, or ratified, </w:t>
      </w:r>
      <w:r w:rsidRPr="00244B1F">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244B1F">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244B1F">
        <w:rPr>
          <w:rStyle w:val="Emphasis"/>
          <w:highlight w:val="green"/>
        </w:rPr>
        <w:t>O</w:t>
      </w:r>
      <w:r w:rsidRPr="001804FB">
        <w:rPr>
          <w:rStyle w:val="StyleUnderline"/>
        </w:rPr>
        <w:t xml:space="preserve">uter </w:t>
      </w:r>
      <w:r w:rsidRPr="00244B1F">
        <w:rPr>
          <w:rStyle w:val="Emphasis"/>
          <w:highlight w:val="green"/>
        </w:rPr>
        <w:t>S</w:t>
      </w:r>
      <w:r w:rsidRPr="001804FB">
        <w:rPr>
          <w:rStyle w:val="StyleUnderline"/>
        </w:rPr>
        <w:t xml:space="preserve">pace </w:t>
      </w:r>
      <w:r w:rsidRPr="00244B1F">
        <w:rPr>
          <w:rStyle w:val="Emphasis"/>
          <w:highlight w:val="green"/>
        </w:rPr>
        <w:t>T</w:t>
      </w:r>
      <w:r w:rsidRPr="001804FB">
        <w:rPr>
          <w:rStyle w:val="StyleUnderline"/>
        </w:rPr>
        <w:t xml:space="preserve">reaty, like all international law, is </w:t>
      </w:r>
      <w:r w:rsidRPr="00244B1F">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244B1F">
        <w:rPr>
          <w:rStyle w:val="Emphasis"/>
          <w:highlight w:val="green"/>
        </w:rPr>
        <w:t>Implications for not complying</w:t>
      </w:r>
      <w:r w:rsidRPr="001804FB">
        <w:rPr>
          <w:rStyle w:val="StyleUnderline"/>
        </w:rPr>
        <w:t xml:space="preserve"> could </w:t>
      </w:r>
      <w:r w:rsidRPr="00244B1F">
        <w:rPr>
          <w:rStyle w:val="Emphasis"/>
          <w:highlight w:val="green"/>
        </w:rPr>
        <w:t>include</w:t>
      </w:r>
      <w:r w:rsidRPr="001804FB">
        <w:rPr>
          <w:rStyle w:val="StyleUnderline"/>
        </w:rPr>
        <w:t xml:space="preserve"> sanctions, but mainly a </w:t>
      </w:r>
      <w:r w:rsidRPr="00244B1F">
        <w:rPr>
          <w:rStyle w:val="Emphasis"/>
          <w:highlight w:val="green"/>
        </w:rPr>
        <w:t>lack of legitimacy</w:t>
      </w:r>
      <w:r w:rsidRPr="001804FB">
        <w:rPr>
          <w:rStyle w:val="StyleUnderline"/>
        </w:rPr>
        <w:t xml:space="preserve"> and respect </w:t>
      </w:r>
      <w:r w:rsidRPr="00244B1F">
        <w:rPr>
          <w:rStyle w:val="Emphasis"/>
          <w:highlight w:val="green"/>
        </w:rPr>
        <w:t>which</w:t>
      </w:r>
      <w:r w:rsidRPr="001804FB">
        <w:rPr>
          <w:rStyle w:val="StyleUnderline"/>
        </w:rPr>
        <w:t xml:space="preserve"> is </w:t>
      </w:r>
      <w:r w:rsidRPr="00244B1F">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244B1F">
        <w:rPr>
          <w:rStyle w:val="Emphasis"/>
          <w:highlight w:val="green"/>
        </w:rPr>
        <w:t>over</w:t>
      </w:r>
      <w:r w:rsidRPr="001804FB">
        <w:rPr>
          <w:rStyle w:val="StyleUnderline"/>
        </w:rPr>
        <w:t xml:space="preserve"> the </w:t>
      </w:r>
      <w:r w:rsidRPr="00244B1F">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244B1F">
        <w:rPr>
          <w:rStyle w:val="Emphasis"/>
          <w:highlight w:val="green"/>
        </w:rPr>
        <w:t>the treaty has never</w:t>
      </w:r>
      <w:r w:rsidRPr="001804FB">
        <w:rPr>
          <w:rStyle w:val="StyleUnderline"/>
        </w:rPr>
        <w:t xml:space="preserve"> actually </w:t>
      </w:r>
      <w:r w:rsidRPr="00244B1F">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3515F816" w14:textId="77777777" w:rsidR="00AA78D4" w:rsidRDefault="00AA78D4" w:rsidP="00AA78D4">
      <w:pPr>
        <w:pStyle w:val="Heading4"/>
      </w:pPr>
      <w:r>
        <w:t xml:space="preserve">OR b] OTHER exclusions of Russia and China from multilateral agreements thump – they have no mining </w:t>
      </w:r>
      <w:r>
        <w:rPr>
          <w:u w:val="single"/>
        </w:rPr>
        <w:t>spill-over</w:t>
      </w:r>
      <w:r>
        <w:t xml:space="preserve"> which means no solvency – here’s the re-cutting</w:t>
      </w:r>
    </w:p>
    <w:p w14:paraId="26DB3AD6" w14:textId="77777777" w:rsidR="00AA78D4" w:rsidRDefault="00AA78D4" w:rsidP="00AA78D4">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36CEB39" w14:textId="77777777" w:rsidR="00AA78D4" w:rsidRPr="00DD5141" w:rsidRDefault="00AA78D4" w:rsidP="00AA78D4">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244B1F">
        <w:rPr>
          <w:rStyle w:val="Emphasis"/>
          <w:highlight w:val="green"/>
        </w:rPr>
        <w:t>the Code</w:t>
      </w:r>
      <w:r w:rsidRPr="00DD5141">
        <w:rPr>
          <w:sz w:val="16"/>
        </w:rPr>
        <w:t xml:space="preserve">, particularly </w:t>
      </w:r>
      <w:r w:rsidRPr="00244B1F">
        <w:rPr>
          <w:rStyle w:val="Emphasis"/>
          <w:highlight w:val="green"/>
        </w:rPr>
        <w:t>a fraction</w:t>
      </w:r>
      <w:r w:rsidRPr="00244B1F">
        <w:rPr>
          <w:sz w:val="16"/>
          <w:highlight w:val="green"/>
        </w:rPr>
        <w:t xml:space="preserve"> </w:t>
      </w:r>
      <w:r w:rsidRPr="00244B1F">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244B1F">
        <w:rPr>
          <w:rStyle w:val="Emphasis"/>
          <w:highlight w:val="green"/>
        </w:rPr>
        <w:t>the Code's failure to include Russia and China</w:t>
      </w:r>
      <w:r w:rsidRPr="00244B1F">
        <w:rPr>
          <w:sz w:val="16"/>
          <w:highlight w:val="green"/>
        </w:rPr>
        <w:t xml:space="preserve"> </w:t>
      </w:r>
      <w:r w:rsidRPr="00DD5141">
        <w:rPr>
          <w:sz w:val="16"/>
        </w:rPr>
        <w:t xml:space="preserve">and other </w:t>
      </w:r>
      <w:r w:rsidRPr="00DD5141">
        <w:rPr>
          <w:sz w:val="16"/>
        </w:rPr>
        <w:lastRenderedPageBreak/>
        <w:t xml:space="preserve">major space stakeholders is a fundamental flaw. The absence of powerful, potential adversaries </w:t>
      </w:r>
      <w:r w:rsidRPr="00244B1F">
        <w:rPr>
          <w:rStyle w:val="Emphasis"/>
          <w:highlight w:val="green"/>
        </w:rPr>
        <w:t>makes</w:t>
      </w:r>
      <w:r w:rsidRPr="00244B1F">
        <w:rPr>
          <w:sz w:val="16"/>
          <w:highlight w:val="green"/>
        </w:rPr>
        <w:t xml:space="preserve"> </w:t>
      </w:r>
      <w:r w:rsidRPr="00244B1F">
        <w:rPr>
          <w:rStyle w:val="Emphasis"/>
          <w:highlight w:val="green"/>
          <w:bdr w:val="single" w:sz="18" w:space="0" w:color="auto"/>
        </w:rPr>
        <w:t>multilateral conventions addressing arms control or disarmament issues highly problematic</w:t>
      </w:r>
      <w:r w:rsidRPr="00244B1F">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xml:space="preserve">. If the proposed Code is adopted by states in its current state of limited acceptance, a fractional soft law product will emerge which will present its own </w:t>
      </w:r>
      <w:proofErr w:type="gramStart"/>
      <w:r w:rsidRPr="00DD5141">
        <w:rPr>
          <w:sz w:val="16"/>
        </w:rPr>
        <w:t>particular disadvantages</w:t>
      </w:r>
      <w:proofErr w:type="gramEnd"/>
      <w:r w:rsidRPr="00DD5141">
        <w:rPr>
          <w:sz w:val="16"/>
        </w:rPr>
        <w:t xml:space="preserve"> and problems (beyond those associated with soft law arrangements generally). Not only would a fractionalized Code fail to identify aggressors and isolate rogue states, </w:t>
      </w:r>
      <w:proofErr w:type="gramStart"/>
      <w:r w:rsidRPr="00DD5141">
        <w:rPr>
          <w:sz w:val="16"/>
        </w:rPr>
        <w:t>it could</w:t>
      </w:r>
      <w:proofErr w:type="gramEnd"/>
      <w:r w:rsidRPr="00DD5141">
        <w:rPr>
          <w:sz w:val="16"/>
        </w:rPr>
        <w:t xml:space="preserve">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4488CE7C" w14:textId="77777777" w:rsidR="00AA78D4" w:rsidRDefault="00AA78D4" w:rsidP="00AA78D4">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4F6650A6" w14:textId="77777777" w:rsidR="00AA78D4" w:rsidRPr="00244B1F" w:rsidRDefault="00AA78D4" w:rsidP="00AA78D4">
      <w:pPr>
        <w:pStyle w:val="Heading4"/>
      </w:pPr>
      <w:r>
        <w:t xml:space="preserve">Space Multilateralism </w:t>
      </w:r>
      <w:r>
        <w:rPr>
          <w:u w:val="single"/>
        </w:rPr>
        <w:t>fails</w:t>
      </w:r>
      <w:r>
        <w:t xml:space="preserve"> – free-riding. </w:t>
      </w:r>
    </w:p>
    <w:p w14:paraId="2330D5D6" w14:textId="77777777" w:rsidR="00AA78D4" w:rsidRPr="00B4379B" w:rsidRDefault="00AA78D4" w:rsidP="00AA78D4">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23882AF1" w14:textId="77777777" w:rsidR="00AA78D4" w:rsidRPr="00244B1F" w:rsidRDefault="00AA78D4" w:rsidP="00AA78D4">
      <w:pPr>
        <w:rPr>
          <w:rFonts w:eastAsiaTheme="majorEastAsia" w:cstheme="majorBidi"/>
          <w:b/>
          <w:iCs/>
          <w:sz w:val="16"/>
        </w:rPr>
      </w:pPr>
      <w:r w:rsidRPr="00244B1F">
        <w:rPr>
          <w:highlight w:val="green"/>
          <w:u w:val="single"/>
        </w:rPr>
        <w:t xml:space="preserve">A second challenge that </w:t>
      </w:r>
      <w:r w:rsidRPr="00244B1F">
        <w:rPr>
          <w:b/>
          <w:iCs/>
          <w:highlight w:val="green"/>
          <w:u w:val="single"/>
          <w:bdr w:val="single" w:sz="8" w:space="0" w:color="auto"/>
        </w:rPr>
        <w:t>complicates efforts to enforce</w:t>
      </w:r>
      <w:r w:rsidRPr="00244B1F">
        <w:rPr>
          <w:sz w:val="16"/>
          <w:highlight w:val="green"/>
        </w:rPr>
        <w:t xml:space="preserve"> </w:t>
      </w:r>
      <w:r w:rsidRPr="00244B1F">
        <w:rPr>
          <w:sz w:val="16"/>
        </w:rPr>
        <w:t xml:space="preserve">international </w:t>
      </w:r>
      <w:r w:rsidRPr="00244B1F">
        <w:rPr>
          <w:b/>
          <w:iCs/>
          <w:highlight w:val="green"/>
          <w:u w:val="single"/>
          <w:bdr w:val="single" w:sz="8" w:space="0" w:color="auto"/>
        </w:rPr>
        <w:t>norms</w:t>
      </w:r>
      <w:r w:rsidRPr="00244B1F">
        <w:rPr>
          <w:sz w:val="16"/>
          <w:highlight w:val="green"/>
        </w:rPr>
        <w:t xml:space="preserve"> </w:t>
      </w:r>
      <w:r w:rsidRPr="00244B1F">
        <w:rPr>
          <w:highlight w:val="green"/>
          <w:u w:val="single"/>
        </w:rPr>
        <w:t>is the</w:t>
      </w:r>
      <w:r w:rsidRPr="00244B1F">
        <w:rPr>
          <w:sz w:val="16"/>
        </w:rPr>
        <w:t xml:space="preserve"> well-known </w:t>
      </w:r>
      <w:r w:rsidRPr="00244B1F">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244B1F">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244B1F">
        <w:rPr>
          <w:b/>
          <w:iCs/>
          <w:highlight w:val="green"/>
          <w:u w:val="single"/>
          <w:bdr w:val="single" w:sz="8" w:space="0" w:color="auto"/>
        </w:rPr>
        <w:t xml:space="preserve">is not </w:t>
      </w:r>
      <w:proofErr w:type="gramStart"/>
      <w:r w:rsidRPr="00244B1F">
        <w:rPr>
          <w:b/>
          <w:iCs/>
          <w:highlight w:val="green"/>
          <w:u w:val="single"/>
          <w:bdr w:val="single" w:sz="8" w:space="0" w:color="auto"/>
        </w:rPr>
        <w:t>automatic</w:t>
      </w:r>
      <w:proofErr w:type="gramEnd"/>
      <w:r w:rsidRPr="00244B1F">
        <w:rPr>
          <w:sz w:val="16"/>
        </w:rPr>
        <w:t xml:space="preserve"> however. By the familiar logic of collective action, </w:t>
      </w:r>
      <w:r w:rsidRPr="00244B1F">
        <w:rPr>
          <w:highlight w:val="green"/>
          <w:u w:val="single"/>
        </w:rPr>
        <w:t>states will</w:t>
      </w:r>
      <w:r w:rsidRPr="00B4379B">
        <w:rPr>
          <w:u w:val="single"/>
        </w:rPr>
        <w:t xml:space="preserve"> be tempted to </w:t>
      </w:r>
      <w:r w:rsidRPr="00244B1F">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244B1F">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244B1F">
        <w:rPr>
          <w:highlight w:val="green"/>
          <w:u w:val="single"/>
        </w:rPr>
        <w:t xml:space="preserve">states can come to </w:t>
      </w:r>
      <w:r w:rsidRPr="00244B1F">
        <w:rPr>
          <w:b/>
          <w:iCs/>
          <w:highlight w:val="green"/>
          <w:u w:val="single"/>
          <w:bdr w:val="single" w:sz="8" w:space="0" w:color="auto"/>
        </w:rPr>
        <w:t xml:space="preserve">different </w:t>
      </w:r>
      <w:r w:rsidRPr="00244B1F">
        <w:rPr>
          <w:b/>
          <w:iCs/>
          <w:highlight w:val="green"/>
          <w:u w:val="single"/>
          <w:bdr w:val="single" w:sz="8" w:space="0" w:color="auto"/>
        </w:rPr>
        <w:lastRenderedPageBreak/>
        <w:t>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244B1F">
        <w:rPr>
          <w:b/>
          <w:iCs/>
          <w:highlight w:val="green"/>
          <w:u w:val="single"/>
          <w:bdr w:val="single" w:sz="8" w:space="0" w:color="auto"/>
        </w:rPr>
        <w:t>states will choose not to join in collective action</w:t>
      </w:r>
      <w:r w:rsidRPr="00244B1F">
        <w:rPr>
          <w:sz w:val="16"/>
          <w:highlight w:val="green"/>
        </w:rPr>
        <w:t>.</w:t>
      </w:r>
      <w:r w:rsidRPr="00244B1F">
        <w:rPr>
          <w:sz w:val="16"/>
        </w:rPr>
        <w:t xml:space="preserve"> </w:t>
      </w:r>
      <w:r w:rsidRPr="00B4379B">
        <w:rPr>
          <w:u w:val="single"/>
        </w:rPr>
        <w:t xml:space="preserve">The collective action problem is </w:t>
      </w:r>
      <w:r w:rsidRPr="00244B1F">
        <w:rPr>
          <w:highlight w:val="green"/>
          <w:u w:val="single"/>
        </w:rPr>
        <w:t xml:space="preserve">accentuated by </w:t>
      </w:r>
      <w:r w:rsidRPr="00244B1F">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244B1F">
        <w:rPr>
          <w:b/>
          <w:iCs/>
          <w:highlight w:val="green"/>
          <w:u w:val="single"/>
          <w:bdr w:val="single" w:sz="8" w:space="0" w:color="auto"/>
        </w:rPr>
        <w:t>other states may hope that the</w:t>
      </w:r>
      <w:r w:rsidRPr="00244B1F">
        <w:rPr>
          <w:sz w:val="16"/>
        </w:rPr>
        <w:t xml:space="preserve"> </w:t>
      </w:r>
      <w:r w:rsidRPr="00244B1F">
        <w:rPr>
          <w:b/>
          <w:iCs/>
          <w:highlight w:val="green"/>
          <w:u w:val="single"/>
          <w:bdr w:val="single" w:sz="8" w:space="0" w:color="auto"/>
        </w:rPr>
        <w:t>U</w:t>
      </w:r>
      <w:r w:rsidRPr="00244B1F">
        <w:rPr>
          <w:sz w:val="16"/>
        </w:rPr>
        <w:t xml:space="preserve">nited </w:t>
      </w:r>
      <w:r w:rsidRPr="00244B1F">
        <w:rPr>
          <w:b/>
          <w:iCs/>
          <w:highlight w:val="green"/>
          <w:u w:val="single"/>
          <w:bdr w:val="single" w:sz="8" w:space="0" w:color="auto"/>
        </w:rPr>
        <w:t>S</w:t>
      </w:r>
      <w:r w:rsidRPr="00244B1F">
        <w:rPr>
          <w:sz w:val="16"/>
        </w:rPr>
        <w:t xml:space="preserve">tates </w:t>
      </w:r>
      <w:r w:rsidRPr="00244B1F">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244B1F">
        <w:rPr>
          <w:highlight w:val="green"/>
          <w:u w:val="single"/>
        </w:rPr>
        <w:t>the</w:t>
      </w:r>
      <w:r w:rsidRPr="00244B1F">
        <w:rPr>
          <w:sz w:val="16"/>
        </w:rPr>
        <w:t xml:space="preserve"> </w:t>
      </w:r>
      <w:r w:rsidRPr="00244B1F">
        <w:rPr>
          <w:b/>
          <w:iCs/>
          <w:highlight w:val="green"/>
          <w:u w:val="single"/>
          <w:bdr w:val="single" w:sz="8" w:space="0" w:color="auto"/>
        </w:rPr>
        <w:t>U</w:t>
      </w:r>
      <w:r w:rsidRPr="00244B1F">
        <w:rPr>
          <w:sz w:val="16"/>
        </w:rPr>
        <w:t xml:space="preserve">nited </w:t>
      </w:r>
      <w:r w:rsidRPr="00244B1F">
        <w:rPr>
          <w:b/>
          <w:iCs/>
          <w:highlight w:val="green"/>
          <w:u w:val="single"/>
          <w:bdr w:val="single" w:sz="8" w:space="0" w:color="auto"/>
        </w:rPr>
        <w:t>S</w:t>
      </w:r>
      <w:r w:rsidRPr="00244B1F">
        <w:rPr>
          <w:sz w:val="16"/>
        </w:rPr>
        <w:t xml:space="preserve">tates </w:t>
      </w:r>
      <w:r w:rsidRPr="00244B1F">
        <w:rPr>
          <w:highlight w:val="green"/>
          <w:u w:val="single"/>
        </w:rPr>
        <w:t>cannot</w:t>
      </w:r>
      <w:r w:rsidRPr="00B4379B">
        <w:rPr>
          <w:u w:val="single"/>
        </w:rPr>
        <w:t xml:space="preserve"> on its own </w:t>
      </w:r>
      <w:r w:rsidRPr="00244B1F">
        <w:rPr>
          <w:highlight w:val="green"/>
          <w:u w:val="single"/>
        </w:rPr>
        <w:t xml:space="preserve">bring about </w:t>
      </w:r>
      <w:r w:rsidRPr="00244B1F">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39E41BDE" w14:textId="77777777" w:rsidR="00AA78D4" w:rsidRPr="00560D33" w:rsidRDefault="00AA78D4" w:rsidP="00AA78D4">
      <w:pPr>
        <w:pStyle w:val="Heading4"/>
      </w:pPr>
      <w:r>
        <w:t xml:space="preserve">AT </w:t>
      </w:r>
      <w:proofErr w:type="spellStart"/>
      <w:r>
        <w:t>Borgwardt</w:t>
      </w:r>
      <w:proofErr w:type="spellEnd"/>
      <w:r>
        <w:t xml:space="preserve"> – 1] They haven’t read Brink U/Q that Nuke Terror is happening/possible and 2] This assumes a Trump administration lash-out to Nuke Terror NOT a universal claim about how every country would react – no escalation scenario. </w:t>
      </w:r>
    </w:p>
    <w:p w14:paraId="5000F93A" w14:textId="77777777" w:rsidR="00D542D9" w:rsidRDefault="00D542D9" w:rsidP="00D542D9">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5065FE43" w14:textId="77777777" w:rsidR="00D542D9" w:rsidRPr="001279EC" w:rsidRDefault="00D542D9" w:rsidP="00D542D9">
      <w:r w:rsidRPr="00436DE9">
        <w:rPr>
          <w:rStyle w:val="Style13ptBold"/>
        </w:rPr>
        <w:t>Vedda 18</w:t>
      </w:r>
      <w:r>
        <w:t xml:space="preserve"> Jim Vedda May 2018 </w:t>
      </w:r>
      <w:hyperlink r:id="rId13"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73D82229" w14:textId="77777777" w:rsidR="00D542D9" w:rsidRPr="00EF01CF" w:rsidRDefault="00D542D9" w:rsidP="00D542D9">
      <w:pPr>
        <w:rPr>
          <w:sz w:val="16"/>
        </w:rPr>
      </w:pPr>
      <w:r w:rsidRPr="00436DE9">
        <w:rPr>
          <w:rStyle w:val="StyleUnderline"/>
        </w:rPr>
        <w:t xml:space="preserve">Treaty Amendment. </w:t>
      </w:r>
      <w:r w:rsidRPr="00244B1F">
        <w:rPr>
          <w:rStyle w:val="Emphasis"/>
          <w:highlight w:val="green"/>
        </w:rPr>
        <w:t>If decisionmakers conclude</w:t>
      </w:r>
      <w:r w:rsidRPr="00436DE9">
        <w:rPr>
          <w:rStyle w:val="StyleUnderline"/>
        </w:rPr>
        <w:t xml:space="preserve"> that </w:t>
      </w:r>
      <w:r w:rsidRPr="00244B1F">
        <w:rPr>
          <w:rStyle w:val="Emphasis"/>
          <w:highlight w:val="green"/>
        </w:rPr>
        <w:t>the</w:t>
      </w:r>
      <w:r w:rsidRPr="00436DE9">
        <w:rPr>
          <w:rStyle w:val="StyleUnderline"/>
        </w:rPr>
        <w:t xml:space="preserve"> </w:t>
      </w:r>
      <w:r w:rsidRPr="00244B1F">
        <w:rPr>
          <w:rStyle w:val="Emphasis"/>
          <w:highlight w:val="green"/>
        </w:rPr>
        <w:t>O</w:t>
      </w:r>
      <w:r w:rsidRPr="00436DE9">
        <w:rPr>
          <w:rStyle w:val="StyleUnderline"/>
        </w:rPr>
        <w:t xml:space="preserve">uter </w:t>
      </w:r>
      <w:r w:rsidRPr="00244B1F">
        <w:rPr>
          <w:rStyle w:val="Emphasis"/>
          <w:highlight w:val="green"/>
        </w:rPr>
        <w:t>S</w:t>
      </w:r>
      <w:r w:rsidRPr="00436DE9">
        <w:rPr>
          <w:rStyle w:val="StyleUnderline"/>
        </w:rPr>
        <w:t xml:space="preserve">pace </w:t>
      </w:r>
      <w:r w:rsidRPr="00244B1F">
        <w:rPr>
          <w:rStyle w:val="Emphasis"/>
          <w:highlight w:val="green"/>
        </w:rPr>
        <w:t>T</w:t>
      </w:r>
      <w:r w:rsidRPr="00436DE9">
        <w:rPr>
          <w:rStyle w:val="StyleUnderline"/>
        </w:rPr>
        <w:t xml:space="preserve">reaty isn’t broken but </w:t>
      </w:r>
      <w:r w:rsidRPr="00244B1F">
        <w:rPr>
          <w:rStyle w:val="Emphasis"/>
          <w:highlight w:val="green"/>
        </w:rPr>
        <w:t>is just showing its age</w:t>
      </w:r>
      <w:r w:rsidRPr="00436DE9">
        <w:rPr>
          <w:rStyle w:val="StyleUnderline"/>
        </w:rPr>
        <w:t xml:space="preserve">, </w:t>
      </w:r>
      <w:r w:rsidRPr="00244B1F">
        <w:rPr>
          <w:rStyle w:val="Emphasis"/>
          <w:highlight w:val="green"/>
        </w:rPr>
        <w:t>targeted changes are an obvious solution</w:t>
      </w:r>
      <w:r w:rsidRPr="00436DE9">
        <w:rPr>
          <w:rStyle w:val="StyleUnderline"/>
        </w:rPr>
        <w:t xml:space="preserve">—especially </w:t>
      </w:r>
      <w:r w:rsidRPr="00244B1F">
        <w:rPr>
          <w:rStyle w:val="Emphasis"/>
          <w:highlight w:val="green"/>
        </w:rPr>
        <w:t>in</w:t>
      </w:r>
      <w:r w:rsidRPr="00436DE9">
        <w:rPr>
          <w:rStyle w:val="StyleUnderline"/>
        </w:rPr>
        <w:t xml:space="preserve"> the areas of </w:t>
      </w:r>
      <w:r w:rsidRPr="00244B1F">
        <w:rPr>
          <w:rStyle w:val="Emphasis"/>
          <w:highlight w:val="green"/>
          <w:bdr w:val="single" w:sz="18" w:space="0" w:color="auto"/>
        </w:rPr>
        <w:t>orbital debris, space salvage, and resource rights</w:t>
      </w:r>
      <w:r w:rsidRPr="00436DE9">
        <w:rPr>
          <w:rStyle w:val="StyleUnderline"/>
        </w:rPr>
        <w:t xml:space="preserve">, as noted earlier; however, </w:t>
      </w:r>
      <w:r w:rsidRPr="00244B1F">
        <w:rPr>
          <w:rStyle w:val="Emphasis"/>
          <w:highlight w:val="green"/>
        </w:rPr>
        <w:t>the process of reaching consensus</w:t>
      </w:r>
      <w:r w:rsidRPr="00436DE9">
        <w:rPr>
          <w:rStyle w:val="StyleUnderline"/>
        </w:rPr>
        <w:t xml:space="preserve"> </w:t>
      </w:r>
      <w:r w:rsidRPr="00244B1F">
        <w:rPr>
          <w:rStyle w:val="Emphasis"/>
          <w:highlight w:val="green"/>
        </w:rPr>
        <w:t>on changes</w:t>
      </w:r>
      <w:r w:rsidRPr="00436DE9">
        <w:rPr>
          <w:rStyle w:val="StyleUnderline"/>
        </w:rPr>
        <w:t xml:space="preserve"> </w:t>
      </w:r>
      <w:r w:rsidRPr="00244B1F">
        <w:rPr>
          <w:rStyle w:val="Emphasis"/>
          <w:highlight w:val="green"/>
          <w:bdr w:val="single" w:sz="18" w:space="0" w:color="auto"/>
        </w:rPr>
        <w:t>would entail years of diplomatic effort</w:t>
      </w:r>
      <w:r w:rsidRPr="00436DE9">
        <w:rPr>
          <w:rStyle w:val="StyleUnderline"/>
        </w:rPr>
        <w:t xml:space="preserve">, with no guarantee that </w:t>
      </w:r>
      <w:proofErr w:type="gramStart"/>
      <w:r w:rsidRPr="00436DE9">
        <w:rPr>
          <w:rStyle w:val="StyleUnderline"/>
        </w:rPr>
        <w:t>the end result</w:t>
      </w:r>
      <w:proofErr w:type="gramEnd"/>
      <w:r w:rsidRPr="00436DE9">
        <w:rPr>
          <w:rStyle w:val="StyleUnderline"/>
        </w:rPr>
        <w:t xml:space="preserve"> would be better than (or as good as) what exists today</w:t>
      </w:r>
      <w:r w:rsidRPr="00EF01CF">
        <w:rPr>
          <w:sz w:val="16"/>
        </w:rPr>
        <w:t xml:space="preserve">. </w:t>
      </w:r>
      <w:r w:rsidRPr="00436DE9">
        <w:rPr>
          <w:rStyle w:val="StyleUnderline"/>
        </w:rPr>
        <w:t xml:space="preserve">The </w:t>
      </w:r>
      <w:r w:rsidRPr="00244B1F">
        <w:rPr>
          <w:rStyle w:val="Emphasis"/>
          <w:highlight w:val="green"/>
        </w:rPr>
        <w:t>amendment process may not remain limited to</w:t>
      </w:r>
      <w:r w:rsidRPr="00436DE9">
        <w:rPr>
          <w:rStyle w:val="StyleUnderline"/>
        </w:rPr>
        <w:t xml:space="preserve"> the </w:t>
      </w:r>
      <w:r w:rsidRPr="00244B1F">
        <w:rPr>
          <w:rStyle w:val="Emphasis"/>
          <w:highlight w:val="green"/>
        </w:rPr>
        <w:t>one</w:t>
      </w:r>
      <w:r w:rsidRPr="00436DE9">
        <w:rPr>
          <w:rStyle w:val="StyleUnderline"/>
        </w:rPr>
        <w:t xml:space="preserve"> or two </w:t>
      </w:r>
      <w:r w:rsidRPr="00244B1F">
        <w:rPr>
          <w:rStyle w:val="Emphasis"/>
          <w:highlight w:val="green"/>
        </w:rPr>
        <w:t>issues</w:t>
      </w:r>
      <w:r w:rsidRPr="00436DE9">
        <w:rPr>
          <w:rStyle w:val="StyleUnderline"/>
        </w:rPr>
        <w:t xml:space="preserve"> </w:t>
      </w:r>
      <w:r w:rsidRPr="00244B1F">
        <w:rPr>
          <w:rStyle w:val="Emphasis"/>
          <w:highlight w:val="green"/>
          <w:bdr w:val="single" w:sz="18" w:space="0" w:color="auto"/>
        </w:rPr>
        <w:t>that prompted it</w:t>
      </w:r>
      <w:r w:rsidRPr="00436DE9">
        <w:rPr>
          <w:rStyle w:val="StyleUnderline"/>
        </w:rPr>
        <w:t xml:space="preserve">. The U.N. Committee on the Peaceful Uses of Outer Space has </w:t>
      </w:r>
      <w:r w:rsidRPr="00244B1F">
        <w:rPr>
          <w:rStyle w:val="Emphasis"/>
          <w:highlight w:val="green"/>
        </w:rPr>
        <w:t>84 member countries</w:t>
      </w:r>
      <w:r w:rsidRPr="00436DE9">
        <w:rPr>
          <w:rStyle w:val="StyleUnderline"/>
        </w:rPr>
        <w:t xml:space="preserve">,11 any of which </w:t>
      </w:r>
      <w:r w:rsidRPr="00244B1F">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244B1F">
        <w:rPr>
          <w:rStyle w:val="Emphasis"/>
          <w:highlight w:val="green"/>
        </w:rPr>
        <w:t>Several coun</w:t>
      </w:r>
      <w:r w:rsidRPr="00436DE9">
        <w:rPr>
          <w:rStyle w:val="StyleUnderline"/>
        </w:rPr>
        <w:t xml:space="preserve">tries, including China and Russia, have </w:t>
      </w:r>
      <w:r w:rsidRPr="00244B1F">
        <w:rPr>
          <w:rStyle w:val="Emphasis"/>
          <w:highlight w:val="green"/>
        </w:rPr>
        <w:t>proposed</w:t>
      </w:r>
      <w:r w:rsidRPr="00436DE9">
        <w:rPr>
          <w:rStyle w:val="StyleUnderline"/>
        </w:rPr>
        <w:t xml:space="preserve"> treaty </w:t>
      </w:r>
      <w:r w:rsidRPr="00244B1F">
        <w:rPr>
          <w:rStyle w:val="Emphasis"/>
          <w:highlight w:val="green"/>
        </w:rPr>
        <w:t>language that would ban all weapons in space</w:t>
      </w:r>
      <w:r w:rsidRPr="00436DE9">
        <w:rPr>
          <w:rStyle w:val="StyleUnderline"/>
        </w:rPr>
        <w:t xml:space="preserve">,12 a position </w:t>
      </w:r>
      <w:r w:rsidRPr="00244B1F">
        <w:rPr>
          <w:rStyle w:val="Emphasis"/>
          <w:highlight w:val="green"/>
        </w:rPr>
        <w:t>opposed by the U</w:t>
      </w:r>
      <w:r w:rsidRPr="00436DE9">
        <w:rPr>
          <w:rStyle w:val="StyleUnderline"/>
        </w:rPr>
        <w:t xml:space="preserve">nited </w:t>
      </w:r>
      <w:r w:rsidRPr="00244B1F">
        <w:rPr>
          <w:rStyle w:val="Emphasis"/>
          <w:highlight w:val="green"/>
        </w:rPr>
        <w:t>S</w:t>
      </w:r>
      <w:r w:rsidRPr="00436DE9">
        <w:rPr>
          <w:rStyle w:val="StyleUnderline"/>
        </w:rPr>
        <w:t xml:space="preserve">tates. There is a strong possibility that </w:t>
      </w:r>
      <w:r w:rsidRPr="00244B1F">
        <w:rPr>
          <w:rStyle w:val="Emphasis"/>
          <w:highlight w:val="green"/>
        </w:rPr>
        <w:t>similar language would be submitted</w:t>
      </w:r>
      <w:r w:rsidRPr="00436DE9">
        <w:rPr>
          <w:rStyle w:val="StyleUnderline"/>
        </w:rPr>
        <w:t xml:space="preserve"> as an amendment </w:t>
      </w:r>
      <w:r w:rsidRPr="00244B1F">
        <w:rPr>
          <w:rStyle w:val="Emphasis"/>
          <w:highlight w:val="green"/>
          <w:bdr w:val="single" w:sz="18" w:space="0" w:color="auto"/>
        </w:rPr>
        <w:t>if the treaty were to be opened for revision</w:t>
      </w:r>
      <w:r w:rsidRPr="00436DE9">
        <w:rPr>
          <w:rStyle w:val="StyleUnderline"/>
        </w:rPr>
        <w:t xml:space="preserve">. This could </w:t>
      </w:r>
      <w:r w:rsidRPr="00244B1F">
        <w:rPr>
          <w:rStyle w:val="Emphasis"/>
          <w:highlight w:val="green"/>
        </w:rPr>
        <w:t>bog dow</w:t>
      </w:r>
      <w:r w:rsidRPr="00436DE9">
        <w:rPr>
          <w:rStyle w:val="StyleUnderline"/>
        </w:rPr>
        <w:t xml:space="preserve">n the </w:t>
      </w:r>
      <w:r w:rsidRPr="00244B1F">
        <w:rPr>
          <w:rStyle w:val="Emphasis"/>
          <w:highlight w:val="green"/>
        </w:rPr>
        <w:t>process</w:t>
      </w:r>
      <w:r w:rsidRPr="00436DE9">
        <w:rPr>
          <w:rStyle w:val="StyleUnderline"/>
        </w:rPr>
        <w:t xml:space="preserve"> </w:t>
      </w:r>
      <w:r w:rsidRPr="00244B1F">
        <w:rPr>
          <w:rStyle w:val="Emphasis"/>
          <w:highlight w:val="green"/>
        </w:rPr>
        <w:t>and derail prospects for achievement</w:t>
      </w:r>
      <w:r w:rsidRPr="00436DE9">
        <w:rPr>
          <w:rStyle w:val="StyleUnderline"/>
        </w:rPr>
        <w:t xml:space="preserve"> </w:t>
      </w:r>
      <w:r w:rsidRPr="00244B1F">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45A36638" w14:textId="77777777" w:rsidR="00D542D9" w:rsidRDefault="00D542D9" w:rsidP="00D542D9">
      <w:pPr>
        <w:pStyle w:val="Heading4"/>
      </w:pPr>
      <w:r>
        <w:lastRenderedPageBreak/>
        <w:t xml:space="preserve">That </w:t>
      </w:r>
      <w:r>
        <w:rPr>
          <w:u w:val="single"/>
        </w:rPr>
        <w:t>wrecks</w:t>
      </w:r>
      <w:r>
        <w:t xml:space="preserve"> the OST.</w:t>
      </w:r>
    </w:p>
    <w:p w14:paraId="28955EC4" w14:textId="77777777" w:rsidR="00D542D9" w:rsidRPr="00436DE9" w:rsidRDefault="00D542D9" w:rsidP="00D542D9">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14" w:history="1">
        <w:r w:rsidRPr="001506A3">
          <w:rPr>
            <w:rStyle w:val="Hyperlink"/>
          </w:rPr>
          <w:t>https://www.hsdl.org/?abstract&amp;did=807259</w:t>
        </w:r>
      </w:hyperlink>
      <w:r>
        <w:t xml:space="preserve"> (Retired NASA Astronaut)//Elmer </w:t>
      </w:r>
    </w:p>
    <w:p w14:paraId="056158AD" w14:textId="77777777" w:rsidR="00D542D9" w:rsidRPr="006326AA" w:rsidRDefault="00D542D9" w:rsidP="00D542D9">
      <w:r w:rsidRPr="00EF01CF">
        <w:rPr>
          <w:sz w:val="16"/>
        </w:rPr>
        <w:t xml:space="preserve">There are many exciting activities and proposals in commercial space. </w:t>
      </w:r>
      <w:r w:rsidRPr="0070501B">
        <w:rPr>
          <w:rStyle w:val="StyleUnderline"/>
        </w:rPr>
        <w:t xml:space="preserve">With respect </w:t>
      </w:r>
      <w:r w:rsidRPr="00244B1F">
        <w:rPr>
          <w:rStyle w:val="Emphasis"/>
          <w:highlight w:val="green"/>
        </w:rPr>
        <w:t>to the O</w:t>
      </w:r>
      <w:r w:rsidRPr="0070501B">
        <w:rPr>
          <w:rStyle w:val="StyleUnderline"/>
        </w:rPr>
        <w:t xml:space="preserve">uter </w:t>
      </w:r>
      <w:r w:rsidRPr="00244B1F">
        <w:rPr>
          <w:rStyle w:val="Emphasis"/>
          <w:highlight w:val="green"/>
        </w:rPr>
        <w:t>S</w:t>
      </w:r>
      <w:r w:rsidRPr="0070501B">
        <w:rPr>
          <w:rStyle w:val="StyleUnderline"/>
        </w:rPr>
        <w:t xml:space="preserve">pace </w:t>
      </w:r>
      <w:r w:rsidRPr="00244B1F">
        <w:rPr>
          <w:rStyle w:val="Emphasis"/>
          <w:highlight w:val="green"/>
        </w:rPr>
        <w:t>T</w:t>
      </w:r>
      <w:r w:rsidRPr="0070501B">
        <w:rPr>
          <w:rStyle w:val="StyleUnderline"/>
        </w:rPr>
        <w:t xml:space="preserve">reaty, </w:t>
      </w:r>
      <w:r w:rsidRPr="00244B1F">
        <w:rPr>
          <w:rStyle w:val="Emphasis"/>
          <w:highlight w:val="green"/>
        </w:rPr>
        <w:t>I am</w:t>
      </w:r>
      <w:r w:rsidRPr="0070501B">
        <w:rPr>
          <w:rStyle w:val="StyleUnderline"/>
        </w:rPr>
        <w:t xml:space="preserve"> deeply </w:t>
      </w:r>
      <w:r w:rsidRPr="00244B1F">
        <w:rPr>
          <w:rStyle w:val="Emphasis"/>
          <w:highlight w:val="green"/>
        </w:rPr>
        <w:t>concerned</w:t>
      </w:r>
      <w:r w:rsidRPr="0070501B">
        <w:rPr>
          <w:rStyle w:val="StyleUnderline"/>
        </w:rPr>
        <w:t xml:space="preserve"> that </w:t>
      </w:r>
      <w:r w:rsidRPr="00244B1F">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244B1F">
        <w:rPr>
          <w:rStyle w:val="Emphasis"/>
          <w:highlight w:val="green"/>
        </w:rPr>
        <w:t>the</w:t>
      </w:r>
      <w:r w:rsidRPr="0070501B">
        <w:rPr>
          <w:rStyle w:val="StyleUnderline"/>
        </w:rPr>
        <w:t xml:space="preserve"> likely </w:t>
      </w:r>
      <w:r w:rsidRPr="00244B1F">
        <w:rPr>
          <w:rStyle w:val="Emphasis"/>
          <w:highlight w:val="green"/>
        </w:rPr>
        <w:t>outcome would be a lack of consensus</w:t>
      </w:r>
      <w:r w:rsidRPr="0070501B">
        <w:rPr>
          <w:rStyle w:val="StyleUnderline"/>
        </w:rPr>
        <w:t xml:space="preserve">, resulting in </w:t>
      </w:r>
      <w:r w:rsidRPr="00244B1F">
        <w:rPr>
          <w:rStyle w:val="Emphasis"/>
          <w:highlight w:val="green"/>
        </w:rPr>
        <w:t>no amendments</w:t>
      </w:r>
      <w:r w:rsidRPr="0070501B">
        <w:rPr>
          <w:rStyle w:val="StyleUnderline"/>
        </w:rPr>
        <w:t xml:space="preserve">. </w:t>
      </w:r>
      <w:r w:rsidRPr="00244B1F">
        <w:rPr>
          <w:rStyle w:val="Emphasis"/>
          <w:highlight w:val="green"/>
        </w:rPr>
        <w:t>Instead</w:t>
      </w:r>
      <w:r w:rsidRPr="0070501B">
        <w:rPr>
          <w:rStyle w:val="StyleUnderline"/>
        </w:rPr>
        <w:t xml:space="preserve">, </w:t>
      </w:r>
      <w:r w:rsidRPr="00244B1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244B1F">
        <w:rPr>
          <w:rStyle w:val="Emphasis"/>
          <w:highlight w:val="green"/>
        </w:rPr>
        <w:t>Principles form</w:t>
      </w:r>
      <w:r w:rsidRPr="0070501B">
        <w:rPr>
          <w:rStyle w:val="StyleUnderline"/>
        </w:rPr>
        <w:t xml:space="preserve"> the basis for the </w:t>
      </w:r>
      <w:r w:rsidRPr="00244B1F">
        <w:rPr>
          <w:rStyle w:val="Emphasis"/>
          <w:highlight w:val="green"/>
        </w:rPr>
        <w:t>dialog</w:t>
      </w:r>
      <w:r w:rsidRPr="0070501B">
        <w:rPr>
          <w:rStyle w:val="StyleUnderline"/>
        </w:rPr>
        <w:t xml:space="preserve"> that we have with other countries about what is appropriate and what is not. </w:t>
      </w:r>
      <w:r w:rsidRPr="00244B1F">
        <w:rPr>
          <w:rStyle w:val="Emphasis"/>
          <w:highlight w:val="green"/>
        </w:rPr>
        <w:t xml:space="preserve">Without them, </w:t>
      </w:r>
      <w:r w:rsidRPr="00244B1F">
        <w:rPr>
          <w:rStyle w:val="Emphasis"/>
          <w:highlight w:val="green"/>
          <w:bdr w:val="single" w:sz="18" w:space="0" w:color="auto"/>
        </w:rPr>
        <w:t>the dialog becomes chaos</w:t>
      </w:r>
      <w:r w:rsidRPr="0070501B">
        <w:rPr>
          <w:rStyle w:val="StyleUnderline"/>
        </w:rPr>
        <w:t>.</w:t>
      </w:r>
    </w:p>
    <w:p w14:paraId="1F23CFB8" w14:textId="77777777" w:rsidR="00AA78D4" w:rsidRPr="00AA78D4" w:rsidRDefault="00AA78D4" w:rsidP="00AA78D4"/>
    <w:p w14:paraId="564AD2A2" w14:textId="4F7312B6" w:rsidR="003A61E1" w:rsidRDefault="003A61E1" w:rsidP="003A61E1">
      <w:pPr>
        <w:pStyle w:val="Heading3"/>
      </w:pPr>
      <w:r>
        <w:lastRenderedPageBreak/>
        <w:t>Debris</w:t>
      </w:r>
    </w:p>
    <w:p w14:paraId="0F7F7DE0" w14:textId="77777777" w:rsidR="003A61E1" w:rsidRDefault="003A61E1" w:rsidP="003A61E1">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290CB8DE" w14:textId="7F684EFE" w:rsidR="003A61E1" w:rsidRDefault="003A61E1" w:rsidP="003A61E1">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w:t>
      </w:r>
      <w:r w:rsidR="00D75B25">
        <w:t xml:space="preserve"> - </w:t>
      </w:r>
      <w:proofErr w:type="spellStart"/>
      <w:r w:rsidR="00D75B25">
        <w:t>rehighlighting</w:t>
      </w:r>
      <w:proofErr w:type="spellEnd"/>
    </w:p>
    <w:p w14:paraId="681CE2DB" w14:textId="77777777" w:rsidR="003A61E1" w:rsidRDefault="003A61E1" w:rsidP="003A61E1">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3737CCF7" w14:textId="77777777" w:rsidR="003A61E1" w:rsidRPr="00DE5888" w:rsidRDefault="003A61E1" w:rsidP="003A61E1">
      <w:pPr>
        <w:rPr>
          <w:b/>
          <w:iCs/>
          <w:u w:val="single"/>
          <w:bdr w:val="single" w:sz="8" w:space="0" w:color="auto"/>
        </w:rPr>
      </w:pPr>
      <w:r w:rsidRPr="00244B1F">
        <w:rPr>
          <w:rStyle w:val="StyleUnderline"/>
          <w:highlight w:val="green"/>
        </w:rPr>
        <w:t>NASA chose</w:t>
      </w:r>
      <w:r w:rsidRPr="00364AB4">
        <w:rPr>
          <w:rStyle w:val="StyleUnderline"/>
        </w:rPr>
        <w:t xml:space="preserve"> the second option for </w:t>
      </w:r>
      <w:r w:rsidRPr="00244B1F">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244B1F">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244B1F">
        <w:rPr>
          <w:rStyle w:val="Emphasis"/>
          <w:highlight w:val="green"/>
        </w:rPr>
        <w:t xml:space="preserve">could intrude </w:t>
      </w:r>
      <w:r w:rsidRPr="00AD64D7">
        <w:rPr>
          <w:rStyle w:val="Emphasis"/>
        </w:rPr>
        <w:t xml:space="preserve">where many </w:t>
      </w:r>
      <w:proofErr w:type="spellStart"/>
      <w:r w:rsidRPr="00244B1F">
        <w:rPr>
          <w:rStyle w:val="Emphasis"/>
          <w:highlight w:val="green"/>
        </w:rPr>
        <w:t>defence</w:t>
      </w:r>
      <w:proofErr w:type="spellEnd"/>
      <w:r w:rsidRPr="00244B1F">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244B1F">
        <w:rPr>
          <w:sz w:val="12"/>
          <w:highlight w:val="green"/>
        </w:rPr>
        <w:t xml:space="preserve">. </w:t>
      </w:r>
      <w:r w:rsidRPr="00244B1F">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244B1F">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244B1F">
        <w:rPr>
          <w:rStyle w:val="Emphasis"/>
          <w:highlight w:val="green"/>
        </w:rPr>
        <w:t xml:space="preserve">It is possible to </w:t>
      </w:r>
      <w:r w:rsidRPr="00F5773D">
        <w:rPr>
          <w:rStyle w:val="Emphasis"/>
        </w:rPr>
        <w:t xml:space="preserve">quantify and </w:t>
      </w:r>
      <w:r w:rsidRPr="00244B1F">
        <w:rPr>
          <w:rStyle w:val="Emphasis"/>
          <w:highlight w:val="green"/>
        </w:rPr>
        <w:t>manage the risk</w:t>
      </w:r>
      <w:r w:rsidRPr="00244B1F">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244B1F">
        <w:rPr>
          <w:rStyle w:val="Emphasis"/>
          <w:highlight w:val="green"/>
        </w:rPr>
        <w:t>precautions will prevent harm due to stray asteroid material.”</w:t>
      </w:r>
    </w:p>
    <w:p w14:paraId="72BEFEA9" w14:textId="77777777" w:rsidR="003A61E1" w:rsidRPr="00B036CD" w:rsidRDefault="003A61E1" w:rsidP="003A61E1">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243C9EEB" w14:textId="77777777" w:rsidR="003A61E1" w:rsidRPr="00FE4F08" w:rsidRDefault="003A61E1" w:rsidP="003A61E1">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4A96B39" w14:textId="77777777" w:rsidR="003A61E1" w:rsidRPr="00FE4F08" w:rsidRDefault="003A61E1" w:rsidP="003A61E1">
      <w:pPr>
        <w:rPr>
          <w:sz w:val="16"/>
        </w:rPr>
      </w:pPr>
      <w:r w:rsidRPr="00B036CD">
        <w:rPr>
          <w:rStyle w:val="StyleUnderline"/>
        </w:rPr>
        <w:t xml:space="preserve">The orbital area around earth can be broken down into </w:t>
      </w:r>
      <w:r w:rsidRPr="00244B1F">
        <w:rPr>
          <w:rStyle w:val="StyleUnderline"/>
          <w:highlight w:val="green"/>
        </w:rPr>
        <w:t>four regions.</w:t>
      </w:r>
      <w:r>
        <w:rPr>
          <w:rStyle w:val="StyleUnderline"/>
        </w:rPr>
        <w:t xml:space="preserve"> </w:t>
      </w:r>
      <w:r w:rsidRPr="00244B1F">
        <w:rPr>
          <w:rStyle w:val="Emphasis"/>
          <w:highlight w:val="green"/>
        </w:rPr>
        <w:t>Low LEO</w:t>
      </w:r>
      <w:r w:rsidRPr="00B036CD">
        <w:rPr>
          <w:rStyle w:val="StyleUnderline"/>
        </w:rPr>
        <w:t xml:space="preserve"> - Up to about 400km. </w:t>
      </w:r>
      <w:r w:rsidRPr="00244B1F">
        <w:rPr>
          <w:rStyle w:val="StyleUnderline"/>
          <w:highlight w:val="green"/>
        </w:rPr>
        <w:t>Things</w:t>
      </w:r>
      <w:r w:rsidRPr="00B036CD">
        <w:rPr>
          <w:rStyle w:val="StyleUnderline"/>
        </w:rPr>
        <w:t xml:space="preserve"> that orbit here </w:t>
      </w:r>
      <w:r w:rsidRPr="00244B1F">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244B1F">
        <w:rPr>
          <w:rStyle w:val="Emphasis"/>
          <w:highlight w:val="green"/>
        </w:rPr>
        <w:t>High LEO</w:t>
      </w:r>
      <w:r w:rsidRPr="00B036CD">
        <w:rPr>
          <w:rStyle w:val="StyleUnderline"/>
        </w:rPr>
        <w:t xml:space="preserve"> - 400km to 2000km. This </w:t>
      </w:r>
      <w:r w:rsidRPr="002A301D">
        <w:rPr>
          <w:rStyle w:val="StyleUnderline"/>
        </w:rPr>
        <w:t xml:space="preserve">where </w:t>
      </w:r>
      <w:r w:rsidRPr="00244B1F">
        <w:rPr>
          <w:rStyle w:val="StyleUnderline"/>
          <w:highlight w:val="green"/>
        </w:rPr>
        <w:t>most</w:t>
      </w:r>
      <w:r w:rsidRPr="00B036CD">
        <w:rPr>
          <w:rStyle w:val="StyleUnderline"/>
        </w:rPr>
        <w:t xml:space="preserve"> heavy satellites and most space </w:t>
      </w:r>
      <w:r w:rsidRPr="00244B1F">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244B1F">
        <w:rPr>
          <w:rStyle w:val="Emphasis"/>
          <w:highlight w:val="green"/>
        </w:rPr>
        <w:t>Mid Orbit</w:t>
      </w:r>
      <w:r w:rsidRPr="00244B1F">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244B1F">
        <w:rPr>
          <w:rStyle w:val="StyleUnderline"/>
          <w:highlight w:val="green"/>
        </w:rPr>
        <w:t>sat</w:t>
      </w:r>
      <w:r w:rsidRPr="00B036CD">
        <w:rPr>
          <w:rStyle w:val="StyleUnderline"/>
        </w:rPr>
        <w:t>ellite</w:t>
      </w:r>
      <w:r w:rsidRPr="00244B1F">
        <w:rPr>
          <w:rStyle w:val="StyleUnderline"/>
          <w:highlight w:val="green"/>
        </w:rPr>
        <w:t>s travel here</w:t>
      </w:r>
      <w:r w:rsidRPr="00B036CD">
        <w:rPr>
          <w:rStyle w:val="StyleUnderline"/>
        </w:rPr>
        <w:t xml:space="preserve"> in lonely, long lives. The </w:t>
      </w:r>
      <w:r w:rsidRPr="00244B1F">
        <w:rPr>
          <w:rStyle w:val="Emphasis"/>
          <w:highlight w:val="green"/>
        </w:rPr>
        <w:t>volume</w:t>
      </w:r>
      <w:r w:rsidRPr="00B036CD">
        <w:rPr>
          <w:rStyle w:val="Emphasis"/>
        </w:rPr>
        <w:t xml:space="preserve"> of space </w:t>
      </w:r>
      <w:r w:rsidRPr="00244B1F">
        <w:rPr>
          <w:rStyle w:val="Emphasis"/>
          <w:highlight w:val="green"/>
        </w:rPr>
        <w:t>is so huge</w:t>
      </w:r>
      <w:r w:rsidRPr="00244B1F">
        <w:rPr>
          <w:rStyle w:val="StyleUnderline"/>
          <w:highlight w:val="green"/>
        </w:rPr>
        <w:t>, and</w:t>
      </w:r>
      <w:r w:rsidRPr="00B036CD">
        <w:rPr>
          <w:rStyle w:val="StyleUnderline"/>
        </w:rPr>
        <w:t xml:space="preserve"> the </w:t>
      </w:r>
      <w:r w:rsidRPr="00244B1F">
        <w:rPr>
          <w:rStyle w:val="Emphasis"/>
          <w:highlight w:val="green"/>
        </w:rPr>
        <w:t>number of sat</w:t>
      </w:r>
      <w:r w:rsidRPr="00B036CD">
        <w:rPr>
          <w:rStyle w:val="Emphasis"/>
        </w:rPr>
        <w:t>ellite</w:t>
      </w:r>
      <w:r w:rsidRPr="00244B1F">
        <w:rPr>
          <w:rStyle w:val="Emphasis"/>
          <w:highlight w:val="green"/>
        </w:rPr>
        <w:t>s so few</w:t>
      </w:r>
      <w:r w:rsidRPr="00B036CD">
        <w:rPr>
          <w:rStyle w:val="StyleUnderline"/>
        </w:rPr>
        <w:t xml:space="preserve">, that </w:t>
      </w:r>
      <w:r w:rsidRPr="00244B1F">
        <w:rPr>
          <w:rStyle w:val="StyleUnderline"/>
          <w:highlight w:val="green"/>
        </w:rPr>
        <w:t xml:space="preserve">we </w:t>
      </w:r>
      <w:r w:rsidRPr="00244B1F">
        <w:rPr>
          <w:rStyle w:val="Emphasis"/>
          <w:highlight w:val="green"/>
        </w:rPr>
        <w:t>don’t</w:t>
      </w:r>
      <w:r w:rsidRPr="00B036CD">
        <w:rPr>
          <w:rStyle w:val="Emphasis"/>
        </w:rPr>
        <w:t xml:space="preserve"> need to </w:t>
      </w:r>
      <w:r w:rsidRPr="00244B1F">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w:t>
      </w:r>
      <w:r w:rsidRPr="00B036CD">
        <w:rPr>
          <w:sz w:val="16"/>
        </w:rPr>
        <w:lastRenderedPageBreak/>
        <w:t xml:space="preserve">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244B1F">
        <w:rPr>
          <w:rStyle w:val="StyleUnderline"/>
          <w:highlight w:val="green"/>
        </w:rPr>
        <w:t>sat</w:t>
      </w:r>
      <w:r w:rsidRPr="00B036CD">
        <w:rPr>
          <w:rStyle w:val="StyleUnderline"/>
        </w:rPr>
        <w:t>ellite</w:t>
      </w:r>
      <w:r w:rsidRPr="00244B1F">
        <w:rPr>
          <w:rStyle w:val="StyleUnderline"/>
          <w:highlight w:val="green"/>
        </w:rPr>
        <w:t>s</w:t>
      </w:r>
      <w:r w:rsidRPr="00B036CD">
        <w:rPr>
          <w:rStyle w:val="StyleUnderline"/>
        </w:rPr>
        <w:t xml:space="preserve"> here are </w:t>
      </w:r>
      <w:r w:rsidRPr="00244B1F">
        <w:rPr>
          <w:rStyle w:val="StyleUnderline"/>
          <w:highlight w:val="green"/>
        </w:rPr>
        <w:t>moving the same</w:t>
      </w:r>
      <w:r w:rsidRPr="00B036CD">
        <w:rPr>
          <w:rStyle w:val="StyleUnderline"/>
        </w:rPr>
        <w:t xml:space="preserve"> direction at the same </w:t>
      </w:r>
      <w:r w:rsidRPr="00244B1F">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244B1F">
        <w:rPr>
          <w:rStyle w:val="Emphasis"/>
          <w:highlight w:val="green"/>
        </w:rPr>
        <w:t>one</w:t>
      </w:r>
      <w:r w:rsidRPr="00B036CD">
        <w:rPr>
          <w:rStyle w:val="Emphasis"/>
        </w:rPr>
        <w:t xml:space="preserve"> satellite </w:t>
      </w:r>
      <w:r w:rsidRPr="00244B1F">
        <w:rPr>
          <w:rStyle w:val="Emphasis"/>
          <w:highlight w:val="green"/>
        </w:rPr>
        <w:t>per 1000km</w:t>
      </w:r>
      <w:r w:rsidRPr="00B036CD">
        <w:rPr>
          <w:rStyle w:val="StyleUnderline"/>
        </w:rPr>
        <w:t xml:space="preserve"> of the ring. Kessler is </w:t>
      </w:r>
      <w:r w:rsidRPr="00244B1F">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244B1F">
        <w:rPr>
          <w:rStyle w:val="Emphasis"/>
          <w:highlight w:val="green"/>
        </w:rPr>
        <w:t>worst case</w:t>
      </w:r>
      <w:proofErr w:type="gramEnd"/>
      <w:r w:rsidRPr="00244B1F">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244B1F">
        <w:rPr>
          <w:rStyle w:val="StyleUnderline"/>
          <w:highlight w:val="green"/>
        </w:rPr>
        <w:t>odds of hitting</w:t>
      </w:r>
      <w:r w:rsidRPr="00B036CD">
        <w:rPr>
          <w:rStyle w:val="StyleUnderline"/>
        </w:rPr>
        <w:t xml:space="preserve"> that cube </w:t>
      </w:r>
      <w:r w:rsidRPr="00244B1F">
        <w:rPr>
          <w:rStyle w:val="StyleUnderline"/>
          <w:highlight w:val="green"/>
        </w:rPr>
        <w:t xml:space="preserve">are </w:t>
      </w:r>
      <w:r w:rsidRPr="00244B1F">
        <w:rPr>
          <w:rStyle w:val="Emphasis"/>
          <w:highlight w:val="green"/>
        </w:rPr>
        <w:t xml:space="preserve">tiny </w:t>
      </w:r>
      <w:r w:rsidRPr="005E6353">
        <w:rPr>
          <w:rStyle w:val="Emphasis"/>
        </w:rPr>
        <w:t>- less than 1 in 10,000</w:t>
      </w:r>
      <w:r w:rsidRPr="00B036CD">
        <w:rPr>
          <w:sz w:val="16"/>
        </w:rPr>
        <w:t>.</w:t>
      </w:r>
    </w:p>
    <w:p w14:paraId="328338FB" w14:textId="77777777" w:rsidR="003A61E1" w:rsidRDefault="003A61E1" w:rsidP="003A61E1">
      <w:pPr>
        <w:pStyle w:val="Heading4"/>
        <w:rPr>
          <w:rFonts w:cs="Calibri"/>
        </w:rPr>
      </w:pPr>
      <w:r>
        <w:rPr>
          <w:rFonts w:cs="Calibri"/>
        </w:rPr>
        <w:t xml:space="preserve">3] Concedes Asteroid Mining can be regulated to still be allowed to occur – says “possible to … manage risk” – no solvency deficit to the CP. </w:t>
      </w:r>
    </w:p>
    <w:p w14:paraId="6F2DD5C3" w14:textId="77777777" w:rsidR="003A61E1" w:rsidRDefault="003A61E1" w:rsidP="003A61E1">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4C6E9F36" w14:textId="77777777" w:rsidR="003A61E1" w:rsidRPr="00A158DC" w:rsidRDefault="003A61E1" w:rsidP="003A61E1">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4ADEC0BE" w14:textId="77777777" w:rsidR="003A61E1" w:rsidRPr="00A158DC" w:rsidRDefault="003A61E1" w:rsidP="003A61E1">
      <w:r>
        <w:rPr>
          <w:noProof/>
        </w:rPr>
        <w:drawing>
          <wp:inline distT="0" distB="0" distL="0" distR="0" wp14:anchorId="3BFB6AE7" wp14:editId="3740F9FC">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5E9528F7" w14:textId="77777777" w:rsidR="003A61E1" w:rsidRDefault="003A61E1" w:rsidP="003A61E1">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51C7CD3E" w14:textId="6028993E" w:rsidR="003A61E1" w:rsidRPr="00AF4A11" w:rsidRDefault="003A61E1" w:rsidP="003A61E1">
      <w:pPr>
        <w:rPr>
          <w:sz w:val="16"/>
        </w:rPr>
      </w:pPr>
    </w:p>
    <w:sectPr w:rsidR="003A61E1" w:rsidRPr="00AF4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A11A4B"/>
    <w:multiLevelType w:val="hybridMultilevel"/>
    <w:tmpl w:val="3756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3632D"/>
    <w:multiLevelType w:val="hybridMultilevel"/>
    <w:tmpl w:val="64E621C2"/>
    <w:lvl w:ilvl="0" w:tplc="40D221F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61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D88"/>
    <w:rsid w:val="00100B28"/>
    <w:rsid w:val="00117316"/>
    <w:rsid w:val="001209B4"/>
    <w:rsid w:val="001676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00A"/>
    <w:rsid w:val="001D1A0D"/>
    <w:rsid w:val="001D36BF"/>
    <w:rsid w:val="001D4C28"/>
    <w:rsid w:val="001E0B1F"/>
    <w:rsid w:val="001E0C0F"/>
    <w:rsid w:val="001E1E0B"/>
    <w:rsid w:val="001F1173"/>
    <w:rsid w:val="002005A8"/>
    <w:rsid w:val="00203DD8"/>
    <w:rsid w:val="00204E1D"/>
    <w:rsid w:val="002059BD"/>
    <w:rsid w:val="00207505"/>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0FD"/>
    <w:rsid w:val="003933F9"/>
    <w:rsid w:val="00395864"/>
    <w:rsid w:val="00396557"/>
    <w:rsid w:val="00397316"/>
    <w:rsid w:val="003A248F"/>
    <w:rsid w:val="003A4D9C"/>
    <w:rsid w:val="003A61E1"/>
    <w:rsid w:val="003B1668"/>
    <w:rsid w:val="003C5F4C"/>
    <w:rsid w:val="003D5EA8"/>
    <w:rsid w:val="003D7B28"/>
    <w:rsid w:val="003E305E"/>
    <w:rsid w:val="003E34DB"/>
    <w:rsid w:val="003E372F"/>
    <w:rsid w:val="003E5302"/>
    <w:rsid w:val="003E5BF1"/>
    <w:rsid w:val="003F2452"/>
    <w:rsid w:val="003F41EA"/>
    <w:rsid w:val="003F5DD5"/>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A77"/>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DEF"/>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4F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8D4"/>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CC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2D9"/>
    <w:rsid w:val="00D61A4E"/>
    <w:rsid w:val="00D634EA"/>
    <w:rsid w:val="00D713A1"/>
    <w:rsid w:val="00D75B25"/>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C6754"/>
  <w14:defaultImageDpi w14:val="300"/>
  <w15:docId w15:val="{BA7CD387-EBEF-584A-9B85-C2314056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61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61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61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61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A61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61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1E1"/>
  </w:style>
  <w:style w:type="character" w:customStyle="1" w:styleId="Heading1Char">
    <w:name w:val="Heading 1 Char"/>
    <w:aliases w:val="Pocket Char"/>
    <w:basedOn w:val="DefaultParagraphFont"/>
    <w:link w:val="Heading1"/>
    <w:uiPriority w:val="9"/>
    <w:rsid w:val="003A61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61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61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A61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61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A61E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A61E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A61E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A61E1"/>
    <w:rPr>
      <w:color w:val="auto"/>
      <w:u w:val="none"/>
    </w:rPr>
  </w:style>
  <w:style w:type="paragraph" w:styleId="DocumentMap">
    <w:name w:val="Document Map"/>
    <w:basedOn w:val="Normal"/>
    <w:link w:val="DocumentMapChar"/>
    <w:uiPriority w:val="99"/>
    <w:semiHidden/>
    <w:unhideWhenUsed/>
    <w:rsid w:val="003A61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61E1"/>
    <w:rPr>
      <w:rFonts w:ascii="Lucida Grande" w:hAnsi="Lucida Grande" w:cs="Lucida Grande"/>
    </w:rPr>
  </w:style>
  <w:style w:type="paragraph" w:customStyle="1" w:styleId="textbold">
    <w:name w:val="text bold"/>
    <w:basedOn w:val="Normal"/>
    <w:link w:val="Emphasis"/>
    <w:autoRedefine/>
    <w:uiPriority w:val="20"/>
    <w:qFormat/>
    <w:rsid w:val="003A61E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3A61E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3A61E1"/>
    <w:rPr>
      <w:color w:val="605E5C"/>
      <w:shd w:val="clear" w:color="auto" w:fill="E1DFDD"/>
    </w:rPr>
  </w:style>
  <w:style w:type="paragraph" w:styleId="ListParagraph">
    <w:name w:val="List Paragraph"/>
    <w:basedOn w:val="Normal"/>
    <w:uiPriority w:val="99"/>
    <w:unhideWhenUsed/>
    <w:qFormat/>
    <w:rsid w:val="003A61E1"/>
    <w:pPr>
      <w:ind w:left="720"/>
      <w:contextualSpacing/>
    </w:pPr>
  </w:style>
  <w:style w:type="paragraph" w:styleId="Title">
    <w:name w:val="Title"/>
    <w:aliases w:val="Cites and Cards,UNDERLINE,Bold Underlined,title,Block Heading,Read This"/>
    <w:basedOn w:val="Normal"/>
    <w:link w:val="TitleChar1"/>
    <w:uiPriority w:val="6"/>
    <w:qFormat/>
    <w:rsid w:val="003A61E1"/>
    <w:pPr>
      <w:widowControl w:val="0"/>
      <w:autoSpaceDE w:val="0"/>
      <w:autoSpaceDN w:val="0"/>
      <w:adjustRightInd w:val="0"/>
      <w:spacing w:before="240" w:after="60"/>
      <w:jc w:val="center"/>
      <w:outlineLvl w:val="0"/>
    </w:pPr>
    <w:rPr>
      <w:sz w:val="24"/>
      <w:u w:val="single"/>
    </w:rPr>
  </w:style>
  <w:style w:type="character" w:customStyle="1" w:styleId="TitleChar1">
    <w:name w:val="Title Char1"/>
    <w:basedOn w:val="DefaultParagraphFont"/>
    <w:link w:val="Title"/>
    <w:uiPriority w:val="6"/>
    <w:rsid w:val="003A61E1"/>
    <w:rPr>
      <w:rFonts w:ascii="Calibri" w:hAnsi="Calibri" w:cs="Calibri"/>
      <w:u w:val="single"/>
    </w:rPr>
  </w:style>
  <w:style w:type="paragraph" w:customStyle="1" w:styleId="Emphasis1">
    <w:name w:val="Emphasis1"/>
    <w:basedOn w:val="Normal"/>
    <w:uiPriority w:val="7"/>
    <w:qFormat/>
    <w:rsid w:val="003A61E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IntenseEmphasis">
    <w:name w:val="Intense Emphasis"/>
    <w:aliases w:val="Underline Char"/>
    <w:basedOn w:val="DefaultParagraphFont"/>
    <w:uiPriority w:val="6"/>
    <w:qFormat/>
    <w:rsid w:val="003A61E1"/>
    <w:rPr>
      <w:b w:val="0"/>
      <w:bCs w:val="0"/>
      <w:sz w:val="22"/>
      <w:u w:val="single"/>
    </w:rPr>
  </w:style>
  <w:style w:type="paragraph" w:customStyle="1" w:styleId="Emphasize">
    <w:name w:val="Emphasize"/>
    <w:basedOn w:val="Normal"/>
    <w:uiPriority w:val="7"/>
    <w:qFormat/>
    <w:rsid w:val="003A61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erospace.org/sites/default/files/2018-05/OuterSpaceTreaty.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the-outer-space-treaty-has-been-remarkably-successful-but-is-it-fit-for-the-modern-age-7138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8/03/how-should-the-us-engage-china-in-spac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www.uscc.gov/sites/default/files/Fisher_Testimony_2.18.15.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hsdl.org/?abstract&amp;did=8072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6110</Words>
  <Characters>34828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15</cp:revision>
  <dcterms:created xsi:type="dcterms:W3CDTF">2022-01-15T21:51:00Z</dcterms:created>
  <dcterms:modified xsi:type="dcterms:W3CDTF">2022-01-15T22:39:00Z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