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15CDB" w14:textId="45C36089" w:rsidR="00E42E4C" w:rsidRDefault="00732B46" w:rsidP="00732B46">
      <w:pPr>
        <w:pStyle w:val="Heading1"/>
      </w:pPr>
      <w:r>
        <w:t>1NC</w:t>
      </w:r>
    </w:p>
    <w:p w14:paraId="735B353E" w14:textId="193CCFC2" w:rsidR="00732B46" w:rsidRDefault="00732B46" w:rsidP="00732B46">
      <w:pPr>
        <w:pStyle w:val="Heading3"/>
      </w:pPr>
      <w:r>
        <w:lastRenderedPageBreak/>
        <w:t>1NC – OFF</w:t>
      </w:r>
    </w:p>
    <w:p w14:paraId="55190432" w14:textId="43CB2460" w:rsidR="00732B46" w:rsidRPr="001E03B4" w:rsidRDefault="00732B46" w:rsidP="00732B46">
      <w:pPr>
        <w:pStyle w:val="Heading4"/>
      </w:pPr>
      <w:proofErr w:type="spellStart"/>
      <w:r w:rsidRPr="001E03B4">
        <w:t>Interp</w:t>
      </w:r>
      <w:proofErr w:type="spellEnd"/>
      <w:r w:rsidRPr="001E03B4">
        <w:t xml:space="preserve"> and Violation: The affirmative must only defend that the appropriation of outer space by private entities is unjust and may only garner offense from the hypothetical implementation of the resolution</w:t>
      </w:r>
      <w:r w:rsidR="003650D3">
        <w:t>. At the very least they defend public appropriation is unjust</w:t>
      </w:r>
    </w:p>
    <w:p w14:paraId="3BC2E3C2" w14:textId="77777777" w:rsidR="00732B46" w:rsidRPr="001B13D8" w:rsidRDefault="00732B46" w:rsidP="00732B46">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3EA84B0A" w14:textId="77777777" w:rsidR="00732B46" w:rsidRPr="001B13D8" w:rsidRDefault="00732B46" w:rsidP="00732B46">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595395FF" w14:textId="77777777" w:rsidR="00732B46" w:rsidRPr="001B13D8" w:rsidRDefault="00732B46" w:rsidP="00732B46">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76AE4FE5" w14:textId="77777777" w:rsidR="00732B46" w:rsidRPr="00EC35ED" w:rsidRDefault="00732B46" w:rsidP="00732B46">
      <w:pPr>
        <w:rPr>
          <w:rFonts w:asciiTheme="minorHAnsi" w:hAnsiTheme="minorHAnsi" w:cstheme="minorHAnsi"/>
          <w:sz w:val="12"/>
          <w:szCs w:val="16"/>
        </w:rPr>
      </w:pPr>
      <w:r w:rsidRPr="001B13D8">
        <w:rPr>
          <w:rFonts w:asciiTheme="minorHAnsi" w:hAnsiTheme="minorHAnsi" w:cstheme="minorHAnsi"/>
          <w:u w:val="single"/>
        </w:rPr>
        <w:t>Definition of the word “</w:t>
      </w:r>
      <w:r w:rsidRPr="006477B6">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477B6">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477B6">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183BF27D" w14:textId="77777777" w:rsidR="00732B46" w:rsidRPr="0068057F" w:rsidRDefault="00732B46" w:rsidP="00732B46">
      <w:pPr>
        <w:pStyle w:val="Heading4"/>
      </w:pPr>
      <w:r w:rsidRPr="00197617">
        <w:rPr>
          <w:u w:val="single"/>
        </w:rPr>
        <w:t>Private entity</w:t>
      </w:r>
      <w:r>
        <w:t xml:space="preserve"> is defined by</w:t>
      </w:r>
    </w:p>
    <w:p w14:paraId="4ED26746" w14:textId="77777777" w:rsidR="00732B46" w:rsidRDefault="00732B46" w:rsidP="00732B46">
      <w:r w:rsidRPr="0082038D">
        <w:rPr>
          <w:rStyle w:val="StyleUnderline"/>
        </w:rPr>
        <w:t>Cornell Law n.d.</w:t>
      </w:r>
      <w:r>
        <w:t xml:space="preserve"> “private entity” </w:t>
      </w:r>
      <w:hyperlink r:id="rId9"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78D0B54E" w14:textId="77777777" w:rsidR="00732B46" w:rsidRPr="005D74BD" w:rsidRDefault="00732B46" w:rsidP="00732B46">
      <w:pPr>
        <w:rPr>
          <w:b/>
          <w:sz w:val="26"/>
          <w:u w:val="single"/>
        </w:rPr>
      </w:pPr>
      <w:r w:rsidRPr="0082038D">
        <w:t xml:space="preserve">(A) In </w:t>
      </w:r>
      <w:proofErr w:type="gramStart"/>
      <w:r w:rsidRPr="0082038D">
        <w:t>general</w:t>
      </w:r>
      <w:proofErr w:type="gramEnd"/>
      <w:r w:rsidRPr="0082038D">
        <w:t xml:space="preserve"> Except as otherwise provided in this paragraph, </w:t>
      </w:r>
      <w:r w:rsidRPr="0082038D">
        <w:rPr>
          <w:rStyle w:val="StyleUnderline"/>
        </w:rPr>
        <w:t xml:space="preserve">the term “private entity” means </w:t>
      </w:r>
      <w:r w:rsidRPr="00C65D9D">
        <w:rPr>
          <w:rStyle w:val="StyleUnderline"/>
          <w:highlight w:val="green"/>
        </w:rPr>
        <w:t>any person or private group</w:t>
      </w:r>
      <w:r w:rsidRPr="0082038D">
        <w:rPr>
          <w:rStyle w:val="StyleUnderline"/>
        </w:rPr>
        <w:t xml:space="preserve">, organization, proprietorship, partnership, trust, cooperative, corporation, or other </w:t>
      </w:r>
      <w:r w:rsidRPr="00C65D9D">
        <w:rPr>
          <w:rStyle w:val="StyleUnderline"/>
          <w:highlight w:val="green"/>
        </w:rPr>
        <w:t>commercial or nonprofit entity</w:t>
      </w:r>
      <w:r w:rsidRPr="0082038D">
        <w:rPr>
          <w:rStyle w:val="StyleUnderline"/>
        </w:rPr>
        <w:t>, including an officer, employee, or agent thereof.</w:t>
      </w:r>
    </w:p>
    <w:p w14:paraId="79C8591C" w14:textId="77777777" w:rsidR="00732B46" w:rsidRDefault="00732B46" w:rsidP="00732B46">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160F770B" w14:textId="77777777" w:rsidR="00732B46" w:rsidRDefault="00732B46" w:rsidP="00732B46">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10" w:history="1">
        <w:r w:rsidRPr="006D00AB">
          <w:rPr>
            <w:rStyle w:val="Hyperlink"/>
          </w:rPr>
          <w:t>https://www.unoosa.org/oosa/en/ourwork/spacelaw/treaties/outerspacetreaty.html</w:t>
        </w:r>
      </w:hyperlink>
      <w:r>
        <w:t xml:space="preserve"> TG</w:t>
      </w:r>
    </w:p>
    <w:p w14:paraId="6A569BD0" w14:textId="77777777" w:rsidR="00732B46" w:rsidRPr="006456B7" w:rsidRDefault="00732B46" w:rsidP="00732B46">
      <w:pPr>
        <w:rPr>
          <w:rStyle w:val="StyleUnderline"/>
        </w:rPr>
      </w:pPr>
      <w:r w:rsidRPr="006456B7">
        <w:rPr>
          <w:rStyle w:val="StyleUnderline"/>
        </w:rPr>
        <w:t xml:space="preserve">ARTICLE II. </w:t>
      </w:r>
      <w:r w:rsidRPr="0068057F">
        <w:rPr>
          <w:rStyle w:val="StyleUnderline"/>
          <w:highlight w:val="green"/>
        </w:rPr>
        <w:t xml:space="preserve">Outer </w:t>
      </w:r>
      <w:r w:rsidRPr="00C65D9D">
        <w:rPr>
          <w:rStyle w:val="StyleUnderline"/>
          <w:highlight w:val="green"/>
        </w:rPr>
        <w:t xml:space="preserve">space, including the moon and other celestial </w:t>
      </w:r>
      <w:r w:rsidRPr="0068057F">
        <w:rPr>
          <w:rStyle w:val="StyleUnderline"/>
          <w:highlight w:val="green"/>
        </w:rPr>
        <w:t>bodies</w:t>
      </w:r>
      <w:r w:rsidRPr="006456B7">
        <w:rPr>
          <w:rStyle w:val="StyleUnderline"/>
        </w:rPr>
        <w:t xml:space="preserve">, is </w:t>
      </w:r>
      <w:r w:rsidRPr="0068057F">
        <w:rPr>
          <w:rStyle w:val="StyleUnderline"/>
          <w:highlight w:val="green"/>
        </w:rPr>
        <w:t>not subject to</w:t>
      </w:r>
      <w:r w:rsidRPr="006456B7">
        <w:rPr>
          <w:rStyle w:val="StyleUnderline"/>
        </w:rPr>
        <w:t xml:space="preserve"> national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17A46AF5" w14:textId="77777777" w:rsidR="00732B46" w:rsidRPr="00AD4888" w:rsidRDefault="00732B46" w:rsidP="00732B46">
      <w:pPr>
        <w:spacing w:after="0" w:line="240" w:lineRule="auto"/>
        <w:textAlignment w:val="baseline"/>
        <w:rPr>
          <w:rFonts w:ascii="Segoe UI" w:eastAsia="Times New Roman" w:hAnsi="Segoe UI" w:cs="Segoe UI"/>
          <w:sz w:val="18"/>
          <w:szCs w:val="18"/>
        </w:rPr>
      </w:pPr>
      <w:r w:rsidRPr="00AD4888">
        <w:rPr>
          <w:rFonts w:eastAsia="Times New Roman"/>
          <w:b/>
          <w:bCs/>
          <w:sz w:val="26"/>
          <w:szCs w:val="26"/>
        </w:rPr>
        <w:t>Vote neg for </w:t>
      </w:r>
      <w:r w:rsidRPr="00AD4888">
        <w:rPr>
          <w:rFonts w:eastAsia="Times New Roman"/>
          <w:b/>
          <w:bCs/>
          <w:sz w:val="26"/>
          <w:szCs w:val="26"/>
          <w:u w:val="single"/>
        </w:rPr>
        <w:t>predictable limits</w:t>
      </w:r>
      <w:r w:rsidRPr="00AD4888">
        <w:rPr>
          <w:rFonts w:eastAsia="Times New Roman"/>
          <w:b/>
          <w:bCs/>
          <w:sz w:val="26"/>
          <w:szCs w:val="26"/>
        </w:rPr>
        <w:t> and </w:t>
      </w:r>
      <w:r w:rsidRPr="00AD4888">
        <w:rPr>
          <w:rFonts w:eastAsia="Times New Roman"/>
          <w:b/>
          <w:bCs/>
          <w:sz w:val="26"/>
          <w:szCs w:val="26"/>
          <w:u w:val="single"/>
        </w:rPr>
        <w:t>ground</w:t>
      </w:r>
      <w:r w:rsidRPr="00AD4888">
        <w:rPr>
          <w:rFonts w:eastAsia="Times New Roman"/>
          <w:b/>
          <w:bCs/>
          <w:sz w:val="26"/>
          <w:szCs w:val="26"/>
        </w:rPr>
        <w:t>---allowing the </w:t>
      </w:r>
      <w:proofErr w:type="spellStart"/>
      <w:r w:rsidRPr="00AD4888">
        <w:rPr>
          <w:rFonts w:eastAsia="Times New Roman"/>
          <w:b/>
          <w:bCs/>
          <w:sz w:val="26"/>
          <w:szCs w:val="26"/>
        </w:rPr>
        <w:t>aff</w:t>
      </w:r>
      <w:proofErr w:type="spellEnd"/>
      <w:r w:rsidRPr="00AD4888">
        <w:rPr>
          <w:rFonts w:eastAsia="Times New Roman"/>
          <w:b/>
          <w:bCs/>
          <w:sz w:val="26"/>
          <w:szCs w:val="26"/>
        </w:rPr>
        <w:t> to pick </w:t>
      </w:r>
      <w:r w:rsidRPr="00AD4888">
        <w:rPr>
          <w:rFonts w:eastAsia="Times New Roman"/>
          <w:b/>
          <w:bCs/>
          <w:sz w:val="26"/>
          <w:szCs w:val="26"/>
          <w:u w:val="single"/>
        </w:rPr>
        <w:t>any</w:t>
      </w:r>
      <w:r w:rsidRPr="00AD4888">
        <w:rPr>
          <w:rFonts w:eastAsia="Times New Roman"/>
          <w:b/>
          <w:bCs/>
          <w:sz w:val="26"/>
          <w:szCs w:val="26"/>
        </w:rPr>
        <w:t> grounds for the debate makes negative engagement impossible</w:t>
      </w:r>
      <w:r w:rsidRPr="00AD4888">
        <w:rPr>
          <w:rFonts w:eastAsia="Times New Roman"/>
          <w:sz w:val="26"/>
          <w:szCs w:val="26"/>
        </w:rPr>
        <w:t> </w:t>
      </w:r>
    </w:p>
    <w:p w14:paraId="19A7FE2A" w14:textId="77777777" w:rsidR="00732B46" w:rsidRPr="00AD4888" w:rsidRDefault="00732B46" w:rsidP="00732B46">
      <w:pPr>
        <w:spacing w:after="0" w:line="240" w:lineRule="auto"/>
        <w:textAlignment w:val="baseline"/>
        <w:rPr>
          <w:rFonts w:ascii="Segoe UI" w:eastAsia="Times New Roman" w:hAnsi="Segoe UI" w:cs="Segoe UI"/>
          <w:sz w:val="18"/>
          <w:szCs w:val="18"/>
        </w:rPr>
      </w:pPr>
      <w:r w:rsidRPr="00AD4888">
        <w:rPr>
          <w:rFonts w:eastAsia="Times New Roman"/>
          <w:b/>
          <w:bCs/>
          <w:sz w:val="26"/>
          <w:szCs w:val="26"/>
        </w:rPr>
        <w:t>3 Impacts - </w:t>
      </w:r>
      <w:r w:rsidRPr="00AD4888">
        <w:rPr>
          <w:rFonts w:eastAsia="Times New Roman"/>
          <w:sz w:val="26"/>
          <w:szCs w:val="26"/>
        </w:rPr>
        <w:t> </w:t>
      </w:r>
    </w:p>
    <w:p w14:paraId="5CCE5DD5" w14:textId="77777777" w:rsidR="00732B46" w:rsidRPr="00AD4888" w:rsidRDefault="00732B46" w:rsidP="00732B46">
      <w:pPr>
        <w:spacing w:after="0" w:line="240" w:lineRule="auto"/>
        <w:ind w:left="720" w:hanging="360"/>
        <w:textAlignment w:val="baseline"/>
        <w:rPr>
          <w:rFonts w:ascii="Segoe UI" w:eastAsia="Times New Roman" w:hAnsi="Segoe UI" w:cs="Segoe UI"/>
          <w:sz w:val="18"/>
          <w:szCs w:val="18"/>
        </w:rPr>
      </w:pPr>
      <w:r w:rsidRPr="00AD4888">
        <w:rPr>
          <w:rFonts w:eastAsia="Times New Roman"/>
          <w:b/>
          <w:bCs/>
          <w:sz w:val="26"/>
          <w:szCs w:val="26"/>
        </w:rPr>
        <w:t>1.</w:t>
      </w:r>
      <w:r w:rsidRPr="00AD4888">
        <w:rPr>
          <w:rFonts w:ascii="Times New Roman" w:eastAsia="Times New Roman" w:hAnsi="Times New Roman" w:cs="Times New Roman"/>
          <w:b/>
          <w:bCs/>
          <w:sz w:val="14"/>
          <w:szCs w:val="14"/>
        </w:rPr>
        <w:t>    </w:t>
      </w:r>
      <w:r w:rsidRPr="00AD4888">
        <w:rPr>
          <w:rFonts w:eastAsia="Times New Roman"/>
          <w:b/>
          <w:bCs/>
          <w:sz w:val="26"/>
          <w:szCs w:val="26"/>
          <w:u w:val="single"/>
        </w:rPr>
        <w:t>Accessibility and clash</w:t>
      </w:r>
      <w:r w:rsidRPr="00AD4888">
        <w:rPr>
          <w:rFonts w:eastAsia="Times New Roman"/>
          <w:b/>
          <w:bCs/>
          <w:sz w:val="26"/>
          <w:szCs w:val="26"/>
        </w:rPr>
        <w:t>– Changing the topic post facto structurally favors the </w:t>
      </w:r>
      <w:proofErr w:type="spellStart"/>
      <w:r w:rsidRPr="00AD4888">
        <w:rPr>
          <w:rFonts w:eastAsia="Times New Roman"/>
          <w:b/>
          <w:bCs/>
          <w:sz w:val="26"/>
          <w:szCs w:val="26"/>
        </w:rPr>
        <w:t>aff</w:t>
      </w:r>
      <w:proofErr w:type="spellEnd"/>
      <w:r w:rsidRPr="00AD4888">
        <w:rPr>
          <w:rFonts w:eastAsia="Times New Roman"/>
          <w:b/>
          <w:bCs/>
          <w:sz w:val="26"/>
          <w:szCs w:val="26"/>
        </w:rPr>
        <w:t> by making neg prep, which is based on the resolution, useless—the judge can </w:t>
      </w:r>
      <w:r w:rsidRPr="00AD4888">
        <w:rPr>
          <w:rFonts w:eastAsia="Times New Roman"/>
          <w:b/>
          <w:bCs/>
          <w:sz w:val="26"/>
          <w:szCs w:val="26"/>
          <w:u w:val="single"/>
        </w:rPr>
        <w:t>only</w:t>
      </w:r>
      <w:r w:rsidRPr="00AD4888">
        <w:rPr>
          <w:rFonts w:eastAsia="Times New Roman"/>
          <w:b/>
          <w:bCs/>
          <w:sz w:val="26"/>
          <w:szCs w:val="26"/>
        </w:rPr>
        <w:t> make a </w:t>
      </w:r>
      <w:r w:rsidRPr="00AD4888">
        <w:rPr>
          <w:rFonts w:eastAsia="Times New Roman"/>
          <w:b/>
          <w:bCs/>
          <w:sz w:val="26"/>
          <w:szCs w:val="26"/>
          <w:u w:val="single"/>
        </w:rPr>
        <w:t>meaningful decision</w:t>
      </w:r>
      <w:r w:rsidRPr="00AD4888">
        <w:rPr>
          <w:rFonts w:eastAsia="Times New Roman"/>
          <w:b/>
          <w:bCs/>
          <w:sz w:val="26"/>
          <w:szCs w:val="26"/>
        </w:rPr>
        <w:t> when both sides have had an </w:t>
      </w:r>
      <w:r w:rsidRPr="00AD4888">
        <w:rPr>
          <w:rFonts w:eastAsia="Times New Roman"/>
          <w:b/>
          <w:bCs/>
          <w:sz w:val="26"/>
          <w:szCs w:val="26"/>
          <w:u w:val="single"/>
        </w:rPr>
        <w:t>equal opportunity.</w:t>
      </w:r>
      <w:r w:rsidRPr="00AD4888">
        <w:rPr>
          <w:rFonts w:eastAsia="Times New Roman"/>
          <w:b/>
          <w:bCs/>
          <w:sz w:val="26"/>
          <w:szCs w:val="26"/>
        </w:rPr>
        <w:t> Only our model ensures effective clash through rigorous testing.</w:t>
      </w:r>
      <w:r w:rsidRPr="00AD4888">
        <w:rPr>
          <w:rFonts w:eastAsia="Times New Roman"/>
          <w:sz w:val="26"/>
          <w:szCs w:val="26"/>
        </w:rPr>
        <w:t> </w:t>
      </w:r>
    </w:p>
    <w:p w14:paraId="73F2A6A4" w14:textId="77777777" w:rsidR="00732B46" w:rsidRPr="00AD4888" w:rsidRDefault="00732B46" w:rsidP="00732B46">
      <w:pPr>
        <w:spacing w:after="0" w:line="240" w:lineRule="auto"/>
        <w:ind w:left="720" w:hanging="360"/>
        <w:textAlignment w:val="baseline"/>
        <w:rPr>
          <w:rFonts w:ascii="Segoe UI" w:eastAsia="Times New Roman" w:hAnsi="Segoe UI" w:cs="Segoe UI"/>
          <w:sz w:val="18"/>
          <w:szCs w:val="18"/>
        </w:rPr>
      </w:pPr>
      <w:r w:rsidRPr="00AD4888">
        <w:rPr>
          <w:rFonts w:eastAsia="Times New Roman"/>
          <w:b/>
          <w:bCs/>
          <w:sz w:val="26"/>
          <w:szCs w:val="26"/>
        </w:rPr>
        <w:lastRenderedPageBreak/>
        <w:t>2.</w:t>
      </w:r>
      <w:r w:rsidRPr="00AD4888">
        <w:rPr>
          <w:rFonts w:ascii="Times New Roman" w:eastAsia="Times New Roman" w:hAnsi="Times New Roman" w:cs="Times New Roman"/>
          <w:b/>
          <w:bCs/>
          <w:sz w:val="14"/>
          <w:szCs w:val="14"/>
        </w:rPr>
        <w:t>    </w:t>
      </w:r>
      <w:r w:rsidRPr="00AD4888">
        <w:rPr>
          <w:rFonts w:eastAsia="Times New Roman"/>
          <w:b/>
          <w:bCs/>
          <w:sz w:val="26"/>
          <w:szCs w:val="26"/>
        </w:rPr>
        <w:t>Competitive equity – debate is a competitive game which loses meaning without substantive constraints- Everybody comes to debate for different reasons, but the fact that the other team is here and has presented a 1ac means they have bought into the game, and b) concedes the authority of fairness, or the judges hack against you</w:t>
      </w:r>
      <w:r w:rsidRPr="00AD4888">
        <w:rPr>
          <w:rFonts w:eastAsia="Times New Roman"/>
          <w:sz w:val="26"/>
          <w:szCs w:val="26"/>
        </w:rPr>
        <w:t> </w:t>
      </w:r>
    </w:p>
    <w:p w14:paraId="3EEFE1DB" w14:textId="77777777" w:rsidR="00732B46" w:rsidRDefault="00732B46" w:rsidP="00732B46">
      <w:pPr>
        <w:spacing w:after="0" w:line="240" w:lineRule="auto"/>
        <w:ind w:left="720" w:hanging="360"/>
        <w:textAlignment w:val="baseline"/>
        <w:rPr>
          <w:rFonts w:eastAsia="Times New Roman"/>
          <w:sz w:val="26"/>
          <w:szCs w:val="26"/>
        </w:rPr>
      </w:pPr>
      <w:r w:rsidRPr="00AD4888">
        <w:rPr>
          <w:rFonts w:eastAsia="Times New Roman"/>
          <w:b/>
          <w:bCs/>
          <w:sz w:val="26"/>
          <w:szCs w:val="26"/>
        </w:rPr>
        <w:t>3.</w:t>
      </w:r>
      <w:r w:rsidRPr="00AD4888">
        <w:rPr>
          <w:rFonts w:ascii="Times New Roman" w:eastAsia="Times New Roman" w:hAnsi="Times New Roman" w:cs="Times New Roman"/>
          <w:b/>
          <w:bCs/>
          <w:sz w:val="14"/>
          <w:szCs w:val="14"/>
        </w:rPr>
        <w:t>    </w:t>
      </w:r>
      <w:r w:rsidRPr="00AD4888">
        <w:rPr>
          <w:rFonts w:eastAsia="Times New Roman"/>
          <w:b/>
          <w:bCs/>
          <w:sz w:val="26"/>
          <w:szCs w:val="26"/>
        </w:rPr>
        <w:t xml:space="preserve">Skills – Effective deliberation over </w:t>
      </w:r>
      <w:r>
        <w:rPr>
          <w:rFonts w:eastAsia="Times New Roman"/>
          <w:b/>
          <w:bCs/>
          <w:sz w:val="26"/>
          <w:szCs w:val="26"/>
        </w:rPr>
        <w:t>IPP</w:t>
      </w:r>
      <w:r w:rsidRPr="00AD4888">
        <w:rPr>
          <w:rFonts w:eastAsia="Times New Roman"/>
          <w:b/>
          <w:bCs/>
          <w:sz w:val="26"/>
          <w:szCs w:val="26"/>
        </w:rPr>
        <w:t xml:space="preserve"> is necessary to foster portable skills, and improve advocacies – otherwise we fall prey to dogma and groupthink</w:t>
      </w:r>
      <w:r w:rsidRPr="00AD4888">
        <w:rPr>
          <w:rFonts w:eastAsia="Times New Roman"/>
          <w:sz w:val="26"/>
          <w:szCs w:val="26"/>
        </w:rPr>
        <w:t> </w:t>
      </w:r>
    </w:p>
    <w:p w14:paraId="13B86734" w14:textId="77777777" w:rsidR="00732B46" w:rsidRPr="005A7B58" w:rsidRDefault="00732B46" w:rsidP="00732B46"/>
    <w:p w14:paraId="245BE4CC" w14:textId="38CEEE2E" w:rsidR="00732B46" w:rsidRPr="00CD098D" w:rsidRDefault="00732B46" w:rsidP="00732B46">
      <w:pPr>
        <w:pStyle w:val="Heading4"/>
        <w:rPr>
          <w:rFonts w:asciiTheme="minorHAnsi" w:hAnsiTheme="minorHAnsi" w:cstheme="minorHAnsi"/>
        </w:rPr>
      </w:pPr>
      <w:r w:rsidRPr="009E47FC">
        <w:t xml:space="preserve">Topical version: </w:t>
      </w:r>
      <w:r w:rsidRPr="00CD098D">
        <w:rPr>
          <w:rFonts w:asciiTheme="minorHAnsi" w:hAnsiTheme="minorHAnsi" w:cstheme="minorHAnsi"/>
        </w:rPr>
        <w:t xml:space="preserve">Analyze how private space entities use </w:t>
      </w:r>
      <w:r>
        <w:rPr>
          <w:rFonts w:asciiTheme="minorHAnsi" w:hAnsiTheme="minorHAnsi" w:cstheme="minorHAnsi"/>
        </w:rPr>
        <w:t>satellites</w:t>
      </w:r>
      <w:r w:rsidRPr="00CD098D">
        <w:rPr>
          <w:rFonts w:asciiTheme="minorHAnsi" w:hAnsiTheme="minorHAnsi" w:cstheme="minorHAnsi"/>
        </w:rPr>
        <w:t xml:space="preserve"> images to justify </w:t>
      </w:r>
      <w:r>
        <w:rPr>
          <w:rFonts w:asciiTheme="minorHAnsi" w:hAnsiTheme="minorHAnsi" w:cstheme="minorHAnsi"/>
        </w:rPr>
        <w:t xml:space="preserve">neocolonial </w:t>
      </w:r>
      <w:r w:rsidRPr="00CD098D">
        <w:rPr>
          <w:rFonts w:asciiTheme="minorHAnsi" w:hAnsiTheme="minorHAnsi" w:cstheme="minorHAnsi"/>
        </w:rPr>
        <w:t>wars</w:t>
      </w:r>
      <w:r w:rsidR="00D702F3">
        <w:rPr>
          <w:rFonts w:asciiTheme="minorHAnsi" w:hAnsiTheme="minorHAnsi" w:cstheme="minorHAnsi"/>
        </w:rPr>
        <w:t xml:space="preserve"> – solves the Taylor evidence about injecting indigenous cosmological understandings because you can still talk about that</w:t>
      </w:r>
      <w:r w:rsidR="00DA297B">
        <w:rPr>
          <w:rFonts w:asciiTheme="minorHAnsi" w:hAnsiTheme="minorHAnsi" w:cstheme="minorHAnsi"/>
        </w:rPr>
        <w:t xml:space="preserve"> in a topical </w:t>
      </w:r>
      <w:proofErr w:type="spellStart"/>
      <w:r w:rsidR="00DA297B">
        <w:rPr>
          <w:rFonts w:asciiTheme="minorHAnsi" w:hAnsiTheme="minorHAnsi" w:cstheme="minorHAnsi"/>
        </w:rPr>
        <w:t>aff</w:t>
      </w:r>
      <w:proofErr w:type="spellEnd"/>
      <w:r w:rsidR="00D702F3">
        <w:rPr>
          <w:rFonts w:asciiTheme="minorHAnsi" w:hAnsiTheme="minorHAnsi" w:cstheme="minorHAnsi"/>
        </w:rPr>
        <w:t>.</w:t>
      </w:r>
    </w:p>
    <w:p w14:paraId="746534B5" w14:textId="77777777" w:rsidR="00732B46" w:rsidRPr="00CD098D" w:rsidRDefault="00732B46" w:rsidP="00732B46">
      <w:pPr>
        <w:rPr>
          <w:rFonts w:asciiTheme="minorHAnsi" w:hAnsiTheme="minorHAnsi" w:cstheme="minorHAnsi"/>
        </w:rPr>
      </w:pPr>
      <w:proofErr w:type="spellStart"/>
      <w:r w:rsidRPr="00CD098D">
        <w:rPr>
          <w:rStyle w:val="Style13ptBold"/>
          <w:rFonts w:asciiTheme="minorHAnsi" w:hAnsiTheme="minorHAnsi" w:cstheme="minorHAnsi"/>
        </w:rPr>
        <w:t>Stockwell</w:t>
      </w:r>
      <w:proofErr w:type="spellEnd"/>
      <w:r w:rsidRPr="00CD098D">
        <w:rPr>
          <w:rStyle w:val="Style13ptBold"/>
          <w:rFonts w:asciiTheme="minorHAnsi" w:hAnsiTheme="minorHAnsi" w:cstheme="minorHAnsi"/>
        </w:rPr>
        <w:t xml:space="preserve"> 20</w:t>
      </w:r>
      <w:r w:rsidRPr="00CD098D">
        <w:rPr>
          <w:rFonts w:asciiTheme="minorHAnsi" w:hAnsiTheme="minorHAnsi" w:cstheme="minorHAnsi"/>
        </w:rPr>
        <w:t xml:space="preserve"> [Brackets Original. Samuel </w:t>
      </w:r>
      <w:proofErr w:type="spellStart"/>
      <w:r w:rsidRPr="00CD098D">
        <w:rPr>
          <w:rFonts w:asciiTheme="minorHAnsi" w:hAnsiTheme="minorHAnsi" w:cstheme="minorHAnsi"/>
        </w:rPr>
        <w:t>Stockwell</w:t>
      </w:r>
      <w:proofErr w:type="spellEnd"/>
      <w:r w:rsidRPr="00CD098D">
        <w:rPr>
          <w:rFonts w:asciiTheme="minorHAnsi" w:hAnsiTheme="minorHAnsi" w:cstheme="minorHAnsi"/>
        </w:rPr>
        <w:t xml:space="preserve"> (Research Project Manager, the Annenberg Institute at Brown University). “Legal ‘Black Holes’ in Outer Space: The Regulation of Private Space Companies”. E-International Relations. Jul 20</w:t>
      </w:r>
      <w:proofErr w:type="gramStart"/>
      <w:r w:rsidRPr="00CD098D">
        <w:rPr>
          <w:rFonts w:asciiTheme="minorHAnsi" w:hAnsiTheme="minorHAnsi" w:cstheme="minorHAnsi"/>
        </w:rPr>
        <w:t xml:space="preserve"> 2020</w:t>
      </w:r>
      <w:proofErr w:type="gramEnd"/>
      <w:r w:rsidRPr="00CD098D">
        <w:rPr>
          <w:rFonts w:asciiTheme="minorHAnsi" w:hAnsiTheme="minorHAnsi" w:cstheme="minorHAnsi"/>
        </w:rPr>
        <w:t xml:space="preserve">. Accessed 12/7/21. </w:t>
      </w:r>
      <w:hyperlink r:id="rId11" w:history="1">
        <w:r w:rsidRPr="00CD098D">
          <w:rPr>
            <w:rStyle w:val="Hyperlink"/>
            <w:rFonts w:asciiTheme="minorHAnsi" w:hAnsiTheme="minorHAnsi" w:cstheme="minorHAnsi"/>
          </w:rPr>
          <w:t>https://www.e-ir.info/2020/07/20/legal-black-holes-in-outer-space-the-regulation-of-private-space-companies/</w:t>
        </w:r>
      </w:hyperlink>
      <w:r w:rsidRPr="00CD098D">
        <w:rPr>
          <w:rStyle w:val="Hyperlink"/>
          <w:rFonts w:asciiTheme="minorHAnsi" w:hAnsiTheme="minorHAnsi" w:cstheme="minorHAnsi"/>
        </w:rPr>
        <w:t xml:space="preserve"> //Xu]</w:t>
      </w:r>
    </w:p>
    <w:p w14:paraId="69A3F259" w14:textId="77777777" w:rsidR="00732B46" w:rsidRPr="00B3689A" w:rsidRDefault="00732B46" w:rsidP="00732B46">
      <w:pPr>
        <w:rPr>
          <w:rFonts w:asciiTheme="minorHAnsi" w:hAnsiTheme="minorHAnsi" w:cstheme="minorHAnsi"/>
          <w:sz w:val="16"/>
        </w:rPr>
      </w:pPr>
      <w:r w:rsidRPr="00CD098D">
        <w:rPr>
          <w:rStyle w:val="Emphasis"/>
          <w:rFonts w:asciiTheme="minorHAnsi" w:hAnsiTheme="minorHAnsi" w:cstheme="minorHAnsi"/>
          <w:highlight w:val="green"/>
        </w:rPr>
        <w:t>Private Space Corporations</w:t>
      </w:r>
      <w:r w:rsidRPr="00CD098D">
        <w:rPr>
          <w:rStyle w:val="Emphasis"/>
          <w:rFonts w:asciiTheme="minorHAnsi" w:hAnsiTheme="minorHAnsi" w:cstheme="minorHAnsi"/>
        </w:rPr>
        <w:t xml:space="preserve"> and Orbital Surveillance: Dual-Use Satellite Technology </w:t>
      </w:r>
      <w:r w:rsidRPr="00CD098D">
        <w:rPr>
          <w:rFonts w:asciiTheme="minorHAnsi" w:hAnsiTheme="minorHAnsi" w:cstheme="minorHAnsi"/>
          <w:sz w:val="16"/>
        </w:rPr>
        <w:t>Starting in 2013, the leaking of classified information by former US National Security Agency employee Edward Snowden revealed the extent to which American intelligence agencies were collaborating with the private sector in mass surveillance operations (Bauman et al., 2014). In what has been described as the ‘</w:t>
      </w:r>
      <w:proofErr w:type="spellStart"/>
      <w:r w:rsidRPr="00CD098D">
        <w:rPr>
          <w:rFonts w:asciiTheme="minorHAnsi" w:hAnsiTheme="minorHAnsi" w:cstheme="minorHAnsi"/>
          <w:sz w:val="16"/>
        </w:rPr>
        <w:t>securitisation</w:t>
      </w:r>
      <w:proofErr w:type="spellEnd"/>
      <w:r w:rsidRPr="00CD098D">
        <w:rPr>
          <w:rFonts w:asciiTheme="minorHAnsi" w:hAnsiTheme="minorHAnsi" w:cstheme="minorHAnsi"/>
          <w:sz w:val="16"/>
        </w:rPr>
        <w:t xml:space="preserve">’ of society, contemporary states have shifted from “politics to policing and from governing to managing” the public, which has often occurred without the consent or knowledge of their citizens (Petit, 2020: 31). </w:t>
      </w:r>
      <w:r w:rsidRPr="00CD098D">
        <w:rPr>
          <w:rStyle w:val="Emphasis"/>
          <w:rFonts w:asciiTheme="minorHAnsi" w:hAnsiTheme="minorHAnsi" w:cstheme="minorHAnsi"/>
        </w:rPr>
        <w:t xml:space="preserve">While such practices have conventionally been Earth-bound in nature, the space domain </w:t>
      </w:r>
      <w:r w:rsidRPr="00CD098D">
        <w:rPr>
          <w:rStyle w:val="Emphasis"/>
          <w:rFonts w:asciiTheme="minorHAnsi" w:hAnsiTheme="minorHAnsi" w:cstheme="minorHAnsi"/>
          <w:highlight w:val="green"/>
        </w:rPr>
        <w:t>provides</w:t>
      </w:r>
      <w:r w:rsidRPr="00CD098D">
        <w:rPr>
          <w:rStyle w:val="Emphasis"/>
          <w:rFonts w:asciiTheme="minorHAnsi" w:hAnsiTheme="minorHAnsi" w:cstheme="minorHAnsi"/>
        </w:rPr>
        <w:t xml:space="preserve"> an entirely radical and </w:t>
      </w:r>
      <w:r w:rsidRPr="00CD098D">
        <w:rPr>
          <w:rStyle w:val="Emphasis"/>
          <w:rFonts w:asciiTheme="minorHAnsi" w:hAnsiTheme="minorHAnsi" w:cstheme="minorHAnsi"/>
          <w:highlight w:val="green"/>
        </w:rPr>
        <w:t>strategicall</w:t>
      </w:r>
      <w:r w:rsidRPr="00CD098D">
        <w:rPr>
          <w:rStyle w:val="Emphasis"/>
          <w:rFonts w:asciiTheme="minorHAnsi" w:hAnsiTheme="minorHAnsi" w:cstheme="minorHAnsi"/>
        </w:rPr>
        <w:t xml:space="preserve">y beneficial </w:t>
      </w:r>
      <w:r w:rsidRPr="00CD098D">
        <w:rPr>
          <w:rStyle w:val="Emphasis"/>
          <w:rFonts w:asciiTheme="minorHAnsi" w:hAnsiTheme="minorHAnsi" w:cstheme="minorHAnsi"/>
          <w:highlight w:val="green"/>
        </w:rPr>
        <w:t>perspective for conducting surveillance through satellites.</w:t>
      </w:r>
      <w:r w:rsidRPr="00CD098D">
        <w:rPr>
          <w:rFonts w:asciiTheme="minorHAnsi" w:hAnsiTheme="minorHAnsi" w:cstheme="minorHAnsi"/>
          <w:sz w:val="16"/>
        </w:rPr>
        <w:t xml:space="preserve"> Although many commercial US satellites provide an array of environmental and internet capabilities on Earth, they are also </w:t>
      </w:r>
      <w:proofErr w:type="gramStart"/>
      <w:r w:rsidRPr="00CD098D">
        <w:rPr>
          <w:rFonts w:asciiTheme="minorHAnsi" w:hAnsiTheme="minorHAnsi" w:cstheme="minorHAnsi"/>
          <w:sz w:val="16"/>
        </w:rPr>
        <w:t>absolutely essential</w:t>
      </w:r>
      <w:proofErr w:type="gramEnd"/>
      <w:r w:rsidRPr="00CD098D">
        <w:rPr>
          <w:rFonts w:asciiTheme="minorHAnsi" w:hAnsiTheme="minorHAnsi" w:cstheme="minorHAnsi"/>
          <w:sz w:val="16"/>
        </w:rPr>
        <w:t xml:space="preserve"> from a national security perspective of maintaining US space superiority (Chatters IV &amp; Crothers, 2009: 257). This is known as the “dual-use” nature of satellites, where civilian and military purposes are blurred into a single observational system and can be adapted for different functions when necessary (</w:t>
      </w:r>
      <w:proofErr w:type="spellStart"/>
      <w:r w:rsidRPr="00CD098D">
        <w:rPr>
          <w:rFonts w:asciiTheme="minorHAnsi" w:hAnsiTheme="minorHAnsi" w:cstheme="minorHAnsi"/>
          <w:sz w:val="16"/>
        </w:rPr>
        <w:t>Lubojemski</w:t>
      </w:r>
      <w:proofErr w:type="spellEnd"/>
      <w:r w:rsidRPr="00CD098D">
        <w:rPr>
          <w:rFonts w:asciiTheme="minorHAnsi" w:hAnsiTheme="minorHAnsi" w:cstheme="minorHAnsi"/>
          <w:sz w:val="16"/>
        </w:rPr>
        <w:t xml:space="preserve">, 2019: 128-129). Dual-use satellite technology has been vital for the US military in offering a tactical edge on the battlefield, with 80% of its satellite communications needs being derived from commercial satellites (Hampson, 2017: 7). The reliance on these networks forms a component of the broader US military doctrine of ‘space control’, part of which aims to secure the transmission of commercial satellite data that will prevent the exposure of sensitive military tactics (Peña &amp; Hudgins, 2002). Whilst the OST does not contain any clauses specifying the rules or regulations of data monitoring in space, any form of malicious or illegal surveillance can be seen to violate Article XI, which requires states to: “Inform the Secretary-General of the United Nations as well as to the public and international scientific community, to the greatest extent feasible and practical, of the nature, conduct, </w:t>
      </w:r>
      <w:proofErr w:type="gramStart"/>
      <w:r w:rsidRPr="00CD098D">
        <w:rPr>
          <w:rFonts w:asciiTheme="minorHAnsi" w:hAnsiTheme="minorHAnsi" w:cstheme="minorHAnsi"/>
          <w:sz w:val="16"/>
        </w:rPr>
        <w:t>locations</w:t>
      </w:r>
      <w:proofErr w:type="gramEnd"/>
      <w:r w:rsidRPr="00CD098D">
        <w:rPr>
          <w:rFonts w:asciiTheme="minorHAnsi" w:hAnsiTheme="minorHAnsi" w:cstheme="minorHAnsi"/>
          <w:sz w:val="16"/>
        </w:rPr>
        <w:t xml:space="preserve"> and results of [space] activities” (UN, 1967). Yet, legal scholars have claimed that this clause is significantly weak, since states can withhold vital information about their space activities on the basis that the dissemination of such information is neither ‘feasible’ nor ‘practical’ (Chatterjee, 2014: 31-32). The absence of any clear UN guidelines has also meant that American satellite corporations are increasingly capable of refusing to state their intentions, or who their customers are – with the US government being one of these elusive clients. The 1994 Presidential Decision Decree-23 </w:t>
      </w:r>
      <w:proofErr w:type="spellStart"/>
      <w:r w:rsidRPr="00CD098D">
        <w:rPr>
          <w:rFonts w:asciiTheme="minorHAnsi" w:hAnsiTheme="minorHAnsi" w:cstheme="minorHAnsi"/>
          <w:sz w:val="16"/>
        </w:rPr>
        <w:t>authorised</w:t>
      </w:r>
      <w:proofErr w:type="spellEnd"/>
      <w:r w:rsidRPr="00CD098D">
        <w:rPr>
          <w:rFonts w:asciiTheme="minorHAnsi" w:hAnsiTheme="minorHAnsi" w:cstheme="minorHAnsi"/>
          <w:sz w:val="16"/>
        </w:rPr>
        <w:t xml:space="preserve"> the US government to require firms to either limit or stop sales of certain satellite images through a process known as ‘shutter control’. It is controversial because it designates the US executive branch the ability to limit publicly accessible information in certain circumstances, possibly violating First Amendment rights (Livingston &amp; Robinson, 2003: 12). </w:t>
      </w:r>
      <w:r w:rsidRPr="00CD098D">
        <w:rPr>
          <w:rStyle w:val="Emphasis"/>
          <w:rFonts w:asciiTheme="minorHAnsi" w:hAnsiTheme="minorHAnsi" w:cstheme="minorHAnsi"/>
        </w:rPr>
        <w:t xml:space="preserve">During the 2001 War in Afghanistan, the US government bought the rights to all </w:t>
      </w:r>
      <w:r w:rsidRPr="00CD098D">
        <w:rPr>
          <w:rStyle w:val="Emphasis"/>
          <w:rFonts w:asciiTheme="minorHAnsi" w:hAnsiTheme="minorHAnsi" w:cstheme="minorHAnsi"/>
          <w:highlight w:val="green"/>
        </w:rPr>
        <w:t>orbital images taken</w:t>
      </w:r>
      <w:r w:rsidRPr="00CD098D">
        <w:rPr>
          <w:rStyle w:val="Emphasis"/>
          <w:rFonts w:asciiTheme="minorHAnsi" w:hAnsiTheme="minorHAnsi" w:cstheme="minorHAnsi"/>
        </w:rPr>
        <w:t xml:space="preserve"> over the theatre of operations </w:t>
      </w:r>
      <w:r w:rsidRPr="00CD098D">
        <w:rPr>
          <w:rStyle w:val="Emphasis"/>
          <w:rFonts w:asciiTheme="minorHAnsi" w:hAnsiTheme="minorHAnsi" w:cstheme="minorHAnsi"/>
          <w:highlight w:val="green"/>
        </w:rPr>
        <w:t xml:space="preserve">by </w:t>
      </w:r>
      <w:proofErr w:type="spellStart"/>
      <w:r w:rsidRPr="00CD098D">
        <w:rPr>
          <w:rStyle w:val="Emphasis"/>
          <w:rFonts w:asciiTheme="minorHAnsi" w:hAnsiTheme="minorHAnsi" w:cstheme="minorHAnsi"/>
          <w:highlight w:val="green"/>
        </w:rPr>
        <w:t>GeoEye’s</w:t>
      </w:r>
      <w:proofErr w:type="spellEnd"/>
      <w:r w:rsidRPr="00CD098D">
        <w:rPr>
          <w:rStyle w:val="Emphasis"/>
          <w:rFonts w:asciiTheme="minorHAnsi" w:hAnsiTheme="minorHAnsi" w:cstheme="minorHAnsi"/>
          <w:highlight w:val="green"/>
        </w:rPr>
        <w:t xml:space="preserve"> </w:t>
      </w:r>
      <w:proofErr w:type="spellStart"/>
      <w:r w:rsidRPr="00CD098D">
        <w:rPr>
          <w:rStyle w:val="Emphasis"/>
          <w:rFonts w:asciiTheme="minorHAnsi" w:hAnsiTheme="minorHAnsi" w:cstheme="minorHAnsi"/>
          <w:highlight w:val="green"/>
        </w:rPr>
        <w:t>Ikonos</w:t>
      </w:r>
      <w:proofErr w:type="spellEnd"/>
      <w:r w:rsidRPr="00CD098D">
        <w:rPr>
          <w:rStyle w:val="Emphasis"/>
          <w:rFonts w:asciiTheme="minorHAnsi" w:hAnsiTheme="minorHAnsi" w:cstheme="minorHAnsi"/>
          <w:highlight w:val="green"/>
        </w:rPr>
        <w:t xml:space="preserve"> satellite</w:t>
      </w:r>
      <w:r w:rsidRPr="00CD098D">
        <w:rPr>
          <w:rStyle w:val="Emphasis"/>
          <w:rFonts w:asciiTheme="minorHAnsi" w:hAnsiTheme="minorHAnsi" w:cstheme="minorHAnsi"/>
        </w:rPr>
        <w:t xml:space="preserve"> on the grounds of ‘national security’ (The Guardian, 2001). </w:t>
      </w:r>
      <w:r w:rsidRPr="00CD098D">
        <w:rPr>
          <w:rFonts w:asciiTheme="minorHAnsi" w:hAnsiTheme="minorHAnsi" w:cstheme="minorHAnsi"/>
          <w:sz w:val="16"/>
        </w:rPr>
        <w:t xml:space="preserve">However, media groups accused the government deal of preventing them from </w:t>
      </w:r>
      <w:r w:rsidRPr="00CD098D">
        <w:rPr>
          <w:rFonts w:asciiTheme="minorHAnsi" w:hAnsiTheme="minorHAnsi" w:cstheme="minorHAnsi"/>
          <w:sz w:val="16"/>
        </w:rPr>
        <w:lastRenderedPageBreak/>
        <w:t xml:space="preserve">informing the public about matters of critical importance that in no way implicated national security, including the independent verification of government claims concerning damage to civilian structures and possible casualties (Livingston &amp; Robinson, 2003: 12). These measures therefore undermined the OST’s Article XI clause by concealing important information to the public when it was feasibly possible, through the guise of national security discourse. </w:t>
      </w:r>
      <w:r w:rsidRPr="00CD098D">
        <w:rPr>
          <w:rStyle w:val="Emphasis"/>
          <w:rFonts w:asciiTheme="minorHAnsi" w:hAnsiTheme="minorHAnsi" w:cstheme="minorHAnsi"/>
        </w:rPr>
        <w:t xml:space="preserve">At the same time, it </w:t>
      </w:r>
      <w:r w:rsidRPr="00CD098D">
        <w:rPr>
          <w:rStyle w:val="Emphasis"/>
          <w:rFonts w:asciiTheme="minorHAnsi" w:hAnsiTheme="minorHAnsi" w:cstheme="minorHAnsi"/>
          <w:highlight w:val="green"/>
        </w:rPr>
        <w:t>allowed the US government to manipulate media coverage</w:t>
      </w:r>
      <w:r w:rsidRPr="00CD098D">
        <w:rPr>
          <w:rStyle w:val="Emphasis"/>
          <w:rFonts w:asciiTheme="minorHAnsi" w:hAnsiTheme="minorHAnsi" w:cstheme="minorHAnsi"/>
        </w:rPr>
        <w:t xml:space="preserve"> of areas it deems to be essential </w:t>
      </w:r>
      <w:r w:rsidRPr="00CD098D">
        <w:rPr>
          <w:rStyle w:val="Emphasis"/>
          <w:rFonts w:asciiTheme="minorHAnsi" w:hAnsiTheme="minorHAnsi" w:cstheme="minorHAnsi"/>
          <w:highlight w:val="green"/>
        </w:rPr>
        <w:t>for conditioning</w:t>
      </w:r>
      <w:r w:rsidRPr="00CD098D">
        <w:rPr>
          <w:rStyle w:val="Emphasis"/>
          <w:rFonts w:asciiTheme="minorHAnsi" w:hAnsiTheme="minorHAnsi" w:cstheme="minorHAnsi"/>
        </w:rPr>
        <w:t xml:space="preserve"> public </w:t>
      </w:r>
      <w:r w:rsidRPr="00CD098D">
        <w:rPr>
          <w:rStyle w:val="Emphasis"/>
          <w:rFonts w:asciiTheme="minorHAnsi" w:hAnsiTheme="minorHAnsi" w:cstheme="minorHAnsi"/>
          <w:highlight w:val="green"/>
        </w:rPr>
        <w:t>war support in Afghanistan</w:t>
      </w:r>
      <w:r w:rsidRPr="00CD098D">
        <w:rPr>
          <w:rStyle w:val="Emphasis"/>
          <w:rFonts w:asciiTheme="minorHAnsi" w:hAnsiTheme="minorHAnsi" w:cstheme="minorHAnsi"/>
        </w:rPr>
        <w:t>, whilst simultaneously strengthening its space control doctrine.</w:t>
      </w:r>
      <w:r w:rsidRPr="00CD098D">
        <w:rPr>
          <w:rFonts w:asciiTheme="minorHAnsi" w:hAnsiTheme="minorHAnsi" w:cstheme="minorHAnsi"/>
          <w:sz w:val="16"/>
        </w:rPr>
        <w:t xml:space="preserve"> In many ways this strategy can also be seen as facilitating a ‘global panoptical’ intelligence network (Backer, 2008). </w:t>
      </w:r>
      <w:r w:rsidRPr="00CD098D">
        <w:rPr>
          <w:rStyle w:val="Emphasis"/>
          <w:rFonts w:asciiTheme="minorHAnsi" w:hAnsiTheme="minorHAnsi" w:cstheme="minorHAnsi"/>
        </w:rPr>
        <w:t xml:space="preserve">By extending the private-public hybrid structure of surveillance into outer space, </w:t>
      </w:r>
      <w:r w:rsidRPr="00CD098D">
        <w:rPr>
          <w:rStyle w:val="Emphasis"/>
          <w:rFonts w:asciiTheme="minorHAnsi" w:hAnsiTheme="minorHAnsi" w:cstheme="minorHAnsi"/>
          <w:highlight w:val="green"/>
        </w:rPr>
        <w:t>businesses</w:t>
      </w:r>
      <w:r w:rsidRPr="00CD098D">
        <w:rPr>
          <w:rStyle w:val="Emphasis"/>
          <w:rFonts w:asciiTheme="minorHAnsi" w:hAnsiTheme="minorHAnsi" w:cstheme="minorHAnsi"/>
        </w:rPr>
        <w:t xml:space="preserve"> and governments </w:t>
      </w:r>
      <w:proofErr w:type="gramStart"/>
      <w:r w:rsidRPr="00CD098D">
        <w:rPr>
          <w:rStyle w:val="Emphasis"/>
          <w:rFonts w:asciiTheme="minorHAnsi" w:hAnsiTheme="minorHAnsi" w:cstheme="minorHAnsi"/>
          <w:highlight w:val="green"/>
        </w:rPr>
        <w:t>have the opportunity to</w:t>
      </w:r>
      <w:proofErr w:type="gramEnd"/>
      <w:r w:rsidRPr="00CD098D">
        <w:rPr>
          <w:rStyle w:val="Emphasis"/>
          <w:rFonts w:asciiTheme="minorHAnsi" w:hAnsiTheme="minorHAnsi" w:cstheme="minorHAnsi"/>
          <w:highlight w:val="green"/>
        </w:rPr>
        <w:t xml:space="preserve"> observe millions</w:t>
      </w:r>
      <w:r w:rsidRPr="00CD098D">
        <w:rPr>
          <w:rStyle w:val="Emphasis"/>
          <w:rFonts w:asciiTheme="minorHAnsi" w:hAnsiTheme="minorHAnsi" w:cstheme="minorHAnsi"/>
        </w:rPr>
        <w:t xml:space="preserve"> of global citizens unknowingly </w:t>
      </w:r>
      <w:r w:rsidRPr="00CD098D">
        <w:rPr>
          <w:rStyle w:val="Emphasis"/>
          <w:rFonts w:asciiTheme="minorHAnsi" w:hAnsiTheme="minorHAnsi" w:cstheme="minorHAnsi"/>
          <w:highlight w:val="green"/>
        </w:rPr>
        <w:t>at any</w:t>
      </w:r>
      <w:r w:rsidRPr="00CD098D">
        <w:rPr>
          <w:rStyle w:val="Emphasis"/>
          <w:rFonts w:asciiTheme="minorHAnsi" w:hAnsiTheme="minorHAnsi" w:cstheme="minorHAnsi"/>
        </w:rPr>
        <w:t xml:space="preserve"> one </w:t>
      </w:r>
      <w:r w:rsidRPr="00CD098D">
        <w:rPr>
          <w:rStyle w:val="Emphasis"/>
          <w:rFonts w:asciiTheme="minorHAnsi" w:hAnsiTheme="minorHAnsi" w:cstheme="minorHAnsi"/>
          <w:highlight w:val="green"/>
        </w:rPr>
        <w:t>point</w:t>
      </w:r>
      <w:r w:rsidRPr="00CD098D">
        <w:rPr>
          <w:rStyle w:val="Emphasis"/>
          <w:rFonts w:asciiTheme="minorHAnsi" w:hAnsiTheme="minorHAnsi" w:cstheme="minorHAnsi"/>
        </w:rPr>
        <w:t xml:space="preserve"> – and with it – immense amounts of data. </w:t>
      </w:r>
      <w:r w:rsidRPr="00CD098D">
        <w:rPr>
          <w:rFonts w:asciiTheme="minorHAnsi" w:hAnsiTheme="minorHAnsi" w:cstheme="minorHAnsi"/>
          <w:sz w:val="16"/>
        </w:rPr>
        <w:t xml:space="preserve">Given that </w:t>
      </w:r>
      <w:proofErr w:type="spellStart"/>
      <w:r w:rsidRPr="00CD098D">
        <w:rPr>
          <w:rFonts w:asciiTheme="minorHAnsi" w:hAnsiTheme="minorHAnsi" w:cstheme="minorHAnsi"/>
          <w:sz w:val="16"/>
        </w:rPr>
        <w:t>GeoEye</w:t>
      </w:r>
      <w:proofErr w:type="spellEnd"/>
      <w:r w:rsidRPr="00CD098D">
        <w:rPr>
          <w:rFonts w:asciiTheme="minorHAnsi" w:hAnsiTheme="minorHAnsi" w:cstheme="minorHAnsi"/>
          <w:sz w:val="16"/>
        </w:rPr>
        <w:t xml:space="preserve"> received nearly two million dollars in contract-related fees from the US government for its </w:t>
      </w:r>
      <w:proofErr w:type="spellStart"/>
      <w:r w:rsidRPr="00CD098D">
        <w:rPr>
          <w:rFonts w:asciiTheme="minorHAnsi" w:hAnsiTheme="minorHAnsi" w:cstheme="minorHAnsi"/>
          <w:sz w:val="16"/>
        </w:rPr>
        <w:t>Ikonos</w:t>
      </w:r>
      <w:proofErr w:type="spellEnd"/>
      <w:r w:rsidRPr="00CD098D">
        <w:rPr>
          <w:rFonts w:asciiTheme="minorHAnsi" w:hAnsiTheme="minorHAnsi" w:cstheme="minorHAnsi"/>
          <w:sz w:val="16"/>
        </w:rPr>
        <w:t xml:space="preserve"> pictures (The New York Times, 2001), this could </w:t>
      </w:r>
      <w:proofErr w:type="spellStart"/>
      <w:r w:rsidRPr="00CD098D">
        <w:rPr>
          <w:rFonts w:asciiTheme="minorHAnsi" w:hAnsiTheme="minorHAnsi" w:cstheme="minorHAnsi"/>
          <w:sz w:val="16"/>
        </w:rPr>
        <w:t>incentivise</w:t>
      </w:r>
      <w:proofErr w:type="spellEnd"/>
      <w:r w:rsidRPr="00CD098D">
        <w:rPr>
          <w:rFonts w:asciiTheme="minorHAnsi" w:hAnsiTheme="minorHAnsi" w:cstheme="minorHAnsi"/>
          <w:sz w:val="16"/>
        </w:rPr>
        <w:t xml:space="preserve"> the commercial satellite industry to continue to restrict data that might serve the interests of citizens globally. As such, satellite imaging may turn into a form of orbital data-siphoning where companies conducting observations in space could sell off their data to the highest bidder, with a concerning disregard for privacy rights. Indeed, the revelations surrounding Cambridge Analytica and Facebook have underscored the extent to which private entities are </w:t>
      </w:r>
      <w:proofErr w:type="spellStart"/>
      <w:r w:rsidRPr="00CD098D">
        <w:rPr>
          <w:rFonts w:asciiTheme="minorHAnsi" w:hAnsiTheme="minorHAnsi" w:cstheme="minorHAnsi"/>
          <w:sz w:val="16"/>
        </w:rPr>
        <w:t>monetising</w:t>
      </w:r>
      <w:proofErr w:type="spellEnd"/>
      <w:r w:rsidRPr="00CD098D">
        <w:rPr>
          <w:rFonts w:asciiTheme="minorHAnsi" w:hAnsiTheme="minorHAnsi" w:cstheme="minorHAnsi"/>
          <w:sz w:val="16"/>
        </w:rPr>
        <w:t xml:space="preserve"> off the sensitive information of their consumers unknowingly (</w:t>
      </w:r>
      <w:proofErr w:type="spellStart"/>
      <w:r w:rsidRPr="00CD098D">
        <w:rPr>
          <w:rFonts w:asciiTheme="minorHAnsi" w:hAnsiTheme="minorHAnsi" w:cstheme="minorHAnsi"/>
          <w:sz w:val="16"/>
        </w:rPr>
        <w:t>Balkin</w:t>
      </w:r>
      <w:proofErr w:type="spellEnd"/>
      <w:r w:rsidRPr="00CD098D">
        <w:rPr>
          <w:rFonts w:asciiTheme="minorHAnsi" w:hAnsiTheme="minorHAnsi" w:cstheme="minorHAnsi"/>
          <w:sz w:val="16"/>
        </w:rPr>
        <w:t>, 2018: 2050-2051).</w:t>
      </w:r>
    </w:p>
    <w:p w14:paraId="51951E11" w14:textId="77777777" w:rsidR="00732B46" w:rsidRPr="009E47FC" w:rsidRDefault="00732B46" w:rsidP="00732B46">
      <w:pPr>
        <w:spacing w:after="0" w:line="240" w:lineRule="auto"/>
        <w:textAlignment w:val="baseline"/>
        <w:rPr>
          <w:rFonts w:ascii="Segoe UI" w:eastAsia="Times New Roman" w:hAnsi="Segoe UI" w:cs="Segoe UI"/>
          <w:sz w:val="18"/>
          <w:szCs w:val="18"/>
        </w:rPr>
      </w:pPr>
      <w:r w:rsidRPr="009E47FC">
        <w:rPr>
          <w:rFonts w:eastAsia="Times New Roman"/>
        </w:rPr>
        <w:t>  </w:t>
      </w:r>
    </w:p>
    <w:p w14:paraId="60AF54EE" w14:textId="77777777" w:rsidR="00732B46" w:rsidRPr="009E47FC" w:rsidRDefault="00732B46" w:rsidP="00732B46">
      <w:pPr>
        <w:spacing w:after="0" w:line="240" w:lineRule="auto"/>
        <w:textAlignment w:val="baseline"/>
        <w:rPr>
          <w:rFonts w:ascii="Segoe UI" w:eastAsia="Times New Roman" w:hAnsi="Segoe UI" w:cs="Segoe UI"/>
          <w:sz w:val="18"/>
          <w:szCs w:val="18"/>
        </w:rPr>
      </w:pPr>
      <w:r w:rsidRPr="009E47FC">
        <w:rPr>
          <w:rFonts w:eastAsia="Times New Roman"/>
          <w:b/>
          <w:bCs/>
          <w:sz w:val="26"/>
          <w:szCs w:val="26"/>
        </w:rPr>
        <w:t>Any solvency deficits are neg ground, and the form-content distinction encompasses your offense</w:t>
      </w:r>
      <w:r w:rsidRPr="009E47FC">
        <w:rPr>
          <w:rFonts w:eastAsia="Times New Roman"/>
          <w:sz w:val="26"/>
          <w:szCs w:val="26"/>
        </w:rPr>
        <w:t> </w:t>
      </w:r>
    </w:p>
    <w:p w14:paraId="415A17BC" w14:textId="77777777" w:rsidR="00732B46" w:rsidRPr="009E47FC" w:rsidRDefault="00732B46" w:rsidP="00732B46">
      <w:pPr>
        <w:spacing w:after="0" w:line="240" w:lineRule="auto"/>
        <w:textAlignment w:val="baseline"/>
        <w:rPr>
          <w:rFonts w:ascii="Segoe UI" w:eastAsia="Times New Roman" w:hAnsi="Segoe UI" w:cs="Segoe UI"/>
          <w:sz w:val="18"/>
          <w:szCs w:val="18"/>
        </w:rPr>
      </w:pPr>
      <w:r w:rsidRPr="009E47FC">
        <w:rPr>
          <w:rFonts w:eastAsia="Times New Roman"/>
        </w:rPr>
        <w:t>  </w:t>
      </w:r>
    </w:p>
    <w:p w14:paraId="384D6901" w14:textId="77777777" w:rsidR="00732B46" w:rsidRPr="009E47FC" w:rsidRDefault="00732B46" w:rsidP="00732B46">
      <w:pPr>
        <w:spacing w:after="0" w:line="240" w:lineRule="auto"/>
        <w:textAlignment w:val="baseline"/>
        <w:rPr>
          <w:rFonts w:ascii="Segoe UI" w:eastAsia="Times New Roman" w:hAnsi="Segoe UI" w:cs="Segoe UI"/>
          <w:sz w:val="18"/>
          <w:szCs w:val="18"/>
        </w:rPr>
      </w:pPr>
      <w:r w:rsidRPr="009E47FC">
        <w:rPr>
          <w:rFonts w:eastAsia="Times New Roman"/>
          <w:b/>
          <w:bCs/>
          <w:sz w:val="26"/>
          <w:szCs w:val="26"/>
        </w:rPr>
        <w:t>SSD is good – it forces debaters to consider a controversial issue from multiple perspectives. Non-T </w:t>
      </w:r>
      <w:proofErr w:type="spellStart"/>
      <w:r w:rsidRPr="009E47FC">
        <w:rPr>
          <w:rFonts w:eastAsia="Times New Roman"/>
          <w:b/>
          <w:bCs/>
          <w:sz w:val="26"/>
          <w:szCs w:val="26"/>
        </w:rPr>
        <w:t>affs</w:t>
      </w:r>
      <w:proofErr w:type="spellEnd"/>
      <w:r w:rsidRPr="009E47FC">
        <w:rPr>
          <w:rFonts w:eastAsia="Times New Roman"/>
          <w:b/>
          <w:bCs/>
          <w:sz w:val="26"/>
          <w:szCs w:val="26"/>
        </w:rPr>
        <w:t> allow individuals to establish their own metrics for what they want to debate leading to ideological dogmatism, while SSD encompasses your education more </w:t>
      </w:r>
      <w:proofErr w:type="spellStart"/>
      <w:r w:rsidRPr="009E47FC">
        <w:rPr>
          <w:rFonts w:eastAsia="Times New Roman"/>
          <w:b/>
          <w:bCs/>
          <w:sz w:val="26"/>
          <w:szCs w:val="26"/>
        </w:rPr>
        <w:t>radicaly</w:t>
      </w:r>
      <w:proofErr w:type="spellEnd"/>
      <w:r w:rsidRPr="009E47FC">
        <w:rPr>
          <w:rFonts w:eastAsia="Times New Roman"/>
          <w:sz w:val="26"/>
          <w:szCs w:val="26"/>
        </w:rPr>
        <w:t> </w:t>
      </w:r>
    </w:p>
    <w:p w14:paraId="0CC21FD0" w14:textId="77777777" w:rsidR="00732B46" w:rsidRPr="009E47FC" w:rsidRDefault="00732B46" w:rsidP="00732B46">
      <w:pPr>
        <w:spacing w:after="0" w:line="240" w:lineRule="auto"/>
        <w:textAlignment w:val="baseline"/>
        <w:rPr>
          <w:rFonts w:ascii="Segoe UI" w:eastAsia="Times New Roman" w:hAnsi="Segoe UI" w:cs="Segoe UI"/>
          <w:sz w:val="18"/>
          <w:szCs w:val="18"/>
        </w:rPr>
      </w:pPr>
      <w:r w:rsidRPr="009E47FC">
        <w:rPr>
          <w:rFonts w:eastAsia="Times New Roman"/>
        </w:rPr>
        <w:t>  </w:t>
      </w:r>
    </w:p>
    <w:p w14:paraId="0E4B16E1" w14:textId="77777777" w:rsidR="00732B46" w:rsidRPr="009E47FC" w:rsidRDefault="00732B46" w:rsidP="00732B46">
      <w:pPr>
        <w:spacing w:after="0" w:line="240" w:lineRule="auto"/>
        <w:textAlignment w:val="baseline"/>
        <w:rPr>
          <w:rFonts w:eastAsia="Times New Roman"/>
          <w:b/>
          <w:bCs/>
          <w:sz w:val="26"/>
          <w:szCs w:val="26"/>
        </w:rPr>
      </w:pPr>
    </w:p>
    <w:p w14:paraId="71B95E92" w14:textId="77777777" w:rsidR="00732B46" w:rsidRPr="009E47FC" w:rsidRDefault="00732B46" w:rsidP="00732B46">
      <w:pPr>
        <w:spacing w:after="0" w:line="240" w:lineRule="auto"/>
        <w:textAlignment w:val="baseline"/>
        <w:rPr>
          <w:rFonts w:eastAsia="Times New Roman"/>
          <w:sz w:val="26"/>
          <w:szCs w:val="26"/>
        </w:rPr>
      </w:pPr>
      <w:r w:rsidRPr="009E47FC">
        <w:rPr>
          <w:rFonts w:eastAsia="Times New Roman"/>
          <w:b/>
          <w:bCs/>
          <w:sz w:val="26"/>
          <w:szCs w:val="26"/>
        </w:rPr>
        <w:t>At best they’re Extra-T, which is a voter for Limits, or Effects-T which is worse, since any small </w:t>
      </w:r>
      <w:proofErr w:type="spellStart"/>
      <w:r w:rsidRPr="009E47FC">
        <w:rPr>
          <w:rFonts w:eastAsia="Times New Roman"/>
          <w:b/>
          <w:bCs/>
          <w:sz w:val="26"/>
          <w:szCs w:val="26"/>
        </w:rPr>
        <w:t>aff</w:t>
      </w:r>
      <w:proofErr w:type="spellEnd"/>
      <w:r w:rsidRPr="009E47FC">
        <w:rPr>
          <w:rFonts w:eastAsia="Times New Roman"/>
          <w:b/>
          <w:bCs/>
          <w:sz w:val="26"/>
          <w:szCs w:val="26"/>
        </w:rPr>
        <w:t> can spill up to the res. </w:t>
      </w:r>
      <w:r w:rsidRPr="009E47FC">
        <w:rPr>
          <w:rFonts w:eastAsia="Times New Roman"/>
          <w:sz w:val="26"/>
          <w:szCs w:val="26"/>
        </w:rPr>
        <w:t> </w:t>
      </w:r>
    </w:p>
    <w:p w14:paraId="6F6E0704" w14:textId="77777777" w:rsidR="00732B46" w:rsidRPr="009E47FC" w:rsidRDefault="00732B46" w:rsidP="00732B46">
      <w:pPr>
        <w:spacing w:after="0" w:line="240" w:lineRule="auto"/>
        <w:textAlignment w:val="baseline"/>
        <w:rPr>
          <w:rFonts w:eastAsia="Times New Roman"/>
          <w:sz w:val="26"/>
          <w:szCs w:val="26"/>
        </w:rPr>
      </w:pPr>
    </w:p>
    <w:p w14:paraId="6B100795" w14:textId="77777777" w:rsidR="00732B46" w:rsidRPr="009E47FC" w:rsidRDefault="00732B46" w:rsidP="00732B46">
      <w:pPr>
        <w:spacing w:after="0" w:line="240" w:lineRule="auto"/>
        <w:textAlignment w:val="baseline"/>
        <w:rPr>
          <w:rFonts w:ascii="Segoe UI" w:eastAsia="Times New Roman" w:hAnsi="Segoe UI" w:cs="Segoe UI"/>
          <w:b/>
          <w:bCs/>
          <w:sz w:val="26"/>
          <w:szCs w:val="26"/>
        </w:rPr>
      </w:pPr>
      <w:r w:rsidRPr="009E47FC">
        <w:rPr>
          <w:b/>
          <w:bCs/>
          <w:sz w:val="26"/>
          <w:szCs w:val="26"/>
        </w:rPr>
        <w:t>Fairness first: Debate is a game: forced winner/loser, competitive norms, and the tournament invite prove. Alternative impacts like activism or education can be pursued in other forums.  This makes fairness the most important impact</w:t>
      </w:r>
    </w:p>
    <w:p w14:paraId="60FFC4F4" w14:textId="77777777" w:rsidR="00732B46" w:rsidRPr="009E47FC" w:rsidRDefault="00732B46" w:rsidP="00732B46">
      <w:pPr>
        <w:pStyle w:val="Heading4"/>
        <w:numPr>
          <w:ilvl w:val="0"/>
          <w:numId w:val="12"/>
        </w:numPr>
        <w:tabs>
          <w:tab w:val="num" w:pos="360"/>
        </w:tabs>
        <w:ind w:left="0" w:firstLine="0"/>
      </w:pPr>
      <w:proofErr w:type="spellStart"/>
      <w:r w:rsidRPr="009E47FC">
        <w:t>Metaconstraint</w:t>
      </w:r>
      <w:proofErr w:type="spellEnd"/>
    </w:p>
    <w:p w14:paraId="4F33BF26" w14:textId="77777777" w:rsidR="00732B46" w:rsidRPr="009E47FC" w:rsidRDefault="00732B46" w:rsidP="00732B46">
      <w:pPr>
        <w:pStyle w:val="ListParagraph"/>
        <w:numPr>
          <w:ilvl w:val="0"/>
          <w:numId w:val="12"/>
        </w:numPr>
      </w:pPr>
      <w:r w:rsidRPr="009E47FC">
        <w:t>Intrinsic</w:t>
      </w:r>
    </w:p>
    <w:p w14:paraId="0F38EDF9" w14:textId="77777777" w:rsidR="00732B46" w:rsidRPr="009E47FC" w:rsidRDefault="00732B46" w:rsidP="00732B46">
      <w:pPr>
        <w:pStyle w:val="ListParagraph"/>
        <w:numPr>
          <w:ilvl w:val="0"/>
          <w:numId w:val="12"/>
        </w:numPr>
      </w:pPr>
      <w:r w:rsidRPr="009E47FC">
        <w:t>Hack against them</w:t>
      </w:r>
    </w:p>
    <w:p w14:paraId="160E22C8" w14:textId="77777777" w:rsidR="00732B46" w:rsidRPr="009E47FC" w:rsidRDefault="00732B46" w:rsidP="00732B46">
      <w:pPr>
        <w:pStyle w:val="Heading4"/>
      </w:pPr>
      <w:r w:rsidRPr="009E47FC">
        <w:t xml:space="preserve">TFW </w:t>
      </w:r>
      <w:proofErr w:type="gramStart"/>
      <w:r w:rsidRPr="009E47FC">
        <w:t>has to</w:t>
      </w:r>
      <w:proofErr w:type="gramEnd"/>
      <w:r w:rsidRPr="009E47FC">
        <w:t xml:space="preserve"> be drop the debater – it indicts their method of engagement and proves we couldn’t engage fairly with their </w:t>
      </w:r>
      <w:proofErr w:type="spellStart"/>
      <w:r w:rsidRPr="009E47FC">
        <w:t>aff</w:t>
      </w:r>
      <w:proofErr w:type="spellEnd"/>
      <w:r w:rsidRPr="009E47FC">
        <w:t xml:space="preserve"> </w:t>
      </w:r>
    </w:p>
    <w:p w14:paraId="37590469" w14:textId="77777777" w:rsidR="00732B46" w:rsidRPr="009E47FC" w:rsidRDefault="00732B46" w:rsidP="00732B46">
      <w:pPr>
        <w:pStyle w:val="Heading4"/>
      </w:pPr>
      <w:r w:rsidRPr="009E47FC">
        <w:t xml:space="preserve">Competing </w:t>
      </w:r>
      <w:proofErr w:type="spellStart"/>
      <w:r w:rsidRPr="009E47FC">
        <w:t>interps</w:t>
      </w:r>
      <w:proofErr w:type="spellEnd"/>
      <w:r w:rsidRPr="009E47FC">
        <w:t xml:space="preserve"> – reasonability is arbitrary, you can’t be reasonably topical, and causes a race to the bottom of questionable argumentation.</w:t>
      </w:r>
    </w:p>
    <w:p w14:paraId="6D0AFAFF" w14:textId="77777777" w:rsidR="00732B46" w:rsidRPr="009E47FC" w:rsidRDefault="00732B46" w:rsidP="00732B46">
      <w:pPr>
        <w:spacing w:after="0" w:line="240" w:lineRule="auto"/>
        <w:textAlignment w:val="baseline"/>
        <w:rPr>
          <w:rFonts w:eastAsia="Times New Roman"/>
          <w:b/>
          <w:bCs/>
          <w:sz w:val="26"/>
          <w:szCs w:val="26"/>
        </w:rPr>
      </w:pPr>
    </w:p>
    <w:p w14:paraId="594BF415" w14:textId="77777777" w:rsidR="00732B46" w:rsidRPr="009E47FC" w:rsidRDefault="00732B46" w:rsidP="00732B46">
      <w:pPr>
        <w:spacing w:after="0" w:line="240" w:lineRule="auto"/>
        <w:textAlignment w:val="baseline"/>
        <w:rPr>
          <w:rFonts w:ascii="Segoe UI" w:eastAsia="Times New Roman" w:hAnsi="Segoe UI" w:cs="Segoe UI"/>
          <w:sz w:val="18"/>
          <w:szCs w:val="18"/>
        </w:rPr>
      </w:pPr>
      <w:r w:rsidRPr="009E47FC">
        <w:rPr>
          <w:rFonts w:eastAsia="Times New Roman"/>
          <w:b/>
          <w:bCs/>
          <w:sz w:val="26"/>
          <w:szCs w:val="26"/>
        </w:rPr>
        <w:t>No RVIs – they’re illogical, and encourages baiting theory which is more unfair</w:t>
      </w:r>
      <w:r w:rsidRPr="009E47FC">
        <w:rPr>
          <w:rFonts w:eastAsia="Times New Roman"/>
          <w:sz w:val="26"/>
          <w:szCs w:val="26"/>
        </w:rPr>
        <w:t> </w:t>
      </w:r>
    </w:p>
    <w:p w14:paraId="0E4C64B7" w14:textId="77777777" w:rsidR="00732B46" w:rsidRPr="009E47FC" w:rsidRDefault="00732B46" w:rsidP="00732B46">
      <w:pPr>
        <w:spacing w:after="0" w:line="240" w:lineRule="auto"/>
        <w:textAlignment w:val="baseline"/>
        <w:rPr>
          <w:rFonts w:ascii="Segoe UI" w:eastAsia="Times New Roman" w:hAnsi="Segoe UI" w:cs="Segoe UI"/>
          <w:sz w:val="18"/>
          <w:szCs w:val="18"/>
        </w:rPr>
      </w:pPr>
      <w:r w:rsidRPr="009E47FC">
        <w:rPr>
          <w:rFonts w:eastAsia="Times New Roman"/>
        </w:rPr>
        <w:t>  </w:t>
      </w:r>
    </w:p>
    <w:p w14:paraId="23C06B6B" w14:textId="77777777" w:rsidR="00732B46" w:rsidRPr="009E47FC" w:rsidRDefault="00732B46" w:rsidP="00732B46">
      <w:pPr>
        <w:spacing w:after="0" w:line="240" w:lineRule="auto"/>
        <w:textAlignment w:val="baseline"/>
        <w:rPr>
          <w:rFonts w:eastAsia="Times New Roman"/>
          <w:sz w:val="26"/>
          <w:szCs w:val="26"/>
        </w:rPr>
      </w:pPr>
      <w:r w:rsidRPr="009E47FC">
        <w:rPr>
          <w:rFonts w:eastAsia="Times New Roman"/>
          <w:b/>
          <w:bCs/>
          <w:sz w:val="26"/>
          <w:szCs w:val="26"/>
        </w:rPr>
        <w:lastRenderedPageBreak/>
        <w:t>Ballot Paradox: Placing the decision-making potential within the ballot is violent, since no change spill out of round and makes the judge a violent arbiter of your subjectivity </w:t>
      </w:r>
      <w:r w:rsidRPr="009E47FC">
        <w:rPr>
          <w:rFonts w:eastAsia="Times New Roman"/>
          <w:sz w:val="26"/>
          <w:szCs w:val="26"/>
        </w:rPr>
        <w:t> </w:t>
      </w:r>
    </w:p>
    <w:p w14:paraId="27E59E6C" w14:textId="77777777" w:rsidR="00732B46" w:rsidRPr="009E47FC" w:rsidRDefault="00732B46" w:rsidP="00732B46">
      <w:pPr>
        <w:pStyle w:val="Heading4"/>
        <w:rPr>
          <w:rFonts w:cs="Calibri"/>
        </w:rPr>
      </w:pPr>
      <w:r w:rsidRPr="009E47FC">
        <w:rPr>
          <w:rFonts w:cs="Calibri"/>
        </w:rPr>
        <w:t>No impact turns—exclusions are inevitable because we only have 45 minutes so it’s best to draw those exclusions along reciprocal lines to ensure a role for the negative</w:t>
      </w:r>
    </w:p>
    <w:p w14:paraId="11D7D8CF" w14:textId="1110A93E" w:rsidR="00175756" w:rsidRDefault="00175756" w:rsidP="00175756">
      <w:pPr>
        <w:pStyle w:val="Heading3"/>
        <w:rPr>
          <w:rStyle w:val="StyleUnderline"/>
          <w:b/>
          <w:sz w:val="32"/>
        </w:rPr>
      </w:pPr>
      <w:r>
        <w:rPr>
          <w:rStyle w:val="StyleUnderline"/>
          <w:b/>
          <w:sz w:val="32"/>
        </w:rPr>
        <w:lastRenderedPageBreak/>
        <w:t>1NC – OFF</w:t>
      </w:r>
    </w:p>
    <w:p w14:paraId="7E4A57AC" w14:textId="77777777" w:rsidR="00175756" w:rsidRDefault="00175756" w:rsidP="00175756">
      <w:pPr>
        <w:pStyle w:val="Heading4"/>
      </w:pPr>
      <w:r>
        <w:t>CP Text -</w:t>
      </w:r>
      <w:r w:rsidRPr="003025E0">
        <w:t xml:space="preserve"> </w:t>
      </w:r>
      <w:r>
        <w:t>W</w:t>
      </w:r>
      <w:r w:rsidRPr="003025E0">
        <w:t>e affirm the decolonization of outer space in response to the injustice of the private appropriation of outer space</w:t>
      </w:r>
      <w:r>
        <w:t xml:space="preserve"> except private appropriation of the Republic of India.</w:t>
      </w:r>
    </w:p>
    <w:p w14:paraId="05124C90" w14:textId="77777777" w:rsidR="00175756" w:rsidRDefault="00175756" w:rsidP="00175756">
      <w:pPr>
        <w:pStyle w:val="Heading4"/>
      </w:pPr>
      <w:r>
        <w:t xml:space="preserve">Yes Competitive – they’ve critiqued </w:t>
      </w:r>
      <w:proofErr w:type="gramStart"/>
      <w:r>
        <w:rPr>
          <w:u w:val="single"/>
        </w:rPr>
        <w:t>all</w:t>
      </w:r>
      <w:r>
        <w:t xml:space="preserve"> of</w:t>
      </w:r>
      <w:proofErr w:type="gramEnd"/>
      <w:r>
        <w:t xml:space="preserve"> the idea of Space Colonization as a </w:t>
      </w:r>
      <w:r>
        <w:rPr>
          <w:u w:val="single"/>
        </w:rPr>
        <w:t>metaphysical</w:t>
      </w:r>
      <w:r>
        <w:t xml:space="preserve"> concept. </w:t>
      </w:r>
    </w:p>
    <w:p w14:paraId="2A0FD328" w14:textId="77777777" w:rsidR="00175756" w:rsidRDefault="00175756" w:rsidP="00175756">
      <w:pPr>
        <w:pStyle w:val="Heading4"/>
      </w:pPr>
      <w:r>
        <w:t xml:space="preserve">Space amplifies </w:t>
      </w:r>
      <w:r>
        <w:rPr>
          <w:u w:val="single"/>
        </w:rPr>
        <w:t>other</w:t>
      </w:r>
      <w:r>
        <w:t xml:space="preserve"> aspects of India’s Soft Power Projection.</w:t>
      </w:r>
    </w:p>
    <w:p w14:paraId="3C246AC4" w14:textId="77777777" w:rsidR="00175756" w:rsidRPr="007154AD" w:rsidRDefault="00175756" w:rsidP="00175756">
      <w:proofErr w:type="spellStart"/>
      <w:r w:rsidRPr="002609FE">
        <w:rPr>
          <w:rStyle w:val="Style13ptBold"/>
        </w:rPr>
        <w:t>Kathayat</w:t>
      </w:r>
      <w:proofErr w:type="spellEnd"/>
      <w:r w:rsidRPr="002609FE">
        <w:rPr>
          <w:rStyle w:val="Style13ptBold"/>
        </w:rPr>
        <w:t xml:space="preserve"> 20</w:t>
      </w:r>
      <w:r>
        <w:t xml:space="preserve"> </w:t>
      </w:r>
      <w:r w:rsidRPr="007154AD">
        <w:t xml:space="preserve">Sarthak </w:t>
      </w:r>
      <w:proofErr w:type="spellStart"/>
      <w:r w:rsidRPr="007154AD">
        <w:t>Kathayat</w:t>
      </w:r>
      <w:proofErr w:type="spellEnd"/>
      <w:r w:rsidRPr="007154AD">
        <w:t xml:space="preserve"> 11-1-2020 "Soft Power and India’s Space Diplomacy"</w:t>
      </w:r>
      <w:r>
        <w:t xml:space="preserve"> </w:t>
      </w:r>
      <w:hyperlink r:id="rId12" w:history="1">
        <w:r w:rsidRPr="00FE7BC4">
          <w:rPr>
            <w:rStyle w:val="Hyperlink"/>
          </w:rPr>
          <w:t>https://niice.org.np/archives/6420</w:t>
        </w:r>
      </w:hyperlink>
      <w:r>
        <w:t xml:space="preserve"> (</w:t>
      </w:r>
      <w:r w:rsidRPr="002609FE">
        <w:t>Media graduate from Guru Gobind Singh Indraprastha University</w:t>
      </w:r>
      <w:r>
        <w:t xml:space="preserve">)//Elmer </w:t>
      </w:r>
    </w:p>
    <w:p w14:paraId="5C20B4BF" w14:textId="77777777" w:rsidR="00175756" w:rsidRPr="001C717B" w:rsidRDefault="00175756" w:rsidP="00175756">
      <w:pPr>
        <w:rPr>
          <w:rStyle w:val="StyleUnderline"/>
        </w:rPr>
      </w:pPr>
      <w:r w:rsidRPr="005340F3">
        <w:rPr>
          <w:sz w:val="16"/>
        </w:rPr>
        <w:t xml:space="preserve">In international relations, </w:t>
      </w:r>
      <w:r w:rsidRPr="005340F3">
        <w:rPr>
          <w:rStyle w:val="Emphasis"/>
        </w:rPr>
        <w:t>soft power is the ability of any country to persuade other countries to do what it wants without the use of force</w:t>
      </w:r>
      <w:r w:rsidRPr="00402750">
        <w:rPr>
          <w:rStyle w:val="StyleUnderline"/>
        </w:rPr>
        <w:t>.</w:t>
      </w:r>
      <w:r w:rsidRPr="005340F3">
        <w:rPr>
          <w:sz w:val="16"/>
        </w:rPr>
        <w:t xml:space="preserve"> </w:t>
      </w:r>
      <w:r w:rsidRPr="00402750">
        <w:rPr>
          <w:rStyle w:val="StyleUnderline"/>
        </w:rPr>
        <w:t>According to Joseph Nye Jr., soft power is – getting others to want the outcomes that you want – co-opts people rather than coerces them</w:t>
      </w:r>
      <w:r w:rsidRPr="005340F3">
        <w:rPr>
          <w:sz w:val="16"/>
        </w:rPr>
        <w:t xml:space="preserve">. As compared to hard power, soft power takes relatively longer to </w:t>
      </w:r>
      <w:proofErr w:type="spellStart"/>
      <w:r w:rsidRPr="005340F3">
        <w:rPr>
          <w:sz w:val="16"/>
        </w:rPr>
        <w:t>built</w:t>
      </w:r>
      <w:proofErr w:type="spellEnd"/>
      <w:r w:rsidRPr="005340F3">
        <w:rPr>
          <w:sz w:val="16"/>
        </w:rPr>
        <w:t xml:space="preserve"> as its intangible resources develop over a long time. </w:t>
      </w:r>
      <w:r w:rsidRPr="00402750">
        <w:rPr>
          <w:rStyle w:val="StyleUnderline"/>
        </w:rPr>
        <w:t xml:space="preserve">Soft power tends to change other party’s attitude to the end where she acts voluntarily in a way which is different to her usual </w:t>
      </w:r>
      <w:proofErr w:type="spellStart"/>
      <w:r w:rsidRPr="00402750">
        <w:rPr>
          <w:rStyle w:val="StyleUnderline"/>
        </w:rPr>
        <w:t>behaviour</w:t>
      </w:r>
      <w:proofErr w:type="spellEnd"/>
      <w:r w:rsidRPr="005340F3">
        <w:rPr>
          <w:sz w:val="16"/>
        </w:rPr>
        <w:t xml:space="preserve">. Several characteristics of the current world order like </w:t>
      </w:r>
      <w:proofErr w:type="spellStart"/>
      <w:r w:rsidRPr="005340F3">
        <w:rPr>
          <w:sz w:val="16"/>
        </w:rPr>
        <w:t>globalisation</w:t>
      </w:r>
      <w:proofErr w:type="spellEnd"/>
      <w:r w:rsidRPr="005340F3">
        <w:rPr>
          <w:sz w:val="16"/>
        </w:rPr>
        <w:t xml:space="preserve"> driven economic interdependence, rise of transnational actors, resurgence of nationalism in weak states, the spread of military technology and the changed nature of international political problems have significantly reduced the effectiveness of hard power strategies. The most noteworthy example of a foreign policy misadventure based solely on hard power strategies is the 2003 US invasion of Iraq. Soft power also has its own weakness. However, the ineffectiveness of soft power strategies is an exception. </w:t>
      </w:r>
      <w:r w:rsidRPr="00402750">
        <w:rPr>
          <w:rStyle w:val="StyleUnderline"/>
        </w:rPr>
        <w:t xml:space="preserve">In longer-term, soft power strategies appear to be more effective in the contemporary world order than the hard power. </w:t>
      </w:r>
      <w:r w:rsidRPr="00200D05">
        <w:rPr>
          <w:rStyle w:val="Emphasis"/>
          <w:highlight w:val="green"/>
        </w:rPr>
        <w:t>One</w:t>
      </w:r>
      <w:r w:rsidRPr="00200D05">
        <w:rPr>
          <w:rStyle w:val="StyleUnderline"/>
          <w:highlight w:val="green"/>
        </w:rPr>
        <w:t xml:space="preserve"> </w:t>
      </w:r>
      <w:r w:rsidRPr="00402750">
        <w:rPr>
          <w:rStyle w:val="StyleUnderline"/>
        </w:rPr>
        <w:t xml:space="preserve">such </w:t>
      </w:r>
      <w:r w:rsidRPr="00200D05">
        <w:rPr>
          <w:rStyle w:val="Emphasis"/>
          <w:highlight w:val="green"/>
        </w:rPr>
        <w:t>tool</w:t>
      </w:r>
      <w:r w:rsidRPr="00200D05">
        <w:rPr>
          <w:rStyle w:val="StyleUnderline"/>
          <w:highlight w:val="green"/>
        </w:rPr>
        <w:t xml:space="preserve"> </w:t>
      </w:r>
      <w:r w:rsidRPr="00200D05">
        <w:rPr>
          <w:rStyle w:val="Emphasis"/>
          <w:highlight w:val="green"/>
        </w:rPr>
        <w:t>of soft power is</w:t>
      </w:r>
      <w:r w:rsidRPr="00200D05">
        <w:rPr>
          <w:rStyle w:val="StyleUnderline"/>
          <w:highlight w:val="green"/>
        </w:rPr>
        <w:t xml:space="preserve"> </w:t>
      </w:r>
      <w:r w:rsidRPr="00402750">
        <w:rPr>
          <w:rStyle w:val="StyleUnderline"/>
        </w:rPr>
        <w:t xml:space="preserve">the </w:t>
      </w:r>
      <w:r w:rsidRPr="00200D05">
        <w:rPr>
          <w:rStyle w:val="Emphasis"/>
          <w:highlight w:val="green"/>
          <w:bdr w:val="single" w:sz="18" w:space="0" w:color="auto"/>
        </w:rPr>
        <w:t>space technology</w:t>
      </w:r>
      <w:r w:rsidRPr="00200D05">
        <w:rPr>
          <w:rStyle w:val="StyleUnderline"/>
          <w:highlight w:val="green"/>
        </w:rPr>
        <w:t xml:space="preserve"> </w:t>
      </w:r>
      <w:r w:rsidRPr="00402750">
        <w:rPr>
          <w:rStyle w:val="StyleUnderline"/>
        </w:rPr>
        <w:t xml:space="preserve">and space diplomacy. Space </w:t>
      </w:r>
      <w:proofErr w:type="gramStart"/>
      <w:r w:rsidRPr="002A727B">
        <w:rPr>
          <w:rStyle w:val="StyleUnderline"/>
        </w:rPr>
        <w:t>technology</w:t>
      </w:r>
      <w:proofErr w:type="gramEnd"/>
      <w:r w:rsidRPr="002A727B">
        <w:rPr>
          <w:rStyle w:val="StyleUnderline"/>
        </w:rPr>
        <w:t xml:space="preserve"> are </w:t>
      </w:r>
      <w:r w:rsidRPr="002A727B">
        <w:rPr>
          <w:rStyle w:val="Emphasis"/>
        </w:rPr>
        <w:t>increasingly viewed as</w:t>
      </w:r>
      <w:r w:rsidRPr="002A727B">
        <w:rPr>
          <w:rStyle w:val="StyleUnderline"/>
        </w:rPr>
        <w:t xml:space="preserve"> a </w:t>
      </w:r>
      <w:r w:rsidRPr="002A727B">
        <w:rPr>
          <w:rStyle w:val="Emphasis"/>
        </w:rPr>
        <w:t>crucial</w:t>
      </w:r>
      <w:r w:rsidRPr="002A727B">
        <w:rPr>
          <w:rStyle w:val="StyleUnderline"/>
        </w:rPr>
        <w:t xml:space="preserve"> instrument of soft power as states have now understood the </w:t>
      </w:r>
      <w:r w:rsidRPr="002A727B">
        <w:rPr>
          <w:rStyle w:val="Emphasis"/>
        </w:rPr>
        <w:t>direct relation between</w:t>
      </w:r>
      <w:r w:rsidRPr="002A727B">
        <w:rPr>
          <w:rStyle w:val="StyleUnderline"/>
        </w:rPr>
        <w:t xml:space="preserve"> the </w:t>
      </w:r>
      <w:r w:rsidRPr="002A727B">
        <w:rPr>
          <w:rStyle w:val="Emphasis"/>
        </w:rPr>
        <w:t>technological feats and global prestige</w:t>
      </w:r>
      <w:r w:rsidRPr="002A727B">
        <w:rPr>
          <w:rStyle w:val="StyleUnderline"/>
        </w:rPr>
        <w:t xml:space="preserve"> that follows.</w:t>
      </w:r>
      <w:r w:rsidRPr="00402750">
        <w:rPr>
          <w:rStyle w:val="StyleUnderline"/>
        </w:rPr>
        <w:t xml:space="preserve"> Expertise in rocket science puts a state on a higher pedestal than the countries who are still struggling in the domain. Moreover, expertise in rocket science ensues significant strategic implications. The output delivered has noteworthy social and economic relevance with a massive growth potential. </w:t>
      </w:r>
      <w:r w:rsidRPr="005340F3">
        <w:rPr>
          <w:sz w:val="16"/>
        </w:rPr>
        <w:t xml:space="preserve">In a broadening concept of security that encompasses other dimensions such as economic, </w:t>
      </w:r>
      <w:proofErr w:type="gramStart"/>
      <w:r w:rsidRPr="005340F3">
        <w:rPr>
          <w:sz w:val="16"/>
        </w:rPr>
        <w:t>environmental</w:t>
      </w:r>
      <w:proofErr w:type="gramEnd"/>
      <w:r w:rsidRPr="005340F3">
        <w:rPr>
          <w:sz w:val="16"/>
        </w:rPr>
        <w:t xml:space="preserve"> and political, </w:t>
      </w:r>
      <w:r w:rsidRPr="00200D05">
        <w:rPr>
          <w:rStyle w:val="Emphasis"/>
          <w:highlight w:val="green"/>
        </w:rPr>
        <w:t xml:space="preserve">Indian space </w:t>
      </w:r>
      <w:proofErr w:type="spellStart"/>
      <w:r w:rsidRPr="00200D05">
        <w:rPr>
          <w:rStyle w:val="Emphasis"/>
          <w:highlight w:val="green"/>
        </w:rPr>
        <w:t>programme</w:t>
      </w:r>
      <w:proofErr w:type="spellEnd"/>
      <w:r w:rsidRPr="00200D05">
        <w:rPr>
          <w:rStyle w:val="StyleUnderline"/>
          <w:highlight w:val="green"/>
        </w:rPr>
        <w:t xml:space="preserve"> </w:t>
      </w:r>
      <w:r w:rsidRPr="00402750">
        <w:rPr>
          <w:rStyle w:val="StyleUnderline"/>
        </w:rPr>
        <w:t>has been distinctive and lucid in the way it simultaneously addresses the requirements of the Indian citizenry and the state collectively in all the dimensions.</w:t>
      </w:r>
      <w:r w:rsidRPr="005340F3">
        <w:rPr>
          <w:sz w:val="16"/>
        </w:rPr>
        <w:t xml:space="preserve"> Despite being challenged by numerous embargoes and technology denial regimes during Cold War, </w:t>
      </w:r>
      <w:r w:rsidRPr="00402750">
        <w:rPr>
          <w:rStyle w:val="StyleUnderline"/>
        </w:rPr>
        <w:t xml:space="preserve">Indian space </w:t>
      </w:r>
      <w:proofErr w:type="spellStart"/>
      <w:r w:rsidRPr="00402750">
        <w:rPr>
          <w:rStyle w:val="StyleUnderline"/>
        </w:rPr>
        <w:t>programme</w:t>
      </w:r>
      <w:proofErr w:type="spellEnd"/>
      <w:r w:rsidRPr="00402750">
        <w:rPr>
          <w:rStyle w:val="StyleUnderline"/>
        </w:rPr>
        <w:t xml:space="preserve"> has </w:t>
      </w:r>
      <w:r w:rsidRPr="00200D05">
        <w:rPr>
          <w:rStyle w:val="Emphasis"/>
          <w:highlight w:val="green"/>
        </w:rPr>
        <w:t>emerged as</w:t>
      </w:r>
      <w:r w:rsidRPr="00200D05">
        <w:rPr>
          <w:rStyle w:val="StyleUnderline"/>
          <w:highlight w:val="green"/>
        </w:rPr>
        <w:t xml:space="preserve"> </w:t>
      </w:r>
      <w:r w:rsidRPr="00402750">
        <w:rPr>
          <w:rStyle w:val="StyleUnderline"/>
        </w:rPr>
        <w:t xml:space="preserve">the </w:t>
      </w:r>
      <w:r w:rsidRPr="00200D05">
        <w:rPr>
          <w:rStyle w:val="Emphasis"/>
          <w:highlight w:val="green"/>
          <w:bdr w:val="single" w:sz="18" w:space="0" w:color="auto"/>
        </w:rPr>
        <w:t xml:space="preserve">most cost-effective and successful space </w:t>
      </w:r>
      <w:proofErr w:type="spellStart"/>
      <w:r w:rsidRPr="00200D05">
        <w:rPr>
          <w:rStyle w:val="Emphasis"/>
          <w:highlight w:val="green"/>
          <w:bdr w:val="single" w:sz="18" w:space="0" w:color="auto"/>
        </w:rPr>
        <w:t>programme</w:t>
      </w:r>
      <w:proofErr w:type="spellEnd"/>
      <w:r w:rsidRPr="00200D05">
        <w:rPr>
          <w:rStyle w:val="Emphasis"/>
          <w:highlight w:val="green"/>
          <w:bdr w:val="single" w:sz="18" w:space="0" w:color="auto"/>
        </w:rPr>
        <w:t xml:space="preserve"> in the world</w:t>
      </w:r>
      <w:r w:rsidRPr="005340F3">
        <w:rPr>
          <w:sz w:val="16"/>
        </w:rPr>
        <w:t xml:space="preserve">. </w:t>
      </w:r>
      <w:r w:rsidRPr="00402750">
        <w:rPr>
          <w:rStyle w:val="StyleUnderline"/>
        </w:rPr>
        <w:t xml:space="preserve">India’s space </w:t>
      </w:r>
      <w:proofErr w:type="spellStart"/>
      <w:r w:rsidRPr="00402750">
        <w:rPr>
          <w:rStyle w:val="StyleUnderline"/>
        </w:rPr>
        <w:t>programme</w:t>
      </w:r>
      <w:proofErr w:type="spellEnd"/>
      <w:r w:rsidRPr="00402750">
        <w:rPr>
          <w:rStyle w:val="StyleUnderline"/>
        </w:rPr>
        <w:t xml:space="preserve"> has been a tremendous achievement for a developing country which despite being faced with many challenges used space as a crucial mechanism to lift its people out of poverty through education, social and economic </w:t>
      </w:r>
      <w:proofErr w:type="spellStart"/>
      <w:r w:rsidRPr="00402750">
        <w:rPr>
          <w:rStyle w:val="StyleUnderline"/>
        </w:rPr>
        <w:t>programmes</w:t>
      </w:r>
      <w:proofErr w:type="spellEnd"/>
      <w:r w:rsidRPr="005340F3">
        <w:rPr>
          <w:sz w:val="16"/>
        </w:rPr>
        <w:t>. With the course of time</w:t>
      </w:r>
      <w:r w:rsidRPr="002A727B">
        <w:rPr>
          <w:sz w:val="16"/>
        </w:rPr>
        <w:t xml:space="preserve">, </w:t>
      </w:r>
      <w:r w:rsidRPr="002A727B">
        <w:rPr>
          <w:rStyle w:val="Emphasis"/>
        </w:rPr>
        <w:t>India’s space policy</w:t>
      </w:r>
      <w:r w:rsidRPr="002A727B">
        <w:rPr>
          <w:rStyle w:val="StyleUnderline"/>
        </w:rPr>
        <w:t xml:space="preserve"> </w:t>
      </w:r>
      <w:r w:rsidRPr="00402750">
        <w:rPr>
          <w:rStyle w:val="StyleUnderline"/>
        </w:rPr>
        <w:t xml:space="preserve">has </w:t>
      </w:r>
      <w:r w:rsidRPr="00200D05">
        <w:rPr>
          <w:rStyle w:val="Emphasis"/>
          <w:highlight w:val="green"/>
        </w:rPr>
        <w:t>become</w:t>
      </w:r>
      <w:r w:rsidRPr="00200D05">
        <w:rPr>
          <w:rStyle w:val="StyleUnderline"/>
          <w:highlight w:val="green"/>
        </w:rPr>
        <w:t xml:space="preserve"> </w:t>
      </w:r>
      <w:r w:rsidRPr="00402750">
        <w:rPr>
          <w:rStyle w:val="StyleUnderline"/>
        </w:rPr>
        <w:t xml:space="preserve">an </w:t>
      </w:r>
      <w:r w:rsidRPr="00200D05">
        <w:rPr>
          <w:rStyle w:val="Emphasis"/>
          <w:highlight w:val="green"/>
          <w:bdr w:val="single" w:sz="18" w:space="0" w:color="auto"/>
        </w:rPr>
        <w:t>intrinsic part</w:t>
      </w:r>
      <w:r w:rsidRPr="00200D05">
        <w:rPr>
          <w:rStyle w:val="Emphasis"/>
          <w:highlight w:val="green"/>
        </w:rPr>
        <w:t xml:space="preserve"> of India’s foreign policy</w:t>
      </w:r>
      <w:r w:rsidRPr="00200D05">
        <w:rPr>
          <w:rStyle w:val="StyleUnderline"/>
          <w:highlight w:val="green"/>
        </w:rPr>
        <w:t xml:space="preserve"> </w:t>
      </w:r>
      <w:r w:rsidRPr="00200D05">
        <w:rPr>
          <w:rStyle w:val="Emphasis"/>
          <w:highlight w:val="green"/>
        </w:rPr>
        <w:t>to strengthen</w:t>
      </w:r>
      <w:r w:rsidRPr="00200D05">
        <w:rPr>
          <w:rStyle w:val="StyleUnderline"/>
          <w:highlight w:val="green"/>
        </w:rPr>
        <w:t xml:space="preserve"> </w:t>
      </w:r>
      <w:r w:rsidRPr="00402750">
        <w:rPr>
          <w:rStyle w:val="StyleUnderline"/>
        </w:rPr>
        <w:t xml:space="preserve">India’s </w:t>
      </w:r>
      <w:r w:rsidRPr="00200D05">
        <w:rPr>
          <w:rStyle w:val="Emphasis"/>
          <w:highlight w:val="green"/>
        </w:rPr>
        <w:t>position as a dominant power</w:t>
      </w:r>
      <w:r w:rsidRPr="00200D05">
        <w:rPr>
          <w:rStyle w:val="StyleUnderline"/>
          <w:highlight w:val="green"/>
        </w:rPr>
        <w:t xml:space="preserve"> </w:t>
      </w:r>
      <w:r w:rsidRPr="00402750">
        <w:rPr>
          <w:rStyle w:val="StyleUnderline"/>
        </w:rPr>
        <w:t>in South Asia</w:t>
      </w:r>
      <w:r w:rsidRPr="005340F3">
        <w:rPr>
          <w:sz w:val="16"/>
        </w:rPr>
        <w:t xml:space="preserve">. </w:t>
      </w:r>
      <w:r w:rsidRPr="00402750">
        <w:rPr>
          <w:rStyle w:val="StyleUnderline"/>
        </w:rPr>
        <w:t xml:space="preserve">Indian Space </w:t>
      </w:r>
      <w:proofErr w:type="spellStart"/>
      <w:r w:rsidRPr="00402750">
        <w:rPr>
          <w:rStyle w:val="StyleUnderline"/>
        </w:rPr>
        <w:t>Programme</w:t>
      </w:r>
      <w:proofErr w:type="spellEnd"/>
      <w:r w:rsidRPr="00402750">
        <w:rPr>
          <w:rStyle w:val="StyleUnderline"/>
        </w:rPr>
        <w:t xml:space="preserve"> India’s space </w:t>
      </w:r>
      <w:proofErr w:type="spellStart"/>
      <w:r w:rsidRPr="00402750">
        <w:rPr>
          <w:rStyle w:val="StyleUnderline"/>
        </w:rPr>
        <w:t>programme</w:t>
      </w:r>
      <w:proofErr w:type="spellEnd"/>
      <w:r w:rsidRPr="00402750">
        <w:rPr>
          <w:rStyle w:val="StyleUnderline"/>
        </w:rPr>
        <w:t xml:space="preserve"> has been seen making efforts in projecting soft power which is especially evident through its </w:t>
      </w:r>
      <w:r w:rsidRPr="00200D05">
        <w:rPr>
          <w:rStyle w:val="Emphasis"/>
          <w:highlight w:val="green"/>
        </w:rPr>
        <w:t>new commitment to planetary exploration and human spaceflight</w:t>
      </w:r>
      <w:r w:rsidRPr="005340F3">
        <w:rPr>
          <w:sz w:val="16"/>
        </w:rPr>
        <w:t xml:space="preserve">. The Chandrayaan-1 and Mangalyaan-1 mission cleared the fact that </w:t>
      </w:r>
      <w:r w:rsidRPr="005340F3">
        <w:rPr>
          <w:rStyle w:val="Emphasis"/>
        </w:rPr>
        <w:t xml:space="preserve">India now looks at space as a </w:t>
      </w:r>
      <w:r w:rsidRPr="005340F3">
        <w:rPr>
          <w:rStyle w:val="Emphasis"/>
        </w:rPr>
        <w:lastRenderedPageBreak/>
        <w:t>standard of global standing</w:t>
      </w:r>
      <w:r w:rsidRPr="00402750">
        <w:rPr>
          <w:rStyle w:val="StyleUnderline"/>
        </w:rPr>
        <w:t xml:space="preserve">. India’s soft power has witnessed a progression with an increasingly successful participation in global space economy through ISRO’s commercial arm, </w:t>
      </w:r>
      <w:proofErr w:type="spellStart"/>
      <w:r w:rsidRPr="00402750">
        <w:rPr>
          <w:rStyle w:val="StyleUnderline"/>
        </w:rPr>
        <w:t>Antrix</w:t>
      </w:r>
      <w:proofErr w:type="spellEnd"/>
      <w:r w:rsidRPr="00402750">
        <w:rPr>
          <w:rStyle w:val="StyleUnderline"/>
        </w:rPr>
        <w:t xml:space="preserve"> Corporation. </w:t>
      </w:r>
      <w:r w:rsidRPr="00E007E6">
        <w:rPr>
          <w:rStyle w:val="StyleUnderline"/>
        </w:rPr>
        <w:t xml:space="preserve">India’s </w:t>
      </w:r>
      <w:r w:rsidRPr="00E007E6">
        <w:rPr>
          <w:rStyle w:val="Emphasis"/>
        </w:rPr>
        <w:t>growing influence on the global space economy</w:t>
      </w:r>
      <w:r w:rsidRPr="00E007E6">
        <w:rPr>
          <w:rStyle w:val="StyleUnderline"/>
        </w:rPr>
        <w:t xml:space="preserve"> has been an indication of its changing stature in international arena. India has also been involved in </w:t>
      </w:r>
      <w:r w:rsidRPr="00E007E6">
        <w:rPr>
          <w:rStyle w:val="Emphasis"/>
        </w:rPr>
        <w:t>capacity building initiatives</w:t>
      </w:r>
      <w:r w:rsidRPr="00E007E6">
        <w:rPr>
          <w:rStyle w:val="StyleUnderline"/>
        </w:rPr>
        <w:t>.</w:t>
      </w:r>
      <w:r w:rsidRPr="00E007E6">
        <w:rPr>
          <w:sz w:val="16"/>
        </w:rPr>
        <w:t xml:space="preserve"> It has successfully established itself as a leader in terms of healthcare provisions through </w:t>
      </w:r>
      <w:r w:rsidRPr="00E007E6">
        <w:rPr>
          <w:rStyle w:val="Emphasis"/>
        </w:rPr>
        <w:t>satellite-based telemedicine</w:t>
      </w:r>
      <w:r w:rsidRPr="00E007E6">
        <w:rPr>
          <w:rStyle w:val="StyleUnderline"/>
        </w:rPr>
        <w:t>. India hosts the l</w:t>
      </w:r>
      <w:r w:rsidRPr="005340F3">
        <w:rPr>
          <w:rStyle w:val="StyleUnderline"/>
        </w:rPr>
        <w:t>argest telemedicine network in South Asia which has also expanded to the African continent</w:t>
      </w:r>
      <w:r w:rsidRPr="005340F3">
        <w:rPr>
          <w:sz w:val="16"/>
        </w:rPr>
        <w:t xml:space="preserve">. A non-profit Indian </w:t>
      </w:r>
      <w:proofErr w:type="spellStart"/>
      <w:r w:rsidRPr="005340F3">
        <w:rPr>
          <w:sz w:val="16"/>
        </w:rPr>
        <w:t>organisation</w:t>
      </w:r>
      <w:proofErr w:type="spellEnd"/>
      <w:r w:rsidRPr="005340F3">
        <w:rPr>
          <w:sz w:val="16"/>
        </w:rPr>
        <w:t xml:space="preserve"> named Apollo Telemedicine Networking Foundation has been involved in telemedicine services with dedicated </w:t>
      </w:r>
      <w:proofErr w:type="spellStart"/>
      <w:r w:rsidRPr="005340F3">
        <w:rPr>
          <w:sz w:val="16"/>
        </w:rPr>
        <w:t>centres</w:t>
      </w:r>
      <w:proofErr w:type="spellEnd"/>
      <w:r w:rsidRPr="005340F3">
        <w:rPr>
          <w:sz w:val="16"/>
        </w:rPr>
        <w:t xml:space="preserve"> in Iraq, Yemen, </w:t>
      </w:r>
      <w:proofErr w:type="gramStart"/>
      <w:r w:rsidRPr="005340F3">
        <w:rPr>
          <w:sz w:val="16"/>
        </w:rPr>
        <w:t>Kazakhstan</w:t>
      </w:r>
      <w:proofErr w:type="gramEnd"/>
      <w:r w:rsidRPr="005340F3">
        <w:rPr>
          <w:sz w:val="16"/>
        </w:rPr>
        <w:t xml:space="preserve"> and Myanmar. </w:t>
      </w:r>
      <w:r w:rsidRPr="005340F3">
        <w:rPr>
          <w:rStyle w:val="StyleUnderline"/>
        </w:rPr>
        <w:t xml:space="preserve">India’s Space Diplomacy Further </w:t>
      </w:r>
      <w:r w:rsidRPr="00200D05">
        <w:rPr>
          <w:rStyle w:val="Emphasis"/>
          <w:highlight w:val="green"/>
        </w:rPr>
        <w:t>using space for diplomacy</w:t>
      </w:r>
      <w:r w:rsidRPr="00200D05">
        <w:rPr>
          <w:rStyle w:val="StyleUnderline"/>
          <w:highlight w:val="green"/>
        </w:rPr>
        <w:t xml:space="preserve"> </w:t>
      </w:r>
      <w:proofErr w:type="gramStart"/>
      <w:r w:rsidRPr="005340F3">
        <w:rPr>
          <w:rStyle w:val="StyleUnderline"/>
        </w:rPr>
        <w:t>in order to</w:t>
      </w:r>
      <w:proofErr w:type="gramEnd"/>
      <w:r w:rsidRPr="005340F3">
        <w:rPr>
          <w:rStyle w:val="StyleUnderline"/>
        </w:rPr>
        <w:t xml:space="preserve"> project its soft power across the globe, India has assisted countries like Colombia in launching its satellite which boosted India-Colombia relations</w:t>
      </w:r>
      <w:r w:rsidRPr="005340F3">
        <w:rPr>
          <w:sz w:val="16"/>
        </w:rPr>
        <w:t xml:space="preserve">. Many Latin American countries are often dependent on the US for space and military matters. However, after the launch, many countries like Argentina, Bolivia, Brazil, Chile, Ecuador, Mexico, </w:t>
      </w:r>
      <w:proofErr w:type="gramStart"/>
      <w:r w:rsidRPr="005340F3">
        <w:rPr>
          <w:sz w:val="16"/>
        </w:rPr>
        <w:t>Nicaragua</w:t>
      </w:r>
      <w:proofErr w:type="gramEnd"/>
      <w:r w:rsidRPr="005340F3">
        <w:rPr>
          <w:sz w:val="16"/>
        </w:rPr>
        <w:t xml:space="preserve"> and Venezuela have reached out to ISRO for launching or developing satellites. Similarly, India’s PSLV also launched Israel’s </w:t>
      </w:r>
      <w:proofErr w:type="spellStart"/>
      <w:r w:rsidRPr="005340F3">
        <w:rPr>
          <w:sz w:val="16"/>
        </w:rPr>
        <w:t>TecSar</w:t>
      </w:r>
      <w:proofErr w:type="spellEnd"/>
      <w:r w:rsidRPr="005340F3">
        <w:rPr>
          <w:sz w:val="16"/>
        </w:rPr>
        <w:t xml:space="preserve"> satellite in 2008 for remote sensing purposes. The launch boosted the political and strategic relations with Israel. </w:t>
      </w:r>
      <w:r w:rsidRPr="00402750">
        <w:rPr>
          <w:rStyle w:val="StyleUnderline"/>
        </w:rPr>
        <w:t xml:space="preserve">Once a recipient of space technology from developed countries, India has demonstrated the robustness of its own space </w:t>
      </w:r>
      <w:proofErr w:type="spellStart"/>
      <w:r w:rsidRPr="00402750">
        <w:rPr>
          <w:rStyle w:val="StyleUnderline"/>
        </w:rPr>
        <w:t>programmes</w:t>
      </w:r>
      <w:proofErr w:type="spellEnd"/>
      <w:r w:rsidRPr="00402750">
        <w:rPr>
          <w:rStyle w:val="StyleUnderline"/>
        </w:rPr>
        <w:t xml:space="preserve"> by setting up </w:t>
      </w:r>
      <w:r w:rsidRPr="00200D05">
        <w:rPr>
          <w:rStyle w:val="Emphasis"/>
          <w:highlight w:val="green"/>
        </w:rPr>
        <w:t>joint projects</w:t>
      </w:r>
      <w:r w:rsidRPr="00200D05">
        <w:rPr>
          <w:rStyle w:val="StyleUnderline"/>
          <w:highlight w:val="green"/>
        </w:rPr>
        <w:t xml:space="preserve"> </w:t>
      </w:r>
      <w:r w:rsidRPr="00402750">
        <w:rPr>
          <w:rStyle w:val="StyleUnderline"/>
        </w:rPr>
        <w:t xml:space="preserve">and even </w:t>
      </w:r>
      <w:proofErr w:type="gramStart"/>
      <w:r w:rsidRPr="00402750">
        <w:rPr>
          <w:rStyle w:val="StyleUnderline"/>
        </w:rPr>
        <w:t>providing assistance</w:t>
      </w:r>
      <w:proofErr w:type="gramEnd"/>
      <w:r w:rsidRPr="00402750">
        <w:rPr>
          <w:rStyle w:val="StyleUnderline"/>
        </w:rPr>
        <w:t xml:space="preserve"> at the time of disaster to a number of countries</w:t>
      </w:r>
      <w:r w:rsidRPr="005340F3">
        <w:rPr>
          <w:sz w:val="16"/>
        </w:rPr>
        <w:t xml:space="preserve">. ISRO’s Oceansat-2 satellite played a pertinent role in monitoring Hurricane Sandy and helping the authorities to implement timely disaster mitigation and rescue strategies. Adding more feathers to its hat, ISRO has also launched dozens of satellites for US, Europe and Britain based companies. The recent launches of British reconnaissance satellites, </w:t>
      </w:r>
      <w:proofErr w:type="spellStart"/>
      <w:r w:rsidRPr="005340F3">
        <w:rPr>
          <w:sz w:val="16"/>
        </w:rPr>
        <w:t>NovaSAR</w:t>
      </w:r>
      <w:proofErr w:type="spellEnd"/>
      <w:r w:rsidRPr="005340F3">
        <w:rPr>
          <w:sz w:val="16"/>
        </w:rPr>
        <w:t xml:space="preserve"> and S1-4 are a sign of what could come next. Britain is one of the EU’s biggest </w:t>
      </w:r>
      <w:proofErr w:type="gramStart"/>
      <w:r w:rsidRPr="005340F3">
        <w:rPr>
          <w:sz w:val="16"/>
        </w:rPr>
        <w:t>spender</w:t>
      </w:r>
      <w:proofErr w:type="gramEnd"/>
      <w:r w:rsidRPr="005340F3">
        <w:rPr>
          <w:sz w:val="16"/>
        </w:rPr>
        <w:t xml:space="preserve"> in space sector. After Brexit, the dispute over Britain’s continued access to the European Union’s Galileo satellite navigation project will inevitably lead Britain look for alternatives and India’s space ambitions could offer a tempting proposition within the ambit of wider bilateral cooperation. As a part of India’s efforts in space diplomacy, ISRO undertook another capacity building initiative ‘</w:t>
      </w:r>
      <w:proofErr w:type="spellStart"/>
      <w:r w:rsidRPr="005340F3">
        <w:rPr>
          <w:sz w:val="16"/>
        </w:rPr>
        <w:t>Unispace</w:t>
      </w:r>
      <w:proofErr w:type="spellEnd"/>
      <w:r w:rsidRPr="005340F3">
        <w:rPr>
          <w:sz w:val="16"/>
        </w:rPr>
        <w:t xml:space="preserve"> Nanosatellite Assembly and Training (UNNATI)’. Under UNNATI, ISRO planned to train 45 countries in making </w:t>
      </w:r>
      <w:proofErr w:type="gramStart"/>
      <w:r w:rsidRPr="005340F3">
        <w:rPr>
          <w:sz w:val="16"/>
        </w:rPr>
        <w:t>Nano-satellites</w:t>
      </w:r>
      <w:proofErr w:type="gramEnd"/>
      <w:r w:rsidRPr="005340F3">
        <w:rPr>
          <w:sz w:val="16"/>
        </w:rPr>
        <w:t xml:space="preserve">. Closer to home, India proposed a SAARC satellite in 2014 for the overall development of the region. The proposal was welcomed by SAARC nations but unfortunately the proposal couldn’t </w:t>
      </w:r>
      <w:proofErr w:type="spellStart"/>
      <w:r w:rsidRPr="005340F3">
        <w:rPr>
          <w:sz w:val="16"/>
        </w:rPr>
        <w:t>materialise</w:t>
      </w:r>
      <w:proofErr w:type="spellEnd"/>
      <w:r w:rsidRPr="005340F3">
        <w:rPr>
          <w:sz w:val="16"/>
        </w:rPr>
        <w:t xml:space="preserve"> as envisioned initially due to Pakistan’s backing out from the project. However, three years later, in 2017, ISRO launched the South Asia satellite or GSAT-9 to help India’s </w:t>
      </w:r>
      <w:proofErr w:type="spellStart"/>
      <w:r w:rsidRPr="005340F3">
        <w:rPr>
          <w:sz w:val="16"/>
        </w:rPr>
        <w:t>neighbouring</w:t>
      </w:r>
      <w:proofErr w:type="spellEnd"/>
      <w:r w:rsidRPr="005340F3">
        <w:rPr>
          <w:sz w:val="16"/>
        </w:rPr>
        <w:t xml:space="preserve"> countries in space communication. The idea of South Asia satellite ensured no political impediment as with the case of SAARC satellite. The positive </w:t>
      </w:r>
      <w:proofErr w:type="spellStart"/>
      <w:r w:rsidRPr="005340F3">
        <w:rPr>
          <w:sz w:val="16"/>
        </w:rPr>
        <w:t>spill over</w:t>
      </w:r>
      <w:proofErr w:type="spellEnd"/>
      <w:r w:rsidRPr="005340F3">
        <w:rPr>
          <w:sz w:val="16"/>
        </w:rPr>
        <w:t xml:space="preserve"> effect of </w:t>
      </w:r>
      <w:r w:rsidRPr="00E007E6">
        <w:rPr>
          <w:sz w:val="16"/>
        </w:rPr>
        <w:t>the satellite’s launch on India’s “</w:t>
      </w:r>
      <w:proofErr w:type="spellStart"/>
      <w:r w:rsidRPr="00E007E6">
        <w:rPr>
          <w:sz w:val="16"/>
        </w:rPr>
        <w:t>neighbourhood</w:t>
      </w:r>
      <w:proofErr w:type="spellEnd"/>
      <w:r w:rsidRPr="00E007E6">
        <w:rPr>
          <w:sz w:val="16"/>
        </w:rPr>
        <w:t xml:space="preserve"> first” diplomacy was well demonstrated by the warm responses given by the leaders of South Asian countries. India’s space diplomacy with </w:t>
      </w:r>
      <w:proofErr w:type="spellStart"/>
      <w:r w:rsidRPr="00E007E6">
        <w:rPr>
          <w:sz w:val="16"/>
        </w:rPr>
        <w:t>neighbours</w:t>
      </w:r>
      <w:proofErr w:type="spellEnd"/>
      <w:r w:rsidRPr="00E007E6">
        <w:rPr>
          <w:sz w:val="16"/>
        </w:rPr>
        <w:t xml:space="preserve"> also extends on a bilateral basis. For instance, in Afghanistan, India included remote sensing satellite transmitters for acquiring space-based data in a USD 1.2 billion aid package. </w:t>
      </w:r>
      <w:r w:rsidRPr="00E007E6">
        <w:rPr>
          <w:rStyle w:val="StyleUnderline"/>
        </w:rPr>
        <w:t xml:space="preserve">It is evident that </w:t>
      </w:r>
      <w:r w:rsidRPr="00E007E6">
        <w:rPr>
          <w:rStyle w:val="Emphasis"/>
        </w:rPr>
        <w:t>soft power</w:t>
      </w:r>
      <w:r w:rsidRPr="00E007E6">
        <w:rPr>
          <w:rStyle w:val="StyleUnderline"/>
        </w:rPr>
        <w:t xml:space="preserve"> strategies are </w:t>
      </w:r>
      <w:r w:rsidRPr="00E007E6">
        <w:rPr>
          <w:rStyle w:val="Emphasis"/>
        </w:rPr>
        <w:t>more relevant than</w:t>
      </w:r>
      <w:r w:rsidRPr="00E007E6">
        <w:rPr>
          <w:rStyle w:val="StyleUnderline"/>
        </w:rPr>
        <w:t xml:space="preserve"> the </w:t>
      </w:r>
      <w:r w:rsidRPr="00E007E6">
        <w:rPr>
          <w:rStyle w:val="Emphasis"/>
        </w:rPr>
        <w:t>hard power</w:t>
      </w:r>
      <w:r w:rsidRPr="00E007E6">
        <w:rPr>
          <w:rStyle w:val="StyleUnderline"/>
        </w:rPr>
        <w:t xml:space="preserve"> strategies, especially in the contemporary world order. The rise of China as an emerging</w:t>
      </w:r>
      <w:r w:rsidRPr="001C717B">
        <w:rPr>
          <w:rStyle w:val="StyleUnderline"/>
        </w:rPr>
        <w:t xml:space="preserve"> superpower is backed with its economic and military might leave less avenues for other developing nations such as India to contest China</w:t>
      </w:r>
      <w:r w:rsidRPr="005340F3">
        <w:rPr>
          <w:sz w:val="16"/>
        </w:rPr>
        <w:t xml:space="preserve">. However, soft power strategies </w:t>
      </w:r>
      <w:proofErr w:type="gramStart"/>
      <w:r w:rsidRPr="005340F3">
        <w:rPr>
          <w:sz w:val="16"/>
        </w:rPr>
        <w:t>open up</w:t>
      </w:r>
      <w:proofErr w:type="gramEnd"/>
      <w:r w:rsidRPr="005340F3">
        <w:rPr>
          <w:sz w:val="16"/>
        </w:rPr>
        <w:t xml:space="preserve"> another dimension for the interaction of the </w:t>
      </w:r>
      <w:r w:rsidRPr="001C717B">
        <w:rPr>
          <w:rStyle w:val="StyleUnderline"/>
        </w:rPr>
        <w:t xml:space="preserve">nations. </w:t>
      </w:r>
      <w:r w:rsidRPr="00200D05">
        <w:rPr>
          <w:rStyle w:val="Emphasis"/>
          <w:highlight w:val="green"/>
        </w:rPr>
        <w:t>India</w:t>
      </w:r>
      <w:r w:rsidRPr="00200D05">
        <w:rPr>
          <w:rStyle w:val="StyleUnderline"/>
          <w:highlight w:val="green"/>
        </w:rPr>
        <w:t xml:space="preserve"> </w:t>
      </w:r>
      <w:r w:rsidRPr="001C717B">
        <w:rPr>
          <w:rStyle w:val="StyleUnderline"/>
        </w:rPr>
        <w:t xml:space="preserve">has </w:t>
      </w:r>
      <w:proofErr w:type="spellStart"/>
      <w:r w:rsidRPr="00200D05">
        <w:rPr>
          <w:rStyle w:val="Emphasis"/>
          <w:highlight w:val="green"/>
        </w:rPr>
        <w:t>utilised</w:t>
      </w:r>
      <w:proofErr w:type="spellEnd"/>
      <w:r w:rsidRPr="00200D05">
        <w:rPr>
          <w:rStyle w:val="Emphasis"/>
          <w:highlight w:val="green"/>
        </w:rPr>
        <w:t xml:space="preserve"> space as</w:t>
      </w:r>
      <w:r w:rsidRPr="00200D05">
        <w:rPr>
          <w:rStyle w:val="StyleUnderline"/>
          <w:highlight w:val="green"/>
        </w:rPr>
        <w:t xml:space="preserve"> </w:t>
      </w:r>
      <w:r w:rsidRPr="001C717B">
        <w:rPr>
          <w:rStyle w:val="StyleUnderline"/>
        </w:rPr>
        <w:t xml:space="preserve">a </w:t>
      </w:r>
      <w:r w:rsidRPr="00200D05">
        <w:rPr>
          <w:rStyle w:val="Emphasis"/>
          <w:highlight w:val="green"/>
          <w:bdr w:val="single" w:sz="18" w:space="0" w:color="auto"/>
        </w:rPr>
        <w:t>tool of its soft power</w:t>
      </w:r>
      <w:r w:rsidRPr="00200D05">
        <w:rPr>
          <w:rStyle w:val="StyleUnderline"/>
          <w:highlight w:val="green"/>
        </w:rPr>
        <w:t xml:space="preserve"> </w:t>
      </w:r>
      <w:r w:rsidRPr="001C717B">
        <w:rPr>
          <w:rStyle w:val="StyleUnderline"/>
        </w:rPr>
        <w:t xml:space="preserve">effectively </w:t>
      </w:r>
      <w:proofErr w:type="gramStart"/>
      <w:r w:rsidRPr="001C717B">
        <w:rPr>
          <w:rStyle w:val="StyleUnderline"/>
        </w:rPr>
        <w:t>in order to</w:t>
      </w:r>
      <w:proofErr w:type="gramEnd"/>
      <w:r w:rsidRPr="001C717B">
        <w:rPr>
          <w:rStyle w:val="StyleUnderline"/>
        </w:rPr>
        <w:t xml:space="preserve"> expand its clout. That space being an intrinsic part of India’s foreign policy has brought numerous achievements to the </w:t>
      </w:r>
      <w:proofErr w:type="gramStart"/>
      <w:r w:rsidRPr="001C717B">
        <w:rPr>
          <w:rStyle w:val="StyleUnderline"/>
        </w:rPr>
        <w:t>country, and</w:t>
      </w:r>
      <w:proofErr w:type="gramEnd"/>
      <w:r w:rsidRPr="001C717B">
        <w:rPr>
          <w:rStyle w:val="StyleUnderline"/>
        </w:rPr>
        <w:t xml:space="preserve"> is expected to remain an essential element for future course of India’s foreign policy.</w:t>
      </w:r>
    </w:p>
    <w:p w14:paraId="6DC2F187" w14:textId="5AB9D52B" w:rsidR="00175756" w:rsidRPr="00CE3699" w:rsidRDefault="00175756" w:rsidP="00175756">
      <w:pPr>
        <w:pStyle w:val="Heading4"/>
      </w:pPr>
      <w:r>
        <w:t xml:space="preserve">Successful India Rise </w:t>
      </w:r>
      <w:r>
        <w:rPr>
          <w:u w:val="single"/>
        </w:rPr>
        <w:t>solves Extinction</w:t>
      </w:r>
      <w:r>
        <w:t xml:space="preserve"> – specifically </w:t>
      </w:r>
      <w:r w:rsidR="00194AD3">
        <w:t>causes</w:t>
      </w:r>
      <w:r>
        <w:t xml:space="preserve"> rise of the Global South which turns Decolonization. </w:t>
      </w:r>
    </w:p>
    <w:p w14:paraId="6AB8C8B1" w14:textId="77777777" w:rsidR="00175756" w:rsidRPr="00577449" w:rsidRDefault="00175756" w:rsidP="00175756">
      <w:proofErr w:type="spellStart"/>
      <w:r w:rsidRPr="00577449">
        <w:rPr>
          <w:rStyle w:val="Style13ptBold"/>
        </w:rPr>
        <w:t>Kamdar</w:t>
      </w:r>
      <w:proofErr w:type="spellEnd"/>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446AA48E" w14:textId="14D6D945" w:rsidR="00175756" w:rsidRPr="0053222F" w:rsidRDefault="00175756" w:rsidP="00175756">
      <w:pPr>
        <w:rPr>
          <w:sz w:val="14"/>
        </w:rPr>
      </w:pPr>
      <w:r w:rsidRPr="00E939B9">
        <w:rPr>
          <w:b/>
          <w:bCs/>
          <w:highlight w:val="green"/>
          <w:u w:val="single"/>
        </w:rPr>
        <w:t>No</w:t>
      </w:r>
      <w:r w:rsidRPr="00E939B9">
        <w:rPr>
          <w:b/>
          <w:bCs/>
          <w:u w:val="single"/>
        </w:rPr>
        <w:t xml:space="preserve"> other </w:t>
      </w:r>
      <w:r w:rsidRPr="00E939B9">
        <w:rPr>
          <w:b/>
          <w:bCs/>
          <w:highlight w:val="gree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E939B9">
        <w:rPr>
          <w:b/>
          <w:bCs/>
          <w:highlight w:val="green"/>
          <w:u w:val="single"/>
        </w:rPr>
        <w:t>From</w:t>
      </w:r>
      <w:r w:rsidRPr="00C73049">
        <w:rPr>
          <w:b/>
          <w:bCs/>
          <w:u w:val="single"/>
        </w:rPr>
        <w:t xml:space="preserve"> combating global </w:t>
      </w:r>
      <w:r w:rsidRPr="00E939B9">
        <w:rPr>
          <w:b/>
          <w:bCs/>
          <w:highlight w:val="green"/>
          <w:u w:val="single"/>
        </w:rPr>
        <w:t>terror</w:t>
      </w:r>
      <w:r w:rsidRPr="00C73049">
        <w:rPr>
          <w:b/>
          <w:bCs/>
          <w:u w:val="single"/>
        </w:rPr>
        <w:t xml:space="preserve"> to finding cures for </w:t>
      </w:r>
      <w:r w:rsidRPr="00C73049">
        <w:rPr>
          <w:b/>
          <w:bCs/>
          <w:u w:val="single"/>
        </w:rPr>
        <w:lastRenderedPageBreak/>
        <w:t xml:space="preserve">dangerous </w:t>
      </w:r>
      <w:r w:rsidRPr="00E939B9">
        <w:rPr>
          <w:b/>
          <w:bCs/>
          <w:highlight w:val="green"/>
          <w:u w:val="single"/>
        </w:rPr>
        <w:t>pandemics</w:t>
      </w:r>
      <w:r w:rsidRPr="00C73049">
        <w:rPr>
          <w:b/>
          <w:bCs/>
          <w:u w:val="single"/>
        </w:rPr>
        <w:t xml:space="preserve">, from dealing with the </w:t>
      </w:r>
      <w:r w:rsidRPr="00E939B9">
        <w:rPr>
          <w:b/>
          <w:bCs/>
          <w:highlight w:val="green"/>
          <w:u w:val="single"/>
        </w:rPr>
        <w:t>energy</w:t>
      </w:r>
      <w:r w:rsidRPr="00C73049">
        <w:rPr>
          <w:b/>
          <w:bCs/>
          <w:u w:val="single"/>
        </w:rPr>
        <w:t xml:space="preserve"> crisis </w:t>
      </w:r>
      <w:r w:rsidRPr="00E939B9">
        <w:rPr>
          <w:b/>
          <w:bCs/>
          <w:highlight w:val="green"/>
          <w:u w:val="single"/>
        </w:rPr>
        <w:t>to averting</w:t>
      </w:r>
      <w:r w:rsidRPr="00C73049">
        <w:rPr>
          <w:b/>
          <w:bCs/>
          <w:u w:val="single"/>
        </w:rPr>
        <w:t xml:space="preserve"> the worst scenarios of global </w:t>
      </w:r>
      <w:r w:rsidRPr="00E939B9">
        <w:rPr>
          <w:b/>
          <w:bCs/>
          <w:highlight w:val="green"/>
          <w:u w:val="single"/>
        </w:rPr>
        <w:t>warming</w:t>
      </w:r>
      <w:r w:rsidRPr="00C73049">
        <w:rPr>
          <w:u w:val="single"/>
        </w:rPr>
        <w:t>, from rebalancing stark global inequalities to spurring the vital innovation needed to create jobs and improve lives—</w:t>
      </w:r>
      <w:r w:rsidRPr="00E939B9">
        <w:rPr>
          <w:b/>
          <w:bCs/>
          <w:highlight w:val="green"/>
          <w:u w:val="single"/>
        </w:rPr>
        <w:t>India is</w:t>
      </w:r>
      <w:r w:rsidRPr="00C73049">
        <w:rPr>
          <w:b/>
          <w:bCs/>
          <w:u w:val="single"/>
        </w:rPr>
        <w:t xml:space="preserve"> now </w:t>
      </w:r>
      <w:r w:rsidRPr="00E939B9">
        <w:rPr>
          <w:b/>
          <w:bCs/>
          <w:highlight w:val="gree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w:t>
      </w:r>
      <w:proofErr w:type="gramStart"/>
      <w:r w:rsidRPr="00E939B9">
        <w:rPr>
          <w:sz w:val="14"/>
        </w:rPr>
        <w:t>camels</w:t>
      </w:r>
      <w:proofErr w:type="gramEnd"/>
      <w:r w:rsidRPr="00E939B9">
        <w:rPr>
          <w:sz w:val="14"/>
        </w:rPr>
        <w:t xml:space="preserve">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E939B9">
        <w:rPr>
          <w:highlight w:val="green"/>
          <w:u w:val="single"/>
        </w:rPr>
        <w:t>India’s goal is</w:t>
      </w:r>
      <w:r w:rsidRPr="00C73049">
        <w:rPr>
          <w:u w:val="single"/>
        </w:rPr>
        <w:t xml:space="preserve"> breathtaking in scope: </w:t>
      </w:r>
      <w:r w:rsidRPr="00E939B9">
        <w:rPr>
          <w:highlight w:val="green"/>
          <w:u w:val="single"/>
        </w:rPr>
        <w:t>transform a developing country</w:t>
      </w:r>
      <w:r w:rsidRPr="00C73049">
        <w:rPr>
          <w:u w:val="single"/>
        </w:rPr>
        <w:t xml:space="preserve"> of more than 1 billion people </w:t>
      </w:r>
      <w:r w:rsidRPr="00E939B9">
        <w:rPr>
          <w:highlight w:val="green"/>
          <w:u w:val="single"/>
        </w:rPr>
        <w:t>into a</w:t>
      </w:r>
      <w:r w:rsidRPr="00C73049">
        <w:rPr>
          <w:u w:val="single"/>
        </w:rPr>
        <w:t xml:space="preserve"> developed nation and </w:t>
      </w:r>
      <w:r w:rsidRPr="00E939B9">
        <w:rPr>
          <w:highlight w:val="green"/>
          <w:u w:val="single"/>
        </w:rPr>
        <w:t>global</w:t>
      </w:r>
      <w:r w:rsidRPr="00C73049">
        <w:rPr>
          <w:u w:val="single"/>
        </w:rPr>
        <w:t xml:space="preserve"> </w:t>
      </w:r>
      <w:r w:rsidRPr="00E939B9">
        <w:rPr>
          <w:highlight w:val="green"/>
          <w:u w:val="single"/>
        </w:rPr>
        <w:t>leader</w:t>
      </w:r>
      <w:r w:rsidRPr="00C73049">
        <w:rPr>
          <w:u w:val="single"/>
        </w:rPr>
        <w:t xml:space="preserve"> </w:t>
      </w:r>
      <w:r w:rsidRPr="00E939B9">
        <w:rPr>
          <w:sz w:val="14"/>
        </w:rPr>
        <w:t xml:space="preserve">by </w:t>
      </w:r>
      <w:proofErr w:type="gramStart"/>
      <w:r w:rsidRPr="00E939B9">
        <w:rPr>
          <w:sz w:val="14"/>
        </w:rPr>
        <w:t xml:space="preserve">2020, </w:t>
      </w:r>
      <w:r w:rsidRPr="00C73049">
        <w:rPr>
          <w:u w:val="single"/>
        </w:rPr>
        <w:t>and</w:t>
      </w:r>
      <w:proofErr w:type="gramEnd"/>
      <w:r w:rsidRPr="00C73049">
        <w:rPr>
          <w:u w:val="single"/>
        </w:rPr>
        <w:t xml:space="preserve"> do this as a democracy in an era of resource scarcity and environmental degradation. The world </w:t>
      </w:r>
      <w:proofErr w:type="gramStart"/>
      <w:r w:rsidRPr="00C73049">
        <w:rPr>
          <w:u w:val="single"/>
        </w:rPr>
        <w:t>has to</w:t>
      </w:r>
      <w:proofErr w:type="gramEnd"/>
      <w:r w:rsidRPr="00C73049">
        <w:rPr>
          <w:u w:val="single"/>
        </w:rPr>
        <w:t xml:space="preserve"> cheer India on. </w:t>
      </w:r>
      <w:r w:rsidRPr="00E939B9">
        <w:rPr>
          <w:highlight w:val="green"/>
          <w:u w:val="single"/>
        </w:rPr>
        <w:t>If India fails</w:t>
      </w:r>
      <w:r w:rsidRPr="00C73049">
        <w:rPr>
          <w:u w:val="single"/>
        </w:rPr>
        <w:t xml:space="preserve">, there is a real risk that </w:t>
      </w:r>
      <w:r w:rsidRPr="00E939B9">
        <w:rPr>
          <w:b/>
          <w:bCs/>
          <w:highlight w:val="green"/>
          <w:u w:val="single"/>
        </w:rPr>
        <w:t>our world will become</w:t>
      </w:r>
      <w:r w:rsidRPr="00E939B9">
        <w:rPr>
          <w:b/>
          <w:bCs/>
          <w:u w:val="single"/>
        </w:rPr>
        <w:t xml:space="preserve"> </w:t>
      </w:r>
      <w:r w:rsidRPr="00E939B9">
        <w:rPr>
          <w:b/>
          <w:bCs/>
          <w:highlight w:val="green"/>
          <w:u w:val="single"/>
        </w:rPr>
        <w:t>hostage to</w:t>
      </w:r>
      <w:r w:rsidRPr="00E939B9">
        <w:rPr>
          <w:b/>
          <w:bCs/>
          <w:u w:val="single"/>
        </w:rPr>
        <w:t xml:space="preserve"> political </w:t>
      </w:r>
      <w:r w:rsidRPr="00E939B9">
        <w:rPr>
          <w:b/>
          <w:bCs/>
          <w:highlight w:val="green"/>
          <w:u w:val="single"/>
        </w:rPr>
        <w:t>chaos, war over</w:t>
      </w:r>
      <w:r w:rsidRPr="00E939B9">
        <w:rPr>
          <w:b/>
          <w:bCs/>
          <w:u w:val="single"/>
        </w:rPr>
        <w:t xml:space="preserve"> dwindling </w:t>
      </w:r>
      <w:r w:rsidRPr="00E939B9">
        <w:rPr>
          <w:b/>
          <w:bCs/>
          <w:highlight w:val="green"/>
          <w:u w:val="single"/>
        </w:rPr>
        <w:t>resources, a poisoned environment, and</w:t>
      </w:r>
      <w:r w:rsidRPr="00E939B9">
        <w:rPr>
          <w:b/>
          <w:bCs/>
          <w:u w:val="single"/>
        </w:rPr>
        <w:t xml:space="preserve"> galloping </w:t>
      </w:r>
      <w:r w:rsidRPr="00E939B9">
        <w:rPr>
          <w:b/>
          <w:bCs/>
          <w:highlight w:val="green"/>
          <w:u w:val="single"/>
        </w:rPr>
        <w:t>disease</w:t>
      </w:r>
      <w:r w:rsidRPr="00C73049">
        <w:rPr>
          <w:u w:val="single"/>
        </w:rPr>
        <w:t xml:space="preserve">. Wealthy enclaves will employ private companies to supply their needs and private militias to protect them from the poor massing at their gates. But, </w:t>
      </w:r>
      <w:r w:rsidRPr="00E939B9">
        <w:rPr>
          <w:highlight w:val="green"/>
          <w:u w:val="single"/>
        </w:rPr>
        <w:t>if India succeeds</w:t>
      </w:r>
      <w:r w:rsidRPr="00C73049">
        <w:rPr>
          <w:u w:val="single"/>
        </w:rPr>
        <w:t xml:space="preserve">, </w:t>
      </w:r>
      <w:r w:rsidRPr="00E939B9">
        <w:rPr>
          <w:highlight w:val="green"/>
          <w:u w:val="single"/>
        </w:rPr>
        <w:t>it will demonstrate</w:t>
      </w:r>
      <w:r w:rsidRPr="00C73049">
        <w:rPr>
          <w:u w:val="single"/>
        </w:rPr>
        <w:t xml:space="preserve"> that </w:t>
      </w:r>
      <w:r w:rsidRPr="00E939B9">
        <w:rPr>
          <w:highlight w:val="green"/>
          <w:u w:val="single"/>
        </w:rPr>
        <w:t>it is possible to lift</w:t>
      </w:r>
      <w:r w:rsidRPr="00C73049">
        <w:rPr>
          <w:u w:val="single"/>
        </w:rPr>
        <w:t xml:space="preserve"> hundreds of </w:t>
      </w:r>
      <w:r w:rsidRPr="00E939B9">
        <w:rPr>
          <w:highlight w:val="green"/>
          <w:u w:val="single"/>
        </w:rPr>
        <w:t>millions</w:t>
      </w:r>
      <w:r w:rsidRPr="00C73049">
        <w:rPr>
          <w:u w:val="single"/>
        </w:rPr>
        <w:t xml:space="preserve"> of people </w:t>
      </w:r>
      <w:r w:rsidRPr="00E939B9">
        <w:rPr>
          <w:highlight w:val="green"/>
          <w:u w:val="single"/>
        </w:rPr>
        <w:t>out of poverty.</w:t>
      </w:r>
      <w:r w:rsidRPr="00C73049">
        <w:rPr>
          <w:u w:val="single"/>
        </w:rPr>
        <w:t xml:space="preserve">  It will prove that multiethnic, multireligious democracy is not a luxury for rich societies.  It will </w:t>
      </w:r>
      <w:r w:rsidRPr="00E939B9">
        <w:rPr>
          <w:b/>
          <w:bCs/>
          <w:highlight w:val="green"/>
          <w:u w:val="single"/>
        </w:rPr>
        <w:t xml:space="preserve">show us how to save </w:t>
      </w:r>
      <w:r w:rsidRPr="00E939B9">
        <w:rPr>
          <w:b/>
          <w:bCs/>
          <w:u w:val="single"/>
        </w:rPr>
        <w:t xml:space="preserve">our </w:t>
      </w:r>
      <w:r w:rsidRPr="00E939B9">
        <w:rPr>
          <w:b/>
          <w:bCs/>
          <w:highlight w:val="green"/>
          <w:u w:val="single"/>
        </w:rPr>
        <w:t xml:space="preserve">environment, and </w:t>
      </w:r>
      <w:r w:rsidRPr="00E939B9">
        <w:rPr>
          <w:b/>
          <w:bCs/>
          <w:u w:val="single"/>
        </w:rPr>
        <w:t xml:space="preserve">how to </w:t>
      </w:r>
      <w:r w:rsidRPr="00E939B9">
        <w:rPr>
          <w:b/>
          <w:bCs/>
          <w:highlight w:val="green"/>
          <w:u w:val="single"/>
        </w:rPr>
        <w:t xml:space="preserve">manage </w:t>
      </w:r>
      <w:r w:rsidRPr="00E939B9">
        <w:rPr>
          <w:b/>
          <w:bCs/>
          <w:u w:val="single"/>
        </w:rPr>
        <w:t xml:space="preserve">in a </w:t>
      </w:r>
      <w:r w:rsidRPr="00E939B9">
        <w:rPr>
          <w:b/>
          <w:bCs/>
          <w:highlight w:val="green"/>
          <w:u w:val="single"/>
        </w:rPr>
        <w:t>fractious</w:t>
      </w:r>
      <w:r w:rsidRPr="00E939B9">
        <w:rPr>
          <w:b/>
          <w:bCs/>
          <w:u w:val="single"/>
        </w:rPr>
        <w:t xml:space="preserve">, multipolar </w:t>
      </w:r>
      <w:r w:rsidRPr="00E939B9">
        <w:rPr>
          <w:b/>
          <w:bCs/>
          <w:highlight w:val="green"/>
          <w:u w:val="single"/>
        </w:rPr>
        <w:t>world</w:t>
      </w:r>
      <w:r w:rsidRPr="00C73049">
        <w:rPr>
          <w:u w:val="single"/>
        </w:rPr>
        <w:t>.  India’s gambit is truly the venture of the century.</w:t>
      </w:r>
    </w:p>
    <w:p w14:paraId="47395A4F" w14:textId="77777777" w:rsidR="00175756" w:rsidRPr="00175756" w:rsidRDefault="00175756" w:rsidP="00175756"/>
    <w:p w14:paraId="4CFB05C4" w14:textId="1D16E18E" w:rsidR="00732B46" w:rsidRDefault="009A13AB" w:rsidP="009A13AB">
      <w:pPr>
        <w:pStyle w:val="Heading2"/>
      </w:pPr>
      <w:r>
        <w:lastRenderedPageBreak/>
        <w:t>Case</w:t>
      </w:r>
    </w:p>
    <w:p w14:paraId="41002619" w14:textId="77777777" w:rsidR="00C86B6D" w:rsidRDefault="00C86B6D" w:rsidP="00C86B6D">
      <w:pPr>
        <w:pStyle w:val="Heading4"/>
      </w:pPr>
      <w:r w:rsidRPr="00CE5D2F">
        <w:t xml:space="preserve">The role of the ballot is to determine if the </w:t>
      </w:r>
      <w:proofErr w:type="spellStart"/>
      <w:r w:rsidRPr="00CE5D2F">
        <w:t>aff’s</w:t>
      </w:r>
      <w:proofErr w:type="spellEnd"/>
      <w:r w:rsidRPr="00CE5D2F">
        <w:t xml:space="preserve"> a good idea—anything else is self-serving, arbitrary and begs the question of the rest of the debate.</w:t>
      </w:r>
    </w:p>
    <w:p w14:paraId="2FD8D53B" w14:textId="173129AB" w:rsidR="00260B45" w:rsidRPr="0006684F" w:rsidRDefault="00260B45" w:rsidP="0006684F">
      <w:pPr>
        <w:pStyle w:val="Heading4"/>
      </w:pPr>
      <w:r w:rsidRPr="001A49CF">
        <w:t> </w:t>
      </w:r>
      <w:r w:rsidR="0006684F">
        <w:t xml:space="preserve">AT </w:t>
      </w:r>
      <w:proofErr w:type="spellStart"/>
      <w:r w:rsidR="0006684F">
        <w:t>Mignolo</w:t>
      </w:r>
      <w:proofErr w:type="spellEnd"/>
      <w:r w:rsidR="0006684F">
        <w:t xml:space="preserve"> – don’t give them access – they’re following the rules of debate, reading </w:t>
      </w:r>
      <w:r w:rsidR="001A618C">
        <w:t xml:space="preserve">scholarship, etc. which all buy into </w:t>
      </w:r>
      <w:r w:rsidR="00036FAC">
        <w:t>debate</w:t>
      </w:r>
    </w:p>
    <w:p w14:paraId="2C790BAE" w14:textId="77777777" w:rsidR="00260B45" w:rsidRPr="001A49CF" w:rsidRDefault="00260B45" w:rsidP="00260B45">
      <w:pPr>
        <w:pStyle w:val="Heading4"/>
        <w:shd w:val="clear" w:color="auto" w:fill="FFFFFF"/>
        <w:spacing w:line="278" w:lineRule="atLeast"/>
        <w:rPr>
          <w:rFonts w:cs="Calibri"/>
          <w:color w:val="222222"/>
        </w:rPr>
      </w:pPr>
      <w:r w:rsidRPr="001A49CF">
        <w:rPr>
          <w:rFonts w:cs="Calibri"/>
          <w:color w:val="222222"/>
        </w:rPr>
        <w:t>The rob –</w:t>
      </w:r>
    </w:p>
    <w:p w14:paraId="3AC1E47C" w14:textId="77777777" w:rsidR="00260B45" w:rsidRPr="001A49CF" w:rsidRDefault="00260B45" w:rsidP="00260B45">
      <w:pPr>
        <w:pStyle w:val="Heading4"/>
        <w:shd w:val="clear" w:color="auto" w:fill="FFFFFF"/>
        <w:spacing w:line="278" w:lineRule="atLeast"/>
        <w:rPr>
          <w:rFonts w:cs="Calibri"/>
          <w:color w:val="222222"/>
        </w:rPr>
      </w:pPr>
      <w:r w:rsidRPr="001A49CF">
        <w:rPr>
          <w:rFonts w:cs="Calibri"/>
          <w:color w:val="222222"/>
        </w:rPr>
        <w:t>1. </w:t>
      </w:r>
      <w:r w:rsidRPr="001A49CF">
        <w:rPr>
          <w:rFonts w:cs="Calibri"/>
          <w:color w:val="222222"/>
          <w:u w:val="single"/>
        </w:rPr>
        <w:t>Competition</w:t>
      </w:r>
      <w:r w:rsidRPr="001A49CF">
        <w:rPr>
          <w:rFonts w:cs="Calibri"/>
          <w:color w:val="222222"/>
        </w:rPr>
        <w:t>- The competitive nature of debate wrecks the interactive nature of debate – the judge must decide between two competing speech acts and the debaters are trying to beat each other – this is the wrong forum for interaction</w:t>
      </w:r>
    </w:p>
    <w:p w14:paraId="3B672D75" w14:textId="37FC81BC" w:rsidR="00260B45" w:rsidRPr="001A49CF" w:rsidRDefault="00260B45" w:rsidP="00260B45">
      <w:pPr>
        <w:pStyle w:val="Heading4"/>
        <w:shd w:val="clear" w:color="auto" w:fill="FFFFFF"/>
        <w:spacing w:line="278" w:lineRule="atLeast"/>
        <w:rPr>
          <w:rFonts w:cs="Calibri"/>
          <w:color w:val="222222"/>
        </w:rPr>
      </w:pPr>
      <w:r w:rsidRPr="001A49CF">
        <w:rPr>
          <w:rFonts w:cs="Calibri"/>
          <w:color w:val="222222"/>
        </w:rPr>
        <w:t>2. </w:t>
      </w:r>
      <w:r w:rsidRPr="001A49CF">
        <w:rPr>
          <w:rFonts w:cs="Calibri"/>
          <w:color w:val="222222"/>
          <w:u w:val="single"/>
        </w:rPr>
        <w:t>Spillover</w:t>
      </w:r>
      <w:r w:rsidRPr="001A49CF">
        <w:rPr>
          <w:rFonts w:cs="Calibri"/>
          <w:color w:val="222222"/>
        </w:rPr>
        <w:t xml:space="preserve">- How does educational orientations spill over beyond this space? Empirically denied – judges vote on </w:t>
      </w:r>
      <w:proofErr w:type="spellStart"/>
      <w:r w:rsidR="000C3B08">
        <w:rPr>
          <w:rFonts w:cs="Calibri"/>
          <w:color w:val="222222"/>
        </w:rPr>
        <w:t>nont</w:t>
      </w:r>
      <w:proofErr w:type="spellEnd"/>
      <w:r w:rsidR="000C3B08">
        <w:rPr>
          <w:rFonts w:cs="Calibri"/>
          <w:color w:val="222222"/>
        </w:rPr>
        <w:t xml:space="preserve"> </w:t>
      </w:r>
      <w:proofErr w:type="spellStart"/>
      <w:r w:rsidR="000C3B08">
        <w:rPr>
          <w:rFonts w:cs="Calibri"/>
          <w:color w:val="222222"/>
        </w:rPr>
        <w:t>affs</w:t>
      </w:r>
      <w:proofErr w:type="spellEnd"/>
      <w:r w:rsidR="000C3B08">
        <w:rPr>
          <w:rFonts w:cs="Calibri"/>
          <w:color w:val="222222"/>
        </w:rPr>
        <w:t xml:space="preserve"> all the ti</w:t>
      </w:r>
      <w:r w:rsidRPr="001A49CF">
        <w:rPr>
          <w:rFonts w:cs="Calibri"/>
          <w:color w:val="222222"/>
        </w:rPr>
        <w:t>me and nothing ever happens.</w:t>
      </w:r>
    </w:p>
    <w:p w14:paraId="51658396" w14:textId="77777777" w:rsidR="00B96A45" w:rsidRPr="001A49CF" w:rsidRDefault="00B96A45" w:rsidP="00B96A45">
      <w:pPr>
        <w:pStyle w:val="Heading4"/>
      </w:pPr>
      <w:r w:rsidRPr="001A49CF">
        <w:t xml:space="preserve">the affirmative’s advocacy does not solve the harms they’ve isolated for two reasons – vote neg on presumption </w:t>
      </w:r>
    </w:p>
    <w:p w14:paraId="3E75EC4E" w14:textId="77777777" w:rsidR="00B96A45" w:rsidRPr="001A49CF" w:rsidRDefault="00B96A45" w:rsidP="00B96A45">
      <w:pPr>
        <w:pStyle w:val="Heading4"/>
      </w:pPr>
      <w:r w:rsidRPr="001A49CF">
        <w:t>A – Systems – the 1AC argues that material institutions create the social realities that replicate violence but ceding the state refuses to alter these conditions</w:t>
      </w:r>
    </w:p>
    <w:p w14:paraId="4CF74BDE" w14:textId="5E524708" w:rsidR="00B96A45" w:rsidRPr="001A49CF" w:rsidRDefault="00B96A45" w:rsidP="00B96A45">
      <w:pPr>
        <w:pStyle w:val="Heading4"/>
      </w:pPr>
      <w:r w:rsidRPr="001A49CF">
        <w:t xml:space="preserve">B – Spillover – the </w:t>
      </w:r>
      <w:proofErr w:type="spellStart"/>
      <w:r w:rsidRPr="001A49CF">
        <w:t>aff</w:t>
      </w:r>
      <w:proofErr w:type="spellEnd"/>
      <w:r w:rsidRPr="001A49CF">
        <w:t xml:space="preserve"> assumes that its advocacy is sufficient to result in the </w:t>
      </w:r>
      <w:r w:rsidR="00927F4F">
        <w:t>betterment for indigenous lives</w:t>
      </w:r>
      <w:r w:rsidRPr="001A49CF">
        <w:t xml:space="preserve"> BUT they are missing a robust internal link to solving oppression inside OR outside the round</w:t>
      </w:r>
    </w:p>
    <w:p w14:paraId="463F0208" w14:textId="77777777" w:rsidR="00260B45" w:rsidRPr="00260B45" w:rsidRDefault="00260B45" w:rsidP="00260B45"/>
    <w:p w14:paraId="29ED5DC8" w14:textId="20D538AB" w:rsidR="00F940BA" w:rsidRDefault="00F940BA" w:rsidP="009A13AB">
      <w:pPr>
        <w:pStyle w:val="Heading3"/>
      </w:pPr>
      <w:r>
        <w:lastRenderedPageBreak/>
        <w:t>1NC – Extinction first</w:t>
      </w:r>
    </w:p>
    <w:p w14:paraId="25B7D500" w14:textId="77777777" w:rsidR="00F940BA" w:rsidRPr="00DE2492" w:rsidRDefault="00F940BA" w:rsidP="00F940BA">
      <w:pPr>
        <w:pStyle w:val="Heading4"/>
        <w:rPr>
          <w:rFonts w:cstheme="majorHAnsi"/>
          <w:szCs w:val="28"/>
        </w:rPr>
      </w:pPr>
      <w:r w:rsidRPr="00DE2492">
        <w:rPr>
          <w:rFonts w:cstheme="majorHAnsi"/>
          <w:szCs w:val="28"/>
        </w:rPr>
        <w:t xml:space="preserve">Extinction is the only coherent and egalitarian framework – prefer it </w:t>
      </w:r>
    </w:p>
    <w:p w14:paraId="18733021" w14:textId="77777777" w:rsidR="00F940BA" w:rsidRPr="00DE2492" w:rsidRDefault="00F940BA" w:rsidP="00F940BA">
      <w:pPr>
        <w:rPr>
          <w:rFonts w:cstheme="majorHAnsi"/>
        </w:rPr>
      </w:pPr>
      <w:r w:rsidRPr="00DE2492">
        <w:rPr>
          <w:rStyle w:val="Style13ptBold"/>
          <w:rFonts w:cstheme="majorHAnsi"/>
        </w:rPr>
        <w:t xml:space="preserve">Khan 18 </w:t>
      </w:r>
      <w:r w:rsidRPr="00DE2492">
        <w:rPr>
          <w:rFonts w:cstheme="majorHAnsi"/>
        </w:rPr>
        <w:t>(</w:t>
      </w:r>
      <w:proofErr w:type="spellStart"/>
      <w:r w:rsidRPr="00DE2492">
        <w:rPr>
          <w:rFonts w:cstheme="majorHAnsi"/>
        </w:rPr>
        <w:t>Risalat</w:t>
      </w:r>
      <w:proofErr w:type="spellEnd"/>
      <w:r w:rsidRPr="00DE2492">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DE2492">
        <w:rPr>
          <w:rFonts w:cstheme="majorHAnsi"/>
        </w:rPr>
        <w:t>Risalat</w:t>
      </w:r>
      <w:proofErr w:type="spellEnd"/>
      <w:r w:rsidRPr="00DE2492">
        <w:rPr>
          <w:rFonts w:cstheme="majorHAnsi"/>
        </w:rPr>
        <w:t xml:space="preserve"> was part of a small core team that spearheaded the largest climate marches in history with a turnout of over 800,000 across 2,000 cities. After fighting for the Paris Agreement, </w:t>
      </w:r>
      <w:proofErr w:type="spellStart"/>
      <w:r w:rsidRPr="00DE2492">
        <w:rPr>
          <w:rFonts w:cstheme="majorHAnsi"/>
        </w:rPr>
        <w:t>Risalat</w:t>
      </w:r>
      <w:proofErr w:type="spellEnd"/>
      <w:r w:rsidRPr="00DE2492">
        <w:rPr>
          <w:rFonts w:cstheme="majorHAnsi"/>
        </w:rPr>
        <w:t xml:space="preserve"> led a campaign joined by over a million people to stop the </w:t>
      </w:r>
      <w:proofErr w:type="spellStart"/>
      <w:r w:rsidRPr="00DE2492">
        <w:rPr>
          <w:rFonts w:cstheme="majorHAnsi"/>
        </w:rPr>
        <w:t>Rampal</w:t>
      </w:r>
      <w:proofErr w:type="spellEnd"/>
      <w:r w:rsidRPr="00DE2492">
        <w:rPr>
          <w:rFonts w:cstheme="majorHAnsi"/>
        </w:rPr>
        <w:t xml:space="preserve"> coal plant in Bangladesh to protect the Sundarbans </w:t>
      </w:r>
      <w:proofErr w:type="gramStart"/>
      <w:r w:rsidRPr="00DE2492">
        <w:rPr>
          <w:rFonts w:cstheme="majorHAnsi"/>
        </w:rPr>
        <w:t>World Heritage forest</w:t>
      </w:r>
      <w:proofErr w:type="gramEnd"/>
      <w:r w:rsidRPr="00DE2492">
        <w:rPr>
          <w:rFonts w:cstheme="majorHAnsi"/>
        </w:rPr>
        <w:t xml:space="preserve">, and elicited criticism of the plant from Crédit </w:t>
      </w:r>
      <w:proofErr w:type="spellStart"/>
      <w:r w:rsidRPr="00DE2492">
        <w:rPr>
          <w:rFonts w:cstheme="majorHAnsi"/>
        </w:rPr>
        <w:t>Agricolé</w:t>
      </w:r>
      <w:proofErr w:type="spellEnd"/>
      <w:r w:rsidRPr="00DE2492">
        <w:rPr>
          <w:rFonts w:cstheme="majorHAnsi"/>
        </w:rPr>
        <w:t xml:space="preserve"> through targeted advocacy. Currently, </w:t>
      </w:r>
      <w:proofErr w:type="spellStart"/>
      <w:r w:rsidRPr="00DE2492">
        <w:rPr>
          <w:rFonts w:cstheme="majorHAnsi"/>
        </w:rPr>
        <w:t>Risalat</w:t>
      </w:r>
      <w:proofErr w:type="spellEnd"/>
      <w:r w:rsidRPr="00DE2492">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160A0E46" w14:textId="77777777" w:rsidR="00F940BA" w:rsidRPr="00DE2492" w:rsidRDefault="00F940BA" w:rsidP="00F940BA">
      <w:pPr>
        <w:rPr>
          <w:rFonts w:cstheme="majorHAnsi"/>
          <w:u w:val="single"/>
        </w:rPr>
      </w:pPr>
      <w:r w:rsidRPr="00DE2492">
        <w:rPr>
          <w:rStyle w:val="Emphasis"/>
          <w:rFonts w:cstheme="majorHAnsi"/>
          <w:highlight w:val="green"/>
        </w:rPr>
        <w:t>Infinite</w:t>
      </w:r>
      <w:r w:rsidRPr="00DE2492">
        <w:rPr>
          <w:rFonts w:cstheme="majorHAnsi"/>
          <w:sz w:val="12"/>
        </w:rPr>
        <w:t xml:space="preserve"> future </w:t>
      </w:r>
      <w:r w:rsidRPr="00DE2492">
        <w:rPr>
          <w:rStyle w:val="Emphasis"/>
          <w:rFonts w:cstheme="majorHAnsi"/>
          <w:highlight w:val="green"/>
        </w:rPr>
        <w:t>possibilities</w:t>
      </w:r>
      <w:r w:rsidRPr="00DE2492">
        <w:rPr>
          <w:rFonts w:cstheme="majorHAnsi"/>
          <w:sz w:val="12"/>
        </w:rPr>
        <w:t xml:space="preserve"> I find the story of the </w:t>
      </w:r>
      <w:proofErr w:type="spellStart"/>
      <w:r w:rsidRPr="00DE2492">
        <w:rPr>
          <w:rFonts w:cstheme="majorHAnsi"/>
          <w:sz w:val="12"/>
        </w:rPr>
        <w:t>Moriori</w:t>
      </w:r>
      <w:proofErr w:type="spellEnd"/>
      <w:r w:rsidRPr="00DE2492">
        <w:rPr>
          <w:rFonts w:cstheme="majorHAnsi"/>
          <w:sz w:val="12"/>
        </w:rPr>
        <w:t xml:space="preserve">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DE2492">
        <w:rPr>
          <w:rStyle w:val="Emphasis"/>
          <w:rFonts w:cstheme="majorHAnsi"/>
          <w:highlight w:val="green"/>
        </w:rPr>
        <w:t>faced with an uncertain future, the only</w:t>
      </w:r>
      <w:r w:rsidRPr="00DE2492">
        <w:rPr>
          <w:rStyle w:val="Emphasis"/>
          <w:rFonts w:cstheme="majorHAnsi"/>
        </w:rPr>
        <w:t xml:space="preserve"> wise </w:t>
      </w:r>
      <w:r w:rsidRPr="00DE2492">
        <w:rPr>
          <w:rStyle w:val="Emphasis"/>
          <w:rFonts w:cstheme="majorHAnsi"/>
          <w:highlight w:val="green"/>
        </w:rPr>
        <w:t>thing we can do is prepare</w:t>
      </w:r>
      <w:r w:rsidRPr="00DE2492">
        <w:rPr>
          <w:rFonts w:cstheme="majorHAnsi"/>
          <w:sz w:val="12"/>
          <w:highlight w:val="gree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DE2492">
        <w:rPr>
          <w:rStyle w:val="Emphasis"/>
          <w:rFonts w:cstheme="majorHAnsi"/>
          <w:highlight w:val="gree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 xml:space="preserve">dismissed as </w:t>
      </w:r>
      <w:r w:rsidRPr="00DE2492">
        <w:rPr>
          <w:rStyle w:val="Emphasis"/>
          <w:rFonts w:cstheme="majorHAnsi"/>
        </w:rPr>
        <w:t>apocalyptic alarmism</w:t>
      </w:r>
      <w:r w:rsidRPr="00DE2492">
        <w:rPr>
          <w:rFonts w:cstheme="majorHAnsi"/>
          <w:sz w:val="12"/>
        </w:rPr>
        <w:t xml:space="preserve">. Sometimes, they are. But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And </w:t>
      </w:r>
      <w:r w:rsidRPr="00DE2492">
        <w:rPr>
          <w:rStyle w:val="StyleUnderline"/>
          <w:rFonts w:cstheme="majorHAnsi"/>
          <w:highlight w:val="green"/>
        </w:rPr>
        <w:t xml:space="preserve">there have been </w:t>
      </w:r>
      <w:r w:rsidRPr="00DE2492">
        <w:rPr>
          <w:rStyle w:val="Emphasis"/>
          <w:rFonts w:cstheme="majorHAnsi"/>
        </w:rPr>
        <w:t xml:space="preserve">far </w:t>
      </w:r>
      <w:r w:rsidRPr="00DE2492">
        <w:rPr>
          <w:rStyle w:val="Emphasis"/>
          <w:rFonts w:cstheme="majorHAnsi"/>
          <w:highlight w:val="green"/>
        </w:rPr>
        <w:t>too many nuclear near-misses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DE2492">
        <w:rPr>
          <w:rStyle w:val="Emphasis"/>
          <w:rFonts w:cstheme="majorHAnsi"/>
          <w:highlight w:val="green"/>
        </w:rPr>
        <w:t>Extinction is the rule, not the exception</w:t>
      </w:r>
      <w:r w:rsidRPr="00DE2492">
        <w:rPr>
          <w:rFonts w:cstheme="majorHAnsi"/>
          <w:sz w:val="12"/>
        </w:rPr>
        <w:t xml:space="preserve"> More than </w:t>
      </w:r>
      <w:r w:rsidRPr="00DE2492">
        <w:rPr>
          <w:rStyle w:val="StyleUnderline"/>
          <w:rFonts w:cstheme="majorHAnsi"/>
          <w:highlight w:val="gree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But </w:t>
      </w:r>
      <w:r w:rsidRPr="00DE2492">
        <w:rPr>
          <w:rStyle w:val="StyleUnderline"/>
          <w:rFonts w:cstheme="majorHAnsi"/>
        </w:rPr>
        <w:t xml:space="preserve">if one cares to take a tour of the billions of years of life’s history, we find a litany of forgotten species. </w:t>
      </w:r>
      <w:r w:rsidRPr="00DE2492">
        <w:rPr>
          <w:rFonts w:cstheme="majorHAnsi"/>
          <w:sz w:val="12"/>
        </w:rPr>
        <w:t xml:space="preserve">And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w:t>
      </w:r>
      <w:proofErr w:type="gramStart"/>
      <w:r w:rsidRPr="00DE2492">
        <w:rPr>
          <w:rFonts w:cstheme="majorHAnsi"/>
          <w:sz w:val="12"/>
        </w:rPr>
        <w:t>traditions</w:t>
      </w:r>
      <w:proofErr w:type="gramEnd"/>
      <w:r w:rsidRPr="00DE2492">
        <w:rPr>
          <w:rFonts w:cstheme="majorHAnsi"/>
          <w:sz w:val="12"/>
        </w:rPr>
        <w:t xml:space="preserve"> and norms. They wiped each other </w:t>
      </w:r>
      <w:proofErr w:type="gramStart"/>
      <w:r w:rsidRPr="00DE2492">
        <w:rPr>
          <w:rFonts w:cstheme="majorHAnsi"/>
          <w:sz w:val="12"/>
        </w:rPr>
        <w:t>out, or</w:t>
      </w:r>
      <w:proofErr w:type="gramEnd"/>
      <w:r w:rsidRPr="00DE2492">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w:t>
      </w:r>
      <w:proofErr w:type="spellStart"/>
      <w:r w:rsidRPr="00DE2492">
        <w:rPr>
          <w:rFonts w:cstheme="majorHAnsi"/>
          <w:sz w:val="12"/>
        </w:rPr>
        <w:t>Ricken</w:t>
      </w:r>
      <w:proofErr w:type="spellEnd"/>
      <w:r w:rsidRPr="00DE2492">
        <w:rPr>
          <w:rFonts w:cstheme="majorHAnsi"/>
          <w:sz w:val="12"/>
        </w:rPr>
        <w:t xml:space="preserve"> Patel, the founder of the global civic movement Avaaz,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w:t>
      </w:r>
      <w:r w:rsidRPr="00DE2492">
        <w:rPr>
          <w:rStyle w:val="StyleUnderline"/>
          <w:rFonts w:cstheme="majorHAnsi"/>
        </w:rPr>
        <w:lastRenderedPageBreak/>
        <w:t xml:space="preserve">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DE2492">
        <w:rPr>
          <w:rFonts w:cstheme="majorHAnsi"/>
          <w:sz w:val="12"/>
        </w:rPr>
        <w:t>superintelligent</w:t>
      </w:r>
      <w:proofErr w:type="spellEnd"/>
      <w:r w:rsidRPr="00DE2492">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DE2492">
        <w:rPr>
          <w:rStyle w:val="Emphasis"/>
          <w:rFonts w:cstheme="majorHAnsi"/>
        </w:rPr>
        <w:t xml:space="preserve">Bostrom cites a survey of industry </w:t>
      </w:r>
      <w:r w:rsidRPr="00DE2492">
        <w:rPr>
          <w:rStyle w:val="Emphasis"/>
          <w:rFonts w:cstheme="majorHAnsi"/>
          <w:highlight w:val="green"/>
        </w:rPr>
        <w:t>experts</w:t>
      </w:r>
      <w:r w:rsidRPr="00DE2492">
        <w:rPr>
          <w:rStyle w:val="Emphasis"/>
          <w:rFonts w:cstheme="majorHAnsi"/>
        </w:rPr>
        <w:t xml:space="preserve"> that </w:t>
      </w:r>
      <w:r w:rsidRPr="00DE2492">
        <w:rPr>
          <w:rStyle w:val="Emphasis"/>
          <w:rFonts w:cstheme="majorHAnsi"/>
          <w:highlight w:val="green"/>
        </w:rPr>
        <w:t xml:space="preserve">projected </w:t>
      </w:r>
      <w:r w:rsidRPr="00DE2492">
        <w:rPr>
          <w:rStyle w:val="Emphasis"/>
          <w:rFonts w:cstheme="majorHAnsi"/>
        </w:rPr>
        <w:t xml:space="preserve">a 50% chance of </w:t>
      </w:r>
      <w:r w:rsidRPr="00DE2492">
        <w:rPr>
          <w:rStyle w:val="Emphasis"/>
          <w:rFonts w:cstheme="majorHAnsi"/>
          <w:highlight w:val="green"/>
        </w:rPr>
        <w:t>the development of a</w:t>
      </w:r>
      <w:r w:rsidRPr="00DE2492">
        <w:rPr>
          <w:rStyle w:val="Emphasis"/>
          <w:rFonts w:cstheme="majorHAnsi"/>
        </w:rPr>
        <w:t>rtificial super</w:t>
      </w:r>
      <w:r w:rsidRPr="00DE2492">
        <w:rPr>
          <w:rStyle w:val="Emphasis"/>
          <w:rFonts w:cstheme="majorHAnsi"/>
          <w:highlight w:val="gree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DE2492">
        <w:rPr>
          <w:rStyle w:val="Emphasis"/>
          <w:rFonts w:cstheme="majorHAnsi"/>
          <w:highlight w:val="green"/>
        </w:rPr>
        <w:t>90% chance by 2075</w:t>
      </w:r>
      <w:r w:rsidRPr="00DE2492">
        <w:rPr>
          <w:rFonts w:cstheme="majorHAnsi"/>
          <w:sz w:val="12"/>
        </w:rPr>
        <w:t xml:space="preserve">. The latter date is within the life expectancy of many alive today. </w:t>
      </w:r>
      <w:r w:rsidRPr="00DE2492">
        <w:rPr>
          <w:rStyle w:val="StyleUnderline"/>
          <w:rFonts w:cstheme="majorHAnsi"/>
          <w:highlight w:val="green"/>
        </w:rPr>
        <w:t>Visionaries</w:t>
      </w:r>
      <w:r w:rsidRPr="00DE2492">
        <w:rPr>
          <w:rFonts w:cstheme="majorHAnsi"/>
          <w:sz w:val="12"/>
        </w:rPr>
        <w:t xml:space="preserve"> like Stephen Hawking and Elon Musk have </w:t>
      </w:r>
      <w:r w:rsidRPr="00DE2492">
        <w:rPr>
          <w:rStyle w:val="StyleUnderline"/>
          <w:rFonts w:cstheme="majorHAnsi"/>
          <w:highlight w:val="green"/>
        </w:rPr>
        <w:t>warned of the existential risks from artificial superintelligence</w:t>
      </w:r>
      <w:r w:rsidRPr="00DE2492">
        <w:rPr>
          <w:rStyle w:val="StyleUnderline"/>
          <w:rFonts w:cstheme="majorHAnsi"/>
        </w:rPr>
        <w:t xml:space="preserve">. </w:t>
      </w:r>
      <w:r w:rsidRPr="00DE2492">
        <w:rPr>
          <w:rFonts w:cstheme="majorHAnsi"/>
          <w:sz w:val="12"/>
        </w:rPr>
        <w:t xml:space="preserve">Their opposite camp includes Larry Page and Mark Zuckerberg. But on an issue that concerns the future of humanity, is it </w:t>
      </w:r>
      <w:proofErr w:type="gramStart"/>
      <w:r w:rsidRPr="00DE2492">
        <w:rPr>
          <w:rFonts w:cstheme="majorHAnsi"/>
          <w:sz w:val="12"/>
        </w:rPr>
        <w:t>really wise</w:t>
      </w:r>
      <w:proofErr w:type="gramEnd"/>
      <w:r w:rsidRPr="00DE2492">
        <w:rPr>
          <w:rFonts w:cstheme="majorHAnsi"/>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DE2492">
        <w:rPr>
          <w:rStyle w:val="StyleUnderline"/>
          <w:rFonts w:cstheme="majorHAnsi"/>
        </w:rPr>
        <w:t>Throughout history, we have rallied against the ‘other’</w:t>
      </w:r>
      <w:r w:rsidRPr="00DE2492">
        <w:rPr>
          <w:rFonts w:cstheme="majorHAnsi"/>
          <w:sz w:val="12"/>
        </w:rPr>
        <w:t xml:space="preserve">. </w:t>
      </w:r>
      <w:r w:rsidRPr="00DE2492">
        <w:rPr>
          <w:rStyle w:val="StyleUnderline"/>
          <w:rFonts w:cstheme="majorHAnsi"/>
        </w:rPr>
        <w:t>Tribes</w:t>
      </w:r>
      <w:r w:rsidRPr="00DE2492">
        <w:rPr>
          <w:rFonts w:cstheme="majorHAnsi"/>
          <w:sz w:val="12"/>
        </w:rPr>
        <w:t xml:space="preserve"> have </w:t>
      </w:r>
      <w:r w:rsidRPr="00DE2492">
        <w:rPr>
          <w:rStyle w:val="StyleUnderline"/>
          <w:rFonts w:cstheme="majorHAnsi"/>
        </w:rPr>
        <w:t xml:space="preserve">overpowered </w:t>
      </w:r>
      <w:proofErr w:type="gramStart"/>
      <w:r w:rsidRPr="00DE2492">
        <w:rPr>
          <w:rStyle w:val="StyleUnderline"/>
          <w:rFonts w:cstheme="majorHAnsi"/>
        </w:rPr>
        <w:t>tribes,</w:t>
      </w:r>
      <w:proofErr w:type="gramEnd"/>
      <w:r w:rsidRPr="00DE2492">
        <w:rPr>
          <w:rFonts w:cstheme="majorHAnsi"/>
          <w:sz w:val="12"/>
        </w:rPr>
        <w:t xml:space="preserve"> </w:t>
      </w:r>
      <w:r w:rsidRPr="00DE2492">
        <w:rPr>
          <w:rStyle w:val="StyleUnderline"/>
          <w:rFonts w:cstheme="majorHAnsi"/>
        </w:rPr>
        <w:t>empires have conquered rivals</w:t>
      </w:r>
      <w:r w:rsidRPr="00DE2492">
        <w:rPr>
          <w:rFonts w:cstheme="majorHAnsi"/>
          <w:sz w:val="12"/>
        </w:rPr>
        <w:t xml:space="preserve">. Even today, </w:t>
      </w:r>
      <w:r w:rsidRPr="00DE2492">
        <w:rPr>
          <w:rStyle w:val="StyleUnderline"/>
          <w:rFonts w:cstheme="majorHAnsi"/>
        </w:rPr>
        <w:t>our fiercest displays of unity typically happen at wartime. We</w:t>
      </w:r>
      <w:r w:rsidRPr="00DE2492">
        <w:rPr>
          <w:rFonts w:cstheme="majorHAnsi"/>
          <w:sz w:val="12"/>
        </w:rPr>
        <w:t xml:space="preserve"> give our lives for our motherland and defend nationalistic pride like a wounded lion. But like the early </w:t>
      </w:r>
      <w:proofErr w:type="spellStart"/>
      <w:r w:rsidRPr="00DE2492">
        <w:rPr>
          <w:rFonts w:cstheme="majorHAnsi"/>
          <w:sz w:val="12"/>
        </w:rPr>
        <w:t>Morioris</w:t>
      </w:r>
      <w:proofErr w:type="spellEnd"/>
      <w:r w:rsidRPr="00DE2492">
        <w:rPr>
          <w:rFonts w:cstheme="majorHAnsi"/>
          <w:sz w:val="12"/>
        </w:rPr>
        <w:t xml:space="preserve">, </w:t>
      </w:r>
      <w:r w:rsidRPr="00DE2492">
        <w:rPr>
          <w:rStyle w:val="StyleUnderline"/>
          <w:rFonts w:cstheme="majorHAnsi"/>
        </w:rPr>
        <w:t xml:space="preserve">we 21st-century citizens find ourselves on an </w:t>
      </w:r>
      <w:r w:rsidRPr="00AA6543">
        <w:rPr>
          <w:rStyle w:val="Emphasis"/>
          <w:rFonts w:cstheme="majorHAnsi"/>
        </w:rPr>
        <w:t>increasingly unstable island</w:t>
      </w:r>
      <w:r w:rsidRPr="00AA6543">
        <w:rPr>
          <w:rStyle w:val="StyleUnderline"/>
          <w:rFonts w:cstheme="majorHAnsi"/>
        </w:rPr>
        <w:t>.</w:t>
      </w:r>
      <w:r w:rsidRPr="00AA6543">
        <w:rPr>
          <w:rFonts w:cstheme="majorHAnsi"/>
          <w:sz w:val="12"/>
        </w:rPr>
        <w:t xml:space="preserve"> </w:t>
      </w:r>
      <w:r w:rsidRPr="00AA6543">
        <w:rPr>
          <w:rStyle w:val="StyleUnderline"/>
          <w:rFonts w:cstheme="majorHAnsi"/>
        </w:rPr>
        <w:t xml:space="preserve">We may have a violent past, but </w:t>
      </w:r>
      <w:r w:rsidRPr="00AA6543">
        <w:rPr>
          <w:rStyle w:val="Emphasis"/>
          <w:rFonts w:cstheme="majorHAnsi"/>
        </w:rPr>
        <w:t>we have no more dangerous enemy than ourselves</w:t>
      </w:r>
      <w:r w:rsidRPr="00AA6543">
        <w:rPr>
          <w:rFonts w:cstheme="majorHAnsi"/>
          <w:sz w:val="12"/>
        </w:rPr>
        <w:t xml:space="preserve">. </w:t>
      </w:r>
      <w:r w:rsidRPr="00AA6543">
        <w:rPr>
          <w:rStyle w:val="StyleUnderline"/>
          <w:rFonts w:cstheme="majorHAnsi"/>
        </w:rPr>
        <w:t>Our task is to</w:t>
      </w:r>
      <w:r w:rsidRPr="00DE2492">
        <w:rPr>
          <w:rStyle w:val="StyleUnderline"/>
          <w:rFonts w:cstheme="majorHAnsi"/>
        </w:rPr>
        <w:t xml:space="preserve"> find</w:t>
      </w:r>
      <w:r w:rsidRPr="00DE2492">
        <w:rPr>
          <w:rFonts w:cstheme="majorHAnsi"/>
          <w:sz w:val="12"/>
        </w:rPr>
        <w:t xml:space="preserve"> our own </w:t>
      </w:r>
      <w:proofErr w:type="spellStart"/>
      <w:r w:rsidRPr="00DE2492">
        <w:rPr>
          <w:rFonts w:cstheme="majorHAnsi"/>
          <w:sz w:val="12"/>
        </w:rPr>
        <w:t>Nunuku’s</w:t>
      </w:r>
      <w:proofErr w:type="spellEnd"/>
      <w:r w:rsidRPr="00DE2492">
        <w:rPr>
          <w:rFonts w:cstheme="majorHAnsi"/>
          <w:sz w:val="12"/>
        </w:rPr>
        <w:t xml:space="preserve"> Law. </w:t>
      </w:r>
      <w:r w:rsidRPr="00DE2492">
        <w:rPr>
          <w:rStyle w:val="StyleUnderline"/>
          <w:rFonts w:cstheme="majorHAnsi"/>
        </w:rPr>
        <w:t>Our own sh</w:t>
      </w:r>
      <w:r w:rsidRPr="00AA6543">
        <w:rPr>
          <w:rStyle w:val="StyleUnderline"/>
          <w:rFonts w:cstheme="majorHAnsi"/>
        </w:rPr>
        <w:t>ared contract, based on equity, would help us navigate safely.</w:t>
      </w:r>
      <w:r w:rsidRPr="00AA6543">
        <w:rPr>
          <w:rFonts w:cstheme="majorHAnsi"/>
          <w:sz w:val="12"/>
        </w:rPr>
        <w:t xml:space="preserve"> It </w:t>
      </w:r>
      <w:r w:rsidRPr="00AA6543">
        <w:rPr>
          <w:rStyle w:val="StyleUnderline"/>
          <w:rFonts w:cstheme="majorHAnsi"/>
        </w:rPr>
        <w:t>would ensure a future that unleashes the full potential of our still-budding human civilization, in</w:t>
      </w:r>
      <w:r w:rsidRPr="00DE2492">
        <w:rPr>
          <w:rStyle w:val="StyleUnderline"/>
          <w:rFonts w:cstheme="majorHAnsi"/>
        </w:rPr>
        <w:t xml:space="preserve"> all its diversity. We cannot do this unless we are </w:t>
      </w:r>
      <w:r w:rsidRPr="00DE2492">
        <w:rPr>
          <w:rStyle w:val="Emphasis"/>
          <w:rFonts w:cstheme="majorHAnsi"/>
        </w:rPr>
        <w:t>humbly grounded in the possibility of our own destruction</w:t>
      </w:r>
      <w:r w:rsidRPr="00DE2492">
        <w:rPr>
          <w:rFonts w:cstheme="majorHAnsi"/>
          <w:sz w:val="12"/>
        </w:rPr>
        <w:t xml:space="preserve">. </w:t>
      </w:r>
      <w:r w:rsidRPr="00DE2492">
        <w:rPr>
          <w:rStyle w:val="Emphasis"/>
          <w:rFonts w:cstheme="majorHAnsi"/>
          <w:highlight w:val="green"/>
        </w:rPr>
        <w:t>Survival is life’s primal instinct</w:t>
      </w:r>
      <w:r w:rsidRPr="00DE2492">
        <w:rPr>
          <w:rFonts w:cstheme="majorHAnsi"/>
          <w:sz w:val="12"/>
        </w:rPr>
        <w:t xml:space="preserve">. </w:t>
      </w:r>
      <w:r w:rsidRPr="00DE2492">
        <w:rPr>
          <w:rStyle w:val="StyleUnderline"/>
          <w:rFonts w:cstheme="majorHAnsi"/>
        </w:rPr>
        <w:t xml:space="preserve">In the absence of a common enemy, </w:t>
      </w:r>
      <w:r w:rsidRPr="00DE2492">
        <w:rPr>
          <w:rStyle w:val="StyleUnderline"/>
          <w:rFonts w:cstheme="majorHAnsi"/>
          <w:highlight w:val="green"/>
        </w:rPr>
        <w:t>we must find common cause in survival. Our future may depend on whether we realize this.</w:t>
      </w:r>
    </w:p>
    <w:p w14:paraId="2EEBC380" w14:textId="77777777" w:rsidR="00F940BA" w:rsidRPr="00F940BA" w:rsidRDefault="00F940BA" w:rsidP="00F940BA"/>
    <w:p w14:paraId="3D945055" w14:textId="55C96325" w:rsidR="000B2670" w:rsidRDefault="000B2670" w:rsidP="009A13AB">
      <w:pPr>
        <w:pStyle w:val="Heading3"/>
      </w:pPr>
      <w:r>
        <w:lastRenderedPageBreak/>
        <w:t>1NC – Structuralism</w:t>
      </w:r>
    </w:p>
    <w:p w14:paraId="509248F0" w14:textId="3DB82197" w:rsidR="000B2670" w:rsidRDefault="00193175" w:rsidP="000B2670">
      <w:pPr>
        <w:pStyle w:val="Analytic"/>
      </w:pPr>
      <w:r>
        <w:t>Evaluate</w:t>
      </w:r>
      <w:r w:rsidR="000B2670">
        <w:t xml:space="preserve"> the </w:t>
      </w:r>
      <w:r w:rsidR="00CB4F84">
        <w:t>structuralism</w:t>
      </w:r>
      <w:r w:rsidR="000B2670">
        <w:t xml:space="preserve"> debate through </w:t>
      </w:r>
      <w:r w:rsidR="000B2670">
        <w:rPr>
          <w:u w:val="single"/>
        </w:rPr>
        <w:t>skepticism</w:t>
      </w:r>
      <w:r w:rsidR="000B2670">
        <w:t xml:space="preserve"> – their theory of power is </w:t>
      </w:r>
      <w:r w:rsidR="000B2670">
        <w:rPr>
          <w:u w:val="single"/>
        </w:rPr>
        <w:t>reductive</w:t>
      </w:r>
      <w:r w:rsidR="000B2670">
        <w:t xml:space="preserve"> and saps </w:t>
      </w:r>
      <w:r w:rsidR="000B2670">
        <w:rPr>
          <w:u w:val="single"/>
        </w:rPr>
        <w:t>agency</w:t>
      </w:r>
      <w:r w:rsidR="000B2670">
        <w:t xml:space="preserve"> from Native individuals – </w:t>
      </w:r>
    </w:p>
    <w:p w14:paraId="1704F309" w14:textId="77777777" w:rsidR="000B2670" w:rsidRPr="00A41538" w:rsidRDefault="000B2670" w:rsidP="000B2670">
      <w:pPr>
        <w:pStyle w:val="Analytic"/>
        <w:rPr>
          <w:u w:val="single"/>
        </w:rPr>
      </w:pPr>
      <w:r>
        <w:t xml:space="preserve">A) Progress Now – Tribal Exclusion Act, Agua Caliente, Dollar General prove that </w:t>
      </w:r>
      <w:r>
        <w:rPr>
          <w:u w:val="single"/>
        </w:rPr>
        <w:t>movements against neoliberalism</w:t>
      </w:r>
      <w:r>
        <w:t xml:space="preserve"> exist now AND invite </w:t>
      </w:r>
      <w:r>
        <w:rPr>
          <w:u w:val="single"/>
        </w:rPr>
        <w:t>tribal sovereignty</w:t>
      </w:r>
    </w:p>
    <w:p w14:paraId="33EC5D90" w14:textId="77777777" w:rsidR="000B2670" w:rsidRPr="00A41538" w:rsidRDefault="000B2670" w:rsidP="000B2670">
      <w:r w:rsidRPr="00A41538">
        <w:t>Tribal General Welfare Exclusion Act – it stopped the IRS from taxing tribal government services and is a huge move towards tribal sovereignty that was followed by a $554 million settlement to the Navajo Nation – it proves the government is moving away from a history of breaking agreements and treaties with native groups</w:t>
      </w:r>
    </w:p>
    <w:p w14:paraId="0DCE271F" w14:textId="77777777" w:rsidR="000B2670" w:rsidRPr="00A41538" w:rsidRDefault="000B2670" w:rsidP="000B2670">
      <w:r w:rsidRPr="00A41538">
        <w:t>Dollar General v. Mississippi Band of Choctaw Indians – it provided Native groups much more jurisdiction over criminal proceedings which is a move towards tribal sovereignty</w:t>
      </w:r>
    </w:p>
    <w:p w14:paraId="38BF8084" w14:textId="77777777" w:rsidR="000B2670" w:rsidRPr="00A41538" w:rsidRDefault="000B2670" w:rsidP="000B2670">
      <w:r w:rsidRPr="00A41538">
        <w:t>Agua Caliente Band v. Coachella Valley Water District – the case gave the Cahuilla tribe water rights to an aquifer in California – that enabled them to get safe, clean water and recognized parts of the land as theirs</w:t>
      </w:r>
    </w:p>
    <w:p w14:paraId="25553300" w14:textId="77777777" w:rsidR="000B2670" w:rsidRPr="000B2670" w:rsidRDefault="000B2670" w:rsidP="000B2670"/>
    <w:p w14:paraId="1F44ECD9" w14:textId="526298B7" w:rsidR="009A13AB" w:rsidRDefault="00175756" w:rsidP="009A13AB">
      <w:pPr>
        <w:pStyle w:val="Heading3"/>
      </w:pPr>
      <w:r>
        <w:lastRenderedPageBreak/>
        <w:t xml:space="preserve"> </w:t>
      </w:r>
      <w:r w:rsidR="009A13AB">
        <w:t xml:space="preserve">1NC – </w:t>
      </w:r>
      <w:proofErr w:type="spellStart"/>
      <w:r w:rsidR="00B3679B">
        <w:t>Heg</w:t>
      </w:r>
      <w:proofErr w:type="spellEnd"/>
    </w:p>
    <w:p w14:paraId="2B897F5F" w14:textId="7E359C95" w:rsidR="009B42DD" w:rsidRPr="009B42DD" w:rsidRDefault="009B42DD" w:rsidP="009B42DD">
      <w:pPr>
        <w:pStyle w:val="Heading4"/>
      </w:pPr>
      <w:r>
        <w:t xml:space="preserve">The </w:t>
      </w:r>
      <w:proofErr w:type="spellStart"/>
      <w:r>
        <w:t>aff’s</w:t>
      </w:r>
      <w:proofErr w:type="spellEnd"/>
      <w:r>
        <w:t xml:space="preserve"> method of decolonization</w:t>
      </w:r>
      <w:r w:rsidR="004D2931">
        <w:t>,</w:t>
      </w:r>
      <w:r>
        <w:t xml:space="preserve"> demilitarization of outer space</w:t>
      </w:r>
      <w:r w:rsidR="004D2931">
        <w:t xml:space="preserve">, and critique of </w:t>
      </w:r>
      <w:r w:rsidR="00BE02E7">
        <w:t xml:space="preserve">the US empire </w:t>
      </w:r>
      <w:r w:rsidR="004D2931">
        <w:t>per the Byrd evidence</w:t>
      </w:r>
      <w:r>
        <w:t xml:space="preserve"> is an attack on US hegemony – </w:t>
      </w:r>
      <w:r w:rsidR="00AD10E5">
        <w:t xml:space="preserve">if we win that our educational orientation towards </w:t>
      </w:r>
      <w:proofErr w:type="spellStart"/>
      <w:r w:rsidR="00AD10E5">
        <w:t>heg</w:t>
      </w:r>
      <w:proofErr w:type="spellEnd"/>
      <w:r w:rsidR="00AD10E5">
        <w:t xml:space="preserve"> is good we should win this debate.</w:t>
      </w:r>
    </w:p>
    <w:p w14:paraId="2FB2D285" w14:textId="77777777" w:rsidR="009A13AB" w:rsidRPr="00DE2492" w:rsidRDefault="009A13AB" w:rsidP="009A13AB">
      <w:pPr>
        <w:pStyle w:val="Heading4"/>
        <w:jc w:val="both"/>
      </w:pPr>
      <w:r w:rsidRPr="00DE2492">
        <w:t xml:space="preserve">Nuanced debates about the </w:t>
      </w:r>
      <w:r w:rsidRPr="00DE2492">
        <w:rPr>
          <w:u w:val="single"/>
        </w:rPr>
        <w:t>necessity</w:t>
      </w:r>
      <w:r w:rsidRPr="00DE2492">
        <w:t xml:space="preserve"> of internationalism </w:t>
      </w:r>
      <w:r w:rsidRPr="00DE2492">
        <w:rPr>
          <w:u w:val="single"/>
        </w:rPr>
        <w:t>lock in</w:t>
      </w:r>
      <w:r w:rsidRPr="00DE2492">
        <w:t xml:space="preserve"> deep engagement---the public is </w:t>
      </w:r>
      <w:r w:rsidRPr="00DE2492">
        <w:rPr>
          <w:u w:val="single"/>
        </w:rPr>
        <w:t>primed</w:t>
      </w:r>
      <w:r w:rsidRPr="00DE2492">
        <w:t xml:space="preserve"> to ignore the </w:t>
      </w:r>
      <w:r w:rsidRPr="00DE2492">
        <w:rPr>
          <w:u w:val="single"/>
        </w:rPr>
        <w:t>benefits</w:t>
      </w:r>
      <w:r w:rsidRPr="00DE2492">
        <w:t xml:space="preserve"> of great-power peace in favor of </w:t>
      </w:r>
      <w:r w:rsidRPr="00DE2492">
        <w:rPr>
          <w:u w:val="single"/>
        </w:rPr>
        <w:t>shallow indictments</w:t>
      </w:r>
      <w:r>
        <w:t xml:space="preserve"> of its cost.</w:t>
      </w:r>
    </w:p>
    <w:p w14:paraId="7A430FE8" w14:textId="77777777" w:rsidR="009A13AB" w:rsidRPr="00DE2492" w:rsidRDefault="009A13AB" w:rsidP="009A13AB">
      <w:r w:rsidRPr="00DE2492">
        <w:t>---Card is the 5</w:t>
      </w:r>
      <w:r w:rsidRPr="00DE2492">
        <w:rPr>
          <w:vertAlign w:val="superscript"/>
        </w:rPr>
        <w:t>th</w:t>
      </w:r>
      <w:r w:rsidRPr="00DE2492">
        <w:t xml:space="preserve"> of a list of things to help </w:t>
      </w:r>
      <w:proofErr w:type="spellStart"/>
      <w:r w:rsidRPr="00DE2492">
        <w:t>heg</w:t>
      </w:r>
      <w:proofErr w:type="spellEnd"/>
      <w:r w:rsidRPr="00DE2492">
        <w:t xml:space="preserve"> ---- here are the other 4</w:t>
      </w:r>
    </w:p>
    <w:p w14:paraId="79C61E14" w14:textId="77777777" w:rsidR="009A13AB" w:rsidRPr="00DE2492" w:rsidRDefault="009A13AB" w:rsidP="009A13AB">
      <w:pPr>
        <w:pStyle w:val="ListParagraph"/>
        <w:numPr>
          <w:ilvl w:val="0"/>
          <w:numId w:val="13"/>
        </w:numPr>
      </w:pPr>
      <w:r w:rsidRPr="00DE2492">
        <w:t>Sustain grand strategy</w:t>
      </w:r>
    </w:p>
    <w:p w14:paraId="407CED8F" w14:textId="77777777" w:rsidR="009A13AB" w:rsidRPr="00DE2492" w:rsidRDefault="009A13AB" w:rsidP="009A13AB">
      <w:pPr>
        <w:pStyle w:val="ListParagraph"/>
        <w:numPr>
          <w:ilvl w:val="0"/>
          <w:numId w:val="13"/>
        </w:numPr>
      </w:pPr>
      <w:r w:rsidRPr="00DE2492">
        <w:t xml:space="preserve">Fund/maintain primacy </w:t>
      </w:r>
    </w:p>
    <w:p w14:paraId="13B27060" w14:textId="77777777" w:rsidR="009A13AB" w:rsidRPr="00DE2492" w:rsidRDefault="009A13AB" w:rsidP="009A13AB">
      <w:pPr>
        <w:pStyle w:val="ListParagraph"/>
        <w:numPr>
          <w:ilvl w:val="0"/>
          <w:numId w:val="13"/>
        </w:numPr>
      </w:pPr>
      <w:r w:rsidRPr="00DE2492">
        <w:t>Sustain alliances</w:t>
      </w:r>
    </w:p>
    <w:p w14:paraId="3F8DDC28" w14:textId="77777777" w:rsidR="009A13AB" w:rsidRPr="00DE2492" w:rsidRDefault="009A13AB" w:rsidP="009A13AB">
      <w:pPr>
        <w:pStyle w:val="ListParagraph"/>
        <w:numPr>
          <w:ilvl w:val="0"/>
          <w:numId w:val="13"/>
        </w:numPr>
      </w:pPr>
      <w:r w:rsidRPr="00DE2492">
        <w:t xml:space="preserve">Use relative restraint </w:t>
      </w:r>
    </w:p>
    <w:p w14:paraId="4043B6BC" w14:textId="77777777" w:rsidR="009A13AB" w:rsidRPr="00DE2492" w:rsidRDefault="009A13AB" w:rsidP="009A13AB">
      <w:r w:rsidRPr="00DE2492">
        <w:rPr>
          <w:b/>
        </w:rPr>
        <w:t>Brands 18</w:t>
      </w:r>
      <w:r w:rsidRPr="00DE2492">
        <w:t xml:space="preserve"> [Hal, Henry Kissinger Distinguished Professor at Johns Hopkins University's School of Advanced International Studies and a senior fellow at the Center for Strategic and Budgetary Assessments." American Grand Strategy in the Age of Trump." Page 21-23]</w:t>
      </w:r>
    </w:p>
    <w:p w14:paraId="00C619BA" w14:textId="77777777" w:rsidR="009A13AB" w:rsidRPr="00DE2492" w:rsidRDefault="009A13AB" w:rsidP="009A13AB">
      <w:pPr>
        <w:rPr>
          <w:sz w:val="16"/>
        </w:rPr>
      </w:pPr>
      <w:r w:rsidRPr="00DE2492">
        <w:rPr>
          <w:sz w:val="16"/>
        </w:rPr>
        <w:t xml:space="preserve">Fifth and finally, </w:t>
      </w:r>
      <w:r w:rsidRPr="00DE2492">
        <w:rPr>
          <w:rStyle w:val="StyleUnderline"/>
          <w:highlight w:val="green"/>
        </w:rPr>
        <w:t>sustaining America’s</w:t>
      </w:r>
      <w:r w:rsidRPr="00DE2492">
        <w:rPr>
          <w:rStyle w:val="StyleUnderline"/>
        </w:rPr>
        <w:t xml:space="preserve"> post–Cold War </w:t>
      </w:r>
      <w:r w:rsidRPr="00DE2492">
        <w:rPr>
          <w:rStyle w:val="StyleUnderline"/>
          <w:highlight w:val="green"/>
        </w:rPr>
        <w:t>strategy entails</w:t>
      </w:r>
      <w:r w:rsidRPr="00DE2492">
        <w:rPr>
          <w:sz w:val="16"/>
          <w:highlight w:val="green"/>
        </w:rPr>
        <w:t xml:space="preserve"> </w:t>
      </w:r>
      <w:r w:rsidRPr="00DE2492">
        <w:rPr>
          <w:rStyle w:val="Emphasis"/>
          <w:highlight w:val="green"/>
        </w:rPr>
        <w:t>persuading the</w:t>
      </w:r>
      <w:r w:rsidRPr="00DE2492">
        <w:rPr>
          <w:rStyle w:val="Emphasis"/>
        </w:rPr>
        <w:t xml:space="preserve"> American </w:t>
      </w:r>
      <w:r w:rsidRPr="00DE2492">
        <w:rPr>
          <w:rStyle w:val="Emphasis"/>
          <w:highlight w:val="green"/>
        </w:rPr>
        <w:t>public</w:t>
      </w:r>
      <w:r w:rsidRPr="00DE2492">
        <w:rPr>
          <w:sz w:val="16"/>
          <w:highlight w:val="green"/>
        </w:rPr>
        <w:t xml:space="preserve"> </w:t>
      </w:r>
      <w:r w:rsidRPr="00DE2492">
        <w:rPr>
          <w:rStyle w:val="StyleUnderline"/>
          <w:highlight w:val="green"/>
        </w:rPr>
        <w:t>to</w:t>
      </w:r>
      <w:r w:rsidRPr="00DE2492">
        <w:rPr>
          <w:sz w:val="16"/>
          <w:highlight w:val="green"/>
        </w:rPr>
        <w:t xml:space="preserve"> </w:t>
      </w:r>
      <w:r w:rsidRPr="00DE2492">
        <w:rPr>
          <w:rStyle w:val="Emphasis"/>
          <w:highlight w:val="green"/>
        </w:rPr>
        <w:t>recommit</w:t>
      </w:r>
      <w:r w:rsidRPr="00DE2492">
        <w:rPr>
          <w:rStyle w:val="StyleUnderline"/>
        </w:rPr>
        <w:t xml:space="preserve"> to that strategy and the investments it requires</w:t>
      </w:r>
      <w:r w:rsidRPr="00DE2492">
        <w:rPr>
          <w:sz w:val="16"/>
        </w:rPr>
        <w:t>. The state of American opinion on that subject is currently ambiguous. Polling data indicates that public support for most key aspects of American internationalism has recovered somewhat from where it was in 2012–</w:t>
      </w:r>
      <w:proofErr w:type="gramStart"/>
      <w:r w:rsidRPr="00DE2492">
        <w:rPr>
          <w:sz w:val="16"/>
        </w:rPr>
        <w:t>13, and</w:t>
      </w:r>
      <w:proofErr w:type="gramEnd"/>
      <w:r w:rsidRPr="00DE2492">
        <w:rPr>
          <w:sz w:val="16"/>
        </w:rPr>
        <w:t xml:space="preserve"> is again at or near postwar averages.32 But </w:t>
      </w:r>
      <w:r w:rsidRPr="00DE2492">
        <w:rPr>
          <w:rStyle w:val="StyleUnderline"/>
        </w:rPr>
        <w:t xml:space="preserve">the </w:t>
      </w:r>
      <w:r w:rsidRPr="00DE2492">
        <w:rPr>
          <w:rStyle w:val="StyleUnderline"/>
          <w:highlight w:val="green"/>
        </w:rPr>
        <w:t xml:space="preserve">2016 </w:t>
      </w:r>
      <w:r w:rsidRPr="00DE2492">
        <w:rPr>
          <w:rStyle w:val="StyleUnderline"/>
        </w:rPr>
        <w:t xml:space="preserve">election cycle and its eventual outcome </w:t>
      </w:r>
      <w:r w:rsidRPr="00DE2492">
        <w:rPr>
          <w:rStyle w:val="StyleUnderline"/>
          <w:highlight w:val="green"/>
        </w:rPr>
        <w:t xml:space="preserve">revealed </w:t>
      </w:r>
      <w:r w:rsidRPr="00DE2492">
        <w:rPr>
          <w:rStyle w:val="Emphasis"/>
          <w:highlight w:val="green"/>
        </w:rPr>
        <w:t>strong support</w:t>
      </w:r>
      <w:r w:rsidRPr="00DE2492">
        <w:rPr>
          <w:rStyle w:val="StyleUnderline"/>
          <w:highlight w:val="green"/>
        </w:rPr>
        <w:t xml:space="preserve"> for </w:t>
      </w:r>
      <w:r w:rsidRPr="00DE2492">
        <w:rPr>
          <w:rStyle w:val="StyleUnderline"/>
        </w:rPr>
        <w:t>candidates who advocated</w:t>
      </w:r>
      <w:r w:rsidRPr="00DE2492">
        <w:rPr>
          <w:sz w:val="16"/>
        </w:rPr>
        <w:t xml:space="preserve"> </w:t>
      </w:r>
      <w:r w:rsidRPr="00DE2492">
        <w:rPr>
          <w:rStyle w:val="Emphasis"/>
          <w:highlight w:val="green"/>
        </w:rPr>
        <w:t>rolling back</w:t>
      </w:r>
      <w:r w:rsidRPr="00DE2492">
        <w:rPr>
          <w:rStyle w:val="Emphasis"/>
        </w:rPr>
        <w:t xml:space="preserve"> key elements of post–Cold War (</w:t>
      </w:r>
      <w:r w:rsidRPr="00DE2492">
        <w:rPr>
          <w:sz w:val="16"/>
        </w:rPr>
        <w:t xml:space="preserve">and post–World War II) </w:t>
      </w:r>
      <w:r w:rsidRPr="00DE2492">
        <w:rPr>
          <w:rStyle w:val="Emphasis"/>
          <w:highlight w:val="green"/>
        </w:rPr>
        <w:t>grand strategy</w:t>
      </w:r>
      <w:r w:rsidRPr="00DE2492">
        <w:rPr>
          <w:sz w:val="16"/>
        </w:rPr>
        <w:t>, from free trade to U.S</w:t>
      </w:r>
      <w:r w:rsidRPr="00DB5FE9">
        <w:rPr>
          <w:sz w:val="16"/>
        </w:rPr>
        <w:t xml:space="preserve">. alliances. </w:t>
      </w:r>
      <w:r w:rsidRPr="00DB5FE9">
        <w:rPr>
          <w:rStyle w:val="StyleUnderline"/>
        </w:rPr>
        <w:t xml:space="preserve">This atmosphere reflects </w:t>
      </w:r>
      <w:r w:rsidRPr="00DB5FE9">
        <w:rPr>
          <w:rStyle w:val="Emphasis"/>
        </w:rPr>
        <w:t>discontent</w:t>
      </w:r>
      <w:r w:rsidRPr="00DB5FE9">
        <w:rPr>
          <w:rStyle w:val="StyleUnderline"/>
        </w:rPr>
        <w:t xml:space="preserve"> with</w:t>
      </w:r>
      <w:r w:rsidRPr="00DE2492">
        <w:rPr>
          <w:rStyle w:val="StyleUnderline"/>
        </w:rPr>
        <w:t xml:space="preserve"> the </w:t>
      </w:r>
      <w:r w:rsidRPr="00DE2492">
        <w:rPr>
          <w:rStyle w:val="Emphasis"/>
        </w:rPr>
        <w:t>failures</w:t>
      </w:r>
      <w:r w:rsidRPr="00DE2492">
        <w:rPr>
          <w:rStyle w:val="StyleUnderline"/>
        </w:rPr>
        <w:t xml:space="preserve"> and </w:t>
      </w:r>
      <w:r w:rsidRPr="00DE2492">
        <w:rPr>
          <w:rStyle w:val="Emphasis"/>
        </w:rPr>
        <w:t>frustrations</w:t>
      </w:r>
      <w:r w:rsidRPr="00DE2492">
        <w:rPr>
          <w:sz w:val="16"/>
        </w:rPr>
        <w:t xml:space="preserve"> </w:t>
      </w:r>
      <w:r w:rsidRPr="00DE2492">
        <w:rPr>
          <w:rStyle w:val="StyleUnderline"/>
        </w:rPr>
        <w:t>of U.S. grand strategy</w:t>
      </w:r>
      <w:r w:rsidRPr="00DE2492">
        <w:rPr>
          <w:sz w:val="16"/>
        </w:rPr>
        <w:t xml:space="preserve"> in the post–Cold War era, no doubt, </w:t>
      </w:r>
      <w:r w:rsidRPr="00DE2492">
        <w:rPr>
          <w:rStyle w:val="StyleUnderline"/>
        </w:rPr>
        <w:t xml:space="preserve">yet it also reflects the fact that American </w:t>
      </w:r>
      <w:r w:rsidRPr="00DE2492">
        <w:rPr>
          <w:rStyle w:val="StyleUnderline"/>
          <w:highlight w:val="green"/>
        </w:rPr>
        <w:t xml:space="preserve">strategy seems </w:t>
      </w:r>
      <w:r w:rsidRPr="00DE2492">
        <w:rPr>
          <w:rStyle w:val="StyleUnderline"/>
        </w:rPr>
        <w:t xml:space="preserve">at risk of becoming </w:t>
      </w:r>
      <w:r w:rsidRPr="00DE2492">
        <w:rPr>
          <w:rStyle w:val="StyleUnderline"/>
          <w:highlight w:val="green"/>
        </w:rPr>
        <w:t>a </w:t>
      </w:r>
      <w:r w:rsidRPr="00DE2492">
        <w:rPr>
          <w:rStyle w:val="Emphasis"/>
          <w:highlight w:val="green"/>
        </w:rPr>
        <w:t>victim of its own success</w:t>
      </w:r>
      <w:r w:rsidRPr="00DE2492">
        <w:rPr>
          <w:sz w:val="16"/>
        </w:rPr>
        <w:t xml:space="preserve">.33 By helping to foster a comparatively stable and congenial environment, </w:t>
      </w:r>
      <w:r w:rsidRPr="00DB5FE9">
        <w:rPr>
          <w:rStyle w:val="StyleUnderline"/>
        </w:rPr>
        <w:t xml:space="preserve">American policies have made it more difficult for Americans to </w:t>
      </w:r>
      <w:r w:rsidRPr="00DB5FE9">
        <w:rPr>
          <w:rStyle w:val="Emphasis"/>
        </w:rPr>
        <w:t>remember</w:t>
      </w:r>
      <w:r w:rsidRPr="00DB5FE9">
        <w:rPr>
          <w:rStyle w:val="StyleUnderline"/>
        </w:rPr>
        <w:t xml:space="preserve"> why </w:t>
      </w:r>
      <w:r w:rsidRPr="00DB5FE9">
        <w:rPr>
          <w:rStyle w:val="Emphasis"/>
        </w:rPr>
        <w:t>significant investments in the global order are needed</w:t>
      </w:r>
      <w:r w:rsidRPr="00DB5FE9">
        <w:rPr>
          <w:sz w:val="16"/>
        </w:rPr>
        <w:t xml:space="preserve"> in the first place.</w:t>
      </w:r>
    </w:p>
    <w:p w14:paraId="4AD5965D" w14:textId="77777777" w:rsidR="009A13AB" w:rsidRPr="00DE2492" w:rsidRDefault="009A13AB" w:rsidP="009A13AB">
      <w:pPr>
        <w:rPr>
          <w:rStyle w:val="StyleUnderline"/>
        </w:rPr>
      </w:pPr>
      <w:r w:rsidRPr="00DE2492">
        <w:rPr>
          <w:sz w:val="16"/>
        </w:rPr>
        <w:t xml:space="preserve">Today, this </w:t>
      </w:r>
      <w:r w:rsidRPr="00DE2492">
        <w:rPr>
          <w:rStyle w:val="Emphasis"/>
          <w:highlight w:val="green"/>
        </w:rPr>
        <w:t>ambivalence</w:t>
      </w:r>
      <w:r w:rsidRPr="00DE2492">
        <w:rPr>
          <w:sz w:val="16"/>
        </w:rPr>
        <w:t xml:space="preserve"> </w:t>
      </w:r>
      <w:r w:rsidRPr="00DE2492">
        <w:rPr>
          <w:rStyle w:val="StyleUnderline"/>
          <w:highlight w:val="green"/>
        </w:rPr>
        <w:t>is becoming</w:t>
      </w:r>
      <w:r w:rsidRPr="00DE2492">
        <w:rPr>
          <w:rStyle w:val="StyleUnderline"/>
        </w:rPr>
        <w:t xml:space="preserve"> increasingly </w:t>
      </w:r>
      <w:r w:rsidRPr="00DE2492">
        <w:rPr>
          <w:rStyle w:val="Emphasis"/>
          <w:highlight w:val="green"/>
        </w:rPr>
        <w:t>problematic</w:t>
      </w:r>
      <w:r w:rsidRPr="00DE2492">
        <w:rPr>
          <w:sz w:val="16"/>
        </w:rPr>
        <w:t xml:space="preserve">, for the simple reason that </w:t>
      </w:r>
      <w:r w:rsidRPr="00DB5FE9">
        <w:rPr>
          <w:rStyle w:val="StyleUnderline"/>
        </w:rPr>
        <w:t>properly resourcing American strategy requires making politically difficult trade-offs with respect to entitlements and other ballooning domestic costs</w:t>
      </w:r>
      <w:r w:rsidRPr="00DB5FE9">
        <w:rPr>
          <w:sz w:val="16"/>
        </w:rPr>
        <w:t>. It is also becoming</w:t>
      </w:r>
      <w:r w:rsidRPr="00DE2492">
        <w:rPr>
          <w:sz w:val="16"/>
        </w:rPr>
        <w:t xml:space="preserve"> problematic, of course, because e</w:t>
      </w:r>
      <w:r w:rsidRPr="00DE2492">
        <w:rPr>
          <w:rStyle w:val="StyleUnderline"/>
        </w:rPr>
        <w:t xml:space="preserve">ven if the American public seems to support </w:t>
      </w:r>
      <w:proofErr w:type="gramStart"/>
      <w:r w:rsidRPr="00DE2492">
        <w:rPr>
          <w:rStyle w:val="StyleUnderline"/>
        </w:rPr>
        <w:t>particular aspects</w:t>
      </w:r>
      <w:proofErr w:type="gramEnd"/>
      <w:r w:rsidRPr="00DE2492">
        <w:rPr>
          <w:rStyle w:val="StyleUnderline"/>
        </w:rPr>
        <w:t xml:space="preserve"> of American grand strategy, </w:t>
      </w:r>
      <w:r w:rsidRPr="00DE2492">
        <w:rPr>
          <w:rStyle w:val="StyleUnderline"/>
          <w:highlight w:val="green"/>
        </w:rPr>
        <w:t xml:space="preserve">the </w:t>
      </w:r>
      <w:r w:rsidRPr="00DE2492">
        <w:rPr>
          <w:rStyle w:val="Emphasis"/>
          <w:highlight w:val="green"/>
        </w:rPr>
        <w:t>public</w:t>
      </w:r>
      <w:r w:rsidRPr="00DE2492">
        <w:rPr>
          <w:rStyle w:val="StyleUnderline"/>
          <w:highlight w:val="green"/>
        </w:rPr>
        <w:t xml:space="preserve"> has shown itself </w:t>
      </w:r>
      <w:r w:rsidRPr="00DE2492">
        <w:rPr>
          <w:rStyle w:val="Emphasis"/>
          <w:highlight w:val="green"/>
        </w:rPr>
        <w:t>willing to elect a president who appears to care little</w:t>
      </w:r>
      <w:r w:rsidRPr="00DE2492">
        <w:rPr>
          <w:rStyle w:val="StyleUnderline"/>
        </w:rPr>
        <w:t xml:space="preserve"> for the successful postwar and post–Cold War </w:t>
      </w:r>
      <w:r w:rsidRPr="00DB5FE9">
        <w:rPr>
          <w:rStyle w:val="StyleUnderline"/>
        </w:rPr>
        <w:t>tradition</w:t>
      </w:r>
      <w:r w:rsidRPr="00DB5FE9">
        <w:rPr>
          <w:sz w:val="16"/>
        </w:rPr>
        <w:t xml:space="preserve">, even if he has, so far, maintained more aspects of that tradition as president than his campaign rhetoric might have led one to expect. In the future—and indeed, </w:t>
      </w:r>
      <w:r w:rsidRPr="00DB5FE9">
        <w:rPr>
          <w:rStyle w:val="StyleUnderline"/>
        </w:rPr>
        <w:t>looking beyond Trump’s presidency</w:t>
      </w:r>
      <w:r w:rsidRPr="00DE2492">
        <w:rPr>
          <w:rStyle w:val="StyleUnderline"/>
        </w:rPr>
        <w:t xml:space="preserve">— </w:t>
      </w:r>
      <w:r w:rsidRPr="00DE2492">
        <w:rPr>
          <w:rStyle w:val="StyleUnderline"/>
          <w:highlight w:val="green"/>
        </w:rPr>
        <w:t xml:space="preserve">sustaining </w:t>
      </w:r>
      <w:r w:rsidRPr="00DE2492">
        <w:rPr>
          <w:rStyle w:val="StyleUnderline"/>
        </w:rPr>
        <w:t xml:space="preserve">American </w:t>
      </w:r>
      <w:r w:rsidRPr="00DE2492">
        <w:rPr>
          <w:rStyle w:val="StyleUnderline"/>
          <w:highlight w:val="green"/>
        </w:rPr>
        <w:t>grand strategy will</w:t>
      </w:r>
      <w:r w:rsidRPr="00DE2492">
        <w:rPr>
          <w:rStyle w:val="StyleUnderline"/>
        </w:rPr>
        <w:t xml:space="preserve"> thus </w:t>
      </w:r>
      <w:r w:rsidRPr="00DE2492">
        <w:rPr>
          <w:rStyle w:val="StyleUnderline"/>
          <w:highlight w:val="green"/>
        </w:rPr>
        <w:t>require</w:t>
      </w:r>
      <w:r w:rsidRPr="00DE2492">
        <w:rPr>
          <w:rStyle w:val="StyleUnderline"/>
        </w:rPr>
        <w:t xml:space="preserve"> more </w:t>
      </w:r>
      <w:r w:rsidRPr="00DE2492">
        <w:rPr>
          <w:rStyle w:val="Emphasis"/>
        </w:rPr>
        <w:t xml:space="preserve">intensive </w:t>
      </w:r>
      <w:r w:rsidRPr="00DE2492">
        <w:rPr>
          <w:rStyle w:val="Emphasis"/>
          <w:highlight w:val="green"/>
        </w:rPr>
        <w:t>political</w:t>
      </w:r>
      <w:r w:rsidRPr="00DE2492">
        <w:rPr>
          <w:rStyle w:val="Emphasis"/>
        </w:rPr>
        <w:t xml:space="preserve"> </w:t>
      </w:r>
      <w:r w:rsidRPr="00DE2492">
        <w:rPr>
          <w:rStyle w:val="Emphasis"/>
          <w:highlight w:val="green"/>
        </w:rPr>
        <w:t>efforts</w:t>
      </w:r>
      <w:r w:rsidRPr="00DE2492">
        <w:rPr>
          <w:rStyle w:val="StyleUnderline"/>
        </w:rPr>
        <w:t xml:space="preserve">. </w:t>
      </w:r>
    </w:p>
    <w:p w14:paraId="7EF6448D" w14:textId="4769C7B3" w:rsidR="009A13AB" w:rsidRDefault="009A13AB" w:rsidP="009A13AB">
      <w:pPr>
        <w:rPr>
          <w:rStyle w:val="StyleUnderline"/>
        </w:rPr>
      </w:pPr>
      <w:r w:rsidRPr="00DE2492">
        <w:rPr>
          <w:rStyle w:val="StyleUnderline"/>
        </w:rPr>
        <w:t>A</w:t>
      </w:r>
      <w:r w:rsidRPr="00DB5FE9">
        <w:rPr>
          <w:rStyle w:val="StyleUnderline"/>
        </w:rPr>
        <w:t>m</w:t>
      </w:r>
      <w:r w:rsidRPr="00DE2492">
        <w:rPr>
          <w:rStyle w:val="StyleUnderline"/>
        </w:rPr>
        <w:t xml:space="preserve">erican </w:t>
      </w:r>
      <w:r w:rsidRPr="00DE2492">
        <w:rPr>
          <w:rStyle w:val="StyleUnderline"/>
          <w:highlight w:val="green"/>
        </w:rPr>
        <w:t xml:space="preserve">leaders </w:t>
      </w:r>
      <w:r w:rsidRPr="00DB5FE9">
        <w:rPr>
          <w:rStyle w:val="StyleUnderline"/>
        </w:rPr>
        <w:t xml:space="preserve">will need to </w:t>
      </w:r>
      <w:proofErr w:type="gramStart"/>
      <w:r w:rsidRPr="00DB5FE9">
        <w:rPr>
          <w:rStyle w:val="StyleUnderline"/>
        </w:rPr>
        <w:t>more effectively make the case</w:t>
      </w:r>
      <w:proofErr w:type="gramEnd"/>
      <w:r w:rsidRPr="00DB5FE9">
        <w:rPr>
          <w:rStyle w:val="StyleUnderline"/>
        </w:rPr>
        <w:t xml:space="preserve"> for </w:t>
      </w:r>
      <w:r w:rsidRPr="00DB5FE9">
        <w:rPr>
          <w:rStyle w:val="Emphasis"/>
        </w:rPr>
        <w:t>controversial</w:t>
      </w:r>
      <w:r w:rsidRPr="00DB5FE9">
        <w:rPr>
          <w:sz w:val="16"/>
        </w:rPr>
        <w:t xml:space="preserve"> </w:t>
      </w:r>
      <w:r w:rsidRPr="00DB5FE9">
        <w:rPr>
          <w:rStyle w:val="StyleUnderline"/>
        </w:rPr>
        <w:t xml:space="preserve">but </w:t>
      </w:r>
      <w:r w:rsidRPr="00DB5FE9">
        <w:rPr>
          <w:rStyle w:val="Emphasis"/>
        </w:rPr>
        <w:t>broadly beneficial policies</w:t>
      </w:r>
      <w:r w:rsidRPr="00DB5FE9">
        <w:rPr>
          <w:sz w:val="16"/>
        </w:rPr>
        <w:t xml:space="preserve"> </w:t>
      </w:r>
      <w:r w:rsidRPr="00DB5FE9">
        <w:rPr>
          <w:rStyle w:val="StyleUnderline"/>
        </w:rPr>
        <w:t xml:space="preserve">such as </w:t>
      </w:r>
      <w:r w:rsidRPr="00DB5FE9">
        <w:rPr>
          <w:rStyle w:val="Emphasis"/>
        </w:rPr>
        <w:t>free trade</w:t>
      </w:r>
      <w:r w:rsidRPr="00DB5FE9">
        <w:rPr>
          <w:sz w:val="16"/>
        </w:rPr>
        <w:t xml:space="preserve">, </w:t>
      </w:r>
      <w:r w:rsidRPr="00DB5FE9">
        <w:rPr>
          <w:rStyle w:val="StyleUnderline"/>
        </w:rPr>
        <w:t xml:space="preserve">while also addressing the inevitable socioeconomic </w:t>
      </w:r>
      <w:r w:rsidRPr="00DB5FE9">
        <w:rPr>
          <w:rStyle w:val="StyleUnderline"/>
        </w:rPr>
        <w:lastRenderedPageBreak/>
        <w:t>dislocations such policies cause</w:t>
      </w:r>
      <w:r w:rsidRPr="00DB5FE9">
        <w:rPr>
          <w:sz w:val="16"/>
        </w:rPr>
        <w:t xml:space="preserve">.34 </w:t>
      </w:r>
      <w:r w:rsidRPr="00DB5FE9">
        <w:rPr>
          <w:rStyle w:val="StyleUnderline"/>
        </w:rPr>
        <w:t>They will</w:t>
      </w:r>
      <w:r w:rsidRPr="00DE2492">
        <w:rPr>
          <w:rStyle w:val="StyleUnderline"/>
        </w:rPr>
        <w:t xml:space="preserve"> </w:t>
      </w:r>
      <w:r w:rsidRPr="00DE2492">
        <w:rPr>
          <w:rStyle w:val="StyleUnderline"/>
          <w:highlight w:val="green"/>
        </w:rPr>
        <w:t>need to</w:t>
      </w:r>
      <w:r w:rsidRPr="00DE2492">
        <w:rPr>
          <w:rStyle w:val="StyleUnderline"/>
        </w:rPr>
        <w:t xml:space="preserve"> more fully </w:t>
      </w:r>
      <w:r w:rsidRPr="00DE2492">
        <w:rPr>
          <w:rStyle w:val="StyleUnderline"/>
          <w:highlight w:val="green"/>
        </w:rPr>
        <w:t xml:space="preserve">articulate the </w:t>
      </w:r>
      <w:r w:rsidRPr="00DE2492">
        <w:rPr>
          <w:rStyle w:val="Emphasis"/>
        </w:rPr>
        <w:t>underlying logic</w:t>
      </w:r>
      <w:r w:rsidRPr="00DE2492">
        <w:rPr>
          <w:rStyle w:val="StyleUnderline"/>
        </w:rPr>
        <w:t xml:space="preserve"> and </w:t>
      </w:r>
      <w:r w:rsidRPr="00DE2492">
        <w:rPr>
          <w:rStyle w:val="Emphasis"/>
          <w:highlight w:val="green"/>
        </w:rPr>
        <w:t>value of alliances</w:t>
      </w:r>
      <w:r w:rsidRPr="00DE2492">
        <w:rPr>
          <w:rStyle w:val="StyleUnderline"/>
        </w:rPr>
        <w:t xml:space="preserve"> </w:t>
      </w:r>
      <w:r w:rsidRPr="00DE2492">
        <w:rPr>
          <w:rStyle w:val="StyleUnderline"/>
          <w:highlight w:val="green"/>
        </w:rPr>
        <w:t xml:space="preserve">and </w:t>
      </w:r>
      <w:r w:rsidRPr="00DE2492">
        <w:rPr>
          <w:rStyle w:val="StyleUnderline"/>
        </w:rPr>
        <w:t>other</w:t>
      </w:r>
      <w:r w:rsidRPr="00DE2492">
        <w:rPr>
          <w:sz w:val="16"/>
        </w:rPr>
        <w:t xml:space="preserve"> </w:t>
      </w:r>
      <w:r w:rsidRPr="00DE2492">
        <w:rPr>
          <w:rStyle w:val="Emphasis"/>
          <w:highlight w:val="green"/>
        </w:rPr>
        <w:t>commitments</w:t>
      </w:r>
      <w:r w:rsidRPr="00DE2492">
        <w:rPr>
          <w:sz w:val="16"/>
          <w:highlight w:val="green"/>
        </w:rPr>
        <w:t xml:space="preserve"> </w:t>
      </w:r>
      <w:r w:rsidRPr="00DE2492">
        <w:rPr>
          <w:rStyle w:val="StyleUnderline"/>
          <w:highlight w:val="green"/>
        </w:rPr>
        <w:t xml:space="preserve">whose costs </w:t>
      </w:r>
      <w:r w:rsidRPr="00DE2492">
        <w:rPr>
          <w:rStyle w:val="StyleUnderline"/>
        </w:rPr>
        <w:t xml:space="preserve">are often </w:t>
      </w:r>
      <w:r w:rsidRPr="00DE2492">
        <w:rPr>
          <w:rStyle w:val="StyleUnderline"/>
          <w:highlight w:val="green"/>
        </w:rPr>
        <w:t xml:space="preserve">more </w:t>
      </w:r>
      <w:r w:rsidRPr="00DE2492">
        <w:rPr>
          <w:rStyle w:val="Emphasis"/>
          <w:highlight w:val="green"/>
        </w:rPr>
        <w:t>visible</w:t>
      </w:r>
      <w:r w:rsidRPr="00DE2492">
        <w:rPr>
          <w:rStyle w:val="Emphasis"/>
        </w:rPr>
        <w:t>—not to say greater—</w:t>
      </w:r>
      <w:r w:rsidRPr="00DE2492">
        <w:rPr>
          <w:rStyle w:val="Emphasis"/>
          <w:highlight w:val="green"/>
        </w:rPr>
        <w:t>than their benefits</w:t>
      </w:r>
      <w:r w:rsidRPr="00DE2492">
        <w:rPr>
          <w:rStyle w:val="Emphasis"/>
        </w:rPr>
        <w:t>.</w:t>
      </w:r>
      <w:r w:rsidRPr="00DE2492">
        <w:rPr>
          <w:sz w:val="16"/>
        </w:rPr>
        <w:t xml:space="preserve"> </w:t>
      </w:r>
      <w:r w:rsidRPr="00DE2492">
        <w:rPr>
          <w:rStyle w:val="StyleUnderline"/>
        </w:rPr>
        <w:t xml:space="preserve">They will need to remind Americans that their country’s leadership has not been a </w:t>
      </w:r>
      <w:r w:rsidRPr="00DE2492">
        <w:rPr>
          <w:rStyle w:val="Emphasis"/>
        </w:rPr>
        <w:t>matter of charity</w:t>
      </w:r>
      <w:r w:rsidRPr="00DE2492">
        <w:rPr>
          <w:sz w:val="16"/>
        </w:rPr>
        <w:t xml:space="preserve">; </w:t>
      </w:r>
      <w:r w:rsidRPr="00DE2492">
        <w:rPr>
          <w:rStyle w:val="StyleUnderline"/>
        </w:rPr>
        <w:t xml:space="preserve">it has helped produce an international order that is exceptional in its stability, liberalism, and benefits for the United States. </w:t>
      </w:r>
      <w:r w:rsidRPr="00DE2492">
        <w:rPr>
          <w:sz w:val="16"/>
        </w:rPr>
        <w:t xml:space="preserve">Not least, </w:t>
      </w:r>
      <w:r w:rsidRPr="00DE2492">
        <w:rPr>
          <w:rStyle w:val="StyleUnderline"/>
        </w:rPr>
        <w:t xml:space="preserve">they will need to make the case </w:t>
      </w:r>
      <w:r w:rsidRPr="00DB5FE9">
        <w:rPr>
          <w:rStyle w:val="StyleUnderline"/>
        </w:rPr>
        <w:t xml:space="preserve">that the </w:t>
      </w:r>
      <w:r w:rsidRPr="00DB5FE9">
        <w:rPr>
          <w:rStyle w:val="Emphasis"/>
        </w:rPr>
        <w:t xml:space="preserve">costs that the country has </w:t>
      </w:r>
      <w:r w:rsidRPr="00DB5FE9">
        <w:rPr>
          <w:rStyle w:val="StyleUnderline"/>
        </w:rPr>
        <w:t xml:space="preserve">borne in support of that order are designed to avoid the necessity of bearing </w:t>
      </w:r>
      <w:r w:rsidRPr="00DB5FE9">
        <w:rPr>
          <w:rStyle w:val="Emphasis"/>
        </w:rPr>
        <w:t>vastly higher costs if the international scene returned</w:t>
      </w:r>
      <w:r w:rsidRPr="00DE2492">
        <w:rPr>
          <w:rStyle w:val="Emphasis"/>
        </w:rPr>
        <w:t xml:space="preserve"> to a more tumultuous state</w:t>
      </w:r>
      <w:r w:rsidRPr="00DE2492">
        <w:rPr>
          <w:sz w:val="16"/>
        </w:rPr>
        <w:t xml:space="preserve">. After all, </w:t>
      </w:r>
      <w:r w:rsidRPr="00DE2492">
        <w:rPr>
          <w:rStyle w:val="StyleUnderline"/>
          <w:highlight w:val="green"/>
        </w:rPr>
        <w:t xml:space="preserve">the success of </w:t>
      </w:r>
      <w:r w:rsidRPr="00DE2492">
        <w:rPr>
          <w:rStyle w:val="StyleUnderline"/>
        </w:rPr>
        <w:t xml:space="preserve">American </w:t>
      </w:r>
      <w:r w:rsidRPr="00DE2492">
        <w:rPr>
          <w:rStyle w:val="StyleUnderline"/>
          <w:highlight w:val="green"/>
        </w:rPr>
        <w:t xml:space="preserve">statecraft is </w:t>
      </w:r>
      <w:r w:rsidRPr="00DE2492">
        <w:rPr>
          <w:rStyle w:val="StyleUnderline"/>
        </w:rPr>
        <w:t xml:space="preserve">often </w:t>
      </w:r>
      <w:r w:rsidRPr="00DE2492">
        <w:rPr>
          <w:rStyle w:val="StyleUnderline"/>
          <w:highlight w:val="green"/>
        </w:rPr>
        <w:t xml:space="preserve">reflected in </w:t>
      </w:r>
      <w:r w:rsidRPr="00DE2492">
        <w:rPr>
          <w:rStyle w:val="StyleUnderline"/>
        </w:rPr>
        <w:t xml:space="preserve">the </w:t>
      </w:r>
      <w:r w:rsidRPr="00DE2492">
        <w:rPr>
          <w:rStyle w:val="Emphasis"/>
          <w:highlight w:val="green"/>
        </w:rPr>
        <w:t>bad things</w:t>
      </w:r>
      <w:r w:rsidRPr="00DE2492">
        <w:rPr>
          <w:rStyle w:val="StyleUnderline"/>
          <w:highlight w:val="green"/>
        </w:rPr>
        <w:t xml:space="preserve"> that </w:t>
      </w:r>
      <w:r w:rsidRPr="00DE2492">
        <w:rPr>
          <w:rStyle w:val="Emphasis"/>
          <w:highlight w:val="green"/>
        </w:rPr>
        <w:t>don’t happen</w:t>
      </w:r>
      <w:r w:rsidRPr="00DE2492">
        <w:rPr>
          <w:sz w:val="16"/>
          <w:highlight w:val="green"/>
        </w:rPr>
        <w:t xml:space="preserve"> </w:t>
      </w:r>
      <w:r w:rsidRPr="00DE2492">
        <w:rPr>
          <w:rStyle w:val="StyleUnderline"/>
        </w:rPr>
        <w:t xml:space="preserve">as well as in the </w:t>
      </w:r>
      <w:r w:rsidRPr="00DE2492">
        <w:rPr>
          <w:rStyle w:val="Emphasis"/>
        </w:rPr>
        <w:t>good things that do.</w:t>
      </w:r>
      <w:r w:rsidRPr="00DE2492">
        <w:rPr>
          <w:sz w:val="16"/>
        </w:rPr>
        <w:t xml:space="preserve"> </w:t>
      </w:r>
      <w:r w:rsidRPr="00DE2492">
        <w:rPr>
          <w:rStyle w:val="StyleUnderline"/>
          <w:highlight w:val="green"/>
        </w:rPr>
        <w:t>Making this point is</w:t>
      </w:r>
      <w:r w:rsidRPr="00DE2492">
        <w:rPr>
          <w:sz w:val="16"/>
          <w:highlight w:val="green"/>
        </w:rPr>
        <w:t xml:space="preserve"> </w:t>
      </w:r>
      <w:r w:rsidRPr="00DE2492">
        <w:rPr>
          <w:rStyle w:val="Emphasis"/>
          <w:highlight w:val="green"/>
        </w:rPr>
        <w:t xml:space="preserve">essential to reconsolidating </w:t>
      </w:r>
      <w:r w:rsidRPr="00DE2492">
        <w:rPr>
          <w:rStyle w:val="Emphasis"/>
        </w:rPr>
        <w:t xml:space="preserve">domestic </w:t>
      </w:r>
      <w:r w:rsidRPr="00DE2492">
        <w:rPr>
          <w:rStyle w:val="Emphasis"/>
          <w:highlight w:val="green"/>
        </w:rPr>
        <w:t xml:space="preserve">support </w:t>
      </w:r>
      <w:r w:rsidRPr="00DE2492">
        <w:rPr>
          <w:rStyle w:val="Emphasis"/>
        </w:rPr>
        <w:t xml:space="preserve">now </w:t>
      </w:r>
      <w:proofErr w:type="gramStart"/>
      <w:r w:rsidRPr="00DE2492">
        <w:rPr>
          <w:rStyle w:val="Emphasis"/>
        </w:rPr>
        <w:t>and in the future</w:t>
      </w:r>
      <w:proofErr w:type="gramEnd"/>
      <w:r w:rsidRPr="00DE2492">
        <w:rPr>
          <w:sz w:val="16"/>
        </w:rPr>
        <w:t>—</w:t>
      </w:r>
      <w:r w:rsidRPr="00DE2492">
        <w:rPr>
          <w:rStyle w:val="StyleUnderline"/>
          <w:highlight w:val="green"/>
        </w:rPr>
        <w:t xml:space="preserve">and </w:t>
      </w:r>
      <w:r w:rsidRPr="00DE2492">
        <w:rPr>
          <w:rStyle w:val="StyleUnderline"/>
        </w:rPr>
        <w:t xml:space="preserve">to </w:t>
      </w:r>
      <w:r w:rsidRPr="00DE2492">
        <w:rPr>
          <w:rStyle w:val="Emphasis"/>
          <w:highlight w:val="green"/>
        </w:rPr>
        <w:t xml:space="preserve">preserving </w:t>
      </w:r>
      <w:r w:rsidRPr="00DE2492">
        <w:rPr>
          <w:rStyle w:val="Emphasis"/>
        </w:rPr>
        <w:t xml:space="preserve">a </w:t>
      </w:r>
      <w:r w:rsidRPr="00DE2492">
        <w:rPr>
          <w:rStyle w:val="Emphasis"/>
          <w:highlight w:val="green"/>
        </w:rPr>
        <w:t>grand strategy</w:t>
      </w:r>
      <w:r w:rsidRPr="00DE2492">
        <w:rPr>
          <w:rStyle w:val="StyleUnderline"/>
        </w:rPr>
        <w:t xml:space="preserve"> that has delivered </w:t>
      </w:r>
      <w:r w:rsidRPr="00DE2492">
        <w:rPr>
          <w:rStyle w:val="Emphasis"/>
        </w:rPr>
        <w:t>pretty good results for a quarter century</w:t>
      </w:r>
      <w:r w:rsidRPr="00DE2492">
        <w:rPr>
          <w:rStyle w:val="StyleUnderline"/>
        </w:rPr>
        <w:t>.</w:t>
      </w:r>
    </w:p>
    <w:p w14:paraId="019314BE" w14:textId="77777777" w:rsidR="00312AB2" w:rsidRPr="00DE2492" w:rsidRDefault="00312AB2" w:rsidP="00312AB2">
      <w:pPr>
        <w:pStyle w:val="Heading4"/>
        <w:rPr>
          <w:rFonts w:cstheme="majorHAnsi"/>
        </w:rPr>
      </w:pPr>
      <w:r w:rsidRPr="00DE2492">
        <w:rPr>
          <w:rFonts w:cstheme="majorHAnsi"/>
        </w:rPr>
        <w:t>Education about military strategy is good – it’s key to military effectiveness and humanitarian missions that outweigh.</w:t>
      </w:r>
    </w:p>
    <w:p w14:paraId="028F7A05" w14:textId="77777777" w:rsidR="00312AB2" w:rsidRPr="00DE2492" w:rsidRDefault="00312AB2" w:rsidP="00312AB2">
      <w:pPr>
        <w:rPr>
          <w:rFonts w:cstheme="majorHAnsi"/>
        </w:rPr>
      </w:pPr>
      <w:r w:rsidRPr="00DE2492">
        <w:rPr>
          <w:rStyle w:val="Style13ptBold"/>
          <w:rFonts w:cstheme="majorHAnsi"/>
        </w:rPr>
        <w:t>Toronto 15</w:t>
      </w:r>
      <w:r w:rsidRPr="00DE2492">
        <w:rPr>
          <w:rFonts w:cstheme="majorHAnsi"/>
        </w:rPr>
        <w:t xml:space="preserve"> [Dr. Nathan W. Toronto is an associate professor of Strategy and Security Studies at the United Arab Emirates National Defense College. 5/26. "Does Military Education Matter?" https://www.e-ir.info/2015/05/26/does-military-education-matter/]</w:t>
      </w:r>
    </w:p>
    <w:p w14:paraId="5548BFBF" w14:textId="77777777" w:rsidR="00312AB2" w:rsidRPr="00DE2492" w:rsidRDefault="00312AB2" w:rsidP="00312AB2">
      <w:pPr>
        <w:rPr>
          <w:rFonts w:cstheme="majorHAnsi"/>
          <w:sz w:val="16"/>
        </w:rPr>
      </w:pPr>
      <w:r w:rsidRPr="00DE2492">
        <w:rPr>
          <w:rStyle w:val="StyleUnderline"/>
          <w:rFonts w:cstheme="majorHAnsi"/>
          <w:highlight w:val="green"/>
        </w:rPr>
        <w:t>Military education</w:t>
      </w:r>
      <w:r w:rsidRPr="00DE2492">
        <w:rPr>
          <w:rFonts w:cstheme="majorHAnsi"/>
          <w:sz w:val="16"/>
        </w:rPr>
        <w:t xml:space="preserve"> is valuable because it </w:t>
      </w:r>
      <w:r w:rsidRPr="00DE2492">
        <w:rPr>
          <w:rStyle w:val="StyleUnderline"/>
          <w:rFonts w:cstheme="majorHAnsi"/>
          <w:highlight w:val="green"/>
        </w:rPr>
        <w:t xml:space="preserve">provides an </w:t>
      </w:r>
      <w:r w:rsidRPr="00DE2492">
        <w:rPr>
          <w:rStyle w:val="Emphasis"/>
          <w:rFonts w:cstheme="majorHAnsi"/>
          <w:highlight w:val="green"/>
        </w:rPr>
        <w:t>intellectual architecture</w:t>
      </w:r>
      <w:r w:rsidRPr="00DE2492">
        <w:rPr>
          <w:rFonts w:cstheme="majorHAnsi"/>
          <w:sz w:val="16"/>
          <w:highlight w:val="green"/>
        </w:rPr>
        <w:t xml:space="preserve"> </w:t>
      </w:r>
      <w:r w:rsidRPr="00DE2492">
        <w:rPr>
          <w:rStyle w:val="StyleUnderline"/>
          <w:rFonts w:cstheme="majorHAnsi"/>
          <w:highlight w:val="green"/>
        </w:rPr>
        <w:t>for</w:t>
      </w:r>
      <w:r w:rsidRPr="00DE2492">
        <w:rPr>
          <w:rFonts w:cstheme="majorHAnsi"/>
          <w:sz w:val="16"/>
          <w:highlight w:val="green"/>
        </w:rPr>
        <w:t xml:space="preserve"> </w:t>
      </w:r>
      <w:r w:rsidRPr="00DE2492">
        <w:rPr>
          <w:rStyle w:val="Emphasis"/>
          <w:rFonts w:cstheme="majorHAnsi"/>
          <w:highlight w:val="green"/>
        </w:rPr>
        <w:t>battlefield success</w:t>
      </w:r>
      <w:r w:rsidRPr="00DE2492">
        <w:rPr>
          <w:rStyle w:val="StyleUnderline"/>
          <w:rFonts w:cstheme="majorHAnsi"/>
        </w:rPr>
        <w:t>. It contributes to stable</w:t>
      </w:r>
      <w:r w:rsidRPr="00DE2492">
        <w:rPr>
          <w:rFonts w:cstheme="majorHAnsi"/>
          <w:sz w:val="16"/>
        </w:rPr>
        <w:t xml:space="preserve"> </w:t>
      </w:r>
      <w:r w:rsidRPr="00DE2492">
        <w:rPr>
          <w:rStyle w:val="Emphasis"/>
          <w:rFonts w:cstheme="majorHAnsi"/>
        </w:rPr>
        <w:t>c</w:t>
      </w:r>
      <w:r w:rsidRPr="00DE2492">
        <w:rPr>
          <w:rFonts w:cstheme="majorHAnsi"/>
          <w:sz w:val="16"/>
        </w:rPr>
        <w:t>ivil-</w:t>
      </w:r>
      <w:r w:rsidRPr="00DE2492">
        <w:rPr>
          <w:rStyle w:val="Emphasis"/>
          <w:rFonts w:cstheme="majorHAnsi"/>
        </w:rPr>
        <w:t>m</w:t>
      </w:r>
      <w:r w:rsidRPr="00DE2492">
        <w:rPr>
          <w:rFonts w:cstheme="majorHAnsi"/>
          <w:sz w:val="16"/>
        </w:rPr>
        <w:t xml:space="preserve">ilitary </w:t>
      </w:r>
      <w:r w:rsidRPr="00DE2492">
        <w:rPr>
          <w:rStyle w:val="Emphasis"/>
          <w:rFonts w:cstheme="majorHAnsi"/>
        </w:rPr>
        <w:t>r</w:t>
      </w:r>
      <w:r w:rsidRPr="00DE2492">
        <w:rPr>
          <w:rFonts w:cstheme="majorHAnsi"/>
          <w:sz w:val="16"/>
        </w:rPr>
        <w:t xml:space="preserve">elations, </w:t>
      </w:r>
      <w:r w:rsidRPr="00DE2492">
        <w:rPr>
          <w:rStyle w:val="Emphasis"/>
          <w:rFonts w:cstheme="majorHAnsi"/>
          <w:highlight w:val="green"/>
        </w:rPr>
        <w:t>a culture of reflection</w:t>
      </w:r>
      <w:r w:rsidRPr="00DE2492">
        <w:rPr>
          <w:rFonts w:cstheme="majorHAnsi"/>
          <w:sz w:val="16"/>
          <w:highlight w:val="green"/>
        </w:rPr>
        <w:t xml:space="preserve">, </w:t>
      </w:r>
      <w:r w:rsidRPr="00DE2492">
        <w:rPr>
          <w:rStyle w:val="StyleUnderline"/>
          <w:rFonts w:cstheme="majorHAnsi"/>
          <w:highlight w:val="green"/>
        </w:rPr>
        <w:t>and a</w:t>
      </w:r>
      <w:r w:rsidRPr="00DE2492">
        <w:rPr>
          <w:rFonts w:cstheme="majorHAnsi"/>
          <w:sz w:val="16"/>
          <w:highlight w:val="green"/>
        </w:rPr>
        <w:t xml:space="preserve"> </w:t>
      </w:r>
      <w:r w:rsidRPr="00DE2492">
        <w:rPr>
          <w:rStyle w:val="Emphasis"/>
          <w:rFonts w:cstheme="majorHAnsi"/>
          <w:highlight w:val="green"/>
        </w:rPr>
        <w:t>capacity for critical analysis</w:t>
      </w:r>
      <w:r w:rsidRPr="00DE2492">
        <w:rPr>
          <w:rFonts w:cstheme="majorHAnsi"/>
          <w:sz w:val="16"/>
        </w:rPr>
        <w:t xml:space="preserve">. This article specifies these conceptual links between military education and battlefield success, and then suggests statistical correlations linking military education and battlefield success. The main point of this exercise is that questioning the purpose of military education is like questioning the purpose of education, period. </w:t>
      </w:r>
      <w:r w:rsidRPr="00DE2492">
        <w:rPr>
          <w:rStyle w:val="StyleUnderline"/>
          <w:rFonts w:cstheme="majorHAnsi"/>
        </w:rPr>
        <w:t xml:space="preserve">National education systems are chock full of students who think they are taking </w:t>
      </w:r>
      <w:r w:rsidRPr="00DE2492">
        <w:rPr>
          <w:rStyle w:val="Emphasis"/>
          <w:rFonts w:cstheme="majorHAnsi"/>
        </w:rPr>
        <w:t>useless</w:t>
      </w:r>
      <w:r w:rsidRPr="00DE2492">
        <w:rPr>
          <w:rStyle w:val="StyleUnderline"/>
          <w:rFonts w:cstheme="majorHAnsi"/>
        </w:rPr>
        <w:t xml:space="preserve"> general education</w:t>
      </w:r>
      <w:r w:rsidRPr="00DE2492">
        <w:rPr>
          <w:rFonts w:cstheme="majorHAnsi"/>
          <w:sz w:val="16"/>
        </w:rPr>
        <w:t xml:space="preserve"> </w:t>
      </w:r>
      <w:r w:rsidRPr="00DE2492">
        <w:rPr>
          <w:rStyle w:val="Emphasis"/>
          <w:rFonts w:cstheme="majorHAnsi"/>
        </w:rPr>
        <w:t>classes</w:t>
      </w:r>
      <w:r w:rsidRPr="00DE2492">
        <w:rPr>
          <w:rFonts w:cstheme="majorHAnsi"/>
          <w:sz w:val="16"/>
        </w:rPr>
        <w:t xml:space="preserve">, just as there will always be officers who question why they </w:t>
      </w:r>
      <w:proofErr w:type="gramStart"/>
      <w:r w:rsidRPr="00DE2492">
        <w:rPr>
          <w:rFonts w:cstheme="majorHAnsi"/>
          <w:sz w:val="16"/>
        </w:rPr>
        <w:t>have to</w:t>
      </w:r>
      <w:proofErr w:type="gramEnd"/>
      <w:r w:rsidRPr="00DE2492">
        <w:rPr>
          <w:rFonts w:cstheme="majorHAnsi"/>
          <w:sz w:val="16"/>
        </w:rPr>
        <w:t xml:space="preserve"> go to military schools. The reason is that, </w:t>
      </w:r>
      <w:r w:rsidRPr="00DE2492">
        <w:rPr>
          <w:rStyle w:val="StyleUnderline"/>
          <w:rFonts w:cstheme="majorHAnsi"/>
        </w:rPr>
        <w:t xml:space="preserve">regardless of what people do, </w:t>
      </w:r>
      <w:r w:rsidRPr="00DE2492">
        <w:rPr>
          <w:rStyle w:val="Emphasis"/>
          <w:rFonts w:cstheme="majorHAnsi"/>
        </w:rPr>
        <w:t>education helps them do it better</w:t>
      </w:r>
      <w:r w:rsidRPr="00DE2492">
        <w:rPr>
          <w:rFonts w:cstheme="majorHAnsi"/>
          <w:sz w:val="16"/>
        </w:rPr>
        <w:t xml:space="preserve">. </w:t>
      </w:r>
      <w:r w:rsidRPr="00DE2492">
        <w:rPr>
          <w:rStyle w:val="StyleUnderline"/>
          <w:rFonts w:cstheme="majorHAnsi"/>
          <w:highlight w:val="green"/>
        </w:rPr>
        <w:t>Military education</w:t>
      </w:r>
      <w:r w:rsidRPr="00DE2492">
        <w:rPr>
          <w:rStyle w:val="StyleUnderline"/>
          <w:rFonts w:cstheme="majorHAnsi"/>
        </w:rPr>
        <w:t xml:space="preserve"> matters because it </w:t>
      </w:r>
      <w:r w:rsidRPr="00DE2492">
        <w:rPr>
          <w:rStyle w:val="StyleUnderline"/>
          <w:rFonts w:cstheme="majorHAnsi"/>
          <w:highlight w:val="green"/>
        </w:rPr>
        <w:t xml:space="preserve">cultivates an </w:t>
      </w:r>
      <w:r w:rsidRPr="00DE2492">
        <w:rPr>
          <w:rStyle w:val="Emphasis"/>
          <w:rFonts w:cstheme="majorHAnsi"/>
          <w:highlight w:val="green"/>
        </w:rPr>
        <w:t>aspiration to excellence</w:t>
      </w:r>
      <w:r w:rsidRPr="00DE2492">
        <w:rPr>
          <w:rFonts w:cstheme="majorHAnsi"/>
          <w:sz w:val="16"/>
        </w:rPr>
        <w:t>.</w:t>
      </w:r>
    </w:p>
    <w:p w14:paraId="62F0F4FC" w14:textId="77777777" w:rsidR="00312AB2" w:rsidRPr="00DE2492" w:rsidRDefault="00312AB2" w:rsidP="00312AB2">
      <w:pPr>
        <w:rPr>
          <w:rFonts w:cstheme="majorHAnsi"/>
          <w:sz w:val="16"/>
        </w:rPr>
      </w:pPr>
      <w:r w:rsidRPr="00DE2492">
        <w:rPr>
          <w:rFonts w:cstheme="majorHAnsi"/>
          <w:sz w:val="16"/>
        </w:rPr>
        <w:t xml:space="preserve">This is especially true for military </w:t>
      </w:r>
      <w:proofErr w:type="gramStart"/>
      <w:r w:rsidRPr="00DE2492">
        <w:rPr>
          <w:rFonts w:cstheme="majorHAnsi"/>
          <w:sz w:val="16"/>
        </w:rPr>
        <w:t>education, because</w:t>
      </w:r>
      <w:proofErr w:type="gramEnd"/>
      <w:r w:rsidRPr="00DE2492">
        <w:rPr>
          <w:rFonts w:cstheme="majorHAnsi"/>
          <w:sz w:val="16"/>
        </w:rPr>
        <w:t xml:space="preserve"> </w:t>
      </w:r>
      <w:r w:rsidRPr="00DE2492">
        <w:rPr>
          <w:rStyle w:val="StyleUnderline"/>
          <w:rFonts w:cstheme="majorHAnsi"/>
          <w:highlight w:val="green"/>
        </w:rPr>
        <w:t>the military usually only has to fix things when they are</w:t>
      </w:r>
      <w:r w:rsidRPr="00DE2492">
        <w:rPr>
          <w:rFonts w:cstheme="majorHAnsi"/>
          <w:sz w:val="16"/>
          <w:highlight w:val="green"/>
        </w:rPr>
        <w:t xml:space="preserve"> </w:t>
      </w:r>
      <w:r w:rsidRPr="00DE2492">
        <w:rPr>
          <w:rStyle w:val="Emphasis"/>
          <w:rFonts w:cstheme="majorHAnsi"/>
          <w:highlight w:val="green"/>
        </w:rPr>
        <w:t>truly broken</w:t>
      </w:r>
      <w:r w:rsidRPr="00DE2492">
        <w:rPr>
          <w:rFonts w:cstheme="majorHAnsi"/>
          <w:sz w:val="16"/>
          <w:highlight w:val="green"/>
        </w:rPr>
        <w:t xml:space="preserve">, </w:t>
      </w:r>
      <w:r w:rsidRPr="00DE2492">
        <w:rPr>
          <w:rStyle w:val="StyleUnderline"/>
          <w:rFonts w:cstheme="majorHAnsi"/>
          <w:highlight w:val="green"/>
        </w:rPr>
        <w:t>like</w:t>
      </w:r>
      <w:r w:rsidRPr="00DE2492">
        <w:rPr>
          <w:rStyle w:val="StyleUnderline"/>
          <w:rFonts w:cstheme="majorHAnsi"/>
        </w:rPr>
        <w:t xml:space="preserve"> combating</w:t>
      </w:r>
      <w:r w:rsidRPr="00DE2492">
        <w:rPr>
          <w:rFonts w:cstheme="majorHAnsi"/>
          <w:sz w:val="16"/>
        </w:rPr>
        <w:t xml:space="preserve"> </w:t>
      </w:r>
      <w:r w:rsidRPr="00DE2492">
        <w:rPr>
          <w:rStyle w:val="Emphasis"/>
          <w:rFonts w:cstheme="majorHAnsi"/>
          <w:highlight w:val="green"/>
        </w:rPr>
        <w:t>Ebola</w:t>
      </w:r>
      <w:r w:rsidRPr="00DE2492">
        <w:rPr>
          <w:rFonts w:cstheme="majorHAnsi"/>
          <w:sz w:val="16"/>
        </w:rPr>
        <w:t xml:space="preserve"> in West Africa, </w:t>
      </w:r>
      <w:r w:rsidRPr="00DE2492">
        <w:rPr>
          <w:rStyle w:val="StyleUnderline"/>
          <w:rFonts w:cstheme="majorHAnsi"/>
          <w:highlight w:val="green"/>
        </w:rPr>
        <w:t xml:space="preserve">battling </w:t>
      </w:r>
      <w:r w:rsidRPr="00DE2492">
        <w:rPr>
          <w:rStyle w:val="Emphasis"/>
          <w:rFonts w:cstheme="majorHAnsi"/>
          <w:highlight w:val="green"/>
        </w:rPr>
        <w:t>Islamic State</w:t>
      </w:r>
      <w:r w:rsidRPr="00DE2492">
        <w:rPr>
          <w:rFonts w:cstheme="majorHAnsi"/>
          <w:sz w:val="16"/>
          <w:highlight w:val="green"/>
        </w:rPr>
        <w:t xml:space="preserve">, </w:t>
      </w:r>
      <w:r w:rsidRPr="00DE2492">
        <w:rPr>
          <w:rStyle w:val="StyleUnderline"/>
          <w:rFonts w:cstheme="majorHAnsi"/>
          <w:highlight w:val="green"/>
        </w:rPr>
        <w:t>or conducting</w:t>
      </w:r>
      <w:r w:rsidRPr="00DE2492">
        <w:rPr>
          <w:rStyle w:val="StyleUnderline"/>
          <w:rFonts w:cstheme="majorHAnsi"/>
        </w:rPr>
        <w:t xml:space="preserve"> humanitarian </w:t>
      </w:r>
      <w:r w:rsidRPr="00DE2492">
        <w:rPr>
          <w:rStyle w:val="Emphasis"/>
          <w:rFonts w:cstheme="majorHAnsi"/>
          <w:highlight w:val="green"/>
        </w:rPr>
        <w:t>aid</w:t>
      </w:r>
      <w:r w:rsidRPr="00DE2492">
        <w:rPr>
          <w:rFonts w:cstheme="majorHAnsi"/>
          <w:sz w:val="16"/>
        </w:rPr>
        <w:t xml:space="preserve"> </w:t>
      </w:r>
      <w:r w:rsidRPr="00DE2492">
        <w:rPr>
          <w:rStyle w:val="StyleUnderline"/>
          <w:rFonts w:cstheme="majorHAnsi"/>
        </w:rPr>
        <w:t>and</w:t>
      </w:r>
      <w:r w:rsidRPr="00DE2492">
        <w:rPr>
          <w:rFonts w:cstheme="majorHAnsi"/>
          <w:sz w:val="16"/>
        </w:rPr>
        <w:t xml:space="preserve"> </w:t>
      </w:r>
      <w:r w:rsidRPr="00DE2492">
        <w:rPr>
          <w:rStyle w:val="Emphasis"/>
          <w:rFonts w:cstheme="majorHAnsi"/>
        </w:rPr>
        <w:t xml:space="preserve">disaster </w:t>
      </w:r>
      <w:r w:rsidRPr="00DE2492">
        <w:rPr>
          <w:rFonts w:cstheme="majorHAnsi"/>
          <w:sz w:val="16"/>
        </w:rPr>
        <w:t xml:space="preserve">relief operations. We do not give the military the easy problems. We give them the hardest possible problems we can find. What is more, we cannot even predict what those problems will be, much less devise solutions to them ahead of time. </w:t>
      </w:r>
      <w:r w:rsidRPr="00DE2492">
        <w:rPr>
          <w:rStyle w:val="StyleUnderline"/>
          <w:rFonts w:cstheme="majorHAnsi"/>
        </w:rPr>
        <w:t>For military organizations</w:t>
      </w:r>
      <w:r w:rsidRPr="002A727B">
        <w:rPr>
          <w:rStyle w:val="StyleUnderline"/>
          <w:rFonts w:cstheme="majorHAnsi"/>
        </w:rPr>
        <w:t>, which often thrive on predictability and routine, this is the most challenging aspect of the job</w:t>
      </w:r>
      <w:r w:rsidRPr="002A727B">
        <w:rPr>
          <w:rFonts w:cstheme="majorHAnsi"/>
          <w:sz w:val="16"/>
        </w:rPr>
        <w:t xml:space="preserve"> (Dempsey, 2012; </w:t>
      </w:r>
      <w:proofErr w:type="spellStart"/>
      <w:r w:rsidRPr="002A727B">
        <w:rPr>
          <w:rFonts w:cstheme="majorHAnsi"/>
          <w:sz w:val="16"/>
        </w:rPr>
        <w:t>Bruscino</w:t>
      </w:r>
      <w:proofErr w:type="spellEnd"/>
      <w:r w:rsidRPr="002A727B">
        <w:rPr>
          <w:rFonts w:cstheme="majorHAnsi"/>
          <w:sz w:val="16"/>
        </w:rPr>
        <w:t>, 2013).</w:t>
      </w:r>
    </w:p>
    <w:p w14:paraId="401F086D" w14:textId="6244A222" w:rsidR="00312AB2" w:rsidRPr="009A49F1" w:rsidRDefault="00312AB2" w:rsidP="009A13AB">
      <w:pPr>
        <w:rPr>
          <w:rStyle w:val="StyleUnderline"/>
          <w:rFonts w:cstheme="majorHAnsi"/>
          <w:b w:val="0"/>
        </w:rPr>
      </w:pPr>
      <w:r w:rsidRPr="00DE2492">
        <w:rPr>
          <w:rStyle w:val="StyleUnderline"/>
          <w:rFonts w:cstheme="majorHAnsi"/>
          <w:highlight w:val="green"/>
        </w:rPr>
        <w:t>This</w:t>
      </w:r>
      <w:r w:rsidRPr="00DE2492">
        <w:rPr>
          <w:rFonts w:cstheme="majorHAnsi"/>
          <w:sz w:val="16"/>
          <w:highlight w:val="green"/>
        </w:rPr>
        <w:t xml:space="preserve"> </w:t>
      </w:r>
      <w:r w:rsidRPr="00DE2492">
        <w:rPr>
          <w:rStyle w:val="Emphasis"/>
          <w:rFonts w:cstheme="majorHAnsi"/>
          <w:highlight w:val="green"/>
        </w:rPr>
        <w:t>nettlesome environment</w:t>
      </w:r>
      <w:r w:rsidRPr="00DE2492">
        <w:rPr>
          <w:rFonts w:cstheme="majorHAnsi"/>
          <w:sz w:val="16"/>
          <w:highlight w:val="green"/>
        </w:rPr>
        <w:t xml:space="preserve"> </w:t>
      </w:r>
      <w:r w:rsidRPr="00DE2492">
        <w:rPr>
          <w:rStyle w:val="StyleUnderline"/>
          <w:rFonts w:cstheme="majorHAnsi"/>
          <w:highlight w:val="green"/>
        </w:rPr>
        <w:t>requires</w:t>
      </w:r>
      <w:r w:rsidRPr="00DE2492">
        <w:rPr>
          <w:rStyle w:val="StyleUnderline"/>
          <w:rFonts w:cstheme="majorHAnsi"/>
        </w:rPr>
        <w:t xml:space="preserve"> a daunting command of everything from </w:t>
      </w:r>
      <w:r w:rsidRPr="00DE2492">
        <w:rPr>
          <w:rStyle w:val="StyleUnderline"/>
          <w:rFonts w:cstheme="majorHAnsi"/>
          <w:highlight w:val="green"/>
        </w:rPr>
        <w:t xml:space="preserve">book-learned knowledge of </w:t>
      </w:r>
      <w:r w:rsidRPr="00DE2492">
        <w:rPr>
          <w:rStyle w:val="Emphasis"/>
          <w:rFonts w:cstheme="majorHAnsi"/>
          <w:highlight w:val="green"/>
        </w:rPr>
        <w:t>history</w:t>
      </w:r>
      <w:r w:rsidRPr="00DE2492">
        <w:rPr>
          <w:rFonts w:cstheme="majorHAnsi"/>
          <w:sz w:val="16"/>
          <w:highlight w:val="green"/>
        </w:rPr>
        <w:t xml:space="preserve"> </w:t>
      </w:r>
      <w:r w:rsidRPr="00DE2492">
        <w:rPr>
          <w:rStyle w:val="StyleUnderline"/>
          <w:rFonts w:cstheme="majorHAnsi"/>
          <w:highlight w:val="green"/>
        </w:rPr>
        <w:t>and</w:t>
      </w:r>
      <w:r w:rsidRPr="00DE2492">
        <w:rPr>
          <w:rFonts w:cstheme="majorHAnsi"/>
          <w:sz w:val="16"/>
          <w:highlight w:val="green"/>
        </w:rPr>
        <w:t xml:space="preserve"> </w:t>
      </w:r>
      <w:r w:rsidRPr="00DE2492">
        <w:rPr>
          <w:rStyle w:val="Emphasis"/>
          <w:rFonts w:cstheme="majorHAnsi"/>
          <w:highlight w:val="green"/>
        </w:rPr>
        <w:t>social science</w:t>
      </w:r>
      <w:r w:rsidRPr="00DE2492">
        <w:rPr>
          <w:rFonts w:cstheme="majorHAnsi"/>
          <w:sz w:val="16"/>
          <w:highlight w:val="green"/>
        </w:rPr>
        <w:t xml:space="preserve"> </w:t>
      </w:r>
      <w:r w:rsidRPr="00DE2492">
        <w:rPr>
          <w:rStyle w:val="StyleUnderline"/>
          <w:rFonts w:cstheme="majorHAnsi"/>
          <w:highlight w:val="green"/>
        </w:rPr>
        <w:t>to</w:t>
      </w:r>
      <w:r w:rsidRPr="00DE2492">
        <w:rPr>
          <w:rFonts w:cstheme="majorHAnsi"/>
          <w:sz w:val="16"/>
          <w:highlight w:val="green"/>
        </w:rPr>
        <w:t xml:space="preserve"> </w:t>
      </w:r>
      <w:r w:rsidRPr="00DE2492">
        <w:rPr>
          <w:rStyle w:val="Emphasis"/>
          <w:rFonts w:cstheme="majorHAnsi"/>
          <w:highlight w:val="green"/>
        </w:rPr>
        <w:t>hard-won experience</w:t>
      </w:r>
      <w:r w:rsidRPr="00DE2492">
        <w:rPr>
          <w:rFonts w:cstheme="majorHAnsi"/>
          <w:sz w:val="16"/>
        </w:rPr>
        <w:t xml:space="preserve"> from the world’s remotest battlefields and military headquarters. Military officers get this through their education, not only by being exposed to new ideas in the classroom, but also by reflecting on their experience in new ways. </w:t>
      </w:r>
      <w:r w:rsidRPr="00DE2492">
        <w:rPr>
          <w:rStyle w:val="StyleUnderline"/>
          <w:rFonts w:cstheme="majorHAnsi"/>
          <w:highlight w:val="green"/>
        </w:rPr>
        <w:t>Military education becomes a</w:t>
      </w:r>
      <w:r w:rsidRPr="00DE2492">
        <w:rPr>
          <w:rFonts w:cstheme="majorHAnsi"/>
          <w:sz w:val="16"/>
          <w:highlight w:val="green"/>
        </w:rPr>
        <w:t xml:space="preserve"> ‘</w:t>
      </w:r>
      <w:r w:rsidRPr="00DE2492">
        <w:rPr>
          <w:rStyle w:val="Emphasis"/>
          <w:rFonts w:cstheme="majorHAnsi"/>
          <w:highlight w:val="green"/>
        </w:rPr>
        <w:t>force multiplier</w:t>
      </w:r>
      <w:r w:rsidRPr="00DE2492">
        <w:rPr>
          <w:rFonts w:cstheme="majorHAnsi"/>
          <w:sz w:val="16"/>
        </w:rPr>
        <w:t xml:space="preserve">,’ meaning that </w:t>
      </w:r>
      <w:r w:rsidRPr="00DE2492">
        <w:rPr>
          <w:rStyle w:val="StyleUnderline"/>
          <w:rFonts w:cstheme="majorHAnsi"/>
          <w:highlight w:val="green"/>
        </w:rPr>
        <w:t>it magnifies the positives in what the military is</w:t>
      </w:r>
      <w:r w:rsidRPr="00DE2492">
        <w:rPr>
          <w:rStyle w:val="StyleUnderline"/>
          <w:rFonts w:cstheme="majorHAnsi"/>
        </w:rPr>
        <w:t xml:space="preserve"> already </w:t>
      </w:r>
      <w:r w:rsidRPr="00DE2492">
        <w:rPr>
          <w:rStyle w:val="StyleUnderline"/>
          <w:rFonts w:cstheme="majorHAnsi"/>
          <w:highlight w:val="green"/>
        </w:rPr>
        <w:t>doing</w:t>
      </w:r>
      <w:r w:rsidRPr="00DE2492">
        <w:rPr>
          <w:rFonts w:cstheme="majorHAnsi"/>
          <w:sz w:val="16"/>
        </w:rPr>
        <w:t xml:space="preserve"> (Lamb and </w:t>
      </w:r>
      <w:proofErr w:type="spellStart"/>
      <w:r w:rsidRPr="00DE2492">
        <w:rPr>
          <w:rFonts w:cstheme="majorHAnsi"/>
          <w:sz w:val="16"/>
        </w:rPr>
        <w:t>Porro</w:t>
      </w:r>
      <w:proofErr w:type="spellEnd"/>
      <w:r w:rsidRPr="00DE2492">
        <w:rPr>
          <w:rFonts w:cstheme="majorHAnsi"/>
          <w:sz w:val="16"/>
        </w:rPr>
        <w:t xml:space="preserve">, 2014). However, </w:t>
      </w:r>
      <w:r w:rsidRPr="00DE2492">
        <w:rPr>
          <w:rStyle w:val="Emphasis"/>
          <w:rFonts w:cstheme="majorHAnsi"/>
        </w:rPr>
        <w:t>war is complex</w:t>
      </w:r>
      <w:r w:rsidRPr="00DE2492">
        <w:rPr>
          <w:rFonts w:cstheme="majorHAnsi"/>
          <w:sz w:val="16"/>
        </w:rPr>
        <w:t xml:space="preserve">. </w:t>
      </w:r>
      <w:r w:rsidRPr="00DE2492">
        <w:rPr>
          <w:rStyle w:val="StyleUnderline"/>
          <w:rFonts w:cstheme="majorHAnsi"/>
        </w:rPr>
        <w:t>It will always be the province of reason and passion and chance</w:t>
      </w:r>
      <w:r w:rsidRPr="00DE2492">
        <w:rPr>
          <w:rFonts w:cstheme="majorHAnsi"/>
          <w:sz w:val="16"/>
        </w:rPr>
        <w:t xml:space="preserve"> (Clausewitz, 1989[1832]), so it is unreasonable to expect that more military education will always lead to more military success. </w:t>
      </w:r>
      <w:r w:rsidRPr="00DE2492">
        <w:rPr>
          <w:rFonts w:cstheme="majorHAnsi"/>
          <w:sz w:val="16"/>
          <w:szCs w:val="16"/>
        </w:rPr>
        <w:t>This article proposes reasons why military education is related to military success, but the claim is probabilistic.</w:t>
      </w:r>
      <w:r w:rsidRPr="00DE2492">
        <w:rPr>
          <w:rStyle w:val="StyleUnderline"/>
          <w:rFonts w:cstheme="majorHAnsi"/>
        </w:rPr>
        <w:t xml:space="preserve"> </w:t>
      </w:r>
      <w:r w:rsidRPr="00DE2492">
        <w:rPr>
          <w:rStyle w:val="StyleUnderline"/>
          <w:rFonts w:cstheme="majorHAnsi"/>
          <w:highlight w:val="green"/>
        </w:rPr>
        <w:t xml:space="preserve">Military </w:t>
      </w:r>
      <w:r w:rsidRPr="00DE2492">
        <w:rPr>
          <w:rStyle w:val="StyleUnderline"/>
          <w:rFonts w:cstheme="majorHAnsi"/>
          <w:highlight w:val="green"/>
        </w:rPr>
        <w:lastRenderedPageBreak/>
        <w:t>education</w:t>
      </w:r>
      <w:r w:rsidRPr="00DE2492">
        <w:rPr>
          <w:rStyle w:val="StyleUnderline"/>
          <w:rFonts w:cstheme="majorHAnsi"/>
        </w:rPr>
        <w:t xml:space="preserve"> is not an insurance policy against failure, but it </w:t>
      </w:r>
      <w:r w:rsidRPr="00DE2492">
        <w:rPr>
          <w:rStyle w:val="StyleUnderline"/>
          <w:rFonts w:cstheme="majorHAnsi"/>
          <w:highlight w:val="green"/>
        </w:rPr>
        <w:t xml:space="preserve">is likely to establish the conditions for military </w:t>
      </w:r>
      <w:r w:rsidRPr="00DE2492">
        <w:rPr>
          <w:rStyle w:val="Emphasis"/>
          <w:rFonts w:cstheme="majorHAnsi"/>
          <w:highlight w:val="green"/>
        </w:rPr>
        <w:t>success</w:t>
      </w:r>
      <w:r w:rsidRPr="00DE2492">
        <w:rPr>
          <w:rStyle w:val="StyleUnderline"/>
          <w:rFonts w:cstheme="majorHAnsi"/>
        </w:rPr>
        <w:t>.</w:t>
      </w:r>
    </w:p>
    <w:p w14:paraId="3884DC16" w14:textId="77777777" w:rsidR="000268A2" w:rsidRPr="00DE2492" w:rsidRDefault="000268A2" w:rsidP="000268A2">
      <w:pPr>
        <w:pStyle w:val="Heading4"/>
      </w:pPr>
      <w:r w:rsidRPr="00DE2492">
        <w:t xml:space="preserve">Primacy solves </w:t>
      </w:r>
      <w:r w:rsidRPr="00DE2492">
        <w:rPr>
          <w:u w:val="single"/>
        </w:rPr>
        <w:t>arms races</w:t>
      </w:r>
      <w:r w:rsidRPr="00DE2492">
        <w:t xml:space="preserve">, </w:t>
      </w:r>
      <w:r w:rsidRPr="00DE2492">
        <w:rPr>
          <w:u w:val="single"/>
        </w:rPr>
        <w:t>land grabs</w:t>
      </w:r>
      <w:r w:rsidRPr="00DE2492">
        <w:t xml:space="preserve">, </w:t>
      </w:r>
      <w:r w:rsidRPr="00DE2492">
        <w:rPr>
          <w:u w:val="single"/>
        </w:rPr>
        <w:t>rogue states</w:t>
      </w:r>
      <w:r w:rsidRPr="00DE2492">
        <w:t xml:space="preserve">, and </w:t>
      </w:r>
      <w:r w:rsidRPr="00DE2492">
        <w:rPr>
          <w:u w:val="single"/>
        </w:rPr>
        <w:t>great power war</w:t>
      </w:r>
      <w:r w:rsidRPr="00DE2492">
        <w:t xml:space="preserve"> – reject old defense that ignores </w:t>
      </w:r>
      <w:r w:rsidRPr="00DE2492">
        <w:rPr>
          <w:u w:val="single"/>
        </w:rPr>
        <w:t>emerging instability</w:t>
      </w:r>
      <w:r w:rsidRPr="00DE2492">
        <w:t xml:space="preserve"> and </w:t>
      </w:r>
      <w:r w:rsidRPr="00DE2492">
        <w:rPr>
          <w:u w:val="single"/>
        </w:rPr>
        <w:t>compounding risk</w:t>
      </w:r>
      <w:r w:rsidRPr="00DE2492">
        <w:t xml:space="preserve"> </w:t>
      </w:r>
    </w:p>
    <w:p w14:paraId="5BFC193F" w14:textId="77777777" w:rsidR="000268A2" w:rsidRPr="00DE2492" w:rsidRDefault="000268A2" w:rsidP="000268A2">
      <w:r w:rsidRPr="00DE2492">
        <w:rPr>
          <w:rStyle w:val="Style13ptBold"/>
        </w:rPr>
        <w:t>Brands 18</w:t>
      </w:r>
      <w:r w:rsidRPr="00DE2492">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71617D3F" w14:textId="77777777" w:rsidR="000268A2" w:rsidRPr="00DE2492" w:rsidRDefault="000268A2" w:rsidP="000268A2">
      <w:pPr>
        <w:rPr>
          <w:sz w:val="16"/>
        </w:rPr>
      </w:pPr>
      <w:r w:rsidRPr="00DE2492">
        <w:rPr>
          <w:rStyle w:val="StyleUnderline"/>
          <w:highlight w:val="green"/>
        </w:rPr>
        <w:t>Since World War II</w:t>
      </w:r>
      <w:r w:rsidRPr="00DE2492">
        <w:rPr>
          <w:rStyle w:val="StyleUnderline"/>
        </w:rPr>
        <w:t xml:space="preserve">, the United States has had a military </w:t>
      </w:r>
      <w:r w:rsidRPr="00DE2492">
        <w:rPr>
          <w:rStyle w:val="Emphasis"/>
        </w:rPr>
        <w:t>second to none</w:t>
      </w:r>
      <w:r w:rsidRPr="00DE2492">
        <w:rPr>
          <w:sz w:val="16"/>
        </w:rPr>
        <w:t xml:space="preserve">. Since the Cold War, </w:t>
      </w:r>
      <w:r w:rsidRPr="00DE2492">
        <w:rPr>
          <w:rStyle w:val="StyleUnderline"/>
        </w:rPr>
        <w:t xml:space="preserve">America has </w:t>
      </w:r>
      <w:r w:rsidRPr="00DE2492">
        <w:rPr>
          <w:rStyle w:val="Emphasis"/>
        </w:rPr>
        <w:t>committed</w:t>
      </w:r>
      <w:r w:rsidRPr="00DE2492">
        <w:rPr>
          <w:rStyle w:val="StyleUnderline"/>
        </w:rPr>
        <w:t xml:space="preserve"> to having</w:t>
      </w:r>
      <w:r w:rsidRPr="00DE2492">
        <w:rPr>
          <w:sz w:val="16"/>
        </w:rPr>
        <w:t xml:space="preserve"> </w:t>
      </w:r>
      <w:r w:rsidRPr="00DE2492">
        <w:rPr>
          <w:rStyle w:val="Emphasis"/>
          <w:highlight w:val="green"/>
        </w:rPr>
        <w:t>overwhelming military primacy</w:t>
      </w:r>
      <w:r w:rsidRPr="00DE2492">
        <w:rPr>
          <w:sz w:val="16"/>
        </w:rPr>
        <w:t xml:space="preserve">. The idea, as George W. Bush declared in 2002, that America must possess “strengths beyond challenge” has featured in every major U.S. strategy document for a quarter century; it has also been reflected in concrete terms.6 </w:t>
      </w:r>
    </w:p>
    <w:p w14:paraId="440EC14A" w14:textId="77777777" w:rsidR="000268A2" w:rsidRPr="00DE2492" w:rsidRDefault="000268A2" w:rsidP="000268A2">
      <w:pPr>
        <w:rPr>
          <w:rStyle w:val="Emphasis"/>
        </w:rPr>
      </w:pPr>
      <w:r w:rsidRPr="00DE2492">
        <w:rPr>
          <w:sz w:val="16"/>
        </w:rPr>
        <w:t xml:space="preserve">From the early 1990s, for example, the </w:t>
      </w:r>
      <w:r w:rsidRPr="00DE2492">
        <w:rPr>
          <w:rStyle w:val="Emphasis"/>
        </w:rPr>
        <w:t>U</w:t>
      </w:r>
      <w:r w:rsidRPr="00DE2492">
        <w:rPr>
          <w:rStyle w:val="StyleUnderline"/>
        </w:rPr>
        <w:t xml:space="preserve">nited </w:t>
      </w:r>
      <w:r w:rsidRPr="00DE2492">
        <w:rPr>
          <w:rStyle w:val="Emphasis"/>
        </w:rPr>
        <w:t>S</w:t>
      </w:r>
      <w:r w:rsidRPr="00DE2492">
        <w:rPr>
          <w:rStyle w:val="StyleUnderline"/>
        </w:rPr>
        <w:t xml:space="preserve">tates consistently accounted for around 35 to 45 percent of world defense spending and maintained </w:t>
      </w:r>
      <w:r w:rsidRPr="00DE2492">
        <w:rPr>
          <w:rStyle w:val="Emphasis"/>
          <w:highlight w:val="green"/>
        </w:rPr>
        <w:t>peerless global power-projection capabilities</w:t>
      </w:r>
      <w:r w:rsidRPr="00DE2492">
        <w:rPr>
          <w:sz w:val="16"/>
        </w:rPr>
        <w:t xml:space="preserve">.7 Perhaps more important, U.S. </w:t>
      </w:r>
      <w:r w:rsidRPr="00DE2492">
        <w:rPr>
          <w:rStyle w:val="StyleUnderline"/>
        </w:rPr>
        <w:t xml:space="preserve">primacy was also unrivaled in key overseas </w:t>
      </w:r>
      <w:r w:rsidRPr="00DE2492">
        <w:rPr>
          <w:rStyle w:val="Emphasis"/>
          <w:highlight w:val="green"/>
        </w:rPr>
        <w:t>strategic regions</w:t>
      </w:r>
      <w:r w:rsidRPr="00DE2492">
        <w:rPr>
          <w:sz w:val="16"/>
        </w:rPr>
        <w:t>—</w:t>
      </w:r>
      <w:r w:rsidRPr="00DE2492">
        <w:rPr>
          <w:rStyle w:val="Emphasis"/>
          <w:highlight w:val="green"/>
        </w:rPr>
        <w:t>Europe, East Asia, the Middle East</w:t>
      </w:r>
      <w:r w:rsidRPr="00DE2492">
        <w:rPr>
          <w:sz w:val="16"/>
        </w:rPr>
        <w:t xml:space="preserve">. </w:t>
      </w:r>
      <w:r w:rsidRPr="00DE2492">
        <w:rPr>
          <w:rStyle w:val="StyleUnderline"/>
        </w:rPr>
        <w:t xml:space="preserve">From </w:t>
      </w:r>
      <w:r w:rsidRPr="00DE2492">
        <w:rPr>
          <w:rStyle w:val="Emphasis"/>
        </w:rPr>
        <w:t>thrashing Saddam</w:t>
      </w:r>
      <w:r w:rsidRPr="00DE2492">
        <w:rPr>
          <w:sz w:val="16"/>
        </w:rPr>
        <w:t xml:space="preserve"> Hussein’s million-man Iraqi military </w:t>
      </w:r>
      <w:r w:rsidRPr="00DE2492">
        <w:rPr>
          <w:rStyle w:val="StyleUnderline"/>
        </w:rPr>
        <w:t xml:space="preserve">during Operation Desert Storm, to deploying—with impunity—two carrier strike groups off Taiwan during the China-Taiwan crisis of 1995– 96, Washington has been able to project military power </w:t>
      </w:r>
      <w:r w:rsidRPr="00DE2492">
        <w:rPr>
          <w:rStyle w:val="Emphasis"/>
        </w:rPr>
        <w:t>superior</w:t>
      </w:r>
      <w:r w:rsidRPr="00DE2492">
        <w:rPr>
          <w:rStyle w:val="StyleUnderline"/>
        </w:rPr>
        <w:t xml:space="preserve"> to anything a </w:t>
      </w:r>
      <w:r w:rsidRPr="00DE2492">
        <w:rPr>
          <w:rStyle w:val="Emphasis"/>
        </w:rPr>
        <w:t xml:space="preserve">regional rival </w:t>
      </w:r>
      <w:r w:rsidRPr="00DE2492">
        <w:rPr>
          <w:rStyle w:val="StyleUnderline"/>
        </w:rPr>
        <w:t xml:space="preserve">could employ even </w:t>
      </w:r>
      <w:r w:rsidRPr="00DE2492">
        <w:rPr>
          <w:rStyle w:val="Emphasis"/>
        </w:rPr>
        <w:t>on its own geopolitical doorstep.</w:t>
      </w:r>
    </w:p>
    <w:p w14:paraId="051A00D7" w14:textId="77777777" w:rsidR="000268A2" w:rsidRPr="00DE2492" w:rsidRDefault="000268A2" w:rsidP="000268A2">
      <w:pPr>
        <w:rPr>
          <w:sz w:val="16"/>
        </w:rPr>
      </w:pPr>
      <w:r w:rsidRPr="00DE2492">
        <w:rPr>
          <w:sz w:val="16"/>
        </w:rPr>
        <w:t xml:space="preserve">This </w:t>
      </w:r>
      <w:r w:rsidRPr="00DE2492">
        <w:rPr>
          <w:rStyle w:val="Emphasis"/>
        </w:rPr>
        <w:t>military dominance</w:t>
      </w:r>
      <w:r w:rsidRPr="00DE2492">
        <w:rPr>
          <w:sz w:val="16"/>
        </w:rPr>
        <w:t xml:space="preserve"> </w:t>
      </w:r>
      <w:r w:rsidRPr="00DE2492">
        <w:rPr>
          <w:rStyle w:val="StyleUnderline"/>
        </w:rPr>
        <w:t>has constituted the</w:t>
      </w:r>
      <w:r w:rsidRPr="00DE2492">
        <w:rPr>
          <w:sz w:val="16"/>
        </w:rPr>
        <w:t xml:space="preserve"> </w:t>
      </w:r>
      <w:r w:rsidRPr="00DE2492">
        <w:rPr>
          <w:rStyle w:val="Emphasis"/>
        </w:rPr>
        <w:t xml:space="preserve">hard-power backbone </w:t>
      </w:r>
      <w:r w:rsidRPr="00DE2492">
        <w:rPr>
          <w:rStyle w:val="StyleUnderline"/>
        </w:rPr>
        <w:t xml:space="preserve">of an ambitious global strategy. </w:t>
      </w:r>
      <w:r w:rsidRPr="00DE2492">
        <w:rPr>
          <w:sz w:val="16"/>
        </w:rPr>
        <w:t>After the Cold War, U.S.</w:t>
      </w:r>
      <w:r w:rsidRPr="00DE2492">
        <w:rPr>
          <w:rStyle w:val="StyleUnderline"/>
        </w:rPr>
        <w:t xml:space="preserve"> policymakers committed to </w:t>
      </w:r>
      <w:r w:rsidRPr="00DE2492">
        <w:rPr>
          <w:rStyle w:val="StyleUnderline"/>
          <w:highlight w:val="green"/>
        </w:rPr>
        <w:t xml:space="preserve">averting a return to the </w:t>
      </w:r>
      <w:r w:rsidRPr="00DE2492">
        <w:rPr>
          <w:rStyle w:val="Emphasis"/>
          <w:highlight w:val="green"/>
        </w:rPr>
        <w:t>unstable multipolarity</w:t>
      </w:r>
      <w:r w:rsidRPr="00DE2492">
        <w:rPr>
          <w:rStyle w:val="StyleUnderline"/>
          <w:highlight w:val="green"/>
        </w:rPr>
        <w:t xml:space="preserve"> of earlier eras</w:t>
      </w:r>
      <w:r w:rsidRPr="00DE2492">
        <w:rPr>
          <w:rStyle w:val="StyleUnderline"/>
        </w:rPr>
        <w:t>, and to perpetuating the more favorable unipolar order.</w:t>
      </w:r>
      <w:r w:rsidRPr="00DE2492">
        <w:rPr>
          <w:sz w:val="16"/>
        </w:rPr>
        <w:t xml:space="preserve"> </w:t>
      </w:r>
      <w:r w:rsidRPr="00DE2492">
        <w:rPr>
          <w:rStyle w:val="StyleUnderline"/>
        </w:rPr>
        <w:t xml:space="preserve">They committed to building on the successes of the postwar era by further advancing </w:t>
      </w:r>
      <w:r w:rsidRPr="00DE2492">
        <w:rPr>
          <w:rStyle w:val="Emphasis"/>
          <w:highlight w:val="green"/>
        </w:rPr>
        <w:t>liberal political values</w:t>
      </w:r>
      <w:r w:rsidRPr="00DE2492">
        <w:rPr>
          <w:rStyle w:val="StyleUnderline"/>
        </w:rPr>
        <w:t xml:space="preserve"> and an </w:t>
      </w:r>
      <w:r w:rsidRPr="00DE2492">
        <w:rPr>
          <w:rStyle w:val="StyleUnderline"/>
          <w:highlight w:val="green"/>
        </w:rPr>
        <w:t xml:space="preserve">open international </w:t>
      </w:r>
      <w:r w:rsidRPr="00DE2492">
        <w:rPr>
          <w:rStyle w:val="Emphasis"/>
          <w:highlight w:val="green"/>
        </w:rPr>
        <w:t>economy</w:t>
      </w:r>
      <w:r w:rsidRPr="00DE2492">
        <w:rPr>
          <w:rStyle w:val="StyleUnderline"/>
        </w:rPr>
        <w:t xml:space="preserve">, and to </w:t>
      </w:r>
      <w:r w:rsidRPr="00DE2492">
        <w:rPr>
          <w:rStyle w:val="Emphasis"/>
          <w:highlight w:val="green"/>
        </w:rPr>
        <w:t>suppressing</w:t>
      </w:r>
      <w:r w:rsidRPr="00DE2492">
        <w:rPr>
          <w:rStyle w:val="StyleUnderline"/>
          <w:highlight w:val="green"/>
        </w:rPr>
        <w:t xml:space="preserve"> international scourges</w:t>
      </w:r>
      <w:r w:rsidRPr="00DE2492">
        <w:rPr>
          <w:rStyle w:val="StyleUnderline"/>
        </w:rPr>
        <w:t xml:space="preserve"> such as </w:t>
      </w:r>
      <w:r w:rsidRPr="00DE2492">
        <w:rPr>
          <w:rStyle w:val="Emphasis"/>
          <w:highlight w:val="green"/>
        </w:rPr>
        <w:t>rogue states</w:t>
      </w:r>
      <w:r w:rsidRPr="00DE2492">
        <w:rPr>
          <w:rStyle w:val="StyleUnderline"/>
          <w:highlight w:val="green"/>
        </w:rPr>
        <w:t xml:space="preserve">, </w:t>
      </w:r>
      <w:r w:rsidRPr="00DE2492">
        <w:rPr>
          <w:rStyle w:val="Emphasis"/>
          <w:highlight w:val="green"/>
        </w:rPr>
        <w:t>nuclear proliferation</w:t>
      </w:r>
      <w:r w:rsidRPr="00DE2492">
        <w:rPr>
          <w:rStyle w:val="StyleUnderline"/>
        </w:rPr>
        <w:t xml:space="preserve">, and catastrophic </w:t>
      </w:r>
      <w:r w:rsidRPr="00DE2492">
        <w:rPr>
          <w:rStyle w:val="Emphasis"/>
          <w:highlight w:val="green"/>
        </w:rPr>
        <w:t>terrorism</w:t>
      </w:r>
      <w:r w:rsidRPr="00DE2492">
        <w:rPr>
          <w:rStyle w:val="StyleUnderline"/>
        </w:rPr>
        <w:t xml:space="preserve">. </w:t>
      </w:r>
      <w:r w:rsidRPr="00DE2492">
        <w:rPr>
          <w:sz w:val="16"/>
        </w:rPr>
        <w:t xml:space="preserve">And because they recognized that military force remained the ultima ratio </w:t>
      </w:r>
      <w:proofErr w:type="spellStart"/>
      <w:r w:rsidRPr="00DE2492">
        <w:rPr>
          <w:sz w:val="16"/>
        </w:rPr>
        <w:t>regum</w:t>
      </w:r>
      <w:proofErr w:type="spellEnd"/>
      <w:r w:rsidRPr="00DE2492">
        <w:rPr>
          <w:sz w:val="16"/>
        </w:rPr>
        <w:t xml:space="preserve">, </w:t>
      </w:r>
      <w:r w:rsidRPr="00DE2492">
        <w:rPr>
          <w:rStyle w:val="StyleUnderline"/>
        </w:rPr>
        <w:t>they understood the</w:t>
      </w:r>
      <w:r w:rsidRPr="00DE2492">
        <w:rPr>
          <w:sz w:val="16"/>
        </w:rPr>
        <w:t xml:space="preserve"> </w:t>
      </w:r>
      <w:r w:rsidRPr="00DE2492">
        <w:rPr>
          <w:rStyle w:val="Emphasis"/>
        </w:rPr>
        <w:t>centrality</w:t>
      </w:r>
      <w:r w:rsidRPr="00DE2492">
        <w:rPr>
          <w:sz w:val="16"/>
        </w:rPr>
        <w:t xml:space="preserve"> </w:t>
      </w:r>
      <w:r w:rsidRPr="00DE2492">
        <w:rPr>
          <w:rStyle w:val="StyleUnderline"/>
        </w:rPr>
        <w:t>of military preponderance</w:t>
      </w:r>
      <w:r w:rsidRPr="00DE2492">
        <w:rPr>
          <w:sz w:val="16"/>
        </w:rPr>
        <w:t xml:space="preserve">. </w:t>
      </w:r>
    </w:p>
    <w:p w14:paraId="519EDA1F" w14:textId="77777777" w:rsidR="000268A2" w:rsidRPr="00DE2492" w:rsidRDefault="000268A2" w:rsidP="000268A2">
      <w:pPr>
        <w:rPr>
          <w:rStyle w:val="StyleUnderline"/>
        </w:rPr>
      </w:pPr>
      <w:r w:rsidRPr="00DE2492">
        <w:rPr>
          <w:rStyle w:val="StyleUnderline"/>
        </w:rPr>
        <w:t xml:space="preserve">Washington would </w:t>
      </w:r>
      <w:r w:rsidRPr="00DE2492">
        <w:rPr>
          <w:rStyle w:val="Emphasis"/>
          <w:highlight w:val="green"/>
        </w:rPr>
        <w:t>need</w:t>
      </w:r>
      <w:r w:rsidRPr="00DE2492">
        <w:rPr>
          <w:rStyle w:val="StyleUnderline"/>
        </w:rPr>
        <w:t xml:space="preserve"> the </w:t>
      </w:r>
      <w:r w:rsidRPr="00DE2492">
        <w:rPr>
          <w:rStyle w:val="Emphasis"/>
          <w:highlight w:val="green"/>
        </w:rPr>
        <w:t>military power</w:t>
      </w:r>
      <w:r w:rsidRPr="00DE2492">
        <w:rPr>
          <w:sz w:val="16"/>
        </w:rPr>
        <w:t xml:space="preserve"> </w:t>
      </w:r>
      <w:r w:rsidRPr="00DE2492">
        <w:rPr>
          <w:rStyle w:val="StyleUnderline"/>
        </w:rPr>
        <w:t xml:space="preserve">necessary to </w:t>
      </w:r>
      <w:r w:rsidRPr="00DE2492">
        <w:rPr>
          <w:rStyle w:val="Emphasis"/>
          <w:highlight w:val="green"/>
        </w:rPr>
        <w:t>underwrite</w:t>
      </w:r>
      <w:r w:rsidRPr="00DE2492">
        <w:rPr>
          <w:rStyle w:val="StyleUnderline"/>
        </w:rPr>
        <w:t xml:space="preserve"> worldwide </w:t>
      </w:r>
      <w:r w:rsidRPr="00DE2492">
        <w:rPr>
          <w:rStyle w:val="Emphasis"/>
          <w:highlight w:val="green"/>
        </w:rPr>
        <w:t>alliance commitments</w:t>
      </w:r>
      <w:r w:rsidRPr="00DE2492">
        <w:rPr>
          <w:rStyle w:val="StyleUnderline"/>
        </w:rPr>
        <w:t xml:space="preserve">. It would have to preserve </w:t>
      </w:r>
      <w:r w:rsidRPr="00DE2492">
        <w:rPr>
          <w:rStyle w:val="Emphasis"/>
        </w:rPr>
        <w:t>substantial overmatch</w:t>
      </w:r>
      <w:r w:rsidRPr="00DE2492">
        <w:rPr>
          <w:sz w:val="16"/>
        </w:rPr>
        <w:t xml:space="preserve"> </w:t>
      </w:r>
      <w:r w:rsidRPr="00DE2492">
        <w:rPr>
          <w:rStyle w:val="StyleUnderline"/>
        </w:rPr>
        <w:t>versus any potential</w:t>
      </w:r>
      <w:r w:rsidRPr="00DE2492">
        <w:rPr>
          <w:sz w:val="16"/>
        </w:rPr>
        <w:t xml:space="preserve"> </w:t>
      </w:r>
      <w:r w:rsidRPr="00DE2492">
        <w:rPr>
          <w:rStyle w:val="Emphasis"/>
        </w:rPr>
        <w:t xml:space="preserve">great-power rival. </w:t>
      </w:r>
      <w:r w:rsidRPr="00DE2492">
        <w:rPr>
          <w:sz w:val="16"/>
        </w:rPr>
        <w:t xml:space="preserve">It must be able to answer the sharpest challenges to the international system, such as Saddam’s invasion of Kuwait in 1990 or jihadist extremism after 9/11. Finally, </w:t>
      </w:r>
      <w:r w:rsidRPr="00DE2492">
        <w:rPr>
          <w:rStyle w:val="StyleUnderline"/>
        </w:rPr>
        <w:t xml:space="preserve">because prevailing global </w:t>
      </w:r>
      <w:r w:rsidRPr="00DE2492">
        <w:rPr>
          <w:rStyle w:val="Emphasis"/>
        </w:rPr>
        <w:t>norms</w:t>
      </w:r>
      <w:r w:rsidRPr="00DE2492">
        <w:rPr>
          <w:rStyle w:val="StyleUnderline"/>
        </w:rPr>
        <w:t xml:space="preserve"> generally reflect </w:t>
      </w:r>
      <w:r w:rsidRPr="00DE2492">
        <w:rPr>
          <w:rStyle w:val="Emphasis"/>
        </w:rPr>
        <w:t>hard-power realities</w:t>
      </w:r>
      <w:r w:rsidRPr="00DE2492">
        <w:rPr>
          <w:rStyle w:val="StyleUnderline"/>
        </w:rPr>
        <w:t xml:space="preserve">, America would need the superiority to assure that its own </w:t>
      </w:r>
      <w:r w:rsidRPr="00DE2492">
        <w:rPr>
          <w:rStyle w:val="Emphasis"/>
        </w:rPr>
        <w:t>values remained ascendant</w:t>
      </w:r>
      <w:r w:rsidRPr="00DE2492">
        <w:rPr>
          <w:rStyle w:val="StyleUnderline"/>
        </w:rPr>
        <w:t>. It was impolitic to say that U.S. strategy and the international order required “</w:t>
      </w:r>
      <w:r w:rsidRPr="00DE2492">
        <w:rPr>
          <w:rStyle w:val="Emphasis"/>
        </w:rPr>
        <w:t>strengths beyond challenge</w:t>
      </w:r>
      <w:r w:rsidRPr="00DE2492">
        <w:rPr>
          <w:rStyle w:val="StyleUnderline"/>
        </w:rPr>
        <w:t>,” but it was not at all inaccurate.</w:t>
      </w:r>
    </w:p>
    <w:p w14:paraId="5622C2EF" w14:textId="77777777" w:rsidR="000268A2" w:rsidRPr="00DE2492" w:rsidRDefault="000268A2" w:rsidP="000268A2">
      <w:pPr>
        <w:rPr>
          <w:sz w:val="16"/>
        </w:rPr>
      </w:pPr>
      <w:r w:rsidRPr="00DE2492">
        <w:rPr>
          <w:sz w:val="16"/>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E9D2557" w14:textId="77777777" w:rsidR="000268A2" w:rsidRPr="00DE2492" w:rsidRDefault="000268A2" w:rsidP="000268A2">
      <w:pPr>
        <w:rPr>
          <w:rStyle w:val="StyleUnderline"/>
        </w:rPr>
      </w:pPr>
      <w:r w:rsidRPr="00DE2492">
        <w:rPr>
          <w:sz w:val="16"/>
        </w:rPr>
        <w:t xml:space="preserve">Yet U.S. strategy also heeded, at least until recently, </w:t>
      </w:r>
      <w:r w:rsidRPr="00DE2492">
        <w:rPr>
          <w:rStyle w:val="StyleUnderline"/>
        </w:rPr>
        <w:t xml:space="preserve">the fact that there was a limit to how cheaply that primacy could be had. The American military did shrink significantly during the 1990s, but U.S. </w:t>
      </w:r>
      <w:r w:rsidRPr="00DE2492">
        <w:rPr>
          <w:rStyle w:val="StyleUnderline"/>
        </w:rPr>
        <w:lastRenderedPageBreak/>
        <w:t xml:space="preserve">officials understood that if Washington cut back too far, its </w:t>
      </w:r>
      <w:r w:rsidRPr="00DE2492">
        <w:rPr>
          <w:rStyle w:val="StyleUnderline"/>
          <w:highlight w:val="green"/>
        </w:rPr>
        <w:t>primacy</w:t>
      </w:r>
      <w:r w:rsidRPr="00DE2492">
        <w:rPr>
          <w:rStyle w:val="StyleUnderline"/>
        </w:rPr>
        <w:t xml:space="preserve"> would </w:t>
      </w:r>
      <w:r w:rsidRPr="00DE2492">
        <w:rPr>
          <w:rStyle w:val="StyleUnderline"/>
          <w:highlight w:val="green"/>
        </w:rPr>
        <w:t>erode</w:t>
      </w:r>
      <w:r w:rsidRPr="00DE2492">
        <w:rPr>
          <w:rStyle w:val="StyleUnderline"/>
        </w:rPr>
        <w:t xml:space="preserve"> to a point where it ceased to deliver its geopolitical benefits</w:t>
      </w:r>
      <w:r w:rsidRPr="00DE2492">
        <w:rPr>
          <w:sz w:val="16"/>
        </w:rPr>
        <w:t xml:space="preserve">. </w:t>
      </w:r>
      <w:r w:rsidRPr="00DE2492">
        <w:rPr>
          <w:rStyle w:val="Emphasis"/>
          <w:highlight w:val="green"/>
        </w:rPr>
        <w:t>Alliances</w:t>
      </w:r>
      <w:r w:rsidRPr="00DE2492">
        <w:rPr>
          <w:sz w:val="16"/>
          <w:highlight w:val="green"/>
        </w:rPr>
        <w:t xml:space="preserve"> </w:t>
      </w:r>
      <w:r w:rsidRPr="00DE2492">
        <w:rPr>
          <w:rStyle w:val="StyleUnderline"/>
          <w:highlight w:val="green"/>
        </w:rPr>
        <w:t>would</w:t>
      </w:r>
      <w:r w:rsidRPr="00DE2492">
        <w:rPr>
          <w:sz w:val="16"/>
          <w:highlight w:val="green"/>
        </w:rPr>
        <w:t xml:space="preserve"> </w:t>
      </w:r>
      <w:r w:rsidRPr="00DE2492">
        <w:rPr>
          <w:rStyle w:val="Emphasis"/>
          <w:highlight w:val="green"/>
        </w:rPr>
        <w:t>lose credibility</w:t>
      </w:r>
      <w:r w:rsidRPr="00DE2492">
        <w:rPr>
          <w:sz w:val="16"/>
        </w:rPr>
        <w:t xml:space="preserve">; </w:t>
      </w:r>
      <w:r w:rsidRPr="00DE2492">
        <w:rPr>
          <w:rStyle w:val="StyleUnderline"/>
        </w:rPr>
        <w:t>the</w:t>
      </w:r>
      <w:r w:rsidRPr="00DE2492">
        <w:rPr>
          <w:sz w:val="16"/>
        </w:rPr>
        <w:t xml:space="preserve"> </w:t>
      </w:r>
      <w:r w:rsidRPr="00DE2492">
        <w:rPr>
          <w:rStyle w:val="StyleUnderline"/>
        </w:rPr>
        <w:t xml:space="preserve">stability of key </w:t>
      </w:r>
      <w:r w:rsidRPr="00DE2492">
        <w:rPr>
          <w:rStyle w:val="Emphasis"/>
          <w:highlight w:val="green"/>
        </w:rPr>
        <w:t>regions</w:t>
      </w:r>
      <w:r w:rsidRPr="00DE2492">
        <w:rPr>
          <w:rStyle w:val="StyleUnderline"/>
          <w:highlight w:val="green"/>
        </w:rPr>
        <w:t xml:space="preserve"> would be </w:t>
      </w:r>
      <w:r w:rsidRPr="00DE2492">
        <w:rPr>
          <w:rStyle w:val="Emphasis"/>
          <w:highlight w:val="green"/>
        </w:rPr>
        <w:t>eroded</w:t>
      </w:r>
      <w:r w:rsidRPr="00DE2492">
        <w:rPr>
          <w:sz w:val="16"/>
        </w:rPr>
        <w:t xml:space="preserve">; </w:t>
      </w:r>
      <w:r w:rsidRPr="00DE2492">
        <w:rPr>
          <w:rStyle w:val="Emphasis"/>
          <w:highlight w:val="green"/>
        </w:rPr>
        <w:t>rivals would be emboldened</w:t>
      </w:r>
      <w:r w:rsidRPr="00DE2492">
        <w:rPr>
          <w:sz w:val="16"/>
        </w:rPr>
        <w:t xml:space="preserve">; </w:t>
      </w:r>
      <w:r w:rsidRPr="00DE2492">
        <w:rPr>
          <w:rStyle w:val="Emphasis"/>
          <w:highlight w:val="green"/>
        </w:rPr>
        <w:t>international crises would go unaddressed</w:t>
      </w:r>
      <w:r w:rsidRPr="00DE2492">
        <w:rPr>
          <w:sz w:val="16"/>
        </w:rPr>
        <w:t xml:space="preserve">. American </w:t>
      </w:r>
      <w:r w:rsidRPr="00DE2492">
        <w:rPr>
          <w:rStyle w:val="StyleUnderline"/>
        </w:rPr>
        <w:t xml:space="preserve">primacy was thus like a </w:t>
      </w:r>
      <w:r w:rsidRPr="00DE2492">
        <w:rPr>
          <w:rStyle w:val="Emphasis"/>
        </w:rPr>
        <w:t>reasonably priced insurance policy</w:t>
      </w:r>
      <w:r w:rsidRPr="00DE2492">
        <w:rPr>
          <w:sz w:val="16"/>
        </w:rPr>
        <w:t xml:space="preserve">. </w:t>
      </w:r>
      <w:r w:rsidRPr="00DE2492">
        <w:rPr>
          <w:rStyle w:val="StyleUnderline"/>
        </w:rPr>
        <w:t xml:space="preserve">It required nontrivial </w:t>
      </w:r>
      <w:proofErr w:type="gramStart"/>
      <w:r w:rsidRPr="00DE2492">
        <w:rPr>
          <w:rStyle w:val="StyleUnderline"/>
        </w:rPr>
        <w:t>expenditures, but</w:t>
      </w:r>
      <w:proofErr w:type="gramEnd"/>
      <w:r w:rsidRPr="00DE2492">
        <w:rPr>
          <w:rStyle w:val="StyleUnderline"/>
        </w:rPr>
        <w:t xml:space="preserve"> protected against far costlier outcomes.</w:t>
      </w:r>
      <w:r w:rsidRPr="00DE2492">
        <w:rPr>
          <w:sz w:val="16"/>
        </w:rPr>
        <w:t>9 Washington paid its insurance premiums for two decades after the Cold War. But more</w:t>
      </w:r>
      <w:r w:rsidRPr="00DE2492">
        <w:rPr>
          <w:rStyle w:val="StyleUnderline"/>
        </w:rPr>
        <w:t xml:space="preserve"> recently American primacy and strategic solvency have been imperiled.</w:t>
      </w:r>
    </w:p>
    <w:p w14:paraId="3DAE3E44" w14:textId="77777777" w:rsidR="000268A2" w:rsidRPr="00DE2492" w:rsidRDefault="000268A2" w:rsidP="000268A2">
      <w:pPr>
        <w:rPr>
          <w:sz w:val="16"/>
        </w:rPr>
      </w:pPr>
      <w:r w:rsidRPr="00DE2492">
        <w:rPr>
          <w:sz w:val="16"/>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DE2492">
        <w:rPr>
          <w:rStyle w:val="StyleUnderline"/>
        </w:rPr>
        <w:t xml:space="preserve">two decades after the Soviet collapse, the world was characterized by </w:t>
      </w:r>
      <w:r w:rsidRPr="00DE2492">
        <w:rPr>
          <w:rStyle w:val="Emphasis"/>
        </w:rPr>
        <w:t xml:space="preserve">remarkably low levels of great-power competition, </w:t>
      </w:r>
      <w:r w:rsidRPr="00DE2492">
        <w:rPr>
          <w:rStyle w:val="StyleUnderline"/>
        </w:rPr>
        <w:t xml:space="preserve">high levels of </w:t>
      </w:r>
      <w:r w:rsidRPr="00DE2492">
        <w:rPr>
          <w:rStyle w:val="Emphasis"/>
        </w:rPr>
        <w:t>security</w:t>
      </w:r>
      <w:r w:rsidRPr="00DE2492">
        <w:rPr>
          <w:rStyle w:val="StyleUnderline"/>
        </w:rPr>
        <w:t xml:space="preserve"> in key theaters such as </w:t>
      </w:r>
      <w:r w:rsidRPr="00DE2492">
        <w:rPr>
          <w:rStyle w:val="Emphasis"/>
        </w:rPr>
        <w:t>Europe</w:t>
      </w:r>
      <w:r w:rsidRPr="00DE2492">
        <w:rPr>
          <w:rStyle w:val="StyleUnderline"/>
        </w:rPr>
        <w:t xml:space="preserve"> and </w:t>
      </w:r>
      <w:r w:rsidRPr="00DE2492">
        <w:rPr>
          <w:rStyle w:val="Emphasis"/>
        </w:rPr>
        <w:t>East Asia</w:t>
      </w:r>
      <w:r w:rsidRPr="00DE2492">
        <w:rPr>
          <w:rStyle w:val="StyleUnderline"/>
        </w:rPr>
        <w:t xml:space="preserve">, and the </w:t>
      </w:r>
      <w:r w:rsidRPr="00DE2492">
        <w:rPr>
          <w:rStyle w:val="Emphasis"/>
        </w:rPr>
        <w:t>comparative weakness</w:t>
      </w:r>
      <w:r w:rsidRPr="00DE2492">
        <w:rPr>
          <w:rStyle w:val="StyleUnderline"/>
        </w:rPr>
        <w:t xml:space="preserve"> of those “</w:t>
      </w:r>
      <w:r w:rsidRPr="00DE2492">
        <w:rPr>
          <w:rStyle w:val="Emphasis"/>
        </w:rPr>
        <w:t>rogue” actors</w:t>
      </w:r>
      <w:r w:rsidRPr="00DE2492">
        <w:rPr>
          <w:rStyle w:val="StyleUnderline"/>
        </w:rPr>
        <w:t>—Iran, Iraq, North Korea, al-Qaeda—who most aggressively challenged American power.</w:t>
      </w:r>
      <w:r w:rsidRPr="00DE2492">
        <w:rPr>
          <w:sz w:val="16"/>
        </w:rPr>
        <w:t xml:space="preserve"> During the 1990s, some observers even spoke of a “strategic pause,” the idea being that the end of the Cold War had afforded the United States a respite from normal levels of geopolitical danger and competition. Now, however, </w:t>
      </w:r>
      <w:r w:rsidRPr="00DE2492">
        <w:rPr>
          <w:rStyle w:val="Emphasis"/>
        </w:rPr>
        <w:t>the strategic horizon is darkening</w:t>
      </w:r>
      <w:r w:rsidRPr="00DE2492">
        <w:rPr>
          <w:sz w:val="16"/>
        </w:rPr>
        <w:t>, due to four factors.</w:t>
      </w:r>
    </w:p>
    <w:p w14:paraId="6097915D" w14:textId="77777777" w:rsidR="000268A2" w:rsidRPr="00AD6FD8" w:rsidRDefault="000268A2" w:rsidP="000268A2">
      <w:pPr>
        <w:rPr>
          <w:rStyle w:val="Emphasis"/>
          <w:color w:val="FF0000"/>
        </w:rPr>
      </w:pPr>
      <w:r w:rsidRPr="00DE2492">
        <w:rPr>
          <w:sz w:val="16"/>
        </w:rPr>
        <w:t xml:space="preserve">First, </w:t>
      </w:r>
      <w:r w:rsidRPr="00DE2492">
        <w:rPr>
          <w:rStyle w:val="Emphasis"/>
          <w:highlight w:val="green"/>
        </w:rPr>
        <w:t>great-power military competition is back</w:t>
      </w:r>
      <w:r w:rsidRPr="00DE2492">
        <w:rPr>
          <w:sz w:val="16"/>
        </w:rPr>
        <w:t xml:space="preserve">. </w:t>
      </w:r>
      <w:r w:rsidRPr="00DE2492">
        <w:rPr>
          <w:rStyle w:val="StyleUnderline"/>
        </w:rPr>
        <w:t>The world’s two leading authoritarian powers</w:t>
      </w:r>
      <w:r w:rsidRPr="00DE2492">
        <w:rPr>
          <w:sz w:val="16"/>
        </w:rPr>
        <w:t>—</w:t>
      </w:r>
      <w:r w:rsidRPr="00DE2492">
        <w:rPr>
          <w:rStyle w:val="Emphasis"/>
          <w:highlight w:val="green"/>
        </w:rPr>
        <w:t>China</w:t>
      </w:r>
      <w:r w:rsidRPr="00DE2492">
        <w:rPr>
          <w:sz w:val="16"/>
        </w:rPr>
        <w:t xml:space="preserve"> </w:t>
      </w:r>
      <w:r w:rsidRPr="00DE2492">
        <w:rPr>
          <w:rStyle w:val="StyleUnderline"/>
        </w:rPr>
        <w:t>and</w:t>
      </w:r>
      <w:r w:rsidRPr="00DE2492">
        <w:rPr>
          <w:sz w:val="16"/>
        </w:rPr>
        <w:t xml:space="preserve"> </w:t>
      </w:r>
      <w:r w:rsidRPr="00DE2492">
        <w:rPr>
          <w:rStyle w:val="Emphasis"/>
          <w:highlight w:val="green"/>
        </w:rPr>
        <w:t>Russia</w:t>
      </w:r>
      <w:r w:rsidRPr="00DE2492">
        <w:rPr>
          <w:sz w:val="16"/>
        </w:rPr>
        <w:t>—</w:t>
      </w:r>
      <w:r w:rsidRPr="00DE2492">
        <w:rPr>
          <w:rStyle w:val="StyleUnderline"/>
        </w:rPr>
        <w:t xml:space="preserve">are </w:t>
      </w:r>
      <w:r w:rsidRPr="00DE2492">
        <w:rPr>
          <w:rStyle w:val="StyleUnderline"/>
          <w:highlight w:val="green"/>
        </w:rPr>
        <w:t xml:space="preserve">seeking </w:t>
      </w:r>
      <w:r w:rsidRPr="00DE2492">
        <w:rPr>
          <w:rStyle w:val="Emphasis"/>
          <w:highlight w:val="green"/>
        </w:rPr>
        <w:t>regional hegemony</w:t>
      </w:r>
      <w:r w:rsidRPr="00DE2492">
        <w:rPr>
          <w:sz w:val="16"/>
        </w:rPr>
        <w:t xml:space="preserve">, </w:t>
      </w:r>
      <w:r w:rsidRPr="00DE2492">
        <w:rPr>
          <w:rStyle w:val="StyleUnderline"/>
        </w:rPr>
        <w:t xml:space="preserve">contesting global norms such as nonaggression and freedom of navigation, and developing the </w:t>
      </w:r>
      <w:r w:rsidRPr="00DE2492">
        <w:rPr>
          <w:rStyle w:val="Emphasis"/>
        </w:rPr>
        <w:t>military punch</w:t>
      </w:r>
      <w:r w:rsidRPr="00DE2492">
        <w:rPr>
          <w:rStyle w:val="StyleUnderline"/>
        </w:rPr>
        <w:t xml:space="preserve"> to underwrite these ambitions</w:t>
      </w:r>
      <w:r w:rsidRPr="00DE2492">
        <w:rPr>
          <w:sz w:val="16"/>
        </w:rPr>
        <w:t>. Notwithstanding severe economic and demographic problems</w:t>
      </w:r>
      <w:r w:rsidRPr="00DE2492">
        <w:rPr>
          <w:rStyle w:val="StyleUnderline"/>
        </w:rPr>
        <w:t xml:space="preserve">, Russia has conducted a major military </w:t>
      </w:r>
      <w:r w:rsidRPr="00DE2492">
        <w:rPr>
          <w:rStyle w:val="Emphasis"/>
          <w:highlight w:val="green"/>
        </w:rPr>
        <w:t>modernization</w:t>
      </w:r>
      <w:r w:rsidRPr="00DE2492">
        <w:rPr>
          <w:rStyle w:val="StyleUnderline"/>
          <w:highlight w:val="green"/>
        </w:rPr>
        <w:t xml:space="preserve"> emphasizing </w:t>
      </w:r>
      <w:r w:rsidRPr="00DE2492">
        <w:rPr>
          <w:rStyle w:val="Emphasis"/>
          <w:highlight w:val="green"/>
        </w:rPr>
        <w:t>nuclear weapons</w:t>
      </w:r>
      <w:r w:rsidRPr="00AD6FD8">
        <w:rPr>
          <w:rStyle w:val="StyleUnderline"/>
          <w:color w:val="FF0000"/>
        </w:rPr>
        <w:t>, high-end conventional capabilities, and rapid-deployment and special operations forces— and utilized many of these capabilities in conflicts in Ukraine and Syria</w:t>
      </w:r>
      <w:r w:rsidRPr="00AD6FD8">
        <w:rPr>
          <w:color w:val="FF0000"/>
          <w:sz w:val="16"/>
        </w:rPr>
        <w:t xml:space="preserve">.10 </w:t>
      </w:r>
      <w:r w:rsidRPr="00AD6FD8">
        <w:rPr>
          <w:rStyle w:val="StyleUnderline"/>
          <w:color w:val="FF0000"/>
        </w:rPr>
        <w:t>China</w:t>
      </w:r>
      <w:r w:rsidRPr="00AD6FD8">
        <w:rPr>
          <w:color w:val="FF0000"/>
          <w:sz w:val="16"/>
        </w:rPr>
        <w:t xml:space="preserve">, meanwhile, </w:t>
      </w:r>
      <w:r w:rsidRPr="00AD6FD8">
        <w:rPr>
          <w:rStyle w:val="StyleUnderline"/>
          <w:color w:val="FF0000"/>
        </w:rPr>
        <w:t xml:space="preserve">has carried out a </w:t>
      </w:r>
      <w:r w:rsidRPr="00AD6FD8">
        <w:rPr>
          <w:rStyle w:val="Emphasis"/>
          <w:color w:val="FF0000"/>
        </w:rPr>
        <w:t>buildup of historic proportions,</w:t>
      </w:r>
      <w:r w:rsidRPr="00AD6FD8">
        <w:rPr>
          <w:color w:val="FF0000"/>
          <w:sz w:val="16"/>
        </w:rPr>
        <w:t xml:space="preserve"> with constant-dollar defense outlays rising from US$26 billion in 1995 to US$226 billion in 2016.11 Ominously, </w:t>
      </w:r>
      <w:r w:rsidRPr="00AD6FD8">
        <w:rPr>
          <w:rStyle w:val="StyleUnderline"/>
          <w:color w:val="FF0000"/>
        </w:rPr>
        <w:t xml:space="preserve">these expenditures have </w:t>
      </w:r>
      <w:r w:rsidRPr="00AD6FD8">
        <w:rPr>
          <w:rStyle w:val="StyleUnderline"/>
          <w:color w:val="FF0000"/>
          <w:highlight w:val="green"/>
        </w:rPr>
        <w:t xml:space="preserve">funded development of </w:t>
      </w:r>
      <w:r w:rsidRPr="00AD6FD8">
        <w:rPr>
          <w:rStyle w:val="Emphasis"/>
          <w:color w:val="FF0000"/>
          <w:highlight w:val="green"/>
        </w:rPr>
        <w:t>power-projection</w:t>
      </w:r>
      <w:r w:rsidRPr="00AD6FD8">
        <w:rPr>
          <w:rStyle w:val="StyleUnderline"/>
          <w:color w:val="FF0000"/>
        </w:rPr>
        <w:t xml:space="preserve"> and </w:t>
      </w:r>
      <w:proofErr w:type="spellStart"/>
      <w:r w:rsidRPr="00AD6FD8">
        <w:rPr>
          <w:rStyle w:val="StyleUnderline"/>
          <w:color w:val="FF0000"/>
        </w:rPr>
        <w:t>antiaccess</w:t>
      </w:r>
      <w:proofErr w:type="spellEnd"/>
      <w:r w:rsidRPr="00AD6FD8">
        <w:rPr>
          <w:rStyle w:val="StyleUnderline"/>
          <w:color w:val="FF0000"/>
        </w:rPr>
        <w:t>/area denial</w:t>
      </w:r>
      <w:r w:rsidRPr="00AD6FD8">
        <w:rPr>
          <w:color w:val="FF0000"/>
          <w:sz w:val="16"/>
        </w:rPr>
        <w:t xml:space="preserve"> (</w:t>
      </w:r>
      <w:r w:rsidRPr="00AD6FD8">
        <w:rPr>
          <w:rStyle w:val="Emphasis"/>
          <w:color w:val="FF0000"/>
        </w:rPr>
        <w:t>A2/AD) tools</w:t>
      </w:r>
      <w:r w:rsidRPr="00AD6FD8">
        <w:rPr>
          <w:color w:val="FF0000"/>
          <w:sz w:val="16"/>
        </w:rPr>
        <w:t xml:space="preserve"> </w:t>
      </w:r>
      <w:r w:rsidRPr="00AD6FD8">
        <w:rPr>
          <w:rStyle w:val="StyleUnderline"/>
          <w:color w:val="FF0000"/>
        </w:rPr>
        <w:t>necessary to threaten China’s neighbors and complicate U.S. intervention on their behalf</w:t>
      </w:r>
      <w:r w:rsidRPr="00AD6FD8">
        <w:rPr>
          <w:color w:val="FF0000"/>
          <w:sz w:val="16"/>
        </w:rPr>
        <w:t xml:space="preserve">. Washington has grown accustomed to having a generational military lead; </w:t>
      </w:r>
      <w:r w:rsidRPr="00AD6FD8">
        <w:rPr>
          <w:rStyle w:val="StyleUnderline"/>
          <w:color w:val="FF0000"/>
        </w:rPr>
        <w:t xml:space="preserve">Russian and Chinese modernization efforts are now creating a </w:t>
      </w:r>
      <w:r w:rsidRPr="00AD6FD8">
        <w:rPr>
          <w:rStyle w:val="Emphasis"/>
          <w:color w:val="FF0000"/>
        </w:rPr>
        <w:t xml:space="preserve">far more competitive environment. </w:t>
      </w:r>
    </w:p>
    <w:p w14:paraId="31B094BF" w14:textId="77777777" w:rsidR="000268A2" w:rsidRPr="00AD6FD8" w:rsidRDefault="000268A2" w:rsidP="000268A2">
      <w:pPr>
        <w:rPr>
          <w:rStyle w:val="StyleUnderline"/>
          <w:color w:val="FF0000"/>
        </w:rPr>
      </w:pPr>
      <w:r w:rsidRPr="00AD6FD8">
        <w:rPr>
          <w:color w:val="FF0000"/>
          <w:sz w:val="16"/>
        </w:rPr>
        <w:t xml:space="preserve">Second, the </w:t>
      </w:r>
      <w:r w:rsidRPr="00AD6FD8">
        <w:rPr>
          <w:rStyle w:val="Emphasis"/>
          <w:color w:val="FF0000"/>
        </w:rPr>
        <w:t>international outlaws</w:t>
      </w:r>
      <w:r w:rsidRPr="00AD6FD8">
        <w:rPr>
          <w:rStyle w:val="StyleUnderline"/>
          <w:color w:val="FF0000"/>
        </w:rPr>
        <w:t xml:space="preserve"> are no longer so </w:t>
      </w:r>
      <w:r w:rsidRPr="00AD6FD8">
        <w:rPr>
          <w:rStyle w:val="Emphasis"/>
          <w:color w:val="FF0000"/>
        </w:rPr>
        <w:t>weak</w:t>
      </w:r>
      <w:r w:rsidRPr="00AD6FD8">
        <w:rPr>
          <w:rStyle w:val="StyleUnderline"/>
          <w:color w:val="FF0000"/>
        </w:rPr>
        <w:t>.</w:t>
      </w:r>
      <w:r w:rsidRPr="00AD6FD8">
        <w:rPr>
          <w:color w:val="FF0000"/>
          <w:sz w:val="16"/>
        </w:rPr>
        <w:t xml:space="preserve"> </w:t>
      </w:r>
      <w:r w:rsidRPr="00AD6FD8">
        <w:rPr>
          <w:rStyle w:val="Emphasis"/>
          <w:color w:val="FF0000"/>
        </w:rPr>
        <w:t>North Korea’s</w:t>
      </w:r>
      <w:r w:rsidRPr="00AD6FD8">
        <w:rPr>
          <w:color w:val="FF0000"/>
          <w:sz w:val="16"/>
        </w:rPr>
        <w:t xml:space="preserve"> </w:t>
      </w:r>
      <w:r w:rsidRPr="00AD6FD8">
        <w:rPr>
          <w:rStyle w:val="StyleUnderline"/>
          <w:color w:val="FF0000"/>
        </w:rPr>
        <w:t xml:space="preserve">conventional forces have atrophied, but it has amassed a growing </w:t>
      </w:r>
      <w:r w:rsidRPr="00AD6FD8">
        <w:rPr>
          <w:rStyle w:val="Emphasis"/>
          <w:color w:val="FF0000"/>
        </w:rPr>
        <w:t>nuclear arsenal</w:t>
      </w:r>
      <w:r w:rsidRPr="00AD6FD8">
        <w:rPr>
          <w:color w:val="FF0000"/>
          <w:sz w:val="16"/>
        </w:rPr>
        <w:t xml:space="preserve"> </w:t>
      </w:r>
      <w:r w:rsidRPr="00AD6FD8">
        <w:rPr>
          <w:rStyle w:val="StyleUnderline"/>
          <w:color w:val="FF0000"/>
        </w:rPr>
        <w:t xml:space="preserve">and is developing an intercontinental delivery capability that will soon allow it to threaten not just America’s regional allies but also the </w:t>
      </w:r>
      <w:r w:rsidRPr="00AD6FD8">
        <w:rPr>
          <w:rStyle w:val="Emphasis"/>
          <w:color w:val="FF0000"/>
        </w:rPr>
        <w:t>continental United States</w:t>
      </w:r>
      <w:r w:rsidRPr="00AD6FD8">
        <w:rPr>
          <w:color w:val="FF0000"/>
          <w:sz w:val="16"/>
        </w:rPr>
        <w:t xml:space="preserve">.12 </w:t>
      </w:r>
      <w:r w:rsidRPr="00AD6FD8">
        <w:rPr>
          <w:rStyle w:val="Emphasis"/>
          <w:color w:val="FF0000"/>
        </w:rPr>
        <w:t>Iran</w:t>
      </w:r>
      <w:r w:rsidRPr="00AD6FD8">
        <w:rPr>
          <w:color w:val="FF0000"/>
          <w:sz w:val="16"/>
        </w:rPr>
        <w:t xml:space="preserve"> </w:t>
      </w:r>
      <w:r w:rsidRPr="00AD6FD8">
        <w:rPr>
          <w:rStyle w:val="StyleUnderline"/>
          <w:color w:val="FF0000"/>
        </w:rPr>
        <w:t>remains a</w:t>
      </w:r>
      <w:r w:rsidRPr="00AD6FD8">
        <w:rPr>
          <w:color w:val="FF0000"/>
          <w:sz w:val="16"/>
        </w:rPr>
        <w:t xml:space="preserve"> </w:t>
      </w:r>
      <w:r w:rsidRPr="00AD6FD8">
        <w:rPr>
          <w:rStyle w:val="Emphasis"/>
          <w:color w:val="FF0000"/>
        </w:rPr>
        <w:t>nuclear threshold state,</w:t>
      </w:r>
      <w:r w:rsidRPr="00AD6FD8">
        <w:rPr>
          <w:color w:val="FF0000"/>
          <w:sz w:val="16"/>
        </w:rPr>
        <w:t xml:space="preserve"> one </w:t>
      </w:r>
      <w:r w:rsidRPr="00AD6FD8">
        <w:rPr>
          <w:rStyle w:val="StyleUnderline"/>
          <w:color w:val="FF0000"/>
        </w:rPr>
        <w:t xml:space="preserve">that continues to develop ballistic missiles and A2/AD capabilities while employing </w:t>
      </w:r>
      <w:r w:rsidRPr="00AD6FD8">
        <w:rPr>
          <w:rStyle w:val="Emphasis"/>
          <w:color w:val="FF0000"/>
        </w:rPr>
        <w:t>sectarian</w:t>
      </w:r>
      <w:r w:rsidRPr="00AD6FD8">
        <w:rPr>
          <w:rStyle w:val="StyleUnderline"/>
          <w:color w:val="FF0000"/>
        </w:rPr>
        <w:t xml:space="preserve"> and </w:t>
      </w:r>
      <w:r w:rsidRPr="00AD6FD8">
        <w:rPr>
          <w:rStyle w:val="Emphasis"/>
          <w:color w:val="FF0000"/>
        </w:rPr>
        <w:t>proxy forces</w:t>
      </w:r>
      <w:r w:rsidRPr="00AD6FD8">
        <w:rPr>
          <w:rStyle w:val="StyleUnderline"/>
          <w:color w:val="FF0000"/>
        </w:rPr>
        <w:t xml:space="preserve"> across the Middle East</w:t>
      </w:r>
      <w:r w:rsidRPr="00AD6FD8">
        <w:rPr>
          <w:color w:val="FF0000"/>
          <w:sz w:val="16"/>
        </w:rPr>
        <w:t xml:space="preserve">. </w:t>
      </w:r>
      <w:r w:rsidRPr="00AD6FD8">
        <w:rPr>
          <w:rStyle w:val="StyleUnderline"/>
          <w:color w:val="FF0000"/>
        </w:rPr>
        <w:t>The Islamic State</w:t>
      </w:r>
      <w:r w:rsidRPr="00AD6FD8">
        <w:rPr>
          <w:color w:val="FF0000"/>
          <w:sz w:val="16"/>
        </w:rPr>
        <w:t xml:space="preserve">, for its part, </w:t>
      </w:r>
      <w:r w:rsidRPr="00AD6FD8">
        <w:rPr>
          <w:rStyle w:val="StyleUnderline"/>
          <w:color w:val="FF0000"/>
        </w:rPr>
        <w:t>is headed for defeat, but has displayed</w:t>
      </w:r>
      <w:r w:rsidRPr="00AD6FD8">
        <w:rPr>
          <w:color w:val="FF0000"/>
          <w:sz w:val="16"/>
        </w:rPr>
        <w:t xml:space="preserve"> </w:t>
      </w:r>
      <w:r w:rsidRPr="00AD6FD8">
        <w:rPr>
          <w:rStyle w:val="StyleUnderline"/>
          <w:color w:val="FF0000"/>
        </w:rPr>
        <w:t xml:space="preserve">military capabilities </w:t>
      </w:r>
      <w:r w:rsidRPr="00AD6FD8">
        <w:rPr>
          <w:rStyle w:val="Emphasis"/>
          <w:color w:val="FF0000"/>
        </w:rPr>
        <w:t>unprecedented</w:t>
      </w:r>
      <w:r w:rsidRPr="00AD6FD8">
        <w:rPr>
          <w:color w:val="FF0000"/>
          <w:sz w:val="16"/>
        </w:rPr>
        <w:t xml:space="preserve"> </w:t>
      </w:r>
      <w:r w:rsidRPr="00AD6FD8">
        <w:rPr>
          <w:rStyle w:val="StyleUnderline"/>
          <w:color w:val="FF0000"/>
        </w:rPr>
        <w:t xml:space="preserve">for any </w:t>
      </w:r>
      <w:r w:rsidRPr="00AD6FD8">
        <w:rPr>
          <w:rStyle w:val="Emphasis"/>
          <w:color w:val="FF0000"/>
        </w:rPr>
        <w:t xml:space="preserve">terrorist </w:t>
      </w:r>
      <w:proofErr w:type="gramStart"/>
      <w:r w:rsidRPr="00AD6FD8">
        <w:rPr>
          <w:rStyle w:val="Emphasis"/>
          <w:color w:val="FF0000"/>
        </w:rPr>
        <w:t>group</w:t>
      </w:r>
      <w:r w:rsidRPr="00AD6FD8">
        <w:rPr>
          <w:rStyle w:val="StyleUnderline"/>
          <w:color w:val="FF0000"/>
        </w:rPr>
        <w:t>,</w:t>
      </w:r>
      <w:r w:rsidRPr="00AD6FD8">
        <w:rPr>
          <w:color w:val="FF0000"/>
          <w:sz w:val="16"/>
        </w:rPr>
        <w:t xml:space="preserve"> </w:t>
      </w:r>
      <w:r w:rsidRPr="00AD6FD8">
        <w:rPr>
          <w:rStyle w:val="StyleUnderline"/>
          <w:color w:val="FF0000"/>
        </w:rPr>
        <w:t>and</w:t>
      </w:r>
      <w:proofErr w:type="gramEnd"/>
      <w:r w:rsidRPr="00AD6FD8">
        <w:rPr>
          <w:rStyle w:val="StyleUnderline"/>
          <w:color w:val="FF0000"/>
        </w:rPr>
        <w:t xml:space="preserve"> shown that</w:t>
      </w:r>
      <w:r w:rsidRPr="00AD6FD8">
        <w:rPr>
          <w:color w:val="FF0000"/>
          <w:sz w:val="16"/>
        </w:rPr>
        <w:t xml:space="preserve"> </w:t>
      </w:r>
      <w:r w:rsidRPr="00AD6FD8">
        <w:rPr>
          <w:rStyle w:val="Emphasis"/>
          <w:color w:val="FF0000"/>
        </w:rPr>
        <w:t>counterterrorism</w:t>
      </w:r>
      <w:r w:rsidRPr="00AD6FD8">
        <w:rPr>
          <w:color w:val="FF0000"/>
          <w:sz w:val="16"/>
        </w:rPr>
        <w:t xml:space="preserve"> </w:t>
      </w:r>
      <w:r w:rsidRPr="00AD6FD8">
        <w:rPr>
          <w:rStyle w:val="StyleUnderline"/>
          <w:color w:val="FF0000"/>
        </w:rPr>
        <w:t xml:space="preserve">will continue to place </w:t>
      </w:r>
      <w:r w:rsidRPr="00AD6FD8">
        <w:rPr>
          <w:rStyle w:val="Emphasis"/>
          <w:color w:val="FF0000"/>
        </w:rPr>
        <w:t>significant operational demands</w:t>
      </w:r>
      <w:r w:rsidRPr="00AD6FD8">
        <w:rPr>
          <w:rStyle w:val="StyleUnderline"/>
          <w:color w:val="FF0000"/>
        </w:rPr>
        <w:t xml:space="preserve"> on U.S. forces whether in this context or in others. </w:t>
      </w:r>
      <w:r w:rsidRPr="00AD6FD8">
        <w:rPr>
          <w:color w:val="FF0000"/>
          <w:sz w:val="16"/>
        </w:rPr>
        <w:t>Rogue actors have long preoccupied American planners, but</w:t>
      </w:r>
      <w:r w:rsidRPr="00AD6FD8">
        <w:rPr>
          <w:rStyle w:val="StyleUnderline"/>
          <w:color w:val="FF0000"/>
        </w:rPr>
        <w:t xml:space="preserve"> </w:t>
      </w:r>
      <w:r w:rsidRPr="00AD6FD8">
        <w:rPr>
          <w:rStyle w:val="Emphasis"/>
          <w:color w:val="FF0000"/>
          <w:highlight w:val="green"/>
        </w:rPr>
        <w:t>the rogues are now more capable</w:t>
      </w:r>
      <w:r w:rsidRPr="00AD6FD8">
        <w:rPr>
          <w:rStyle w:val="StyleUnderline"/>
          <w:color w:val="FF0000"/>
        </w:rPr>
        <w:t xml:space="preserve"> than at any time in decades.</w:t>
      </w:r>
    </w:p>
    <w:p w14:paraId="5E4735CE" w14:textId="77777777" w:rsidR="000268A2" w:rsidRPr="00AD6FD8" w:rsidRDefault="000268A2" w:rsidP="000268A2">
      <w:pPr>
        <w:rPr>
          <w:color w:val="FF0000"/>
          <w:sz w:val="16"/>
        </w:rPr>
      </w:pPr>
      <w:r w:rsidRPr="00AD6FD8">
        <w:rPr>
          <w:color w:val="FF0000"/>
          <w:sz w:val="16"/>
        </w:rPr>
        <w:t xml:space="preserve">Third, </w:t>
      </w:r>
      <w:r w:rsidRPr="00AD6FD8">
        <w:rPr>
          <w:rStyle w:val="StyleUnderline"/>
          <w:color w:val="FF0000"/>
        </w:rPr>
        <w:t>the</w:t>
      </w:r>
      <w:r w:rsidRPr="00AD6FD8">
        <w:rPr>
          <w:color w:val="FF0000"/>
          <w:sz w:val="16"/>
        </w:rPr>
        <w:t xml:space="preserve"> </w:t>
      </w:r>
      <w:r w:rsidRPr="00AD6FD8">
        <w:rPr>
          <w:rStyle w:val="Emphasis"/>
          <w:color w:val="FF0000"/>
        </w:rPr>
        <w:t>democratization of technology</w:t>
      </w:r>
      <w:r w:rsidRPr="00AD6FD8">
        <w:rPr>
          <w:color w:val="FF0000"/>
          <w:sz w:val="16"/>
        </w:rPr>
        <w:t xml:space="preserve"> </w:t>
      </w:r>
      <w:r w:rsidRPr="00AD6FD8">
        <w:rPr>
          <w:rStyle w:val="StyleUnderline"/>
          <w:color w:val="FF0000"/>
        </w:rPr>
        <w:t xml:space="preserve">has allowed more actors to </w:t>
      </w:r>
      <w:r w:rsidRPr="00AD6FD8">
        <w:rPr>
          <w:rStyle w:val="Emphasis"/>
          <w:color w:val="FF0000"/>
        </w:rPr>
        <w:t>contest American superiority</w:t>
      </w:r>
      <w:r w:rsidRPr="00AD6FD8">
        <w:rPr>
          <w:rStyle w:val="StyleUnderline"/>
          <w:color w:val="FF0000"/>
        </w:rPr>
        <w:t xml:space="preserve"> in dangerous ways</w:t>
      </w:r>
      <w:r w:rsidRPr="00AD6FD8">
        <w:rPr>
          <w:color w:val="FF0000"/>
          <w:sz w:val="16"/>
        </w:rPr>
        <w:t xml:space="preserve">. The spread of </w:t>
      </w:r>
      <w:r w:rsidRPr="00AD6FD8">
        <w:rPr>
          <w:rStyle w:val="Emphasis"/>
          <w:color w:val="FF0000"/>
        </w:rPr>
        <w:t>antisatellite</w:t>
      </w:r>
      <w:r w:rsidRPr="00AD6FD8">
        <w:rPr>
          <w:color w:val="FF0000"/>
          <w:sz w:val="16"/>
        </w:rPr>
        <w:t xml:space="preserve"> </w:t>
      </w:r>
      <w:r w:rsidRPr="00AD6FD8">
        <w:rPr>
          <w:rStyle w:val="StyleUnderline"/>
          <w:color w:val="FF0000"/>
        </w:rPr>
        <w:t>and</w:t>
      </w:r>
      <w:r w:rsidRPr="00AD6FD8">
        <w:rPr>
          <w:color w:val="FF0000"/>
          <w:sz w:val="16"/>
        </w:rPr>
        <w:t xml:space="preserve"> </w:t>
      </w:r>
      <w:r w:rsidRPr="00AD6FD8">
        <w:rPr>
          <w:rStyle w:val="Emphasis"/>
          <w:color w:val="FF0000"/>
        </w:rPr>
        <w:t>cyberwarfare</w:t>
      </w:r>
      <w:r w:rsidRPr="00AD6FD8">
        <w:rPr>
          <w:color w:val="FF0000"/>
          <w:sz w:val="16"/>
        </w:rPr>
        <w:t xml:space="preserve"> </w:t>
      </w:r>
      <w:r w:rsidRPr="00AD6FD8">
        <w:rPr>
          <w:rStyle w:val="StyleUnderline"/>
          <w:color w:val="FF0000"/>
        </w:rPr>
        <w:t>capabilities</w:t>
      </w:r>
      <w:r w:rsidRPr="00AD6FD8">
        <w:rPr>
          <w:color w:val="FF0000"/>
          <w:sz w:val="16"/>
        </w:rPr>
        <w:t xml:space="preserve">; </w:t>
      </w:r>
      <w:r w:rsidRPr="00AD6FD8">
        <w:rPr>
          <w:rStyle w:val="StyleUnderline"/>
          <w:color w:val="FF0000"/>
        </w:rPr>
        <w:t xml:space="preserve">the </w:t>
      </w:r>
      <w:r w:rsidRPr="00AD6FD8">
        <w:rPr>
          <w:rStyle w:val="StyleUnderline"/>
          <w:color w:val="FF0000"/>
        </w:rPr>
        <w:lastRenderedPageBreak/>
        <w:t xml:space="preserve">proliferation of man-portable air defense systems and ballistic missiles; the increasing availability of key elements of the precision-strike complex— these phenomena have had a </w:t>
      </w:r>
      <w:r w:rsidRPr="00AD6FD8">
        <w:rPr>
          <w:rStyle w:val="Emphasis"/>
          <w:color w:val="FF0000"/>
        </w:rPr>
        <w:t>military leveling effect</w:t>
      </w:r>
      <w:r w:rsidRPr="00AD6FD8">
        <w:rPr>
          <w:rStyle w:val="StyleUnderline"/>
          <w:color w:val="FF0000"/>
        </w:rPr>
        <w:t xml:space="preserve"> by giving weaker actors </w:t>
      </w:r>
      <w:r w:rsidRPr="00AD6FD8">
        <w:rPr>
          <w:rStyle w:val="Emphasis"/>
          <w:color w:val="FF0000"/>
        </w:rPr>
        <w:t>capabilities</w:t>
      </w:r>
      <w:r w:rsidRPr="00AD6FD8">
        <w:rPr>
          <w:rStyle w:val="StyleUnderline"/>
          <w:color w:val="FF0000"/>
        </w:rPr>
        <w:t xml:space="preserve"> which were </w:t>
      </w:r>
      <w:r w:rsidRPr="00AD6FD8">
        <w:rPr>
          <w:rStyle w:val="Emphasis"/>
          <w:color w:val="FF0000"/>
        </w:rPr>
        <w:t>formerly unique</w:t>
      </w:r>
      <w:r w:rsidRPr="00AD6FD8">
        <w:rPr>
          <w:rStyle w:val="StyleUnderline"/>
          <w:color w:val="FF0000"/>
        </w:rPr>
        <w:t xml:space="preserve"> to technologically advanced states</w:t>
      </w:r>
      <w:r w:rsidRPr="00AD6FD8">
        <w:rPr>
          <w:color w:val="FF0000"/>
          <w:sz w:val="16"/>
        </w:rPr>
        <w:t xml:space="preserve">. </w:t>
      </w:r>
      <w:r w:rsidRPr="00AD6FD8">
        <w:rPr>
          <w:rStyle w:val="StyleUnderline"/>
          <w:color w:val="FF0000"/>
        </w:rPr>
        <w:t>As such technologies</w:t>
      </w:r>
      <w:r w:rsidRPr="00AD6FD8">
        <w:rPr>
          <w:color w:val="FF0000"/>
          <w:sz w:val="16"/>
        </w:rPr>
        <w:t xml:space="preserve"> “</w:t>
      </w:r>
      <w:r w:rsidRPr="00AD6FD8">
        <w:rPr>
          <w:rStyle w:val="Emphasis"/>
          <w:color w:val="FF0000"/>
        </w:rPr>
        <w:t>proliferate worldwide</w:t>
      </w:r>
      <w:r w:rsidRPr="00AD6FD8">
        <w:rPr>
          <w:color w:val="FF0000"/>
          <w:sz w:val="16"/>
        </w:rPr>
        <w:t>,” Air Force Chief of Staff General David Goldfein commented in 2016, “</w:t>
      </w:r>
      <w:r w:rsidRPr="00AD6FD8">
        <w:rPr>
          <w:rStyle w:val="StyleUnderline"/>
          <w:color w:val="FF0000"/>
        </w:rPr>
        <w:t>the</w:t>
      </w:r>
      <w:r w:rsidRPr="00AD6FD8">
        <w:rPr>
          <w:color w:val="FF0000"/>
          <w:sz w:val="16"/>
        </w:rPr>
        <w:t xml:space="preserve"> </w:t>
      </w:r>
      <w:r w:rsidRPr="00AD6FD8">
        <w:rPr>
          <w:rStyle w:val="Emphasis"/>
          <w:color w:val="FF0000"/>
          <w:highlight w:val="green"/>
        </w:rPr>
        <w:t>technology</w:t>
      </w:r>
      <w:r w:rsidRPr="00AD6FD8">
        <w:rPr>
          <w:color w:val="FF0000"/>
          <w:sz w:val="16"/>
          <w:highlight w:val="green"/>
        </w:rPr>
        <w:t xml:space="preserve"> </w:t>
      </w:r>
      <w:r w:rsidRPr="00AD6FD8">
        <w:rPr>
          <w:rStyle w:val="StyleUnderline"/>
          <w:color w:val="FF0000"/>
          <w:highlight w:val="green"/>
        </w:rPr>
        <w:t>and</w:t>
      </w:r>
      <w:r w:rsidRPr="00AD6FD8">
        <w:rPr>
          <w:color w:val="FF0000"/>
          <w:sz w:val="16"/>
          <w:highlight w:val="green"/>
        </w:rPr>
        <w:t xml:space="preserve"> </w:t>
      </w:r>
      <w:r w:rsidRPr="00AD6FD8">
        <w:rPr>
          <w:rStyle w:val="Emphasis"/>
          <w:color w:val="FF0000"/>
          <w:highlight w:val="green"/>
        </w:rPr>
        <w:t>capability gaps</w:t>
      </w:r>
      <w:r w:rsidRPr="00AD6FD8">
        <w:rPr>
          <w:color w:val="FF0000"/>
          <w:sz w:val="16"/>
          <w:highlight w:val="green"/>
        </w:rPr>
        <w:t xml:space="preserve"> </w:t>
      </w:r>
      <w:r w:rsidRPr="00AD6FD8">
        <w:rPr>
          <w:rStyle w:val="StyleUnderline"/>
          <w:color w:val="FF0000"/>
          <w:highlight w:val="green"/>
        </w:rPr>
        <w:t xml:space="preserve">between America and our adversaries are </w:t>
      </w:r>
      <w:r w:rsidRPr="00AD6FD8">
        <w:rPr>
          <w:rStyle w:val="Emphasis"/>
          <w:color w:val="FF0000"/>
          <w:highlight w:val="green"/>
        </w:rPr>
        <w:t>closing dangerously fast</w:t>
      </w:r>
      <w:r w:rsidRPr="00AD6FD8">
        <w:rPr>
          <w:color w:val="FF0000"/>
          <w:sz w:val="16"/>
        </w:rPr>
        <w:t xml:space="preserve">.”13 Indeed, as these capabilities spread, </w:t>
      </w:r>
      <w:r w:rsidRPr="00AD6FD8">
        <w:rPr>
          <w:rStyle w:val="StyleUnderline"/>
          <w:color w:val="FF0000"/>
        </w:rPr>
        <w:t>fourth-generation systems</w:t>
      </w:r>
      <w:r w:rsidRPr="00AD6FD8">
        <w:rPr>
          <w:color w:val="FF0000"/>
          <w:sz w:val="16"/>
        </w:rPr>
        <w:t xml:space="preserve"> (such as F-15s and F-16s) </w:t>
      </w:r>
      <w:r w:rsidRPr="00AD6FD8">
        <w:rPr>
          <w:rStyle w:val="StyleUnderline"/>
          <w:color w:val="FF0000"/>
        </w:rPr>
        <w:t xml:space="preserve">may provide </w:t>
      </w:r>
      <w:r w:rsidRPr="00AD6FD8">
        <w:rPr>
          <w:rStyle w:val="Emphasis"/>
          <w:color w:val="FF0000"/>
        </w:rPr>
        <w:t>decreasing utility</w:t>
      </w:r>
      <w:r w:rsidRPr="00AD6FD8">
        <w:rPr>
          <w:color w:val="FF0000"/>
          <w:sz w:val="16"/>
        </w:rPr>
        <w:t xml:space="preserve"> </w:t>
      </w:r>
      <w:r w:rsidRPr="00AD6FD8">
        <w:rPr>
          <w:rStyle w:val="StyleUnderline"/>
          <w:color w:val="FF0000"/>
        </w:rPr>
        <w:t xml:space="preserve">against even </w:t>
      </w:r>
      <w:r w:rsidRPr="00AD6FD8">
        <w:rPr>
          <w:rStyle w:val="Emphasis"/>
          <w:color w:val="FF0000"/>
        </w:rPr>
        <w:t>non-great-power competitors</w:t>
      </w:r>
      <w:r w:rsidRPr="00AD6FD8">
        <w:rPr>
          <w:color w:val="FF0000"/>
          <w:sz w:val="16"/>
        </w:rPr>
        <w:t xml:space="preserve">, </w:t>
      </w:r>
      <w:r w:rsidRPr="00AD6FD8">
        <w:rPr>
          <w:rStyle w:val="StyleUnderline"/>
          <w:color w:val="FF0000"/>
        </w:rPr>
        <w:t xml:space="preserve">and </w:t>
      </w:r>
      <w:r w:rsidRPr="00AD6FD8">
        <w:rPr>
          <w:rStyle w:val="Emphasis"/>
          <w:color w:val="FF0000"/>
        </w:rPr>
        <w:t>far more fifth-generation capabilities may be needed to perpetuate American overmatch</w:t>
      </w:r>
      <w:r w:rsidRPr="00AD6FD8">
        <w:rPr>
          <w:color w:val="FF0000"/>
          <w:sz w:val="16"/>
        </w:rPr>
        <w:t>.</w:t>
      </w:r>
    </w:p>
    <w:p w14:paraId="6CE8188B" w14:textId="77777777" w:rsidR="000268A2" w:rsidRPr="00AD6FD8" w:rsidRDefault="000268A2" w:rsidP="000268A2">
      <w:pPr>
        <w:rPr>
          <w:rStyle w:val="StyleUnderline"/>
          <w:color w:val="FF0000"/>
        </w:rPr>
      </w:pPr>
      <w:r w:rsidRPr="00AD6FD8">
        <w:rPr>
          <w:color w:val="FF0000"/>
          <w:sz w:val="16"/>
        </w:rPr>
        <w:t xml:space="preserve">Finally, </w:t>
      </w:r>
      <w:r w:rsidRPr="00AD6FD8">
        <w:rPr>
          <w:rStyle w:val="StyleUnderline"/>
          <w:color w:val="FF0000"/>
        </w:rPr>
        <w:t xml:space="preserve">the number of challenges has </w:t>
      </w:r>
      <w:r w:rsidRPr="00AD6FD8">
        <w:rPr>
          <w:rStyle w:val="Emphasis"/>
          <w:color w:val="FF0000"/>
        </w:rPr>
        <w:t>multiplied</w:t>
      </w:r>
      <w:r w:rsidRPr="00AD6FD8">
        <w:rPr>
          <w:color w:val="FF0000"/>
          <w:sz w:val="16"/>
        </w:rPr>
        <w:t xml:space="preserve">. </w:t>
      </w:r>
      <w:r w:rsidRPr="00AD6FD8">
        <w:rPr>
          <w:rStyle w:val="StyleUnderline"/>
          <w:color w:val="FF0000"/>
        </w:rPr>
        <w:t>During the 1990s and early 2000s, Washington faced rogue states and jihadist extremism—but not intense great-power rivalry</w:t>
      </w:r>
      <w:r w:rsidRPr="00AD6FD8">
        <w:rPr>
          <w:color w:val="FF0000"/>
          <w:sz w:val="16"/>
        </w:rPr>
        <w:t xml:space="preserve">. America faced conflicts in the Middle East—but East Asia and Europe were comparatively secure. Now, </w:t>
      </w:r>
      <w:r w:rsidRPr="00AD6FD8">
        <w:rPr>
          <w:rStyle w:val="StyleUnderline"/>
          <w:color w:val="FF0000"/>
        </w:rPr>
        <w:t xml:space="preserve">the old threats still exist—but the more </w:t>
      </w:r>
      <w:r w:rsidRPr="00AD6FD8">
        <w:rPr>
          <w:rStyle w:val="Emphasis"/>
          <w:color w:val="FF0000"/>
        </w:rPr>
        <w:t>permissive conditions</w:t>
      </w:r>
      <w:r w:rsidRPr="00AD6FD8">
        <w:rPr>
          <w:rStyle w:val="StyleUnderline"/>
          <w:color w:val="FF0000"/>
        </w:rPr>
        <w:t xml:space="preserve"> have </w:t>
      </w:r>
      <w:r w:rsidRPr="00AD6FD8">
        <w:rPr>
          <w:rStyle w:val="Emphasis"/>
          <w:color w:val="FF0000"/>
        </w:rPr>
        <w:t>vanished</w:t>
      </w:r>
      <w:r w:rsidRPr="00AD6FD8">
        <w:rPr>
          <w:color w:val="FF0000"/>
          <w:sz w:val="16"/>
        </w:rPr>
        <w:t xml:space="preserve">. </w:t>
      </w:r>
      <w:r w:rsidRPr="00AD6FD8">
        <w:rPr>
          <w:rStyle w:val="StyleUnderline"/>
          <w:color w:val="FF0000"/>
        </w:rPr>
        <w:t xml:space="preserve">The </w:t>
      </w:r>
      <w:r w:rsidRPr="00AD6FD8">
        <w:rPr>
          <w:rStyle w:val="Emphasis"/>
          <w:color w:val="FF0000"/>
        </w:rPr>
        <w:t>U</w:t>
      </w:r>
      <w:r w:rsidRPr="00AD6FD8">
        <w:rPr>
          <w:rStyle w:val="StyleUnderline"/>
          <w:color w:val="FF0000"/>
        </w:rPr>
        <w:t xml:space="preserve">nited </w:t>
      </w:r>
      <w:r w:rsidRPr="00AD6FD8">
        <w:rPr>
          <w:rStyle w:val="Emphasis"/>
          <w:color w:val="FF0000"/>
        </w:rPr>
        <w:t>S</w:t>
      </w:r>
      <w:r w:rsidRPr="00AD6FD8">
        <w:rPr>
          <w:rStyle w:val="StyleUnderline"/>
          <w:color w:val="FF0000"/>
        </w:rPr>
        <w:t xml:space="preserve">tates confronts </w:t>
      </w:r>
      <w:r w:rsidRPr="00AD6FD8">
        <w:rPr>
          <w:rStyle w:val="Emphasis"/>
          <w:color w:val="FF0000"/>
        </w:rPr>
        <w:t>rogue states</w:t>
      </w:r>
      <w:r w:rsidRPr="00AD6FD8">
        <w:rPr>
          <w:rStyle w:val="StyleUnderline"/>
          <w:color w:val="FF0000"/>
        </w:rPr>
        <w:t xml:space="preserve">, lethal </w:t>
      </w:r>
      <w:r w:rsidRPr="00AD6FD8">
        <w:rPr>
          <w:rStyle w:val="Emphasis"/>
          <w:color w:val="FF0000"/>
        </w:rPr>
        <w:t>jihadist organizations</w:t>
      </w:r>
      <w:r w:rsidRPr="00AD6FD8">
        <w:rPr>
          <w:rStyle w:val="StyleUnderline"/>
          <w:color w:val="FF0000"/>
        </w:rPr>
        <w:t xml:space="preserve">, and </w:t>
      </w:r>
      <w:r w:rsidRPr="00AD6FD8">
        <w:rPr>
          <w:rStyle w:val="Emphasis"/>
          <w:color w:val="FF0000"/>
        </w:rPr>
        <w:t>great-power competition</w:t>
      </w:r>
      <w:r w:rsidRPr="00AD6FD8">
        <w:rPr>
          <w:rStyle w:val="StyleUnderline"/>
          <w:color w:val="FF0000"/>
        </w:rPr>
        <w:t xml:space="preserve">; there are severe challenges in all </w:t>
      </w:r>
      <w:r w:rsidRPr="00AD6FD8">
        <w:rPr>
          <w:rStyle w:val="Emphasis"/>
          <w:color w:val="FF0000"/>
        </w:rPr>
        <w:t>three Eurasian theaters</w:t>
      </w:r>
      <w:r w:rsidRPr="00AD6FD8">
        <w:rPr>
          <w:rStyle w:val="StyleUnderline"/>
          <w:color w:val="FF0000"/>
        </w:rPr>
        <w:t xml:space="preserve">. “I don’t </w:t>
      </w:r>
      <w:r w:rsidRPr="00AD6FD8">
        <w:rPr>
          <w:rStyle w:val="Emphasis"/>
          <w:color w:val="FF0000"/>
        </w:rPr>
        <w:t>recall a time</w:t>
      </w:r>
      <w:r w:rsidRPr="00AD6FD8">
        <w:rPr>
          <w:rStyle w:val="StyleUnderline"/>
          <w:color w:val="FF0000"/>
        </w:rPr>
        <w:t xml:space="preserve"> when we have been confronted with a </w:t>
      </w:r>
      <w:r w:rsidRPr="00AD6FD8">
        <w:rPr>
          <w:rStyle w:val="Emphasis"/>
          <w:color w:val="FF0000"/>
        </w:rPr>
        <w:t>more diverse array of threats</w:t>
      </w:r>
      <w:r w:rsidRPr="00AD6FD8">
        <w:rPr>
          <w:rStyle w:val="StyleUnderline"/>
          <w:color w:val="FF0000"/>
        </w:rPr>
        <w:t xml:space="preserve">, whether it’s the nation state threats posed by </w:t>
      </w:r>
      <w:r w:rsidRPr="00AD6FD8">
        <w:rPr>
          <w:rStyle w:val="Emphasis"/>
          <w:color w:val="FF0000"/>
        </w:rPr>
        <w:t>Russia</w:t>
      </w:r>
      <w:r w:rsidRPr="00AD6FD8">
        <w:rPr>
          <w:color w:val="FF0000"/>
          <w:sz w:val="16"/>
        </w:rPr>
        <w:t xml:space="preserve"> </w:t>
      </w:r>
      <w:r w:rsidRPr="00AD6FD8">
        <w:rPr>
          <w:rStyle w:val="StyleUnderline"/>
          <w:color w:val="FF0000"/>
        </w:rPr>
        <w:t>and</w:t>
      </w:r>
      <w:r w:rsidRPr="00AD6FD8">
        <w:rPr>
          <w:color w:val="FF0000"/>
          <w:sz w:val="16"/>
        </w:rPr>
        <w:t xml:space="preserve"> </w:t>
      </w:r>
      <w:r w:rsidRPr="00AD6FD8">
        <w:rPr>
          <w:rStyle w:val="Emphasis"/>
          <w:color w:val="FF0000"/>
        </w:rPr>
        <w:t>China</w:t>
      </w:r>
      <w:r w:rsidRPr="00AD6FD8">
        <w:rPr>
          <w:color w:val="FF0000"/>
          <w:sz w:val="16"/>
        </w:rPr>
        <w:t xml:space="preserve"> </w:t>
      </w:r>
      <w:r w:rsidRPr="00AD6FD8">
        <w:rPr>
          <w:rStyle w:val="StyleUnderline"/>
          <w:color w:val="FF0000"/>
        </w:rPr>
        <w:t>and particularly their substantial nuclear capabilities, or non-nation states of the likes of ISIL, Al Qaida, etc</w:t>
      </w:r>
      <w:r w:rsidRPr="00AD6FD8">
        <w:rPr>
          <w:color w:val="FF0000"/>
          <w:sz w:val="16"/>
        </w:rPr>
        <w:t xml:space="preserve">.,” Director of National Intelligence James Clapper commented in 2016. </w:t>
      </w:r>
      <w:r w:rsidRPr="00AD6FD8">
        <w:rPr>
          <w:rStyle w:val="StyleUnderline"/>
          <w:color w:val="FF0000"/>
        </w:rPr>
        <w:t>Trends in the strategic landscape constituted a veritable “</w:t>
      </w:r>
      <w:r w:rsidRPr="00AD6FD8">
        <w:rPr>
          <w:rStyle w:val="Emphasis"/>
          <w:color w:val="FF0000"/>
        </w:rPr>
        <w:t>litany of doom</w:t>
      </w:r>
      <w:r w:rsidRPr="00AD6FD8">
        <w:rPr>
          <w:color w:val="FF0000"/>
          <w:sz w:val="16"/>
        </w:rPr>
        <w:t xml:space="preserve">.”14 The </w:t>
      </w:r>
      <w:r w:rsidRPr="00AD6FD8">
        <w:rPr>
          <w:rStyle w:val="StyleUnderline"/>
          <w:color w:val="FF0000"/>
          <w:highlight w:val="green"/>
        </w:rPr>
        <w:t>United States thus faces not just more significant</w:t>
      </w:r>
      <w:r w:rsidRPr="00AD6FD8">
        <w:rPr>
          <w:rStyle w:val="StyleUnderline"/>
          <w:color w:val="FF0000"/>
        </w:rPr>
        <w:t xml:space="preserve">, but also more numerous, </w:t>
      </w:r>
      <w:r w:rsidRPr="00AD6FD8">
        <w:rPr>
          <w:rStyle w:val="StyleUnderline"/>
          <w:color w:val="FF0000"/>
          <w:highlight w:val="green"/>
        </w:rPr>
        <w:t>challenges</w:t>
      </w:r>
      <w:r w:rsidRPr="00AD6FD8">
        <w:rPr>
          <w:rStyle w:val="StyleUnderline"/>
          <w:color w:val="FF0000"/>
        </w:rPr>
        <w:t xml:space="preserve"> to its </w:t>
      </w:r>
      <w:r w:rsidRPr="00AD6FD8">
        <w:rPr>
          <w:rStyle w:val="Emphasis"/>
          <w:color w:val="FF0000"/>
          <w:highlight w:val="green"/>
        </w:rPr>
        <w:t>military dominance</w:t>
      </w:r>
      <w:r w:rsidRPr="00AD6FD8">
        <w:rPr>
          <w:rStyle w:val="StyleUnderline"/>
          <w:color w:val="FF0000"/>
        </w:rPr>
        <w:t xml:space="preserve"> than it has for at least a </w:t>
      </w:r>
      <w:r w:rsidRPr="00AD6FD8">
        <w:rPr>
          <w:rStyle w:val="Emphasis"/>
          <w:color w:val="FF0000"/>
          <w:highlight w:val="green"/>
        </w:rPr>
        <w:t>quarter century</w:t>
      </w:r>
      <w:r w:rsidRPr="00AD6FD8">
        <w:rPr>
          <w:rStyle w:val="StyleUnderline"/>
          <w:color w:val="FF0000"/>
          <w:highlight w:val="green"/>
        </w:rPr>
        <w:t>.</w:t>
      </w:r>
    </w:p>
    <w:p w14:paraId="766D667C" w14:textId="49C50B82" w:rsidR="006450E6" w:rsidRPr="00DE2492" w:rsidRDefault="00752154" w:rsidP="006450E6">
      <w:pPr>
        <w:pStyle w:val="Heading4"/>
      </w:pPr>
      <w:r>
        <w:t>AT Byrd – </w:t>
      </w:r>
      <w:r w:rsidR="006450E6" w:rsidRPr="00DE2492">
        <w:t xml:space="preserve">The United States has been the </w:t>
      </w:r>
      <w:r w:rsidR="006450E6" w:rsidRPr="00DE2492">
        <w:rPr>
          <w:u w:val="single"/>
        </w:rPr>
        <w:t>largest cause</w:t>
      </w:r>
      <w:r w:rsidR="006450E6" w:rsidRPr="00DE2492">
        <w:t xml:space="preserve"> of the decline of empire internationally---any other reading interprets singular actions NOT structural system effects.</w:t>
      </w:r>
    </w:p>
    <w:p w14:paraId="5E019A7B" w14:textId="77777777" w:rsidR="006450E6" w:rsidRPr="00DE2492" w:rsidRDefault="006450E6" w:rsidP="006450E6">
      <w:r w:rsidRPr="00DE2492">
        <w:t xml:space="preserve">Daniel </w:t>
      </w:r>
      <w:proofErr w:type="spellStart"/>
      <w:r w:rsidRPr="00DE2492">
        <w:rPr>
          <w:b/>
        </w:rPr>
        <w:t>Deudney</w:t>
      </w:r>
      <w:proofErr w:type="spellEnd"/>
      <w:r w:rsidRPr="00DE2492">
        <w:rPr>
          <w:b/>
        </w:rPr>
        <w:t xml:space="preserve"> &amp;</w:t>
      </w:r>
      <w:r w:rsidRPr="00DE2492">
        <w:t xml:space="preserve"> John </w:t>
      </w:r>
      <w:proofErr w:type="spellStart"/>
      <w:r w:rsidRPr="00DE2492">
        <w:rPr>
          <w:b/>
        </w:rPr>
        <w:t>Ikenberry</w:t>
      </w:r>
      <w:proofErr w:type="spellEnd"/>
      <w:r w:rsidRPr="00DE2492">
        <w:rPr>
          <w:b/>
        </w:rPr>
        <w:t xml:space="preserve"> 15</w:t>
      </w:r>
      <w:r w:rsidRPr="00DE2492">
        <w:t xml:space="preserve">. </w:t>
      </w:r>
      <w:proofErr w:type="spellStart"/>
      <w:r w:rsidRPr="00DE2492">
        <w:t>Deudney</w:t>
      </w:r>
      <w:proofErr w:type="spellEnd"/>
      <w:r w:rsidRPr="00DE2492">
        <w:t xml:space="preserve">, Johns Hopkins University; </w:t>
      </w:r>
      <w:proofErr w:type="spellStart"/>
      <w:r w:rsidRPr="00DE2492">
        <w:t>Ikenberry</w:t>
      </w:r>
      <w:proofErr w:type="spellEnd"/>
      <w:r w:rsidRPr="00DE2492">
        <w:t>, Princeton University “America’s Impact: The End of Empire and the Globalization of the Westphalian System”, August 2015, http://scholar.princeton.edu/sites/default/files/gji3/files/am-impact-dd-gji-final-1-august-2015.pdf</w:t>
      </w:r>
    </w:p>
    <w:p w14:paraId="7E904F33" w14:textId="77777777" w:rsidR="006450E6" w:rsidRPr="00DE2492" w:rsidRDefault="006450E6" w:rsidP="006450E6">
      <w:pPr>
        <w:rPr>
          <w:rStyle w:val="Emphasis"/>
        </w:rPr>
      </w:pPr>
      <w:r w:rsidRPr="00DE2492">
        <w:rPr>
          <w:sz w:val="16"/>
        </w:rPr>
        <w:t xml:space="preserve">Over the last two and a half centuries, </w:t>
      </w:r>
      <w:r w:rsidRPr="00DE2492">
        <w:rPr>
          <w:rStyle w:val="StyleUnderline"/>
          <w:highlight w:val="green"/>
        </w:rPr>
        <w:t>the most important change</w:t>
      </w:r>
      <w:r w:rsidRPr="00DE2492">
        <w:rPr>
          <w:rStyle w:val="StyleUnderline"/>
        </w:rPr>
        <w:t xml:space="preserve"> in the international political system</w:t>
      </w:r>
      <w:r w:rsidRPr="00DE2492">
        <w:rPr>
          <w:sz w:val="16"/>
        </w:rPr>
        <w:t xml:space="preserve"> </w:t>
      </w:r>
      <w:r w:rsidRPr="00DE2492">
        <w:rPr>
          <w:rStyle w:val="Emphasis"/>
          <w:highlight w:val="green"/>
        </w:rPr>
        <w:t>has been the decline of empire</w:t>
      </w:r>
      <w:r w:rsidRPr="00DE2492">
        <w:rPr>
          <w:sz w:val="16"/>
          <w:highlight w:val="green"/>
        </w:rPr>
        <w:t xml:space="preserve">, </w:t>
      </w:r>
      <w:r w:rsidRPr="00DE2492">
        <w:rPr>
          <w:rStyle w:val="StyleUnderline"/>
          <w:highlight w:val="green"/>
        </w:rPr>
        <w:t>and</w:t>
      </w:r>
      <w:r w:rsidRPr="00DE2492">
        <w:rPr>
          <w:sz w:val="16"/>
        </w:rPr>
        <w:t xml:space="preserve"> the </w:t>
      </w:r>
      <w:r w:rsidRPr="00DE2492">
        <w:rPr>
          <w:rStyle w:val="Emphasis"/>
        </w:rPr>
        <w:t xml:space="preserve">simultaneous </w:t>
      </w:r>
      <w:r w:rsidRPr="00DE2492">
        <w:rPr>
          <w:rStyle w:val="Emphasis"/>
          <w:highlight w:val="green"/>
        </w:rPr>
        <w:t>spread of the Westphalian</w:t>
      </w:r>
      <w:r w:rsidRPr="00DE2492">
        <w:rPr>
          <w:rStyle w:val="Emphasis"/>
        </w:rPr>
        <w:t xml:space="preserve"> system of </w:t>
      </w:r>
      <w:r w:rsidRPr="00DE2492">
        <w:rPr>
          <w:rStyle w:val="Emphasis"/>
          <w:highlight w:val="green"/>
        </w:rPr>
        <w:t>sovereign states</w:t>
      </w:r>
      <w:r w:rsidRPr="00DE2492">
        <w:rPr>
          <w:sz w:val="16"/>
        </w:rPr>
        <w:t xml:space="preserve">, from Europe to universal global scope. </w:t>
      </w:r>
      <w:r w:rsidRPr="00DE2492">
        <w:rPr>
          <w:rStyle w:val="StyleUnderline"/>
        </w:rPr>
        <w:t>Empire</w:t>
      </w:r>
      <w:r w:rsidRPr="00DE2492">
        <w:rPr>
          <w:sz w:val="16"/>
        </w:rPr>
        <w:t xml:space="preserve"> – the direct coercive rule of one people over another – </w:t>
      </w:r>
      <w:r w:rsidRPr="00DE2492">
        <w:rPr>
          <w:rStyle w:val="StyleUnderline"/>
        </w:rPr>
        <w:t xml:space="preserve">has </w:t>
      </w:r>
      <w:r w:rsidRPr="00DE2492">
        <w:rPr>
          <w:sz w:val="16"/>
        </w:rPr>
        <w:t xml:space="preserve">almost </w:t>
      </w:r>
      <w:r w:rsidRPr="00DE2492">
        <w:rPr>
          <w:rStyle w:val="StyleUnderline"/>
        </w:rPr>
        <w:t>vanished from world politics</w:t>
      </w:r>
      <w:r w:rsidRPr="00DE2492">
        <w:rPr>
          <w:sz w:val="16"/>
        </w:rPr>
        <w:t xml:space="preserve">. 1 Where once the world was made up of regional systems – most of which were empires – </w:t>
      </w:r>
      <w:r w:rsidRPr="00DE2492">
        <w:rPr>
          <w:rStyle w:val="StyleUnderline"/>
        </w:rPr>
        <w:t xml:space="preserve">the contemporary world is marked by </w:t>
      </w:r>
      <w:proofErr w:type="gramStart"/>
      <w:r w:rsidRPr="00DE2492">
        <w:rPr>
          <w:rStyle w:val="StyleUnderline"/>
        </w:rPr>
        <w:t>a large number of</w:t>
      </w:r>
      <w:proofErr w:type="gramEnd"/>
      <w:r w:rsidRPr="00DE2492">
        <w:rPr>
          <w:rStyle w:val="StyleUnderline"/>
        </w:rPr>
        <w:t xml:space="preserve"> sovereign states</w:t>
      </w:r>
      <w:r w:rsidRPr="00DE2492">
        <w:rPr>
          <w:sz w:val="16"/>
        </w:rPr>
        <w:t xml:space="preserve">, now nearly two hundred. 2 Over these centuries, one state – </w:t>
      </w:r>
      <w:r w:rsidRPr="00DE2492">
        <w:rPr>
          <w:rStyle w:val="StyleUnderline"/>
        </w:rPr>
        <w:t>the</w:t>
      </w:r>
      <w:r w:rsidRPr="00DE2492">
        <w:rPr>
          <w:sz w:val="16"/>
        </w:rPr>
        <w:t xml:space="preserve"> </w:t>
      </w:r>
      <w:r w:rsidRPr="00DE2492">
        <w:rPr>
          <w:rStyle w:val="Emphasis"/>
        </w:rPr>
        <w:t>U</w:t>
      </w:r>
      <w:r w:rsidRPr="00DE2492">
        <w:rPr>
          <w:sz w:val="16"/>
        </w:rPr>
        <w:t xml:space="preserve">nited </w:t>
      </w:r>
      <w:r w:rsidRPr="00DE2492">
        <w:rPr>
          <w:rStyle w:val="Emphasis"/>
        </w:rPr>
        <w:t>S</w:t>
      </w:r>
      <w:r w:rsidRPr="00DE2492">
        <w:rPr>
          <w:sz w:val="16"/>
        </w:rPr>
        <w:t xml:space="preserve">tates – initially at the periphery of the European imperial system, </w:t>
      </w:r>
      <w:r w:rsidRPr="00DE2492">
        <w:rPr>
          <w:rStyle w:val="StyleUnderline"/>
        </w:rPr>
        <w:t>has become the most powerful and influential state in the system</w:t>
      </w:r>
      <w:r w:rsidRPr="00DE2492">
        <w:rPr>
          <w:sz w:val="16"/>
        </w:rPr>
        <w:t xml:space="preserve">. </w:t>
      </w:r>
      <w:r w:rsidRPr="00DE2492">
        <w:rPr>
          <w:sz w:val="16"/>
          <w:szCs w:val="16"/>
        </w:rPr>
        <w:t xml:space="preserve">There are many debates about America in the international system. One prominent argument developed extensively, particularly by recent historians, is that the United States is, and has been throughout its history, imperial and an empire. This view is widely held by many, both inside and outside the United States. In this view, the United States continued the Western imperial project as European empires faltered in the 20th century, and in the second half of the 20th century created the last and most extensive empire with global reach.3 Arguments along these lines are of more than just of academic interest because they connect to national identity narratives in many parts of the world, including the rising states of China and India, which emphasize anti-colonialism and anti-imperialism, as well as </w:t>
      </w:r>
      <w:r w:rsidRPr="00DE2492">
        <w:rPr>
          <w:sz w:val="16"/>
          <w:szCs w:val="16"/>
        </w:rPr>
        <w:lastRenderedPageBreak/>
        <w:t xml:space="preserve">grievances against Western imperialism.4 </w:t>
      </w:r>
      <w:r w:rsidRPr="00DE2492">
        <w:rPr>
          <w:sz w:val="16"/>
        </w:rPr>
        <w:t xml:space="preserve">In this paper, </w:t>
      </w:r>
      <w:r w:rsidRPr="00DE2492">
        <w:rPr>
          <w:rStyle w:val="StyleUnderline"/>
        </w:rPr>
        <w:t>we challenge this view and offer a different account of the American impact on the world</w:t>
      </w:r>
      <w:r w:rsidRPr="00DE2492">
        <w:rPr>
          <w:sz w:val="16"/>
        </w:rPr>
        <w:t xml:space="preserve"> which emphasizes that </w:t>
      </w:r>
      <w:r w:rsidRPr="00DE2492">
        <w:rPr>
          <w:rStyle w:val="StyleUnderline"/>
          <w:highlight w:val="green"/>
        </w:rPr>
        <w:t>the</w:t>
      </w:r>
      <w:r w:rsidRPr="00DE2492">
        <w:rPr>
          <w:sz w:val="16"/>
          <w:highlight w:val="green"/>
        </w:rPr>
        <w:t xml:space="preserve"> </w:t>
      </w:r>
      <w:r w:rsidRPr="00DE2492">
        <w:rPr>
          <w:rStyle w:val="Emphasis"/>
          <w:highlight w:val="green"/>
        </w:rPr>
        <w:t>U</w:t>
      </w:r>
      <w:r w:rsidRPr="00DE2492">
        <w:rPr>
          <w:sz w:val="16"/>
        </w:rPr>
        <w:t xml:space="preserve">nited </w:t>
      </w:r>
      <w:r w:rsidRPr="00DE2492">
        <w:rPr>
          <w:rStyle w:val="Emphasis"/>
          <w:highlight w:val="green"/>
        </w:rPr>
        <w:t>S</w:t>
      </w:r>
      <w:r w:rsidRPr="00DE2492">
        <w:rPr>
          <w:sz w:val="16"/>
        </w:rPr>
        <w:t xml:space="preserve">tates </w:t>
      </w:r>
      <w:r w:rsidRPr="00DE2492">
        <w:rPr>
          <w:rStyle w:val="StyleUnderline"/>
          <w:highlight w:val="green"/>
        </w:rPr>
        <w:t xml:space="preserve">has played a </w:t>
      </w:r>
      <w:r w:rsidRPr="00DE2492">
        <w:rPr>
          <w:rStyle w:val="Emphasis"/>
          <w:highlight w:val="green"/>
        </w:rPr>
        <w:t>key role</w:t>
      </w:r>
      <w:r w:rsidRPr="00DE2492">
        <w:rPr>
          <w:rStyle w:val="StyleUnderline"/>
          <w:highlight w:val="green"/>
        </w:rPr>
        <w:t xml:space="preserve"> in the </w:t>
      </w:r>
      <w:r w:rsidRPr="00DE2492">
        <w:rPr>
          <w:rStyle w:val="Emphasis"/>
          <w:highlight w:val="green"/>
        </w:rPr>
        <w:t>decline of empire</w:t>
      </w:r>
      <w:r w:rsidRPr="00DE2492">
        <w:rPr>
          <w:sz w:val="16"/>
        </w:rPr>
        <w:t xml:space="preserve"> </w:t>
      </w:r>
      <w:r w:rsidRPr="00DE2492">
        <w:rPr>
          <w:rStyle w:val="StyleUnderline"/>
        </w:rPr>
        <w:t>and</w:t>
      </w:r>
      <w:r w:rsidRPr="00DE2492">
        <w:rPr>
          <w:sz w:val="16"/>
        </w:rPr>
        <w:t xml:space="preserve"> the </w:t>
      </w:r>
      <w:r w:rsidRPr="00DE2492">
        <w:rPr>
          <w:rStyle w:val="StyleUnderline"/>
        </w:rPr>
        <w:t>globalization of the</w:t>
      </w:r>
      <w:r w:rsidRPr="00DE2492">
        <w:rPr>
          <w:sz w:val="16"/>
        </w:rPr>
        <w:t xml:space="preserve"> </w:t>
      </w:r>
      <w:r w:rsidRPr="00DE2492">
        <w:rPr>
          <w:rStyle w:val="StyleUnderline"/>
        </w:rPr>
        <w:t>Westphalian system</w:t>
      </w:r>
      <w:r w:rsidRPr="00DE2492">
        <w:rPr>
          <w:sz w:val="16"/>
        </w:rPr>
        <w:t xml:space="preserve">. </w:t>
      </w:r>
      <w:r w:rsidRPr="00DE2492">
        <w:rPr>
          <w:rStyle w:val="StyleUnderline"/>
        </w:rPr>
        <w:t>In contrast</w:t>
      </w:r>
      <w:r w:rsidRPr="00DE2492">
        <w:rPr>
          <w:sz w:val="16"/>
        </w:rPr>
        <w:t xml:space="preserve"> </w:t>
      </w:r>
      <w:r w:rsidRPr="00DE2492">
        <w:rPr>
          <w:rStyle w:val="StyleUnderline"/>
        </w:rPr>
        <w:t>to</w:t>
      </w:r>
      <w:r w:rsidRPr="00DE2492">
        <w:rPr>
          <w:sz w:val="16"/>
        </w:rPr>
        <w:t xml:space="preserve"> those who view the United States as an </w:t>
      </w:r>
      <w:r w:rsidRPr="00DE2492">
        <w:rPr>
          <w:rStyle w:val="StyleUnderline"/>
        </w:rPr>
        <w:t>empire</w:t>
      </w:r>
      <w:r w:rsidRPr="00DE2492">
        <w:rPr>
          <w:sz w:val="16"/>
        </w:rPr>
        <w:t xml:space="preserve">, and thus as essentially antagonistic to the Westphalian sovereign state system, we argue that </w:t>
      </w:r>
      <w:r w:rsidRPr="00DE2492">
        <w:rPr>
          <w:rStyle w:val="StyleUnderline"/>
        </w:rPr>
        <w:t>the</w:t>
      </w:r>
      <w:r w:rsidRPr="00DE2492">
        <w:rPr>
          <w:sz w:val="16"/>
        </w:rPr>
        <w:t xml:space="preserve"> </w:t>
      </w:r>
      <w:r w:rsidRPr="00DE2492">
        <w:rPr>
          <w:rStyle w:val="Emphasis"/>
        </w:rPr>
        <w:t>U</w:t>
      </w:r>
      <w:r w:rsidRPr="00DE2492">
        <w:rPr>
          <w:sz w:val="16"/>
        </w:rPr>
        <w:t xml:space="preserve">nited </w:t>
      </w:r>
      <w:r w:rsidRPr="00DE2492">
        <w:rPr>
          <w:rStyle w:val="Emphasis"/>
        </w:rPr>
        <w:t>S</w:t>
      </w:r>
      <w:r w:rsidRPr="00DE2492">
        <w:rPr>
          <w:sz w:val="16"/>
        </w:rPr>
        <w:t xml:space="preserve">tates, </w:t>
      </w:r>
      <w:r w:rsidRPr="00DE2492">
        <w:rPr>
          <w:rStyle w:val="Emphasis"/>
          <w:highlight w:val="green"/>
        </w:rPr>
        <w:t>in an overall ledger sheet of impacts</w:t>
      </w:r>
      <w:r w:rsidRPr="00DE2492">
        <w:rPr>
          <w:rStyle w:val="Emphasis"/>
        </w:rPr>
        <w:t>,</w:t>
      </w:r>
      <w:r w:rsidRPr="00DE2492">
        <w:rPr>
          <w:sz w:val="16"/>
        </w:rPr>
        <w:t xml:space="preserve"> </w:t>
      </w:r>
      <w:r w:rsidRPr="00DE2492">
        <w:rPr>
          <w:rStyle w:val="StyleUnderline"/>
        </w:rPr>
        <w:t xml:space="preserve">has been influential </w:t>
      </w:r>
      <w:r w:rsidRPr="00DE2492">
        <w:rPr>
          <w:rStyle w:val="Emphasis"/>
          <w:highlight w:val="green"/>
        </w:rPr>
        <w:t>against imperialism and colonialism</w:t>
      </w:r>
      <w:r w:rsidRPr="00DE2492">
        <w:rPr>
          <w:sz w:val="16"/>
        </w:rPr>
        <w:t xml:space="preserve">, and has been powerfully supportive of the spread of the Westphalian system. We argue that </w:t>
      </w:r>
      <w:r w:rsidRPr="00DE2492">
        <w:rPr>
          <w:rStyle w:val="StyleUnderline"/>
          <w:highlight w:val="green"/>
        </w:rPr>
        <w:t>contemporary views</w:t>
      </w:r>
      <w:r w:rsidRPr="00DE2492">
        <w:rPr>
          <w:rStyle w:val="StyleUnderline"/>
        </w:rPr>
        <w:t xml:space="preserve"> of the</w:t>
      </w:r>
      <w:r w:rsidRPr="00DE2492">
        <w:rPr>
          <w:sz w:val="16"/>
        </w:rPr>
        <w:t xml:space="preserve"> </w:t>
      </w:r>
      <w:r w:rsidRPr="00DE2492">
        <w:rPr>
          <w:rStyle w:val="Emphasis"/>
        </w:rPr>
        <w:t>U</w:t>
      </w:r>
      <w:r w:rsidRPr="00DE2492">
        <w:rPr>
          <w:sz w:val="16"/>
        </w:rPr>
        <w:t xml:space="preserve">nited </w:t>
      </w:r>
      <w:r w:rsidRPr="00DE2492">
        <w:rPr>
          <w:rStyle w:val="Emphasis"/>
        </w:rPr>
        <w:t>S</w:t>
      </w:r>
      <w:r w:rsidRPr="00DE2492">
        <w:rPr>
          <w:sz w:val="16"/>
        </w:rPr>
        <w:t xml:space="preserve">tates </w:t>
      </w:r>
      <w:r w:rsidRPr="00DE2492">
        <w:rPr>
          <w:rStyle w:val="StyleUnderline"/>
        </w:rPr>
        <w:t>as imperial</w:t>
      </w:r>
      <w:r w:rsidRPr="00DE2492">
        <w:rPr>
          <w:sz w:val="16"/>
        </w:rPr>
        <w:t xml:space="preserve"> </w:t>
      </w:r>
      <w:r w:rsidRPr="00DE2492">
        <w:rPr>
          <w:rStyle w:val="Emphasis"/>
          <w:highlight w:val="green"/>
        </w:rPr>
        <w:t>profoundly misrepresent</w:t>
      </w:r>
      <w:r w:rsidRPr="00DE2492">
        <w:rPr>
          <w:sz w:val="16"/>
          <w:highlight w:val="green"/>
        </w:rPr>
        <w:t xml:space="preserve"> </w:t>
      </w:r>
      <w:r w:rsidRPr="00DE2492">
        <w:rPr>
          <w:rStyle w:val="StyleUnderline"/>
          <w:highlight w:val="green"/>
        </w:rPr>
        <w:t>the overall impact</w:t>
      </w:r>
      <w:r w:rsidRPr="00DE2492">
        <w:rPr>
          <w:rStyle w:val="StyleUnderline"/>
        </w:rPr>
        <w:t xml:space="preserve"> the</w:t>
      </w:r>
      <w:r w:rsidRPr="00DE2492">
        <w:rPr>
          <w:sz w:val="16"/>
        </w:rPr>
        <w:t xml:space="preserve"> </w:t>
      </w:r>
      <w:r w:rsidRPr="00DE2492">
        <w:rPr>
          <w:rStyle w:val="Emphasis"/>
        </w:rPr>
        <w:t>U</w:t>
      </w:r>
      <w:r w:rsidRPr="00DE2492">
        <w:rPr>
          <w:sz w:val="16"/>
        </w:rPr>
        <w:t xml:space="preserve">nited </w:t>
      </w:r>
      <w:r w:rsidRPr="00DE2492">
        <w:rPr>
          <w:rStyle w:val="Emphasis"/>
        </w:rPr>
        <w:t>S</w:t>
      </w:r>
      <w:r w:rsidRPr="00DE2492">
        <w:rPr>
          <w:sz w:val="16"/>
        </w:rPr>
        <w:t xml:space="preserve">tates </w:t>
      </w:r>
      <w:r w:rsidRPr="00DE2492">
        <w:rPr>
          <w:rStyle w:val="StyleUnderline"/>
        </w:rPr>
        <w:t>has had on the</w:t>
      </w:r>
      <w:r w:rsidRPr="00DE2492">
        <w:rPr>
          <w:sz w:val="16"/>
        </w:rPr>
        <w:t xml:space="preserve"> international </w:t>
      </w:r>
      <w:r w:rsidRPr="00DE2492">
        <w:rPr>
          <w:rStyle w:val="StyleUnderline"/>
        </w:rPr>
        <w:t>system over the last two and a half centuries</w:t>
      </w:r>
      <w:r w:rsidRPr="00DE2492">
        <w:rPr>
          <w:sz w:val="16"/>
        </w:rPr>
        <w:t xml:space="preserve">. In this paper, we lay out the evidence for how the United States has played a major and often decisive role as an anti-imperial and anti-colonial force. </w:t>
      </w:r>
      <w:r w:rsidRPr="00DE2492">
        <w:rPr>
          <w:rStyle w:val="Emphasis"/>
        </w:rPr>
        <w:t>More than any other state in the system</w:t>
      </w:r>
      <w:r w:rsidRPr="00DE2492">
        <w:rPr>
          <w:sz w:val="16"/>
        </w:rPr>
        <w:t xml:space="preserve">, we argue, </w:t>
      </w:r>
      <w:r w:rsidRPr="00DE2492">
        <w:rPr>
          <w:rStyle w:val="StyleUnderline"/>
        </w:rPr>
        <w:t>the</w:t>
      </w:r>
      <w:r w:rsidRPr="00DE2492">
        <w:rPr>
          <w:sz w:val="16"/>
        </w:rPr>
        <w:t xml:space="preserve"> </w:t>
      </w:r>
      <w:r w:rsidRPr="00DE2492">
        <w:rPr>
          <w:rStyle w:val="Emphasis"/>
        </w:rPr>
        <w:t>U</w:t>
      </w:r>
      <w:r w:rsidRPr="00DE2492">
        <w:rPr>
          <w:sz w:val="16"/>
        </w:rPr>
        <w:t xml:space="preserve">nited </w:t>
      </w:r>
      <w:r w:rsidRPr="00DE2492">
        <w:rPr>
          <w:rStyle w:val="Emphasis"/>
        </w:rPr>
        <w:t>S</w:t>
      </w:r>
      <w:r w:rsidRPr="00DE2492">
        <w:rPr>
          <w:sz w:val="16"/>
        </w:rPr>
        <w:t xml:space="preserve">tates </w:t>
      </w:r>
      <w:r w:rsidRPr="00DE2492">
        <w:rPr>
          <w:rStyle w:val="Emphasis"/>
        </w:rPr>
        <w:t>has undermined empire and spread of the Westphalian system</w:t>
      </w:r>
      <w:r w:rsidRPr="00DE2492">
        <w:rPr>
          <w:sz w:val="16"/>
        </w:rPr>
        <w:t xml:space="preserve">. Of course, the decline of empire and the spread of the Westphalian system are the result of many forces, including the diffusion of military capabilities, the growth of the international trading system, the rise of nationalism, and the spread of anti-colonial and human rights norms have all played powerful roles in diminishing the effectiveness of imperialism and the attractiveness and longevity of empires.5 But efforts to create </w:t>
      </w:r>
      <w:r w:rsidRPr="00DE2492">
        <w:rPr>
          <w:rStyle w:val="StyleUnderline"/>
        </w:rPr>
        <w:t>empires</w:t>
      </w:r>
      <w:r w:rsidRPr="00DE2492">
        <w:rPr>
          <w:sz w:val="16"/>
        </w:rPr>
        <w:t xml:space="preserve"> continued well into the 20th century, and their </w:t>
      </w:r>
      <w:r w:rsidRPr="00DE2492">
        <w:rPr>
          <w:rStyle w:val="StyleUnderline"/>
        </w:rPr>
        <w:t>lack of success stemmed</w:t>
      </w:r>
      <w:r w:rsidRPr="00DE2492">
        <w:rPr>
          <w:sz w:val="16"/>
        </w:rPr>
        <w:t xml:space="preserve"> not just </w:t>
      </w:r>
      <w:r w:rsidRPr="00DE2492">
        <w:rPr>
          <w:rStyle w:val="StyleUnderline"/>
        </w:rPr>
        <w:t>from</w:t>
      </w:r>
      <w:r w:rsidRPr="00DE2492">
        <w:rPr>
          <w:sz w:val="16"/>
        </w:rPr>
        <w:t xml:space="preserve"> these </w:t>
      </w:r>
      <w:r w:rsidRPr="00DE2492">
        <w:rPr>
          <w:rStyle w:val="StyleUnderline"/>
        </w:rPr>
        <w:t>broader trends</w:t>
      </w:r>
      <w:r w:rsidRPr="00DE2492">
        <w:rPr>
          <w:sz w:val="16"/>
        </w:rPr>
        <w:t xml:space="preserve"> in ideas </w:t>
      </w:r>
      <w:r w:rsidRPr="00DE2492">
        <w:rPr>
          <w:rStyle w:val="Emphasis"/>
        </w:rPr>
        <w:t>and</w:t>
      </w:r>
      <w:r w:rsidRPr="00DE2492">
        <w:rPr>
          <w:sz w:val="16"/>
        </w:rPr>
        <w:t xml:space="preserve"> power but also </w:t>
      </w:r>
      <w:r w:rsidRPr="00DE2492">
        <w:rPr>
          <w:rStyle w:val="StyleUnderline"/>
        </w:rPr>
        <w:t>from the grand strategies of the leading states</w:t>
      </w:r>
      <w:r w:rsidRPr="00DE2492">
        <w:rPr>
          <w:sz w:val="16"/>
        </w:rPr>
        <w:t xml:space="preserve"> – </w:t>
      </w:r>
      <w:r w:rsidRPr="00DE2492">
        <w:rPr>
          <w:rStyle w:val="Emphasis"/>
        </w:rPr>
        <w:t>most notably the</w:t>
      </w:r>
      <w:r w:rsidRPr="00DE2492">
        <w:rPr>
          <w:sz w:val="16"/>
        </w:rPr>
        <w:t xml:space="preserve"> </w:t>
      </w:r>
      <w:r w:rsidRPr="00DE2492">
        <w:rPr>
          <w:rStyle w:val="Emphasis"/>
        </w:rPr>
        <w:t>U</w:t>
      </w:r>
      <w:r w:rsidRPr="00DE2492">
        <w:rPr>
          <w:sz w:val="16"/>
        </w:rPr>
        <w:t xml:space="preserve">nited </w:t>
      </w:r>
      <w:r w:rsidRPr="00DE2492">
        <w:rPr>
          <w:rStyle w:val="Emphasis"/>
        </w:rPr>
        <w:t>S</w:t>
      </w:r>
      <w:r w:rsidRPr="00DE2492">
        <w:rPr>
          <w:sz w:val="16"/>
        </w:rPr>
        <w:t xml:space="preserve">tates – </w:t>
      </w:r>
      <w:r w:rsidRPr="00DE2492">
        <w:rPr>
          <w:rStyle w:val="Emphasis"/>
        </w:rPr>
        <w:t>in directly opposing the creation and perpetuation of empires</w:t>
      </w:r>
      <w:r w:rsidRPr="00DE2492">
        <w:rPr>
          <w:sz w:val="16"/>
        </w:rPr>
        <w:t xml:space="preserve">. </w:t>
      </w:r>
      <w:r w:rsidRPr="00DE2492">
        <w:rPr>
          <w:rStyle w:val="StyleUnderline"/>
        </w:rPr>
        <w:t xml:space="preserve">To be sure, </w:t>
      </w:r>
      <w:r w:rsidRPr="00DE2492">
        <w:rPr>
          <w:rStyle w:val="StyleUnderline"/>
          <w:highlight w:val="green"/>
        </w:rPr>
        <w:t>the</w:t>
      </w:r>
      <w:r w:rsidRPr="00DE2492">
        <w:rPr>
          <w:sz w:val="16"/>
          <w:highlight w:val="green"/>
        </w:rPr>
        <w:t xml:space="preserve"> </w:t>
      </w:r>
      <w:r w:rsidRPr="00DE2492">
        <w:rPr>
          <w:rStyle w:val="Emphasis"/>
          <w:highlight w:val="green"/>
        </w:rPr>
        <w:t>U</w:t>
      </w:r>
      <w:r w:rsidRPr="00DE2492">
        <w:rPr>
          <w:sz w:val="16"/>
        </w:rPr>
        <w:t xml:space="preserve">nited </w:t>
      </w:r>
      <w:r w:rsidRPr="00DE2492">
        <w:rPr>
          <w:rStyle w:val="Emphasis"/>
          <w:highlight w:val="green"/>
        </w:rPr>
        <w:t>S</w:t>
      </w:r>
      <w:r w:rsidRPr="00DE2492">
        <w:rPr>
          <w:sz w:val="16"/>
        </w:rPr>
        <w:t xml:space="preserve">tates </w:t>
      </w:r>
      <w:r w:rsidRPr="00DE2492">
        <w:rPr>
          <w:rStyle w:val="StyleUnderline"/>
          <w:highlight w:val="green"/>
        </w:rPr>
        <w:t>has been imperial</w:t>
      </w:r>
      <w:r w:rsidRPr="00DE2492">
        <w:rPr>
          <w:sz w:val="16"/>
        </w:rPr>
        <w:t xml:space="preserve"> and briefly had an empire </w:t>
      </w:r>
      <w:r w:rsidRPr="00DE2492">
        <w:rPr>
          <w:rStyle w:val="StyleUnderline"/>
        </w:rPr>
        <w:t>in some times and places</w:t>
      </w:r>
      <w:r w:rsidRPr="00DE2492">
        <w:rPr>
          <w:sz w:val="16"/>
        </w:rPr>
        <w:t xml:space="preserve">. </w:t>
      </w:r>
      <w:r w:rsidRPr="00DE2492">
        <w:rPr>
          <w:rStyle w:val="Emphasis"/>
          <w:highlight w:val="green"/>
        </w:rPr>
        <w:t>But these</w:t>
      </w:r>
      <w:r w:rsidRPr="00DE2492">
        <w:rPr>
          <w:rStyle w:val="Emphasis"/>
        </w:rPr>
        <w:t xml:space="preserve"> episodes</w:t>
      </w:r>
      <w:r w:rsidRPr="00DE2492">
        <w:rPr>
          <w:sz w:val="16"/>
        </w:rPr>
        <w:t xml:space="preserve">, we argue, </w:t>
      </w:r>
      <w:r w:rsidRPr="00DE2492">
        <w:rPr>
          <w:rStyle w:val="Emphasis"/>
          <w:highlight w:val="green"/>
        </w:rPr>
        <w:t>are greatly overshadowed</w:t>
      </w:r>
      <w:r w:rsidRPr="00DE2492">
        <w:rPr>
          <w:rStyle w:val="Emphasis"/>
        </w:rPr>
        <w:t xml:space="preserve"> in their overall impact by American anti-imperialism and anticolonialism</w:t>
      </w:r>
      <w:r w:rsidRPr="00DE2492">
        <w:rPr>
          <w:sz w:val="16"/>
        </w:rPr>
        <w:t xml:space="preserve">. And the global spread of the Westphalian system, by no means solely resulting from American actions, has been more advanced by American foreign policies than of any other state in the system. There are four broad reasons why </w:t>
      </w:r>
      <w:r w:rsidRPr="00DE2492">
        <w:rPr>
          <w:rStyle w:val="StyleUnderline"/>
        </w:rPr>
        <w:t>the American role as anti-imperial</w:t>
      </w:r>
      <w:r w:rsidRPr="00DE2492">
        <w:rPr>
          <w:sz w:val="16"/>
        </w:rPr>
        <w:t xml:space="preserve"> and pro Westphalian </w:t>
      </w:r>
      <w:r w:rsidRPr="00DE2492">
        <w:rPr>
          <w:rStyle w:val="Emphasis"/>
        </w:rPr>
        <w:t>have been underappreciated.</w:t>
      </w:r>
      <w:r w:rsidRPr="00DE2492">
        <w:rPr>
          <w:sz w:val="16"/>
        </w:rPr>
        <w:t xml:space="preserve"> First, many view the liberal international order, which the United States has played such a pivotal role in creating over the 20th century, as a challenge to the Westphalian system and a replacement for it, rather than an addition to it. Second, </w:t>
      </w:r>
      <w:r w:rsidRPr="00DE2492">
        <w:rPr>
          <w:rStyle w:val="StyleUnderline"/>
        </w:rPr>
        <w:t xml:space="preserve">America’s centrality in the globalization of the </w:t>
      </w:r>
      <w:r w:rsidRPr="00DE2492">
        <w:rPr>
          <w:sz w:val="16"/>
        </w:rPr>
        <w:t xml:space="preserve">Westphalian </w:t>
      </w:r>
      <w:r w:rsidRPr="00DE2492">
        <w:rPr>
          <w:rStyle w:val="StyleUnderline"/>
        </w:rPr>
        <w:t>system</w:t>
      </w:r>
      <w:r w:rsidRPr="00DE2492">
        <w:rPr>
          <w:sz w:val="16"/>
        </w:rPr>
        <w:t xml:space="preserve"> </w:t>
      </w:r>
      <w:r w:rsidRPr="00DE2492">
        <w:rPr>
          <w:rStyle w:val="StyleUnderline"/>
        </w:rPr>
        <w:t xml:space="preserve">through </w:t>
      </w:r>
      <w:r w:rsidRPr="00DE2492">
        <w:rPr>
          <w:sz w:val="16"/>
        </w:rPr>
        <w:t xml:space="preserve">the </w:t>
      </w:r>
      <w:r w:rsidRPr="00DE2492">
        <w:rPr>
          <w:rStyle w:val="Emphasis"/>
        </w:rPr>
        <w:t>thwarting and dismantlement of empire has been obscured</w:t>
      </w:r>
      <w:r w:rsidRPr="00DE2492">
        <w:rPr>
          <w:sz w:val="16"/>
        </w:rPr>
        <w:t xml:space="preserve"> </w:t>
      </w:r>
      <w:r w:rsidRPr="00DE2492">
        <w:rPr>
          <w:rStyle w:val="StyleUnderline"/>
        </w:rPr>
        <w:t>by the widespread tendency to conceive of Europe and the U</w:t>
      </w:r>
      <w:r w:rsidRPr="00DE2492">
        <w:rPr>
          <w:sz w:val="16"/>
        </w:rPr>
        <w:t xml:space="preserve">nited </w:t>
      </w:r>
      <w:r w:rsidRPr="00DE2492">
        <w:rPr>
          <w:rStyle w:val="StyleUnderline"/>
        </w:rPr>
        <w:t>S</w:t>
      </w:r>
      <w:r w:rsidRPr="00DE2492">
        <w:rPr>
          <w:sz w:val="16"/>
        </w:rPr>
        <w:t xml:space="preserve">tates </w:t>
      </w:r>
      <w:r w:rsidRPr="00DE2492">
        <w:rPr>
          <w:rStyle w:val="StyleUnderline"/>
        </w:rPr>
        <w:t xml:space="preserve">as </w:t>
      </w:r>
      <w:r w:rsidRPr="00DE2492">
        <w:rPr>
          <w:rStyle w:val="Emphasis"/>
        </w:rPr>
        <w:t>together</w:t>
      </w:r>
      <w:r w:rsidRPr="00DE2492">
        <w:rPr>
          <w:rStyle w:val="StyleUnderline"/>
        </w:rPr>
        <w:t xml:space="preserve"> making up “the West</w:t>
      </w:r>
      <w:r w:rsidRPr="00DE2492">
        <w:rPr>
          <w:sz w:val="16"/>
        </w:rPr>
        <w:t xml:space="preserve">.”6 </w:t>
      </w:r>
      <w:r w:rsidRPr="00DE2492">
        <w:rPr>
          <w:rStyle w:val="StyleUnderline"/>
        </w:rPr>
        <w:t xml:space="preserve">This makes it all too easy to see Europe’s centuries of imperialism being continued by the </w:t>
      </w:r>
      <w:r w:rsidRPr="00DE2492">
        <w:rPr>
          <w:rStyle w:val="Emphasis"/>
        </w:rPr>
        <w:t>U</w:t>
      </w:r>
      <w:r w:rsidRPr="00DE2492">
        <w:rPr>
          <w:sz w:val="16"/>
        </w:rPr>
        <w:t xml:space="preserve">nited </w:t>
      </w:r>
      <w:r w:rsidRPr="00DE2492">
        <w:rPr>
          <w:rStyle w:val="Emphasis"/>
        </w:rPr>
        <w:t>S</w:t>
      </w:r>
      <w:r w:rsidRPr="00DE2492">
        <w:rPr>
          <w:sz w:val="16"/>
        </w:rPr>
        <w:t xml:space="preserve">tates. </w:t>
      </w:r>
      <w:r w:rsidRPr="00DE2492">
        <w:rPr>
          <w:rStyle w:val="Emphasis"/>
        </w:rPr>
        <w:t>In contrast</w:t>
      </w:r>
      <w:r w:rsidRPr="00DE2492">
        <w:rPr>
          <w:sz w:val="16"/>
        </w:rPr>
        <w:t xml:space="preserve">, we argue that </w:t>
      </w:r>
      <w:r w:rsidRPr="00DE2492">
        <w:rPr>
          <w:rStyle w:val="StyleUnderline"/>
        </w:rPr>
        <w:t xml:space="preserve">a major dynamic in </w:t>
      </w:r>
      <w:r w:rsidRPr="00DE2492">
        <w:rPr>
          <w:rStyle w:val="StyleUnderline"/>
          <w:highlight w:val="green"/>
        </w:rPr>
        <w:t xml:space="preserve">world politics </w:t>
      </w:r>
      <w:r w:rsidRPr="00DE2492">
        <w:rPr>
          <w:rStyle w:val="Emphasis"/>
          <w:highlight w:val="green"/>
        </w:rPr>
        <w:t>has pitted an “old West” of European imperialisms against the anti-imperialism</w:t>
      </w:r>
      <w:r w:rsidRPr="00DE2492">
        <w:rPr>
          <w:rStyle w:val="Emphasis"/>
        </w:rPr>
        <w:t xml:space="preserve"> and anti-colonialism </w:t>
      </w:r>
      <w:r w:rsidRPr="00DE2492">
        <w:rPr>
          <w:rStyle w:val="Emphasis"/>
          <w:highlight w:val="green"/>
        </w:rPr>
        <w:t>of a “new West” in America</w:t>
      </w:r>
      <w:r w:rsidRPr="00DE2492">
        <w:rPr>
          <w:sz w:val="16"/>
        </w:rPr>
        <w:t xml:space="preserve">. Third, </w:t>
      </w:r>
      <w:r w:rsidRPr="00DE2492">
        <w:rPr>
          <w:rStyle w:val="StyleUnderline"/>
        </w:rPr>
        <w:t>the historical literature on modern empire building widely</w:t>
      </w:r>
      <w:r w:rsidRPr="00DE2492">
        <w:rPr>
          <w:sz w:val="16"/>
        </w:rPr>
        <w:t xml:space="preserve"> </w:t>
      </w:r>
      <w:r w:rsidRPr="00DE2492">
        <w:rPr>
          <w:rStyle w:val="StyleUnderline"/>
        </w:rPr>
        <w:t>identifies two waves of activity</w:t>
      </w:r>
      <w:r w:rsidRPr="00DE2492">
        <w:rPr>
          <w:sz w:val="16"/>
        </w:rPr>
        <w:t xml:space="preserve"> (the first from the 16th century to the early 19th century, and the second from the 19th century to the beginning of the 20th). </w:t>
      </w:r>
      <w:r w:rsidRPr="00DE2492">
        <w:rPr>
          <w:rStyle w:val="Emphasis"/>
        </w:rPr>
        <w:t>We identify two additional waves</w:t>
      </w:r>
      <w:r w:rsidRPr="00DE2492">
        <w:rPr>
          <w:sz w:val="16"/>
        </w:rPr>
        <w:t xml:space="preserve"> of empire building, </w:t>
      </w:r>
      <w:r w:rsidRPr="00DE2492">
        <w:rPr>
          <w:rStyle w:val="StyleUnderline"/>
        </w:rPr>
        <w:t>in the World Wars and then in the Cold War</w:t>
      </w:r>
      <w:r w:rsidRPr="00DE2492">
        <w:rPr>
          <w:sz w:val="16"/>
        </w:rPr>
        <w:t xml:space="preserve">. When these two additional waves are brought back into the picture, </w:t>
      </w:r>
      <w:r w:rsidRPr="00DE2492">
        <w:rPr>
          <w:rStyle w:val="StyleUnderline"/>
        </w:rPr>
        <w:t>the case for seeing the</w:t>
      </w:r>
      <w:r w:rsidRPr="00DE2492">
        <w:rPr>
          <w:sz w:val="16"/>
        </w:rPr>
        <w:t xml:space="preserve"> </w:t>
      </w:r>
      <w:r w:rsidRPr="00DE2492">
        <w:rPr>
          <w:rStyle w:val="Emphasis"/>
        </w:rPr>
        <w:t>U</w:t>
      </w:r>
      <w:r w:rsidRPr="00DE2492">
        <w:rPr>
          <w:sz w:val="16"/>
        </w:rPr>
        <w:t xml:space="preserve">nited </w:t>
      </w:r>
      <w:r w:rsidRPr="00DE2492">
        <w:rPr>
          <w:rStyle w:val="Emphasis"/>
        </w:rPr>
        <w:t>S</w:t>
      </w:r>
      <w:r w:rsidRPr="00DE2492">
        <w:rPr>
          <w:sz w:val="16"/>
        </w:rPr>
        <w:t xml:space="preserve">tates </w:t>
      </w:r>
      <w:r w:rsidRPr="00DE2492">
        <w:rPr>
          <w:rStyle w:val="Emphasis"/>
        </w:rPr>
        <w:t>as anti-imperial and anti-colonial is significantly strengthened</w:t>
      </w:r>
      <w:r w:rsidRPr="00DE2492">
        <w:rPr>
          <w:sz w:val="16"/>
        </w:rPr>
        <w:t xml:space="preserve">, </w:t>
      </w:r>
      <w:r w:rsidRPr="00DE2492">
        <w:rPr>
          <w:rStyle w:val="StyleUnderline"/>
        </w:rPr>
        <w:t>since the</w:t>
      </w:r>
      <w:r w:rsidRPr="00DE2492">
        <w:rPr>
          <w:sz w:val="16"/>
        </w:rPr>
        <w:t xml:space="preserve"> </w:t>
      </w:r>
      <w:r w:rsidRPr="00DE2492">
        <w:rPr>
          <w:rStyle w:val="Emphasis"/>
        </w:rPr>
        <w:t>U</w:t>
      </w:r>
      <w:r w:rsidRPr="00DE2492">
        <w:rPr>
          <w:sz w:val="16"/>
        </w:rPr>
        <w:t xml:space="preserve">nited </w:t>
      </w:r>
      <w:r w:rsidRPr="00DE2492">
        <w:rPr>
          <w:rStyle w:val="Emphasis"/>
        </w:rPr>
        <w:t>S</w:t>
      </w:r>
      <w:r w:rsidRPr="00DE2492">
        <w:rPr>
          <w:sz w:val="16"/>
        </w:rPr>
        <w:t xml:space="preserve">tates </w:t>
      </w:r>
      <w:r w:rsidRPr="00DE2492">
        <w:rPr>
          <w:rStyle w:val="StyleUnderline"/>
        </w:rPr>
        <w:t>played such a prominent role in thwarting and dismantling these late-empire building efforts</w:t>
      </w:r>
      <w:r w:rsidRPr="00DE2492">
        <w:rPr>
          <w:sz w:val="16"/>
        </w:rPr>
        <w:t xml:space="preserve">. Fourth, </w:t>
      </w:r>
      <w:r w:rsidRPr="00DE2492">
        <w:rPr>
          <w:rStyle w:val="StyleUnderline"/>
        </w:rPr>
        <w:t>many contemporary observers of America’s impact on the</w:t>
      </w:r>
      <w:r w:rsidRPr="00DE2492">
        <w:rPr>
          <w:sz w:val="16"/>
        </w:rPr>
        <w:t xml:space="preserve"> </w:t>
      </w:r>
      <w:r w:rsidRPr="00DE2492">
        <w:rPr>
          <w:rStyle w:val="StyleUnderline"/>
        </w:rPr>
        <w:t>world</w:t>
      </w:r>
      <w:r w:rsidRPr="00DE2492">
        <w:rPr>
          <w:sz w:val="16"/>
        </w:rPr>
        <w:t xml:space="preserve"> </w:t>
      </w:r>
      <w:r w:rsidRPr="00DE2492">
        <w:rPr>
          <w:rStyle w:val="StyleUnderline"/>
        </w:rPr>
        <w:t xml:space="preserve">focus on infamous moments when the </w:t>
      </w:r>
      <w:r w:rsidRPr="00DE2492">
        <w:rPr>
          <w:rStyle w:val="Emphasis"/>
        </w:rPr>
        <w:t>U</w:t>
      </w:r>
      <w:r w:rsidRPr="00DE2492">
        <w:rPr>
          <w:sz w:val="16"/>
        </w:rPr>
        <w:t xml:space="preserve">nited </w:t>
      </w:r>
      <w:r w:rsidRPr="00DE2492">
        <w:rPr>
          <w:rStyle w:val="Emphasis"/>
        </w:rPr>
        <w:t>S</w:t>
      </w:r>
      <w:r w:rsidRPr="00DE2492">
        <w:rPr>
          <w:sz w:val="16"/>
        </w:rPr>
        <w:t xml:space="preserve">tates </w:t>
      </w:r>
      <w:r w:rsidRPr="00DE2492">
        <w:rPr>
          <w:rStyle w:val="StyleUnderline"/>
        </w:rPr>
        <w:t>did exercise crude imperial behavior</w:t>
      </w:r>
      <w:r w:rsidRPr="00DE2492">
        <w:rPr>
          <w:sz w:val="16"/>
        </w:rPr>
        <w:t xml:space="preserve">: in the many military interventions and covert actions in Latin America and the Middle East over the last century and, most saliently, the 2003 American invasion of Iraq. </w:t>
      </w:r>
      <w:r w:rsidRPr="00DE2492">
        <w:rPr>
          <w:rStyle w:val="StyleUnderline"/>
        </w:rPr>
        <w:t xml:space="preserve">We </w:t>
      </w:r>
      <w:r w:rsidRPr="00DE2492">
        <w:rPr>
          <w:rStyle w:val="StyleUnderline"/>
          <w:highlight w:val="green"/>
        </w:rPr>
        <w:t>do not</w:t>
      </w:r>
      <w:r w:rsidRPr="00DE2492">
        <w:rPr>
          <w:rStyle w:val="StyleUnderline"/>
        </w:rPr>
        <w:t xml:space="preserve"> seek to </w:t>
      </w:r>
      <w:r w:rsidRPr="00DE2492">
        <w:rPr>
          <w:rStyle w:val="StyleUnderline"/>
          <w:highlight w:val="green"/>
        </w:rPr>
        <w:t>ignore</w:t>
      </w:r>
      <w:r w:rsidRPr="00DE2492">
        <w:rPr>
          <w:sz w:val="16"/>
        </w:rPr>
        <w:t xml:space="preserve"> or justify </w:t>
      </w:r>
      <w:r w:rsidRPr="00DE2492">
        <w:rPr>
          <w:rStyle w:val="StyleUnderline"/>
          <w:highlight w:val="green"/>
        </w:rPr>
        <w:t>these episodes</w:t>
      </w:r>
      <w:r w:rsidRPr="00DE2492">
        <w:rPr>
          <w:sz w:val="16"/>
        </w:rPr>
        <w:t xml:space="preserve"> and patterns of behavior. </w:t>
      </w:r>
      <w:r w:rsidRPr="00DE2492">
        <w:rPr>
          <w:rStyle w:val="StyleUnderline"/>
        </w:rPr>
        <w:t>The</w:t>
      </w:r>
      <w:r w:rsidRPr="00DE2492">
        <w:rPr>
          <w:sz w:val="16"/>
        </w:rPr>
        <w:t xml:space="preserve"> </w:t>
      </w:r>
      <w:r w:rsidRPr="00DE2492">
        <w:rPr>
          <w:rStyle w:val="Emphasis"/>
        </w:rPr>
        <w:t>U</w:t>
      </w:r>
      <w:r w:rsidRPr="00DE2492">
        <w:rPr>
          <w:sz w:val="16"/>
        </w:rPr>
        <w:t xml:space="preserve">nited </w:t>
      </w:r>
      <w:r w:rsidRPr="00DE2492">
        <w:rPr>
          <w:rStyle w:val="Emphasis"/>
        </w:rPr>
        <w:t>S</w:t>
      </w:r>
      <w:r w:rsidRPr="00DE2492">
        <w:rPr>
          <w:sz w:val="16"/>
        </w:rPr>
        <w:t xml:space="preserve">tates </w:t>
      </w:r>
      <w:r w:rsidRPr="00DE2492">
        <w:rPr>
          <w:rStyle w:val="StyleUnderline"/>
        </w:rPr>
        <w:t>has been imperia</w:t>
      </w:r>
      <w:r w:rsidRPr="00DE2492">
        <w:rPr>
          <w:sz w:val="16"/>
        </w:rPr>
        <w:t xml:space="preserve">l in some ways and in some instances. </w:t>
      </w:r>
      <w:r w:rsidRPr="00DE2492">
        <w:rPr>
          <w:rStyle w:val="Emphasis"/>
          <w:highlight w:val="green"/>
        </w:rPr>
        <w:t>But</w:t>
      </w:r>
      <w:r w:rsidRPr="00DE2492">
        <w:rPr>
          <w:rStyle w:val="Emphasis"/>
        </w:rPr>
        <w:t xml:space="preserve"> we seek to </w:t>
      </w:r>
      <w:r w:rsidRPr="00DE2492">
        <w:rPr>
          <w:rStyle w:val="Emphasis"/>
          <w:highlight w:val="green"/>
        </w:rPr>
        <w:t>place them in the context of</w:t>
      </w:r>
      <w:r w:rsidRPr="00DE2492">
        <w:rPr>
          <w:rStyle w:val="Emphasis"/>
        </w:rPr>
        <w:t xml:space="preserve"> what we argue is America’s </w:t>
      </w:r>
      <w:r w:rsidRPr="00DE2492">
        <w:rPr>
          <w:rStyle w:val="Emphasis"/>
          <w:highlight w:val="green"/>
        </w:rPr>
        <w:t>more significant impact</w:t>
      </w:r>
      <w:r w:rsidRPr="00DE2492">
        <w:rPr>
          <w:rStyle w:val="Emphasis"/>
        </w:rPr>
        <w:t xml:space="preserve"> on the organization of the global system. </w:t>
      </w:r>
    </w:p>
    <w:p w14:paraId="762911E9" w14:textId="77777777" w:rsidR="009A13AB" w:rsidRPr="009A13AB" w:rsidRDefault="009A13AB" w:rsidP="009A13AB"/>
    <w:sectPr w:rsidR="009A13AB" w:rsidRPr="009A13A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altName w:val="Sylfaen"/>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AF1C4D"/>
    <w:multiLevelType w:val="hybridMultilevel"/>
    <w:tmpl w:val="85DE3D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37B8"/>
    <w:rsid w:val="000029E3"/>
    <w:rsid w:val="000029E8"/>
    <w:rsid w:val="00004225"/>
    <w:rsid w:val="000066CA"/>
    <w:rsid w:val="00007264"/>
    <w:rsid w:val="000076A9"/>
    <w:rsid w:val="00010907"/>
    <w:rsid w:val="00014FAD"/>
    <w:rsid w:val="00015D2A"/>
    <w:rsid w:val="0002490B"/>
    <w:rsid w:val="00026465"/>
    <w:rsid w:val="000268A2"/>
    <w:rsid w:val="00030204"/>
    <w:rsid w:val="000312A0"/>
    <w:rsid w:val="0003396C"/>
    <w:rsid w:val="00035337"/>
    <w:rsid w:val="00036FAC"/>
    <w:rsid w:val="0004163F"/>
    <w:rsid w:val="00052FB1"/>
    <w:rsid w:val="00054276"/>
    <w:rsid w:val="000547B1"/>
    <w:rsid w:val="0006091E"/>
    <w:rsid w:val="000638C1"/>
    <w:rsid w:val="00065FEE"/>
    <w:rsid w:val="0006684F"/>
    <w:rsid w:val="00066E3C"/>
    <w:rsid w:val="00072718"/>
    <w:rsid w:val="0007381E"/>
    <w:rsid w:val="00076094"/>
    <w:rsid w:val="0008785F"/>
    <w:rsid w:val="00090CBE"/>
    <w:rsid w:val="00094DEC"/>
    <w:rsid w:val="000A2D8A"/>
    <w:rsid w:val="000B2670"/>
    <w:rsid w:val="000C3B08"/>
    <w:rsid w:val="000D26A6"/>
    <w:rsid w:val="000D2B90"/>
    <w:rsid w:val="000D6ED8"/>
    <w:rsid w:val="000D717B"/>
    <w:rsid w:val="00100B28"/>
    <w:rsid w:val="00117316"/>
    <w:rsid w:val="001209B4"/>
    <w:rsid w:val="00175756"/>
    <w:rsid w:val="001761FC"/>
    <w:rsid w:val="00182655"/>
    <w:rsid w:val="001840F2"/>
    <w:rsid w:val="00185134"/>
    <w:rsid w:val="001856C6"/>
    <w:rsid w:val="00191B5F"/>
    <w:rsid w:val="00192487"/>
    <w:rsid w:val="00193175"/>
    <w:rsid w:val="00193416"/>
    <w:rsid w:val="00194AD3"/>
    <w:rsid w:val="00195073"/>
    <w:rsid w:val="0019668D"/>
    <w:rsid w:val="001A25FD"/>
    <w:rsid w:val="001A5371"/>
    <w:rsid w:val="001A618C"/>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B45"/>
    <w:rsid w:val="00267EBB"/>
    <w:rsid w:val="0027023B"/>
    <w:rsid w:val="00272F3F"/>
    <w:rsid w:val="00274EDB"/>
    <w:rsid w:val="0027729E"/>
    <w:rsid w:val="002843B2"/>
    <w:rsid w:val="00284ED6"/>
    <w:rsid w:val="00290C5A"/>
    <w:rsid w:val="00290C92"/>
    <w:rsid w:val="0029647A"/>
    <w:rsid w:val="00296504"/>
    <w:rsid w:val="002A727B"/>
    <w:rsid w:val="002B5511"/>
    <w:rsid w:val="002B7ACF"/>
    <w:rsid w:val="002E0643"/>
    <w:rsid w:val="002E392E"/>
    <w:rsid w:val="002E6BBC"/>
    <w:rsid w:val="002F1BA9"/>
    <w:rsid w:val="002F6E74"/>
    <w:rsid w:val="003106B3"/>
    <w:rsid w:val="00312AB2"/>
    <w:rsid w:val="0031385D"/>
    <w:rsid w:val="003171AB"/>
    <w:rsid w:val="003223B2"/>
    <w:rsid w:val="00322A67"/>
    <w:rsid w:val="00330E13"/>
    <w:rsid w:val="00335A23"/>
    <w:rsid w:val="00340707"/>
    <w:rsid w:val="00341C61"/>
    <w:rsid w:val="00351841"/>
    <w:rsid w:val="003624A6"/>
    <w:rsid w:val="00364ADF"/>
    <w:rsid w:val="003650D3"/>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7B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2931"/>
    <w:rsid w:val="004D52D8"/>
    <w:rsid w:val="004E355B"/>
    <w:rsid w:val="005028E5"/>
    <w:rsid w:val="00503735"/>
    <w:rsid w:val="00516A88"/>
    <w:rsid w:val="00522065"/>
    <w:rsid w:val="005224F2"/>
    <w:rsid w:val="0053222F"/>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0E6"/>
    <w:rsid w:val="006529B9"/>
    <w:rsid w:val="00654695"/>
    <w:rsid w:val="0065500A"/>
    <w:rsid w:val="00655217"/>
    <w:rsid w:val="0065727C"/>
    <w:rsid w:val="00674A78"/>
    <w:rsid w:val="0068680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B46"/>
    <w:rsid w:val="007374A1"/>
    <w:rsid w:val="00752154"/>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80D"/>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F4F"/>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49"/>
    <w:rsid w:val="00992078"/>
    <w:rsid w:val="00992BE3"/>
    <w:rsid w:val="009A13AB"/>
    <w:rsid w:val="009A1467"/>
    <w:rsid w:val="009A49F1"/>
    <w:rsid w:val="009A6464"/>
    <w:rsid w:val="009B42DD"/>
    <w:rsid w:val="009B4341"/>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0E5"/>
    <w:rsid w:val="00AD6FD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79B"/>
    <w:rsid w:val="00B43676"/>
    <w:rsid w:val="00B5602D"/>
    <w:rsid w:val="00B60125"/>
    <w:rsid w:val="00B6656B"/>
    <w:rsid w:val="00B71625"/>
    <w:rsid w:val="00B75C54"/>
    <w:rsid w:val="00B8710E"/>
    <w:rsid w:val="00B92A93"/>
    <w:rsid w:val="00B96A45"/>
    <w:rsid w:val="00BA17A8"/>
    <w:rsid w:val="00BA3C33"/>
    <w:rsid w:val="00BB0878"/>
    <w:rsid w:val="00BB1879"/>
    <w:rsid w:val="00BC0ABE"/>
    <w:rsid w:val="00BC30DB"/>
    <w:rsid w:val="00BC5A02"/>
    <w:rsid w:val="00BC64FF"/>
    <w:rsid w:val="00BC7C37"/>
    <w:rsid w:val="00BD2244"/>
    <w:rsid w:val="00BE02E7"/>
    <w:rsid w:val="00BE6472"/>
    <w:rsid w:val="00BF29B8"/>
    <w:rsid w:val="00BF46EA"/>
    <w:rsid w:val="00BF5CA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9C5"/>
    <w:rsid w:val="00C81619"/>
    <w:rsid w:val="00C86B6D"/>
    <w:rsid w:val="00CA013C"/>
    <w:rsid w:val="00CA6D6D"/>
    <w:rsid w:val="00CB4F8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2F3"/>
    <w:rsid w:val="00D713A1"/>
    <w:rsid w:val="00D77956"/>
    <w:rsid w:val="00D80F0C"/>
    <w:rsid w:val="00D92077"/>
    <w:rsid w:val="00D951E2"/>
    <w:rsid w:val="00D9565A"/>
    <w:rsid w:val="00DA297B"/>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07E6"/>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0BA"/>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E104D7"/>
  <w14:defaultImageDpi w14:val="300"/>
  <w15:docId w15:val="{490CE997-5509-E942-BC57-79A2943F6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37B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C37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37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37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No Spacing111111,small space,TAG,Ta,tags,TA,T"/>
    <w:basedOn w:val="Normal"/>
    <w:next w:val="Normal"/>
    <w:link w:val="Heading4Char"/>
    <w:uiPriority w:val="9"/>
    <w:unhideWhenUsed/>
    <w:qFormat/>
    <w:rsid w:val="003C37B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9A13A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C37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37B8"/>
  </w:style>
  <w:style w:type="character" w:customStyle="1" w:styleId="Heading1Char">
    <w:name w:val="Heading 1 Char"/>
    <w:aliases w:val="Pocket Char"/>
    <w:basedOn w:val="DefaultParagraphFont"/>
    <w:link w:val="Heading1"/>
    <w:uiPriority w:val="9"/>
    <w:rsid w:val="003C37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37B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C37B8"/>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
    <w:basedOn w:val="DefaultParagraphFont"/>
    <w:link w:val="Heading4"/>
    <w:uiPriority w:val="9"/>
    <w:rsid w:val="003C37B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3C37B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3C37B8"/>
    <w:rPr>
      <w:b/>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B"/>
    <w:basedOn w:val="DefaultParagraphFont"/>
    <w:link w:val="textbold"/>
    <w:uiPriority w:val="20"/>
    <w:qFormat/>
    <w:rsid w:val="003C37B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C37B8"/>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
    <w:basedOn w:val="DefaultParagraphFont"/>
    <w:link w:val="NoSpacing"/>
    <w:uiPriority w:val="99"/>
    <w:unhideWhenUsed/>
    <w:rsid w:val="003C37B8"/>
    <w:rPr>
      <w:color w:val="auto"/>
      <w:u w:val="none"/>
    </w:rPr>
  </w:style>
  <w:style w:type="paragraph" w:styleId="DocumentMap">
    <w:name w:val="Document Map"/>
    <w:basedOn w:val="Normal"/>
    <w:link w:val="DocumentMapChar"/>
    <w:uiPriority w:val="99"/>
    <w:semiHidden/>
    <w:unhideWhenUsed/>
    <w:rsid w:val="003C37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37B8"/>
    <w:rPr>
      <w:rFonts w:ascii="Lucida Grande" w:hAnsi="Lucida Grande" w:cs="Lucida Grande"/>
    </w:rPr>
  </w:style>
  <w:style w:type="paragraph" w:styleId="ListParagraph">
    <w:name w:val="List Paragraph"/>
    <w:aliases w:val="6 font"/>
    <w:basedOn w:val="Normal"/>
    <w:uiPriority w:val="34"/>
    <w:qFormat/>
    <w:rsid w:val="00732B46"/>
    <w:pPr>
      <w:ind w:left="720"/>
      <w:contextualSpacing/>
    </w:pPr>
  </w:style>
  <w:style w:type="paragraph" w:styleId="NoSpacing">
    <w:name w:val="No Spacing"/>
    <w:aliases w:val="Card Format,ClearFormatting,Clear,DDI Tag,Tag Title,No Spacing51,Tag and Cite,CD - Cite,Very Small Text,Dont u,No Spacing311,No Spacing6,No Spacin,No Spacing8,No Spacing41,Note Level 21,tag,Dont use,No Spacing7,Note Level 2,Small Text,Card"/>
    <w:basedOn w:val="Heading1"/>
    <w:link w:val="Hyperlink"/>
    <w:autoRedefine/>
    <w:uiPriority w:val="99"/>
    <w:qFormat/>
    <w:rsid w:val="00732B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32B46"/>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customStyle="1" w:styleId="Heading5Char">
    <w:name w:val="Heading 5 Char"/>
    <w:basedOn w:val="DefaultParagraphFont"/>
    <w:link w:val="Heading5"/>
    <w:uiPriority w:val="9"/>
    <w:rsid w:val="009A13AB"/>
    <w:rPr>
      <w:rFonts w:asciiTheme="majorHAnsi" w:eastAsiaTheme="majorEastAsia" w:hAnsiTheme="majorHAnsi" w:cstheme="majorBidi"/>
      <w:color w:val="365F91" w:themeColor="accent1" w:themeShade="BF"/>
      <w:sz w:val="22"/>
    </w:rPr>
  </w:style>
  <w:style w:type="paragraph" w:customStyle="1" w:styleId="Analytic">
    <w:name w:val="Analytic"/>
    <w:basedOn w:val="Heading4"/>
    <w:link w:val="AnalyticChar"/>
    <w:qFormat/>
    <w:rsid w:val="000B2670"/>
  </w:style>
  <w:style w:type="character" w:customStyle="1" w:styleId="AnalyticChar">
    <w:name w:val="Analytic Char"/>
    <w:basedOn w:val="DefaultParagraphFont"/>
    <w:link w:val="Analytic"/>
    <w:rsid w:val="000B2670"/>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iice.org.np/archives/64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ir.info/2020/07/20/legal-black-holes-in-outer-space-the-regulation-of-private-space-companies/" TargetMode="External"/><Relationship Id="rId5" Type="http://schemas.openxmlformats.org/officeDocument/2006/relationships/numbering" Target="numbering.xml"/><Relationship Id="rId10" Type="http://schemas.openxmlformats.org/officeDocument/2006/relationships/hyperlink" Target="https://www.unoosa.org/oosa/en/ourwork/spacelaw/treaties/outerspacetreaty.html" TargetMode="External"/><Relationship Id="rId4" Type="http://schemas.openxmlformats.org/officeDocument/2006/relationships/customXml" Target="../customXml/item4.xml"/><Relationship Id="rId9"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19</Pages>
  <Words>8114</Words>
  <Characters>46250</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54256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43</cp:revision>
  <dcterms:created xsi:type="dcterms:W3CDTF">2022-01-17T16:06:00Z</dcterms:created>
  <dcterms:modified xsi:type="dcterms:W3CDTF">2022-01-17T17:20:00Z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