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2D809" w14:textId="47BBE8DE" w:rsidR="00E42E4C" w:rsidRDefault="00E61B28" w:rsidP="00E61B28">
      <w:pPr>
        <w:pStyle w:val="Heading1"/>
      </w:pPr>
      <w:r>
        <w:t>1NC</w:t>
      </w:r>
    </w:p>
    <w:p w14:paraId="5372CBD0" w14:textId="77777777" w:rsidR="007A5A43" w:rsidRDefault="007A5A43" w:rsidP="007A5A43">
      <w:pPr>
        <w:pStyle w:val="Heading3"/>
      </w:pPr>
      <w:r>
        <w:lastRenderedPageBreak/>
        <w:t>1NC – OFF</w:t>
      </w:r>
    </w:p>
    <w:p w14:paraId="7601CEE3" w14:textId="77777777" w:rsidR="007A5A43" w:rsidRPr="00C43880" w:rsidRDefault="007A5A43" w:rsidP="007A5A43">
      <w:pPr>
        <w:pStyle w:val="Heading4"/>
      </w:pPr>
      <w:r>
        <w:t>Xi’s regime is stable now, but its success depends on strong growth and private sector development.</w:t>
      </w:r>
    </w:p>
    <w:p w14:paraId="3E6AE2FC" w14:textId="77777777" w:rsidR="007A5A43" w:rsidRPr="00C43880" w:rsidRDefault="007A5A43" w:rsidP="007A5A43">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9" w:history="1">
        <w:r w:rsidRPr="00C43880">
          <w:rPr>
            <w:rStyle w:val="Hyperlink"/>
          </w:rPr>
          <w:t>Rana Mitter</w:t>
        </w:r>
      </w:hyperlink>
      <w:r w:rsidRPr="00C43880">
        <w:t xml:space="preserve"> is a professor of the history and politics of modern China at Oxford. </w:t>
      </w:r>
      <w:hyperlink r:id="rId10"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1" w:history="1">
        <w:r w:rsidRPr="00D57645">
          <w:rPr>
            <w:rStyle w:val="Hyperlink"/>
          </w:rPr>
          <w:t>https://hbr.org/2021/05/what-the-west-gets-wrong-about-china accessed 12/14/21</w:t>
        </w:r>
      </w:hyperlink>
      <w:r>
        <w:t>] Adam</w:t>
      </w:r>
    </w:p>
    <w:p w14:paraId="2592B597" w14:textId="77777777" w:rsidR="007A5A43" w:rsidRPr="00607D72" w:rsidRDefault="007A5A43" w:rsidP="007A5A43">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084D25BF" w14:textId="77777777" w:rsidR="007A5A43" w:rsidRPr="00607D72" w:rsidRDefault="007A5A43" w:rsidP="007A5A43">
      <w:pPr>
        <w:rPr>
          <w:rStyle w:val="StyleUnderline"/>
        </w:rPr>
      </w:pPr>
      <w:r w:rsidRPr="00607D72">
        <w:rPr>
          <w:rStyle w:val="StyleUnderline"/>
        </w:rPr>
        <w:t>China has also defied predictions that its authoritarianism would inhibit its capacity to </w:t>
      </w:r>
      <w:hyperlink r:id="rId12"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12ADB33B" w14:textId="77777777" w:rsidR="007A5A43" w:rsidRDefault="007A5A43" w:rsidP="007A5A43">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2CC1A3AB" w14:textId="77777777" w:rsidR="007A5A43" w:rsidRDefault="007A5A43" w:rsidP="007A5A43">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1BB0AAAB" w14:textId="77777777" w:rsidR="007A5A43" w:rsidRDefault="007A5A43" w:rsidP="007A5A43">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3" w:history="1">
        <w:r w:rsidRPr="00E24A24">
          <w:rPr>
            <w:rStyle w:val="Hyperlink"/>
          </w:rPr>
          <w:t>https://www.technologyreview.com/2021/01/21/1016513/china-private-commercial-space-industry-dominance/</w:t>
        </w:r>
      </w:hyperlink>
      <w:r>
        <w:t xml:space="preserve"> accessed 12/14/21] Adam</w:t>
      </w:r>
    </w:p>
    <w:p w14:paraId="639029E7" w14:textId="77777777" w:rsidR="007A5A43" w:rsidRPr="00BC42E1" w:rsidRDefault="007A5A43" w:rsidP="007A5A43">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2CA45D35" w14:textId="77777777" w:rsidR="007A5A43" w:rsidRPr="00473116" w:rsidRDefault="007A5A43" w:rsidP="007A5A43">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4"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38988F60" w14:textId="77777777" w:rsidR="007A5A43" w:rsidRPr="00761F18" w:rsidRDefault="007A5A43" w:rsidP="007A5A43">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4FC1168A" w14:textId="77777777" w:rsidR="007A5A43" w:rsidRPr="00BC42E1" w:rsidRDefault="007A5A43" w:rsidP="007A5A43">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5"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3D8A7C9B" w14:textId="77777777" w:rsidR="007A5A43" w:rsidRPr="00BC42E1" w:rsidRDefault="007A5A43" w:rsidP="007A5A43">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04DB234C" w14:textId="77777777" w:rsidR="007A5A43" w:rsidRPr="00BC42E1" w:rsidRDefault="007A5A43" w:rsidP="007A5A43">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6"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65E5DE0B" w14:textId="77777777" w:rsidR="007A5A43" w:rsidRPr="00BC42E1" w:rsidRDefault="007A5A43" w:rsidP="007A5A43">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3E84381E" w14:textId="77777777" w:rsidR="007A5A43" w:rsidRPr="00761F18" w:rsidRDefault="007A5A43" w:rsidP="007A5A43">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w:t>
      </w:r>
      <w:r w:rsidRPr="00761F18">
        <w:rPr>
          <w:rStyle w:val="StyleUnderline"/>
        </w:rPr>
        <w:lastRenderedPageBreak/>
        <w:t xml:space="preserve">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7169B4DB" w14:textId="77777777" w:rsidR="007A5A43" w:rsidRPr="00BC42E1" w:rsidRDefault="007A5A43" w:rsidP="007A5A43">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7F4C2D37" w14:textId="77777777" w:rsidR="007A5A43" w:rsidRPr="00BE438B" w:rsidRDefault="007A5A43" w:rsidP="007A5A43">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286F9A55" w14:textId="77777777" w:rsidR="007A5A43" w:rsidRPr="006D6491" w:rsidRDefault="007A5A43" w:rsidP="007A5A43">
      <w:r w:rsidRPr="006D6491">
        <w:t>Making friends</w:t>
      </w:r>
    </w:p>
    <w:p w14:paraId="5C807263" w14:textId="77777777" w:rsidR="007A5A43" w:rsidRPr="00BC42E1" w:rsidRDefault="007A5A43" w:rsidP="007A5A43">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097ADC">
        <w:rPr>
          <w:rStyle w:val="StyleUnderline"/>
          <w:highlight w:val="cya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46B1330E" w14:textId="77777777" w:rsidR="007A5A43" w:rsidRPr="000834BA" w:rsidRDefault="007A5A43" w:rsidP="007A5A43">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170079EE" w14:textId="77777777" w:rsidR="007A5A43" w:rsidRPr="00BC42E1" w:rsidRDefault="007A5A43" w:rsidP="007A5A43">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7" w:tgtFrame="_blank" w:history="1">
        <w:r w:rsidRPr="00BC42E1">
          <w:rPr>
            <w:rStyle w:val="Hyperlink"/>
            <w:sz w:val="16"/>
          </w:rPr>
          <w:t>very cagey about what its national program is even up to</w:t>
        </w:r>
      </w:hyperlink>
      <w:r w:rsidRPr="00BC42E1">
        <w:rPr>
          <w:sz w:val="16"/>
        </w:rPr>
        <w:t>.</w:t>
      </w:r>
    </w:p>
    <w:p w14:paraId="08524AC6" w14:textId="77777777" w:rsidR="007A5A43" w:rsidRPr="00FF5CF0" w:rsidRDefault="007A5A43" w:rsidP="007A5A43">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580B40F4" w14:textId="77777777" w:rsidR="007A5A43" w:rsidRDefault="007A5A43" w:rsidP="007A5A43">
      <w:pPr>
        <w:pStyle w:val="Heading4"/>
      </w:pPr>
      <w:r>
        <w:t>Shifts in regime perception threatens CCP’s legitimacy from nationalist hardliners</w:t>
      </w:r>
    </w:p>
    <w:p w14:paraId="42C7C53B" w14:textId="77777777" w:rsidR="007A5A43" w:rsidRPr="00F82438" w:rsidRDefault="007A5A43" w:rsidP="007A5A43">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8"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04E63431" w14:textId="77777777" w:rsidR="007A5A43" w:rsidRPr="00F64DA8" w:rsidRDefault="007A5A43" w:rsidP="007A5A43">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B8391D">
        <w:rPr>
          <w:rStyle w:val="StyleUnderline"/>
        </w:rPr>
        <w:t>told</w:t>
      </w:r>
      <w:r w:rsidRPr="00B8391D">
        <w:rPr>
          <w:u w:val="single"/>
        </w:rPr>
        <w:t xml:space="preserve"> his </w:t>
      </w:r>
      <w:r w:rsidRPr="00B8391D">
        <w:rPr>
          <w:rStyle w:val="StyleUnderline"/>
        </w:rPr>
        <w:t>comrades: “When you make revolution, you must first manage public opinion.”</w:t>
      </w:r>
      <w:r w:rsidRPr="00B8391D">
        <w:rPr>
          <w:u w:val="single"/>
        </w:rPr>
        <w:t xml:space="preserve">7 Because autocracies often rely on </w:t>
      </w:r>
      <w:r w:rsidRPr="00B8391D">
        <w:rPr>
          <w:b/>
          <w:bCs/>
          <w:u w:val="single"/>
        </w:rPr>
        <w:t>nationalist mythmaking</w:t>
      </w:r>
      <w:r w:rsidRPr="00B8391D">
        <w:rPr>
          <w:u w:val="single"/>
        </w:rPr>
        <w:t>,8 success or failure in defending the national honor in international crises could burnish the leadership’s patriotic credentials or spark opposition.</w:t>
      </w:r>
      <w:r w:rsidRPr="00F64DA8">
        <w:rPr>
          <w:highlight w:val="green"/>
          <w:u w:val="single"/>
        </w:rPr>
        <w:t xml:space="preserve">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0E6CE16B" w14:textId="77777777" w:rsidR="007A5A43" w:rsidRDefault="007A5A43" w:rsidP="007A5A43">
      <w:pPr>
        <w:pStyle w:val="Heading4"/>
      </w:pPr>
      <w:r>
        <w:t xml:space="preserve">Xi will launch diversionary war to domestic backlash – escalates in </w:t>
      </w:r>
      <w:r w:rsidRPr="00B4266E">
        <w:rPr>
          <w:u w:val="single"/>
        </w:rPr>
        <w:t>multiple hotspots</w:t>
      </w:r>
      <w:r w:rsidRPr="00B4266E">
        <w:t xml:space="preserve"> </w:t>
      </w:r>
    </w:p>
    <w:p w14:paraId="02108065" w14:textId="77777777" w:rsidR="007A5A43" w:rsidRPr="009521F3" w:rsidRDefault="007A5A43" w:rsidP="007A5A43">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4E1A50D9" w14:textId="77777777" w:rsidR="007A5A43" w:rsidRPr="009243AC" w:rsidRDefault="007A5A43" w:rsidP="007A5A43">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w:t>
      </w:r>
      <w:r w:rsidRPr="00F64DA8">
        <w:rPr>
          <w:sz w:val="14"/>
        </w:rPr>
        <w:lastRenderedPageBreak/>
        <w:t xml:space="preserve">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629C6A7A" w14:textId="77777777" w:rsidR="007A5A43" w:rsidRDefault="007A5A43" w:rsidP="007A5A43">
      <w:pPr>
        <w:pStyle w:val="Heading4"/>
        <w:rPr>
          <w:rStyle w:val="Style13ptBold"/>
          <w:b/>
          <w:bCs w:val="0"/>
        </w:rPr>
      </w:pPr>
      <w:r>
        <w:rPr>
          <w:rStyle w:val="Style13ptBold"/>
          <w:b/>
          <w:bCs w:val="0"/>
        </w:rPr>
        <w:t xml:space="preserve">US–China war goes nuclear – crisis </w:t>
      </w:r>
      <w:proofErr w:type="gramStart"/>
      <w:r>
        <w:rPr>
          <w:rStyle w:val="Style13ptBold"/>
          <w:b/>
          <w:bCs w:val="0"/>
        </w:rPr>
        <w:t>mis-management</w:t>
      </w:r>
      <w:proofErr w:type="gramEnd"/>
      <w:r>
        <w:rPr>
          <w:rStyle w:val="Style13ptBold"/>
          <w:b/>
          <w:bCs w:val="0"/>
        </w:rPr>
        <w:t xml:space="preserve"> ensures conventional escalation - extinction</w:t>
      </w:r>
    </w:p>
    <w:p w14:paraId="25ADAC67" w14:textId="77777777" w:rsidR="007A5A43" w:rsidRPr="007D7E20" w:rsidRDefault="007A5A43" w:rsidP="007A5A43">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w:t>
      </w:r>
      <w:r w:rsidRPr="0060794A">
        <w:lastRenderedPageBreak/>
        <w:t>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12BBBC58" w14:textId="77777777" w:rsidR="007A5A43" w:rsidRPr="00FF5CF0" w:rsidRDefault="007A5A43" w:rsidP="007A5A43">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All 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w:t>
      </w:r>
      <w:r w:rsidRPr="00EB5F0D">
        <w:rPr>
          <w:sz w:val="16"/>
        </w:rPr>
        <w:lastRenderedPageBreak/>
        <w:t xml:space="preserve">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2BD0A379" w14:textId="77777777" w:rsidR="009E49F6" w:rsidRPr="00E424A1" w:rsidRDefault="009E49F6" w:rsidP="009E49F6"/>
    <w:p w14:paraId="5B3E4EF2" w14:textId="77777777" w:rsidR="00282555" w:rsidRPr="00B641D3" w:rsidRDefault="00282555" w:rsidP="00282555">
      <w:pPr>
        <w:pStyle w:val="Heading3"/>
      </w:pPr>
      <w:r>
        <w:lastRenderedPageBreak/>
        <w:t>1NC – OFF</w:t>
      </w:r>
    </w:p>
    <w:p w14:paraId="0067740F" w14:textId="77777777" w:rsidR="00282555" w:rsidRDefault="00282555" w:rsidP="00282555">
      <w:pPr>
        <w:pStyle w:val="Heading4"/>
      </w:pPr>
      <w:r>
        <w:t xml:space="preserve">Counterplan text: The Committee on the Peaceful use of Outer Space ought to </w:t>
      </w:r>
    </w:p>
    <w:p w14:paraId="1BDC0445" w14:textId="77777777" w:rsidR="00282555" w:rsidRDefault="00282555" w:rsidP="00282555">
      <w:pPr>
        <w:pStyle w:val="ListParagraph"/>
        <w:numPr>
          <w:ilvl w:val="0"/>
          <w:numId w:val="13"/>
        </w:numPr>
        <w:rPr>
          <w:b/>
          <w:bCs/>
          <w:sz w:val="26"/>
          <w:szCs w:val="26"/>
        </w:rPr>
      </w:pPr>
      <w:r w:rsidRPr="0094334D">
        <w:rPr>
          <w:b/>
          <w:bCs/>
          <w:sz w:val="26"/>
          <w:szCs w:val="26"/>
        </w:rPr>
        <w:t>establish an application system for property rights on celestial bodies.</w:t>
      </w:r>
    </w:p>
    <w:p w14:paraId="629C93F9" w14:textId="77777777" w:rsidR="00282555" w:rsidRPr="00E56877" w:rsidRDefault="00282555" w:rsidP="00282555">
      <w:pPr>
        <w:pStyle w:val="ListParagraph"/>
        <w:numPr>
          <w:ilvl w:val="0"/>
          <w:numId w:val="13"/>
        </w:numPr>
        <w:rPr>
          <w:b/>
          <w:bCs/>
          <w:sz w:val="26"/>
          <w:szCs w:val="26"/>
        </w:rPr>
      </w:pPr>
      <w:r w:rsidRPr="0094334D">
        <w:rPr>
          <w:b/>
          <w:bCs/>
          <w:sz w:val="26"/>
          <w:szCs w:val="26"/>
        </w:rPr>
        <w:t xml:space="preserve">Applications and approval of property rights should be granted upon the condition of </w:t>
      </w:r>
      <w:r w:rsidRPr="00E56877">
        <w:rPr>
          <w:b/>
          <w:bCs/>
          <w:sz w:val="26"/>
          <w:szCs w:val="26"/>
        </w:rPr>
        <w:t xml:space="preserve">open disclosure of data gathered in the exploration of a celestial body </w:t>
      </w:r>
    </w:p>
    <w:p w14:paraId="2BE59592" w14:textId="77777777" w:rsidR="00282555" w:rsidRPr="0094334D" w:rsidRDefault="00282555" w:rsidP="00282555">
      <w:pPr>
        <w:pStyle w:val="ListParagraph"/>
        <w:numPr>
          <w:ilvl w:val="0"/>
          <w:numId w:val="13"/>
        </w:numPr>
        <w:rPr>
          <w:b/>
          <w:bCs/>
          <w:sz w:val="26"/>
          <w:szCs w:val="26"/>
        </w:rPr>
      </w:pPr>
      <w:r w:rsidRPr="0094334D">
        <w:rPr>
          <w:b/>
          <w:bCs/>
          <w:sz w:val="26"/>
          <w:szCs w:val="26"/>
        </w:rPr>
        <w:t>Applications must be publicly announced</w:t>
      </w:r>
    </w:p>
    <w:p w14:paraId="21A7BAE9" w14:textId="77777777" w:rsidR="00282555" w:rsidRPr="0094334D" w:rsidRDefault="00282555" w:rsidP="00282555">
      <w:pPr>
        <w:pStyle w:val="ListParagraph"/>
        <w:numPr>
          <w:ilvl w:val="0"/>
          <w:numId w:val="13"/>
        </w:numPr>
        <w:rPr>
          <w:b/>
          <w:bCs/>
          <w:sz w:val="26"/>
          <w:szCs w:val="26"/>
        </w:rPr>
      </w:pPr>
      <w:r w:rsidRPr="0094334D">
        <w:rPr>
          <w:b/>
          <w:bCs/>
          <w:sz w:val="26"/>
          <w:szCs w:val="26"/>
        </w:rPr>
        <w:t>Property Rights will be made tradeable between private entities</w:t>
      </w:r>
    </w:p>
    <w:p w14:paraId="3ABA5150" w14:textId="77777777" w:rsidR="00282555" w:rsidRPr="0094334D" w:rsidRDefault="00282555" w:rsidP="00282555">
      <w:pPr>
        <w:pStyle w:val="ListParagraph"/>
        <w:numPr>
          <w:ilvl w:val="0"/>
          <w:numId w:val="13"/>
        </w:numPr>
        <w:rPr>
          <w:b/>
          <w:bCs/>
          <w:sz w:val="26"/>
          <w:szCs w:val="26"/>
        </w:rPr>
      </w:pPr>
      <w:r w:rsidRPr="0094334D">
        <w:rPr>
          <w:b/>
          <w:bCs/>
          <w:sz w:val="26"/>
          <w:szCs w:val="26"/>
        </w:rPr>
        <w:t>Property Rights will be set to expire on the conclusion of a successful extraction mission</w:t>
      </w:r>
    </w:p>
    <w:p w14:paraId="18CE4DA5" w14:textId="5A893C70" w:rsidR="00282555" w:rsidRDefault="00282555" w:rsidP="00282555">
      <w:pPr>
        <w:pStyle w:val="ListParagraph"/>
        <w:numPr>
          <w:ilvl w:val="0"/>
          <w:numId w:val="13"/>
        </w:numPr>
        <w:rPr>
          <w:b/>
          <w:bCs/>
          <w:sz w:val="26"/>
          <w:szCs w:val="26"/>
        </w:rPr>
      </w:pPr>
      <w:r w:rsidRPr="0094334D">
        <w:rPr>
          <w:b/>
          <w:bCs/>
          <w:sz w:val="26"/>
          <w:szCs w:val="26"/>
        </w:rPr>
        <w:t>Private Entities will only be allowed one property right grant per celestial body and cannot have more than one grant at a time</w:t>
      </w:r>
    </w:p>
    <w:p w14:paraId="44042E08" w14:textId="77777777" w:rsidR="00282555" w:rsidRDefault="00282555" w:rsidP="00282555">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6F66C178" w14:textId="77777777" w:rsidR="00282555" w:rsidRPr="00873810" w:rsidRDefault="00282555" w:rsidP="00282555">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9" w:history="1">
        <w:r w:rsidRPr="006723E0">
          <w:rPr>
            <w:rStyle w:val="Hyperlink"/>
          </w:rPr>
          <w:t>https://www.sciencedirect.com/science/article/pii/S0265964621000515 accessed 12/12/21</w:t>
        </w:r>
      </w:hyperlink>
      <w:r>
        <w:t>] Adam</w:t>
      </w:r>
    </w:p>
    <w:p w14:paraId="54190D42" w14:textId="77777777" w:rsidR="00282555" w:rsidRPr="00826990" w:rsidRDefault="00282555" w:rsidP="00282555">
      <w:r w:rsidRPr="00826990">
        <w:t>4. The data-</w:t>
      </w:r>
      <w:proofErr w:type="spellStart"/>
      <w:r w:rsidRPr="00826990">
        <w:t>centred</w:t>
      </w:r>
      <w:proofErr w:type="spellEnd"/>
      <w:r w:rsidRPr="00826990">
        <w:t xml:space="preserve"> approach to space mining regulation</w:t>
      </w:r>
    </w:p>
    <w:p w14:paraId="601E6FC5" w14:textId="77777777" w:rsidR="00282555" w:rsidRPr="00826990" w:rsidRDefault="00282555" w:rsidP="00282555">
      <w:r w:rsidRPr="00826990">
        <w:t>4.1. Core description of the regulatory regime and mining rights acquisition process</w:t>
      </w:r>
    </w:p>
    <w:p w14:paraId="0AB2CDC2" w14:textId="77777777" w:rsidR="00282555" w:rsidRPr="00B60AC4" w:rsidRDefault="00282555" w:rsidP="00282555">
      <w:pPr>
        <w:rPr>
          <w:rStyle w:val="StyleUnderline"/>
        </w:rPr>
      </w:pPr>
      <w:r w:rsidRPr="00826990">
        <w:t xml:space="preserve">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 </w:t>
      </w:r>
      <w:hyperlink r:id="rId20" w:tooltip="Learn more about celestial body from ScienceDirect's AI-generated Topic Pages" w:history="1">
        <w:r w:rsidRPr="00B60AC4">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088C4241" w14:textId="77777777" w:rsidR="00282555" w:rsidRPr="00601FE1" w:rsidRDefault="00282555" w:rsidP="00282555">
      <w:pPr>
        <w:rPr>
          <w:rStyle w:val="StyleUnderline"/>
        </w:rPr>
      </w:pPr>
      <w:r w:rsidRPr="00601FE1">
        <w:rPr>
          <w:rStyle w:val="StyleUnderline"/>
        </w:rPr>
        <w:t>Without preconditions, no entity has a right to mine the resources of a celestial body.</w:t>
      </w:r>
    </w:p>
    <w:p w14:paraId="07D662A0" w14:textId="77777777" w:rsidR="00282555" w:rsidRPr="00601FE1" w:rsidRDefault="00282555" w:rsidP="00282555">
      <w:pPr>
        <w:rPr>
          <w:rStyle w:val="StyleUnderline"/>
        </w:rPr>
      </w:pPr>
      <w:r w:rsidRPr="00601FE1">
        <w:rPr>
          <w:rStyle w:val="StyleUnderline"/>
        </w:rPr>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p>
    <w:p w14:paraId="469251A4" w14:textId="77777777" w:rsidR="00282555" w:rsidRPr="00601FE1" w:rsidRDefault="00282555" w:rsidP="00282555">
      <w:pPr>
        <w:rPr>
          <w:rStyle w:val="StyleUnderline"/>
        </w:rPr>
      </w:pPr>
      <w:r w:rsidRPr="00601FE1">
        <w:rPr>
          <w:rStyle w:val="StyleUnderline"/>
        </w:rPr>
        <w:lastRenderedPageBreak/>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p>
    <w:p w14:paraId="7652DF49" w14:textId="77777777" w:rsidR="00282555" w:rsidRPr="00601FE1" w:rsidRDefault="00282555" w:rsidP="00282555">
      <w:pPr>
        <w:rPr>
          <w:rStyle w:val="StyleUnderline"/>
        </w:rPr>
      </w:pPr>
      <w:r w:rsidRPr="00601FE1">
        <w:rPr>
          <w:rStyle w:val="StyleUnderline"/>
        </w:rPr>
        <w:t xml:space="preserve">Mining rights are </w:t>
      </w:r>
      <w:r w:rsidRPr="00622FF9">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622FF9">
        <w:rPr>
          <w:rStyle w:val="StyleUnderline"/>
          <w:highlight w:val="cyan"/>
        </w:rPr>
        <w:t>disclosure of</w:t>
      </w:r>
      <w:r w:rsidRPr="00601FE1">
        <w:rPr>
          <w:rStyle w:val="StyleUnderline"/>
        </w:rPr>
        <w:t xml:space="preserve"> </w:t>
      </w:r>
      <w:r w:rsidRPr="00622FF9">
        <w:rPr>
          <w:rStyle w:val="StyleUnderline"/>
          <w:highlight w:val="cyan"/>
        </w:rPr>
        <w:t>exploration</w:t>
      </w:r>
      <w:r w:rsidRPr="00601FE1">
        <w:rPr>
          <w:rStyle w:val="StyleUnderline"/>
        </w:rPr>
        <w:t xml:space="preserve"> </w:t>
      </w:r>
      <w:r w:rsidRPr="00622FF9">
        <w:rPr>
          <w:rStyle w:val="StyleUnderline"/>
          <w:highlight w:val="cyan"/>
        </w:rPr>
        <w:t>data</w:t>
      </w:r>
      <w:r w:rsidRPr="00601FE1">
        <w:rPr>
          <w:rStyle w:val="StyleUnderline"/>
        </w:rPr>
        <w:t xml:space="preserve"> on the celestial body within the pre-set period, proposedly </w:t>
      </w:r>
      <w:r w:rsidRPr="00622FF9">
        <w:rPr>
          <w:rStyle w:val="StyleUnderline"/>
          <w:highlight w:val="cya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p>
    <w:p w14:paraId="644CE423" w14:textId="77777777" w:rsidR="00282555" w:rsidRPr="00601FE1" w:rsidRDefault="00282555" w:rsidP="00282555">
      <w:pPr>
        <w:rPr>
          <w:rStyle w:val="StyleUnderline"/>
        </w:rPr>
      </w:pP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 </w:t>
      </w:r>
      <w:r w:rsidRPr="00622FF9">
        <w:rPr>
          <w:rStyle w:val="StyleUnderline"/>
          <w:highlight w:val="cyan"/>
        </w:rPr>
        <w:t>mining rights grant</w:t>
      </w:r>
      <w:r w:rsidRPr="00601FE1">
        <w:rPr>
          <w:rStyle w:val="StyleUnderline"/>
        </w:rPr>
        <w:t>.</w:t>
      </w:r>
    </w:p>
    <w:p w14:paraId="74D8ECDA" w14:textId="77777777" w:rsidR="00282555" w:rsidRPr="00601FE1" w:rsidRDefault="00282555" w:rsidP="00282555">
      <w:pPr>
        <w:rPr>
          <w:rStyle w:val="StyleUnderline"/>
        </w:rPr>
      </w:pPr>
      <w:r w:rsidRPr="00601FE1">
        <w:rPr>
          <w:rStyle w:val="StyleUnderline"/>
        </w:rPr>
        <w:t xml:space="preserve">The </w:t>
      </w:r>
      <w:r w:rsidRPr="00EE14D9">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EE14D9">
        <w:rPr>
          <w:rStyle w:val="StyleUnderline"/>
          <w:highlight w:val="cyan"/>
        </w:rPr>
        <w:t>made public</w:t>
      </w:r>
      <w:r w:rsidRPr="00601FE1">
        <w:rPr>
          <w:rStyle w:val="StyleUnderline"/>
        </w:rPr>
        <w:t xml:space="preserve"> as </w:t>
      </w:r>
      <w:r w:rsidRPr="00EE14D9">
        <w:rPr>
          <w:rStyle w:val="StyleUnderline"/>
          <w:highlight w:val="cyan"/>
        </w:rPr>
        <w:t xml:space="preserve">part of </w:t>
      </w:r>
      <w:r w:rsidRPr="00B60AC4">
        <w:rPr>
          <w:rStyle w:val="StyleUnderline"/>
        </w:rPr>
        <w:t xml:space="preserve">the </w:t>
      </w:r>
      <w:r w:rsidRPr="00EE14D9">
        <w:rPr>
          <w:rStyle w:val="StyleUnderline"/>
          <w:highlight w:val="cyan"/>
        </w:rPr>
        <w:t>rights grant</w:t>
      </w:r>
      <w:r w:rsidRPr="00601FE1">
        <w:rPr>
          <w:rStyle w:val="StyleUnderline"/>
        </w:rPr>
        <w:t xml:space="preserve"> </w:t>
      </w:r>
      <w:r w:rsidRPr="00B60AC4">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EE14D9">
        <w:rPr>
          <w:rStyle w:val="StyleUnderline"/>
          <w:highlight w:val="cyan"/>
        </w:rPr>
        <w:t xml:space="preserve">domain of </w:t>
      </w:r>
      <w:r w:rsidRPr="00B60AC4">
        <w:rPr>
          <w:rStyle w:val="StyleUnderline"/>
        </w:rPr>
        <w:t xml:space="preserve">all </w:t>
      </w:r>
      <w:r w:rsidRPr="00EE14D9">
        <w:rPr>
          <w:rStyle w:val="StyleUnderline"/>
          <w:highlight w:val="cyan"/>
        </w:rPr>
        <w:t xml:space="preserve">participating members </w:t>
      </w:r>
      <w:r w:rsidRPr="00B60AC4">
        <w:rPr>
          <w:rStyle w:val="StyleUnderline"/>
        </w:rPr>
        <w:t>of the regulatory regime.</w:t>
      </w:r>
    </w:p>
    <w:p w14:paraId="410354BE" w14:textId="77777777" w:rsidR="00282555" w:rsidRPr="00601FE1" w:rsidRDefault="00282555" w:rsidP="00282555">
      <w:pPr>
        <w:rPr>
          <w:rStyle w:val="StyleUnderline"/>
        </w:rPr>
      </w:pP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p>
    <w:p w14:paraId="37D6C614" w14:textId="77777777" w:rsidR="00282555" w:rsidRPr="00601FE1" w:rsidRDefault="00282555" w:rsidP="00282555">
      <w:pPr>
        <w:rPr>
          <w:rStyle w:val="StyleUnderline"/>
        </w:rPr>
      </w:pPr>
      <w:r w:rsidRPr="00601FE1">
        <w:rPr>
          <w:rStyle w:val="StyleUnderline"/>
        </w:rPr>
        <w:t xml:space="preserve">The scope of the regulatory body with respect to the granting of mining rights is not </w:t>
      </w:r>
      <w:proofErr w:type="gramStart"/>
      <w:r w:rsidRPr="00601FE1">
        <w:rPr>
          <w:rStyle w:val="StyleUnderline"/>
        </w:rPr>
        <w:t>revenue-oriented</w:t>
      </w:r>
      <w:proofErr w:type="gramEnd"/>
      <w:r w:rsidRPr="00601FE1">
        <w:rPr>
          <w:rStyle w:val="StyleUnderline"/>
        </w:rPr>
        <w:t>.</w:t>
      </w:r>
    </w:p>
    <w:p w14:paraId="4579CAED" w14:textId="77777777" w:rsidR="00282555" w:rsidRPr="00EE14D9" w:rsidRDefault="00282555" w:rsidP="00282555">
      <w:pPr>
        <w:rPr>
          <w:rStyle w:val="StyleUnderline"/>
        </w:rPr>
      </w:pPr>
      <w:r w:rsidRPr="00826990">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974309">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21"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6C6AC1E2" w14:textId="77777777" w:rsidR="00282555" w:rsidRPr="00826990" w:rsidRDefault="00282555" w:rsidP="00282555">
      <w:r w:rsidRPr="00826990">
        <w:t>4.2. Discussion and means of implementation</w:t>
      </w:r>
    </w:p>
    <w:p w14:paraId="569CE87F" w14:textId="77777777" w:rsidR="00282555" w:rsidRPr="00115A20" w:rsidRDefault="00282555" w:rsidP="00282555">
      <w:pPr>
        <w:rPr>
          <w:rStyle w:val="StyleUnderline"/>
        </w:rPr>
      </w:pPr>
      <w:r w:rsidRPr="00826990">
        <w:t xml:space="preserve">The proposed regulatory mechanism has advantages both from a business/investor and society perspective. First, it prevents already highly </w:t>
      </w:r>
      <w:proofErr w:type="spellStart"/>
      <w:r w:rsidRPr="00826990">
        <w:t>capitalised</w:t>
      </w:r>
      <w:proofErr w:type="spellEnd"/>
      <w:r w:rsidRPr="00826990">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5C903178" w14:textId="77777777" w:rsidR="00282555" w:rsidRPr="00873810" w:rsidRDefault="00282555" w:rsidP="00282555">
      <w:pPr>
        <w:rPr>
          <w:u w:val="single"/>
        </w:rPr>
      </w:pPr>
      <w:r w:rsidRPr="00826990">
        <w:t xml:space="preserve">The </w:t>
      </w:r>
      <w:r w:rsidRPr="00235D1B">
        <w:rPr>
          <w:rStyle w:val="StyleUnderline"/>
        </w:rPr>
        <w:t xml:space="preserve">use of </w:t>
      </w:r>
      <w:r w:rsidRPr="00235D1B">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 pure government/</w:t>
      </w:r>
      <w:r w:rsidRPr="00235D1B">
        <w:rPr>
          <w:rStyle w:val="StyleUnderline"/>
        </w:rPr>
        <w:t xml:space="preserve">agency funded science </w:t>
      </w:r>
      <w:r w:rsidRPr="00235D1B">
        <w:rPr>
          <w:rStyle w:val="StyleUnderline"/>
          <w:highlight w:val="cyan"/>
        </w:rPr>
        <w:t>probes</w:t>
      </w:r>
      <w:r w:rsidRPr="00826990">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w:t>
      </w:r>
      <w:proofErr w:type="spellStart"/>
      <w:r w:rsidRPr="00235D1B">
        <w:rPr>
          <w:rStyle w:val="StyleUnderline"/>
        </w:rPr>
        <w:t>defence</w:t>
      </w:r>
      <w:proofErr w:type="spellEnd"/>
      <w:r w:rsidRPr="00235D1B">
        <w:rPr>
          <w:rStyle w:val="StyleUnderline"/>
        </w:rPr>
        <w:t xml:space="preserve"> against asteroids. </w:t>
      </w:r>
      <w:r w:rsidRPr="00826990">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respective exploration spacecraft through </w:t>
      </w:r>
      <w:hyperlink r:id="rId22"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1"/>
      <w:r w:rsidRPr="00826990">
        <w:t xml:space="preserve">] imagined as possible effects of a space economy. Thus, there is an immediate return for society from the exploitation rights grant. It </w:t>
      </w:r>
      <w:r w:rsidRPr="00826990">
        <w:lastRenderedPageBreak/>
        <w:t>also reconciles the adverse interests of space development and </w:t>
      </w:r>
      <w:hyperlink r:id="rId23" w:tooltip="Learn more about space science from ScienceDirect's AI-generated Topic Pages" w:history="1">
        <w:r w:rsidRPr="00826990">
          <w:rPr>
            <w:rStyle w:val="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2"/>
      <w:r w:rsidRPr="00826990">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 xml:space="preserve">not lost for future </w:t>
      </w:r>
      <w:proofErr w:type="spellStart"/>
      <w:proofErr w:type="gramStart"/>
      <w:r w:rsidRPr="00235D1B">
        <w:rPr>
          <w:rStyle w:val="StyleUnderline"/>
          <w:highlight w:val="cyan"/>
        </w:rPr>
        <w:t>generations.</w:t>
      </w:r>
      <w:r w:rsidRPr="00826990">
        <w:t>The</w:t>
      </w:r>
      <w:proofErr w:type="spellEnd"/>
      <w:proofErr w:type="gramEnd"/>
      <w:r w:rsidRPr="00826990">
        <w:t xml:space="preserv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w:t>
      </w:r>
      <w:proofErr w:type="gramStart"/>
      <w:r w:rsidRPr="00873810">
        <w:rPr>
          <w:rStyle w:val="StyleUnderline"/>
        </w:rPr>
        <w:t>meaning:</w:t>
      </w:r>
      <w:proofErr w:type="gramEnd"/>
      <w:r w:rsidRPr="0087381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B60AC4">
        <w:rPr>
          <w:rStyle w:val="StyleUnderline"/>
          <w:highlight w:val="cyan"/>
        </w:rPr>
        <w:t>prospecting</w:t>
      </w:r>
      <w:r w:rsidRPr="00B60AC4">
        <w:rPr>
          <w:rStyle w:val="StyleUnderline"/>
        </w:rPr>
        <w:t xml:space="preserve"> could </w:t>
      </w:r>
      <w:r w:rsidRPr="00B60AC4">
        <w:rPr>
          <w:rStyle w:val="StyleUnderline"/>
          <w:highlight w:val="cyan"/>
        </w:rPr>
        <w:t>take place</w:t>
      </w:r>
      <w:r w:rsidRPr="00B60AC4">
        <w:rPr>
          <w:rStyle w:val="StyleUnderline"/>
        </w:rPr>
        <w:t xml:space="preserve"> </w:t>
      </w:r>
      <w:r w:rsidRPr="00B60AC4">
        <w:rPr>
          <w:rStyle w:val="StyleUnderline"/>
          <w:highlight w:val="cyan"/>
        </w:rPr>
        <w:t>without</w:t>
      </w:r>
      <w:r w:rsidRPr="00B60AC4">
        <w:rPr>
          <w:rStyle w:val="StyleUnderline"/>
        </w:rPr>
        <w:t xml:space="preserve"> an </w:t>
      </w:r>
      <w:r w:rsidRPr="00B60AC4">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22C6A090" w14:textId="77777777" w:rsidR="00282555" w:rsidRDefault="00282555" w:rsidP="00282555">
      <w:pPr>
        <w:rPr>
          <w:rStyle w:val="StyleUnderline"/>
        </w:rPr>
      </w:pPr>
      <w:r w:rsidRPr="00826990">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826990">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competitors </w:t>
      </w:r>
      <w:r w:rsidRPr="00B60AC4">
        <w:rPr>
          <w:rStyle w:val="StyleUnderline"/>
          <w:highlight w:val="cyan"/>
        </w:rPr>
        <w:t>in deep space</w:t>
      </w:r>
      <w:r w:rsidRPr="00B60AC4">
        <w:rPr>
          <w:rStyle w:val="StyleUnderline"/>
        </w:rPr>
        <w:t xml:space="preserve"> are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E4117B">
        <w:rPr>
          <w:rStyle w:val="StyleUnderline"/>
          <w:highlight w:val="cyan"/>
        </w:rPr>
        <w:t>preventing</w:t>
      </w:r>
      <w:r w:rsidRPr="00E4117B">
        <w:rPr>
          <w:rStyle w:val="StyleUnderline"/>
        </w:rPr>
        <w:t xml:space="preserve"> the </w:t>
      </w:r>
      <w:r w:rsidRPr="00E4117B">
        <w:rPr>
          <w:rStyle w:val="StyleUnderline"/>
          <w:highlight w:val="cyan"/>
        </w:rPr>
        <w:t>collision</w:t>
      </w:r>
      <w:r w:rsidRPr="00E4117B">
        <w:rPr>
          <w:rStyle w:val="StyleUnderline"/>
        </w:rPr>
        <w:t xml:space="preserve"> of two spacecraft, one </w:t>
      </w:r>
      <w:r w:rsidRPr="00E4117B">
        <w:rPr>
          <w:rStyle w:val="StyleUnderline"/>
          <w:highlight w:val="cyan"/>
        </w:rPr>
        <w:t>source</w:t>
      </w:r>
      <w:r w:rsidRPr="00E4117B">
        <w:rPr>
          <w:rStyle w:val="StyleUnderline"/>
        </w:rPr>
        <w:t xml:space="preserve"> </w:t>
      </w:r>
      <w:r w:rsidRPr="00E4117B">
        <w:rPr>
          <w:rStyle w:val="StyleUnderline"/>
          <w:highlight w:val="cyan"/>
        </w:rPr>
        <w:t>of debris creation</w:t>
      </w:r>
      <w:r w:rsidRPr="00E4117B">
        <w:rPr>
          <w:rStyle w:val="StyleUnderline"/>
        </w:rPr>
        <w:t xml:space="preserve"> can be </w:t>
      </w:r>
      <w:r w:rsidRPr="00E4117B">
        <w:rPr>
          <w:rStyle w:val="StyleUnderline"/>
          <w:highlight w:val="cyan"/>
        </w:rPr>
        <w:t>mitigated</w:t>
      </w:r>
      <w:r w:rsidRPr="00E4117B">
        <w:rPr>
          <w:rStyle w:val="StyleUnderline"/>
        </w:rPr>
        <w:t xml:space="preserve"> through this regulation mechanism.</w:t>
      </w:r>
      <w:r w:rsidRPr="00826990">
        <w:t xml:space="preserve"> With respect to </w:t>
      </w:r>
      <w:proofErr w:type="spellStart"/>
      <w:r w:rsidRPr="00826990">
        <w:t>Deudney's</w:t>
      </w:r>
      <w:proofErr w:type="spellEnd"/>
      <w:r w:rsidRPr="00826990">
        <w:t xml:space="preserve">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4"/>
      <w:r w:rsidRPr="00826990">
        <w:t xml:space="preserve">] </w:t>
      </w:r>
      <w:proofErr w:type="spellStart"/>
      <w:r w:rsidRPr="00826990">
        <w:t>scepticism</w:t>
      </w:r>
      <w:proofErr w:type="spellEnd"/>
      <w:r w:rsidRPr="00826990">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5"/>
      <w:r w:rsidRPr="00826990">
        <w:t xml:space="preserve">] before reorientation towards a manned lunar mission. In one way or another, </w:t>
      </w:r>
      <w:r w:rsidRPr="00E4117B">
        <w:rPr>
          <w:rStyle w:val="StyleUnderline"/>
        </w:rPr>
        <w:t xml:space="preserve">each type of asteroid mining will require the delivery of the targeted resource to a destination via a comparable technology as formerly envisioned by NASA, be it as a raw material or a useable </w:t>
      </w:r>
      <w:r w:rsidRPr="00E4117B">
        <w:rPr>
          <w:rStyle w:val="StyleUnderline"/>
        </w:rPr>
        <w:lastRenderedPageBreak/>
        <w:t>resource processed in situ</w:t>
      </w:r>
      <w:r w:rsidRPr="00826990">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E4117B">
        <w:rPr>
          <w:rStyle w:val="StyleUnderline"/>
          <w:highlight w:val="cyan"/>
        </w:rPr>
        <w:t>continuous</w:t>
      </w:r>
      <w:r w:rsidRPr="00E4117B">
        <w:rPr>
          <w:rStyle w:val="StyleUnderline"/>
        </w:rPr>
        <w:t xml:space="preserve">, (for a mining activity) untypical </w:t>
      </w:r>
      <w:r w:rsidRPr="00E4117B">
        <w:rPr>
          <w:rStyle w:val="StyleUnderline"/>
          <w:highlight w:val="cyan"/>
        </w:rPr>
        <w:t>change</w:t>
      </w:r>
      <w:r w:rsidRPr="00E4117B">
        <w:rPr>
          <w:rStyle w:val="StyleUnderline"/>
        </w:rPr>
        <w:t xml:space="preserve"> </w:t>
      </w:r>
      <w:r w:rsidRPr="00E4117B">
        <w:rPr>
          <w:rStyle w:val="StyleUnderline"/>
          <w:highlight w:val="cyan"/>
        </w:rPr>
        <w:t>in</w:t>
      </w:r>
      <w:r w:rsidRPr="00E4117B">
        <w:rPr>
          <w:rStyle w:val="StyleUnderline"/>
        </w:rPr>
        <w:t xml:space="preserve"> the </w:t>
      </w:r>
      <w:r w:rsidRPr="00E4117B">
        <w:rPr>
          <w:rStyle w:val="StyleUnderline"/>
          <w:highlight w:val="cyan"/>
        </w:rPr>
        <w:t>orbit</w:t>
      </w:r>
      <w:r w:rsidRPr="00E4117B">
        <w:rPr>
          <w:rStyle w:val="StyleUnderline"/>
        </w:rPr>
        <w:t xml:space="preserve"> </w:t>
      </w:r>
      <w:r w:rsidRPr="00E4117B">
        <w:rPr>
          <w:rStyle w:val="StyleUnderline"/>
          <w:highlight w:val="cyan"/>
        </w:rPr>
        <w:t>of</w:t>
      </w:r>
      <w:r w:rsidRPr="00E4117B">
        <w:rPr>
          <w:rStyle w:val="StyleUnderline"/>
        </w:rPr>
        <w:t xml:space="preserve"> an </w:t>
      </w:r>
      <w:r w:rsidRPr="00E4117B">
        <w:rPr>
          <w:rStyle w:val="StyleUnderline"/>
          <w:highlight w:val="cyan"/>
        </w:rPr>
        <w:t>asteroid</w:t>
      </w:r>
      <w:r w:rsidRPr="00E4117B">
        <w:rPr>
          <w:rStyle w:val="StyleUnderline"/>
        </w:rPr>
        <w:t xml:space="preserve"> would </w:t>
      </w:r>
      <w:r w:rsidRPr="00E4117B">
        <w:rPr>
          <w:rStyle w:val="StyleUnderline"/>
          <w:highlight w:val="cyan"/>
        </w:rPr>
        <w:t>make</w:t>
      </w:r>
      <w:r w:rsidRPr="00E4117B">
        <w:rPr>
          <w:rStyle w:val="StyleUnderline"/>
        </w:rPr>
        <w:t xml:space="preserve"> a </w:t>
      </w:r>
      <w:r w:rsidRPr="00E4117B">
        <w:rPr>
          <w:rStyle w:val="StyleUnderline"/>
          <w:highlight w:val="cyan"/>
        </w:rPr>
        <w:t>redirect</w:t>
      </w:r>
      <w:r w:rsidRPr="00E4117B">
        <w:rPr>
          <w:rStyle w:val="StyleUnderline"/>
        </w:rPr>
        <w:t xml:space="preserve"> </w:t>
      </w:r>
      <w:r w:rsidRPr="00E4117B">
        <w:rPr>
          <w:rStyle w:val="StyleUnderline"/>
          <w:highlight w:val="cyan"/>
        </w:rPr>
        <w:t>attempt</w:t>
      </w:r>
      <w:r w:rsidRPr="00E4117B">
        <w:rPr>
          <w:rStyle w:val="StyleUnderline"/>
        </w:rPr>
        <w:t xml:space="preserve"> </w:t>
      </w:r>
      <w:r w:rsidRPr="00E4117B">
        <w:rPr>
          <w:rStyle w:val="StyleUnderline"/>
          <w:highlight w:val="cyan"/>
        </w:rPr>
        <w:t>with</w:t>
      </w:r>
      <w:r w:rsidRPr="00E4117B">
        <w:rPr>
          <w:rStyle w:val="StyleUnderline"/>
        </w:rPr>
        <w:t xml:space="preserve"> </w:t>
      </w:r>
      <w:r w:rsidRPr="00E4117B">
        <w:rPr>
          <w:rStyle w:val="StyleUnderline"/>
          <w:highlight w:val="cyan"/>
        </w:rPr>
        <w:t>hostile</w:t>
      </w:r>
      <w:r w:rsidRPr="00E4117B">
        <w:rPr>
          <w:rStyle w:val="StyleUnderline"/>
        </w:rPr>
        <w:t xml:space="preserve"> </w:t>
      </w:r>
      <w:r w:rsidRPr="00E4117B">
        <w:rPr>
          <w:rStyle w:val="StyleUnderline"/>
          <w:highlight w:val="cyan"/>
        </w:rPr>
        <w:t>intent</w:t>
      </w:r>
      <w:r w:rsidRPr="00E4117B">
        <w:rPr>
          <w:rStyle w:val="StyleUnderline"/>
        </w:rPr>
        <w:t xml:space="preserve"> easily </w:t>
      </w:r>
      <w:r w:rsidRPr="00E4117B">
        <w:rPr>
          <w:rStyle w:val="StyleUnderline"/>
          <w:highlight w:val="cyan"/>
        </w:rPr>
        <w:t>identifiable</w:t>
      </w:r>
      <w:r w:rsidRPr="00E4117B">
        <w:rPr>
          <w:rStyle w:val="StyleUnderline"/>
        </w:rPr>
        <w:t xml:space="preserve">, effectively </w:t>
      </w:r>
      <w:r w:rsidRPr="00E4117B">
        <w:rPr>
          <w:rStyle w:val="StyleUnderline"/>
          <w:highlight w:val="cyan"/>
        </w:rPr>
        <w:t>deterring</w:t>
      </w:r>
      <w:r w:rsidRPr="00E4117B">
        <w:rPr>
          <w:rStyle w:val="StyleUnderline"/>
        </w:rPr>
        <w:t xml:space="preserve"> such an activity in the first place by ensuring the identification of the </w:t>
      </w:r>
      <w:r w:rsidRPr="00E4117B">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E4117B">
        <w:rPr>
          <w:rStyle w:val="StyleUnderline"/>
          <w:highlight w:val="cyan"/>
        </w:rPr>
        <w:t>database</w:t>
      </w:r>
      <w:r w:rsidRPr="00E4117B">
        <w:rPr>
          <w:rStyle w:val="StyleUnderline"/>
        </w:rPr>
        <w:t xml:space="preserve"> would </w:t>
      </w:r>
      <w:r w:rsidRPr="00E4117B">
        <w:rPr>
          <w:rStyle w:val="StyleUnderline"/>
          <w:highlight w:val="cyan"/>
        </w:rPr>
        <w:t>provide</w:t>
      </w:r>
      <w:r w:rsidRPr="00E4117B">
        <w:rPr>
          <w:rStyle w:val="StyleUnderline"/>
        </w:rPr>
        <w:t xml:space="preserve"> a </w:t>
      </w:r>
      <w:r w:rsidRPr="00E4117B">
        <w:rPr>
          <w:rStyle w:val="StyleUnderline"/>
          <w:highlight w:val="cyan"/>
        </w:rPr>
        <w:t>catalogue</w:t>
      </w:r>
      <w:r w:rsidRPr="00E4117B">
        <w:rPr>
          <w:rStyle w:val="StyleUnderline"/>
        </w:rPr>
        <w:t xml:space="preserve"> </w:t>
      </w:r>
      <w:r w:rsidRPr="00E4117B">
        <w:rPr>
          <w:rStyle w:val="StyleUnderline"/>
          <w:highlight w:val="cyan"/>
        </w:rPr>
        <w:t>of</w:t>
      </w:r>
      <w:r w:rsidRPr="00E4117B">
        <w:rPr>
          <w:rStyle w:val="StyleUnderline"/>
        </w:rPr>
        <w:t xml:space="preserve"> </w:t>
      </w:r>
      <w:r w:rsidRPr="00E4117B">
        <w:rPr>
          <w:rStyle w:val="StyleUnderline"/>
          <w:highlight w:val="cyan"/>
        </w:rPr>
        <w:t>asteroids</w:t>
      </w:r>
      <w:r w:rsidRPr="00E4117B">
        <w:rPr>
          <w:rStyle w:val="StyleUnderline"/>
        </w:rPr>
        <w:t xml:space="preserve"> with exploration </w:t>
      </w:r>
      <w:r w:rsidRPr="00E4117B">
        <w:rPr>
          <w:rStyle w:val="StyleUnderline"/>
          <w:highlight w:val="cyan"/>
        </w:rPr>
        <w:t>and</w:t>
      </w:r>
      <w:r w:rsidRPr="00E4117B">
        <w:rPr>
          <w:rStyle w:val="StyleUnderline"/>
        </w:rPr>
        <w:t xml:space="preserve"> </w:t>
      </w:r>
      <w:r w:rsidRPr="00E4117B">
        <w:rPr>
          <w:rStyle w:val="StyleUnderline"/>
          <w:highlight w:val="cyan"/>
        </w:rPr>
        <w:t>mining</w:t>
      </w:r>
      <w:r w:rsidRPr="00E4117B">
        <w:rPr>
          <w:rStyle w:val="StyleUnderline"/>
        </w:rPr>
        <w:t xml:space="preserve"> activities in place that should be </w:t>
      </w:r>
      <w:r w:rsidRPr="00E4117B">
        <w:rPr>
          <w:rStyle w:val="StyleUnderline"/>
          <w:highlight w:val="cyan"/>
        </w:rPr>
        <w:t>tracked</w:t>
      </w:r>
      <w:r w:rsidRPr="00E4117B">
        <w:rPr>
          <w:rStyle w:val="StyleUnderline"/>
        </w:rPr>
        <w:t xml:space="preserve"> more </w:t>
      </w:r>
      <w:r w:rsidRPr="00E4117B">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E4117B">
        <w:rPr>
          <w:rStyle w:val="StyleUnderline"/>
          <w:highlight w:val="cyan"/>
        </w:rPr>
        <w:t>avoid</w:t>
      </w:r>
      <w:r w:rsidRPr="00E4117B">
        <w:rPr>
          <w:rStyle w:val="StyleUnderline"/>
        </w:rPr>
        <w:t xml:space="preserve"> catastrophic </w:t>
      </w:r>
      <w:r w:rsidRPr="00E4117B">
        <w:rPr>
          <w:rStyle w:val="StyleUnderline"/>
          <w:highlight w:val="cyan"/>
        </w:rPr>
        <w:t>mishaps</w:t>
      </w:r>
      <w:r w:rsidRPr="00E4117B">
        <w:rPr>
          <w:rStyle w:val="StyleUnderline"/>
        </w:rPr>
        <w:t>, such as the accidental change of a NEO's orbit to intercept Earth by changing its mass through mining.</w:t>
      </w:r>
    </w:p>
    <w:p w14:paraId="390A713B" w14:textId="77777777" w:rsidR="00282555" w:rsidRDefault="00282555" w:rsidP="00282555">
      <w:pPr>
        <w:pStyle w:val="Heading4"/>
      </w:pPr>
      <w:r w:rsidRPr="00E4117B">
        <w:t>Space mining fails now due to profitability</w:t>
      </w:r>
      <w:r>
        <w:t xml:space="preserve"> and unsafe tech</w:t>
      </w:r>
      <w:r w:rsidRPr="00E4117B">
        <w:t xml:space="preserve"> which only the cp solves</w:t>
      </w:r>
    </w:p>
    <w:p w14:paraId="60A6B1C2" w14:textId="77777777" w:rsidR="00282555" w:rsidRDefault="00282555" w:rsidP="00282555">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24" w:history="1">
        <w:r w:rsidRPr="006723E0">
          <w:rPr>
            <w:rStyle w:val="Hyperlink"/>
          </w:rPr>
          <w:t>https://www.sciencedirect.com/science/article/pii/S0265964621000515 accessed 12/12/21</w:t>
        </w:r>
      </w:hyperlink>
      <w:r>
        <w:t>] Adam</w:t>
      </w:r>
    </w:p>
    <w:p w14:paraId="75FE4AB2" w14:textId="77777777" w:rsidR="00282555" w:rsidRDefault="00282555" w:rsidP="00282555">
      <w:pPr>
        <w:pStyle w:val="ListParagraph"/>
        <w:numPr>
          <w:ilvl w:val="0"/>
          <w:numId w:val="12"/>
        </w:numPr>
      </w:pPr>
      <w:r>
        <w:t>answers timeframe deficits</w:t>
      </w:r>
    </w:p>
    <w:p w14:paraId="37848C18" w14:textId="77777777" w:rsidR="00282555" w:rsidRPr="00E4117B" w:rsidRDefault="00282555" w:rsidP="00282555">
      <w:pPr>
        <w:pStyle w:val="ListParagraph"/>
        <w:numPr>
          <w:ilvl w:val="0"/>
          <w:numId w:val="12"/>
        </w:numPr>
      </w:pPr>
      <w:r>
        <w:t xml:space="preserve">creates solvency vs inequality/developing nation </w:t>
      </w:r>
      <w:proofErr w:type="spellStart"/>
      <w:r>
        <w:t>affs</w:t>
      </w:r>
      <w:proofErr w:type="spellEnd"/>
    </w:p>
    <w:p w14:paraId="72FF5141" w14:textId="77777777" w:rsidR="00282555" w:rsidRPr="00CC59C3" w:rsidRDefault="00282555" w:rsidP="00282555">
      <w:pPr>
        <w:rPr>
          <w:rStyle w:val="StyleUnderline"/>
        </w:rPr>
      </w:pPr>
      <w:r w:rsidRPr="00826990">
        <w:t xml:space="preserve">The </w:t>
      </w:r>
      <w:r w:rsidRPr="00E4117B">
        <w:rPr>
          <w:rStyle w:val="StyleUnderline"/>
        </w:rPr>
        <w:t xml:space="preserve">data-driven mechanism also </w:t>
      </w:r>
      <w:r w:rsidRPr="00711A10">
        <w:rPr>
          <w:rStyle w:val="StyleUnderline"/>
        </w:rPr>
        <w:t>addresses</w:t>
      </w:r>
      <w:r w:rsidRPr="00E4117B">
        <w:rPr>
          <w:rStyle w:val="StyleUnderline"/>
        </w:rPr>
        <w:t xml:space="preserve"> another potential </w:t>
      </w:r>
      <w:r w:rsidRPr="00711A10">
        <w:rPr>
          <w:rStyle w:val="StyleUnderline"/>
        </w:rPr>
        <w:t>risk of an</w:t>
      </w:r>
      <w:r w:rsidRPr="00E4117B">
        <w:rPr>
          <w:rStyle w:val="StyleUnderline"/>
        </w:rPr>
        <w:t xml:space="preserve"> emerging space-based </w:t>
      </w:r>
      <w:r w:rsidRPr="00711A10">
        <w:rPr>
          <w:rStyle w:val="StyleUnderline"/>
        </w:rPr>
        <w:t>resource economy</w:t>
      </w:r>
      <w:r w:rsidRPr="00826990">
        <w:t xml:space="preserve">: the </w:t>
      </w:r>
      <w:r w:rsidRPr="00E4117B">
        <w:rPr>
          <w:rStyle w:val="StyleUnderline"/>
        </w:rPr>
        <w:t xml:space="preserve">reinforcing of the incontestable market positions of the market leaders based on an advantage in knowledge unattainable by new competitors. </w:t>
      </w:r>
      <w:r w:rsidRPr="00711A10">
        <w:rPr>
          <w:rStyle w:val="StyleUnderline"/>
          <w:highlight w:val="cyan"/>
        </w:rPr>
        <w:t>Explorations</w:t>
      </w:r>
      <w:r w:rsidRPr="00E4117B">
        <w:rPr>
          <w:rStyle w:val="StyleUnderline"/>
        </w:rPr>
        <w:t xml:space="preserve"> of celestial bodies will have a </w:t>
      </w:r>
      <w:r w:rsidRPr="00711A10">
        <w:rPr>
          <w:rStyle w:val="StyleUnderline"/>
          <w:highlight w:val="cyan"/>
        </w:rPr>
        <w:t>likelihood of failing</w:t>
      </w:r>
      <w:r w:rsidRPr="00E4117B">
        <w:rPr>
          <w:rStyle w:val="StyleUnderline"/>
        </w:rPr>
        <w:t xml:space="preserve"> </w:t>
      </w:r>
      <w:r w:rsidRPr="00711A10">
        <w:rPr>
          <w:rStyle w:val="StyleUnderline"/>
          <w:highlight w:val="cyan"/>
        </w:rPr>
        <w:t>from</w:t>
      </w:r>
      <w:r w:rsidRPr="00E4117B">
        <w:rPr>
          <w:rStyle w:val="StyleUnderline"/>
        </w:rPr>
        <w:t xml:space="preserve"> the </w:t>
      </w:r>
      <w:r w:rsidRPr="00711A10">
        <w:rPr>
          <w:rStyle w:val="StyleUnderline"/>
          <w:highlight w:val="cyan"/>
        </w:rPr>
        <w:t>perspective</w:t>
      </w:r>
      <w:r w:rsidRPr="00E4117B">
        <w:rPr>
          <w:rStyle w:val="StyleUnderline"/>
        </w:rPr>
        <w:t xml:space="preserve"> </w:t>
      </w:r>
      <w:r w:rsidRPr="00711A10">
        <w:rPr>
          <w:rStyle w:val="StyleUnderline"/>
          <w:highlight w:val="cyan"/>
        </w:rPr>
        <w:t>of</w:t>
      </w:r>
      <w:r w:rsidRPr="00E4117B">
        <w:rPr>
          <w:rStyle w:val="StyleUnderline"/>
        </w:rPr>
        <w:t xml:space="preserve"> the </w:t>
      </w:r>
      <w:r w:rsidRPr="00711A10">
        <w:rPr>
          <w:rStyle w:val="StyleUnderline"/>
          <w:highlight w:val="cyan"/>
        </w:rPr>
        <w:t>actual value</w:t>
      </w:r>
      <w:r w:rsidRPr="00E4117B">
        <w:rPr>
          <w:rStyle w:val="StyleUnderline"/>
        </w:rPr>
        <w:t xml:space="preserve"> of the explored object </w:t>
      </w:r>
      <w:r w:rsidRPr="00711A10">
        <w:rPr>
          <w:rStyle w:val="StyleUnderline"/>
          <w:highlight w:val="cyan"/>
        </w:rPr>
        <w:t>vs. the expected value</w:t>
      </w:r>
      <w:r w:rsidRPr="00826990">
        <w:t xml:space="preserve">. In this case, the </w:t>
      </w:r>
      <w:r w:rsidRPr="00711A10">
        <w:rPr>
          <w:rStyle w:val="StyleUnderline"/>
          <w:highlight w:val="cyan"/>
        </w:rPr>
        <w:t>costs of exploration</w:t>
      </w:r>
      <w:r w:rsidRPr="00E4117B">
        <w:rPr>
          <w:rStyle w:val="StyleUnderline"/>
        </w:rPr>
        <w:t xml:space="preserve"> </w:t>
      </w:r>
      <w:r w:rsidRPr="00711A10">
        <w:rPr>
          <w:rStyle w:val="StyleUnderline"/>
          <w:highlight w:val="cyan"/>
        </w:rPr>
        <w:t>would be a loss</w:t>
      </w:r>
      <w:r w:rsidRPr="00E4117B">
        <w:rPr>
          <w:rStyle w:val="StyleUnderline"/>
        </w:rPr>
        <w:t xml:space="preserve"> for the company</w:t>
      </w:r>
      <w:r w:rsidRPr="00826990">
        <w:t xml:space="preserve">, which </w:t>
      </w:r>
      <w:r w:rsidRPr="00E4117B">
        <w:rPr>
          <w:rStyle w:val="StyleUnderline"/>
        </w:rPr>
        <w:t xml:space="preserve">could be significant and </w:t>
      </w:r>
      <w:r w:rsidRPr="00711A10">
        <w:rPr>
          <w:rStyle w:val="StyleUnderline"/>
          <w:highlight w:val="cyan"/>
        </w:rPr>
        <w:t>possibly ruinous</w:t>
      </w:r>
      <w:r w:rsidRPr="00E4117B">
        <w:rPr>
          <w:rStyle w:val="StyleUnderline"/>
        </w:rPr>
        <w:t xml:space="preserve"> considering the budgets needed for contemporary space agency-led exploration missions.</w:t>
      </w:r>
      <w:r w:rsidRPr="00826990">
        <w:t xml:space="preserve"> Sanchez and McInnes [</w:t>
      </w:r>
      <w:bookmarkStart w:id="6" w:name="bbib5"/>
      <w:r w:rsidRPr="00826990">
        <w:fldChar w:fldCharType="begin"/>
      </w:r>
      <w:r w:rsidRPr="00826990">
        <w:instrText xml:space="preserve"> HYPERLINK "https://www.sciencedirect.com/science/article/pii/S0265964621000515" \l "bib5" </w:instrText>
      </w:r>
      <w:r w:rsidRPr="00826990">
        <w:fldChar w:fldCharType="separate"/>
      </w:r>
      <w:r w:rsidRPr="00826990">
        <w:rPr>
          <w:rStyle w:val="Hyperlink"/>
        </w:rPr>
        <w:t>5</w:t>
      </w:r>
      <w:r w:rsidRPr="00826990">
        <w:fldChar w:fldCharType="end"/>
      </w:r>
      <w:bookmarkEnd w:id="6"/>
      <w:r w:rsidRPr="00826990">
        <w:t xml:space="preserve">] explicitly mention the </w:t>
      </w:r>
      <w:r w:rsidRPr="00E4117B">
        <w:rPr>
          <w:rStyle w:val="StyleUnderline"/>
        </w:rPr>
        <w:t>uncertainties in object distribution models used in their asteroid distribution study and for the conclusions drawn concerning reachable object masses with certain delta-v capabilities of spacecraft.</w:t>
      </w:r>
      <w:r w:rsidRPr="00826990">
        <w:t xml:space="preserve"> With an </w:t>
      </w:r>
      <w:r w:rsidRPr="00711A10">
        <w:rPr>
          <w:rStyle w:val="StyleUnderline"/>
          <w:highlight w:val="cyan"/>
        </w:rPr>
        <w:t>increasing</w:t>
      </w:r>
      <w:r w:rsidRPr="00E4117B">
        <w:rPr>
          <w:rStyle w:val="StyleUnderline"/>
        </w:rPr>
        <w:t xml:space="preserve"> number of </w:t>
      </w:r>
      <w:r w:rsidRPr="00711A10">
        <w:rPr>
          <w:rStyle w:val="StyleUnderline"/>
          <w:highlight w:val="cyan"/>
        </w:rPr>
        <w:t>exploration</w:t>
      </w:r>
      <w:r w:rsidRPr="00E4117B">
        <w:rPr>
          <w:rStyle w:val="StyleUnderline"/>
        </w:rPr>
        <w:t xml:space="preserve"> </w:t>
      </w:r>
      <w:r w:rsidRPr="00711A10">
        <w:rPr>
          <w:rStyle w:val="StyleUnderline"/>
          <w:highlight w:val="cyan"/>
        </w:rPr>
        <w:t>missions</w:t>
      </w:r>
      <w:r w:rsidRPr="00E4117B">
        <w:rPr>
          <w:rStyle w:val="StyleUnderline"/>
        </w:rPr>
        <w:t xml:space="preserve"> led by a company, the </w:t>
      </w:r>
      <w:r w:rsidRPr="00711A10">
        <w:rPr>
          <w:rStyle w:val="StyleUnderline"/>
          <w:highlight w:val="cyan"/>
        </w:rPr>
        <w:t>data</w:t>
      </w:r>
      <w:r w:rsidRPr="00E4117B">
        <w:rPr>
          <w:rStyle w:val="StyleUnderline"/>
        </w:rPr>
        <w:t xml:space="preserve"> </w:t>
      </w:r>
      <w:r w:rsidRPr="00711A10">
        <w:rPr>
          <w:rStyle w:val="StyleUnderline"/>
          <w:highlight w:val="cyan"/>
        </w:rPr>
        <w:t>collected</w:t>
      </w:r>
      <w:r w:rsidRPr="00E4117B">
        <w:rPr>
          <w:rStyle w:val="StyleUnderline"/>
        </w:rPr>
        <w:t xml:space="preserve"> may </w:t>
      </w:r>
      <w:r w:rsidRPr="00711A10">
        <w:rPr>
          <w:rStyle w:val="StyleUnderline"/>
          <w:highlight w:val="cyan"/>
        </w:rPr>
        <w:t>lead</w:t>
      </w:r>
      <w:r w:rsidRPr="00E4117B">
        <w:rPr>
          <w:rStyle w:val="StyleUnderline"/>
        </w:rPr>
        <w:t xml:space="preserve"> </w:t>
      </w:r>
      <w:r w:rsidRPr="00711A10">
        <w:rPr>
          <w:rStyle w:val="StyleUnderline"/>
          <w:highlight w:val="cyan"/>
        </w:rPr>
        <w:t>to</w:t>
      </w:r>
      <w:r w:rsidRPr="00E4117B">
        <w:rPr>
          <w:rStyle w:val="StyleUnderline"/>
        </w:rPr>
        <w:t xml:space="preserve"> </w:t>
      </w:r>
      <w:r w:rsidRPr="00711A10">
        <w:rPr>
          <w:rStyle w:val="StyleUnderline"/>
          <w:highlight w:val="cyan"/>
        </w:rPr>
        <w:t>better</w:t>
      </w:r>
      <w:r w:rsidRPr="00E4117B">
        <w:rPr>
          <w:rStyle w:val="StyleUnderline"/>
        </w:rPr>
        <w:t xml:space="preserve"> in-house </w:t>
      </w:r>
      <w:r w:rsidRPr="00711A10">
        <w:rPr>
          <w:rStyle w:val="StyleUnderline"/>
          <w:highlight w:val="cyan"/>
        </w:rPr>
        <w:t>models</w:t>
      </w:r>
      <w:r w:rsidRPr="00E4117B">
        <w:rPr>
          <w:rStyle w:val="StyleUnderline"/>
        </w:rPr>
        <w:t xml:space="preserve"> </w:t>
      </w:r>
      <w:r w:rsidRPr="00711A10">
        <w:rPr>
          <w:rStyle w:val="StyleUnderline"/>
          <w:highlight w:val="cyan"/>
        </w:rPr>
        <w:t>and</w:t>
      </w:r>
      <w:r w:rsidRPr="00E4117B">
        <w:rPr>
          <w:rStyle w:val="StyleUnderline"/>
        </w:rPr>
        <w:t xml:space="preserve"> a </w:t>
      </w:r>
      <w:r w:rsidRPr="00711A10">
        <w:rPr>
          <w:rStyle w:val="StyleUnderline"/>
          <w:highlight w:val="cyan"/>
        </w:rPr>
        <w:t>higher</w:t>
      </w:r>
      <w:r w:rsidRPr="00E4117B">
        <w:rPr>
          <w:rStyle w:val="StyleUnderline"/>
        </w:rPr>
        <w:t xml:space="preserve"> </w:t>
      </w:r>
      <w:r w:rsidRPr="00711A10">
        <w:rPr>
          <w:rStyle w:val="StyleUnderline"/>
          <w:highlight w:val="cyan"/>
        </w:rPr>
        <w:t>probability</w:t>
      </w:r>
      <w:r w:rsidRPr="00E4117B">
        <w:rPr>
          <w:rStyle w:val="StyleUnderline"/>
        </w:rPr>
        <w:t xml:space="preserve"> </w:t>
      </w:r>
      <w:r w:rsidRPr="00711A10">
        <w:rPr>
          <w:rStyle w:val="StyleUnderline"/>
          <w:highlight w:val="cyan"/>
        </w:rPr>
        <w:t>of</w:t>
      </w:r>
      <w:r w:rsidRPr="00E4117B">
        <w:rPr>
          <w:rStyle w:val="StyleUnderline"/>
        </w:rPr>
        <w:t xml:space="preserve"> </w:t>
      </w:r>
      <w:r w:rsidRPr="00711A10">
        <w:rPr>
          <w:rStyle w:val="StyleUnderline"/>
          <w:highlight w:val="cyan"/>
        </w:rPr>
        <w:t>exploring</w:t>
      </w:r>
      <w:r w:rsidRPr="00E4117B">
        <w:rPr>
          <w:rStyle w:val="StyleUnderline"/>
        </w:rPr>
        <w:t xml:space="preserve"> </w:t>
      </w:r>
      <w:r w:rsidRPr="00711A10">
        <w:rPr>
          <w:rStyle w:val="StyleUnderline"/>
          <w:highlight w:val="cyan"/>
        </w:rPr>
        <w:t>the</w:t>
      </w:r>
      <w:r w:rsidRPr="00E4117B">
        <w:rPr>
          <w:rStyle w:val="StyleUnderline"/>
        </w:rPr>
        <w:t xml:space="preserve"> </w:t>
      </w:r>
      <w:r w:rsidRPr="00711A10">
        <w:rPr>
          <w:rStyle w:val="StyleUnderline"/>
          <w:highlight w:val="cyan"/>
        </w:rPr>
        <w:t>‘right’</w:t>
      </w:r>
      <w:r w:rsidRPr="00E4117B">
        <w:rPr>
          <w:rStyle w:val="StyleUnderline"/>
        </w:rPr>
        <w:t xml:space="preserve"> </w:t>
      </w:r>
      <w:r w:rsidRPr="00711A10">
        <w:rPr>
          <w:rStyle w:val="StyleUnderline"/>
          <w:highlight w:val="cyan"/>
        </w:rPr>
        <w:t>body</w:t>
      </w:r>
      <w:r w:rsidRPr="00E4117B">
        <w:rPr>
          <w:rStyle w:val="StyleUnderline"/>
        </w:rPr>
        <w:t xml:space="preserve"> for the value/resources aimed at</w:t>
      </w:r>
      <w:r w:rsidRPr="00826990">
        <w:t xml:space="preserve">. This may even </w:t>
      </w:r>
      <w:r w:rsidRPr="00E4117B">
        <w:rPr>
          <w:rStyle w:val="StyleUnderline"/>
        </w:rPr>
        <w:t xml:space="preserve">provide information on the best spacecraft designs for matching the targeted objects’ orbit distribution. </w:t>
      </w:r>
      <w:r w:rsidRPr="00826990">
        <w:t xml:space="preserve">This </w:t>
      </w:r>
      <w:r w:rsidRPr="00E4117B">
        <w:rPr>
          <w:rStyle w:val="StyleUnderline"/>
        </w:rPr>
        <w:t xml:space="preserve">risk is known from the digital platform economy, </w:t>
      </w:r>
      <w:r w:rsidRPr="00826990">
        <w:t xml:space="preserve">where the </w:t>
      </w:r>
      <w:r w:rsidRPr="00E4117B">
        <w:rPr>
          <w:rStyle w:val="StyleUnderline"/>
        </w:rPr>
        <w:t>companies that are now leading have an uncatchable advantage in user data compared with market newcomers</w:t>
      </w:r>
      <w:r w:rsidRPr="00826990">
        <w:t xml:space="preserve">, </w:t>
      </w:r>
      <w:r w:rsidRPr="00E4117B">
        <w:rPr>
          <w:rStyle w:val="StyleUnderline"/>
        </w:rPr>
        <w:t>translatable</w:t>
      </w:r>
      <w:r w:rsidRPr="00826990">
        <w:t xml:space="preserve"> </w:t>
      </w:r>
      <w:r w:rsidRPr="00E4117B">
        <w:rPr>
          <w:rStyle w:val="StyleUnderline"/>
        </w:rPr>
        <w:t>to a more refined and comfortable user experience</w:t>
      </w:r>
      <w:r w:rsidRPr="00826990">
        <w:t xml:space="preserve">, </w:t>
      </w:r>
      <w:r w:rsidRPr="00E4117B">
        <w:rPr>
          <w:rStyle w:val="StyleUnderline"/>
        </w:rPr>
        <w:t>attracting additional users and thus offering superior services to business customers.</w:t>
      </w:r>
      <w:r w:rsidRPr="00826990">
        <w:t xml:space="preserve"> This also </w:t>
      </w:r>
      <w:r w:rsidRPr="00E4117B">
        <w:rPr>
          <w:rStyle w:val="StyleUnderline"/>
        </w:rPr>
        <w:t>holds true for space mining companies.</w:t>
      </w:r>
      <w:r w:rsidRPr="00826990">
        <w:t xml:space="preserve"> Through their </w:t>
      </w:r>
      <w:r w:rsidRPr="00711A10">
        <w:rPr>
          <w:rStyle w:val="StyleUnderline"/>
          <w:highlight w:val="cyan"/>
        </w:rPr>
        <w:t>lack</w:t>
      </w:r>
      <w:r w:rsidRPr="00E4117B">
        <w:rPr>
          <w:rStyle w:val="StyleUnderline"/>
        </w:rPr>
        <w:t xml:space="preserve"> </w:t>
      </w:r>
      <w:r w:rsidRPr="00711A10">
        <w:rPr>
          <w:rStyle w:val="StyleUnderline"/>
          <w:highlight w:val="cyan"/>
        </w:rPr>
        <w:t>of</w:t>
      </w:r>
      <w:r w:rsidRPr="00E4117B">
        <w:rPr>
          <w:rStyle w:val="StyleUnderline"/>
        </w:rPr>
        <w:t xml:space="preserve"> legacy </w:t>
      </w:r>
      <w:r w:rsidRPr="00711A10">
        <w:rPr>
          <w:rStyle w:val="StyleUnderline"/>
          <w:highlight w:val="cyan"/>
        </w:rPr>
        <w:t>mission</w:t>
      </w:r>
      <w:r w:rsidRPr="00E4117B">
        <w:rPr>
          <w:rStyle w:val="StyleUnderline"/>
        </w:rPr>
        <w:t xml:space="preserve"> </w:t>
      </w:r>
      <w:r w:rsidRPr="00711A10">
        <w:rPr>
          <w:rStyle w:val="StyleUnderline"/>
          <w:highlight w:val="cyan"/>
        </w:rPr>
        <w:t>data</w:t>
      </w:r>
      <w:r w:rsidRPr="00826990">
        <w:t xml:space="preserve">, market </w:t>
      </w:r>
      <w:r w:rsidRPr="00711A10">
        <w:rPr>
          <w:rStyle w:val="StyleUnderline"/>
          <w:highlight w:val="cyan"/>
        </w:rPr>
        <w:t>newcomers</w:t>
      </w:r>
      <w:r w:rsidRPr="00E4117B">
        <w:rPr>
          <w:rStyle w:val="StyleUnderline"/>
        </w:rPr>
        <w:t xml:space="preserve"> </w:t>
      </w:r>
      <w:r w:rsidRPr="00E4117B">
        <w:rPr>
          <w:rStyle w:val="StyleUnderline"/>
        </w:rPr>
        <w:lastRenderedPageBreak/>
        <w:t xml:space="preserve">would have a </w:t>
      </w:r>
      <w:r w:rsidRPr="00711A10">
        <w:rPr>
          <w:rStyle w:val="StyleUnderline"/>
        </w:rPr>
        <w:t>higher</w:t>
      </w:r>
      <w:r w:rsidRPr="00E4117B">
        <w:rPr>
          <w:rStyle w:val="StyleUnderline"/>
        </w:rPr>
        <w:t xml:space="preserve"> </w:t>
      </w:r>
      <w:r w:rsidRPr="00711A10">
        <w:rPr>
          <w:rStyle w:val="StyleUnderline"/>
          <w:highlight w:val="cyan"/>
        </w:rPr>
        <w:t>risk</w:t>
      </w:r>
      <w:r w:rsidRPr="00E4117B">
        <w:rPr>
          <w:rStyle w:val="StyleUnderline"/>
        </w:rPr>
        <w:t xml:space="preserve"> of </w:t>
      </w:r>
      <w:r w:rsidRPr="00711A10">
        <w:rPr>
          <w:rStyle w:val="StyleUnderline"/>
          <w:highlight w:val="cyan"/>
        </w:rPr>
        <w:t>misallocating</w:t>
      </w:r>
      <w:r w:rsidRPr="00E4117B">
        <w:rPr>
          <w:rStyle w:val="StyleUnderline"/>
        </w:rPr>
        <w:t xml:space="preserve"> exploration </w:t>
      </w:r>
      <w:r w:rsidRPr="00711A10">
        <w:rPr>
          <w:rStyle w:val="StyleUnderline"/>
          <w:highlight w:val="cyan"/>
        </w:rPr>
        <w:t>missions</w:t>
      </w:r>
      <w:r w:rsidRPr="00826990">
        <w:t xml:space="preserve">, </w:t>
      </w:r>
      <w:r w:rsidRPr="00E4117B">
        <w:rPr>
          <w:rStyle w:val="StyleUnderline"/>
        </w:rPr>
        <w:t xml:space="preserve">making </w:t>
      </w:r>
      <w:r w:rsidRPr="00711A10">
        <w:rPr>
          <w:rStyle w:val="StyleUnderline"/>
          <w:highlight w:val="cyan"/>
        </w:rPr>
        <w:t>investments</w:t>
      </w:r>
      <w:r w:rsidRPr="00E4117B">
        <w:rPr>
          <w:rStyle w:val="StyleUnderline"/>
        </w:rPr>
        <w:t xml:space="preserve"> in those companies </w:t>
      </w:r>
      <w:r w:rsidRPr="00711A10">
        <w:rPr>
          <w:rStyle w:val="StyleUnderline"/>
          <w:highlight w:val="cyan"/>
        </w:rPr>
        <w:t>riskier</w:t>
      </w:r>
      <w:r w:rsidRPr="00826990">
        <w:t xml:space="preserve"> than in established companies. To </w:t>
      </w:r>
      <w:r w:rsidRPr="00CC59C3">
        <w:t>avoid</w:t>
      </w:r>
      <w:r w:rsidRPr="00826990">
        <w:t xml:space="preserve"> the preferred investment in a single or a few companies, the </w:t>
      </w:r>
      <w:r w:rsidRPr="00711A10">
        <w:rPr>
          <w:rStyle w:val="StyleUnderline"/>
          <w:highlight w:val="cyan"/>
        </w:rPr>
        <w:t>risk</w:t>
      </w:r>
      <w:r w:rsidRPr="00CC59C3">
        <w:rPr>
          <w:rStyle w:val="StyleUnderline"/>
        </w:rPr>
        <w:t xml:space="preserve"> of the investment in emerging companies </w:t>
      </w:r>
      <w:r w:rsidRPr="00711A10">
        <w:rPr>
          <w:rStyle w:val="StyleUnderline"/>
          <w:highlight w:val="cyan"/>
        </w:rPr>
        <w:t>is</w:t>
      </w:r>
      <w:r w:rsidRPr="00CC59C3">
        <w:rPr>
          <w:rStyle w:val="StyleUnderline"/>
        </w:rPr>
        <w:t xml:space="preserve"> </w:t>
      </w:r>
      <w:r w:rsidRPr="00711A10">
        <w:rPr>
          <w:rStyle w:val="StyleUnderline"/>
          <w:highlight w:val="cyan"/>
        </w:rPr>
        <w:t>reduced</w:t>
      </w:r>
      <w:r w:rsidRPr="00CC59C3">
        <w:rPr>
          <w:rStyle w:val="StyleUnderline"/>
        </w:rPr>
        <w:t xml:space="preserve"> </w:t>
      </w:r>
      <w:r w:rsidRPr="00711A10">
        <w:rPr>
          <w:rStyle w:val="StyleUnderline"/>
          <w:highlight w:val="cyan"/>
        </w:rPr>
        <w:t>by</w:t>
      </w:r>
      <w:r w:rsidRPr="00CC59C3">
        <w:rPr>
          <w:rStyle w:val="StyleUnderline"/>
        </w:rPr>
        <w:t xml:space="preserve"> the proposed mechanism by </w:t>
      </w:r>
      <w:r w:rsidRPr="00711A10">
        <w:rPr>
          <w:rStyle w:val="StyleUnderline"/>
          <w:highlight w:val="cyan"/>
        </w:rPr>
        <w:t>ensuring</w:t>
      </w:r>
      <w:r w:rsidRPr="00CC59C3">
        <w:rPr>
          <w:rStyle w:val="StyleUnderline"/>
        </w:rPr>
        <w:t xml:space="preserve"> the </w:t>
      </w:r>
      <w:r w:rsidRPr="00711A10">
        <w:rPr>
          <w:rStyle w:val="StyleUnderline"/>
          <w:highlight w:val="cyan"/>
        </w:rPr>
        <w:t>equal access to data</w:t>
      </w:r>
      <w:r w:rsidRPr="00CC59C3">
        <w:rPr>
          <w:rStyle w:val="StyleUnderline"/>
        </w:rPr>
        <w:t xml:space="preserve"> for market newcomers and established companies alike</w:t>
      </w:r>
      <w:r w:rsidRPr="00826990">
        <w:t xml:space="preserve">. </w:t>
      </w:r>
      <w:r w:rsidRPr="00CC59C3">
        <w:rPr>
          <w:rStyle w:val="StyleUnderline"/>
        </w:rPr>
        <w:t>From</w:t>
      </w:r>
      <w:r w:rsidRPr="00826990">
        <w:t xml:space="preserve"> a </w:t>
      </w:r>
      <w:r w:rsidRPr="00CC59C3">
        <w:rPr>
          <w:rStyle w:val="StyleUnderline"/>
        </w:rPr>
        <w:t>prospecting risk perspective, the market entrance of a new company becomes progressi</w:t>
      </w:r>
      <w:r w:rsidRPr="00711A10">
        <w:rPr>
          <w:rStyle w:val="StyleUnderline"/>
        </w:rPr>
        <w:t>vely less risky for investors with increasing amounts of publicly available exploration</w:t>
      </w:r>
      <w:r w:rsidRPr="00CC59C3">
        <w:rPr>
          <w:rStyle w:val="StyleUnderline"/>
        </w:rPr>
        <w:t xml:space="preserve"> data, promoting progressive and dynamic development.</w:t>
      </w:r>
    </w:p>
    <w:p w14:paraId="47DD10F7" w14:textId="77777777" w:rsidR="00282555" w:rsidRPr="00CC59C3" w:rsidRDefault="00282555" w:rsidP="00282555">
      <w:pPr>
        <w:rPr>
          <w:rStyle w:val="StyleUnderline"/>
        </w:rPr>
      </w:pPr>
      <w:r w:rsidRPr="00826990">
        <w:t xml:space="preserve">The </w:t>
      </w:r>
      <w:r w:rsidRPr="00711A10">
        <w:rPr>
          <w:rStyle w:val="StyleUnderline"/>
          <w:highlight w:val="cyan"/>
        </w:rPr>
        <w:t>long lead times of</w:t>
      </w:r>
      <w:r w:rsidRPr="00CC59C3">
        <w:rPr>
          <w:rStyle w:val="StyleUnderline"/>
        </w:rPr>
        <w:t xml:space="preserve"> asteroid </w:t>
      </w:r>
      <w:r w:rsidRPr="00711A10">
        <w:rPr>
          <w:rStyle w:val="StyleUnderline"/>
          <w:highlight w:val="cyan"/>
        </w:rPr>
        <w:t>mining</w:t>
      </w:r>
      <w:r w:rsidRPr="00CC59C3">
        <w:rPr>
          <w:rStyle w:val="StyleUnderline"/>
        </w:rPr>
        <w:t xml:space="preserve"> ventures </w:t>
      </w:r>
      <w:r w:rsidRPr="00711A10">
        <w:rPr>
          <w:rStyle w:val="StyleUnderline"/>
        </w:rPr>
        <w:t>coincide</w:t>
      </w:r>
      <w:r w:rsidRPr="00CC59C3">
        <w:rPr>
          <w:rStyle w:val="StyleUnderline"/>
        </w:rPr>
        <w:t xml:space="preserve"> with a </w:t>
      </w:r>
      <w:proofErr w:type="gramStart"/>
      <w:r w:rsidRPr="00711A10">
        <w:rPr>
          <w:rStyle w:val="StyleUnderline"/>
          <w:highlight w:val="cyan"/>
        </w:rPr>
        <w:t>long time</w:t>
      </w:r>
      <w:proofErr w:type="gramEnd"/>
      <w:r w:rsidRPr="00711A10">
        <w:rPr>
          <w:rStyle w:val="StyleUnderline"/>
          <w:highlight w:val="cyan"/>
        </w:rPr>
        <w:t xml:space="preserve"> frame</w:t>
      </w:r>
      <w:r w:rsidRPr="00CC59C3">
        <w:rPr>
          <w:rStyle w:val="StyleUnderline"/>
        </w:rPr>
        <w:t xml:space="preserve"> </w:t>
      </w:r>
      <w:r w:rsidRPr="00711A10">
        <w:rPr>
          <w:rStyle w:val="StyleUnderline"/>
          <w:highlight w:val="cyan"/>
        </w:rPr>
        <w:t>for</w:t>
      </w:r>
      <w:r w:rsidRPr="00CC59C3">
        <w:rPr>
          <w:rStyle w:val="StyleUnderline"/>
        </w:rPr>
        <w:t xml:space="preserve"> an </w:t>
      </w:r>
      <w:r w:rsidRPr="00711A10">
        <w:rPr>
          <w:rStyle w:val="StyleUnderline"/>
          <w:highlight w:val="cyan"/>
        </w:rPr>
        <w:t>ROI</w:t>
      </w:r>
      <w:r w:rsidRPr="00CC59C3">
        <w:rPr>
          <w:rStyle w:val="StyleUnderline"/>
        </w:rPr>
        <w:t xml:space="preserve">. </w:t>
      </w:r>
      <w:r w:rsidRPr="00826990">
        <w:t xml:space="preserve">The </w:t>
      </w:r>
      <w:r w:rsidRPr="00711A10">
        <w:rPr>
          <w:rStyle w:val="StyleUnderline"/>
          <w:highlight w:val="cyan"/>
        </w:rPr>
        <w:t>exclusive</w:t>
      </w:r>
      <w:r w:rsidRPr="00CC59C3">
        <w:rPr>
          <w:rStyle w:val="StyleUnderline"/>
        </w:rPr>
        <w:t xml:space="preserve"> mining </w:t>
      </w:r>
      <w:r w:rsidRPr="00711A10">
        <w:rPr>
          <w:rStyle w:val="StyleUnderline"/>
          <w:highlight w:val="cyan"/>
        </w:rPr>
        <w:t>rights</w:t>
      </w:r>
      <w:r w:rsidRPr="00CC59C3">
        <w:rPr>
          <w:rStyle w:val="StyleUnderline"/>
        </w:rPr>
        <w:t xml:space="preserve"> granted after the exploration phase </w:t>
      </w:r>
      <w:r w:rsidRPr="00711A10">
        <w:rPr>
          <w:rStyle w:val="StyleUnderline"/>
          <w:highlight w:val="cyan"/>
        </w:rPr>
        <w:t>give</w:t>
      </w:r>
      <w:r w:rsidRPr="00CC59C3">
        <w:rPr>
          <w:rStyle w:val="StyleUnderline"/>
        </w:rPr>
        <w:t xml:space="preserve"> </w:t>
      </w:r>
      <w:r w:rsidRPr="00711A10">
        <w:rPr>
          <w:rStyle w:val="StyleUnderline"/>
          <w:highlight w:val="cyan"/>
        </w:rPr>
        <w:t>investors</w:t>
      </w:r>
      <w:r w:rsidRPr="00CC59C3">
        <w:rPr>
          <w:rStyle w:val="StyleUnderline"/>
        </w:rPr>
        <w:t xml:space="preserve"> </w:t>
      </w:r>
      <w:r w:rsidRPr="00711A10">
        <w:rPr>
          <w:rStyle w:val="StyleUnderline"/>
          <w:highlight w:val="cyan"/>
        </w:rPr>
        <w:t xml:space="preserve">security </w:t>
      </w:r>
      <w:r w:rsidRPr="00711A10">
        <w:rPr>
          <w:rStyle w:val="StyleUnderline"/>
        </w:rPr>
        <w:t>half-way</w:t>
      </w:r>
      <w:r w:rsidRPr="00CC59C3">
        <w:rPr>
          <w:rStyle w:val="StyleUnderline"/>
        </w:rPr>
        <w:t xml:space="preserve"> </w:t>
      </w:r>
      <w:r w:rsidRPr="00711A10">
        <w:rPr>
          <w:rStyle w:val="StyleUnderline"/>
          <w:highlight w:val="cyan"/>
        </w:rPr>
        <w:t>into</w:t>
      </w:r>
      <w:r w:rsidRPr="00CC59C3">
        <w:rPr>
          <w:rStyle w:val="StyleUnderline"/>
        </w:rPr>
        <w:t xml:space="preserve"> their space mining </w:t>
      </w:r>
      <w:proofErr w:type="spellStart"/>
      <w:r w:rsidRPr="00711A10">
        <w:rPr>
          <w:rStyle w:val="StyleUnderline"/>
          <w:highlight w:val="cyan"/>
        </w:rPr>
        <w:t>endeavours</w:t>
      </w:r>
      <w:proofErr w:type="spellEnd"/>
      <w:r w:rsidRPr="00826990">
        <w:t xml:space="preserve">. The </w:t>
      </w:r>
      <w:r w:rsidRPr="00CC59C3">
        <w:rPr>
          <w:rStyle w:val="StyleUnderline"/>
        </w:rPr>
        <w:t xml:space="preserve">proposed </w:t>
      </w:r>
      <w:r w:rsidRPr="00711A10">
        <w:rPr>
          <w:rStyle w:val="StyleUnderline"/>
        </w:rPr>
        <w:t>tradability</w:t>
      </w:r>
      <w:r w:rsidRPr="00CC59C3">
        <w:rPr>
          <w:rStyle w:val="StyleUnderline"/>
        </w:rPr>
        <w:t xml:space="preserve"> of the rights </w:t>
      </w:r>
      <w:r w:rsidRPr="00711A10">
        <w:rPr>
          <w:rStyle w:val="StyleUnderline"/>
        </w:rPr>
        <w:t>offers</w:t>
      </w:r>
      <w:r w:rsidRPr="00CC59C3">
        <w:rPr>
          <w:rStyle w:val="StyleUnderline"/>
        </w:rPr>
        <w:t xml:space="preserve"> an early chance of gaining investment proceeds</w:t>
      </w:r>
      <w:r w:rsidRPr="00826990">
        <w:t xml:space="preserve">. It also </w:t>
      </w:r>
      <w:r w:rsidRPr="00CC59C3">
        <w:t>offers the possibility of new business models: the classical asteroid mining system concept, as shown by Andrews et al. [</w:t>
      </w:r>
      <w:bookmarkStart w:id="7" w:name="bbib43"/>
      <w:r w:rsidRPr="00CC59C3">
        <w:fldChar w:fldCharType="begin"/>
      </w:r>
      <w:r w:rsidRPr="00CC59C3">
        <w:instrText xml:space="preserve"> HYPERLINK "https://www.sciencedirect.com/science/article/pii/S0265964621000515" \l "bib43" </w:instrText>
      </w:r>
      <w:r w:rsidRPr="00CC59C3">
        <w:fldChar w:fldCharType="separate"/>
      </w:r>
      <w:r w:rsidRPr="00CC59C3">
        <w:rPr>
          <w:rStyle w:val="Hyperlink"/>
        </w:rPr>
        <w:t>43</w:t>
      </w:r>
      <w:r w:rsidRPr="00CC59C3">
        <w:fldChar w:fldCharType="end"/>
      </w:r>
      <w:bookmarkEnd w:id="7"/>
      <w:r w:rsidRPr="00CC59C3">
        <w:t>], for example, covers exploration, exploitation and resource transfer.</w:t>
      </w:r>
      <w:r w:rsidRPr="00826990">
        <w:t xml:space="preserve"> This </w:t>
      </w:r>
      <w:proofErr w:type="spellStart"/>
      <w:r w:rsidRPr="00CA526E">
        <w:rPr>
          <w:rStyle w:val="StyleUnderline"/>
        </w:rPr>
        <w:t>maximises</w:t>
      </w:r>
      <w:proofErr w:type="spellEnd"/>
      <w:r w:rsidRPr="00CA526E">
        <w:rPr>
          <w:rStyle w:val="StyleUnderline"/>
        </w:rPr>
        <w:t xml:space="preserve"> the investment needed to develop the technologies required for the entire process chain</w:t>
      </w:r>
      <w:r w:rsidRPr="00CA526E">
        <w:t xml:space="preserve">. </w:t>
      </w:r>
      <w:r w:rsidRPr="00CA526E">
        <w:rPr>
          <w:rStyle w:val="StyleUnderline"/>
        </w:rPr>
        <w:t xml:space="preserve">Giving exploration a value could lead to a division of </w:t>
      </w:r>
      <w:proofErr w:type="spellStart"/>
      <w:r w:rsidRPr="00CA526E">
        <w:rPr>
          <w:rStyle w:val="StyleUnderline"/>
        </w:rPr>
        <w:t>labour</w:t>
      </w:r>
      <w:proofErr w:type="spellEnd"/>
      <w:r w:rsidRPr="00CA526E">
        <w:rPr>
          <w:rStyle w:val="StyleUnderline"/>
        </w:rPr>
        <w:t>.</w:t>
      </w:r>
      <w:r w:rsidRPr="00CA526E">
        <w:t xml:space="preserve"> </w:t>
      </w:r>
      <w:r w:rsidRPr="00CA526E">
        <w:rPr>
          <w:rStyle w:val="StyleUnderline"/>
        </w:rPr>
        <w:t>Dedicated prospecting companies</w:t>
      </w:r>
      <w:r w:rsidRPr="00CC59C3">
        <w:rPr>
          <w:rStyle w:val="StyleUnderline"/>
        </w:rPr>
        <w:t xml:space="preserve"> could emerge, </w:t>
      </w:r>
      <w:r w:rsidRPr="00CA526E">
        <w:rPr>
          <w:rStyle w:val="StyleUnderline"/>
          <w:highlight w:val="cyan"/>
        </w:rPr>
        <w:t>providing</w:t>
      </w:r>
      <w:r w:rsidRPr="00CC59C3">
        <w:rPr>
          <w:rStyle w:val="StyleUnderline"/>
        </w:rPr>
        <w:t xml:space="preserve"> mining </w:t>
      </w:r>
      <w:r w:rsidRPr="00CA526E">
        <w:rPr>
          <w:rStyle w:val="StyleUnderline"/>
          <w:highlight w:val="cyan"/>
        </w:rPr>
        <w:t>companies</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data</w:t>
      </w:r>
      <w:r w:rsidRPr="00CC59C3">
        <w:rPr>
          <w:rStyle w:val="StyleUnderline"/>
        </w:rPr>
        <w:t xml:space="preserve"> and mining rights </w:t>
      </w:r>
      <w:r w:rsidRPr="00CA526E">
        <w:rPr>
          <w:rStyle w:val="StyleUnderline"/>
          <w:highlight w:val="cyan"/>
        </w:rPr>
        <w:t>to a body</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specific</w:t>
      </w:r>
      <w:r w:rsidRPr="00CC59C3">
        <w:rPr>
          <w:rStyle w:val="StyleUnderline"/>
        </w:rPr>
        <w:t xml:space="preserve"> </w:t>
      </w:r>
      <w:r w:rsidRPr="00CA526E">
        <w:rPr>
          <w:rStyle w:val="StyleUnderline"/>
          <w:highlight w:val="cyan"/>
        </w:rPr>
        <w:t>resource</w:t>
      </w:r>
      <w:r w:rsidRPr="00CC59C3">
        <w:rPr>
          <w:rStyle w:val="StyleUnderline"/>
        </w:rPr>
        <w:t xml:space="preserve"> </w:t>
      </w:r>
      <w:r w:rsidRPr="00CA526E">
        <w:rPr>
          <w:rStyle w:val="StyleUnderline"/>
          <w:highlight w:val="cyan"/>
        </w:rPr>
        <w:t>profile</w:t>
      </w:r>
      <w:r w:rsidRPr="00CC59C3">
        <w:rPr>
          <w:rStyle w:val="StyleUnderline"/>
        </w:rPr>
        <w:t xml:space="preserve"> they are seeking.</w:t>
      </w:r>
      <w:r w:rsidRPr="00826990">
        <w:t xml:space="preserve"> In this way, </w:t>
      </w:r>
      <w:r w:rsidRPr="00CA526E">
        <w:t xml:space="preserve">the </w:t>
      </w:r>
      <w:r w:rsidRPr="00CA526E">
        <w:rPr>
          <w:rStyle w:val="StyleUnderline"/>
        </w:rPr>
        <w:t>investment needed</w:t>
      </w:r>
      <w:r w:rsidRPr="00CC59C3">
        <w:rPr>
          <w:rStyle w:val="StyleUnderline"/>
        </w:rPr>
        <w:t xml:space="preserve"> for a successful mining </w:t>
      </w:r>
      <w:proofErr w:type="spellStart"/>
      <w:r w:rsidRPr="00CA526E">
        <w:rPr>
          <w:rStyle w:val="StyleUnderline"/>
        </w:rPr>
        <w:t>endeavour</w:t>
      </w:r>
      <w:proofErr w:type="spellEnd"/>
      <w:r w:rsidRPr="00CA526E">
        <w:rPr>
          <w:rStyle w:val="StyleUnderline"/>
        </w:rPr>
        <w:t xml:space="preserve"> is divided between different </w:t>
      </w:r>
      <w:proofErr w:type="spellStart"/>
      <w:r w:rsidRPr="00CA526E">
        <w:rPr>
          <w:rStyle w:val="StyleUnderline"/>
        </w:rPr>
        <w:t>specialised</w:t>
      </w:r>
      <w:proofErr w:type="spellEnd"/>
      <w:r w:rsidRPr="00CA526E">
        <w:rPr>
          <w:rStyle w:val="StyleUnderline"/>
        </w:rPr>
        <w:t xml:space="preserve"> companies</w:t>
      </w:r>
      <w:r w:rsidRPr="00CA526E">
        <w:t xml:space="preserve">. This </w:t>
      </w:r>
      <w:r w:rsidRPr="00CA526E">
        <w:rPr>
          <w:rStyle w:val="StyleUnderline"/>
        </w:rPr>
        <w:t>considerably reduces the risk for investors</w:t>
      </w:r>
      <w:r w:rsidRPr="00CC59C3">
        <w:rPr>
          <w:rStyle w:val="StyleUnderline"/>
        </w:rPr>
        <w:t xml:space="preserve"> as well as the investment needed for a company to meet their business goals, which are now aimed at just a particular part of the overall space mining </w:t>
      </w:r>
      <w:proofErr w:type="spellStart"/>
      <w:r w:rsidRPr="00CC59C3">
        <w:rPr>
          <w:rStyle w:val="StyleUnderline"/>
        </w:rPr>
        <w:t>endeavour</w:t>
      </w:r>
      <w:proofErr w:type="spellEnd"/>
      <w:r w:rsidRPr="00CC59C3">
        <w:rPr>
          <w:rStyle w:val="StyleUnderline"/>
        </w:rPr>
        <w:t>.</w:t>
      </w:r>
      <w:r w:rsidRPr="00826990">
        <w:t xml:space="preserve"> Third-party applications for mining rights should be possible to allow a mining company to subcontract to exploration companies. Such a </w:t>
      </w:r>
      <w:r w:rsidRPr="00CC59C3">
        <w:rPr>
          <w:rStyle w:val="StyleUnderline"/>
        </w:rPr>
        <w:t xml:space="preserve">regulatory mechanism design would </w:t>
      </w:r>
      <w:r w:rsidRPr="00CA526E">
        <w:rPr>
          <w:rStyle w:val="StyleUnderline"/>
          <w:highlight w:val="cyan"/>
        </w:rPr>
        <w:t>also</w:t>
      </w:r>
      <w:r w:rsidRPr="00CC59C3">
        <w:rPr>
          <w:rStyle w:val="StyleUnderline"/>
        </w:rPr>
        <w:t xml:space="preserve"> be more easily </w:t>
      </w:r>
      <w:r w:rsidRPr="00CA526E">
        <w:rPr>
          <w:rStyle w:val="StyleUnderline"/>
          <w:highlight w:val="cyan"/>
        </w:rPr>
        <w:t>inclusive</w:t>
      </w:r>
      <w:r w:rsidRPr="00CC59C3">
        <w:rPr>
          <w:rStyle w:val="StyleUnderline"/>
        </w:rPr>
        <w:t xml:space="preserve"> </w:t>
      </w:r>
      <w:r w:rsidRPr="00CA526E">
        <w:rPr>
          <w:rStyle w:val="StyleUnderline"/>
          <w:highlight w:val="cyan"/>
        </w:rPr>
        <w:t>of</w:t>
      </w:r>
      <w:r w:rsidRPr="00CC59C3">
        <w:rPr>
          <w:rStyle w:val="StyleUnderline"/>
        </w:rPr>
        <w:t xml:space="preserve"> </w:t>
      </w:r>
      <w:r w:rsidRPr="00CA526E">
        <w:rPr>
          <w:rStyle w:val="StyleUnderline"/>
          <w:highlight w:val="cyan"/>
        </w:rPr>
        <w:t>less</w:t>
      </w:r>
      <w:r w:rsidRPr="00CC59C3">
        <w:rPr>
          <w:rStyle w:val="StyleUnderline"/>
        </w:rPr>
        <w:t xml:space="preserve"> </w:t>
      </w:r>
      <w:r w:rsidRPr="00CA526E">
        <w:rPr>
          <w:rStyle w:val="StyleUnderline"/>
          <w:highlight w:val="cyan"/>
        </w:rPr>
        <w:t>developed</w:t>
      </w:r>
      <w:r w:rsidRPr="00CC59C3">
        <w:rPr>
          <w:rStyle w:val="StyleUnderline"/>
        </w:rPr>
        <w:t xml:space="preserve"> </w:t>
      </w:r>
      <w:r w:rsidRPr="00CA526E">
        <w:rPr>
          <w:rStyle w:val="StyleUnderline"/>
          <w:highlight w:val="cyan"/>
        </w:rPr>
        <w:t>countries</w:t>
      </w:r>
      <w:r w:rsidRPr="00CC59C3">
        <w:rPr>
          <w:rStyle w:val="StyleUnderline"/>
        </w:rPr>
        <w:t>.</w:t>
      </w:r>
      <w:r w:rsidRPr="00826990">
        <w:t xml:space="preserve"> They </w:t>
      </w:r>
      <w:r w:rsidRPr="00CA526E">
        <w:rPr>
          <w:rStyle w:val="StyleUnderline"/>
          <w:highlight w:val="cyan"/>
        </w:rPr>
        <w:t>could</w:t>
      </w:r>
      <w:r w:rsidRPr="00CC59C3">
        <w:rPr>
          <w:rStyle w:val="StyleUnderline"/>
        </w:rPr>
        <w:t xml:space="preserve"> simply </w:t>
      </w:r>
      <w:r w:rsidRPr="00CA526E">
        <w:rPr>
          <w:rStyle w:val="StyleUnderline"/>
          <w:highlight w:val="cyan"/>
        </w:rPr>
        <w:t>contract</w:t>
      </w:r>
      <w:r w:rsidRPr="00CC59C3">
        <w:rPr>
          <w:rStyle w:val="StyleUnderline"/>
        </w:rPr>
        <w:t xml:space="preserve"> exploration </w:t>
      </w:r>
      <w:r w:rsidRPr="00CA526E">
        <w:rPr>
          <w:rStyle w:val="StyleUnderline"/>
          <w:highlight w:val="cyan"/>
        </w:rPr>
        <w:t>missions</w:t>
      </w:r>
      <w:r w:rsidRPr="00CC59C3">
        <w:rPr>
          <w:rStyle w:val="StyleUnderline"/>
        </w:rPr>
        <w:t xml:space="preserve"> </w:t>
      </w:r>
      <w:r w:rsidRPr="00CA526E">
        <w:rPr>
          <w:rStyle w:val="StyleUnderline"/>
          <w:highlight w:val="cyan"/>
        </w:rPr>
        <w:t>made affordable</w:t>
      </w:r>
      <w:r w:rsidRPr="00CC59C3">
        <w:rPr>
          <w:rStyle w:val="StyleUnderline"/>
        </w:rPr>
        <w:t xml:space="preserve"> through economies of scale to become part of the emerging space mining economy </w:t>
      </w:r>
      <w:r w:rsidRPr="00CA526E">
        <w:rPr>
          <w:rStyle w:val="StyleUnderline"/>
          <w:highlight w:val="cyan"/>
        </w:rPr>
        <w:t>as holders of</w:t>
      </w:r>
      <w:r w:rsidRPr="00CC59C3">
        <w:rPr>
          <w:rStyle w:val="StyleUnderline"/>
        </w:rPr>
        <w:t xml:space="preserve"> </w:t>
      </w:r>
      <w:r w:rsidRPr="00CA526E">
        <w:rPr>
          <w:rStyle w:val="StyleUnderline"/>
          <w:highlight w:val="cyan"/>
        </w:rPr>
        <w:t>tradeable</w:t>
      </w:r>
      <w:r w:rsidRPr="00CC59C3">
        <w:rPr>
          <w:rStyle w:val="StyleUnderline"/>
        </w:rPr>
        <w:t xml:space="preserve"> mining </w:t>
      </w:r>
      <w:r w:rsidRPr="00CA526E">
        <w:rPr>
          <w:rStyle w:val="StyleUnderline"/>
          <w:highlight w:val="cyan"/>
        </w:rPr>
        <w:t>rights</w:t>
      </w:r>
      <w:r w:rsidRPr="00CC59C3">
        <w:rPr>
          <w:rStyle w:val="StyleUnderline"/>
        </w:rPr>
        <w:t>.</w:t>
      </w:r>
      <w:r w:rsidRPr="00826990">
        <w:t xml:space="preserve"> Through a wise selection of such missions’ targets, they could </w:t>
      </w:r>
      <w:r w:rsidRPr="00CA526E">
        <w:rPr>
          <w:rStyle w:val="StyleUnderline"/>
          <w:highlight w:val="cyan"/>
        </w:rPr>
        <w:t>gain</w:t>
      </w:r>
      <w:r w:rsidRPr="00CC59C3">
        <w:rPr>
          <w:rStyle w:val="StyleUnderline"/>
        </w:rPr>
        <w:t xml:space="preserve"> powerful </w:t>
      </w:r>
      <w:r w:rsidRPr="00CA526E">
        <w:rPr>
          <w:rStyle w:val="StyleUnderline"/>
          <w:highlight w:val="cyan"/>
        </w:rPr>
        <w:t>positions of influence</w:t>
      </w:r>
      <w:r w:rsidRPr="00CC59C3">
        <w:rPr>
          <w:rStyle w:val="StyleUnderline"/>
        </w:rPr>
        <w:t>.</w:t>
      </w:r>
    </w:p>
    <w:p w14:paraId="06E0B25E" w14:textId="77777777" w:rsidR="00282555" w:rsidRPr="009E3F8B" w:rsidRDefault="00282555" w:rsidP="00282555">
      <w:pPr>
        <w:pStyle w:val="Heading4"/>
        <w:rPr>
          <w:rFonts w:cs="Times New Roman"/>
        </w:rPr>
      </w:pPr>
      <w:r w:rsidRPr="009E3F8B">
        <w:rPr>
          <w:rFonts w:cs="Times New Roman"/>
        </w:rPr>
        <w:t xml:space="preserve">Unregulated mining of asteroids triggers space conflicts </w:t>
      </w:r>
    </w:p>
    <w:p w14:paraId="7527836E" w14:textId="77777777" w:rsidR="00282555" w:rsidRPr="009E3F8B" w:rsidRDefault="00282555" w:rsidP="00282555">
      <w:r w:rsidRPr="009E3F8B">
        <w:rPr>
          <w:rStyle w:val="Style13ptBold"/>
        </w:rPr>
        <w:t>Thompson ’16</w:t>
      </w:r>
      <w:r w:rsidRPr="009E3F8B">
        <w:t xml:space="preserve"> [Clive, Writer for Wired, “Space Mining Could Set Off a Star War”, </w:t>
      </w:r>
      <w:r w:rsidRPr="009E3F8B">
        <w:rPr>
          <w:i/>
        </w:rPr>
        <w:t>Wired</w:t>
      </w:r>
      <w:r w:rsidRPr="009E3F8B">
        <w:t xml:space="preserve">, 01/14/2016, </w:t>
      </w:r>
      <w:hyperlink r:id="rId25" w:history="1">
        <w:r w:rsidRPr="009E3F8B">
          <w:rPr>
            <w:rStyle w:val="Hyperlink"/>
          </w:rPr>
          <w:t>https://www.wired.com/2016/01/clive-thompson-11/</w:t>
        </w:r>
      </w:hyperlink>
      <w:r w:rsidRPr="009E3F8B">
        <w:rPr>
          <w:rStyle w:val="Hyperlink"/>
        </w:rPr>
        <w:t>]</w:t>
      </w:r>
    </w:p>
    <w:p w14:paraId="07EA1783" w14:textId="77777777" w:rsidR="00282555" w:rsidRPr="00DE2590" w:rsidRDefault="00282555" w:rsidP="00282555">
      <w:pPr>
        <w:rPr>
          <w:sz w:val="14"/>
        </w:rPr>
      </w:pPr>
      <w:r w:rsidRPr="009E3F8B">
        <w:rPr>
          <w:sz w:val="14"/>
        </w:rPr>
        <w:t xml:space="preserve">SPACE IS LOUSY with profits. Consider the asteroid </w:t>
      </w:r>
      <w:proofErr w:type="spellStart"/>
      <w:r w:rsidRPr="009E3F8B">
        <w:rPr>
          <w:sz w:val="14"/>
        </w:rPr>
        <w:t>Ryugu</w:t>
      </w:r>
      <w:proofErr w:type="spellEnd"/>
      <w:r w:rsidRPr="009E3F8B">
        <w:rPr>
          <w:sz w:val="14"/>
        </w:rPr>
        <w:t xml:space="preserve">: It’s made of so many tons of nickel, iron, cobalt, and water, it’s worth an estimated $95 billion. Venture into deeper space and there’s even richer plunder—like Davida, an asteroid that the </w:t>
      </w:r>
      <w:proofErr w:type="spellStart"/>
      <w:r w:rsidRPr="009E3F8B">
        <w:rPr>
          <w:sz w:val="14"/>
        </w:rPr>
        <w:t>wanna</w:t>
      </w:r>
      <w:proofErr w:type="spellEnd"/>
      <w:r w:rsidRPr="009E3F8B">
        <w:rPr>
          <w:sz w:val="14"/>
        </w:rPr>
        <w:t xml:space="preserve">-be space mining company Planetary Resources values at more than $100 trillion. That’s more than five times the GDP of the US. These </w:t>
      </w:r>
      <w:r w:rsidRPr="009E3F8B">
        <w:rPr>
          <w:rStyle w:val="StyleUnderline"/>
        </w:rPr>
        <w:t>jaw-dropping payloads</w:t>
      </w:r>
      <w:r w:rsidRPr="009E3F8B">
        <w:rPr>
          <w:sz w:val="14"/>
        </w:rPr>
        <w:t xml:space="preserve"> </w:t>
      </w:r>
      <w:r w:rsidRPr="009E3F8B">
        <w:rPr>
          <w:rStyle w:val="StyleUnderline"/>
        </w:rPr>
        <w:t>are why extraterrestrial mining is becoming an increasingly serious endeavor</w:t>
      </w:r>
      <w:r w:rsidRPr="009E3F8B">
        <w:rPr>
          <w:sz w:val="14"/>
        </w:rPr>
        <w:t xml:space="preserve">. Companies like Planetary Resources, backed by the likes of Googlers Larry Page and Eric Schmidt, are already launching satellites to scan for the most promising asteroids. Space experts say some firm could be ready to launch a mission within 10 years. But are they allowed to? Of course, </w:t>
      </w:r>
      <w:r w:rsidRPr="009E3F8B">
        <w:rPr>
          <w:rStyle w:val="StyleUnderline"/>
          <w:highlight w:val="yellow"/>
        </w:rPr>
        <w:t>anyone</w:t>
      </w:r>
      <w:r w:rsidRPr="009E3F8B">
        <w:rPr>
          <w:rStyle w:val="StyleUnderline"/>
        </w:rPr>
        <w:t xml:space="preserve"> </w:t>
      </w:r>
      <w:r w:rsidRPr="009E3F8B">
        <w:rPr>
          <w:rStyle w:val="StyleUnderline"/>
          <w:highlight w:val="yellow"/>
        </w:rPr>
        <w:t>can reach an</w:t>
      </w:r>
      <w:r w:rsidRPr="009E3F8B">
        <w:rPr>
          <w:rStyle w:val="StyleUnderline"/>
        </w:rPr>
        <w:t xml:space="preserve"> </w:t>
      </w:r>
      <w:r w:rsidRPr="009E3F8B">
        <w:rPr>
          <w:rStyle w:val="StyleUnderline"/>
          <w:highlight w:val="yellow"/>
        </w:rPr>
        <w:t>asteroid</w:t>
      </w:r>
      <w:r w:rsidRPr="009E3F8B">
        <w:rPr>
          <w:sz w:val="14"/>
        </w:rPr>
        <w:t xml:space="preserve">—NASA already has. </w:t>
      </w:r>
      <w:r w:rsidRPr="009E3F8B">
        <w:rPr>
          <w:rStyle w:val="StyleUnderline"/>
          <w:highlight w:val="yellow"/>
        </w:rPr>
        <w:t>But can you own one</w:t>
      </w:r>
      <w:r w:rsidRPr="009E3F8B">
        <w:rPr>
          <w:sz w:val="14"/>
        </w:rPr>
        <w:t xml:space="preserve">? Let’s start with existing space law. The big one on the books is the 1967 Outer Space Treaty. Ratified by 103 countries, including the spacefaring ones, it prohibits anyone from “appropriating” territory in space. (There’s an even more restrictive 1979 Moon Treaty as well, but the </w:t>
      </w:r>
      <w:proofErr w:type="spellStart"/>
      <w:r w:rsidRPr="009E3F8B">
        <w:rPr>
          <w:sz w:val="14"/>
        </w:rPr>
        <w:t>spacegoing</w:t>
      </w:r>
      <w:proofErr w:type="spellEnd"/>
      <w:r w:rsidRPr="009E3F8B">
        <w:rPr>
          <w:sz w:val="14"/>
        </w:rPr>
        <w:t xml:space="preserve"> countries haven’t signed, so it’s probably less relevant.) The upshot, most space-law scholars agree, is that nobody can claim a celestial body for their own. But what about just </w:t>
      </w:r>
      <w:r w:rsidRPr="009E3F8B">
        <w:rPr>
          <w:rStyle w:val="StyleUnderline"/>
        </w:rPr>
        <w:t>extracting resources and bringing them home</w:t>
      </w:r>
      <w:r w:rsidRPr="009E3F8B">
        <w:rPr>
          <w:sz w:val="14"/>
        </w:rPr>
        <w:t xml:space="preserve">? The issue </w:t>
      </w:r>
      <w:r w:rsidRPr="009E3F8B">
        <w:rPr>
          <w:rStyle w:val="StyleUnderline"/>
        </w:rPr>
        <w:t>hasn’t been litigated, but extraction is probably legally</w:t>
      </w:r>
      <w:r w:rsidRPr="009E3F8B">
        <w:rPr>
          <w:sz w:val="14"/>
        </w:rPr>
        <w:t xml:space="preserve"> OK. Indeed, </w:t>
      </w:r>
      <w:r w:rsidRPr="009E3F8B">
        <w:rPr>
          <w:rStyle w:val="StyleUnderline"/>
        </w:rPr>
        <w:t>there’s precedent</w:t>
      </w:r>
      <w:r w:rsidRPr="009E3F8B">
        <w:rPr>
          <w:sz w:val="14"/>
        </w:rPr>
        <w:t xml:space="preserve">: The US brought 842 pounds of rocks back from the moon, and they’re designated as property of the US. No other country has disputed that </w:t>
      </w:r>
      <w:proofErr w:type="gramStart"/>
      <w:r w:rsidRPr="009E3F8B">
        <w:rPr>
          <w:sz w:val="14"/>
        </w:rPr>
        <w:t>ownership;</w:t>
      </w:r>
      <w:proofErr w:type="gramEnd"/>
      <w:r w:rsidRPr="009E3F8B">
        <w:rPr>
          <w:sz w:val="14"/>
        </w:rPr>
        <w:t xml:space="preserve"> in fact, the US and USSR traded moon rocks and regolith. “Russia has even sold some commercially,” says James Dunstan, a </w:t>
      </w:r>
      <w:proofErr w:type="spellStart"/>
      <w:r w:rsidRPr="009E3F8B">
        <w:rPr>
          <w:sz w:val="14"/>
        </w:rPr>
        <w:t>spacelaw</w:t>
      </w:r>
      <w:proofErr w:type="spellEnd"/>
      <w:r w:rsidRPr="009E3F8B">
        <w:rPr>
          <w:sz w:val="14"/>
        </w:rPr>
        <w:t xml:space="preserve"> expert with the Mobius Legal Group. </w:t>
      </w:r>
      <w:r w:rsidRPr="009E3F8B">
        <w:rPr>
          <w:rStyle w:val="StyleUnderline"/>
        </w:rPr>
        <w:t xml:space="preserve">The </w:t>
      </w:r>
      <w:r w:rsidRPr="009E3F8B">
        <w:rPr>
          <w:rStyle w:val="StyleUnderline"/>
          <w:highlight w:val="yellow"/>
        </w:rPr>
        <w:t>big wrinkle may</w:t>
      </w:r>
      <w:r w:rsidRPr="009E3F8B">
        <w:rPr>
          <w:sz w:val="14"/>
        </w:rPr>
        <w:t xml:space="preserve"> not </w:t>
      </w:r>
      <w:r w:rsidRPr="009E3F8B">
        <w:rPr>
          <w:rStyle w:val="Emphasis"/>
          <w:highlight w:val="yellow"/>
        </w:rPr>
        <w:t>be</w:t>
      </w:r>
      <w:r w:rsidRPr="009E3F8B">
        <w:rPr>
          <w:sz w:val="14"/>
        </w:rPr>
        <w:t xml:space="preserve"> whether it’s legal to mine an asteroid but </w:t>
      </w:r>
      <w:r w:rsidRPr="009E3F8B">
        <w:rPr>
          <w:rStyle w:val="StyleUnderline"/>
        </w:rPr>
        <w:t xml:space="preserve">how to figure out who has permission and </w:t>
      </w:r>
      <w:r w:rsidRPr="009E3F8B">
        <w:rPr>
          <w:rStyle w:val="StyleUnderline"/>
          <w:highlight w:val="yellow"/>
        </w:rPr>
        <w:t>who owns what</w:t>
      </w:r>
      <w:r w:rsidRPr="009E3F8B">
        <w:rPr>
          <w:rStyle w:val="StyleUnderline"/>
        </w:rPr>
        <w:t xml:space="preserve"> claims</w:t>
      </w:r>
      <w:r w:rsidRPr="009E3F8B">
        <w:rPr>
          <w:sz w:val="14"/>
        </w:rPr>
        <w:t xml:space="preserve">. </w:t>
      </w:r>
      <w:r w:rsidRPr="009E3F8B">
        <w:rPr>
          <w:rStyle w:val="Emphasis"/>
        </w:rPr>
        <w:t xml:space="preserve">The </w:t>
      </w:r>
      <w:r w:rsidRPr="009E3F8B">
        <w:rPr>
          <w:rStyle w:val="Emphasis"/>
          <w:highlight w:val="yellow"/>
        </w:rPr>
        <w:t>US</w:t>
      </w:r>
      <w:r w:rsidRPr="009E3F8B">
        <w:rPr>
          <w:rStyle w:val="Emphasis"/>
        </w:rPr>
        <w:t xml:space="preserve"> </w:t>
      </w:r>
      <w:r w:rsidRPr="009E3F8B">
        <w:rPr>
          <w:rStyle w:val="Emphasis"/>
          <w:highlight w:val="yellow"/>
        </w:rPr>
        <w:t>has no</w:t>
      </w:r>
      <w:r w:rsidRPr="009E3F8B">
        <w:rPr>
          <w:rStyle w:val="Emphasis"/>
        </w:rPr>
        <w:t xml:space="preserve"> agency or </w:t>
      </w:r>
      <w:r w:rsidRPr="009E3F8B">
        <w:rPr>
          <w:rStyle w:val="Emphasis"/>
          <w:highlight w:val="yellow"/>
        </w:rPr>
        <w:t>process to issue licenses</w:t>
      </w:r>
      <w:r w:rsidRPr="009E3F8B">
        <w:rPr>
          <w:rStyle w:val="Emphasis"/>
        </w:rPr>
        <w:t xml:space="preserve"> </w:t>
      </w:r>
      <w:r w:rsidRPr="009E3F8B">
        <w:rPr>
          <w:rStyle w:val="Emphasis"/>
          <w:highlight w:val="yellow"/>
        </w:rPr>
        <w:t>for</w:t>
      </w:r>
      <w:r w:rsidRPr="009E3F8B">
        <w:rPr>
          <w:rStyle w:val="Emphasis"/>
        </w:rPr>
        <w:t xml:space="preserve"> space </w:t>
      </w:r>
      <w:r w:rsidRPr="009E3F8B">
        <w:rPr>
          <w:rStyle w:val="Emphasis"/>
          <w:highlight w:val="yellow"/>
        </w:rPr>
        <w:t>mining</w:t>
      </w:r>
      <w:r w:rsidRPr="009E3F8B">
        <w:rPr>
          <w:sz w:val="14"/>
        </w:rPr>
        <w:t xml:space="preserve">. “The politics can’t be known, but there will be politics,” says Joanne </w:t>
      </w:r>
      <w:proofErr w:type="spellStart"/>
      <w:r w:rsidRPr="009E3F8B">
        <w:rPr>
          <w:sz w:val="14"/>
        </w:rPr>
        <w:t>Gabrynowicz</w:t>
      </w:r>
      <w:proofErr w:type="spellEnd"/>
      <w:r w:rsidRPr="009E3F8B">
        <w:rPr>
          <w:sz w:val="14"/>
        </w:rPr>
        <w:t xml:space="preserve">, a </w:t>
      </w:r>
      <w:proofErr w:type="spellStart"/>
      <w:r w:rsidRPr="009E3F8B">
        <w:rPr>
          <w:sz w:val="14"/>
        </w:rPr>
        <w:t>spacelaw</w:t>
      </w:r>
      <w:proofErr w:type="spellEnd"/>
      <w:r w:rsidRPr="009E3F8B">
        <w:rPr>
          <w:sz w:val="14"/>
        </w:rPr>
        <w:t xml:space="preserve"> expert at the University of Mississippi. Licenses give </w:t>
      </w:r>
      <w:r w:rsidRPr="009E3F8B">
        <w:rPr>
          <w:sz w:val="14"/>
        </w:rPr>
        <w:lastRenderedPageBreak/>
        <w:t>clarity not only to would-be miners but also to investors and governments starting their own operations. “</w:t>
      </w:r>
      <w:r w:rsidRPr="009E3F8B">
        <w:rPr>
          <w:rStyle w:val="Emphasis"/>
        </w:rPr>
        <w:t xml:space="preserve">If you don’t have that license, the </w:t>
      </w:r>
      <w:r w:rsidRPr="009E3F8B">
        <w:rPr>
          <w:rStyle w:val="Emphasis"/>
          <w:highlight w:val="yellow"/>
        </w:rPr>
        <w:t>investors are taking a big chance</w:t>
      </w:r>
      <w:r w:rsidRPr="009E3F8B">
        <w:rPr>
          <w:sz w:val="14"/>
        </w:rPr>
        <w:t xml:space="preserve">,” she says. </w:t>
      </w:r>
      <w:r w:rsidRPr="009E3F8B">
        <w:rPr>
          <w:rStyle w:val="Emphasis"/>
        </w:rPr>
        <w:t xml:space="preserve">The </w:t>
      </w:r>
      <w:r w:rsidRPr="009E3F8B">
        <w:rPr>
          <w:rStyle w:val="Emphasis"/>
          <w:highlight w:val="yellow"/>
        </w:rPr>
        <w:t>US</w:t>
      </w:r>
      <w:r w:rsidRPr="009E3F8B">
        <w:rPr>
          <w:rStyle w:val="Emphasis"/>
        </w:rPr>
        <w:t xml:space="preserve"> is now drawing up a </w:t>
      </w:r>
      <w:r w:rsidRPr="009E3F8B">
        <w:rPr>
          <w:rStyle w:val="Emphasis"/>
          <w:highlight w:val="yellow"/>
        </w:rPr>
        <w:t>law</w:t>
      </w:r>
      <w:r w:rsidRPr="009E3F8B">
        <w:rPr>
          <w:rStyle w:val="Emphasis"/>
        </w:rPr>
        <w:t xml:space="preserve">. Problem </w:t>
      </w:r>
      <w:r w:rsidRPr="009E3F8B">
        <w:rPr>
          <w:rStyle w:val="Emphasis"/>
          <w:highlight w:val="yellow"/>
        </w:rPr>
        <w:t xml:space="preserve">is, </w:t>
      </w:r>
      <w:r w:rsidRPr="009E3F8B">
        <w:rPr>
          <w:rStyle w:val="Emphasis"/>
        </w:rPr>
        <w:t xml:space="preserve">it’s </w:t>
      </w:r>
      <w:r w:rsidRPr="009E3F8B">
        <w:rPr>
          <w:rStyle w:val="Emphasis"/>
          <w:highlight w:val="yellow"/>
        </w:rPr>
        <w:t>unilateral and incomplete</w:t>
      </w:r>
      <w:r w:rsidRPr="009E3F8B">
        <w:rPr>
          <w:sz w:val="14"/>
        </w:rPr>
        <w:t xml:space="preserve">. The Commercial Space Launch Competitiveness Act of 2015 says citizens can “possess, own, transport, use, and sell” an asteroid resource once they obtain it. But the bill doesn’t establish an agency or process for issuing licenses. Worse, it says your ownership claim begins as soon as you detect the existence of metals on an asteroid. You don’t even have to plant a flag. </w:t>
      </w:r>
      <w:r w:rsidRPr="009E3F8B">
        <w:rPr>
          <w:rStyle w:val="Emphasis"/>
        </w:rPr>
        <w:t xml:space="preserve">But </w:t>
      </w:r>
      <w:r w:rsidRPr="009E3F8B">
        <w:rPr>
          <w:rStyle w:val="Emphasis"/>
          <w:highlight w:val="yellow"/>
        </w:rPr>
        <w:t>what if China and</w:t>
      </w:r>
      <w:r w:rsidRPr="009E3F8B">
        <w:rPr>
          <w:rStyle w:val="Emphasis"/>
        </w:rPr>
        <w:t xml:space="preserve"> </w:t>
      </w:r>
      <w:r w:rsidRPr="009E3F8B">
        <w:rPr>
          <w:rStyle w:val="Emphasis"/>
          <w:highlight w:val="yellow"/>
        </w:rPr>
        <w:t>Russia</w:t>
      </w:r>
      <w:r w:rsidRPr="009E3F8B">
        <w:rPr>
          <w:rStyle w:val="Emphasis"/>
        </w:rPr>
        <w:t xml:space="preserve"> </w:t>
      </w:r>
      <w:r w:rsidRPr="009E3F8B">
        <w:rPr>
          <w:rStyle w:val="Emphasis"/>
          <w:highlight w:val="yellow"/>
        </w:rPr>
        <w:t>have different ideas</w:t>
      </w:r>
      <w:r w:rsidRPr="009E3F8B">
        <w:rPr>
          <w:rStyle w:val="Emphasis"/>
        </w:rPr>
        <w:t>—</w:t>
      </w:r>
      <w:r w:rsidRPr="009E3F8B">
        <w:rPr>
          <w:rStyle w:val="Emphasis"/>
          <w:highlight w:val="yellow"/>
        </w:rPr>
        <w:t>and different laws</w:t>
      </w:r>
      <w:r w:rsidRPr="009E3F8B">
        <w:rPr>
          <w:rStyle w:val="Emphasis"/>
        </w:rPr>
        <w:t xml:space="preserve"> for their own citizens? Commercial activity in distant space could </w:t>
      </w:r>
      <w:r w:rsidRPr="009E3F8B">
        <w:rPr>
          <w:rStyle w:val="Emphasis"/>
          <w:highlight w:val="yellow"/>
        </w:rPr>
        <w:t>easily</w:t>
      </w:r>
      <w:r w:rsidRPr="009E3F8B">
        <w:rPr>
          <w:rStyle w:val="Emphasis"/>
        </w:rPr>
        <w:t xml:space="preserve"> </w:t>
      </w:r>
      <w:r w:rsidRPr="009E3F8B">
        <w:rPr>
          <w:rStyle w:val="Emphasis"/>
          <w:highlight w:val="yellow"/>
        </w:rPr>
        <w:t>cause</w:t>
      </w:r>
      <w:r w:rsidRPr="009E3F8B">
        <w:rPr>
          <w:rStyle w:val="Emphasis"/>
        </w:rPr>
        <w:t xml:space="preserve"> seething </w:t>
      </w:r>
      <w:r w:rsidRPr="009E3F8B">
        <w:rPr>
          <w:rStyle w:val="Emphasis"/>
          <w:highlight w:val="yellow"/>
        </w:rPr>
        <w:t>international strife</w:t>
      </w:r>
      <w:r w:rsidRPr="009E3F8B">
        <w:rPr>
          <w:rStyle w:val="Emphasis"/>
        </w:rPr>
        <w:t xml:space="preserve"> </w:t>
      </w:r>
      <w:r w:rsidRPr="009E3F8B">
        <w:rPr>
          <w:rStyle w:val="Emphasis"/>
          <w:highlight w:val="yellow"/>
        </w:rPr>
        <w:t>here</w:t>
      </w:r>
      <w:r w:rsidRPr="009E3F8B">
        <w:rPr>
          <w:rStyle w:val="Emphasis"/>
        </w:rPr>
        <w:t xml:space="preserve"> on our home planet</w:t>
      </w:r>
      <w:r w:rsidRPr="009E3F8B">
        <w:rPr>
          <w:sz w:val="14"/>
        </w:rPr>
        <w:t xml:space="preserve">. </w:t>
      </w:r>
      <w:r w:rsidRPr="009E3F8B">
        <w:rPr>
          <w:rStyle w:val="StyleUnderline"/>
        </w:rPr>
        <w:t xml:space="preserve">Luckily, </w:t>
      </w:r>
      <w:r w:rsidRPr="009E3F8B">
        <w:rPr>
          <w:rStyle w:val="StyleUnderline"/>
          <w:highlight w:val="yellow"/>
        </w:rPr>
        <w:t>there are precedents</w:t>
      </w:r>
      <w:r w:rsidRPr="009E3F8B">
        <w:rPr>
          <w:rStyle w:val="StyleUnderline"/>
        </w:rPr>
        <w:t xml:space="preserve"> for working together</w:t>
      </w:r>
      <w:r w:rsidRPr="009E3F8B">
        <w:rPr>
          <w:sz w:val="14"/>
        </w:rPr>
        <w:t xml:space="preserve">. When satellites became big business in the </w:t>
      </w:r>
      <w:r w:rsidRPr="009E3F8B">
        <w:rPr>
          <w:rStyle w:val="StyleUnderline"/>
        </w:rPr>
        <w:t>1960s</w:t>
      </w:r>
      <w:r w:rsidRPr="009E3F8B">
        <w:rPr>
          <w:sz w:val="14"/>
        </w:rPr>
        <w:t xml:space="preserve">, the major industrialized countries decided to use a multistate body—the </w:t>
      </w:r>
      <w:r w:rsidRPr="009E3F8B">
        <w:rPr>
          <w:rStyle w:val="StyleUnderline"/>
          <w:highlight w:val="yellow"/>
        </w:rPr>
        <w:t>International Telecommunication Union</w:t>
      </w:r>
      <w:r w:rsidRPr="009E3F8B">
        <w:rPr>
          <w:sz w:val="14"/>
        </w:rPr>
        <w:t xml:space="preserve">—to approve the orbits. It’s almost like domain-name registration. </w:t>
      </w:r>
      <w:r w:rsidRPr="009E3F8B">
        <w:rPr>
          <w:rStyle w:val="StyleUnderline"/>
        </w:rPr>
        <w:t>Fully 193 countries abide by these rules</w:t>
      </w:r>
      <w:r w:rsidRPr="009E3F8B">
        <w:rPr>
          <w:sz w:val="14"/>
        </w:rPr>
        <w:t xml:space="preserve">. </w:t>
      </w:r>
      <w:r w:rsidRPr="009E3F8B">
        <w:rPr>
          <w:rStyle w:val="Emphasis"/>
          <w:highlight w:val="yellow"/>
        </w:rPr>
        <w:t>Something similar</w:t>
      </w:r>
      <w:r w:rsidRPr="009E3F8B">
        <w:rPr>
          <w:rStyle w:val="Emphasis"/>
        </w:rPr>
        <w:t xml:space="preserve"> </w:t>
      </w:r>
      <w:r w:rsidRPr="009E3F8B">
        <w:rPr>
          <w:rStyle w:val="Emphasis"/>
          <w:highlight w:val="yellow"/>
        </w:rPr>
        <w:t>could work for</w:t>
      </w:r>
      <w:r w:rsidRPr="009E3F8B">
        <w:rPr>
          <w:rStyle w:val="Emphasis"/>
        </w:rPr>
        <w:t xml:space="preserve"> </w:t>
      </w:r>
      <w:r w:rsidRPr="009E3F8B">
        <w:rPr>
          <w:rStyle w:val="Emphasis"/>
          <w:highlight w:val="yellow"/>
        </w:rPr>
        <w:t>asteroid mining</w:t>
      </w:r>
      <w:r w:rsidRPr="009E3F8B">
        <w:rPr>
          <w:rStyle w:val="Emphasis"/>
        </w:rPr>
        <w:t>: an international body with local laws written in sync</w:t>
      </w:r>
      <w:r w:rsidRPr="009E3F8B">
        <w:rPr>
          <w:sz w:val="14"/>
        </w:rPr>
        <w:t xml:space="preserve">. </w:t>
      </w:r>
      <w:r w:rsidRPr="009E3F8B">
        <w:rPr>
          <w:rStyle w:val="Emphasis"/>
        </w:rPr>
        <w:t>Or</w:t>
      </w:r>
      <w:r w:rsidRPr="009E3F8B">
        <w:rPr>
          <w:sz w:val="14"/>
        </w:rPr>
        <w:t xml:space="preserve">, says Dunstan, </w:t>
      </w:r>
      <w:r w:rsidRPr="009E3F8B">
        <w:rPr>
          <w:rStyle w:val="Emphasis"/>
          <w:highlight w:val="yellow"/>
        </w:rPr>
        <w:t>countries</w:t>
      </w:r>
      <w:r w:rsidRPr="009E3F8B">
        <w:rPr>
          <w:rStyle w:val="Emphasis"/>
        </w:rPr>
        <w:t xml:space="preserve"> could </w:t>
      </w:r>
      <w:r w:rsidRPr="009E3F8B">
        <w:rPr>
          <w:rStyle w:val="Emphasis"/>
          <w:highlight w:val="yellow"/>
        </w:rPr>
        <w:t>adopt bilateral agreements</w:t>
      </w:r>
      <w:r w:rsidRPr="009E3F8B">
        <w:rPr>
          <w:rStyle w:val="Emphasis"/>
        </w:rPr>
        <w:t xml:space="preserve"> </w:t>
      </w:r>
      <w:r w:rsidRPr="009E3F8B">
        <w:rPr>
          <w:rStyle w:val="Emphasis"/>
          <w:highlight w:val="yellow"/>
        </w:rPr>
        <w:t>to recognize each</w:t>
      </w:r>
      <w:r w:rsidRPr="009E3F8B">
        <w:rPr>
          <w:rStyle w:val="Emphasis"/>
        </w:rPr>
        <w:t xml:space="preserve"> other’s </w:t>
      </w:r>
      <w:r w:rsidRPr="009E3F8B">
        <w:rPr>
          <w:rStyle w:val="Emphasis"/>
          <w:highlight w:val="yellow"/>
        </w:rPr>
        <w:t>legislation</w:t>
      </w:r>
      <w:r w:rsidRPr="009E3F8B">
        <w:rPr>
          <w:rStyle w:val="Emphasis"/>
        </w:rPr>
        <w:t xml:space="preserve"> and then build treaties. </w:t>
      </w:r>
      <w:r w:rsidRPr="009E3F8B">
        <w:rPr>
          <w:sz w:val="14"/>
        </w:rPr>
        <w:t xml:space="preserve">There’s a chance the </w:t>
      </w:r>
      <w:r w:rsidRPr="009E3F8B">
        <w:rPr>
          <w:rStyle w:val="StyleUnderline"/>
        </w:rPr>
        <w:t>spacefaring nations could get this right</w:t>
      </w:r>
      <w:r w:rsidRPr="009E3F8B">
        <w:rPr>
          <w:sz w:val="14"/>
        </w:rPr>
        <w:t xml:space="preserve">. I hope they do. </w:t>
      </w:r>
      <w:proofErr w:type="gramStart"/>
      <w:r w:rsidRPr="009E3F8B">
        <w:rPr>
          <w:rStyle w:val="Emphasis"/>
          <w:highlight w:val="yellow"/>
        </w:rPr>
        <w:t>Otherwise</w:t>
      </w:r>
      <w:proofErr w:type="gramEnd"/>
      <w:r w:rsidRPr="009E3F8B">
        <w:rPr>
          <w:rStyle w:val="Emphasis"/>
          <w:highlight w:val="yellow"/>
        </w:rPr>
        <w:t xml:space="preserve"> it’ll be Star Wars for real</w:t>
      </w:r>
      <w:r w:rsidRPr="009E3F8B">
        <w:rPr>
          <w:sz w:val="14"/>
        </w:rPr>
        <w:t>—with trillions in nickel and cobalt in the balance.</w:t>
      </w:r>
    </w:p>
    <w:p w14:paraId="3A94BC81" w14:textId="77777777" w:rsidR="00282555" w:rsidRPr="009E3F8B" w:rsidRDefault="00282555" w:rsidP="00282555">
      <w:pPr>
        <w:pStyle w:val="Heading4"/>
        <w:rPr>
          <w:rFonts w:cs="Times New Roman"/>
        </w:rPr>
      </w:pPr>
      <w:r w:rsidRPr="009E3F8B">
        <w:rPr>
          <w:rFonts w:cs="Times New Roman"/>
        </w:rPr>
        <w:t>That goes nuclear</w:t>
      </w:r>
    </w:p>
    <w:p w14:paraId="77107860" w14:textId="77777777" w:rsidR="00282555" w:rsidRPr="009E3F8B" w:rsidRDefault="00282555" w:rsidP="00282555">
      <w:r w:rsidRPr="009E3F8B">
        <w:rPr>
          <w:rStyle w:val="Style13ptBold"/>
        </w:rPr>
        <w:t>Grego ’18</w:t>
      </w:r>
      <w:r w:rsidRPr="009E3F8B">
        <w:t xml:space="preserve">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26" w:history="1">
        <w:r w:rsidRPr="009E3F8B">
          <w:rPr>
            <w:rStyle w:val="Hyperlink"/>
          </w:rPr>
          <w:t>https://www.law.upenn.edu/live/files/7804-grego-space-and-crisis-stabilitypdf</w:t>
        </w:r>
      </w:hyperlink>
      <w:r w:rsidRPr="009E3F8B">
        <w:rPr>
          <w:rStyle w:val="Hyperlink"/>
        </w:rPr>
        <w:t>]</w:t>
      </w:r>
    </w:p>
    <w:p w14:paraId="4DE70112" w14:textId="77777777" w:rsidR="00282555" w:rsidRDefault="00282555" w:rsidP="00282555">
      <w:pPr>
        <w:rPr>
          <w:sz w:val="16"/>
        </w:rPr>
      </w:pPr>
      <w:r w:rsidRPr="009E3F8B">
        <w:rPr>
          <w:sz w:val="16"/>
        </w:rPr>
        <w:t xml:space="preserve">Why </w:t>
      </w:r>
      <w:r w:rsidRPr="009E3F8B">
        <w:rPr>
          <w:rStyle w:val="Emphasis"/>
          <w:highlight w:val="yellow"/>
        </w:rPr>
        <w:t xml:space="preserve">space is a </w:t>
      </w:r>
      <w:r w:rsidRPr="009E3F8B">
        <w:rPr>
          <w:rStyle w:val="Emphasis"/>
        </w:rPr>
        <w:t xml:space="preserve">particular </w:t>
      </w:r>
      <w:r w:rsidRPr="009E3F8B">
        <w:rPr>
          <w:rStyle w:val="Emphasis"/>
          <w:highlight w:val="yellow"/>
        </w:rPr>
        <w:t>problem for crisis stability</w:t>
      </w:r>
      <w:r w:rsidRPr="009E3F8B">
        <w:rPr>
          <w:sz w:val="16"/>
        </w:rPr>
        <w:t xml:space="preserve"> </w:t>
      </w:r>
      <w:proofErr w:type="gramStart"/>
      <w:r w:rsidRPr="009E3F8B">
        <w:rPr>
          <w:sz w:val="16"/>
        </w:rPr>
        <w:t>For</w:t>
      </w:r>
      <w:proofErr w:type="gramEnd"/>
      <w:r w:rsidRPr="009E3F8B">
        <w:rPr>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and first strike incentives </w:t>
      </w:r>
      <w:r w:rsidRPr="009E3F8B">
        <w:rPr>
          <w:rStyle w:val="StyleUnderline"/>
        </w:rPr>
        <w:t>Satellites are inherently fragile and difficult to protect</w:t>
      </w:r>
      <w:r w:rsidRPr="009E3F8B">
        <w:rPr>
          <w:sz w:val="16"/>
        </w:rPr>
        <w:t xml:space="preserve">; in the language of strategic planners, </w:t>
      </w:r>
      <w:r w:rsidRPr="009E3F8B">
        <w:rPr>
          <w:rStyle w:val="StyleUnderline"/>
          <w:highlight w:val="yellow"/>
        </w:rPr>
        <w:t>space is</w:t>
      </w:r>
      <w:r w:rsidRPr="009E3F8B">
        <w:rPr>
          <w:rStyle w:val="StyleUnderline"/>
        </w:rPr>
        <w:t xml:space="preserve"> an</w:t>
      </w:r>
      <w:r w:rsidRPr="009E3F8B">
        <w:rPr>
          <w:sz w:val="16"/>
        </w:rPr>
        <w:t xml:space="preserve"> </w:t>
      </w:r>
      <w:r w:rsidRPr="009E3F8B">
        <w:rPr>
          <w:rStyle w:val="Emphasis"/>
          <w:highlight w:val="yellow"/>
        </w:rPr>
        <w:t>“offense-dominant”</w:t>
      </w:r>
      <w:r w:rsidRPr="009E3F8B">
        <w:rPr>
          <w:sz w:val="16"/>
        </w:rPr>
        <w:t xml:space="preserve"> </w:t>
      </w:r>
      <w:r w:rsidRPr="009E3F8B">
        <w:rPr>
          <w:rStyle w:val="StyleUnderline"/>
        </w:rPr>
        <w:t>regime</w:t>
      </w:r>
      <w:r w:rsidRPr="009E3F8B">
        <w:rPr>
          <w:sz w:val="16"/>
        </w:rPr>
        <w:t xml:space="preserve">. </w:t>
      </w:r>
      <w:r w:rsidRPr="009E3F8B">
        <w:rPr>
          <w:rStyle w:val="StyleUnderline"/>
          <w:highlight w:val="yellow"/>
        </w:rPr>
        <w:t xml:space="preserve">This can </w:t>
      </w:r>
      <w:r w:rsidRPr="009E3F8B">
        <w:rPr>
          <w:rStyle w:val="Emphasis"/>
          <w:highlight w:val="yellow"/>
        </w:rPr>
        <w:t>lead to</w:t>
      </w:r>
      <w:r w:rsidRPr="009E3F8B">
        <w:rPr>
          <w:sz w:val="16"/>
        </w:rPr>
        <w:t xml:space="preserve"> a number of </w:t>
      </w:r>
      <w:r w:rsidRPr="009E3F8B">
        <w:rPr>
          <w:rStyle w:val="StyleUnderline"/>
          <w:highlight w:val="yellow"/>
        </w:rPr>
        <w:t>pressures to strike</w:t>
      </w:r>
      <w:r w:rsidRPr="009E3F8B">
        <w:rPr>
          <w:rStyle w:val="StyleUnderline"/>
        </w:rPr>
        <w:t xml:space="preserve"> </w:t>
      </w:r>
      <w:r w:rsidRPr="009E3F8B">
        <w:rPr>
          <w:rStyle w:val="StyleUnderline"/>
          <w:highlight w:val="yellow"/>
        </w:rPr>
        <w:t>first</w:t>
      </w:r>
      <w:r w:rsidRPr="009E3F8B">
        <w:rPr>
          <w:rStyle w:val="StyleUnderline"/>
        </w:rPr>
        <w:t xml:space="preserve"> that </w:t>
      </w:r>
      <w:proofErr w:type="gramStart"/>
      <w:r w:rsidRPr="009E3F8B">
        <w:rPr>
          <w:rStyle w:val="Emphasis"/>
        </w:rPr>
        <w:t>don‘</w:t>
      </w:r>
      <w:proofErr w:type="gramEnd"/>
      <w:r w:rsidRPr="009E3F8B">
        <w:rPr>
          <w:rStyle w:val="Emphasis"/>
        </w:rPr>
        <w:t>t exist for other, better-protected domains</w:t>
      </w:r>
      <w:r w:rsidRPr="009E3F8B">
        <w:rPr>
          <w:sz w:val="16"/>
        </w:rPr>
        <w:t xml:space="preserve">. Satellites travel on predictable orbits, and many pass repeatedly over all of the </w:t>
      </w:r>
      <w:proofErr w:type="gramStart"/>
      <w:r w:rsidRPr="009E3F8B">
        <w:rPr>
          <w:sz w:val="16"/>
        </w:rPr>
        <w:t>earth‘</w:t>
      </w:r>
      <w:proofErr w:type="gramEnd"/>
      <w:r w:rsidRPr="009E3F8B">
        <w:rPr>
          <w:sz w:val="16"/>
        </w:rPr>
        <w:t xml:space="preserve">s nations. </w:t>
      </w:r>
      <w:proofErr w:type="gramStart"/>
      <w:r w:rsidRPr="009E3F8B">
        <w:rPr>
          <w:sz w:val="16"/>
        </w:rPr>
        <w:t>Low-earth</w:t>
      </w:r>
      <w:proofErr w:type="gramEnd"/>
      <w:r w:rsidRPr="009E3F8B">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9E3F8B">
        <w:rPr>
          <w:sz w:val="16"/>
        </w:rPr>
        <w:t>satellites‘ ability</w:t>
      </w:r>
      <w:proofErr w:type="gramEnd"/>
      <w:r w:rsidRPr="009E3F8B">
        <w:rPr>
          <w:sz w:val="16"/>
        </w:rPr>
        <w:t xml:space="preserve"> to move away from threats. And so, these very valuable satellites are also inherently vulnerable and may present as attractive targets. Thus, </w:t>
      </w:r>
      <w:r w:rsidRPr="009E3F8B">
        <w:rPr>
          <w:rStyle w:val="StyleUnderline"/>
        </w:rPr>
        <w:t>an actor with substantial dependence on space has an incentive to strike first if hostilities look probable</w:t>
      </w:r>
      <w:r w:rsidRPr="009E3F8B">
        <w:rPr>
          <w:sz w:val="16"/>
        </w:rPr>
        <w:t xml:space="preserve">, </w:t>
      </w:r>
      <w:r w:rsidRPr="009E3F8B">
        <w:rPr>
          <w:rStyle w:val="StyleUnderline"/>
        </w:rPr>
        <w:t>to ensure</w:t>
      </w:r>
      <w:r w:rsidRPr="009E3F8B">
        <w:rPr>
          <w:sz w:val="16"/>
        </w:rPr>
        <w:t xml:space="preserve"> these </w:t>
      </w:r>
      <w:r w:rsidRPr="009E3F8B">
        <w:rPr>
          <w:rStyle w:val="StyleUnderline"/>
        </w:rPr>
        <w:t>valuable assets are not lost</w:t>
      </w:r>
      <w:r w:rsidRPr="009E3F8B">
        <w:rPr>
          <w:sz w:val="16"/>
        </w:rPr>
        <w:t xml:space="preserve">. </w:t>
      </w:r>
      <w:r w:rsidRPr="009E3F8B">
        <w:rPr>
          <w:rStyle w:val="Emphasis"/>
          <w:highlight w:val="yellow"/>
        </w:rPr>
        <w:t>Even if</w:t>
      </w:r>
      <w:r w:rsidRPr="009E3F8B">
        <w:rPr>
          <w:sz w:val="16"/>
        </w:rPr>
        <w:t xml:space="preserve"> both (</w:t>
      </w:r>
      <w:proofErr w:type="gramStart"/>
      <w:r w:rsidRPr="009E3F8B">
        <w:rPr>
          <w:sz w:val="16"/>
        </w:rPr>
        <w:t>or</w:t>
      </w:r>
      <w:proofErr w:type="gramEnd"/>
      <w:r w:rsidRPr="009E3F8B">
        <w:rPr>
          <w:sz w:val="16"/>
        </w:rPr>
        <w:t xml:space="preserve"> </w:t>
      </w:r>
      <w:r w:rsidRPr="009E3F8B">
        <w:rPr>
          <w:rStyle w:val="StyleUnderline"/>
          <w:highlight w:val="yellow"/>
        </w:rPr>
        <w:t>all</w:t>
      </w:r>
      <w:r w:rsidRPr="009E3F8B">
        <w:rPr>
          <w:sz w:val="16"/>
          <w:highlight w:val="yellow"/>
        </w:rPr>
        <w:t xml:space="preserve">) </w:t>
      </w:r>
      <w:r w:rsidRPr="009E3F8B">
        <w:rPr>
          <w:rStyle w:val="StyleUnderline"/>
          <w:highlight w:val="yellow"/>
        </w:rPr>
        <w:t>sides</w:t>
      </w:r>
      <w:r w:rsidRPr="009E3F8B">
        <w:rPr>
          <w:sz w:val="16"/>
        </w:rPr>
        <w:t xml:space="preserve"> in a conflict </w:t>
      </w:r>
      <w:r w:rsidRPr="009E3F8B">
        <w:rPr>
          <w:rStyle w:val="StyleUnderline"/>
          <w:highlight w:val="yellow"/>
        </w:rPr>
        <w:t>prefer not to engage in war</w:t>
      </w:r>
      <w:r w:rsidRPr="009E3F8B">
        <w:rPr>
          <w:sz w:val="16"/>
        </w:rPr>
        <w:t xml:space="preserve">, 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9E3F8B">
        <w:rPr>
          <w:sz w:val="16"/>
        </w:rPr>
        <w:t>side‘</w:t>
      </w:r>
      <w:proofErr w:type="gramEnd"/>
      <w:r w:rsidRPr="009E3F8B">
        <w:rPr>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9E3F8B">
        <w:rPr>
          <w:rStyle w:val="StyleUnderline"/>
          <w:highlight w:val="yellow"/>
        </w:rPr>
        <w:t xml:space="preserve">any actor </w:t>
      </w:r>
      <w:r w:rsidRPr="009E3F8B">
        <w:rPr>
          <w:rStyle w:val="StyleUnderline"/>
        </w:rPr>
        <w:t>for which</w:t>
      </w:r>
      <w:r w:rsidRPr="009E3F8B">
        <w:rPr>
          <w:sz w:val="16"/>
        </w:rPr>
        <w:t xml:space="preserve"> satellites or </w:t>
      </w:r>
      <w:r w:rsidRPr="009E3F8B">
        <w:rPr>
          <w:rStyle w:val="StyleUnderline"/>
        </w:rPr>
        <w:t>space-based weapons are an important part of its military posture</w:t>
      </w:r>
      <w:r w:rsidRPr="009E3F8B">
        <w:rPr>
          <w:sz w:val="16"/>
        </w:rPr>
        <w:t xml:space="preserve">, </w:t>
      </w:r>
      <w:r w:rsidRPr="009E3F8B">
        <w:rPr>
          <w:rStyle w:val="StyleUnderline"/>
        </w:rPr>
        <w:t>whether for support missions or on-orbit weapons</w:t>
      </w:r>
      <w:r w:rsidRPr="009E3F8B">
        <w:rPr>
          <w:sz w:val="16"/>
        </w:rPr>
        <w:t xml:space="preserve">, </w:t>
      </w:r>
      <w:r w:rsidRPr="009E3F8B">
        <w:rPr>
          <w:rStyle w:val="StyleUnderline"/>
          <w:highlight w:val="yellow"/>
        </w:rPr>
        <w:t xml:space="preserve">will feel </w:t>
      </w:r>
      <w:r w:rsidRPr="009E3F8B">
        <w:rPr>
          <w:rStyle w:val="Emphasis"/>
          <w:highlight w:val="yellow"/>
        </w:rPr>
        <w:t>“use it or lose it”</w:t>
      </w:r>
      <w:r w:rsidRPr="009E3F8B">
        <w:rPr>
          <w:rStyle w:val="StyleUnderline"/>
          <w:highlight w:val="yellow"/>
        </w:rPr>
        <w:t xml:space="preserve"> pressure</w:t>
      </w:r>
      <w:r w:rsidRPr="009E3F8B">
        <w:rPr>
          <w:sz w:val="16"/>
        </w:rPr>
        <w:t xml:space="preserve"> because of the inherent vulnerability of satellites. Short timelines and difficulty of attribution </w:t>
      </w:r>
      <w:proofErr w:type="gramStart"/>
      <w:r w:rsidRPr="009E3F8B">
        <w:rPr>
          <w:sz w:val="16"/>
        </w:rPr>
        <w:t>The</w:t>
      </w:r>
      <w:proofErr w:type="gramEnd"/>
      <w:r w:rsidRPr="009E3F8B">
        <w:rPr>
          <w:sz w:val="16"/>
        </w:rPr>
        <w:t xml:space="preserve"> </w:t>
      </w:r>
      <w:r w:rsidRPr="009E3F8B">
        <w:rPr>
          <w:rStyle w:val="Emphasis"/>
        </w:rPr>
        <w:t>compressed timelines</w:t>
      </w:r>
      <w:r w:rsidRPr="009E3F8B">
        <w:rPr>
          <w:sz w:val="16"/>
        </w:rPr>
        <w:t xml:space="preserve"> characteristic </w:t>
      </w:r>
      <w:r w:rsidRPr="009E3F8B">
        <w:rPr>
          <w:rStyle w:val="StyleUnderline"/>
        </w:rPr>
        <w:t>of crises</w:t>
      </w:r>
      <w:r w:rsidRPr="009E3F8B">
        <w:rPr>
          <w:sz w:val="16"/>
        </w:rPr>
        <w:t xml:space="preserve"> </w:t>
      </w:r>
      <w:r w:rsidRPr="009E3F8B">
        <w:rPr>
          <w:rStyle w:val="StyleUnderline"/>
        </w:rPr>
        <w:lastRenderedPageBreak/>
        <w:t>combine with these</w:t>
      </w:r>
      <w:r w:rsidRPr="009E3F8B">
        <w:rPr>
          <w:sz w:val="16"/>
        </w:rPr>
        <w:t xml:space="preserve"> </w:t>
      </w:r>
      <w:r w:rsidRPr="009E3F8B">
        <w:rPr>
          <w:rStyle w:val="StyleUnderline"/>
        </w:rPr>
        <w:t>“use it or lose it” pressures to shrink timelines</w:t>
      </w:r>
      <w:r w:rsidRPr="009E3F8B">
        <w:rPr>
          <w:sz w:val="16"/>
        </w:rPr>
        <w:t xml:space="preserve">. This dynamic </w:t>
      </w:r>
      <w:r w:rsidRPr="009E3F8B">
        <w:rPr>
          <w:rStyle w:val="StyleUnderline"/>
        </w:rPr>
        <w:t>couples dangerously with</w:t>
      </w:r>
      <w:r w:rsidRPr="009E3F8B">
        <w:rPr>
          <w:sz w:val="16"/>
        </w:rPr>
        <w:t xml:space="preserve"> the </w:t>
      </w:r>
      <w:r w:rsidRPr="009E3F8B">
        <w:rPr>
          <w:rStyle w:val="StyleUnderline"/>
        </w:rPr>
        <w:t>inherent difficulty of determining the causes of satellite degradation</w:t>
      </w:r>
      <w:r w:rsidRPr="009E3F8B">
        <w:rPr>
          <w:sz w:val="16"/>
        </w:rPr>
        <w:t xml:space="preserve">, </w:t>
      </w:r>
      <w:r w:rsidRPr="009E3F8B">
        <w:rPr>
          <w:rStyle w:val="StyleUnderline"/>
        </w:rPr>
        <w:t>whether malicious or from natural causes, in a timely way</w:t>
      </w:r>
      <w:r w:rsidRPr="009E3F8B">
        <w:rPr>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9E3F8B">
        <w:rPr>
          <w:sz w:val="16"/>
        </w:rPr>
        <w:t>So</w:t>
      </w:r>
      <w:proofErr w:type="gramEnd"/>
      <w:r w:rsidRPr="009E3F8B">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9E3F8B">
        <w:rPr>
          <w:sz w:val="16"/>
        </w:rPr>
        <w:t>other‘</w:t>
      </w:r>
      <w:proofErr w:type="gramEnd"/>
      <w:r w:rsidRPr="009E3F8B">
        <w:rPr>
          <w:sz w:val="16"/>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t>
      </w:r>
      <w:r w:rsidRPr="009E3F8B">
        <w:rPr>
          <w:rStyle w:val="StyleUnderline"/>
        </w:rPr>
        <w:t xml:space="preserve">where the </w:t>
      </w:r>
      <w:r w:rsidRPr="009E3F8B">
        <w:rPr>
          <w:rStyle w:val="StyleUnderline"/>
          <w:highlight w:val="yellow"/>
        </w:rPr>
        <w:t>lines between</w:t>
      </w:r>
      <w:r w:rsidRPr="009E3F8B">
        <w:rPr>
          <w:rStyle w:val="StyleUnderline"/>
        </w:rPr>
        <w:t xml:space="preserve"> strategic </w:t>
      </w:r>
      <w:r w:rsidRPr="009E3F8B">
        <w:rPr>
          <w:rStyle w:val="StyleUnderline"/>
          <w:highlight w:val="yellow"/>
        </w:rPr>
        <w:t xml:space="preserve">satellite missions and other missions are </w:t>
      </w:r>
      <w:r w:rsidRPr="009E3F8B">
        <w:rPr>
          <w:rStyle w:val="Emphasis"/>
          <w:highlight w:val="yellow"/>
        </w:rPr>
        <w:t>blurred</w:t>
      </w:r>
      <w:r w:rsidRPr="009E3F8B">
        <w:rPr>
          <w:sz w:val="16"/>
        </w:rPr>
        <w:t xml:space="preserve">, these norms can be weakened. For example, the </w:t>
      </w:r>
      <w:r w:rsidRPr="009E3F8B">
        <w:rPr>
          <w:rStyle w:val="StyleUnderline"/>
        </w:rPr>
        <w:t xml:space="preserve">satellites that provide </w:t>
      </w:r>
      <w:r w:rsidRPr="009E3F8B">
        <w:rPr>
          <w:rStyle w:val="Emphasis"/>
        </w:rPr>
        <w:t>early warning</w:t>
      </w:r>
      <w:r w:rsidRPr="009E3F8B">
        <w:rPr>
          <w:rStyle w:val="StyleUnderline"/>
        </w:rPr>
        <w:t xml:space="preserve"> of ballistic missile launch are associated with </w:t>
      </w:r>
      <w:r w:rsidRPr="009E3F8B">
        <w:rPr>
          <w:rStyle w:val="Emphasis"/>
        </w:rPr>
        <w:t>nuclear deterrent</w:t>
      </w:r>
      <w:r w:rsidRPr="009E3F8B">
        <w:rPr>
          <w:rStyle w:val="StyleUnderline"/>
        </w:rPr>
        <w:t xml:space="preserve"> posture</w:t>
      </w:r>
      <w:r w:rsidRPr="009E3F8B">
        <w:rPr>
          <w:sz w:val="16"/>
        </w:rPr>
        <w:t xml:space="preserve">, </w:t>
      </w:r>
      <w:r w:rsidRPr="009E3F8B">
        <w:rPr>
          <w:rStyle w:val="StyleUnderline"/>
        </w:rPr>
        <w:t xml:space="preserve">but also are critical sensors for </w:t>
      </w:r>
      <w:r w:rsidRPr="009E3F8B">
        <w:rPr>
          <w:rStyle w:val="Emphasis"/>
        </w:rPr>
        <w:t>missile defenses</w:t>
      </w:r>
      <w:r w:rsidRPr="009E3F8B">
        <w:rPr>
          <w:sz w:val="16"/>
        </w:rPr>
        <w:t xml:space="preserve">. Strategic surveillance and missile warning satellites also support efforts to locate and destroy mobile conventional missile launchers. </w:t>
      </w:r>
      <w:r w:rsidRPr="009E3F8B">
        <w:rPr>
          <w:rStyle w:val="StyleUnderline"/>
        </w:rPr>
        <w:t>Interfering with an early warning sensor satellite might be intended to dissuade an adversary from using nuclear weapons first by degrading their missile defenses and thus hindering their first-strike posture</w:t>
      </w:r>
      <w:r w:rsidRPr="009E3F8B">
        <w:rPr>
          <w:sz w:val="16"/>
        </w:rPr>
        <w:t xml:space="preserve">. </w:t>
      </w:r>
      <w:r w:rsidRPr="009E3F8B">
        <w:rPr>
          <w:rStyle w:val="Emphasis"/>
        </w:rPr>
        <w:t>However</w:t>
      </w:r>
      <w:r w:rsidRPr="009E3F8B">
        <w:rPr>
          <w:sz w:val="16"/>
        </w:rPr>
        <w:t xml:space="preserve">, </w:t>
      </w:r>
      <w:r w:rsidRPr="009E3F8B">
        <w:rPr>
          <w:rStyle w:val="StyleUnderline"/>
        </w:rPr>
        <w:t xml:space="preserve">for a state that uses early warning satellites to enable a </w:t>
      </w:r>
      <w:r w:rsidRPr="009E3F8B">
        <w:rPr>
          <w:rStyle w:val="Emphasis"/>
        </w:rPr>
        <w:t>“hair trigger”</w:t>
      </w:r>
      <w:r w:rsidRPr="009E3F8B">
        <w:rPr>
          <w:sz w:val="16"/>
        </w:rPr>
        <w:t xml:space="preserve"> or </w:t>
      </w:r>
      <w:r w:rsidRPr="009E3F8B">
        <w:rPr>
          <w:rStyle w:val="Emphasis"/>
        </w:rPr>
        <w:t>launch-on-attack posture</w:t>
      </w:r>
      <w:r w:rsidRPr="009E3F8B">
        <w:rPr>
          <w:sz w:val="16"/>
        </w:rPr>
        <w:t xml:space="preserve">, </w:t>
      </w:r>
      <w:r w:rsidRPr="009E3F8B">
        <w:rPr>
          <w:rStyle w:val="StyleUnderline"/>
        </w:rPr>
        <w:t>the</w:t>
      </w:r>
      <w:r w:rsidRPr="009E3F8B">
        <w:rPr>
          <w:sz w:val="16"/>
        </w:rPr>
        <w:t xml:space="preserve"> </w:t>
      </w:r>
      <w:r w:rsidRPr="009E3F8B">
        <w:rPr>
          <w:rStyle w:val="Emphasis"/>
          <w:highlight w:val="yellow"/>
        </w:rPr>
        <w:t>interference</w:t>
      </w:r>
      <w:r w:rsidRPr="009E3F8B">
        <w:rPr>
          <w:sz w:val="16"/>
        </w:rPr>
        <w:t xml:space="preserve"> with such a satellite </w:t>
      </w:r>
      <w:r w:rsidRPr="009E3F8B">
        <w:rPr>
          <w:rStyle w:val="StyleUnderline"/>
          <w:highlight w:val="yellow"/>
        </w:rPr>
        <w:t>might</w:t>
      </w:r>
      <w:r w:rsidRPr="009E3F8B">
        <w:rPr>
          <w:sz w:val="16"/>
        </w:rPr>
        <w:t xml:space="preserve"> instead </w:t>
      </w:r>
      <w:r w:rsidRPr="009E3F8B">
        <w:rPr>
          <w:rStyle w:val="StyleUnderline"/>
          <w:highlight w:val="yellow"/>
        </w:rPr>
        <w:t xml:space="preserve">be interpreted as a precursor to </w:t>
      </w:r>
      <w:r w:rsidRPr="009E3F8B">
        <w:rPr>
          <w:rStyle w:val="StyleUnderline"/>
        </w:rPr>
        <w:t xml:space="preserve">a </w:t>
      </w:r>
      <w:r w:rsidRPr="009E3F8B">
        <w:rPr>
          <w:rStyle w:val="Emphasis"/>
        </w:rPr>
        <w:t>nuclear attack</w:t>
      </w:r>
      <w:r w:rsidRPr="009E3F8B">
        <w:rPr>
          <w:sz w:val="16"/>
        </w:rPr>
        <w:t xml:space="preserve">. </w:t>
      </w:r>
      <w:r w:rsidRPr="009E3F8B">
        <w:rPr>
          <w:rStyle w:val="StyleUnderline"/>
        </w:rPr>
        <w:t xml:space="preserve">It may </w:t>
      </w:r>
      <w:r w:rsidRPr="009E3F8B">
        <w:rPr>
          <w:rStyle w:val="Emphasis"/>
          <w:sz w:val="28"/>
          <w:szCs w:val="28"/>
          <w:highlight w:val="yellow"/>
        </w:rPr>
        <w:t>accelerate the use of nuclear weapons</w:t>
      </w:r>
      <w:r w:rsidRPr="009E3F8B">
        <w:rPr>
          <w:sz w:val="16"/>
          <w:szCs w:val="28"/>
        </w:rPr>
        <w:t xml:space="preserve"> </w:t>
      </w:r>
      <w:r w:rsidRPr="009E3F8B">
        <w:rPr>
          <w:sz w:val="16"/>
        </w:rPr>
        <w:t xml:space="preserve">rather than inhibit it. Misperception and dual-use technologies Some space technologies and activities can be used both for relatively benign purposes but also for hostile ones. </w:t>
      </w:r>
      <w:r w:rsidRPr="009E3F8B">
        <w:rPr>
          <w:rStyle w:val="StyleUnderline"/>
        </w:rPr>
        <w:t>It may be difficult for an actor to understand the intent</w:t>
      </w:r>
      <w:r w:rsidRPr="009E3F8B">
        <w:rPr>
          <w:sz w:val="16"/>
        </w:rPr>
        <w:t xml:space="preserve"> </w:t>
      </w:r>
      <w:r w:rsidRPr="009E3F8B">
        <w:rPr>
          <w:rStyle w:val="StyleUnderline"/>
        </w:rPr>
        <w:t>behind the development</w:t>
      </w:r>
      <w:r w:rsidRPr="009E3F8B">
        <w:rPr>
          <w:sz w:val="16"/>
        </w:rPr>
        <w:t xml:space="preserve">, testing, </w:t>
      </w:r>
      <w:r w:rsidRPr="009E3F8B">
        <w:rPr>
          <w:rStyle w:val="StyleUnderline"/>
        </w:rPr>
        <w:t>use</w:t>
      </w:r>
      <w:r w:rsidRPr="009E3F8B">
        <w:rPr>
          <w:sz w:val="16"/>
        </w:rPr>
        <w:t xml:space="preserve">, and stockpiling </w:t>
      </w:r>
      <w:r w:rsidRPr="009E3F8B">
        <w:rPr>
          <w:rStyle w:val="StyleUnderline"/>
        </w:rPr>
        <w:t>of</w:t>
      </w:r>
      <w:r w:rsidRPr="009E3F8B">
        <w:rPr>
          <w:sz w:val="16"/>
        </w:rPr>
        <w:t xml:space="preserve"> these </w:t>
      </w:r>
      <w:r w:rsidRPr="009E3F8B">
        <w:rPr>
          <w:rStyle w:val="StyleUnderline"/>
        </w:rPr>
        <w:t>technologies</w:t>
      </w:r>
      <w:r w:rsidRPr="009E3F8B">
        <w:rPr>
          <w:sz w:val="16"/>
        </w:rPr>
        <w:t xml:space="preserve">, and see threats where there are none. (Or miss a threat until it is too late.) </w:t>
      </w:r>
      <w:r w:rsidRPr="009E3F8B">
        <w:rPr>
          <w:rStyle w:val="StyleUnderline"/>
        </w:rPr>
        <w:t xml:space="preserve">This may start a cycle of action and reaction based on </w:t>
      </w:r>
      <w:r w:rsidRPr="009E3F8B">
        <w:rPr>
          <w:rStyle w:val="Emphasis"/>
        </w:rPr>
        <w:t>misperception</w:t>
      </w:r>
      <w:r w:rsidRPr="009E3F8B">
        <w:rPr>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9E3F8B">
        <w:rPr>
          <w:sz w:val="16"/>
        </w:rPr>
        <w:t>adversary‘</w:t>
      </w:r>
      <w:proofErr w:type="gramEnd"/>
      <w:r w:rsidRPr="009E3F8B">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9E3F8B">
        <w:rPr>
          <w:sz w:val="16"/>
        </w:rPr>
        <w:t>Earth‘</w:t>
      </w:r>
      <w:proofErr w:type="gramEnd"/>
      <w:r w:rsidRPr="009E3F8B">
        <w:rPr>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9E3F8B">
        <w:rPr>
          <w:sz w:val="16"/>
        </w:rPr>
        <w:t>satellite‘</w:t>
      </w:r>
      <w:proofErr w:type="gramEnd"/>
      <w:r w:rsidRPr="009E3F8B">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9E3F8B">
        <w:rPr>
          <w:sz w:val="16"/>
        </w:rPr>
        <w:t>adversary‘</w:t>
      </w:r>
      <w:proofErr w:type="gramEnd"/>
      <w:r w:rsidRPr="009E3F8B">
        <w:rPr>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w:t>
      </w:r>
      <w:r w:rsidRPr="009E3F8B">
        <w:rPr>
          <w:sz w:val="16"/>
        </w:rPr>
        <w:lastRenderedPageBreak/>
        <w:t xml:space="preserve">not limited geographically, and could harm other users unpredictably. In 2015, </w:t>
      </w:r>
      <w:r w:rsidRPr="009E3F8B">
        <w:rPr>
          <w:rStyle w:val="StyleUnderline"/>
        </w:rPr>
        <w:t xml:space="preserve">the </w:t>
      </w:r>
      <w:proofErr w:type="gramStart"/>
      <w:r w:rsidRPr="009E3F8B">
        <w:rPr>
          <w:rStyle w:val="StyleUnderline"/>
        </w:rPr>
        <w:t>Pentagon‘</w:t>
      </w:r>
      <w:proofErr w:type="gramEnd"/>
      <w:r w:rsidRPr="009E3F8B">
        <w:rPr>
          <w:rStyle w:val="StyleUnderline"/>
        </w:rPr>
        <w:t>s annual wargame</w:t>
      </w:r>
      <w:r w:rsidRPr="009E3F8B">
        <w:rPr>
          <w:sz w:val="16"/>
        </w:rPr>
        <w:t xml:space="preserve">, or simulated conflict, involving space assets focused on a future regional conflict. The official report out24 </w:t>
      </w:r>
      <w:r w:rsidRPr="009E3F8B">
        <w:rPr>
          <w:rStyle w:val="StyleUnderline"/>
        </w:rPr>
        <w:t>warned</w:t>
      </w:r>
      <w:r w:rsidRPr="009E3F8B">
        <w:rPr>
          <w:sz w:val="16"/>
        </w:rPr>
        <w:t xml:space="preserve"> that </w:t>
      </w:r>
      <w:r w:rsidRPr="009E3F8B">
        <w:rPr>
          <w:rStyle w:val="StyleUnderline"/>
        </w:rPr>
        <w:t xml:space="preserve">it was hard to keep the conflict </w:t>
      </w:r>
      <w:r w:rsidRPr="009E3F8B">
        <w:rPr>
          <w:rStyle w:val="Emphasis"/>
        </w:rPr>
        <w:t>contained geographically</w:t>
      </w:r>
      <w:r w:rsidRPr="009E3F8B">
        <w:rPr>
          <w:sz w:val="16"/>
        </w:rPr>
        <w:t xml:space="preserve"> when using anti-satellite weapons: As the wargame unfolded, a regional crisis quickly escalated, partly because of the interconnectedness of a multi-domain fight involving a capable adversary. The </w:t>
      </w:r>
      <w:r w:rsidRPr="009E3F8B">
        <w:rPr>
          <w:rStyle w:val="StyleUnderline"/>
        </w:rPr>
        <w:t xml:space="preserve">wargame participants emphasized the challenges in containing </w:t>
      </w:r>
      <w:r w:rsidRPr="009E3F8B">
        <w:rPr>
          <w:rStyle w:val="Emphasis"/>
        </w:rPr>
        <w:t>horizontal escalation</w:t>
      </w:r>
      <w:r w:rsidRPr="009E3F8B">
        <w:rPr>
          <w:rStyle w:val="StyleUnderline"/>
        </w:rPr>
        <w:t xml:space="preserve"> once space control capabilities are employed</w:t>
      </w:r>
      <w:r w:rsidRPr="009E3F8B">
        <w:rPr>
          <w:sz w:val="16"/>
        </w:rPr>
        <w:t xml:space="preserve"> to achieve limited national objectives. Lack of shared understanding of consequences/proportionality </w:t>
      </w:r>
      <w:r w:rsidRPr="009E3F8B">
        <w:rPr>
          <w:rStyle w:val="StyleUnderline"/>
        </w:rPr>
        <w:t>States have</w:t>
      </w:r>
      <w:r w:rsidRPr="009E3F8B">
        <w:rPr>
          <w:sz w:val="16"/>
        </w:rPr>
        <w:t xml:space="preserve"> </w:t>
      </w:r>
      <w:proofErr w:type="gramStart"/>
      <w:r w:rsidRPr="009E3F8B">
        <w:rPr>
          <w:sz w:val="16"/>
        </w:rPr>
        <w:t xml:space="preserve">fairly </w:t>
      </w:r>
      <w:r w:rsidRPr="009E3F8B">
        <w:rPr>
          <w:rStyle w:val="Emphasis"/>
        </w:rPr>
        <w:t>similar</w:t>
      </w:r>
      <w:proofErr w:type="gramEnd"/>
      <w:r w:rsidRPr="009E3F8B">
        <w:rPr>
          <w:rStyle w:val="Emphasis"/>
        </w:rPr>
        <w:t xml:space="preserve"> understandings</w:t>
      </w:r>
      <w:r w:rsidRPr="009E3F8B">
        <w:rPr>
          <w:sz w:val="16"/>
        </w:rPr>
        <w:t xml:space="preserve"> </w:t>
      </w:r>
      <w:r w:rsidRPr="009E3F8B">
        <w:rPr>
          <w:rStyle w:val="StyleUnderline"/>
        </w:rPr>
        <w:t>of</w:t>
      </w:r>
      <w:r w:rsidRPr="009E3F8B">
        <w:rPr>
          <w:sz w:val="16"/>
        </w:rPr>
        <w:t xml:space="preserve"> the </w:t>
      </w:r>
      <w:r w:rsidRPr="009E3F8B">
        <w:rPr>
          <w:rStyle w:val="StyleUnderline"/>
        </w:rPr>
        <w:t xml:space="preserve">implications of military actions on the </w:t>
      </w:r>
      <w:r w:rsidRPr="009E3F8B">
        <w:rPr>
          <w:rStyle w:val="Emphasis"/>
        </w:rPr>
        <w:t>ground</w:t>
      </w:r>
      <w:r w:rsidRPr="009E3F8B">
        <w:rPr>
          <w:sz w:val="16"/>
        </w:rPr>
        <w:t xml:space="preserve">, in the </w:t>
      </w:r>
      <w:r w:rsidRPr="009E3F8B">
        <w:rPr>
          <w:rStyle w:val="Emphasis"/>
        </w:rPr>
        <w:t>air</w:t>
      </w:r>
      <w:r w:rsidRPr="009E3F8B">
        <w:rPr>
          <w:sz w:val="16"/>
        </w:rPr>
        <w:t xml:space="preserve">, </w:t>
      </w:r>
      <w:r w:rsidRPr="009E3F8B">
        <w:rPr>
          <w:rStyle w:val="StyleUnderline"/>
        </w:rPr>
        <w:t>and</w:t>
      </w:r>
      <w:r w:rsidRPr="009E3F8B">
        <w:rPr>
          <w:sz w:val="16"/>
        </w:rPr>
        <w:t xml:space="preserve"> at </w:t>
      </w:r>
      <w:r w:rsidRPr="009E3F8B">
        <w:rPr>
          <w:rStyle w:val="Emphasis"/>
        </w:rPr>
        <w:t>sea</w:t>
      </w:r>
      <w:r w:rsidRPr="009E3F8B">
        <w:rPr>
          <w:sz w:val="16"/>
        </w:rPr>
        <w:t xml:space="preserve">, built over decades of experience. The United States and the Soviet Union/Russia have built some shared understanding of each </w:t>
      </w:r>
      <w:proofErr w:type="gramStart"/>
      <w:r w:rsidRPr="009E3F8B">
        <w:rPr>
          <w:sz w:val="16"/>
        </w:rPr>
        <w:t>other‘</w:t>
      </w:r>
      <w:proofErr w:type="gramEnd"/>
      <w:r w:rsidRPr="009E3F8B">
        <w:rPr>
          <w:sz w:val="16"/>
        </w:rPr>
        <w:t xml:space="preserve">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 </w:t>
      </w:r>
      <w:r w:rsidRPr="009E3F8B">
        <w:rPr>
          <w:rStyle w:val="StyleUnderline"/>
        </w:rPr>
        <w:t xml:space="preserve">Because of a lack of experience </w:t>
      </w:r>
      <w:r w:rsidRPr="009E3F8B">
        <w:rPr>
          <w:rStyle w:val="StyleUnderline"/>
          <w:highlight w:val="yellow"/>
        </w:rPr>
        <w:t xml:space="preserve">in </w:t>
      </w:r>
      <w:r w:rsidRPr="009E3F8B">
        <w:rPr>
          <w:rStyle w:val="StyleUnderline"/>
        </w:rPr>
        <w:t xml:space="preserve">hostilities that target </w:t>
      </w:r>
      <w:r w:rsidRPr="009E3F8B">
        <w:rPr>
          <w:rStyle w:val="StyleUnderline"/>
          <w:highlight w:val="yellow"/>
        </w:rPr>
        <w:t>space</w:t>
      </w:r>
      <w:r w:rsidRPr="009E3F8B">
        <w:rPr>
          <w:rStyle w:val="StyleUnderline"/>
        </w:rPr>
        <w:t>-based capabilities</w:t>
      </w:r>
      <w:r w:rsidRPr="009E3F8B">
        <w:rPr>
          <w:sz w:val="16"/>
        </w:rPr>
        <w:t xml:space="preserve">, </w:t>
      </w:r>
      <w:r w:rsidRPr="009E3F8B">
        <w:rPr>
          <w:rStyle w:val="StyleUnderline"/>
          <w:highlight w:val="yellow"/>
        </w:rPr>
        <w:t>it is not</w:t>
      </w:r>
      <w:r w:rsidRPr="009E3F8B">
        <w:rPr>
          <w:sz w:val="16"/>
        </w:rPr>
        <w:t xml:space="preserve"> entirely </w:t>
      </w:r>
      <w:r w:rsidRPr="009E3F8B">
        <w:rPr>
          <w:rStyle w:val="StyleUnderline"/>
          <w:highlight w:val="yellow"/>
        </w:rPr>
        <w:t>clear</w:t>
      </w:r>
      <w:r w:rsidRPr="009E3F8B">
        <w:rPr>
          <w:sz w:val="16"/>
        </w:rPr>
        <w:t xml:space="preserve"> what the proper response to a space activity is and </w:t>
      </w:r>
      <w:r w:rsidRPr="009E3F8B">
        <w:rPr>
          <w:rStyle w:val="StyleUnderline"/>
          <w:highlight w:val="yellow"/>
        </w:rPr>
        <w:t>where</w:t>
      </w:r>
      <w:r w:rsidRPr="009E3F8B">
        <w:rPr>
          <w:sz w:val="16"/>
          <w:highlight w:val="yellow"/>
        </w:rPr>
        <w:t xml:space="preserve"> </w:t>
      </w:r>
      <w:r w:rsidRPr="009E3F8B">
        <w:rPr>
          <w:rStyle w:val="StyleUnderline"/>
          <w:highlight w:val="yellow"/>
        </w:rPr>
        <w:t>the</w:t>
      </w:r>
      <w:r w:rsidRPr="009E3F8B">
        <w:rPr>
          <w:rStyle w:val="StyleUnderline"/>
        </w:rPr>
        <w:t xml:space="preserve"> escalation thresholds or</w:t>
      </w:r>
      <w:r w:rsidRPr="009E3F8B">
        <w:rPr>
          <w:sz w:val="16"/>
        </w:rPr>
        <w:t xml:space="preserve"> </w:t>
      </w:r>
      <w:r w:rsidRPr="009E3F8B">
        <w:rPr>
          <w:rStyle w:val="Emphasis"/>
          <w:highlight w:val="yellow"/>
        </w:rPr>
        <w:t>“red lines”</w:t>
      </w:r>
      <w:r w:rsidRPr="009E3F8B">
        <w:rPr>
          <w:rStyle w:val="StyleUnderline"/>
          <w:highlight w:val="yellow"/>
        </w:rPr>
        <w:t xml:space="preserve"> lie</w:t>
      </w:r>
      <w:r w:rsidRPr="009E3F8B">
        <w:rPr>
          <w:sz w:val="16"/>
        </w:rPr>
        <w:t xml:space="preserve">. Exacerbating this is the asymmetry in space investments; not all actors will assign the same value to a given target or same escalatory nature to different weapons. </w:t>
      </w:r>
    </w:p>
    <w:p w14:paraId="572CD6FB" w14:textId="77B23E47" w:rsidR="009E49F6" w:rsidRDefault="00ED6353" w:rsidP="00ED6353">
      <w:pPr>
        <w:pStyle w:val="Heading2"/>
      </w:pPr>
      <w:r>
        <w:lastRenderedPageBreak/>
        <w:t>Case</w:t>
      </w:r>
    </w:p>
    <w:p w14:paraId="5D71E086" w14:textId="77777777" w:rsidR="00ED6353" w:rsidRPr="00D7613D" w:rsidRDefault="00ED6353" w:rsidP="00ED6353">
      <w:pPr>
        <w:pStyle w:val="Heading4"/>
      </w:pPr>
      <w:r>
        <w:t xml:space="preserve">No space PTD – no sovereignty. </w:t>
      </w:r>
    </w:p>
    <w:p w14:paraId="74BF6B97" w14:textId="77777777" w:rsidR="00ED6353" w:rsidRDefault="00ED6353" w:rsidP="00ED6353">
      <w:proofErr w:type="spellStart"/>
      <w:r w:rsidRPr="00D7613D">
        <w:rPr>
          <w:rStyle w:val="Heading4Char"/>
        </w:rPr>
        <w:t>Jonckheere</w:t>
      </w:r>
      <w:proofErr w:type="spellEnd"/>
      <w:r w:rsidRPr="00D7613D">
        <w:rPr>
          <w:rStyle w:val="Heading4Char"/>
        </w:rPr>
        <w:t>, 18</w:t>
      </w:r>
      <w:r>
        <w:t xml:space="preserve"> – </w:t>
      </w:r>
      <w:r w:rsidRPr="00D7613D">
        <w:t>Master’s Dissertation</w:t>
      </w:r>
      <w:r>
        <w:t xml:space="preserve"> on Public and International Law, </w:t>
      </w:r>
      <w:proofErr w:type="spellStart"/>
      <w:r>
        <w:t>Evarist</w:t>
      </w:r>
      <w:proofErr w:type="spellEnd"/>
      <w:r>
        <w:t xml:space="preserve"> Ghent University. </w:t>
      </w:r>
    </w:p>
    <w:p w14:paraId="6E8F63CF" w14:textId="77777777" w:rsidR="00ED6353" w:rsidRDefault="00ED6353" w:rsidP="00ED6353">
      <w:r>
        <w:t>(</w:t>
      </w:r>
      <w:proofErr w:type="spellStart"/>
      <w:r w:rsidRPr="00D7613D">
        <w:t>Evarist</w:t>
      </w:r>
      <w:proofErr w:type="spellEnd"/>
      <w:r w:rsidRPr="00D7613D">
        <w:t xml:space="preserve"> </w:t>
      </w:r>
      <w:proofErr w:type="spellStart"/>
      <w:r w:rsidRPr="00D7613D">
        <w:t>Jonckheere</w:t>
      </w:r>
      <w:proofErr w:type="spellEnd"/>
      <w:r>
        <w:t xml:space="preserve">, reviewed by </w:t>
      </w:r>
      <w:proofErr w:type="spellStart"/>
      <w:r w:rsidRPr="00D7613D">
        <w:t>Maes</w:t>
      </w:r>
      <w:proofErr w:type="spellEnd"/>
      <w:r w:rsidRPr="00D7613D">
        <w:t xml:space="preserve"> Frank </w:t>
      </w:r>
      <w:r>
        <w:t xml:space="preserve">and </w:t>
      </w:r>
      <w:r w:rsidRPr="00D7613D">
        <w:t xml:space="preserve">René </w:t>
      </w:r>
      <w:proofErr w:type="spellStart"/>
      <w:r w:rsidRPr="00D7613D">
        <w:t>Oosterlinck</w:t>
      </w:r>
      <w:proofErr w:type="spellEnd"/>
      <w:r>
        <w:t xml:space="preserve">, professors at </w:t>
      </w:r>
      <w:proofErr w:type="spellStart"/>
      <w:r>
        <w:t>Evarist</w:t>
      </w:r>
      <w:proofErr w:type="spellEnd"/>
      <w:r>
        <w:t xml:space="preserve"> Ghent University, “The Privatization of Outer Space and the Consequences for Space Law”, May 2018)</w:t>
      </w:r>
    </w:p>
    <w:p w14:paraId="0DF4E208" w14:textId="77777777" w:rsidR="00ED6353" w:rsidRPr="00D7613D" w:rsidRDefault="00ED6353" w:rsidP="00ED6353">
      <w:pPr>
        <w:rPr>
          <w:rStyle w:val="StyleUnderline"/>
        </w:rPr>
      </w:pPr>
      <w:r w:rsidRPr="00D7613D">
        <w:rPr>
          <w:sz w:val="16"/>
        </w:rPr>
        <w:t xml:space="preserve">b. </w:t>
      </w:r>
      <w:r w:rsidRPr="00D7613D">
        <w:rPr>
          <w:rStyle w:val="StyleUnderline"/>
        </w:rPr>
        <w:t>Application of</w:t>
      </w:r>
      <w:r w:rsidRPr="00D7613D">
        <w:rPr>
          <w:sz w:val="16"/>
        </w:rPr>
        <w:t xml:space="preserve"> the Principle: </w:t>
      </w:r>
      <w:r w:rsidRPr="00D7613D">
        <w:rPr>
          <w:rStyle w:val="StyleUnderline"/>
        </w:rPr>
        <w:t>The Public Trust Doctrine</w:t>
      </w:r>
    </w:p>
    <w:p w14:paraId="068FFAB1" w14:textId="77777777" w:rsidR="00ED6353" w:rsidRPr="00D7613D" w:rsidRDefault="00ED6353" w:rsidP="00ED6353">
      <w:pPr>
        <w:rPr>
          <w:rStyle w:val="StyleUnderline"/>
        </w:rPr>
      </w:pPr>
      <w:r w:rsidRPr="00D7613D">
        <w:rPr>
          <w:sz w:val="16"/>
          <w:szCs w:val="16"/>
        </w:rPr>
        <w:t>66. Public trust.</w:t>
      </w:r>
    </w:p>
    <w:p w14:paraId="5C910B1A" w14:textId="77777777" w:rsidR="00ED6353" w:rsidRPr="00D7613D" w:rsidRDefault="00ED6353" w:rsidP="00ED6353">
      <w:pPr>
        <w:rPr>
          <w:rStyle w:val="Emphasis"/>
        </w:rPr>
      </w:pPr>
      <w:r w:rsidRPr="00D7613D">
        <w:rPr>
          <w:sz w:val="16"/>
        </w:rPr>
        <w:t xml:space="preserve">121 </w:t>
      </w:r>
      <w:r w:rsidRPr="00D7613D">
        <w:rPr>
          <w:rStyle w:val="StyleUnderline"/>
        </w:rPr>
        <w:t>The common</w:t>
      </w:r>
      <w:r w:rsidRPr="00D7613D">
        <w:rPr>
          <w:sz w:val="16"/>
        </w:rPr>
        <w:t xml:space="preserve"> heritage of mankind </w:t>
      </w:r>
      <w:r w:rsidRPr="00D7613D">
        <w:rPr>
          <w:rStyle w:val="StyleUnderline"/>
        </w:rPr>
        <w:t>principle</w:t>
      </w:r>
      <w:r w:rsidRPr="00D7613D">
        <w:rPr>
          <w:sz w:val="16"/>
        </w:rPr>
        <w:t xml:space="preserve"> has been </w:t>
      </w:r>
      <w:r w:rsidRPr="00371892">
        <w:rPr>
          <w:rStyle w:val="StyleUnderline"/>
        </w:rPr>
        <w:t>applied</w:t>
      </w:r>
      <w:r w:rsidRPr="00D7613D">
        <w:rPr>
          <w:rStyle w:val="StyleUnderline"/>
        </w:rPr>
        <w:t xml:space="preserve"> throughout history in the form of the ‘</w:t>
      </w:r>
      <w:r w:rsidRPr="00371892">
        <w:rPr>
          <w:rStyle w:val="StyleUnderline"/>
          <w:highlight w:val="green"/>
        </w:rPr>
        <w:t>p</w:t>
      </w:r>
      <w:r w:rsidRPr="00D7613D">
        <w:rPr>
          <w:rStyle w:val="StyleUnderline"/>
        </w:rPr>
        <w:t xml:space="preserve">ublic </w:t>
      </w:r>
      <w:r w:rsidRPr="00371892">
        <w:rPr>
          <w:rStyle w:val="StyleUnderline"/>
          <w:highlight w:val="green"/>
        </w:rPr>
        <w:t>t</w:t>
      </w:r>
      <w:r w:rsidRPr="00D7613D">
        <w:rPr>
          <w:rStyle w:val="StyleUnderline"/>
        </w:rPr>
        <w:t xml:space="preserve">rust’ </w:t>
      </w:r>
      <w:r w:rsidRPr="00371892">
        <w:rPr>
          <w:rStyle w:val="StyleUnderline"/>
          <w:highlight w:val="green"/>
        </w:rPr>
        <w:t>d</w:t>
      </w:r>
      <w:r w:rsidRPr="00D7613D">
        <w:rPr>
          <w:rStyle w:val="StyleUnderline"/>
        </w:rPr>
        <w:t>octrine.</w:t>
      </w:r>
      <w:r w:rsidRPr="00D7613D">
        <w:rPr>
          <w:sz w:val="16"/>
        </w:rPr>
        <w:t xml:space="preserve">122 However, this </w:t>
      </w:r>
      <w:r w:rsidRPr="00371892">
        <w:rPr>
          <w:rStyle w:val="StyleUnderline"/>
          <w:highlight w:val="green"/>
        </w:rPr>
        <w:t xml:space="preserve">application </w:t>
      </w:r>
      <w:r w:rsidRPr="00371892">
        <w:rPr>
          <w:rStyle w:val="Emphasis"/>
          <w:highlight w:val="green"/>
        </w:rPr>
        <w:t>is problematic in</w:t>
      </w:r>
      <w:r w:rsidRPr="00D7613D">
        <w:rPr>
          <w:rStyle w:val="Emphasis"/>
        </w:rPr>
        <w:t xml:space="preserve"> outer </w:t>
      </w:r>
      <w:r w:rsidRPr="00371892">
        <w:rPr>
          <w:rStyle w:val="Emphasis"/>
          <w:highlight w:val="green"/>
        </w:rPr>
        <w:t>space</w:t>
      </w:r>
      <w:r w:rsidRPr="00D7613D">
        <w:rPr>
          <w:rStyle w:val="Emphasis"/>
        </w:rPr>
        <w:t>.</w:t>
      </w:r>
    </w:p>
    <w:p w14:paraId="4363C421" w14:textId="77777777" w:rsidR="00ED6353" w:rsidRPr="00D7613D" w:rsidRDefault="00ED6353" w:rsidP="00ED6353">
      <w:pPr>
        <w:rPr>
          <w:sz w:val="16"/>
        </w:rPr>
      </w:pPr>
      <w:r w:rsidRPr="00D7613D">
        <w:rPr>
          <w:sz w:val="16"/>
        </w:rPr>
        <w:t xml:space="preserve">The </w:t>
      </w:r>
      <w:r w:rsidRPr="00371892">
        <w:rPr>
          <w:rStyle w:val="StyleUnderline"/>
          <w:highlight w:val="green"/>
        </w:rPr>
        <w:t>doctrine proposes</w:t>
      </w:r>
      <w:r w:rsidRPr="00D7613D">
        <w:rPr>
          <w:sz w:val="16"/>
        </w:rPr>
        <w:t xml:space="preserve"> that </w:t>
      </w:r>
      <w:r w:rsidRPr="00371892">
        <w:rPr>
          <w:rStyle w:val="StyleUnderline"/>
          <w:highlight w:val="green"/>
        </w:rPr>
        <w:t>states possess</w:t>
      </w:r>
      <w:r w:rsidRPr="00AB267F">
        <w:rPr>
          <w:rStyle w:val="StyleUnderline"/>
        </w:rPr>
        <w:t xml:space="preserve"> all the property </w:t>
      </w:r>
      <w:r w:rsidRPr="00371892">
        <w:rPr>
          <w:rStyle w:val="StyleUnderline"/>
          <w:highlight w:val="green"/>
        </w:rPr>
        <w:t>rights of the common</w:t>
      </w:r>
      <w:r w:rsidRPr="00AB267F">
        <w:rPr>
          <w:rStyle w:val="StyleUnderline"/>
        </w:rPr>
        <w:t xml:space="preserve"> area</w:t>
      </w:r>
      <w:r w:rsidRPr="00371892">
        <w:rPr>
          <w:rStyle w:val="StyleUnderline"/>
          <w:highlight w:val="green"/>
        </w:rPr>
        <w:t>s</w:t>
      </w:r>
      <w:r w:rsidRPr="00AB267F">
        <w:rPr>
          <w:rStyle w:val="StyleUnderline"/>
        </w:rPr>
        <w:t>.</w:t>
      </w:r>
      <w:r w:rsidRPr="00D7613D">
        <w:rPr>
          <w:sz w:val="16"/>
        </w:rPr>
        <w:t xml:space="preserve"> While these states remain the owners, they can subsequently convey usage rights of the property to its residents – possibly private enterprises. </w:t>
      </w:r>
      <w:r w:rsidRPr="00D7613D">
        <w:rPr>
          <w:rStyle w:val="StyleUnderline"/>
        </w:rPr>
        <w:t xml:space="preserve">This results in a division between the rights of the state and the rights conveyed to its residents. Both parties have their own interests in owning the area and using its resources, but the state’s interest is the </w:t>
      </w:r>
      <w:r w:rsidRPr="00D7613D">
        <w:rPr>
          <w:rStyle w:val="Emphasis"/>
        </w:rPr>
        <w:t>primary concern</w:t>
      </w:r>
      <w:r w:rsidRPr="00D7613D">
        <w:rPr>
          <w:rStyle w:val="StyleUnderline"/>
        </w:rPr>
        <w:t>.</w:t>
      </w:r>
    </w:p>
    <w:p w14:paraId="6567FE1A" w14:textId="794F13B5" w:rsidR="00ED6353" w:rsidRDefault="00ED6353" w:rsidP="00ED6353">
      <w:pPr>
        <w:rPr>
          <w:sz w:val="16"/>
        </w:rPr>
      </w:pPr>
      <w:r w:rsidRPr="00AB267F">
        <w:rPr>
          <w:sz w:val="16"/>
        </w:rPr>
        <w:t xml:space="preserve">Article I of the </w:t>
      </w:r>
      <w:r w:rsidRPr="00371892">
        <w:rPr>
          <w:rStyle w:val="Emphasis"/>
          <w:highlight w:val="green"/>
        </w:rPr>
        <w:t>Ou</w:t>
      </w:r>
      <w:r w:rsidRPr="00AB267F">
        <w:rPr>
          <w:rStyle w:val="Emphasis"/>
        </w:rPr>
        <w:t xml:space="preserve">ter </w:t>
      </w:r>
      <w:r w:rsidRPr="00371892">
        <w:rPr>
          <w:rStyle w:val="Emphasis"/>
          <w:highlight w:val="green"/>
        </w:rPr>
        <w:t>S</w:t>
      </w:r>
      <w:r w:rsidRPr="00AB267F">
        <w:rPr>
          <w:rStyle w:val="Emphasis"/>
        </w:rPr>
        <w:t xml:space="preserve">pace </w:t>
      </w:r>
      <w:r w:rsidRPr="00371892">
        <w:rPr>
          <w:rStyle w:val="Emphasis"/>
          <w:highlight w:val="green"/>
        </w:rPr>
        <w:t>T</w:t>
      </w:r>
      <w:r w:rsidRPr="00AB267F">
        <w:rPr>
          <w:rStyle w:val="Emphasis"/>
        </w:rPr>
        <w:t xml:space="preserve">reaty </w:t>
      </w:r>
      <w:r w:rsidRPr="00371892">
        <w:rPr>
          <w:rStyle w:val="StyleUnderline"/>
          <w:highlight w:val="green"/>
        </w:rPr>
        <w:t>seemingly creates</w:t>
      </w:r>
      <w:r w:rsidRPr="00AB267F">
        <w:rPr>
          <w:sz w:val="16"/>
        </w:rPr>
        <w:t xml:space="preserve"> such a </w:t>
      </w:r>
      <w:r w:rsidRPr="00AB267F">
        <w:rPr>
          <w:rStyle w:val="StyleUnderline"/>
        </w:rPr>
        <w:t xml:space="preserve">public </w:t>
      </w:r>
      <w:r w:rsidRPr="00371892">
        <w:rPr>
          <w:rStyle w:val="StyleUnderline"/>
          <w:highlight w:val="green"/>
        </w:rPr>
        <w:t>trust</w:t>
      </w:r>
      <w:r w:rsidRPr="00AB267F">
        <w:rPr>
          <w:sz w:val="16"/>
        </w:rPr>
        <w:t xml:space="preserve"> situation. </w:t>
      </w:r>
      <w:r w:rsidRPr="00371892">
        <w:rPr>
          <w:rStyle w:val="Emphasis"/>
          <w:highlight w:val="green"/>
        </w:rPr>
        <w:t>However</w:t>
      </w:r>
      <w:r w:rsidRPr="00371892">
        <w:rPr>
          <w:rStyle w:val="StyleUnderline"/>
          <w:highlight w:val="green"/>
        </w:rPr>
        <w:t xml:space="preserve">, states </w:t>
      </w:r>
      <w:r w:rsidRPr="00371892">
        <w:rPr>
          <w:rStyle w:val="Emphasis"/>
          <w:highlight w:val="green"/>
        </w:rPr>
        <w:t>do not have</w:t>
      </w:r>
      <w:r w:rsidRPr="00356CAF">
        <w:rPr>
          <w:rStyle w:val="Emphasis"/>
        </w:rPr>
        <w:t xml:space="preserve"> the purposed </w:t>
      </w:r>
      <w:r w:rsidRPr="00371892">
        <w:rPr>
          <w:rStyle w:val="Emphasis"/>
          <w:highlight w:val="green"/>
        </w:rPr>
        <w:t>sovereignty</w:t>
      </w:r>
      <w:r w:rsidRPr="00356CAF">
        <w:rPr>
          <w:rStyle w:val="Emphasis"/>
        </w:rPr>
        <w:t xml:space="preserve"> over outer space </w:t>
      </w:r>
      <w:r w:rsidRPr="00356CAF">
        <w:rPr>
          <w:rStyle w:val="StyleUnderline"/>
        </w:rPr>
        <w:t xml:space="preserve">that is </w:t>
      </w:r>
      <w:r w:rsidRPr="00371892">
        <w:rPr>
          <w:rStyle w:val="Emphasis"/>
          <w:highlight w:val="green"/>
        </w:rPr>
        <w:t>necessary</w:t>
      </w:r>
      <w:r w:rsidRPr="00371892">
        <w:rPr>
          <w:rStyle w:val="StyleUnderline"/>
          <w:highlight w:val="green"/>
        </w:rPr>
        <w:t xml:space="preserve"> in the</w:t>
      </w:r>
      <w:r w:rsidRPr="00356CAF">
        <w:rPr>
          <w:rStyle w:val="StyleUnderline"/>
        </w:rPr>
        <w:t xml:space="preserve"> public trust </w:t>
      </w:r>
      <w:r w:rsidRPr="00371892">
        <w:rPr>
          <w:rStyle w:val="StyleUnderline"/>
          <w:highlight w:val="green"/>
        </w:rPr>
        <w:t>doctrine</w:t>
      </w:r>
      <w:r w:rsidRPr="00356CAF">
        <w:rPr>
          <w:rStyle w:val="StyleUnderline"/>
        </w:rPr>
        <w:t xml:space="preserve">. </w:t>
      </w:r>
      <w:r w:rsidRPr="00371892">
        <w:rPr>
          <w:rStyle w:val="StyleUnderline"/>
          <w:highlight w:val="green"/>
        </w:rPr>
        <w:t>Sovereign control</w:t>
      </w:r>
      <w:r w:rsidRPr="00AB267F">
        <w:rPr>
          <w:sz w:val="16"/>
        </w:rPr>
        <w:t xml:space="preserve"> over real property </w:t>
      </w:r>
      <w:r w:rsidRPr="00356CAF">
        <w:rPr>
          <w:rStyle w:val="StyleUnderline"/>
        </w:rPr>
        <w:t xml:space="preserve">by a state </w:t>
      </w:r>
      <w:r w:rsidRPr="00371892">
        <w:rPr>
          <w:rStyle w:val="StyleUnderline"/>
          <w:highlight w:val="green"/>
        </w:rPr>
        <w:t>is needed before</w:t>
      </w:r>
      <w:r w:rsidRPr="00356CAF">
        <w:rPr>
          <w:rStyle w:val="StyleUnderline"/>
        </w:rPr>
        <w:t xml:space="preserve"> any </w:t>
      </w:r>
      <w:r w:rsidRPr="00371892">
        <w:rPr>
          <w:rStyle w:val="StyleUnderline"/>
          <w:highlight w:val="green"/>
        </w:rPr>
        <w:t>rights can be conferred</w:t>
      </w:r>
      <w:r w:rsidRPr="00AB267F">
        <w:rPr>
          <w:sz w:val="16"/>
        </w:rPr>
        <w:t xml:space="preserve"> to private actors. </w:t>
      </w:r>
      <w:r w:rsidRPr="00371892">
        <w:rPr>
          <w:rStyle w:val="Emphasis"/>
          <w:highlight w:val="green"/>
        </w:rPr>
        <w:t>States do not have this control in</w:t>
      </w:r>
      <w:r w:rsidRPr="00356CAF">
        <w:rPr>
          <w:rStyle w:val="Emphasis"/>
        </w:rPr>
        <w:t xml:space="preserve"> outer </w:t>
      </w:r>
      <w:r w:rsidRPr="00371892">
        <w:rPr>
          <w:rStyle w:val="Emphasis"/>
          <w:highlight w:val="green"/>
        </w:rPr>
        <w:t>space</w:t>
      </w:r>
      <w:r w:rsidRPr="00AB267F">
        <w:rPr>
          <w:sz w:val="16"/>
        </w:rPr>
        <w:t xml:space="preserve"> and as a result, states would not be able to recognize private ownership there.</w:t>
      </w:r>
    </w:p>
    <w:p w14:paraId="3B72EBA1" w14:textId="77777777" w:rsidR="00BD1E7D" w:rsidRDefault="00BD1E7D" w:rsidP="00BD1E7D">
      <w:pPr>
        <w:pStyle w:val="Heading4"/>
      </w:pPr>
      <w:r>
        <w:rPr>
          <w:b w:val="0"/>
        </w:rPr>
        <w:t xml:space="preserve">Court-empowered public trust </w:t>
      </w:r>
      <w:r>
        <w:rPr>
          <w:b w:val="0"/>
          <w:u w:val="single"/>
        </w:rPr>
        <w:t>lacks legitimacy</w:t>
      </w:r>
      <w:r>
        <w:rPr>
          <w:b w:val="0"/>
        </w:rPr>
        <w:t xml:space="preserve"> and has no </w:t>
      </w:r>
      <w:r>
        <w:rPr>
          <w:b w:val="0"/>
          <w:u w:val="single"/>
        </w:rPr>
        <w:t>legal teeth</w:t>
      </w:r>
      <w:r>
        <w:rPr>
          <w:b w:val="0"/>
        </w:rPr>
        <w:t xml:space="preserve"> to compel corporations. </w:t>
      </w:r>
    </w:p>
    <w:p w14:paraId="42C656B4" w14:textId="77777777" w:rsidR="00BD1E7D" w:rsidRDefault="00BD1E7D" w:rsidP="00BD1E7D">
      <w:r>
        <w:rPr>
          <w:rStyle w:val="Style13ptBold"/>
        </w:rPr>
        <w:t>Byrne, ‘12</w:t>
      </w:r>
      <w:r>
        <w:t xml:space="preserve"> (J. Peter, Professor of Law, Georgetown University Law Center, “The Public Trust Doctrine, Legislation, and Green Property: A Future Convergence?”, University of California, Davis Law Review, Vol. 45:915, pp. 915-930)</w:t>
      </w:r>
    </w:p>
    <w:p w14:paraId="4DF921B7" w14:textId="77777777" w:rsidR="00BD1E7D" w:rsidRDefault="00BD1E7D" w:rsidP="00BD1E7D">
      <w:pPr>
        <w:rPr>
          <w:sz w:val="16"/>
        </w:rPr>
      </w:pPr>
      <w:r>
        <w:rPr>
          <w:sz w:val="16"/>
        </w:rPr>
        <w:t xml:space="preserve">Professor Mary Wood has articulated a theory of a planetary public trust in the atmosphere.46 Concerned that climate change will bring catastrophe and that environmental law will not adequately address it, she has urged a global effort to secure judicial enforcement of a public trust ordering carbon accountings and “enforceable carbon budgets.”47 Professor Wood admirably explains the doctrinal foundation by asserting that “it is no great leap to recognize the atmosphere as one of the crucial assets of the public trust.”48 One must respect the boldness of such an effort to counter looming disaster, based upon a plausible chain of legal reasoning. Yet, the initiative also exposes the public trust doctrine’s greatest weakness: it simply claims too much. </w:t>
      </w:r>
      <w:r>
        <w:rPr>
          <w:rStyle w:val="StyleUnderline"/>
        </w:rPr>
        <w:t xml:space="preserve">The purpose of </w:t>
      </w:r>
      <w:r>
        <w:rPr>
          <w:rStyle w:val="StyleUnderline"/>
          <w:highlight w:val="green"/>
        </w:rPr>
        <w:t>declaring the atmosphere a public trust</w:t>
      </w:r>
      <w:r>
        <w:rPr>
          <w:rStyle w:val="StyleUnderline"/>
        </w:rPr>
        <w:t xml:space="preserve"> is to empower judges to employ traditional legal tools</w:t>
      </w:r>
      <w:r>
        <w:rPr>
          <w:sz w:val="16"/>
        </w:rPr>
        <w:t xml:space="preserve">, such as nuisance law, to order private entities to reduce harmful emissions and governments to introduce other mitigation measures. Thus, </w:t>
      </w:r>
      <w:r>
        <w:rPr>
          <w:rStyle w:val="StyleUnderline"/>
        </w:rPr>
        <w:t>courts around the world</w:t>
      </w:r>
      <w:r>
        <w:rPr>
          <w:sz w:val="16"/>
        </w:rPr>
        <w:t xml:space="preserve"> </w:t>
      </w:r>
      <w:r>
        <w:rPr>
          <w:rStyle w:val="StyleUnderline"/>
        </w:rPr>
        <w:t>would</w:t>
      </w:r>
      <w:r>
        <w:rPr>
          <w:sz w:val="16"/>
        </w:rPr>
        <w:t xml:space="preserve"> truly </w:t>
      </w:r>
      <w:r>
        <w:rPr>
          <w:rStyle w:val="StyleUnderline"/>
        </w:rPr>
        <w:t>become the “Platonic guardians</w:t>
      </w:r>
      <w:r>
        <w:rPr>
          <w:sz w:val="16"/>
        </w:rPr>
        <w:t xml:space="preserve">”49 </w:t>
      </w:r>
      <w:r>
        <w:rPr>
          <w:rStyle w:val="StyleUnderline"/>
        </w:rPr>
        <w:t>of society</w:t>
      </w:r>
      <w:r>
        <w:rPr>
          <w:sz w:val="16"/>
        </w:rPr>
        <w:t xml:space="preserve">, </w:t>
      </w:r>
      <w:r>
        <w:rPr>
          <w:rStyle w:val="StyleUnderline"/>
        </w:rPr>
        <w:t>establishing basic environmental norms</w:t>
      </w:r>
      <w:r>
        <w:rPr>
          <w:sz w:val="16"/>
        </w:rPr>
        <w:t xml:space="preserve"> </w:t>
      </w:r>
      <w:proofErr w:type="gramStart"/>
      <w:r>
        <w:rPr>
          <w:sz w:val="16"/>
        </w:rPr>
        <w:t>on the basis of</w:t>
      </w:r>
      <w:proofErr w:type="gramEnd"/>
      <w:r>
        <w:rPr>
          <w:sz w:val="16"/>
        </w:rPr>
        <w:t xml:space="preserve"> a valuable yet unfamiliar legal doctrine. </w:t>
      </w:r>
      <w:r>
        <w:rPr>
          <w:rStyle w:val="Emphasis"/>
        </w:rPr>
        <w:t xml:space="preserve">Such authority </w:t>
      </w:r>
      <w:r>
        <w:rPr>
          <w:rStyle w:val="Emphasis"/>
          <w:highlight w:val="green"/>
        </w:rPr>
        <w:t>would lack political legitimacy</w:t>
      </w:r>
      <w:r>
        <w:rPr>
          <w:sz w:val="16"/>
        </w:rPr>
        <w:t xml:space="preserve">. To respond to climate change, </w:t>
      </w:r>
      <w:r>
        <w:rPr>
          <w:rStyle w:val="StyleUnderline"/>
        </w:rPr>
        <w:t>political majorities need to</w:t>
      </w:r>
      <w:r>
        <w:rPr>
          <w:sz w:val="16"/>
        </w:rPr>
        <w:t xml:space="preserve"> acknowledge the problem and </w:t>
      </w:r>
      <w:r>
        <w:rPr>
          <w:rStyle w:val="StyleUnderline"/>
        </w:rPr>
        <w:t xml:space="preserve">authorize their institutions to take the difficult painful measures necessary to address it. </w:t>
      </w:r>
      <w:r>
        <w:rPr>
          <w:rStyle w:val="Emphasis"/>
          <w:highlight w:val="green"/>
        </w:rPr>
        <w:t>Pressing for judicial recognition</w:t>
      </w:r>
      <w:r>
        <w:rPr>
          <w:sz w:val="16"/>
        </w:rPr>
        <w:t xml:space="preserve"> of a public trust in the atmosphere seems impractical in the short run and </w:t>
      </w:r>
      <w:r>
        <w:rPr>
          <w:rStyle w:val="Emphasis"/>
          <w:highlight w:val="green"/>
        </w:rPr>
        <w:t>may be counterproductive</w:t>
      </w:r>
      <w:r>
        <w:rPr>
          <w:sz w:val="16"/>
        </w:rPr>
        <w:t xml:space="preserve"> in the long run. The Supreme Court’s recent decision in American Electric Power Co. v. Connecticut50 demonstrated that courts are unlikely to accept authority to order reductions in emissions without legislative direction and administrative support. The Court unanimously held that because Congress addressed carbon pollution through the </w:t>
      </w:r>
      <w:r>
        <w:rPr>
          <w:sz w:val="16"/>
        </w:rPr>
        <w:lastRenderedPageBreak/>
        <w:t xml:space="preserve">Clean Air Act, it had displaced the federal common law of nuisance. As a result, courts were without authority to entertain federal nuisance actions against major emitters of greenhouse gases. Underlying the decision and mirrored in other climate nuisance decisions, Justice Ginsburg’s opinion for the unanimous Court expressed strong judgment that tackling climate change requires complex and coordinated judgments about science and economics beyond the judicial capacity: It is altogether fitting that Congress designated an expert agency, here, EPA, as best suited to serve as primary regulator of greenhouse gas emissions. </w:t>
      </w:r>
      <w:r>
        <w:rPr>
          <w:rStyle w:val="StyleUnderline"/>
        </w:rPr>
        <w:t>The expert agency is surely better equipped to do the job than individual district judges issuing ad hoc, case-by-case injunctions</w:t>
      </w:r>
      <w:r>
        <w:rPr>
          <w:sz w:val="16"/>
        </w:rPr>
        <w:t xml:space="preserve">. </w:t>
      </w:r>
      <w:r>
        <w:rPr>
          <w:rStyle w:val="StyleUnderline"/>
        </w:rPr>
        <w:t xml:space="preserve">Federal </w:t>
      </w:r>
      <w:r>
        <w:rPr>
          <w:rStyle w:val="StyleUnderline"/>
          <w:highlight w:val="green"/>
        </w:rPr>
        <w:t>judges lack the scientific</w:t>
      </w:r>
      <w:r>
        <w:rPr>
          <w:rStyle w:val="StyleUnderline"/>
        </w:rPr>
        <w:t xml:space="preserve">, economic, and technological </w:t>
      </w:r>
      <w:r>
        <w:rPr>
          <w:rStyle w:val="StyleUnderline"/>
          <w:highlight w:val="green"/>
        </w:rPr>
        <w:t>resources an agency can utilize in coping with issues of this order</w:t>
      </w:r>
      <w:r>
        <w:rPr>
          <w:sz w:val="16"/>
        </w:rPr>
        <w:t xml:space="preserve">. </w:t>
      </w:r>
      <w:r>
        <w:rPr>
          <w:rStyle w:val="StyleUnderline"/>
        </w:rPr>
        <w:t>Judges may not commission scientific studie</w:t>
      </w:r>
      <w:r>
        <w:rPr>
          <w:sz w:val="16"/>
        </w:rPr>
        <w:t xml:space="preserve">s or convene groups of experts for advice, </w:t>
      </w:r>
      <w:r>
        <w:rPr>
          <w:rStyle w:val="StyleUnderline"/>
        </w:rPr>
        <w:t xml:space="preserve">or issue rules under notice-and-comment procedures inviting input by any interested </w:t>
      </w:r>
      <w:proofErr w:type="gramStart"/>
      <w:r>
        <w:rPr>
          <w:rStyle w:val="StyleUnderline"/>
        </w:rPr>
        <w:t>person, or</w:t>
      </w:r>
      <w:proofErr w:type="gramEnd"/>
      <w:r>
        <w:rPr>
          <w:rStyle w:val="StyleUnderline"/>
        </w:rPr>
        <w:t xml:space="preserve"> seek the counsel of regulators i</w:t>
      </w:r>
      <w:r>
        <w:rPr>
          <w:sz w:val="16"/>
        </w:rPr>
        <w:t xml:space="preserve">n the States where the defendants are located. Rather, </w:t>
      </w:r>
      <w:r>
        <w:rPr>
          <w:rStyle w:val="StyleUnderline"/>
          <w:highlight w:val="green"/>
        </w:rPr>
        <w:t>judges</w:t>
      </w:r>
      <w:r>
        <w:rPr>
          <w:rStyle w:val="StyleUnderline"/>
        </w:rPr>
        <w:t xml:space="preserve"> are confined by a record comprising</w:t>
      </w:r>
      <w:r>
        <w:rPr>
          <w:sz w:val="16"/>
        </w:rPr>
        <w:t xml:space="preserve"> </w:t>
      </w:r>
      <w:r>
        <w:rPr>
          <w:rStyle w:val="StyleUnderline"/>
        </w:rPr>
        <w:t>the evidence the parties present</w:t>
      </w:r>
      <w:r>
        <w:rPr>
          <w:sz w:val="16"/>
        </w:rPr>
        <w:t xml:space="preserve">. Moreover, </w:t>
      </w:r>
      <w:r>
        <w:rPr>
          <w:rStyle w:val="StyleUnderline"/>
        </w:rPr>
        <w:t>federal</w:t>
      </w:r>
      <w:r>
        <w:rPr>
          <w:sz w:val="16"/>
        </w:rPr>
        <w:t xml:space="preserve"> district </w:t>
      </w:r>
      <w:r>
        <w:rPr>
          <w:rStyle w:val="StyleUnderline"/>
        </w:rPr>
        <w:t>judges</w:t>
      </w:r>
      <w:r>
        <w:rPr>
          <w:sz w:val="16"/>
        </w:rPr>
        <w:t xml:space="preserve">, sitting as sole adjudicators, </w:t>
      </w:r>
      <w:r>
        <w:rPr>
          <w:rStyle w:val="Emphasis"/>
          <w:highlight w:val="green"/>
        </w:rPr>
        <w:t>lack authority to</w:t>
      </w:r>
      <w:r>
        <w:rPr>
          <w:rStyle w:val="Emphasis"/>
        </w:rPr>
        <w:t xml:space="preserve"> </w:t>
      </w:r>
      <w:r>
        <w:rPr>
          <w:rStyle w:val="Emphasis"/>
          <w:highlight w:val="green"/>
        </w:rPr>
        <w:t>render</w:t>
      </w:r>
      <w:r>
        <w:rPr>
          <w:rStyle w:val="Emphasis"/>
        </w:rPr>
        <w:t xml:space="preserve"> precedential </w:t>
      </w:r>
      <w:r>
        <w:rPr>
          <w:rStyle w:val="Emphasis"/>
          <w:highlight w:val="green"/>
        </w:rPr>
        <w:t>decisions binding</w:t>
      </w:r>
      <w:r>
        <w:rPr>
          <w:rStyle w:val="Emphasis"/>
        </w:rPr>
        <w:t xml:space="preserve"> </w:t>
      </w:r>
      <w:r>
        <w:rPr>
          <w:sz w:val="16"/>
        </w:rPr>
        <w:t xml:space="preserve">other judges, even members of the same court.51 Although the case dealt with displacement of federal common law, American Electric Power stands as a strong admonishment against employing judicial power to comprehensively address climate change. </w:t>
      </w:r>
      <w:r>
        <w:rPr>
          <w:rStyle w:val="StyleUnderline"/>
        </w:rPr>
        <w:t xml:space="preserve">Even if judges felt confident enough to order emission reductions </w:t>
      </w:r>
      <w:r>
        <w:rPr>
          <w:sz w:val="16"/>
        </w:rPr>
        <w:t xml:space="preserve">based upon a public trust in the atmosphere, </w:t>
      </w:r>
      <w:r>
        <w:rPr>
          <w:rStyle w:val="StyleUnderline"/>
        </w:rPr>
        <w:t xml:space="preserve">such orders might undercut long-term efforts to reach environmental sustainability. </w:t>
      </w:r>
      <w:r>
        <w:rPr>
          <w:rStyle w:val="Emphasis"/>
        </w:rPr>
        <w:t xml:space="preserve">There is no substitute for persuading U.S. citizens to support protection of the atmosphere through the democratic political process. </w:t>
      </w:r>
      <w:r>
        <w:rPr>
          <w:sz w:val="16"/>
        </w:rPr>
        <w:t xml:space="preserve">Because implementation will require widespread and willing compliance, </w:t>
      </w:r>
      <w:r>
        <w:rPr>
          <w:rStyle w:val="StyleUnderline"/>
          <w:highlight w:val="green"/>
        </w:rPr>
        <w:t>such measures require</w:t>
      </w:r>
      <w:r>
        <w:rPr>
          <w:rStyle w:val="StyleUnderline"/>
        </w:rPr>
        <w:t xml:space="preserve"> political </w:t>
      </w:r>
      <w:r>
        <w:rPr>
          <w:rStyle w:val="StyleUnderline"/>
          <w:highlight w:val="green"/>
        </w:rPr>
        <w:t>legitimacy, which the courts lack</w:t>
      </w:r>
      <w:r>
        <w:rPr>
          <w:rStyle w:val="StyleUnderline"/>
        </w:rPr>
        <w:t>.</w:t>
      </w:r>
      <w:r>
        <w:rPr>
          <w:sz w:val="16"/>
        </w:rPr>
        <w:t xml:space="preserve"> </w:t>
      </w:r>
      <w:r>
        <w:rPr>
          <w:rStyle w:val="StyleUnderline"/>
        </w:rPr>
        <w:t xml:space="preserve">Reducing emissions substantially and adapting to inevitable climate change will </w:t>
      </w:r>
      <w:r>
        <w:rPr>
          <w:rStyle w:val="Emphasis"/>
        </w:rPr>
        <w:t>require people to change their preferences and behavior.</w:t>
      </w:r>
      <w:r>
        <w:rPr>
          <w:sz w:val="16"/>
        </w:rPr>
        <w:t xml:space="preserve"> </w:t>
      </w:r>
      <w:r>
        <w:rPr>
          <w:rStyle w:val="StyleUnderline"/>
        </w:rPr>
        <w:t>Political debate and messy compromises will</w:t>
      </w:r>
      <w:r>
        <w:rPr>
          <w:sz w:val="16"/>
        </w:rPr>
        <w:t xml:space="preserve"> more likely mobilize such change than the judicial extensions of legal </w:t>
      </w:r>
      <w:r>
        <w:rPr>
          <w:rStyle w:val="StyleUnderline"/>
        </w:rPr>
        <w:t xml:space="preserve">principles, notwithstanding the current stalled state of national discussions of climate change. </w:t>
      </w:r>
      <w:r>
        <w:rPr>
          <w:sz w:val="16"/>
        </w:rPr>
        <w:t xml:space="preserve">My disagreement with Professor Wood about which institutions should address climate change does not mean that I think the public trust doctrine cannot play a constructive role in the legal struggle. </w:t>
      </w:r>
      <w:r>
        <w:rPr>
          <w:rStyle w:val="StyleUnderline"/>
        </w:rPr>
        <w:t>Legal recognition of public property rights in the atmosphere may improve political discourse and should reduce the threat that courts will find reasonable regulations</w:t>
      </w:r>
      <w:r>
        <w:rPr>
          <w:sz w:val="16"/>
        </w:rPr>
        <w:t xml:space="preserve"> — reducing emissions or lessening harms from climate change — </w:t>
      </w:r>
      <w:r>
        <w:rPr>
          <w:rStyle w:val="StyleUnderline"/>
        </w:rPr>
        <w:t xml:space="preserve">to constitute regulatory takings. Reasonable legislative adjustment of competing property rights should </w:t>
      </w:r>
      <w:r>
        <w:rPr>
          <w:sz w:val="16"/>
        </w:rPr>
        <w:t xml:space="preserve">be </w:t>
      </w:r>
      <w:r>
        <w:rPr>
          <w:rStyle w:val="StyleUnderline"/>
        </w:rPr>
        <w:t>judged more generously than regulations that diminish property</w:t>
      </w:r>
      <w:r>
        <w:rPr>
          <w:sz w:val="16"/>
        </w:rPr>
        <w:t>. In my approach, courts are asked to permit rather than command legislative action.</w:t>
      </w:r>
    </w:p>
    <w:p w14:paraId="69B40D66" w14:textId="77777777" w:rsidR="00BD1E7D" w:rsidRPr="00E01288" w:rsidRDefault="00BD1E7D" w:rsidP="00ED6353">
      <w:pPr>
        <w:rPr>
          <w:sz w:val="16"/>
        </w:rPr>
      </w:pPr>
    </w:p>
    <w:p w14:paraId="4EEF4D4B" w14:textId="77777777" w:rsidR="00F36E36" w:rsidRDefault="00F36E36" w:rsidP="00F36E36">
      <w:pPr>
        <w:pStyle w:val="Heading4"/>
        <w:rPr>
          <w:u w:val="single"/>
        </w:rPr>
      </w:pPr>
      <w:r>
        <w:t xml:space="preserve">1AC Babcock is entirely out of context – it is not saying that expanding the PTD on its own is sufficient to create sustainable space – it requires the creation of new international frameworks, guidelines, and debris mitigation efforts which is external to an expansion of the PTD – </w:t>
      </w:r>
      <w:r w:rsidRPr="008334BA">
        <w:rPr>
          <w:u w:val="single"/>
        </w:rPr>
        <w:t xml:space="preserve">only the counterplan sets the ground floor for sustainable space development </w:t>
      </w:r>
      <w:r w:rsidRPr="00D20A4B">
        <w:t>– independently your author concedes</w:t>
      </w:r>
      <w:r>
        <w:t xml:space="preserve"> public space programs are not interested in a global common – we read blue</w:t>
      </w:r>
    </w:p>
    <w:p w14:paraId="4D751076" w14:textId="77777777" w:rsidR="00F36E36" w:rsidRPr="0043797E" w:rsidRDefault="00F36E36" w:rsidP="00F36E36">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w:t>
      </w:r>
      <w:r w:rsidRPr="00EB0C58">
        <w:rPr>
          <w:sz w:val="18"/>
          <w:szCs w:val="18"/>
        </w:rPr>
        <w:lastRenderedPageBreak/>
        <w:t xml:space="preserve">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w:t>
      </w:r>
      <w:r w:rsidRPr="0043797E">
        <w:rPr>
          <w:sz w:val="18"/>
          <w:szCs w:val="18"/>
        </w:rPr>
        <w:t>Clinton-Gore Transition Team.)-</w:t>
      </w:r>
      <w:proofErr w:type="spellStart"/>
      <w:r w:rsidRPr="0043797E">
        <w:rPr>
          <w:sz w:val="18"/>
          <w:szCs w:val="18"/>
        </w:rPr>
        <w:t>rahulpenu</w:t>
      </w:r>
      <w:proofErr w:type="spellEnd"/>
    </w:p>
    <w:p w14:paraId="1F054D05" w14:textId="1CBD5194" w:rsidR="00F36E36" w:rsidRDefault="00F36E36" w:rsidP="00F36E36">
      <w:r w:rsidRPr="0043797E">
        <w:t xml:space="preserve">Definitions of space sustainability </w:t>
      </w:r>
      <w:r w:rsidRPr="0043797E">
        <w:rPr>
          <w:rStyle w:val="StyleUnderline"/>
          <w:u w:val="none"/>
        </w:rPr>
        <w:t xml:space="preserve">The Secure World Foundation defines </w:t>
      </w:r>
      <w:r w:rsidRPr="0043797E">
        <w:rPr>
          <w:rStyle w:val="StyleUnderline"/>
          <w:bCs/>
        </w:rPr>
        <w:t>space</w:t>
      </w:r>
      <w:r w:rsidRPr="0043797E">
        <w:rPr>
          <w:rStyle w:val="StyleUnderline"/>
        </w:rPr>
        <w:t xml:space="preserve"> </w:t>
      </w:r>
      <w:r w:rsidRPr="0043797E">
        <w:rPr>
          <w:rStyle w:val="StyleUnderline"/>
          <w:bCs/>
        </w:rPr>
        <w:t>sustainability</w:t>
      </w:r>
      <w:r w:rsidRPr="0043797E">
        <w:rPr>
          <w:rStyle w:val="StyleUnderline"/>
        </w:rPr>
        <w:t xml:space="preserve"> </w:t>
      </w:r>
      <w:r w:rsidRPr="0043797E">
        <w:rPr>
          <w:rStyle w:val="StyleUnderline"/>
          <w:u w:val="none"/>
        </w:rPr>
        <w:t>as</w:t>
      </w:r>
      <w:r w:rsidRPr="0043797E">
        <w:rPr>
          <w:rStyle w:val="StyleUnderline"/>
        </w:rPr>
        <w:t xml:space="preserve"> “ensuring that all humanity can continue to use outer space for peaceful purposes and </w:t>
      </w:r>
      <w:r w:rsidRPr="0043797E">
        <w:rPr>
          <w:rStyle w:val="StyleUnderline"/>
          <w:u w:val="none"/>
        </w:rPr>
        <w:t>socioeconomic</w:t>
      </w:r>
      <w:r w:rsidRPr="0043797E">
        <w:rPr>
          <w:rStyle w:val="StyleUnderline"/>
        </w:rPr>
        <w:t xml:space="preserve"> benefit</w:t>
      </w:r>
      <w:r w:rsidRPr="0043797E">
        <w:t xml:space="preserve">.”39 </w:t>
      </w:r>
      <w:r w:rsidRPr="0043797E">
        <w:rPr>
          <w:rStyle w:val="StyleUnderline"/>
          <w:u w:val="none"/>
        </w:rPr>
        <w:t>It is also described as “the ability of all humanity to</w:t>
      </w:r>
      <w:r w:rsidRPr="0043797E">
        <w:t xml:space="preserve"> </w:t>
      </w:r>
      <w:r w:rsidRPr="0043797E">
        <w:rPr>
          <w:rStyle w:val="Emphasis"/>
          <w:b w:val="0"/>
          <w:bCs/>
        </w:rPr>
        <w:t>continue to use outer space for peaceful purposes</w:t>
      </w:r>
      <w:r w:rsidRPr="0043797E">
        <w:t xml:space="preserve"> </w:t>
      </w:r>
      <w:r w:rsidRPr="0043797E">
        <w:rPr>
          <w:rStyle w:val="StyleUnderline"/>
          <w:u w:val="none"/>
        </w:rPr>
        <w:t>and socioeconomic benefit</w:t>
      </w:r>
      <w:r w:rsidRPr="0043797E">
        <w:rPr>
          <w:rStyle w:val="StyleUnderline"/>
        </w:rPr>
        <w:t xml:space="preserve"> over the </w:t>
      </w:r>
      <w:r w:rsidRPr="0043797E">
        <w:rPr>
          <w:rStyle w:val="StyleUnderline"/>
          <w:bCs/>
        </w:rPr>
        <w:t>long</w:t>
      </w:r>
      <w:r w:rsidRPr="0043797E">
        <w:rPr>
          <w:rStyle w:val="StyleUnderline"/>
        </w:rPr>
        <w:t xml:space="preserve"> </w:t>
      </w:r>
      <w:r w:rsidRPr="0043797E">
        <w:rPr>
          <w:rStyle w:val="StyleUnderline"/>
          <w:bCs/>
        </w:rPr>
        <w:t>term</w:t>
      </w:r>
      <w:r w:rsidRPr="0043797E">
        <w:t xml:space="preserve">.” It is proposed that, </w:t>
      </w:r>
      <w:r w:rsidRPr="0043797E">
        <w:rPr>
          <w:rStyle w:val="StyleUnderline"/>
          <w:u w:val="none"/>
        </w:rPr>
        <w:t xml:space="preserve">read together, these broad definitions take as their premise that: </w:t>
      </w:r>
      <w:r w:rsidRPr="0043797E">
        <w:rPr>
          <w:rStyle w:val="StyleUnderline"/>
        </w:rPr>
        <w:t xml:space="preserve">(1) all </w:t>
      </w:r>
      <w:r w:rsidRPr="0043797E">
        <w:rPr>
          <w:rStyle w:val="Emphasis"/>
        </w:rPr>
        <w:t xml:space="preserve">humanity </w:t>
      </w:r>
      <w:r w:rsidRPr="0043797E">
        <w:rPr>
          <w:rStyle w:val="Emphasis"/>
          <w:b w:val="0"/>
          <w:bCs/>
        </w:rPr>
        <w:t xml:space="preserve">thus far is </w:t>
      </w:r>
      <w:r w:rsidRPr="0043797E">
        <w:rPr>
          <w:rStyle w:val="Emphasis"/>
        </w:rPr>
        <w:t>using space for peaceful purposes</w:t>
      </w:r>
      <w:r w:rsidRPr="0043797E">
        <w:rPr>
          <w:rStyle w:val="StyleUnderline"/>
        </w:rPr>
        <w:t xml:space="preserve"> </w:t>
      </w:r>
      <w:r w:rsidRPr="0043797E">
        <w:rPr>
          <w:rStyle w:val="StyleUnderline"/>
          <w:u w:val="none"/>
        </w:rPr>
        <w:t xml:space="preserve">and for socioeconomic benefit; </w:t>
      </w:r>
      <w:r w:rsidRPr="0043797E">
        <w:rPr>
          <w:rStyle w:val="StyleUnderline"/>
        </w:rPr>
        <w:t>(2) this use is</w:t>
      </w:r>
      <w:r w:rsidRPr="0043797E">
        <w:t xml:space="preserve"> </w:t>
      </w:r>
      <w:r w:rsidRPr="0043797E">
        <w:rPr>
          <w:rStyle w:val="Emphasis"/>
        </w:rPr>
        <w:t>threatened</w:t>
      </w:r>
      <w:r w:rsidRPr="0043797E">
        <w:rPr>
          <w:rStyle w:val="StyleUnderline"/>
          <w:u w:val="none"/>
        </w:rPr>
        <w:t xml:space="preserve">; </w:t>
      </w:r>
      <w:r w:rsidRPr="0043797E">
        <w:rPr>
          <w:rStyle w:val="StyleUnderline"/>
        </w:rPr>
        <w:t>(3) measures must be taken to</w:t>
      </w:r>
      <w:r w:rsidRPr="0043797E">
        <w:t xml:space="preserve"> </w:t>
      </w:r>
      <w:r w:rsidRPr="0043797E">
        <w:rPr>
          <w:rStyle w:val="Emphasis"/>
        </w:rPr>
        <w:t>protect it</w:t>
      </w:r>
      <w:r w:rsidRPr="0043797E">
        <w:rPr>
          <w:rStyle w:val="StyleUnderline"/>
          <w:u w:val="none"/>
        </w:rPr>
        <w:t xml:space="preserve">; and </w:t>
      </w:r>
      <w:r w:rsidRPr="0043797E">
        <w:rPr>
          <w:rStyle w:val="StyleUnderline"/>
        </w:rPr>
        <w:t>(4) all humanity currently possesses the ability</w:t>
      </w:r>
      <w:r w:rsidRPr="0043797E">
        <w:rPr>
          <w:rStyle w:val="StyleUnderline"/>
          <w:u w:val="none"/>
        </w:rPr>
        <w:t>, in the sense of having a skill or the</w:t>
      </w:r>
      <w:r w:rsidRPr="0043797E">
        <w:rPr>
          <w:rStyle w:val="StyleUnderline"/>
        </w:rPr>
        <w:t xml:space="preserve"> capacity</w:t>
      </w:r>
      <w:r w:rsidRPr="0043797E">
        <w:rPr>
          <w:rStyle w:val="StyleUnderline"/>
          <w:u w:val="none"/>
        </w:rPr>
        <w:t>,</w:t>
      </w:r>
      <w:r w:rsidRPr="0043797E">
        <w:rPr>
          <w:rStyle w:val="StyleUnderline"/>
        </w:rPr>
        <w:t xml:space="preserve"> to ensure space sustainability for peaceful purposes. </w:t>
      </w:r>
      <w:r w:rsidRPr="0043797E">
        <w:rPr>
          <w:rStyle w:val="StyleUnderline"/>
          <w:u w:val="none"/>
        </w:rPr>
        <w:t xml:space="preserve">Under this conceptualization, the </w:t>
      </w:r>
      <w:r w:rsidRPr="0043797E">
        <w:rPr>
          <w:rStyle w:val="Emphasis"/>
          <w:b w:val="0"/>
          <w:bCs/>
        </w:rPr>
        <w:t>negative effect</w:t>
      </w:r>
      <w:r w:rsidRPr="0043797E">
        <w:t xml:space="preserve"> </w:t>
      </w:r>
      <w:r w:rsidRPr="0043797E">
        <w:rPr>
          <w:rStyle w:val="StyleUnderline"/>
          <w:u w:val="none"/>
        </w:rPr>
        <w:t xml:space="preserve">of not using space sustainably is primarily </w:t>
      </w:r>
      <w:r w:rsidRPr="0043797E">
        <w:rPr>
          <w:rStyle w:val="Emphasis"/>
          <w:b w:val="0"/>
          <w:bCs/>
        </w:rPr>
        <w:t>economic</w:t>
      </w:r>
      <w:r w:rsidRPr="0043797E">
        <w:t xml:space="preserve">.40 </w:t>
      </w:r>
      <w:r w:rsidRPr="0043797E">
        <w:rPr>
          <w:rStyle w:val="StyleUnderline"/>
          <w:u w:val="none"/>
        </w:rPr>
        <w:t>Bearing in mind the</w:t>
      </w:r>
      <w:r w:rsidRPr="0043797E">
        <w:rPr>
          <w:rStyle w:val="StyleUnderline"/>
        </w:rPr>
        <w:t xml:space="preserve"> governmental origins of </w:t>
      </w:r>
      <w:r w:rsidRPr="0043797E">
        <w:rPr>
          <w:rStyle w:val="Emphasis"/>
        </w:rPr>
        <w:t>space exploitation</w:t>
      </w:r>
      <w:r w:rsidRPr="0043797E">
        <w:rPr>
          <w:rStyle w:val="StyleUnderline"/>
          <w:u w:val="none"/>
        </w:rPr>
        <w:t>,</w:t>
      </w:r>
      <w:r w:rsidRPr="0043797E">
        <w:t xml:space="preserve"> where market economics did not play a primary role in decision making, the growing focus on the economic perspective in space affairs acknowledges Carolyn Deere’s opinion that </w:t>
      </w:r>
      <w:r w:rsidRPr="0043797E">
        <w:rPr>
          <w:rStyle w:val="StyleUnderline"/>
          <w:u w:val="none"/>
        </w:rPr>
        <w:t>problems emerge in the international domain from an absence of powerful economic interests</w:t>
      </w:r>
      <w:r w:rsidRPr="0043797E">
        <w:t xml:space="preserve">.41 Of course, </w:t>
      </w:r>
      <w:r w:rsidRPr="0043797E">
        <w:rPr>
          <w:rStyle w:val="StyleUnderline"/>
        </w:rPr>
        <w:t>as more space applications are developed</w:t>
      </w:r>
      <w:r w:rsidRPr="0043797E">
        <w:rPr>
          <w:rStyle w:val="StyleUnderline"/>
          <w:u w:val="none"/>
        </w:rPr>
        <w:t xml:space="preserve">, </w:t>
      </w:r>
      <w:r w:rsidRPr="0043797E">
        <w:rPr>
          <w:rStyle w:val="StyleUnderline"/>
        </w:rPr>
        <w:t xml:space="preserve">economic interests become more prevalent in that market protectionism then underlies the rationales for many positions taken. Space sustainability is also conceptualized as </w:t>
      </w:r>
      <w:r w:rsidRPr="0043797E">
        <w:rPr>
          <w:rStyle w:val="Emphasis"/>
        </w:rPr>
        <w:t>defining good behavior</w:t>
      </w:r>
      <w:r w:rsidRPr="0043797E">
        <w:t xml:space="preserve">, </w:t>
      </w:r>
      <w:r w:rsidRPr="0043797E">
        <w:rPr>
          <w:rStyle w:val="StyleUnderline"/>
          <w:u w:val="none"/>
        </w:rPr>
        <w:t xml:space="preserve">its </w:t>
      </w:r>
      <w:r w:rsidRPr="0043797E">
        <w:rPr>
          <w:rStyle w:val="Emphasis"/>
          <w:b w:val="0"/>
          <w:bCs/>
        </w:rPr>
        <w:t>boundaries</w:t>
      </w:r>
      <w:r w:rsidRPr="0043797E">
        <w:rPr>
          <w:rStyle w:val="StyleUnderline"/>
          <w:u w:val="none"/>
        </w:rPr>
        <w:t xml:space="preserve">, </w:t>
      </w:r>
      <w:r w:rsidRPr="0043797E">
        <w:rPr>
          <w:rStyle w:val="StyleUnderline"/>
        </w:rPr>
        <w:t xml:space="preserve">and </w:t>
      </w:r>
      <w:r w:rsidRPr="0043797E">
        <w:rPr>
          <w:rStyle w:val="Emphasis"/>
        </w:rPr>
        <w:t>disincentives for negative behavior</w:t>
      </w:r>
      <w:r w:rsidRPr="004A6BF4">
        <w:t xml:space="preserve"> </w:t>
      </w:r>
      <w:r w:rsidRPr="004A6BF4">
        <w:rPr>
          <w:rStyle w:val="StyleUnderline"/>
        </w:rPr>
        <w:t>in space</w:t>
      </w:r>
      <w:r w:rsidRPr="004A6BF4">
        <w:t xml:space="preserve">.42 </w:t>
      </w:r>
      <w:r w:rsidRPr="009D1A85">
        <w:rPr>
          <w:rStyle w:val="StyleUnderline"/>
        </w:rPr>
        <w:t xml:space="preserve">Space </w:t>
      </w:r>
      <w:r w:rsidRPr="009D1A85">
        <w:rPr>
          <w:rStyle w:val="StyleUnderline"/>
          <w:highlight w:val="cyan"/>
        </w:rPr>
        <w:t>sustainability</w:t>
      </w:r>
      <w:r w:rsidRPr="009D1A85">
        <w:rPr>
          <w:rStyle w:val="StyleUnderline"/>
        </w:rPr>
        <w:t xml:space="preserve"> then becomes a much more limited political concept </w:t>
      </w:r>
      <w:r w:rsidRPr="009D1A85">
        <w:rPr>
          <w:rStyle w:val="StyleUnderline"/>
          <w:highlight w:val="cyan"/>
        </w:rPr>
        <w:t>calling</w:t>
      </w:r>
      <w:r w:rsidRPr="009D1A85">
        <w:rPr>
          <w:rStyle w:val="StyleUnderline"/>
        </w:rPr>
        <w:t xml:space="preserve"> </w:t>
      </w:r>
      <w:r w:rsidRPr="009D1A85">
        <w:rPr>
          <w:rStyle w:val="StyleUnderline"/>
          <w:highlight w:val="cyan"/>
        </w:rPr>
        <w:t>for</w:t>
      </w:r>
      <w:r w:rsidRPr="009D1A85">
        <w:rPr>
          <w:rStyle w:val="StyleUnderline"/>
        </w:rPr>
        <w:t xml:space="preserve"> </w:t>
      </w:r>
      <w:r w:rsidRPr="009D1A85">
        <w:rPr>
          <w:rStyle w:val="StyleUnderline"/>
          <w:highlight w:val="cyan"/>
        </w:rPr>
        <w:t>specific</w:t>
      </w:r>
      <w:r w:rsidRPr="009D1A85">
        <w:rPr>
          <w:rStyle w:val="StyleUnderline"/>
        </w:rPr>
        <w:t xml:space="preserve"> </w:t>
      </w:r>
      <w:r w:rsidRPr="009D1A85">
        <w:rPr>
          <w:rStyle w:val="StyleUnderline"/>
          <w:highlight w:val="cyan"/>
        </w:rPr>
        <w:t>measures</w:t>
      </w:r>
      <w:r w:rsidRPr="009D1A85">
        <w:rPr>
          <w:rStyle w:val="StyleUnderline"/>
        </w:rPr>
        <w:t xml:space="preserve"> to strengthen norms</w:t>
      </w:r>
      <w:r w:rsidRPr="004A6BF4">
        <w:t xml:space="preserve">.43 Some notable examples follow: </w:t>
      </w:r>
      <w:r w:rsidRPr="009D1A85">
        <w:rPr>
          <w:rStyle w:val="StyleUnderline"/>
        </w:rPr>
        <w:t xml:space="preserve">An </w:t>
      </w:r>
      <w:r w:rsidRPr="009D1A85">
        <w:rPr>
          <w:rStyle w:val="StyleUnderline"/>
          <w:highlight w:val="cyan"/>
        </w:rPr>
        <w:t>International Code of Conduct</w:t>
      </w:r>
      <w:r w:rsidRPr="004A6BF4">
        <w:t>—</w:t>
      </w:r>
      <w:r w:rsidRPr="009D1A85">
        <w:rPr>
          <w:rStyle w:val="StyleUnderline"/>
        </w:rPr>
        <w:t xml:space="preserve">the European Union proposed a non-binding voluntary code whose purpose is “security, safety, sustainability” for all space activities providing for general measures on space operations and space debris.44 The Scientific and Technical Subcommittee of UNCOPUOS working group objective of establishing guidelines for the long-term sustainability of outer space activities. Proposed International Civil Aviation Organization for Space—the establishment of an international organization focused on space safety and the establishment of binding safety standards </w:t>
      </w:r>
      <w:proofErr w:type="gramStart"/>
      <w:r w:rsidRPr="009D1A85">
        <w:rPr>
          <w:rStyle w:val="StyleUnderline"/>
        </w:rPr>
        <w:t>similar to</w:t>
      </w:r>
      <w:proofErr w:type="gramEnd"/>
      <w:r w:rsidRPr="009D1A85">
        <w:rPr>
          <w:rStyle w:val="StyleUnderline"/>
        </w:rPr>
        <w:t xml:space="preserve"> the International Civil Aviation Organization.45 Industry efforts for a global space situational awareness database </w:t>
      </w:r>
      <w:r w:rsidRPr="0043797E">
        <w:rPr>
          <w:rStyle w:val="StyleUnderline"/>
        </w:rPr>
        <w:t xml:space="preserve">Group of Governmental Experts (GGE) on Transparency and Confidence Building Measures. Depending on the forum for discussion and in line with the previously mentioned initiatives, the concept of space sustainability is also used </w:t>
      </w:r>
      <w:r w:rsidRPr="0043797E">
        <w:rPr>
          <w:rStyle w:val="Emphasis"/>
        </w:rPr>
        <w:t>interchangeab</w:t>
      </w:r>
      <w:r w:rsidRPr="0043797E">
        <w:rPr>
          <w:rStyle w:val="Emphasis"/>
          <w:b w:val="0"/>
          <w:bCs/>
        </w:rPr>
        <w:t>ly</w:t>
      </w:r>
      <w:r w:rsidRPr="0043797E">
        <w:t xml:space="preserve"> </w:t>
      </w:r>
      <w:r w:rsidRPr="0043797E">
        <w:rPr>
          <w:rStyle w:val="StyleUnderline"/>
        </w:rPr>
        <w:t xml:space="preserve">with </w:t>
      </w:r>
      <w:r w:rsidRPr="0043797E">
        <w:rPr>
          <w:rStyle w:val="StyleUnderline"/>
          <w:u w:val="none"/>
        </w:rPr>
        <w:t>the following:</w:t>
      </w:r>
      <w:r w:rsidRPr="0043797E">
        <w:rPr>
          <w:rStyle w:val="StyleUnderline"/>
        </w:rPr>
        <w:t xml:space="preserve"> (1) </w:t>
      </w:r>
      <w:r w:rsidRPr="0043797E">
        <w:rPr>
          <w:rStyle w:val="Emphasis"/>
        </w:rPr>
        <w:t>space security</w:t>
      </w:r>
      <w:r w:rsidRPr="0043797E">
        <w:rPr>
          <w:rStyle w:val="StyleUnderline"/>
          <w:u w:val="none"/>
        </w:rPr>
        <w:t>, which entails</w:t>
      </w:r>
      <w:r w:rsidRPr="0043797E">
        <w:rPr>
          <w:rStyle w:val="StyleUnderline"/>
        </w:rPr>
        <w:t xml:space="preserve"> </w:t>
      </w:r>
      <w:r w:rsidRPr="0043797E">
        <w:rPr>
          <w:rStyle w:val="Emphasis"/>
        </w:rPr>
        <w:t>access to space</w:t>
      </w:r>
      <w:r w:rsidRPr="0043797E">
        <w:t xml:space="preserve"> </w:t>
      </w:r>
      <w:r w:rsidRPr="0043797E">
        <w:rPr>
          <w:rStyle w:val="StyleUnderline"/>
        </w:rPr>
        <w:t xml:space="preserve">and </w:t>
      </w:r>
      <w:r w:rsidRPr="0043797E">
        <w:rPr>
          <w:rStyle w:val="Emphasis"/>
        </w:rPr>
        <w:t xml:space="preserve">freedom </w:t>
      </w:r>
      <w:r w:rsidRPr="0043797E">
        <w:rPr>
          <w:rStyle w:val="Emphasis"/>
          <w:b w:val="0"/>
          <w:bCs/>
        </w:rPr>
        <w:t>from threats</w:t>
      </w:r>
      <w:r w:rsidRPr="0043797E">
        <w:t xml:space="preserve">;46 </w:t>
      </w:r>
      <w:r w:rsidRPr="0043797E">
        <w:rPr>
          <w:rStyle w:val="StyleUnderline"/>
        </w:rPr>
        <w:t xml:space="preserve">(2) space stability addressing </w:t>
      </w:r>
      <w:r w:rsidRPr="0043797E">
        <w:rPr>
          <w:rStyle w:val="Emphasis"/>
        </w:rPr>
        <w:t>s</w:t>
      </w:r>
      <w:r w:rsidRPr="0043797E">
        <w:rPr>
          <w:rStyle w:val="StyleUnderline"/>
        </w:rPr>
        <w:t xml:space="preserve">pace </w:t>
      </w:r>
      <w:r w:rsidRPr="0043797E">
        <w:rPr>
          <w:rStyle w:val="Emphasis"/>
        </w:rPr>
        <w:t>s</w:t>
      </w:r>
      <w:r w:rsidRPr="0043797E">
        <w:rPr>
          <w:rStyle w:val="StyleUnderline"/>
        </w:rPr>
        <w:t xml:space="preserve">ituational </w:t>
      </w:r>
      <w:r w:rsidRPr="0043797E">
        <w:rPr>
          <w:rStyle w:val="Emphasis"/>
        </w:rPr>
        <w:t>a</w:t>
      </w:r>
      <w:r w:rsidRPr="0043797E">
        <w:rPr>
          <w:rStyle w:val="StyleUnderline"/>
        </w:rPr>
        <w:t>wareness</w:t>
      </w:r>
      <w:r w:rsidRPr="0043797E">
        <w:t xml:space="preserve">;47 </w:t>
      </w:r>
      <w:r w:rsidRPr="0043797E">
        <w:rPr>
          <w:rStyle w:val="StyleUnderline"/>
        </w:rPr>
        <w:t xml:space="preserve">(3) space </w:t>
      </w:r>
      <w:r w:rsidRPr="0043797E">
        <w:rPr>
          <w:rStyle w:val="StyleUnderline"/>
          <w:bCs/>
        </w:rPr>
        <w:t>safety</w:t>
      </w:r>
      <w:r w:rsidRPr="0043797E">
        <w:rPr>
          <w:rStyle w:val="StyleUnderline"/>
        </w:rPr>
        <w:t xml:space="preserve">, which is </w:t>
      </w:r>
      <w:r w:rsidRPr="0043797E">
        <w:rPr>
          <w:rStyle w:val="StyleUnderline"/>
          <w:bCs/>
        </w:rPr>
        <w:t>protection</w:t>
      </w:r>
      <w:r w:rsidRPr="0043797E">
        <w:rPr>
          <w:rStyle w:val="StyleUnderline"/>
        </w:rPr>
        <w:t xml:space="preserve"> </w:t>
      </w:r>
      <w:r w:rsidRPr="0043797E">
        <w:rPr>
          <w:rStyle w:val="StyleUnderline"/>
          <w:bCs/>
        </w:rPr>
        <w:t>from</w:t>
      </w:r>
      <w:r w:rsidRPr="0043797E">
        <w:rPr>
          <w:rStyle w:val="StyleUnderline"/>
        </w:rPr>
        <w:t xml:space="preserve"> all unreasonable levels of </w:t>
      </w:r>
      <w:r w:rsidRPr="0043797E">
        <w:rPr>
          <w:rStyle w:val="StyleUnderline"/>
          <w:bCs/>
        </w:rPr>
        <w:t>risk</w:t>
      </w:r>
      <w:r w:rsidRPr="0043797E">
        <w:t xml:space="preserve"> (primarily protection of humans or human activities);48 </w:t>
      </w:r>
      <w:r w:rsidRPr="0043797E">
        <w:rPr>
          <w:rStyle w:val="StyleUnderline"/>
          <w:u w:val="none"/>
        </w:rPr>
        <w:t>and</w:t>
      </w:r>
      <w:r w:rsidRPr="0043797E">
        <w:rPr>
          <w:rStyle w:val="StyleUnderline"/>
        </w:rPr>
        <w:t xml:space="preserve"> (4) </w:t>
      </w:r>
      <w:r w:rsidRPr="0043797E">
        <w:rPr>
          <w:rStyle w:val="Emphasis"/>
        </w:rPr>
        <w:t>responsible uses</w:t>
      </w:r>
      <w:r w:rsidRPr="0043797E">
        <w:rPr>
          <w:rStyle w:val="StyleUnderline"/>
        </w:rPr>
        <w:t xml:space="preserve"> of space.</w:t>
      </w:r>
      <w:r w:rsidRPr="0043797E">
        <w:t xml:space="preserve">49 </w:t>
      </w:r>
      <w:r w:rsidRPr="0043797E">
        <w:rPr>
          <w:rStyle w:val="StyleUnderline"/>
        </w:rPr>
        <w:t>These all reflect the two components of space sustainability as described by the founder of Secure World Foundation: “the first is the physical environment, which includes manag</w:t>
      </w:r>
      <w:r w:rsidRPr="009D1A85">
        <w:rPr>
          <w:rStyle w:val="StyleUnderline"/>
        </w:rPr>
        <w:t>ement of space debris, electromagnetic and physical crowding and congestion, and space weather.... The second component is the political environment, and includes promoting stability and preventing conflict between nations.”</w:t>
      </w:r>
      <w:r w:rsidRPr="004A6BF4">
        <w:t xml:space="preserve">50 Bearing this in mind and notwithstanding the potential confusion caused by the interchangeability of terms used, </w:t>
      </w:r>
      <w:r w:rsidRPr="009D1A85">
        <w:rPr>
          <w:rStyle w:val="StyleUnderline"/>
          <w:highlight w:val="cyan"/>
        </w:rPr>
        <w:t xml:space="preserve">at the core of </w:t>
      </w:r>
      <w:r w:rsidRPr="009D1A85">
        <w:rPr>
          <w:rStyle w:val="StyleUnderline"/>
        </w:rPr>
        <w:t xml:space="preserve">all </w:t>
      </w:r>
      <w:r w:rsidRPr="009D1A85">
        <w:rPr>
          <w:rStyle w:val="StyleUnderline"/>
          <w:highlight w:val="cyan"/>
        </w:rPr>
        <w:t xml:space="preserve">proposals conceptualizing </w:t>
      </w:r>
      <w:r w:rsidRPr="009D1A85">
        <w:rPr>
          <w:rStyle w:val="StyleUnderline"/>
        </w:rPr>
        <w:t xml:space="preserve">space </w:t>
      </w:r>
      <w:r w:rsidRPr="009D1A85">
        <w:rPr>
          <w:rStyle w:val="StyleUnderline"/>
          <w:highlight w:val="cyan"/>
        </w:rPr>
        <w:t>sustainability</w:t>
      </w:r>
      <w:r w:rsidRPr="009D1A85">
        <w:rPr>
          <w:rStyle w:val="StyleUnderline"/>
        </w:rPr>
        <w:t xml:space="preserve"> or related </w:t>
      </w:r>
      <w:r w:rsidRPr="009D1A85">
        <w:rPr>
          <w:rStyle w:val="StyleUnderline"/>
          <w:highlight w:val="cyan"/>
        </w:rPr>
        <w:t>concepts</w:t>
      </w:r>
      <w:r w:rsidRPr="009D1A85">
        <w:rPr>
          <w:rStyle w:val="StyleUnderline"/>
        </w:rPr>
        <w:t xml:space="preserve"> </w:t>
      </w:r>
      <w:r w:rsidRPr="009D1A85">
        <w:rPr>
          <w:rStyle w:val="StyleUnderline"/>
          <w:highlight w:val="cyan"/>
        </w:rPr>
        <w:t>are</w:t>
      </w:r>
      <w:r w:rsidRPr="009D1A85">
        <w:rPr>
          <w:rStyle w:val="StyleUnderline"/>
        </w:rPr>
        <w:t xml:space="preserve"> the notions that: (1) </w:t>
      </w:r>
      <w:r w:rsidRPr="009D1A85">
        <w:rPr>
          <w:rStyle w:val="StyleUnderline"/>
          <w:highlight w:val="cyan"/>
        </w:rPr>
        <w:t>space assets</w:t>
      </w:r>
      <w:r w:rsidRPr="009D1A85">
        <w:rPr>
          <w:rStyle w:val="StyleUnderline"/>
        </w:rPr>
        <w:t xml:space="preserve"> are </w:t>
      </w:r>
      <w:r w:rsidRPr="009D1A85">
        <w:rPr>
          <w:rStyle w:val="StyleUnderline"/>
          <w:highlight w:val="cyan"/>
        </w:rPr>
        <w:t>kept safe and secure</w:t>
      </w:r>
      <w:r w:rsidRPr="009D1A85">
        <w:rPr>
          <w:rStyle w:val="StyleUnderline"/>
        </w:rPr>
        <w:t xml:space="preserve">, and that the </w:t>
      </w:r>
      <w:r w:rsidRPr="009D1A85">
        <w:rPr>
          <w:rStyle w:val="StyleUnderline"/>
          <w:highlight w:val="cyan"/>
        </w:rPr>
        <w:t>assets</w:t>
      </w:r>
      <w:r w:rsidRPr="009D1A85">
        <w:rPr>
          <w:rStyle w:val="StyleUnderline"/>
        </w:rPr>
        <w:t xml:space="preserve"> </w:t>
      </w:r>
      <w:r w:rsidRPr="009D1A85">
        <w:rPr>
          <w:rStyle w:val="StyleUnderline"/>
          <w:highlight w:val="cyan"/>
        </w:rPr>
        <w:t>are</w:t>
      </w:r>
      <w:r w:rsidRPr="009D1A85">
        <w:rPr>
          <w:rStyle w:val="StyleUnderline"/>
        </w:rPr>
        <w:t xml:space="preserve"> </w:t>
      </w:r>
      <w:r w:rsidRPr="009D1A85">
        <w:rPr>
          <w:rStyle w:val="StyleUnderline"/>
          <w:highlight w:val="cyan"/>
        </w:rPr>
        <w:t>not</w:t>
      </w:r>
      <w:r w:rsidRPr="009D1A85">
        <w:rPr>
          <w:rStyle w:val="StyleUnderline"/>
        </w:rPr>
        <w:t xml:space="preserve"> </w:t>
      </w:r>
      <w:r w:rsidRPr="009D1A85">
        <w:rPr>
          <w:rStyle w:val="StyleUnderline"/>
          <w:highlight w:val="cyan"/>
        </w:rPr>
        <w:t>harmed</w:t>
      </w:r>
      <w:r w:rsidRPr="009D1A85">
        <w:rPr>
          <w:rStyle w:val="StyleUnderline"/>
        </w:rPr>
        <w:t xml:space="preserve"> or interfered with; (2) </w:t>
      </w:r>
      <w:r w:rsidRPr="009D1A85">
        <w:rPr>
          <w:rStyle w:val="StyleUnderline"/>
          <w:highlight w:val="cyan"/>
        </w:rPr>
        <w:t xml:space="preserve">peaceful </w:t>
      </w:r>
      <w:r w:rsidRPr="009D1A85">
        <w:rPr>
          <w:rStyle w:val="StyleUnderline"/>
          <w:highlight w:val="cyan"/>
        </w:rPr>
        <w:lastRenderedPageBreak/>
        <w:t>space activities</w:t>
      </w:r>
      <w:r w:rsidRPr="009D1A85">
        <w:rPr>
          <w:rStyle w:val="StyleUnderline"/>
        </w:rPr>
        <w:t xml:space="preserve"> </w:t>
      </w:r>
      <w:r w:rsidRPr="009D1A85">
        <w:rPr>
          <w:rStyle w:val="StyleUnderline"/>
          <w:highlight w:val="cyan"/>
        </w:rPr>
        <w:t>continue</w:t>
      </w:r>
      <w:r w:rsidRPr="009D1A85">
        <w:rPr>
          <w:rStyle w:val="StyleUnderline"/>
        </w:rPr>
        <w:t xml:space="preserve"> as </w:t>
      </w:r>
      <w:r w:rsidRPr="009D1A85">
        <w:rPr>
          <w:rStyle w:val="StyleUnderline"/>
          <w:highlight w:val="cyan"/>
        </w:rPr>
        <w:t>free</w:t>
      </w:r>
      <w:r w:rsidRPr="009D1A85">
        <w:rPr>
          <w:rStyle w:val="StyleUnderline"/>
        </w:rPr>
        <w:t xml:space="preserve"> </w:t>
      </w:r>
      <w:r w:rsidRPr="009D1A85">
        <w:rPr>
          <w:rStyle w:val="StyleUnderline"/>
          <w:highlight w:val="cyan"/>
        </w:rPr>
        <w:t>from</w:t>
      </w:r>
      <w:r w:rsidRPr="009D1A85">
        <w:rPr>
          <w:rStyle w:val="StyleUnderline"/>
        </w:rPr>
        <w:t xml:space="preserve"> purposeful/intentional or unintentional harmful </w:t>
      </w:r>
      <w:r w:rsidRPr="009D1A85">
        <w:rPr>
          <w:rStyle w:val="StyleUnderline"/>
          <w:highlight w:val="cyan"/>
        </w:rPr>
        <w:t>interference</w:t>
      </w:r>
      <w:r w:rsidRPr="009D1A85">
        <w:rPr>
          <w:rStyle w:val="StyleUnderline"/>
        </w:rPr>
        <w:t xml:space="preserve">; (3) the space </w:t>
      </w:r>
      <w:r w:rsidRPr="009D1A85">
        <w:rPr>
          <w:rStyle w:val="StyleUnderline"/>
          <w:highlight w:val="cyan"/>
        </w:rPr>
        <w:t>environment</w:t>
      </w:r>
      <w:r w:rsidRPr="009D1A85">
        <w:rPr>
          <w:rStyle w:val="StyleUnderline"/>
        </w:rPr>
        <w:t xml:space="preserve"> is </w:t>
      </w:r>
      <w:r w:rsidRPr="009D1A85">
        <w:rPr>
          <w:rStyle w:val="StyleUnderline"/>
          <w:highlight w:val="cyan"/>
        </w:rPr>
        <w:t>preserved</w:t>
      </w:r>
      <w:r w:rsidRPr="009D1A85">
        <w:rPr>
          <w:rStyle w:val="StyleUnderline"/>
        </w:rPr>
        <w:t xml:space="preserve"> </w:t>
      </w:r>
      <w:r w:rsidRPr="009D1A85">
        <w:rPr>
          <w:rStyle w:val="StyleUnderline"/>
          <w:highlight w:val="cyan"/>
        </w:rPr>
        <w:t>for</w:t>
      </w:r>
      <w:r w:rsidRPr="009D1A85">
        <w:rPr>
          <w:rStyle w:val="StyleUnderline"/>
        </w:rPr>
        <w:t xml:space="preserve"> </w:t>
      </w:r>
      <w:r w:rsidRPr="009D1A85">
        <w:rPr>
          <w:rStyle w:val="StyleUnderline"/>
          <w:highlight w:val="cyan"/>
        </w:rPr>
        <w:t>peaceful</w:t>
      </w:r>
      <w:r w:rsidRPr="009D1A85">
        <w:rPr>
          <w:rStyle w:val="StyleUnderline"/>
        </w:rPr>
        <w:t xml:space="preserve"> </w:t>
      </w:r>
      <w:r w:rsidRPr="009D1A85">
        <w:rPr>
          <w:rStyle w:val="StyleUnderline"/>
          <w:highlight w:val="cyan"/>
        </w:rPr>
        <w:t>uses</w:t>
      </w:r>
      <w:r w:rsidRPr="009D1A85">
        <w:rPr>
          <w:rStyle w:val="StyleUnderline"/>
        </w:rPr>
        <w:t xml:space="preserve">; and (4) </w:t>
      </w:r>
      <w:r w:rsidRPr="009D1A85">
        <w:rPr>
          <w:rStyle w:val="StyleUnderline"/>
          <w:highlight w:val="cyan"/>
        </w:rPr>
        <w:t>international cooperative efforts</w:t>
      </w:r>
      <w:r w:rsidRPr="009D1A85">
        <w:rPr>
          <w:rStyle w:val="StyleUnderline"/>
        </w:rPr>
        <w:t xml:space="preserve"> </w:t>
      </w:r>
      <w:r w:rsidRPr="009D1A85">
        <w:rPr>
          <w:rStyle w:val="StyleUnderline"/>
          <w:highlight w:val="cyan"/>
        </w:rPr>
        <w:t>are required</w:t>
      </w:r>
      <w:r w:rsidRPr="009D1A85">
        <w:rPr>
          <w:rStyle w:val="StyleUnderline"/>
        </w:rPr>
        <w:t xml:space="preserve">. These four points are understood to be the current </w:t>
      </w:r>
      <w:r w:rsidRPr="009D1A85">
        <w:rPr>
          <w:rStyle w:val="StyleUnderline"/>
          <w:highlight w:val="cyan"/>
        </w:rPr>
        <w:t>core</w:t>
      </w:r>
      <w:r w:rsidRPr="009D1A85">
        <w:rPr>
          <w:rStyle w:val="StyleUnderline"/>
        </w:rPr>
        <w:t xml:space="preserve"> </w:t>
      </w:r>
      <w:r w:rsidRPr="009D1A85">
        <w:rPr>
          <w:rStyle w:val="StyleUnderline"/>
          <w:highlight w:val="cyan"/>
        </w:rPr>
        <w:t>conditions</w:t>
      </w:r>
      <w:r w:rsidRPr="009D1A85">
        <w:rPr>
          <w:rStyle w:val="StyleUnderline"/>
        </w:rPr>
        <w:t xml:space="preserve"> </w:t>
      </w:r>
      <w:r w:rsidRPr="009D1A85">
        <w:rPr>
          <w:rStyle w:val="StyleUnderline"/>
          <w:highlight w:val="cyan"/>
        </w:rPr>
        <w:t>for</w:t>
      </w:r>
      <w:r w:rsidRPr="009D1A85">
        <w:rPr>
          <w:rStyle w:val="StyleUnderline"/>
        </w:rPr>
        <w:t xml:space="preserve"> and of </w:t>
      </w:r>
      <w:r w:rsidRPr="009D1A85">
        <w:rPr>
          <w:rStyle w:val="StyleUnderline"/>
          <w:highlight w:val="cyan"/>
        </w:rPr>
        <w:t>space sustainability</w:t>
      </w:r>
      <w:r w:rsidRPr="004A6BF4">
        <w:t xml:space="preserve">. It must be acknowledged that </w:t>
      </w:r>
      <w:r w:rsidRPr="009D1A85">
        <w:rPr>
          <w:rStyle w:val="StyleUnderline"/>
        </w:rPr>
        <w:t>space sustainability, in this context, is severed from the ecological roots of sustainable development</w:t>
      </w:r>
      <w:r w:rsidRPr="004A6BF4">
        <w:t xml:space="preserve">. Rationale for space sustainability </w:t>
      </w:r>
      <w:r w:rsidRPr="009D1A85">
        <w:rPr>
          <w:rStyle w:val="StyleUnderline"/>
        </w:rPr>
        <w:t>The proposed baseline conditions for the current conception for space sustainability coincide with Gallagher’s analysis of the logic for space cooperation as “Space Governance for Global Security</w:t>
      </w:r>
      <w:r w:rsidRPr="004A6BF4">
        <w:t xml:space="preserve">” where </w:t>
      </w:r>
      <w:r w:rsidRPr="009D1A85">
        <w:rPr>
          <w:rStyle w:val="StyleUnderline"/>
        </w:rPr>
        <w:t>all space actors seek “to secure the space domain for peaceful use; to protect space assets from all hazards; and to derive maximum value from space for security, economic, civil, and environmental ends.</w:t>
      </w:r>
      <w:r w:rsidRPr="004A6BF4">
        <w:t xml:space="preserve">”51 Based on this understanding, </w:t>
      </w:r>
      <w:r w:rsidRPr="004A6BF4">
        <w:rPr>
          <w:rStyle w:val="StyleUnderline"/>
          <w:u w:val="none"/>
        </w:rPr>
        <w:t>the current conception of and rationale for space sustainability ties more clearly to</w:t>
      </w:r>
      <w:r w:rsidRPr="004A6BF4">
        <w:t xml:space="preserve"> </w:t>
      </w:r>
      <w:r w:rsidRPr="004A6BF4">
        <w:rPr>
          <w:rStyle w:val="Emphasis"/>
          <w:b w:val="0"/>
          <w:bCs/>
        </w:rPr>
        <w:t>global security</w:t>
      </w:r>
      <w:r w:rsidRPr="004A6BF4">
        <w:t xml:space="preserve"> </w:t>
      </w:r>
      <w:r w:rsidRPr="004A6BF4">
        <w:rPr>
          <w:rStyle w:val="StyleUnderline"/>
          <w:u w:val="none"/>
        </w:rPr>
        <w:t xml:space="preserve">than to </w:t>
      </w:r>
      <w:r w:rsidRPr="004A6BF4">
        <w:rPr>
          <w:rStyle w:val="Emphasis"/>
          <w:b w:val="0"/>
          <w:bCs/>
        </w:rPr>
        <w:t>sustainable development</w:t>
      </w:r>
      <w:r w:rsidRPr="004A6BF4">
        <w:rPr>
          <w:rStyle w:val="StyleUnderline"/>
          <w:u w:val="none"/>
        </w:rPr>
        <w:t xml:space="preserve">. This logic emphasizes </w:t>
      </w:r>
      <w:r w:rsidRPr="0043797E">
        <w:rPr>
          <w:rStyle w:val="StyleUnderline"/>
          <w:u w:val="none"/>
        </w:rPr>
        <w:t>that “</w:t>
      </w:r>
      <w:r w:rsidRPr="0043797E">
        <w:rPr>
          <w:rStyle w:val="StyleUnderline"/>
        </w:rPr>
        <w:t>the more different</w:t>
      </w:r>
      <w:r w:rsidRPr="004A6BF4">
        <w:rPr>
          <w:rStyle w:val="StyleUnderline"/>
        </w:rPr>
        <w:t xml:space="preserve"> countries, </w:t>
      </w:r>
      <w:r w:rsidRPr="009D1A85">
        <w:rPr>
          <w:rStyle w:val="StyleUnderline"/>
          <w:highlight w:val="cyan"/>
        </w:rPr>
        <w:t>companies</w:t>
      </w:r>
      <w:r w:rsidRPr="004A6BF4">
        <w:rPr>
          <w:rStyle w:val="StyleUnderline"/>
        </w:rPr>
        <w:t xml:space="preserve">, and </w:t>
      </w:r>
      <w:r w:rsidRPr="0043797E">
        <w:rPr>
          <w:rStyle w:val="StyleUnderline"/>
        </w:rPr>
        <w:t>individuals depend on space</w:t>
      </w:r>
      <w:r w:rsidRPr="004A6BF4">
        <w:rPr>
          <w:rStyle w:val="StyleUnderline"/>
        </w:rPr>
        <w:t xml:space="preserve"> for a growing array of purposes</w:t>
      </w:r>
      <w:r w:rsidRPr="004A6BF4">
        <w:rPr>
          <w:rStyle w:val="StyleUnderline"/>
          <w:u w:val="none"/>
        </w:rPr>
        <w:t xml:space="preserve">, </w:t>
      </w:r>
      <w:r w:rsidRPr="0043797E">
        <w:rPr>
          <w:rStyle w:val="StyleUnderline"/>
          <w:u w:val="none"/>
        </w:rPr>
        <w:t>the</w:t>
      </w:r>
      <w:r w:rsidRPr="0043797E">
        <w:rPr>
          <w:rStyle w:val="StyleUnderline"/>
        </w:rPr>
        <w:t xml:space="preserve"> more they</w:t>
      </w:r>
      <w:r w:rsidRPr="004A6BF4">
        <w:rPr>
          <w:rStyle w:val="StyleUnderline"/>
        </w:rPr>
        <w:t xml:space="preserve"> </w:t>
      </w:r>
      <w:r w:rsidRPr="009D1A85">
        <w:rPr>
          <w:rStyle w:val="StyleUnderline"/>
          <w:highlight w:val="cyan"/>
        </w:rPr>
        <w:t>need</w:t>
      </w:r>
      <w:r w:rsidRPr="004A6BF4">
        <w:t xml:space="preserve"> </w:t>
      </w:r>
      <w:r w:rsidRPr="009D1A85">
        <w:rPr>
          <w:rStyle w:val="Emphasis"/>
          <w:b w:val="0"/>
          <w:bCs/>
          <w:highlight w:val="cyan"/>
        </w:rPr>
        <w:t>equitable</w:t>
      </w:r>
      <w:r w:rsidRPr="004A6BF4">
        <w:rPr>
          <w:rStyle w:val="Emphasis"/>
        </w:rPr>
        <w:t xml:space="preserve"> </w:t>
      </w:r>
      <w:r w:rsidRPr="009D1A85">
        <w:rPr>
          <w:rStyle w:val="Emphasis"/>
          <w:highlight w:val="cyan"/>
        </w:rPr>
        <w:t>rules</w:t>
      </w:r>
      <w:r w:rsidRPr="004A6BF4">
        <w:rPr>
          <w:rStyle w:val="StyleUnderline"/>
        </w:rPr>
        <w:t xml:space="preserve">, </w:t>
      </w:r>
      <w:r w:rsidRPr="004A6BF4">
        <w:rPr>
          <w:rStyle w:val="Emphasis"/>
          <w:b w:val="0"/>
          <w:bCs/>
        </w:rPr>
        <w:t>shared decision-making</w:t>
      </w:r>
      <w:r w:rsidRPr="004A6BF4">
        <w:rPr>
          <w:rStyle w:val="Emphasis"/>
        </w:rPr>
        <w:t xml:space="preserve"> </w:t>
      </w:r>
      <w:r w:rsidRPr="009D1A85">
        <w:rPr>
          <w:rStyle w:val="Emphasis"/>
          <w:highlight w:val="cyan"/>
        </w:rPr>
        <w:t>procedures</w:t>
      </w:r>
      <w:r w:rsidRPr="004A6BF4">
        <w:t xml:space="preserve">, </w:t>
      </w:r>
      <w:r w:rsidRPr="009D1A85">
        <w:rPr>
          <w:rStyle w:val="StyleUnderline"/>
          <w:highlight w:val="cyan"/>
        </w:rPr>
        <w:t>and</w:t>
      </w:r>
      <w:r w:rsidRPr="004A6BF4">
        <w:rPr>
          <w:rStyle w:val="StyleUnderline"/>
        </w:rPr>
        <w:t xml:space="preserve"> </w:t>
      </w:r>
      <w:r w:rsidRPr="004A6BF4">
        <w:rPr>
          <w:rStyle w:val="Emphasis"/>
          <w:b w:val="0"/>
          <w:bCs/>
        </w:rPr>
        <w:t>effective</w:t>
      </w:r>
      <w:r w:rsidRPr="004A6BF4">
        <w:rPr>
          <w:rStyle w:val="Emphasis"/>
        </w:rPr>
        <w:t xml:space="preserve"> </w:t>
      </w:r>
      <w:r w:rsidRPr="009D1A85">
        <w:rPr>
          <w:rStyle w:val="Emphasis"/>
          <w:highlight w:val="cyan"/>
        </w:rPr>
        <w:t>compliance mechanisms</w:t>
      </w:r>
      <w:r w:rsidRPr="004A6BF4">
        <w:t xml:space="preserve"> </w:t>
      </w:r>
      <w:r w:rsidRPr="0043797E">
        <w:rPr>
          <w:rStyle w:val="StyleUnderline"/>
        </w:rPr>
        <w:t>to</w:t>
      </w:r>
      <w:r w:rsidRPr="004A6BF4">
        <w:rPr>
          <w:rStyle w:val="StyleUnderline"/>
        </w:rPr>
        <w:t xml:space="preserve"> </w:t>
      </w:r>
      <w:r w:rsidRPr="004A6BF4">
        <w:rPr>
          <w:rStyle w:val="StyleUnderline"/>
          <w:bCs/>
        </w:rPr>
        <w:t>maximize</w:t>
      </w:r>
      <w:r w:rsidRPr="004A6BF4">
        <w:rPr>
          <w:rStyle w:val="StyleUnderline"/>
        </w:rPr>
        <w:t xml:space="preserve"> the </w:t>
      </w:r>
      <w:r w:rsidRPr="004A6BF4">
        <w:rPr>
          <w:rStyle w:val="StyleUnderline"/>
          <w:bCs/>
        </w:rPr>
        <w:t>benefits</w:t>
      </w:r>
      <w:r w:rsidRPr="004A6BF4">
        <w:rPr>
          <w:rStyle w:val="StyleUnderline"/>
        </w:rPr>
        <w:t xml:space="preserve"> that they all can gain from space, </w:t>
      </w:r>
      <w:r w:rsidRPr="0043797E">
        <w:rPr>
          <w:rStyle w:val="StyleUnderline"/>
        </w:rPr>
        <w:t xml:space="preserve">while </w:t>
      </w:r>
      <w:r w:rsidRPr="0043797E">
        <w:rPr>
          <w:rStyle w:val="StyleUnderline"/>
          <w:bCs/>
        </w:rPr>
        <w:t>minimizing</w:t>
      </w:r>
      <w:r w:rsidRPr="0043797E">
        <w:rPr>
          <w:rStyle w:val="StyleUnderline"/>
        </w:rPr>
        <w:t xml:space="preserve"> </w:t>
      </w:r>
      <w:r w:rsidRPr="0043797E">
        <w:rPr>
          <w:rStyle w:val="StyleUnderline"/>
          <w:bCs/>
        </w:rPr>
        <w:t>risks</w:t>
      </w:r>
      <w:r w:rsidRPr="0043797E">
        <w:rPr>
          <w:rStyle w:val="StyleUnderline"/>
        </w:rPr>
        <w:t xml:space="preserve"> </w:t>
      </w:r>
      <w:r w:rsidRPr="0043797E">
        <w:rPr>
          <w:rStyle w:val="Emphasis"/>
          <w:bdr w:val="single" w:sz="18" w:space="0" w:color="auto"/>
        </w:rPr>
        <w:t>from irresponsible space behaviors or deliberate interference</w:t>
      </w:r>
      <w:r w:rsidRPr="0043797E">
        <w:t xml:space="preserve"> with legitimate</w:t>
      </w:r>
      <w:r w:rsidRPr="004A6BF4">
        <w:t xml:space="preserve"> space activities.”52 While it is acknowledged that such a need exists, </w:t>
      </w:r>
      <w:r w:rsidRPr="004A6BF4">
        <w:rPr>
          <w:rStyle w:val="StyleUnderline"/>
          <w:u w:val="none"/>
        </w:rPr>
        <w:t>the difficulty in reaching agreement on how to bring it about is one reason why some states are more focused on producing a dialogue on long-term sustainability</w:t>
      </w:r>
      <w:r w:rsidRPr="004A6BF4">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4A6BF4">
        <w:rPr>
          <w:rStyle w:val="StyleUnderline"/>
        </w:rPr>
        <w:t xml:space="preserve">To minimize </w:t>
      </w:r>
      <w:r w:rsidRPr="004A6BF4">
        <w:rPr>
          <w:rStyle w:val="StyleUnderline"/>
          <w:u w:val="none"/>
        </w:rPr>
        <w:t>some of the</w:t>
      </w:r>
      <w:r w:rsidRPr="004A6BF4">
        <w:rPr>
          <w:rStyle w:val="StyleUnderline"/>
        </w:rPr>
        <w:t xml:space="preserve"> risks of non-sustainable space use</w:t>
      </w:r>
      <w:r w:rsidRPr="004A6BF4">
        <w:rPr>
          <w:rStyle w:val="StyleUnderline"/>
          <w:u w:val="none"/>
        </w:rPr>
        <w:t xml:space="preserve">, </w:t>
      </w:r>
      <w:r w:rsidRPr="009D1A85">
        <w:rPr>
          <w:rStyle w:val="StyleUnderline"/>
        </w:rPr>
        <w:t>Weeden53 proposes a three-pillar technical approach to space sustainability: (1</w:t>
      </w:r>
      <w:r w:rsidRPr="009D1A85">
        <w:rPr>
          <w:rStyle w:val="StyleUnderline"/>
          <w:highlight w:val="cyan"/>
        </w:rPr>
        <w:t>) debris mitigation; (2) debris removal; and (3) space traffic management.</w:t>
      </w:r>
      <w:r w:rsidRPr="009D1A85">
        <w:rPr>
          <w:rStyle w:val="StyleUnderline"/>
        </w:rPr>
        <w:t xml:space="preserve"> This is conjoined with an immediate need for data in support of conjunction assessment and collision avoidance. </w:t>
      </w:r>
      <w:r w:rsidRPr="008334BA">
        <w:rPr>
          <w:rStyle w:val="StyleUnderline"/>
        </w:rPr>
        <w:t xml:space="preserve">This </w:t>
      </w:r>
      <w:r w:rsidRPr="008334BA">
        <w:rPr>
          <w:rStyle w:val="StyleUnderline"/>
          <w:highlight w:val="cyan"/>
        </w:rPr>
        <w:t xml:space="preserve">emphasis on data sharing/collection includes enabling research into potential solutions to the problem of space </w:t>
      </w:r>
      <w:proofErr w:type="gramStart"/>
      <w:r w:rsidRPr="008334BA">
        <w:rPr>
          <w:rStyle w:val="StyleUnderline"/>
          <w:highlight w:val="cyan"/>
        </w:rPr>
        <w:t>debris, and</w:t>
      </w:r>
      <w:proofErr w:type="gramEnd"/>
      <w:r w:rsidRPr="008334BA">
        <w:rPr>
          <w:rStyle w:val="StyleUnderline"/>
          <w:highlight w:val="cyan"/>
        </w:rPr>
        <w:t xml:space="preserve"> enhancing transparency and cooperation among states</w:t>
      </w:r>
      <w:r w:rsidRPr="004A6BF4">
        <w:rPr>
          <w:rStyle w:val="StyleUnderline"/>
        </w:rPr>
        <w:t>.</w:t>
      </w:r>
      <w:r w:rsidRPr="004A6BF4">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 </w:t>
      </w:r>
      <w:r w:rsidRPr="0043797E">
        <w:rPr>
          <w:rStyle w:val="Emphasis"/>
          <w:b w:val="0"/>
          <w:bCs/>
        </w:rPr>
        <w:t>These proposals follow the logic of sustainability for global security</w:t>
      </w:r>
      <w:r w:rsidRPr="0043797E">
        <w:rPr>
          <w:rStyle w:val="StyleUnderline"/>
          <w:bCs/>
        </w:rPr>
        <w:t xml:space="preserve">. </w:t>
      </w:r>
      <w:r w:rsidRPr="0043797E">
        <w:rPr>
          <w:rStyle w:val="StyleUnderline"/>
          <w:u w:val="none"/>
        </w:rPr>
        <w:t>While this logic is in line with the dominant conceptualization of benefit sharing and freedom of outer space,</w:t>
      </w:r>
      <w:r w:rsidRPr="0043797E">
        <w:t xml:space="preserve"> the position taken in this article is that </w:t>
      </w:r>
      <w:r w:rsidRPr="0043797E">
        <w:rPr>
          <w:rStyle w:val="Emphasis"/>
          <w:b w:val="0"/>
          <w:bCs/>
        </w:rPr>
        <w:t>it</w:t>
      </w:r>
      <w:r w:rsidRPr="0043797E">
        <w:rPr>
          <w:rStyle w:val="Emphasis"/>
        </w:rPr>
        <w:t xml:space="preserve"> does not </w:t>
      </w:r>
      <w:r w:rsidRPr="0043797E">
        <w:rPr>
          <w:rStyle w:val="Emphasis"/>
          <w:b w:val="0"/>
          <w:bCs/>
        </w:rPr>
        <w:t>adequately</w:t>
      </w:r>
      <w:r w:rsidRPr="0043797E">
        <w:rPr>
          <w:rStyle w:val="Emphasis"/>
        </w:rPr>
        <w:t xml:space="preserve"> speak to sustainability</w:t>
      </w:r>
      <w:r w:rsidRPr="0043797E">
        <w:t xml:space="preserve"> </w:t>
      </w:r>
      <w:r w:rsidRPr="0043797E">
        <w:rPr>
          <w:rStyle w:val="StyleUnderline"/>
          <w:u w:val="none"/>
        </w:rPr>
        <w:t>from the perspective of</w:t>
      </w:r>
      <w:r w:rsidRPr="0043797E">
        <w:rPr>
          <w:rStyle w:val="StyleUnderline"/>
          <w:bCs/>
          <w:u w:val="none"/>
        </w:rPr>
        <w:t xml:space="preserve"> </w:t>
      </w:r>
      <w:r w:rsidRPr="0043797E">
        <w:rPr>
          <w:rStyle w:val="Emphasis"/>
          <w:b w:val="0"/>
          <w:bCs/>
        </w:rPr>
        <w:t>aspirant space states</w:t>
      </w:r>
      <w:r w:rsidRPr="0043797E">
        <w:rPr>
          <w:rStyle w:val="StyleUnderline"/>
          <w:u w:val="none"/>
        </w:rPr>
        <w:t xml:space="preserve">. </w:t>
      </w:r>
      <w:r w:rsidRPr="0043797E">
        <w:rPr>
          <w:rStyle w:val="StyleUnderline"/>
        </w:rPr>
        <w:t>To do so requires a</w:t>
      </w:r>
      <w:r w:rsidRPr="0043797E">
        <w:t xml:space="preserve"> </w:t>
      </w:r>
      <w:r w:rsidRPr="0043797E">
        <w:rPr>
          <w:rStyle w:val="Emphasis"/>
          <w:b w:val="0"/>
          <w:bCs/>
        </w:rPr>
        <w:t>significantly broader discussion</w:t>
      </w:r>
      <w:r w:rsidRPr="0043797E">
        <w:t xml:space="preserve"> </w:t>
      </w:r>
      <w:r w:rsidRPr="0043797E">
        <w:rPr>
          <w:rStyle w:val="StyleUnderline"/>
          <w:u w:val="none"/>
        </w:rPr>
        <w:t>and</w:t>
      </w:r>
      <w:r w:rsidRPr="0043797E">
        <w:rPr>
          <w:rStyle w:val="StyleUnderline"/>
        </w:rPr>
        <w:t xml:space="preserve"> solutions aimed towards </w:t>
      </w:r>
      <w:r w:rsidRPr="0043797E">
        <w:rPr>
          <w:rStyle w:val="Emphasis"/>
        </w:rPr>
        <w:t xml:space="preserve">aligning space law </w:t>
      </w:r>
      <w:r w:rsidRPr="0043797E">
        <w:rPr>
          <w:rStyle w:val="Emphasis"/>
          <w:b w:val="0"/>
          <w:bCs/>
        </w:rPr>
        <w:t>and policy</w:t>
      </w:r>
      <w:r w:rsidRPr="0043797E">
        <w:rPr>
          <w:rStyle w:val="Emphasis"/>
        </w:rPr>
        <w:t xml:space="preserve"> with </w:t>
      </w:r>
      <w:r w:rsidRPr="0043797E">
        <w:rPr>
          <w:rStyle w:val="Emphasis"/>
          <w:b w:val="0"/>
          <w:bCs/>
        </w:rPr>
        <w:t>the</w:t>
      </w:r>
      <w:r w:rsidRPr="0043797E">
        <w:rPr>
          <w:rStyle w:val="Emphasis"/>
        </w:rPr>
        <w:t xml:space="preserve"> sustainable development paradigm</w:t>
      </w:r>
      <w:r w:rsidRPr="0043797E">
        <w:rPr>
          <w:rStyle w:val="StyleUnderline"/>
          <w:u w:val="none"/>
        </w:rPr>
        <w:t>, if understood as being an</w:t>
      </w:r>
      <w:r w:rsidRPr="0043797E">
        <w:rPr>
          <w:rStyle w:val="StyleUnderline"/>
        </w:rPr>
        <w:t xml:space="preserve"> </w:t>
      </w:r>
      <w:r w:rsidRPr="0043797E">
        <w:rPr>
          <w:rStyle w:val="Emphasis"/>
          <w:b w:val="0"/>
          <w:bCs/>
        </w:rPr>
        <w:t>inclusive paradigm</w:t>
      </w:r>
      <w:r w:rsidRPr="0043797E">
        <w:t xml:space="preserve"> </w:t>
      </w:r>
      <w:r w:rsidRPr="0043797E">
        <w:rPr>
          <w:rStyle w:val="StyleUnderline"/>
          <w:u w:val="none"/>
        </w:rPr>
        <w:t>and</w:t>
      </w:r>
      <w:r w:rsidRPr="0043797E">
        <w:rPr>
          <w:rStyle w:val="StyleUnderline"/>
        </w:rPr>
        <w:t xml:space="preserve"> not focused on the </w:t>
      </w:r>
      <w:r w:rsidRPr="0043797E">
        <w:rPr>
          <w:rStyle w:val="Emphasis"/>
        </w:rPr>
        <w:t>individualistic</w:t>
      </w:r>
      <w:r w:rsidRPr="0043797E">
        <w:rPr>
          <w:rStyle w:val="Emphasis"/>
          <w:b w:val="0"/>
          <w:bCs/>
        </w:rPr>
        <w:t>/self-interested</w:t>
      </w:r>
      <w:r w:rsidRPr="0043797E">
        <w:rPr>
          <w:rStyle w:val="StyleUnderline"/>
        </w:rPr>
        <w:t xml:space="preserve"> nature of the </w:t>
      </w:r>
      <w:r w:rsidRPr="0043797E">
        <w:rPr>
          <w:rStyle w:val="Emphasis"/>
        </w:rPr>
        <w:t>current conception</w:t>
      </w:r>
      <w:r w:rsidRPr="0043797E">
        <w:t xml:space="preserve"> </w:t>
      </w:r>
      <w:r w:rsidRPr="0043797E">
        <w:rPr>
          <w:rStyle w:val="StyleUnderline"/>
        </w:rPr>
        <w:t>of sustainable development.</w:t>
      </w:r>
      <w:r w:rsidRPr="0043797E">
        <w:t xml:space="preserve"> </w:t>
      </w:r>
      <w:r w:rsidRPr="0043797E">
        <w:rPr>
          <w:rStyle w:val="StyleUnderline"/>
        </w:rPr>
        <w:t xml:space="preserve">A systemic, sustainable development law approach calls for a </w:t>
      </w:r>
      <w:r w:rsidRPr="0043797E">
        <w:rPr>
          <w:rStyle w:val="Emphasis"/>
        </w:rPr>
        <w:t>conscious engagement</w:t>
      </w:r>
      <w:r w:rsidRPr="0043797E">
        <w:t xml:space="preserve"> </w:t>
      </w:r>
      <w:r w:rsidRPr="0043797E">
        <w:rPr>
          <w:rStyle w:val="StyleUnderline"/>
        </w:rPr>
        <w:t xml:space="preserve">with the web of overlapping social, environmental, cultural, and legal frameworks, </w:t>
      </w:r>
      <w:r w:rsidRPr="0043797E">
        <w:rPr>
          <w:rStyle w:val="StyleUnderline"/>
          <w:u w:val="none"/>
        </w:rPr>
        <w:t>as well as</w:t>
      </w:r>
      <w:r w:rsidRPr="0043797E">
        <w:rPr>
          <w:rStyle w:val="StyleUnderline"/>
        </w:rPr>
        <w:t xml:space="preserve"> cultural considerations, economic policies, expectations, players, and interests</w:t>
      </w:r>
      <w:r w:rsidRPr="0043797E">
        <w:t>.54 Bearing in mind current U.S. space policy,55 such a broad overarching objective may not be achievable</w:t>
      </w:r>
      <w:r w:rsidRPr="004A6BF4">
        <w:t xml:space="preserve"> as part of the dialogue on the “Long Term Sustainability of Outer Space Activities,” but U.S. policy regarding preservation of the space environment nevertheless offers insights because international initiatives congruent with it are likely to </w:t>
      </w:r>
      <w:r w:rsidRPr="004A6BF4">
        <w:lastRenderedPageBreak/>
        <w:t xml:space="preserve">garner the most support. Schrogl56 proposed that </w:t>
      </w:r>
      <w:r w:rsidRPr="004A6BF4">
        <w:rPr>
          <w:rStyle w:val="StyleUnderline"/>
          <w:u w:val="none"/>
        </w:rPr>
        <w:t>sustainability is rendered to threats and risks to satellite operations</w:t>
      </w:r>
      <w:r w:rsidRPr="004A6BF4">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4A6BF4">
        <w:t>Earth, and</w:t>
      </w:r>
      <w:proofErr w:type="gramEnd"/>
      <w:r w:rsidRPr="004A6BF4">
        <w:t xml:space="preserve"> prompts a discussion of value to emerging and aspirant space actors. Otherwise, </w:t>
      </w:r>
      <w:r w:rsidRPr="004A6BF4">
        <w:rPr>
          <w:rStyle w:val="StyleUnderline"/>
          <w:u w:val="none"/>
        </w:rPr>
        <w:t xml:space="preserve">the </w:t>
      </w:r>
      <w:r w:rsidRPr="004A6BF4">
        <w:rPr>
          <w:rStyle w:val="Emphasis"/>
          <w:b w:val="0"/>
          <w:bCs/>
        </w:rPr>
        <w:t>dominant conceptualization</w:t>
      </w:r>
      <w:r w:rsidRPr="004A6BF4">
        <w:rPr>
          <w:rStyle w:val="StyleUnderline"/>
          <w:u w:val="none"/>
        </w:rPr>
        <w:t xml:space="preserve"> of space sustainability removes any </w:t>
      </w:r>
      <w:r w:rsidRPr="004A6BF4">
        <w:rPr>
          <w:rStyle w:val="Emphasis"/>
          <w:b w:val="0"/>
          <w:bCs/>
        </w:rPr>
        <w:t>focus</w:t>
      </w:r>
      <w:r w:rsidRPr="004A6BF4">
        <w:rPr>
          <w:rStyle w:val="StyleUnderline"/>
          <w:u w:val="none"/>
        </w:rPr>
        <w:t xml:space="preserve"> upon providing for the </w:t>
      </w:r>
      <w:r w:rsidRPr="004A6BF4">
        <w:rPr>
          <w:rStyle w:val="Emphasis"/>
          <w:b w:val="0"/>
          <w:bCs/>
        </w:rPr>
        <w:t>needs of those not among the most advanced space nations</w:t>
      </w:r>
      <w:r w:rsidRPr="004A6BF4">
        <w:t xml:space="preserve">. This problem is highlighted in Peter and Rathgeber’s definition of space sustainability: </w:t>
      </w:r>
      <w:r w:rsidRPr="004A6BF4">
        <w:rPr>
          <w:rStyle w:val="StyleUnderline"/>
          <w:u w:val="none"/>
        </w:rPr>
        <w:t>Sustainable space activities can be seen as activities</w:t>
      </w:r>
      <w:r w:rsidRPr="004A6BF4">
        <w:t xml:space="preserve"> (in space, from space, through space and towards space) </w:t>
      </w:r>
      <w:r w:rsidRPr="004A6BF4">
        <w:rPr>
          <w:rStyle w:val="StyleUnderline"/>
          <w:u w:val="none"/>
        </w:rPr>
        <w:t>that meet the needs of the</w:t>
      </w:r>
      <w:r w:rsidRPr="004A6BF4">
        <w:t xml:space="preserve"> </w:t>
      </w:r>
      <w:r w:rsidRPr="004A6BF4">
        <w:rPr>
          <w:rStyle w:val="Emphasis"/>
          <w:b w:val="0"/>
          <w:bCs/>
        </w:rPr>
        <w:t>present space actors</w:t>
      </w:r>
      <w:r w:rsidRPr="004A6BF4">
        <w:t xml:space="preserve"> without comprising the ability of future generations to meet their own needs of performing space related operations safely.57 Peter and Rathgeber claim that </w:t>
      </w:r>
      <w:r w:rsidRPr="004A6BF4">
        <w:rPr>
          <w:rStyle w:val="StyleUnderline"/>
          <w:u w:val="none"/>
        </w:rPr>
        <w:t xml:space="preserve">the emergence of </w:t>
      </w:r>
      <w:r w:rsidRPr="004A6BF4">
        <w:rPr>
          <w:rStyle w:val="Emphasis"/>
          <w:b w:val="0"/>
          <w:bCs/>
        </w:rPr>
        <w:t>new institutional space actors</w:t>
      </w:r>
      <w:r w:rsidRPr="004A6BF4">
        <w:t xml:space="preserve">, particularly from the south, </w:t>
      </w:r>
      <w:r w:rsidRPr="004A6BF4">
        <w:rPr>
          <w:rStyle w:val="StyleUnderline"/>
          <w:u w:val="none"/>
        </w:rPr>
        <w:t xml:space="preserve">is putting a greater pressure on the space environment and that the participation of the south in space sustainability efforts is </w:t>
      </w:r>
      <w:r w:rsidRPr="004A6BF4">
        <w:rPr>
          <w:rStyle w:val="Emphasis"/>
          <w:b w:val="0"/>
          <w:bCs/>
        </w:rPr>
        <w:t>unsatisfactory</w:t>
      </w:r>
      <w:r w:rsidRPr="004A6BF4">
        <w:t xml:space="preserve">.58 </w:t>
      </w:r>
      <w:r w:rsidRPr="00D20A4B">
        <w:rPr>
          <w:rStyle w:val="StyleUnderline"/>
        </w:rPr>
        <w:t xml:space="preserve">Yet, the </w:t>
      </w:r>
      <w:r w:rsidRPr="00D20A4B">
        <w:rPr>
          <w:rStyle w:val="StyleUnderline"/>
          <w:highlight w:val="cyan"/>
        </w:rPr>
        <w:t>role of less-advanced nations in sustainability</w:t>
      </w:r>
      <w:r w:rsidRPr="00D20A4B">
        <w:rPr>
          <w:rStyle w:val="StyleUnderline"/>
        </w:rPr>
        <w:t xml:space="preserve"> initiatives is more so </w:t>
      </w:r>
      <w:r w:rsidRPr="00D20A4B">
        <w:rPr>
          <w:rStyle w:val="StyleUnderline"/>
          <w:highlight w:val="cyan"/>
        </w:rPr>
        <w:t>on the receiving end</w:t>
      </w:r>
      <w:r w:rsidRPr="00D20A4B">
        <w:rPr>
          <w:rStyle w:val="StyleUnderline"/>
        </w:rPr>
        <w:t xml:space="preserve"> in that advanced nations seek to engage newcomers to space during the early phase of the development of future directives and codes of conduct for sustainable space activities; that is, </w:t>
      </w:r>
      <w:r w:rsidRPr="00D20A4B">
        <w:rPr>
          <w:rStyle w:val="StyleUnderline"/>
          <w:highlight w:val="cyan"/>
        </w:rPr>
        <w:t xml:space="preserve">not </w:t>
      </w:r>
      <w:r w:rsidRPr="00D20A4B">
        <w:rPr>
          <w:rStyle w:val="StyleUnderline"/>
        </w:rPr>
        <w:t xml:space="preserve">really </w:t>
      </w:r>
      <w:r w:rsidRPr="00D20A4B">
        <w:rPr>
          <w:rStyle w:val="StyleUnderline"/>
          <w:highlight w:val="cyan"/>
        </w:rPr>
        <w:t xml:space="preserve">to seek </w:t>
      </w:r>
      <w:r w:rsidRPr="00D20A4B">
        <w:rPr>
          <w:rStyle w:val="StyleUnderline"/>
        </w:rPr>
        <w:t xml:space="preserve">their </w:t>
      </w:r>
      <w:r w:rsidRPr="00D20A4B">
        <w:rPr>
          <w:rStyle w:val="StyleUnderline"/>
          <w:highlight w:val="cyan"/>
        </w:rPr>
        <w:t xml:space="preserve">input, but </w:t>
      </w:r>
      <w:r w:rsidRPr="00D20A4B">
        <w:rPr>
          <w:rStyle w:val="StyleUnderline"/>
        </w:rPr>
        <w:t xml:space="preserve">to </w:t>
      </w:r>
      <w:r w:rsidRPr="00D20A4B">
        <w:rPr>
          <w:rStyle w:val="StyleUnderline"/>
          <w:highlight w:val="cyan"/>
        </w:rPr>
        <w:t>ensure compliance</w:t>
      </w:r>
      <w:r w:rsidRPr="00D20A4B">
        <w:rPr>
          <w:rStyle w:val="StyleUnderline"/>
        </w:rPr>
        <w:t xml:space="preserve"> by the less-advanced nations.59 Their space </w:t>
      </w:r>
      <w:r w:rsidRPr="00D20A4B">
        <w:rPr>
          <w:rStyle w:val="StyleUnderline"/>
          <w:highlight w:val="cyan"/>
        </w:rPr>
        <w:t>activities</w:t>
      </w:r>
      <w:r w:rsidRPr="00D20A4B">
        <w:rPr>
          <w:rStyle w:val="StyleUnderline"/>
        </w:rPr>
        <w:t xml:space="preserve"> are </w:t>
      </w:r>
      <w:r w:rsidRPr="00D20A4B">
        <w:rPr>
          <w:rStyle w:val="StyleUnderline"/>
          <w:highlight w:val="cyan"/>
        </w:rPr>
        <w:t>judged as</w:t>
      </w:r>
      <w:r w:rsidRPr="00D20A4B">
        <w:rPr>
          <w:rStyle w:val="StyleUnderline"/>
        </w:rPr>
        <w:t xml:space="preserve"> either </w:t>
      </w:r>
      <w:r w:rsidRPr="00D20A4B">
        <w:rPr>
          <w:rStyle w:val="StyleUnderline"/>
          <w:highlight w:val="cyan"/>
        </w:rPr>
        <w:t>threats</w:t>
      </w:r>
      <w:r w:rsidRPr="00D20A4B">
        <w:rPr>
          <w:rStyle w:val="StyleUnderline"/>
        </w:rPr>
        <w:t xml:space="preserve"> to or consistent with space sustainability, rather than as part of articulating the content of space sustainability.60</w:t>
      </w:r>
      <w:r w:rsidRPr="004A6BF4">
        <w:t xml:space="preserve"> </w:t>
      </w:r>
      <w:r w:rsidRPr="00D20A4B">
        <w:rPr>
          <w:rStyle w:val="StyleUnderline"/>
        </w:rPr>
        <w:t xml:space="preserve">This indicates that, </w:t>
      </w:r>
      <w:r w:rsidRPr="00D20A4B">
        <w:rPr>
          <w:rStyle w:val="StyleUnderline"/>
          <w:highlight w:val="cyan"/>
        </w:rPr>
        <w:t>for</w:t>
      </w:r>
      <w:r w:rsidRPr="00D20A4B">
        <w:rPr>
          <w:rStyle w:val="StyleUnderline"/>
        </w:rPr>
        <w:t xml:space="preserve"> </w:t>
      </w:r>
      <w:r w:rsidRPr="00D20A4B">
        <w:rPr>
          <w:rStyle w:val="StyleUnderline"/>
          <w:highlight w:val="cyan"/>
        </w:rPr>
        <w:t>national space programs</w:t>
      </w:r>
      <w:r w:rsidRPr="00D20A4B">
        <w:rPr>
          <w:rStyle w:val="StyleUnderline"/>
        </w:rPr>
        <w:t xml:space="preserve"> of established space nations, </w:t>
      </w:r>
      <w:r w:rsidRPr="00D20A4B">
        <w:rPr>
          <w:rStyle w:val="StyleUnderline"/>
          <w:highlight w:val="cyan"/>
        </w:rPr>
        <w:t>a</w:t>
      </w:r>
      <w:r w:rsidRPr="00D20A4B">
        <w:rPr>
          <w:rStyle w:val="StyleUnderline"/>
        </w:rPr>
        <w:t xml:space="preserve"> truly </w:t>
      </w:r>
      <w:r w:rsidRPr="00D20A4B">
        <w:rPr>
          <w:rStyle w:val="StyleUnderline"/>
          <w:highlight w:val="cyan"/>
        </w:rPr>
        <w:t>international focus on</w:t>
      </w:r>
      <w:r w:rsidRPr="00D20A4B">
        <w:rPr>
          <w:rStyle w:val="StyleUnderline"/>
        </w:rPr>
        <w:t xml:space="preserve"> space </w:t>
      </w:r>
      <w:r w:rsidRPr="00D20A4B">
        <w:rPr>
          <w:rStyle w:val="StyleUnderline"/>
          <w:highlight w:val="cyan"/>
        </w:rPr>
        <w:t>sustainability is not a priority</w:t>
      </w:r>
      <w:r w:rsidRPr="00D20A4B">
        <w:rPr>
          <w:rStyle w:val="StyleUnderline"/>
        </w:rPr>
        <w:t xml:space="preserve">. It is interesting to note, at this juncture in the discussion, a fundamental provision proposed by a group of developing states during the development of the </w:t>
      </w:r>
      <w:r w:rsidRPr="00FB642F">
        <w:rPr>
          <w:rStyle w:val="StyleUnderline"/>
          <w:highlight w:val="cyan"/>
        </w:rPr>
        <w:t>U.N. Space Benefits Declaration</w:t>
      </w:r>
      <w:r w:rsidRPr="00D20A4B">
        <w:rPr>
          <w:rStyle w:val="StyleUnderline"/>
        </w:rPr>
        <w:t xml:space="preserve">.61 (1) All </w:t>
      </w:r>
      <w:r w:rsidRPr="00FB642F">
        <w:rPr>
          <w:rStyle w:val="StyleUnderline"/>
          <w:highlight w:val="cyan"/>
        </w:rPr>
        <w:t>States</w:t>
      </w:r>
      <w:r w:rsidRPr="00D20A4B">
        <w:rPr>
          <w:rStyle w:val="StyleUnderline"/>
        </w:rPr>
        <w:t xml:space="preserve"> should </w:t>
      </w:r>
      <w:r w:rsidRPr="00FB642F">
        <w:rPr>
          <w:rStyle w:val="StyleUnderline"/>
          <w:highlight w:val="cyan"/>
        </w:rPr>
        <w:t>pursue</w:t>
      </w:r>
      <w:r w:rsidRPr="00D20A4B">
        <w:rPr>
          <w:rStyle w:val="StyleUnderline"/>
        </w:rPr>
        <w:t xml:space="preserve"> their </w:t>
      </w:r>
      <w:r w:rsidRPr="00FB642F">
        <w:rPr>
          <w:rStyle w:val="StyleUnderline"/>
          <w:highlight w:val="cyan"/>
        </w:rPr>
        <w:t>activities</w:t>
      </w:r>
      <w:r w:rsidRPr="00D20A4B">
        <w:rPr>
          <w:rStyle w:val="StyleUnderline"/>
        </w:rPr>
        <w:t xml:space="preserve"> in Outer Space with due </w:t>
      </w:r>
      <w:r w:rsidRPr="00FB642F">
        <w:rPr>
          <w:rStyle w:val="StyleUnderline"/>
          <w:highlight w:val="cyan"/>
        </w:rPr>
        <w:t>regard</w:t>
      </w:r>
      <w:r w:rsidRPr="00D20A4B">
        <w:rPr>
          <w:rStyle w:val="StyleUnderline"/>
        </w:rPr>
        <w:t xml:space="preserve"> </w:t>
      </w:r>
      <w:r w:rsidRPr="00FB642F">
        <w:rPr>
          <w:rStyle w:val="StyleUnderline"/>
          <w:highlight w:val="cyan"/>
        </w:rPr>
        <w:t>to</w:t>
      </w:r>
      <w:r w:rsidRPr="00D20A4B">
        <w:rPr>
          <w:rStyle w:val="StyleUnderline"/>
        </w:rPr>
        <w:t xml:space="preserve"> the </w:t>
      </w:r>
      <w:r w:rsidRPr="00FB642F">
        <w:rPr>
          <w:rStyle w:val="StyleUnderline"/>
          <w:highlight w:val="cyan"/>
        </w:rPr>
        <w:t>need</w:t>
      </w:r>
      <w:r w:rsidRPr="00D20A4B">
        <w:rPr>
          <w:rStyle w:val="StyleUnderline"/>
        </w:rPr>
        <w:t xml:space="preserve"> </w:t>
      </w:r>
      <w:r w:rsidRPr="00FB642F">
        <w:rPr>
          <w:rStyle w:val="StyleUnderline"/>
          <w:highlight w:val="cyan"/>
        </w:rPr>
        <w:t>to</w:t>
      </w:r>
      <w:r w:rsidRPr="00D20A4B">
        <w:rPr>
          <w:rStyle w:val="StyleUnderline"/>
        </w:rPr>
        <w:t xml:space="preserve"> </w:t>
      </w:r>
      <w:r w:rsidRPr="00FB642F">
        <w:rPr>
          <w:rStyle w:val="StyleUnderline"/>
          <w:highlight w:val="cyan"/>
        </w:rPr>
        <w:t>preserve</w:t>
      </w:r>
      <w:r w:rsidRPr="00D20A4B">
        <w:rPr>
          <w:rStyle w:val="StyleUnderline"/>
        </w:rPr>
        <w:t xml:space="preserve"> </w:t>
      </w:r>
      <w:r w:rsidRPr="00FB642F">
        <w:rPr>
          <w:rStyle w:val="StyleUnderline"/>
          <w:highlight w:val="cyan"/>
        </w:rPr>
        <w:t>Outer</w:t>
      </w:r>
      <w:r w:rsidRPr="00D20A4B">
        <w:rPr>
          <w:rStyle w:val="StyleUnderline"/>
        </w:rPr>
        <w:t xml:space="preserve"> </w:t>
      </w:r>
      <w:r w:rsidRPr="00FB642F">
        <w:rPr>
          <w:rStyle w:val="StyleUnderline"/>
          <w:highlight w:val="cyan"/>
        </w:rPr>
        <w:t>Space</w:t>
      </w:r>
      <w:r w:rsidRPr="00D20A4B">
        <w:rPr>
          <w:rStyle w:val="StyleUnderline"/>
        </w:rPr>
        <w:t>, in such a way as not to hinder its continued utilization and exploration. (2) States should pay attention to all aspects related to the protection and preservation of the Outer Space environment, especially those potentially affecting the Earth’s environment. (3) 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w:t>
      </w:r>
      <w:r w:rsidRPr="004A6BF4">
        <w:t xml:space="preserve">62 Paragraph 3 is fundamental and truly revealing when read in the light of the analysis of Schrogl.63 </w:t>
      </w:r>
      <w:proofErr w:type="spellStart"/>
      <w:r w:rsidRPr="004A6BF4">
        <w:t>Schrogl</w:t>
      </w:r>
      <w:proofErr w:type="spellEnd"/>
      <w:r w:rsidRPr="004A6BF4">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69AA85E8" w14:textId="77777777" w:rsidR="00C02AE7" w:rsidRDefault="00C02AE7" w:rsidP="00C02AE7">
      <w:pPr>
        <w:pStyle w:val="Heading4"/>
      </w:pPr>
      <w:r>
        <w:t>Zero risk of escalation from ASATs</w:t>
      </w:r>
    </w:p>
    <w:p w14:paraId="4DE00D2A" w14:textId="77777777" w:rsidR="00C02AE7" w:rsidRPr="008E6C6C" w:rsidRDefault="00C02AE7" w:rsidP="00C02AE7">
      <w:proofErr w:type="spellStart"/>
      <w:r w:rsidRPr="00865E0D">
        <w:rPr>
          <w:rFonts w:eastAsiaTheme="majorEastAsia" w:cstheme="majorBidi"/>
          <w:b/>
          <w:iCs/>
          <w:sz w:val="26"/>
        </w:rPr>
        <w:t>Pavur</w:t>
      </w:r>
      <w:proofErr w:type="spellEnd"/>
      <w:r w:rsidRPr="00865E0D">
        <w:rPr>
          <w:rFonts w:eastAsiaTheme="majorEastAsia" w:cstheme="majorBidi"/>
          <w:b/>
          <w:iCs/>
          <w:sz w:val="26"/>
        </w:rPr>
        <w:t xml:space="preserve"> and Martinovic 19</w:t>
      </w:r>
      <w:r>
        <w:t xml:space="preserve"> [James </w:t>
      </w:r>
      <w:proofErr w:type="spellStart"/>
      <w:r>
        <w:t>Pavur</w:t>
      </w:r>
      <w:proofErr w:type="spellEnd"/>
      <w:r>
        <w:t xml:space="preserve"> and Ivan Martinovic</w:t>
      </w:r>
      <w:r w:rsidRPr="00865E0D">
        <w:t xml:space="preserve">, </w:t>
      </w:r>
      <w:r>
        <w:t>May 2019</w:t>
      </w:r>
      <w:r w:rsidRPr="00865E0D">
        <w:t xml:space="preserve">, "The Cyber-ASAT: On the Impact of Cyber Weapons in Outer Space," ResearchGate, </w:t>
      </w:r>
      <w:r w:rsidRPr="008E6C6C">
        <w:t>11th International Conference on Cyber Conflict: Silent Battle</w:t>
      </w:r>
      <w:r w:rsidRPr="00865E0D">
        <w:t xml:space="preserve"> </w:t>
      </w:r>
      <w:hyperlink r:id="rId27" w:history="1">
        <w:r w:rsidRPr="00917CC5">
          <w:rPr>
            <w:rStyle w:val="Hyperlink"/>
          </w:rPr>
          <w:t>https://www.researchgate.net/publication/334422193_The_Cyber-ASAT_On_the_Impact_of_Cyber_Weapons_in_Outer_Space accessed 12/10/21</w:t>
        </w:r>
      </w:hyperlink>
      <w:r>
        <w:t>]Adam</w:t>
      </w:r>
    </w:p>
    <w:p w14:paraId="2765F613" w14:textId="77777777" w:rsidR="00C02AE7" w:rsidRPr="000C1C21" w:rsidRDefault="00C02AE7" w:rsidP="00C02AE7">
      <w:r w:rsidRPr="000C1C21">
        <w:lastRenderedPageBreak/>
        <w:t xml:space="preserve">A. Limited Accessibility </w:t>
      </w:r>
    </w:p>
    <w:p w14:paraId="0D9E0D5F" w14:textId="77777777" w:rsidR="00C02AE7" w:rsidRPr="000C1C21" w:rsidRDefault="00C02AE7" w:rsidP="00C02AE7">
      <w:r w:rsidRPr="002076FF">
        <w:rPr>
          <w:rStyle w:val="StyleUnderline"/>
          <w:highlight w:val="cyan"/>
        </w:rPr>
        <w:t>Space is difficult</w:t>
      </w:r>
      <w:r w:rsidRPr="000C1C21">
        <w:rPr>
          <w:rStyle w:val="StyleUnderline"/>
        </w:rPr>
        <w:t>.</w:t>
      </w:r>
      <w:r w:rsidRPr="000C1C21">
        <w:t xml:space="preserve"> Over 60 years have passed since the first Sputnik launch and </w:t>
      </w:r>
      <w:r w:rsidRPr="000C1C21">
        <w:rPr>
          <w:rStyle w:val="StyleUnderline"/>
        </w:rPr>
        <w:t>only nine countries (ten including the EU) have orbital launch capabilities</w:t>
      </w:r>
      <w:r w:rsidRPr="000C1C21">
        <w:t xml:space="preserve">. Moreover, a </w:t>
      </w:r>
      <w:r w:rsidRPr="00D654AF">
        <w:rPr>
          <w:rStyle w:val="StyleUnderline"/>
        </w:rPr>
        <w:t xml:space="preserve">launch </w:t>
      </w:r>
      <w:proofErr w:type="spellStart"/>
      <w:r w:rsidRPr="00D654AF">
        <w:rPr>
          <w:rStyle w:val="StyleUnderline"/>
        </w:rPr>
        <w:t>programme</w:t>
      </w:r>
      <w:proofErr w:type="spellEnd"/>
      <w:r w:rsidRPr="00D654AF">
        <w:rPr>
          <w:rStyle w:val="StyleUnderline"/>
        </w:rPr>
        <w:t xml:space="preserve"> alone does not guarantee the resources and precision required to operate a meaningful ASAT capability</w:t>
      </w:r>
      <w:r w:rsidRPr="00D654AF">
        <w:t>. Given this</w:t>
      </w:r>
      <w:r w:rsidRPr="000C1C21">
        <w:t xml:space="preserve">, one possible reason why space wars have not broken out is simply because only the US has ever had the ability to fight one [21, p. 402], [22, pp. 419–420]. </w:t>
      </w:r>
    </w:p>
    <w:p w14:paraId="0373C085" w14:textId="77777777" w:rsidR="00C02AE7" w:rsidRPr="000C1C21" w:rsidRDefault="00C02AE7" w:rsidP="00C02AE7">
      <w:pPr>
        <w:rPr>
          <w:rStyle w:val="StyleUnderline"/>
        </w:rPr>
      </w:pPr>
      <w:r w:rsidRPr="000C1C21">
        <w:t xml:space="preserve">Although </w:t>
      </w:r>
      <w:r w:rsidRPr="000C1C21">
        <w:rPr>
          <w:rStyle w:val="StyleUnderline"/>
        </w:rPr>
        <w:t>launch technology may become cheaper and easier, it is unclear to what extent these advances will be distributed among presently non-spacefaring nations</w:t>
      </w:r>
      <w:r w:rsidRPr="000C1C21">
        <w:t xml:space="preserve">. </w:t>
      </w:r>
      <w:r w:rsidRPr="002076FF">
        <w:rPr>
          <w:rStyle w:val="StyleUnderline"/>
          <w:highlight w:val="cyan"/>
        </w:rPr>
        <w:t>Limited access to orbit</w:t>
      </w:r>
      <w:r w:rsidRPr="000C1C21">
        <w:rPr>
          <w:rStyle w:val="StyleUnderline"/>
        </w:rPr>
        <w:t xml:space="preserve"> necessarily </w:t>
      </w:r>
      <w:r w:rsidRPr="002076FF">
        <w:rPr>
          <w:rStyle w:val="StyleUnderline"/>
          <w:highlight w:val="cyan"/>
        </w:rPr>
        <w:t>reduces</w:t>
      </w:r>
      <w:r w:rsidRPr="000C1C21">
        <w:rPr>
          <w:rStyle w:val="StyleUnderline"/>
        </w:rPr>
        <w:t xml:space="preserve"> the </w:t>
      </w:r>
      <w:r w:rsidRPr="002076FF">
        <w:rPr>
          <w:rStyle w:val="StyleUnderline"/>
          <w:highlight w:val="cyan"/>
        </w:rPr>
        <w:t>scenarios</w:t>
      </w:r>
      <w:r w:rsidRPr="000C1C21">
        <w:rPr>
          <w:rStyle w:val="StyleUnderline"/>
        </w:rPr>
        <w:t xml:space="preserve"> which could plausibly </w:t>
      </w:r>
      <w:r w:rsidRPr="002076FF">
        <w:rPr>
          <w:rStyle w:val="StyleUnderline"/>
          <w:highlight w:val="cyan"/>
        </w:rPr>
        <w:t xml:space="preserve">escalate to ASAT </w:t>
      </w:r>
      <w:r w:rsidRPr="00D654AF">
        <w:rPr>
          <w:rStyle w:val="StyleUnderline"/>
        </w:rPr>
        <w:t>usage</w:t>
      </w:r>
      <w:r w:rsidRPr="000C1C21">
        <w:rPr>
          <w:rStyle w:val="StyleUnderline"/>
        </w:rPr>
        <w:t>.</w:t>
      </w:r>
      <w:r w:rsidRPr="000C1C21">
        <w:t xml:space="preserve"> </w:t>
      </w:r>
      <w:r w:rsidRPr="000C1C21">
        <w:rPr>
          <w:rStyle w:val="StyleUnderline"/>
        </w:rPr>
        <w:t>Only major conflicts between the handful of states with ‘space club’ membership could be considered possible flashpoints.</w:t>
      </w:r>
      <w:r w:rsidRPr="000C1C21">
        <w:t xml:space="preserve"> Even then, </w:t>
      </w:r>
      <w:r w:rsidRPr="000C1C21">
        <w:rPr>
          <w:rStyle w:val="StyleUnderline"/>
        </w:rPr>
        <w:t xml:space="preserve">the </w:t>
      </w:r>
      <w:r w:rsidRPr="002076FF">
        <w:rPr>
          <w:rStyle w:val="StyleUnderline"/>
          <w:highlight w:val="cyan"/>
        </w:rPr>
        <w:t>fragility</w:t>
      </w:r>
      <w:r w:rsidRPr="000C1C21">
        <w:rPr>
          <w:rStyle w:val="StyleUnderline"/>
        </w:rPr>
        <w:t xml:space="preserve"> </w:t>
      </w:r>
      <w:r w:rsidRPr="002076FF">
        <w:rPr>
          <w:rStyle w:val="StyleUnderline"/>
          <w:highlight w:val="cyan"/>
        </w:rPr>
        <w:t>of</w:t>
      </w:r>
      <w:r w:rsidRPr="000C1C21">
        <w:rPr>
          <w:rStyle w:val="StyleUnderline"/>
        </w:rPr>
        <w:t xml:space="preserve"> an attacker’s own </w:t>
      </w:r>
      <w:r w:rsidRPr="00D654AF">
        <w:rPr>
          <w:rStyle w:val="StyleUnderline"/>
        </w:rPr>
        <w:t xml:space="preserve">space </w:t>
      </w:r>
      <w:r w:rsidRPr="002076FF">
        <w:rPr>
          <w:rStyle w:val="StyleUnderline"/>
          <w:highlight w:val="cyan"/>
        </w:rPr>
        <w:t>assets creates de-escalatory pressures</w:t>
      </w:r>
      <w:r w:rsidRPr="000C1C21">
        <w:rPr>
          <w:rStyle w:val="StyleUnderline"/>
        </w:rPr>
        <w:t xml:space="preserve"> due to </w:t>
      </w:r>
      <w:r w:rsidRPr="00D654AF">
        <w:rPr>
          <w:rStyle w:val="StyleUnderline"/>
        </w:rPr>
        <w:t xml:space="preserve">the deterrent effect of retaliation. </w:t>
      </w:r>
      <w:r w:rsidRPr="00D654AF">
        <w:t xml:space="preserve">Since the earliest days of the space race, </w:t>
      </w:r>
      <w:r w:rsidRPr="00D654AF">
        <w:rPr>
          <w:rStyle w:val="StyleUnderline"/>
        </w:rPr>
        <w:t>dominant powers</w:t>
      </w:r>
      <w:r w:rsidRPr="000C1C21">
        <w:rPr>
          <w:rStyle w:val="StyleUnderline"/>
        </w:rPr>
        <w:t xml:space="preserve"> have recognized this dynamic and </w:t>
      </w:r>
      <w:r w:rsidRPr="002076FF">
        <w:rPr>
          <w:rStyle w:val="StyleUnderline"/>
          <w:highlight w:val="cyan"/>
        </w:rPr>
        <w:t>demonstrated</w:t>
      </w:r>
      <w:r w:rsidRPr="000C1C21">
        <w:rPr>
          <w:rStyle w:val="StyleUnderline"/>
        </w:rPr>
        <w:t xml:space="preserve"> an </w:t>
      </w:r>
      <w:r w:rsidRPr="002076FF">
        <w:rPr>
          <w:rStyle w:val="StyleUnderline"/>
          <w:highlight w:val="cyan"/>
        </w:rPr>
        <w:t xml:space="preserve">inclination towards </w:t>
      </w:r>
      <w:r w:rsidRPr="0042714D">
        <w:rPr>
          <w:rStyle w:val="StyleUnderline"/>
        </w:rPr>
        <w:t>de-escalatory</w:t>
      </w:r>
      <w:r w:rsidRPr="000C1C21">
        <w:rPr>
          <w:rStyle w:val="StyleUnderline"/>
        </w:rPr>
        <w:t xml:space="preserve"> space </w:t>
      </w:r>
      <w:r w:rsidRPr="002076FF">
        <w:rPr>
          <w:rStyle w:val="StyleUnderline"/>
          <w:highlight w:val="cyan"/>
        </w:rPr>
        <w:t>strategies</w:t>
      </w:r>
      <w:r w:rsidRPr="000C1C21">
        <w:rPr>
          <w:rStyle w:val="StyleUnderline"/>
        </w:rPr>
        <w:t xml:space="preserve"> [23]. </w:t>
      </w:r>
    </w:p>
    <w:p w14:paraId="0AAD5AFA" w14:textId="77777777" w:rsidR="00C02AE7" w:rsidRPr="000C1C21" w:rsidRDefault="00C02AE7" w:rsidP="00C02AE7">
      <w:r w:rsidRPr="000C1C21">
        <w:t xml:space="preserve">B. Attributable Norms </w:t>
      </w:r>
    </w:p>
    <w:p w14:paraId="3787E630" w14:textId="77777777" w:rsidR="00C02AE7" w:rsidRPr="000C1C21" w:rsidRDefault="00C02AE7" w:rsidP="00C02AE7">
      <w:pPr>
        <w:rPr>
          <w:rStyle w:val="StyleUnderline"/>
        </w:rPr>
      </w:pPr>
      <w:r w:rsidRPr="000C1C21">
        <w:t xml:space="preserve">There also exists a </w:t>
      </w:r>
      <w:r w:rsidRPr="000C1C21">
        <w:rPr>
          <w:rStyle w:val="StyleUnderline"/>
        </w:rPr>
        <w:t xml:space="preserve">long-standing normative framework </w:t>
      </w:r>
      <w:proofErr w:type="spellStart"/>
      <w:r w:rsidRPr="000C1C21">
        <w:rPr>
          <w:rStyle w:val="StyleUnderline"/>
        </w:rPr>
        <w:t>favouring</w:t>
      </w:r>
      <w:proofErr w:type="spellEnd"/>
      <w:r w:rsidRPr="000C1C21">
        <w:rPr>
          <w:rStyle w:val="StyleUnderline"/>
        </w:rPr>
        <w:t xml:space="preserve"> the peaceful use of space. </w:t>
      </w:r>
      <w:r w:rsidRPr="000C1C21">
        <w:t xml:space="preserve">The effectiveness of this regime, </w:t>
      </w:r>
      <w:proofErr w:type="spellStart"/>
      <w:r w:rsidRPr="000C1C21">
        <w:t>centred</w:t>
      </w:r>
      <w:proofErr w:type="spellEnd"/>
      <w:r w:rsidRPr="000C1C21">
        <w:t xml:space="preserve"> around </w:t>
      </w:r>
      <w:r w:rsidRPr="000C1C21">
        <w:rPr>
          <w:rStyle w:val="StyleUnderline"/>
        </w:rPr>
        <w:t>the Outer Space Treaty (</w:t>
      </w:r>
      <w:r w:rsidRPr="002076FF">
        <w:rPr>
          <w:rStyle w:val="StyleUnderline"/>
          <w:highlight w:val="cyan"/>
        </w:rPr>
        <w:t>OST</w:t>
      </w:r>
      <w:r w:rsidRPr="000C1C21">
        <w:rPr>
          <w:rStyle w:val="StyleUnderline"/>
        </w:rPr>
        <w:t>),</w:t>
      </w:r>
      <w:r w:rsidRPr="000C1C21">
        <w:t xml:space="preserve"> is </w:t>
      </w:r>
      <w:r w:rsidRPr="000C1C21">
        <w:rPr>
          <w:rStyle w:val="StyleUnderline"/>
        </w:rPr>
        <w:t>highly contentious and many have pointed out its serious legal and political shortcomings</w:t>
      </w:r>
      <w:r w:rsidRPr="000C1C21">
        <w:t xml:space="preserve"> [24]</w:t>
      </w:r>
      <w:proofErr w:type="gramStart"/>
      <w:r w:rsidRPr="000C1C21">
        <w:t>–[</w:t>
      </w:r>
      <w:proofErr w:type="gramEnd"/>
      <w:r w:rsidRPr="000C1C21">
        <w:t xml:space="preserve">26]. Nevertheless, </w:t>
      </w:r>
      <w:r w:rsidRPr="000C1C21">
        <w:rPr>
          <w:rStyle w:val="StyleUnderline"/>
        </w:rPr>
        <w:t xml:space="preserve">this status quo framework has somehow </w:t>
      </w:r>
      <w:r w:rsidRPr="002076FF">
        <w:rPr>
          <w:rStyle w:val="StyleUnderline"/>
          <w:highlight w:val="cyan"/>
        </w:rPr>
        <w:t>supported</w:t>
      </w:r>
      <w:r w:rsidRPr="000C1C21">
        <w:rPr>
          <w:rStyle w:val="StyleUnderline"/>
        </w:rPr>
        <w:t xml:space="preserve"> over </w:t>
      </w:r>
      <w:r w:rsidRPr="002076FF">
        <w:rPr>
          <w:rStyle w:val="StyleUnderline"/>
          <w:highlight w:val="cyan"/>
        </w:rPr>
        <w:t>six decades of</w:t>
      </w:r>
      <w:r w:rsidRPr="000C1C21">
        <w:rPr>
          <w:rStyle w:val="StyleUnderline"/>
        </w:rPr>
        <w:t xml:space="preserve"> relative </w:t>
      </w:r>
      <w:r w:rsidRPr="002076FF">
        <w:rPr>
          <w:rStyle w:val="StyleUnderline"/>
          <w:highlight w:val="cyan"/>
        </w:rPr>
        <w:t>peace</w:t>
      </w:r>
      <w:r w:rsidRPr="000C1C21">
        <w:rPr>
          <w:rStyle w:val="StyleUnderline"/>
        </w:rPr>
        <w:t xml:space="preserve"> in orbit. </w:t>
      </w:r>
    </w:p>
    <w:p w14:paraId="73969035" w14:textId="77777777" w:rsidR="00C02AE7" w:rsidRPr="000C1C21" w:rsidRDefault="00C02AE7" w:rsidP="00C02AE7">
      <w:pPr>
        <w:rPr>
          <w:rStyle w:val="StyleUnderline"/>
        </w:rPr>
      </w:pPr>
      <w:r w:rsidRPr="000C1C21">
        <w:t xml:space="preserve">Over these six decades, </w:t>
      </w:r>
      <w:r w:rsidRPr="002076FF">
        <w:rPr>
          <w:rStyle w:val="StyleUnderline"/>
          <w:highlight w:val="cyan"/>
        </w:rPr>
        <w:t>norms</w:t>
      </w:r>
      <w:r w:rsidRPr="000C1C21">
        <w:rPr>
          <w:rStyle w:val="StyleUnderline"/>
        </w:rPr>
        <w:t xml:space="preserve"> have </w:t>
      </w:r>
      <w:r w:rsidRPr="002076FF">
        <w:rPr>
          <w:rStyle w:val="StyleUnderline"/>
          <w:highlight w:val="cyan"/>
        </w:rPr>
        <w:t>become deeply ingrained</w:t>
      </w:r>
      <w:r w:rsidRPr="000C1C21">
        <w:rPr>
          <w:rStyle w:val="StyleUnderline"/>
        </w:rPr>
        <w:t xml:space="preserve"> into the way states describe and perceive space weaponization. </w:t>
      </w:r>
      <w:r w:rsidRPr="000C1C21">
        <w:t xml:space="preserve">This </w:t>
      </w:r>
      <w:r w:rsidRPr="000C1C21">
        <w:rPr>
          <w:rStyle w:val="StyleUnderline"/>
        </w:rPr>
        <w:t>de facto codification was dramatically demonstrated in 2005 when the US found itself on the short end of a 160-1 UN vote after opposing a non-binding resolution on space weaponization.</w:t>
      </w:r>
      <w:r w:rsidRPr="000C1C21">
        <w:t xml:space="preserve"> Although </w:t>
      </w:r>
      <w:r w:rsidRPr="0042714D">
        <w:rPr>
          <w:rStyle w:val="StyleUnderline"/>
        </w:rPr>
        <w:t>states have occasionally pushed</w:t>
      </w:r>
      <w:r w:rsidRPr="000C1C21">
        <w:rPr>
          <w:rStyle w:val="StyleUnderline"/>
        </w:rPr>
        <w:t xml:space="preserve"> the boundaries of these norms, this has typically occurred through incremental legal re-interpretation rather than outright opposition [27</w:t>
      </w:r>
      <w:r w:rsidRPr="000C1C21">
        <w:t xml:space="preserve">]. </w:t>
      </w:r>
      <w:r w:rsidRPr="000C1C21">
        <w:rPr>
          <w:rStyle w:val="StyleUnderline"/>
        </w:rPr>
        <w:t>Even</w:t>
      </w:r>
      <w:r w:rsidRPr="000C1C21">
        <w:t xml:space="preserve"> the </w:t>
      </w:r>
      <w:r w:rsidRPr="002076FF">
        <w:rPr>
          <w:rStyle w:val="StyleUnderline"/>
          <w:highlight w:val="cyan"/>
        </w:rPr>
        <w:t>most notable incidents</w:t>
      </w:r>
      <w:r w:rsidRPr="000C1C21">
        <w:t xml:space="preserve">, such as the 2007-2008 US and Chinese ASAT demonstrations, </w:t>
      </w:r>
      <w:r w:rsidRPr="000C1C21">
        <w:rPr>
          <w:rStyle w:val="StyleUnderline"/>
        </w:rPr>
        <w:t xml:space="preserve">were </w:t>
      </w:r>
      <w:r w:rsidRPr="002076FF">
        <w:rPr>
          <w:rStyle w:val="StyleUnderline"/>
          <w:highlight w:val="cyan"/>
        </w:rPr>
        <w:t>couched in rhetoric</w:t>
      </w:r>
      <w:r w:rsidRPr="000C1C21">
        <w:rPr>
          <w:rStyle w:val="StyleUnderline"/>
        </w:rPr>
        <w:t xml:space="preserve"> from both the norm violators and defenders, depicting space as a </w:t>
      </w:r>
      <w:proofErr w:type="gramStart"/>
      <w:r w:rsidRPr="000C1C21">
        <w:rPr>
          <w:rStyle w:val="StyleUnderline"/>
        </w:rPr>
        <w:t>peaceful global commons</w:t>
      </w:r>
      <w:proofErr w:type="gramEnd"/>
      <w:r w:rsidRPr="000C1C21">
        <w:t xml:space="preserve"> [27, p. 56]. Altogether, this suggests that </w:t>
      </w:r>
      <w:r w:rsidRPr="002076FF">
        <w:rPr>
          <w:rStyle w:val="StyleUnderline"/>
          <w:highlight w:val="cyan"/>
        </w:rPr>
        <w:t>states perceive real costs</w:t>
      </w:r>
      <w:r w:rsidRPr="000C1C21">
        <w:rPr>
          <w:rStyle w:val="StyleUnderline"/>
        </w:rPr>
        <w:t xml:space="preserve"> to breaking this normative tradition and may even </w:t>
      </w:r>
      <w:r w:rsidRPr="002076FF">
        <w:rPr>
          <w:rStyle w:val="StyleUnderline"/>
          <w:highlight w:val="cyan"/>
        </w:rPr>
        <w:t>moderate</w:t>
      </w:r>
      <w:r w:rsidRPr="000C1C21">
        <w:rPr>
          <w:rStyle w:val="StyleUnderline"/>
        </w:rPr>
        <w:t xml:space="preserve"> </w:t>
      </w:r>
      <w:r w:rsidRPr="002076FF">
        <w:rPr>
          <w:rStyle w:val="StyleUnderline"/>
          <w:highlight w:val="cyan"/>
        </w:rPr>
        <w:t xml:space="preserve">their </w:t>
      </w:r>
      <w:proofErr w:type="spellStart"/>
      <w:r w:rsidRPr="002076FF">
        <w:rPr>
          <w:rStyle w:val="StyleUnderline"/>
          <w:highlight w:val="cyan"/>
        </w:rPr>
        <w:t>behaviours</w:t>
      </w:r>
      <w:proofErr w:type="spellEnd"/>
      <w:r w:rsidRPr="000C1C21">
        <w:rPr>
          <w:rStyle w:val="StyleUnderline"/>
        </w:rPr>
        <w:t xml:space="preserve"> accordingly. </w:t>
      </w:r>
    </w:p>
    <w:p w14:paraId="72273A1C" w14:textId="77777777" w:rsidR="00C02AE7" w:rsidRPr="000C1C21" w:rsidRDefault="00C02AE7" w:rsidP="00C02AE7">
      <w:r w:rsidRPr="000C1C21">
        <w:t xml:space="preserve">One further factor supporting this norms regime is the </w:t>
      </w:r>
      <w:r w:rsidRPr="002076FF">
        <w:rPr>
          <w:rStyle w:val="StyleUnderline"/>
          <w:highlight w:val="cyan"/>
        </w:rPr>
        <w:t>high degree of attributability</w:t>
      </w:r>
      <w:r w:rsidRPr="000C1C21">
        <w:rPr>
          <w:rStyle w:val="StyleUnderline"/>
        </w:rPr>
        <w:t xml:space="preserve"> surrounding ASAT weapons.</w:t>
      </w:r>
      <w:r w:rsidRPr="000C1C21">
        <w:t xml:space="preserve"> For </w:t>
      </w:r>
      <w:r w:rsidRPr="000C1C21">
        <w:rPr>
          <w:rStyle w:val="StyleUnderline"/>
        </w:rPr>
        <w:t xml:space="preserve">kinetic ASAT technology, plausible </w:t>
      </w:r>
      <w:r w:rsidRPr="0042714D">
        <w:rPr>
          <w:rStyle w:val="StyleUnderline"/>
        </w:rPr>
        <w:t>deniability</w:t>
      </w:r>
      <w:r w:rsidRPr="000C1C21">
        <w:rPr>
          <w:rStyle w:val="StyleUnderline"/>
        </w:rPr>
        <w:t xml:space="preserve"> and </w:t>
      </w:r>
      <w:r w:rsidRPr="002076FF">
        <w:rPr>
          <w:rStyle w:val="StyleUnderline"/>
          <w:highlight w:val="cyan"/>
        </w:rPr>
        <w:t>stealth</w:t>
      </w:r>
      <w:r w:rsidRPr="000C1C21">
        <w:rPr>
          <w:rStyle w:val="StyleUnderline"/>
        </w:rPr>
        <w:t xml:space="preserve"> are essentially </w:t>
      </w:r>
      <w:r w:rsidRPr="002076FF">
        <w:rPr>
          <w:rStyle w:val="StyleUnderline"/>
          <w:highlight w:val="cyan"/>
        </w:rPr>
        <w:t>impossible</w:t>
      </w:r>
      <w:r w:rsidRPr="000C1C21">
        <w:rPr>
          <w:rStyle w:val="StyleUnderline"/>
        </w:rPr>
        <w:t xml:space="preserve">. </w:t>
      </w:r>
      <w:r w:rsidRPr="000C1C21">
        <w:t xml:space="preserve">The </w:t>
      </w:r>
      <w:r w:rsidRPr="0042714D">
        <w:rPr>
          <w:rStyle w:val="StyleUnderline"/>
        </w:rPr>
        <w:t>literally</w:t>
      </w:r>
      <w:r w:rsidRPr="000C1C21">
        <w:rPr>
          <w:rStyle w:val="StyleUnderline"/>
        </w:rPr>
        <w:t xml:space="preserve"> </w:t>
      </w:r>
      <w:r w:rsidRPr="002076FF">
        <w:rPr>
          <w:rStyle w:val="StyleUnderline"/>
          <w:highlight w:val="cyan"/>
        </w:rPr>
        <w:t>explosive act of launching</w:t>
      </w:r>
      <w:r w:rsidRPr="000C1C21">
        <w:rPr>
          <w:rStyle w:val="StyleUnderline"/>
        </w:rPr>
        <w:t xml:space="preserve"> a rocket cannot evade detection and, if used offensively, retaliation.</w:t>
      </w:r>
      <w:r w:rsidRPr="000C1C21">
        <w:t xml:space="preserve"> This </w:t>
      </w:r>
      <w:r w:rsidRPr="0042714D">
        <w:rPr>
          <w:rStyle w:val="StyleUnderline"/>
        </w:rPr>
        <w:t>imposes</w:t>
      </w:r>
      <w:r w:rsidRPr="000C1C21">
        <w:rPr>
          <w:rStyle w:val="StyleUnderline"/>
        </w:rPr>
        <w:t xml:space="preserve"> </w:t>
      </w:r>
      <w:r w:rsidRPr="002076FF">
        <w:rPr>
          <w:rStyle w:val="StyleUnderline"/>
          <w:highlight w:val="cyan"/>
        </w:rPr>
        <w:t>high</w:t>
      </w:r>
      <w:r w:rsidRPr="000C1C21">
        <w:rPr>
          <w:rStyle w:val="StyleUnderline"/>
        </w:rPr>
        <w:t xml:space="preserve"> </w:t>
      </w:r>
      <w:r w:rsidRPr="002076FF">
        <w:rPr>
          <w:rStyle w:val="StyleUnderline"/>
          <w:highlight w:val="cyan"/>
        </w:rPr>
        <w:t>diplomatic costs</w:t>
      </w:r>
      <w:r w:rsidRPr="000C1C21">
        <w:rPr>
          <w:rStyle w:val="StyleUnderline"/>
        </w:rPr>
        <w:t xml:space="preserve"> on ASAT usage and testing,</w:t>
      </w:r>
      <w:r w:rsidRPr="000C1C21">
        <w:t xml:space="preserve"> particularly during peacetime. </w:t>
      </w:r>
    </w:p>
    <w:p w14:paraId="65ED43EC" w14:textId="77777777" w:rsidR="00C02AE7" w:rsidRPr="000C1C21" w:rsidRDefault="00C02AE7" w:rsidP="00C02AE7">
      <w:r w:rsidRPr="000C1C21">
        <w:t xml:space="preserve">C. Environmental Interdependence </w:t>
      </w:r>
    </w:p>
    <w:p w14:paraId="5A53A965" w14:textId="77777777" w:rsidR="00C02AE7" w:rsidRPr="000C1C21" w:rsidRDefault="00C02AE7" w:rsidP="00C02AE7">
      <w:pPr>
        <w:rPr>
          <w:rStyle w:val="StyleUnderline"/>
        </w:rPr>
      </w:pPr>
      <w:r w:rsidRPr="000C1C21">
        <w:t xml:space="preserve">A </w:t>
      </w:r>
      <w:r w:rsidRPr="000C1C21">
        <w:rPr>
          <w:rStyle w:val="StyleUnderline"/>
        </w:rPr>
        <w:t xml:space="preserve">third stabilizing force relates to the </w:t>
      </w:r>
      <w:r w:rsidRPr="002076FF">
        <w:rPr>
          <w:rStyle w:val="StyleUnderline"/>
          <w:highlight w:val="cyan"/>
        </w:rPr>
        <w:t>orbital debris</w:t>
      </w:r>
      <w:r w:rsidRPr="000C1C21">
        <w:rPr>
          <w:rStyle w:val="StyleUnderline"/>
        </w:rPr>
        <w:t xml:space="preserve"> consequences of ASATs</w:t>
      </w:r>
      <w:r w:rsidRPr="000C1C21">
        <w:t xml:space="preserve">. </w:t>
      </w:r>
      <w:r w:rsidRPr="000C1C21">
        <w:rPr>
          <w:rStyle w:val="StyleUnderline"/>
        </w:rPr>
        <w:t>China’s</w:t>
      </w:r>
      <w:r w:rsidRPr="000C1C21">
        <w:t xml:space="preserve"> </w:t>
      </w:r>
      <w:r w:rsidRPr="000C1C21">
        <w:rPr>
          <w:rStyle w:val="StyleUnderline"/>
        </w:rPr>
        <w:t>2007 ASAT demonstration was the largest debris-generating event in history</w:t>
      </w:r>
      <w:r w:rsidRPr="000C1C21">
        <w:t xml:space="preserve">, as the targeted satellite </w:t>
      </w:r>
      <w:r w:rsidRPr="000C1C21">
        <w:rPr>
          <w:rStyle w:val="StyleUnderline"/>
        </w:rPr>
        <w:t>dissipated into thousands of dangerous debris particles</w:t>
      </w:r>
      <w:r w:rsidRPr="000C1C21">
        <w:t xml:space="preserve"> [28, p. 4]. Since debris particles are </w:t>
      </w:r>
      <w:r w:rsidRPr="000C1C21">
        <w:lastRenderedPageBreak/>
        <w:t xml:space="preserve">indiscriminate and unpredictable, they often </w:t>
      </w:r>
      <w:r w:rsidRPr="002076FF">
        <w:rPr>
          <w:rStyle w:val="StyleUnderline"/>
          <w:highlight w:val="cyan"/>
        </w:rPr>
        <w:t>threaten</w:t>
      </w:r>
      <w:r w:rsidRPr="000C1C21">
        <w:rPr>
          <w:rStyle w:val="StyleUnderline"/>
        </w:rPr>
        <w:t xml:space="preserve"> the </w:t>
      </w:r>
      <w:r w:rsidRPr="002076FF">
        <w:rPr>
          <w:rStyle w:val="StyleUnderline"/>
          <w:highlight w:val="cyan"/>
        </w:rPr>
        <w:t>attacker’s</w:t>
      </w:r>
      <w:r w:rsidRPr="000C1C21">
        <w:rPr>
          <w:rStyle w:val="StyleUnderline"/>
        </w:rPr>
        <w:t xml:space="preserve"> own space </w:t>
      </w:r>
      <w:r w:rsidRPr="002076FF">
        <w:rPr>
          <w:rStyle w:val="StyleUnderline"/>
          <w:highlight w:val="cyan"/>
        </w:rPr>
        <w:t>assets</w:t>
      </w:r>
      <w:r w:rsidRPr="000C1C21">
        <w:rPr>
          <w:rStyle w:val="StyleUnderline"/>
        </w:rPr>
        <w:t xml:space="preserve"> </w:t>
      </w:r>
      <w:r w:rsidRPr="000C1C21">
        <w:t xml:space="preserve">[22, p. 420]. This is </w:t>
      </w:r>
      <w:r w:rsidRPr="000C1C21">
        <w:rPr>
          <w:rStyle w:val="StyleUnderline"/>
        </w:rPr>
        <w:t>compounded by Kessler syndrome</w:t>
      </w:r>
      <w:r w:rsidRPr="000C1C21">
        <w:t xml:space="preserve">, a phenomenon whereby orbital debris ‘breeds’ as large pieces of debris collide and disintegrate. As space debris remains in orbit for hundreds of years, the </w:t>
      </w:r>
      <w:r w:rsidRPr="000C1C21">
        <w:rPr>
          <w:rStyle w:val="StyleUnderline"/>
        </w:rPr>
        <w:t xml:space="preserve">cascade effect of an </w:t>
      </w:r>
      <w:r w:rsidRPr="002076FF">
        <w:rPr>
          <w:rStyle w:val="StyleUnderline"/>
          <w:highlight w:val="cyan"/>
        </w:rPr>
        <w:t>ASAT attack can constrain</w:t>
      </w:r>
      <w:r w:rsidRPr="000C1C21">
        <w:rPr>
          <w:rStyle w:val="StyleUnderline"/>
        </w:rPr>
        <w:t xml:space="preserve"> the attacker’s </w:t>
      </w:r>
      <w:r w:rsidRPr="002076FF">
        <w:rPr>
          <w:rStyle w:val="StyleUnderline"/>
          <w:highlight w:val="cyan"/>
        </w:rPr>
        <w:t>long-term use of space</w:t>
      </w:r>
      <w:r w:rsidRPr="000C1C21">
        <w:t xml:space="preserve"> [29, pp. 295– 296]. </w:t>
      </w:r>
      <w:r w:rsidRPr="000C1C21">
        <w:rPr>
          <w:rStyle w:val="StyleUnderline"/>
        </w:rPr>
        <w:t>Any state with kinetic ASAT capabilities</w:t>
      </w:r>
      <w:r w:rsidRPr="000C1C21">
        <w:t xml:space="preserve"> will </w:t>
      </w:r>
      <w:r w:rsidRPr="000C1C21">
        <w:rPr>
          <w:rStyle w:val="StyleUnderline"/>
        </w:rPr>
        <w:t>likely also operate satellites</w:t>
      </w:r>
      <w:r w:rsidRPr="000C1C21">
        <w:t xml:space="preserve"> of its own, and </w:t>
      </w:r>
      <w:r w:rsidRPr="000C1C21">
        <w:rPr>
          <w:rStyle w:val="StyleUnderline"/>
        </w:rPr>
        <w:t>they are necessarily exposed to this collateral damage threat</w:t>
      </w:r>
      <w:r w:rsidRPr="000C1C21">
        <w:t xml:space="preserve">. Space </w:t>
      </w:r>
      <w:r w:rsidRPr="000C1C21">
        <w:rPr>
          <w:rStyle w:val="StyleUnderline"/>
        </w:rPr>
        <w:t xml:space="preserve">debris thus </w:t>
      </w:r>
      <w:r w:rsidRPr="002076FF">
        <w:rPr>
          <w:rStyle w:val="StyleUnderline"/>
          <w:highlight w:val="cyan"/>
        </w:rPr>
        <w:t>acts as a strong strategic deterrent</w:t>
      </w:r>
      <w:r w:rsidRPr="000C1C21">
        <w:rPr>
          <w:rStyle w:val="StyleUnderline"/>
        </w:rPr>
        <w:t xml:space="preserve"> to ASAT usage.</w:t>
      </w:r>
    </w:p>
    <w:p w14:paraId="25EF555D" w14:textId="77777777" w:rsidR="00C02AE7" w:rsidRDefault="00C02AE7" w:rsidP="00F36E36"/>
    <w:p w14:paraId="0C0C0F2D" w14:textId="77777777" w:rsidR="00ED6353" w:rsidRPr="00ED6353" w:rsidRDefault="00ED6353" w:rsidP="00ED6353"/>
    <w:sectPr w:rsidR="00ED6353" w:rsidRPr="00ED635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B929C9"/>
    <w:multiLevelType w:val="hybridMultilevel"/>
    <w:tmpl w:val="D3062028"/>
    <w:lvl w:ilvl="0" w:tplc="148A727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61B28"/>
    <w:rsid w:val="000029E3"/>
    <w:rsid w:val="000029E8"/>
    <w:rsid w:val="00004225"/>
    <w:rsid w:val="000066CA"/>
    <w:rsid w:val="00007264"/>
    <w:rsid w:val="000076A9"/>
    <w:rsid w:val="00014FAD"/>
    <w:rsid w:val="00015D2A"/>
    <w:rsid w:val="0002048F"/>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25B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68D"/>
    <w:rsid w:val="002502CF"/>
    <w:rsid w:val="00267EBB"/>
    <w:rsid w:val="0027023B"/>
    <w:rsid w:val="00272F3F"/>
    <w:rsid w:val="00274EDB"/>
    <w:rsid w:val="0027729E"/>
    <w:rsid w:val="00282555"/>
    <w:rsid w:val="002843B2"/>
    <w:rsid w:val="00284ED6"/>
    <w:rsid w:val="00287312"/>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22F6"/>
    <w:rsid w:val="00335A23"/>
    <w:rsid w:val="00340707"/>
    <w:rsid w:val="00341C61"/>
    <w:rsid w:val="00351841"/>
    <w:rsid w:val="003624A6"/>
    <w:rsid w:val="00364ADF"/>
    <w:rsid w:val="00365C8D"/>
    <w:rsid w:val="003670D9"/>
    <w:rsid w:val="00370B41"/>
    <w:rsid w:val="00371B27"/>
    <w:rsid w:val="003726C3"/>
    <w:rsid w:val="00375D2E"/>
    <w:rsid w:val="00382888"/>
    <w:rsid w:val="00383071"/>
    <w:rsid w:val="00383B19"/>
    <w:rsid w:val="00384CBC"/>
    <w:rsid w:val="003933F9"/>
    <w:rsid w:val="00395864"/>
    <w:rsid w:val="00396557"/>
    <w:rsid w:val="00397316"/>
    <w:rsid w:val="003A1BE9"/>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797E"/>
    <w:rsid w:val="00442018"/>
    <w:rsid w:val="00446567"/>
    <w:rsid w:val="00447B10"/>
    <w:rsid w:val="00452EE4"/>
    <w:rsid w:val="00452F0B"/>
    <w:rsid w:val="004536D6"/>
    <w:rsid w:val="00457224"/>
    <w:rsid w:val="0047482C"/>
    <w:rsid w:val="00475436"/>
    <w:rsid w:val="00476A2C"/>
    <w:rsid w:val="0048047E"/>
    <w:rsid w:val="00482AF9"/>
    <w:rsid w:val="00496207"/>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4A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5A43"/>
    <w:rsid w:val="007B53D8"/>
    <w:rsid w:val="007C22C5"/>
    <w:rsid w:val="007C57E1"/>
    <w:rsid w:val="007C5811"/>
    <w:rsid w:val="007D2DF5"/>
    <w:rsid w:val="007D451A"/>
    <w:rsid w:val="007D5E3E"/>
    <w:rsid w:val="007D7596"/>
    <w:rsid w:val="007E242C"/>
    <w:rsid w:val="007E6631"/>
    <w:rsid w:val="00803A12"/>
    <w:rsid w:val="00805417"/>
    <w:rsid w:val="00805B7F"/>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49F6"/>
    <w:rsid w:val="009F1CBB"/>
    <w:rsid w:val="009F3305"/>
    <w:rsid w:val="009F3F06"/>
    <w:rsid w:val="009F6FB2"/>
    <w:rsid w:val="00A0522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0D1D"/>
    <w:rsid w:val="00AD3F9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9A5"/>
    <w:rsid w:val="00B43676"/>
    <w:rsid w:val="00B5602D"/>
    <w:rsid w:val="00B60125"/>
    <w:rsid w:val="00B6656B"/>
    <w:rsid w:val="00B67DB2"/>
    <w:rsid w:val="00B71625"/>
    <w:rsid w:val="00B75C54"/>
    <w:rsid w:val="00B804A1"/>
    <w:rsid w:val="00B8391D"/>
    <w:rsid w:val="00B8710E"/>
    <w:rsid w:val="00B92A93"/>
    <w:rsid w:val="00BA17A8"/>
    <w:rsid w:val="00BA3C33"/>
    <w:rsid w:val="00BB0878"/>
    <w:rsid w:val="00BB1879"/>
    <w:rsid w:val="00BC0ABE"/>
    <w:rsid w:val="00BC30DB"/>
    <w:rsid w:val="00BC64FF"/>
    <w:rsid w:val="00BC7C37"/>
    <w:rsid w:val="00BD1E7D"/>
    <w:rsid w:val="00BD2244"/>
    <w:rsid w:val="00BE6472"/>
    <w:rsid w:val="00BF29B8"/>
    <w:rsid w:val="00BF46EA"/>
    <w:rsid w:val="00C02AE7"/>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5C79"/>
    <w:rsid w:val="00E064EF"/>
    <w:rsid w:val="00E064F2"/>
    <w:rsid w:val="00E0717B"/>
    <w:rsid w:val="00E15598"/>
    <w:rsid w:val="00E20D65"/>
    <w:rsid w:val="00E353A2"/>
    <w:rsid w:val="00E36881"/>
    <w:rsid w:val="00E42E4C"/>
    <w:rsid w:val="00E47013"/>
    <w:rsid w:val="00E541F9"/>
    <w:rsid w:val="00E57B79"/>
    <w:rsid w:val="00E61B28"/>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6353"/>
    <w:rsid w:val="00EE051B"/>
    <w:rsid w:val="00EE54B4"/>
    <w:rsid w:val="00EF1AD8"/>
    <w:rsid w:val="00EF2B5C"/>
    <w:rsid w:val="00EF7794"/>
    <w:rsid w:val="00F02046"/>
    <w:rsid w:val="00F053D8"/>
    <w:rsid w:val="00F07888"/>
    <w:rsid w:val="00F07BC3"/>
    <w:rsid w:val="00F1313D"/>
    <w:rsid w:val="00F201E7"/>
    <w:rsid w:val="00F204E0"/>
    <w:rsid w:val="00F20B16"/>
    <w:rsid w:val="00F21C79"/>
    <w:rsid w:val="00F238C9"/>
    <w:rsid w:val="00F23CA5"/>
    <w:rsid w:val="00F277AA"/>
    <w:rsid w:val="00F31955"/>
    <w:rsid w:val="00F34C06"/>
    <w:rsid w:val="00F36E3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503CB6"/>
  <w14:defaultImageDpi w14:val="300"/>
  <w15:docId w15:val="{E70C647B-56F4-2242-AD8B-23BDCAA29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61B2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61B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61B2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61B2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No Spacing12,Heading 21,No Spacing11111,TAG,No Spacing4,No Spacing5,No Spacing21,Card,tags,ta,Tags,t,T"/>
    <w:basedOn w:val="Normal"/>
    <w:next w:val="Normal"/>
    <w:link w:val="Heading4Char"/>
    <w:uiPriority w:val="99"/>
    <w:unhideWhenUsed/>
    <w:qFormat/>
    <w:rsid w:val="00E61B2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61B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1B28"/>
  </w:style>
  <w:style w:type="character" w:customStyle="1" w:styleId="Heading1Char">
    <w:name w:val="Heading 1 Char"/>
    <w:aliases w:val="Pocket Char"/>
    <w:basedOn w:val="DefaultParagraphFont"/>
    <w:link w:val="Heading1"/>
    <w:uiPriority w:val="9"/>
    <w:rsid w:val="00E61B2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61B2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61B28"/>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No Spacing12 Char,TAG Char"/>
    <w:basedOn w:val="DefaultParagraphFont"/>
    <w:link w:val="Heading4"/>
    <w:uiPriority w:val="9"/>
    <w:rsid w:val="00E61B2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61B28"/>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B"/>
    <w:basedOn w:val="DefaultParagraphFont"/>
    <w:uiPriority w:val="1"/>
    <w:qFormat/>
    <w:rsid w:val="00E61B28"/>
    <w:rPr>
      <w:b/>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Debate,/"/>
    <w:basedOn w:val="DefaultParagraphFont"/>
    <w:link w:val="Emphasis1"/>
    <w:uiPriority w:val="20"/>
    <w:qFormat/>
    <w:rsid w:val="00E61B2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61B2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Important,C"/>
    <w:basedOn w:val="DefaultParagraphFont"/>
    <w:link w:val="NoSpacing"/>
    <w:uiPriority w:val="99"/>
    <w:unhideWhenUsed/>
    <w:rsid w:val="00E61B28"/>
    <w:rPr>
      <w:color w:val="auto"/>
      <w:u w:val="none"/>
    </w:rPr>
  </w:style>
  <w:style w:type="paragraph" w:styleId="DocumentMap">
    <w:name w:val="Document Map"/>
    <w:basedOn w:val="Normal"/>
    <w:link w:val="DocumentMapChar"/>
    <w:uiPriority w:val="99"/>
    <w:semiHidden/>
    <w:unhideWhenUsed/>
    <w:rsid w:val="00E61B2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61B28"/>
    <w:rPr>
      <w:rFonts w:ascii="Lucida Grande" w:hAnsi="Lucida Grande" w:cs="Lucida Grande"/>
    </w:rPr>
  </w:style>
  <w:style w:type="paragraph" w:customStyle="1" w:styleId="Emphasis1">
    <w:name w:val="Emphasis1"/>
    <w:basedOn w:val="Normal"/>
    <w:link w:val="Emphasis"/>
    <w:autoRedefine/>
    <w:uiPriority w:val="20"/>
    <w:qFormat/>
    <w:rsid w:val="00E61B2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unhideWhenUsed/>
    <w:qFormat/>
    <w:rsid w:val="00E61B28"/>
    <w:pPr>
      <w:ind w:left="720"/>
      <w:contextualSpacing/>
    </w:p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Debate Text"/>
    <w:basedOn w:val="Heading1"/>
    <w:link w:val="Hyperlink"/>
    <w:autoRedefine/>
    <w:uiPriority w:val="99"/>
    <w:qFormat/>
    <w:rsid w:val="00E61B2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805B7F"/>
    <w:pPr>
      <w:widowControl w:val="0"/>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chnologyreview.com/2021/01/21/1016513/china-private-commercial-space-industry-dominance/" TargetMode="External"/><Relationship Id="rId18" Type="http://schemas.openxmlformats.org/officeDocument/2006/relationships/hyperlink" Target="http://www.jessicachenweiss.com/uploads/3/0/6/3/30636001/19-01-24-elite-statements-isq-ca.pdf" TargetMode="External"/><Relationship Id="rId26" Type="http://schemas.openxmlformats.org/officeDocument/2006/relationships/hyperlink" Target="https://www.law.upenn.edu/live/files/7804-grego-space-and-crisis-stabilitypdf" TargetMode="External"/><Relationship Id="rId3" Type="http://schemas.openxmlformats.org/officeDocument/2006/relationships/customXml" Target="../customXml/item3.xml"/><Relationship Id="rId21" Type="http://schemas.openxmlformats.org/officeDocument/2006/relationships/hyperlink" Target="https://www.sciencedirect.com/topics/social-sciences/monopolies" TargetMode="External"/><Relationship Id="rId7" Type="http://schemas.openxmlformats.org/officeDocument/2006/relationships/settings" Target="settings.xml"/><Relationship Id="rId12" Type="http://schemas.openxmlformats.org/officeDocument/2006/relationships/hyperlink" Target="https://hbr.org/2011/06/what-the-west-doesnt-get-about-china" TargetMode="External"/><Relationship Id="rId17" Type="http://schemas.openxmlformats.org/officeDocument/2006/relationships/hyperlink" Target="https://archive.md/o/bc9l4/https:/www.bbc.com/news/science-environment-54076895" TargetMode="External"/><Relationship Id="rId25" Type="http://schemas.openxmlformats.org/officeDocument/2006/relationships/hyperlink" Target="https://www.wired.com/2016/01/clive-thompson-11/" TargetMode="External"/><Relationship Id="rId2" Type="http://schemas.openxmlformats.org/officeDocument/2006/relationships/customXml" Target="../customXml/item2.xml"/><Relationship Id="rId16" Type="http://schemas.openxmlformats.org/officeDocument/2006/relationships/hyperlink" Target="https://archive.md/o/bc9l4/https:/spacenews.com/spacety-releases-first-sar-images/" TargetMode="External"/><Relationship Id="rId20" Type="http://schemas.openxmlformats.org/officeDocument/2006/relationships/hyperlink" Target="https://www.sciencedirect.com/topics/social-sciences/astronomical-system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0accessed%2012/14/21" TargetMode="External"/><Relationship Id="rId24" Type="http://schemas.openxmlformats.org/officeDocument/2006/relationships/hyperlink" Target="https://www.sciencedirect.com/science/article/pii/S0265964621000515%20accessed%2012/12/21" TargetMode="External"/><Relationship Id="rId5" Type="http://schemas.openxmlformats.org/officeDocument/2006/relationships/numbering" Target="numbering.xml"/><Relationship Id="rId15" Type="http://schemas.openxmlformats.org/officeDocument/2006/relationships/hyperlink" Target="https://archive.md/o/bc9l4/https:/www.ida.org/-/media/feature/publications/e/ev/evaluation-of-chinas-commercial-space-sector/d-10873.ashx" TargetMode="External"/><Relationship Id="rId23" Type="http://schemas.openxmlformats.org/officeDocument/2006/relationships/hyperlink" Target="https://www.sciencedirect.com/topics/social-sciences/space-sciences" TargetMode="External"/><Relationship Id="rId28" Type="http://schemas.openxmlformats.org/officeDocument/2006/relationships/fontTable" Target="fontTable.xml"/><Relationship Id="rId10" Type="http://schemas.openxmlformats.org/officeDocument/2006/relationships/hyperlink" Target="https://hbr.org/search?term=elsbeth%20johnson&amp;search_type=search-all" TargetMode="External"/><Relationship Id="rId19" Type="http://schemas.openxmlformats.org/officeDocument/2006/relationships/hyperlink" Target="https://www.sciencedirect.com/science/article/pii/S0265964621000515%20accessed%2012/12/21" TargetMode="External"/><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4" Type="http://schemas.openxmlformats.org/officeDocument/2006/relationships/hyperlink" Target="https://archive.md/o/bc9l4/www.cpppc.org/en/zy/994006.jhtml" TargetMode="External"/><Relationship Id="rId22" Type="http://schemas.openxmlformats.org/officeDocument/2006/relationships/hyperlink" Target="https://www.sciencedirect.com/topics/social-sciences/economies-of-scale" TargetMode="External"/><Relationship Id="rId27" Type="http://schemas.openxmlformats.org/officeDocument/2006/relationships/hyperlink" Target="https://www.researchgate.net/publication/334422193_The_Cyber-ASAT_On_the_Impact_of_Cyber_Weapons_in_Outer_Space%20accessed%2012/1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23</Pages>
  <Words>13450</Words>
  <Characters>76670</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89941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26</cp:revision>
  <dcterms:created xsi:type="dcterms:W3CDTF">2021-12-18T16:15:00Z</dcterms:created>
  <dcterms:modified xsi:type="dcterms:W3CDTF">2021-12-18T16:50:00Z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