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C19B2" w14:textId="01729D3B" w:rsidR="00A96387" w:rsidRPr="00A96387" w:rsidRDefault="00A96387" w:rsidP="00A96387">
      <w:pPr>
        <w:pStyle w:val="Heading1"/>
      </w:pPr>
      <w:r>
        <w:t>1NC</w:t>
      </w:r>
    </w:p>
    <w:p w14:paraId="4670A8B0" w14:textId="4759EEB5" w:rsidR="006E5D03" w:rsidRDefault="004D0884" w:rsidP="006E5D03">
      <w:pPr>
        <w:pStyle w:val="Heading3"/>
      </w:pPr>
      <w:r>
        <w:lastRenderedPageBreak/>
        <w:t>1NC – OFF</w:t>
      </w:r>
    </w:p>
    <w:p w14:paraId="6B04387C" w14:textId="77777777" w:rsidR="006E5D03" w:rsidRDefault="006E5D03" w:rsidP="006E5D03">
      <w:pPr>
        <w:pStyle w:val="Heading4"/>
      </w:pPr>
      <w:r>
        <w:t xml:space="preserve">CP Text: The People’s Republic of China should </w:t>
      </w:r>
    </w:p>
    <w:p w14:paraId="1BF7D101" w14:textId="77777777" w:rsidR="006E5D03" w:rsidRDefault="006E5D03" w:rsidP="006E5D03">
      <w:pPr>
        <w:pStyle w:val="Heading4"/>
        <w:numPr>
          <w:ilvl w:val="0"/>
          <w:numId w:val="17"/>
        </w:numPr>
      </w:pPr>
      <w:r>
        <w:t>end all private appropriation of outer space except for Asteroid Mining.</w:t>
      </w:r>
    </w:p>
    <w:p w14:paraId="0D19D2D5" w14:textId="77777777" w:rsidR="006E5D03" w:rsidRDefault="006E5D03" w:rsidP="006E5D03">
      <w:pPr>
        <w:pStyle w:val="Heading4"/>
        <w:numPr>
          <w:ilvl w:val="0"/>
          <w:numId w:val="17"/>
        </w:numPr>
      </w:pPr>
      <w:r>
        <w:t>de-militarize its civilian, military, and commercial space industry.</w:t>
      </w:r>
    </w:p>
    <w:p w14:paraId="32B9E316" w14:textId="77777777" w:rsidR="006E5D03" w:rsidRDefault="006E5D03" w:rsidP="006E5D03">
      <w:pPr>
        <w:pStyle w:val="Heading4"/>
        <w:numPr>
          <w:ilvl w:val="0"/>
          <w:numId w:val="17"/>
        </w:numPr>
      </w:pPr>
      <w:r>
        <w:t xml:space="preserve">dismantle and remove ASAT weapons. </w:t>
      </w:r>
    </w:p>
    <w:p w14:paraId="20499531" w14:textId="77777777" w:rsidR="006E5D03" w:rsidRDefault="006E5D03" w:rsidP="006E5D03">
      <w:pPr>
        <w:pStyle w:val="Heading4"/>
        <w:numPr>
          <w:ilvl w:val="0"/>
          <w:numId w:val="17"/>
        </w:numPr>
      </w:pPr>
      <w:r>
        <w:t xml:space="preserve">dismantle the People’s Liberation Army. </w:t>
      </w:r>
    </w:p>
    <w:p w14:paraId="5A1B75A9" w14:textId="1539AAFF" w:rsidR="00457450" w:rsidRDefault="006E5D03" w:rsidP="00457450">
      <w:pPr>
        <w:pStyle w:val="Heading4"/>
        <w:numPr>
          <w:ilvl w:val="0"/>
          <w:numId w:val="17"/>
        </w:numPr>
      </w:pPr>
      <w:r>
        <w:t>end China-Russian cooperation in Outer Space</w:t>
      </w:r>
      <w:r w:rsidR="00457450">
        <w:t>.</w:t>
      </w:r>
    </w:p>
    <w:p w14:paraId="6061C656" w14:textId="040FAD4E" w:rsidR="00457450" w:rsidRPr="00457450" w:rsidRDefault="00457450" w:rsidP="00457450">
      <w:pPr>
        <w:pStyle w:val="Heading4"/>
        <w:numPr>
          <w:ilvl w:val="0"/>
          <w:numId w:val="17"/>
        </w:numPr>
      </w:pPr>
      <w:r w:rsidRPr="00457450">
        <w:t>Clarify its dual use capabilities to only be for mining</w:t>
      </w:r>
    </w:p>
    <w:p w14:paraId="4446C044" w14:textId="1E3A9D83" w:rsidR="006E5D03" w:rsidRPr="00D5251F" w:rsidRDefault="006E5D03" w:rsidP="006E5D03">
      <w:pPr>
        <w:pStyle w:val="Heading4"/>
      </w:pPr>
      <w:r>
        <w:t xml:space="preserve">The Counterplan solves the Case – solves Advantage 1 and 2 since it’s about Space </w:t>
      </w:r>
      <w:r w:rsidR="00E91621">
        <w:t>dominance and m</w:t>
      </w:r>
      <w:r>
        <w:t xml:space="preserve">ilitarization which the CP </w:t>
      </w:r>
      <w:r>
        <w:rPr>
          <w:u w:val="single"/>
        </w:rPr>
        <w:t>explicitly</w:t>
      </w:r>
      <w:r>
        <w:t xml:space="preserve"> gets rid of. Concede Space Key to </w:t>
      </w:r>
      <w:proofErr w:type="spellStart"/>
      <w:r>
        <w:t>Heg</w:t>
      </w:r>
      <w:proofErr w:type="spellEnd"/>
      <w:r>
        <w:t xml:space="preserve"> – means the CP access </w:t>
      </w:r>
      <w:proofErr w:type="gramStart"/>
      <w:r>
        <w:rPr>
          <w:u w:val="single"/>
        </w:rPr>
        <w:t>all</w:t>
      </w:r>
      <w:r>
        <w:t xml:space="preserve"> of</w:t>
      </w:r>
      <w:proofErr w:type="gramEnd"/>
      <w:r>
        <w:t xml:space="preserve"> the Spill-over Offense to American leadership.  </w:t>
      </w:r>
    </w:p>
    <w:p w14:paraId="694ABF13" w14:textId="77777777" w:rsidR="006E5D03" w:rsidRPr="008553B3" w:rsidRDefault="006E5D03" w:rsidP="006E5D03">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14:paraId="73913BF4" w14:textId="77777777" w:rsidR="006E5D03" w:rsidRDefault="006E5D03" w:rsidP="006E5D03">
      <w:r w:rsidRPr="00C24495">
        <w:rPr>
          <w:rStyle w:val="Style13ptBold"/>
        </w:rPr>
        <w:t>Cohen 21</w:t>
      </w:r>
      <w:r>
        <w:t xml:space="preserve"> </w:t>
      </w:r>
      <w:r w:rsidRPr="00C24495">
        <w:t xml:space="preserve">Ariel Cohen 10-26-2021 "China’s Space Mining Industry Is Prepping </w:t>
      </w:r>
      <w:proofErr w:type="gramStart"/>
      <w:r w:rsidRPr="00C24495">
        <w:t>For</w:t>
      </w:r>
      <w:proofErr w:type="gramEnd"/>
      <w:r w:rsidRPr="00C24495">
        <w:t xml:space="preserve"> Launch – But What About The US?"</w:t>
      </w:r>
      <w:r>
        <w:t xml:space="preserve"> </w:t>
      </w:r>
      <w:hyperlink r:id="rId9"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25B5E9BE" w14:textId="77777777" w:rsidR="006E5D03" w:rsidRPr="008553B3" w:rsidRDefault="006E5D03" w:rsidP="006E5D03">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CE3CE2">
        <w:rPr>
          <w:rStyle w:val="Emphasis"/>
          <w:highlight w:val="green"/>
        </w:rPr>
        <w:t>China’s</w:t>
      </w:r>
      <w:r w:rsidRPr="00CE3CE2">
        <w:rPr>
          <w:rStyle w:val="StyleUnderline"/>
          <w:highlight w:val="green"/>
        </w:rPr>
        <w:t xml:space="preserve"> </w:t>
      </w:r>
      <w:proofErr w:type="spellStart"/>
      <w:r w:rsidRPr="00CE3CE2">
        <w:rPr>
          <w:rStyle w:val="Emphasis"/>
          <w:highlight w:val="green"/>
        </w:rPr>
        <w:t>Shenzen</w:t>
      </w:r>
      <w:proofErr w:type="spellEnd"/>
      <w:r w:rsidRPr="00CE3CE2">
        <w:rPr>
          <w:rStyle w:val="StyleUnderline"/>
          <w:highlight w:val="green"/>
        </w:rPr>
        <w:t xml:space="preserve"> </w:t>
      </w:r>
      <w:r w:rsidRPr="00A73F31">
        <w:rPr>
          <w:rStyle w:val="StyleUnderline"/>
        </w:rPr>
        <w:t xml:space="preserve">Origin Space </w:t>
      </w:r>
      <w:r w:rsidRPr="00CE3CE2">
        <w:rPr>
          <w:rStyle w:val="Emphasis"/>
          <w:highlight w:val="green"/>
        </w:rPr>
        <w:t>Technology Co</w:t>
      </w:r>
      <w:r w:rsidRPr="00A73F31">
        <w:rPr>
          <w:rStyle w:val="StyleUnderline"/>
        </w:rPr>
        <w:t xml:space="preserve">. Ltd. </w:t>
      </w:r>
      <w:r w:rsidRPr="00CE3CE2">
        <w:rPr>
          <w:rStyle w:val="Emphasis"/>
          <w:highlight w:val="green"/>
        </w:rPr>
        <w:t>launched</w:t>
      </w:r>
      <w:r w:rsidRPr="00CE3CE2">
        <w:rPr>
          <w:rStyle w:val="StyleUnderline"/>
          <w:highlight w:val="green"/>
        </w:rPr>
        <w:t xml:space="preserve"> </w:t>
      </w:r>
      <w:r w:rsidRPr="00A73F31">
        <w:rPr>
          <w:rStyle w:val="StyleUnderline"/>
        </w:rPr>
        <w:t xml:space="preserve">the </w:t>
      </w:r>
      <w:r w:rsidRPr="00CE3CE2">
        <w:rPr>
          <w:rStyle w:val="Emphasis"/>
          <w:highlight w:val="green"/>
        </w:rPr>
        <w:t>NEO-1</w:t>
      </w:r>
      <w:r w:rsidRPr="00A73F31">
        <w:rPr>
          <w:rStyle w:val="StyleUnderline"/>
        </w:rPr>
        <w:t xml:space="preserve">, the </w:t>
      </w:r>
      <w:r w:rsidRPr="00CE3CE2">
        <w:rPr>
          <w:rStyle w:val="Emphasis"/>
          <w:highlight w:val="green"/>
        </w:rPr>
        <w:t>first commercial spacecraft</w:t>
      </w:r>
      <w:r w:rsidRPr="00CE3CE2">
        <w:rPr>
          <w:rStyle w:val="StyleUnderline"/>
          <w:highlight w:val="green"/>
        </w:rPr>
        <w:t xml:space="preserve"> </w:t>
      </w:r>
      <w:r w:rsidRPr="00CE3CE2">
        <w:rPr>
          <w:rStyle w:val="Emphasis"/>
          <w:highlight w:val="green"/>
          <w:bdr w:val="single" w:sz="18" w:space="0" w:color="auto"/>
        </w:rPr>
        <w:t>dedicated to the mining of space resources</w:t>
      </w:r>
      <w:r w:rsidRPr="00CE3CE2">
        <w:rPr>
          <w:rStyle w:val="StyleUnderline"/>
          <w:highlight w:val="green"/>
        </w:rPr>
        <w:t xml:space="preserve"> </w:t>
      </w:r>
      <w:r w:rsidRPr="00A73F31">
        <w:rPr>
          <w:rStyle w:val="StyleUnderline"/>
        </w:rPr>
        <w:t>– from asteroids to the lunar surface</w:t>
      </w:r>
      <w:r w:rsidRPr="008553B3">
        <w:rPr>
          <w:sz w:val="16"/>
        </w:rPr>
        <w:t xml:space="preserve">. </w:t>
      </w:r>
      <w:r w:rsidRPr="00CE3CE2">
        <w:rPr>
          <w:rStyle w:val="Emphasis"/>
          <w:highlight w:val="green"/>
        </w:rPr>
        <w:t>Falling costs of space launches and spacecraft technology</w:t>
      </w:r>
      <w:r w:rsidRPr="00CE3CE2">
        <w:rPr>
          <w:rStyle w:val="StyleUnderline"/>
          <w:highlight w:val="green"/>
        </w:rPr>
        <w:t xml:space="preserve"> </w:t>
      </w:r>
      <w:r w:rsidRPr="00A73F31">
        <w:rPr>
          <w:rStyle w:val="StyleUnderline"/>
        </w:rPr>
        <w:t xml:space="preserve">alongside existing infrastructure </w:t>
      </w:r>
      <w:r w:rsidRPr="00CE3CE2">
        <w:rPr>
          <w:rStyle w:val="Emphasis"/>
          <w:highlight w:val="green"/>
        </w:rPr>
        <w:t>provides</w:t>
      </w:r>
      <w:r w:rsidRPr="00CE3CE2">
        <w:rPr>
          <w:rStyle w:val="StyleUnderline"/>
          <w:highlight w:val="green"/>
        </w:rPr>
        <w:t xml:space="preserve"> </w:t>
      </w:r>
      <w:r w:rsidRPr="00A73F31">
        <w:rPr>
          <w:rStyle w:val="StyleUnderline"/>
        </w:rPr>
        <w:t xml:space="preserve">a </w:t>
      </w:r>
      <w:r w:rsidRPr="00CE3CE2">
        <w:rPr>
          <w:rStyle w:val="Emphasis"/>
          <w:highlight w:val="green"/>
          <w:bdr w:val="single" w:sz="18" w:space="0" w:color="auto"/>
        </w:rPr>
        <w:t>unique 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w:t>
      </w:r>
      <w:proofErr w:type="gramStart"/>
      <w:r w:rsidRPr="00A73F31">
        <w:rPr>
          <w:rStyle w:val="StyleUnderline"/>
        </w:rPr>
        <w:t>launch</w:t>
      </w:r>
      <w:proofErr w:type="gramEnd"/>
      <w:r w:rsidRPr="00A73F31">
        <w:rPr>
          <w:rStyle w:val="StyleUnderline"/>
        </w:rPr>
        <w:t xml:space="preserve">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CE3CE2">
        <w:rPr>
          <w:rStyle w:val="Emphasis"/>
          <w:highlight w:val="green"/>
        </w:rPr>
        <w:t>private investment</w:t>
      </w:r>
      <w:r w:rsidRPr="00CE3CE2">
        <w:rPr>
          <w:rStyle w:val="StyleUnderline"/>
          <w:highlight w:val="green"/>
        </w:rPr>
        <w:t xml:space="preserve"> </w:t>
      </w:r>
      <w:r w:rsidRPr="00A73F31">
        <w:rPr>
          <w:rStyle w:val="StyleUnderline"/>
        </w:rPr>
        <w:t xml:space="preserve">in space grows, the </w:t>
      </w:r>
      <w:r w:rsidRPr="00CE3CE2">
        <w:rPr>
          <w:rStyle w:val="Emphasis"/>
          <w:highlight w:val="green"/>
        </w:rPr>
        <w:t>end goal</w:t>
      </w:r>
      <w:r w:rsidRPr="00CE3CE2">
        <w:rPr>
          <w:rStyle w:val="StyleUnderline"/>
          <w:highlight w:val="green"/>
        </w:rPr>
        <w:t xml:space="preserve"> </w:t>
      </w:r>
      <w:r w:rsidRPr="00A73F31">
        <w:rPr>
          <w:rStyle w:val="StyleUnderline"/>
        </w:rPr>
        <w:t xml:space="preserve">is to be </w:t>
      </w:r>
      <w:r w:rsidRPr="00CE3CE2">
        <w:rPr>
          <w:rStyle w:val="Emphasis"/>
          <w:highlight w:val="green"/>
          <w:bdr w:val="single" w:sz="18" w:space="0" w:color="auto"/>
        </w:rPr>
        <w:t>capable of harvesting resources 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CE3CE2">
        <w:rPr>
          <w:rStyle w:val="Emphasis"/>
          <w:highlight w:val="green"/>
        </w:rPr>
        <w:t>April launch demonstrates</w:t>
      </w:r>
      <w:r w:rsidRPr="00CE3CE2">
        <w:rPr>
          <w:rStyle w:val="StyleUnderline"/>
          <w:highlight w:val="green"/>
        </w:rPr>
        <w:t xml:space="preserve"> </w:t>
      </w:r>
      <w:r w:rsidRPr="00A73F31">
        <w:rPr>
          <w:rStyle w:val="StyleUnderline"/>
        </w:rPr>
        <w:t xml:space="preserve">that </w:t>
      </w:r>
      <w:r w:rsidRPr="00CE3CE2">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proofErr w:type="gramStart"/>
      <w:r w:rsidRPr="00CE3CE2">
        <w:rPr>
          <w:rStyle w:val="Emphasis"/>
          <w:highlight w:val="green"/>
        </w:rPr>
        <w:t>much touted</w:t>
      </w:r>
      <w:proofErr w:type="gramEnd"/>
      <w:r w:rsidRPr="00CE3CE2">
        <w:rPr>
          <w:rStyle w:val="StyleUnderline"/>
          <w:highlight w:val="green"/>
        </w:rPr>
        <w:t xml:space="preserve"> </w:t>
      </w:r>
      <w:r w:rsidRPr="00A73F31">
        <w:rPr>
          <w:rStyle w:val="StyleUnderline"/>
        </w:rPr>
        <w:t>Planetary Resources and Deep Space Industries (</w:t>
      </w:r>
      <w:r w:rsidRPr="00CE3CE2">
        <w:rPr>
          <w:rStyle w:val="Emphasis"/>
          <w:highlight w:val="green"/>
        </w:rPr>
        <w:t>DSI</w:t>
      </w:r>
      <w:r w:rsidRPr="00A73F31">
        <w:rPr>
          <w:rStyle w:val="StyleUnderline"/>
        </w:rPr>
        <w:t xml:space="preserve">) DSI -1% were </w:t>
      </w:r>
      <w:r w:rsidRPr="00CE3CE2">
        <w:rPr>
          <w:rStyle w:val="Emphasis"/>
          <w:highlight w:val="green"/>
        </w:rPr>
        <w:t>supposed to be</w:t>
      </w:r>
      <w:r w:rsidRPr="00CE3CE2">
        <w:rPr>
          <w:rStyle w:val="StyleUnderline"/>
          <w:highlight w:val="green"/>
        </w:rPr>
        <w:t xml:space="preserve"> </w:t>
      </w:r>
      <w:r w:rsidRPr="00A73F31">
        <w:rPr>
          <w:rStyle w:val="StyleUnderline"/>
        </w:rPr>
        <w:t xml:space="preserve">the </w:t>
      </w:r>
      <w:r w:rsidRPr="00CE3CE2">
        <w:rPr>
          <w:rStyle w:val="Emphasis"/>
          <w:highlight w:val="green"/>
        </w:rPr>
        <w:t>vanguard</w:t>
      </w:r>
      <w:r w:rsidRPr="00CE3CE2">
        <w:rPr>
          <w:rStyle w:val="StyleUnderline"/>
          <w:highlight w:val="green"/>
        </w:rPr>
        <w:t xml:space="preserve"> </w:t>
      </w:r>
      <w:r w:rsidRPr="00A73F31">
        <w:rPr>
          <w:rStyle w:val="StyleUnderline"/>
        </w:rPr>
        <w:t xml:space="preserve">of extra-terrestrial </w:t>
      </w:r>
      <w:r w:rsidRPr="00A73F31">
        <w:rPr>
          <w:rStyle w:val="StyleUnderline"/>
        </w:rPr>
        <w:lastRenderedPageBreak/>
        <w:t xml:space="preserve">resource acquisition with major backers including Google’s GOOG -1.4% Larry Page. But both have since been </w:t>
      </w:r>
      <w:r w:rsidRPr="00CE3CE2">
        <w:rPr>
          <w:rStyle w:val="Emphasis"/>
          <w:highlight w:val="green"/>
        </w:rPr>
        <w:t>acquired</w:t>
      </w:r>
      <w:r w:rsidRPr="00A73F31">
        <w:rPr>
          <w:rStyle w:val="StyleUnderline"/>
        </w:rPr>
        <w:t xml:space="preserve">, the former by block chain company </w:t>
      </w:r>
      <w:proofErr w:type="spellStart"/>
      <w:r w:rsidRPr="00A73F31">
        <w:rPr>
          <w:rStyle w:val="StyleUnderline"/>
        </w:rPr>
        <w:t>ConsenSys</w:t>
      </w:r>
      <w:proofErr w:type="spellEnd"/>
      <w:r w:rsidRPr="00A73F31">
        <w:rPr>
          <w:rStyle w:val="StyleUnderline"/>
        </w:rPr>
        <w:t xml:space="preserve"> and the latter by Bradford Space, </w:t>
      </w:r>
      <w:r w:rsidRPr="00CE3CE2">
        <w:rPr>
          <w:rStyle w:val="Emphasis"/>
          <w:highlight w:val="green"/>
          <w:bdr w:val="single" w:sz="18" w:space="0" w:color="auto"/>
        </w:rPr>
        <w:t>neither of which are prioritizing asteroid mining.</w:t>
      </w:r>
      <w:r w:rsidRPr="00CE3CE2">
        <w:rPr>
          <w:sz w:val="16"/>
          <w:highlight w:val="green"/>
        </w:rPr>
        <w:t xml:space="preserve"> </w:t>
      </w:r>
      <w:r w:rsidRPr="00A73F31">
        <w:rPr>
          <w:rStyle w:val="StyleUnderline"/>
        </w:rPr>
        <w:t xml:space="preserve">This is too bad, given that that </w:t>
      </w:r>
      <w:r w:rsidRPr="00CE3CE2">
        <w:rPr>
          <w:rStyle w:val="Emphasis"/>
          <w:highlight w:val="green"/>
        </w:rPr>
        <w:t>supply chain crunches</w:t>
      </w:r>
      <w:r w:rsidRPr="00CE3CE2">
        <w:rPr>
          <w:rStyle w:val="StyleUnderline"/>
          <w:highlight w:val="green"/>
        </w:rPr>
        <w:t xml:space="preserve"> </w:t>
      </w:r>
      <w:r w:rsidRPr="00A73F31">
        <w:rPr>
          <w:rStyle w:val="StyleUnderline"/>
        </w:rPr>
        <w:t xml:space="preserve">here </w:t>
      </w:r>
      <w:r w:rsidRPr="00CE3CE2">
        <w:rPr>
          <w:rStyle w:val="Emphasis"/>
          <w:highlight w:val="green"/>
        </w:rPr>
        <w:t>on Earth</w:t>
      </w:r>
      <w:r w:rsidRPr="00A73F31">
        <w:rPr>
          <w:rStyle w:val="StyleUnderline"/>
        </w:rPr>
        <w:t xml:space="preserve"> – </w:t>
      </w:r>
      <w:r w:rsidRPr="00CE3CE2">
        <w:rPr>
          <w:rStyle w:val="Emphasis"/>
          <w:highlight w:val="green"/>
        </w:rPr>
        <w:t>coupled with the global green energy transition</w:t>
      </w:r>
      <w:r w:rsidRPr="00CE3CE2">
        <w:rPr>
          <w:rStyle w:val="StyleUnderline"/>
          <w:highlight w:val="green"/>
        </w:rPr>
        <w:t xml:space="preserve"> </w:t>
      </w:r>
      <w:r w:rsidRPr="00A73F31">
        <w:rPr>
          <w:rStyle w:val="StyleUnderline"/>
        </w:rPr>
        <w:t xml:space="preserve">– </w:t>
      </w:r>
      <w:r w:rsidRPr="00CE3CE2">
        <w:rPr>
          <w:rStyle w:val="Emphasis"/>
          <w:highlight w:val="green"/>
        </w:rPr>
        <w:t xml:space="preserve">are spiking demand for strategic minerals that are </w:t>
      </w:r>
      <w:r w:rsidRPr="00CE3CE2">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8553B3">
        <w:rPr>
          <w:sz w:val="16"/>
        </w:rPr>
        <w:t>ever increasing</w:t>
      </w:r>
      <w:proofErr w:type="gramEnd"/>
      <w:r w:rsidRPr="008553B3">
        <w:rPr>
          <w:sz w:val="16"/>
        </w:rPr>
        <w:t xml:space="preserve"> list of high dollar investments around the world, China boasts over $36 billion invested in mining projects in Africa alone. </w:t>
      </w:r>
      <w:r w:rsidRPr="00A73F31">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A73F31">
        <w:rPr>
          <w:rStyle w:val="StyleUnderline"/>
        </w:rPr>
        <w:t>fairly common</w:t>
      </w:r>
      <w:proofErr w:type="gramEnd"/>
      <w:r w:rsidRPr="00A73F31">
        <w:rPr>
          <w:rStyle w:val="StyleUnderline"/>
        </w:rPr>
        <w:t xml:space="preserve">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4ED4D94B" w14:textId="77777777" w:rsidR="006E5D03" w:rsidRDefault="006E5D03" w:rsidP="006E5D03">
      <w:pPr>
        <w:pStyle w:val="Heading4"/>
        <w:rPr>
          <w:rFonts w:cs="Times New Roman"/>
        </w:rPr>
      </w:pPr>
      <w:r>
        <w:rPr>
          <w:rFonts w:cs="Times New Roman"/>
        </w:rPr>
        <w:t>Warming causes Extinction</w:t>
      </w:r>
    </w:p>
    <w:p w14:paraId="56A0DFB9" w14:textId="77777777" w:rsidR="006E5D03" w:rsidRPr="00601C82" w:rsidRDefault="006E5D03" w:rsidP="006E5D03">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4B38F00" w14:textId="77777777" w:rsidR="006E5D03" w:rsidRPr="00D5251F" w:rsidRDefault="006E5D03" w:rsidP="006E5D03">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CE3CE2">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CE3CE2">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CE3CE2">
        <w:rPr>
          <w:rFonts w:asciiTheme="minorHAnsi" w:hAnsiTheme="minorHAnsi" w:cstheme="minorHAnsi"/>
          <w:b/>
          <w:sz w:val="24"/>
          <w:highlight w:val="green"/>
          <w:u w:val="single"/>
        </w:rPr>
        <w:t>freshwater</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CE3CE2">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CE3CE2">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CE3CE2">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CE3CE2">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CE3CE2">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CE3CE2">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E3CE2">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CE3CE2">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CE3CE2">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CE3CE2">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CE3CE2">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CE3CE2">
        <w:rPr>
          <w:rFonts w:asciiTheme="minorHAnsi" w:hAnsiTheme="minorHAnsi" w:cstheme="minorHAnsi"/>
          <w:b/>
          <w:sz w:val="24"/>
          <w:highlight w:val="green"/>
          <w:u w:val="single"/>
        </w:rPr>
        <w:t xml:space="preserve">is essential </w:t>
      </w:r>
      <w:r w:rsidRPr="00CE3CE2">
        <w:rPr>
          <w:rFonts w:asciiTheme="minorHAnsi" w:hAnsiTheme="minorHAnsi" w:cstheme="minorHAnsi"/>
          <w:b/>
          <w:sz w:val="24"/>
          <w:highlight w:val="green"/>
          <w:u w:val="single"/>
        </w:rPr>
        <w:lastRenderedPageBreak/>
        <w:t>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CE3CE2">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w:t>
      </w:r>
      <w:proofErr w:type="gramStart"/>
      <w:r w:rsidRPr="00D5251F">
        <w:rPr>
          <w:rFonts w:asciiTheme="minorHAnsi" w:hAnsiTheme="minorHAnsi" w:cstheme="minorHAnsi"/>
          <w:sz w:val="24"/>
          <w:u w:val="single"/>
        </w:rPr>
        <w:t>ingenious, and</w:t>
      </w:r>
      <w:proofErr w:type="gramEnd"/>
      <w:r w:rsidRPr="00D5251F">
        <w:rPr>
          <w:rFonts w:asciiTheme="minorHAnsi" w:hAnsiTheme="minorHAnsi" w:cstheme="minorHAnsi"/>
          <w:sz w:val="24"/>
          <w:u w:val="single"/>
        </w:rPr>
        <w:t xml:space="preserve"> </w:t>
      </w:r>
      <w:r w:rsidRPr="00CE3CE2">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CE3CE2">
        <w:rPr>
          <w:rFonts w:asciiTheme="minorHAnsi" w:hAnsiTheme="minorHAnsi" w:cstheme="minorHAnsi"/>
          <w:b/>
          <w:sz w:val="24"/>
          <w:highlight w:val="green"/>
          <w:u w:val="single"/>
        </w:rPr>
        <w:t>throughout</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CE3CE2">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CE3CE2">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CE3CE2">
        <w:rPr>
          <w:rFonts w:asciiTheme="minorHAnsi" w:hAnsiTheme="minorHAnsi" w:cstheme="minorHAnsi"/>
          <w:b/>
          <w:sz w:val="24"/>
          <w:highlight w:val="green"/>
          <w:u w:val="single"/>
        </w:rPr>
        <w:t>stories</w:t>
      </w:r>
      <w:r w:rsidRPr="00CE3CE2">
        <w:rPr>
          <w:rFonts w:asciiTheme="minorHAnsi" w:hAnsiTheme="minorHAnsi" w:cstheme="minorHAnsi"/>
          <w:sz w:val="24"/>
          <w:highlight w:val="green"/>
          <w:u w:val="single"/>
        </w:rPr>
        <w:t xml:space="preserve"> </w:t>
      </w:r>
      <w:r w:rsidRPr="00CE3CE2">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CE3CE2">
        <w:rPr>
          <w:rFonts w:asciiTheme="minorHAnsi" w:hAnsiTheme="minorHAnsi" w:cstheme="minorHAnsi"/>
          <w:b/>
          <w:sz w:val="24"/>
          <w:highlight w:val="green"/>
          <w:u w:val="single"/>
        </w:rPr>
        <w:t>successfully</w:t>
      </w:r>
      <w:r w:rsidRPr="00CE3CE2">
        <w:rPr>
          <w:rFonts w:asciiTheme="minorHAnsi" w:hAnsiTheme="minorHAnsi" w:cstheme="minorHAnsi"/>
          <w:sz w:val="24"/>
          <w:highlight w:val="green"/>
          <w:u w:val="single"/>
        </w:rPr>
        <w:t xml:space="preserve"> </w:t>
      </w:r>
      <w:r w:rsidRPr="00CE3CE2">
        <w:rPr>
          <w:rFonts w:asciiTheme="minorHAnsi" w:hAnsiTheme="minorHAnsi" w:cstheme="minorHAnsi"/>
          <w:b/>
          <w:sz w:val="24"/>
          <w:highlight w:val="green"/>
          <w:u w:val="single"/>
        </w:rPr>
        <w:t>addressing</w:t>
      </w:r>
      <w:r w:rsidRPr="00CE3CE2">
        <w:rPr>
          <w:rFonts w:asciiTheme="minorHAnsi" w:hAnsiTheme="minorHAnsi" w:cstheme="minorHAnsi"/>
          <w:sz w:val="24"/>
          <w:highlight w:val="green"/>
          <w:u w:val="single"/>
        </w:rPr>
        <w:t xml:space="preserve"> </w:t>
      </w:r>
      <w:r w:rsidRPr="00CE3CE2">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CE3CE2">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CE3CE2">
        <w:rPr>
          <w:rFonts w:asciiTheme="minorHAnsi" w:hAnsiTheme="minorHAnsi" w:cstheme="minorHAnsi"/>
          <w:sz w:val="24"/>
          <w:highlight w:val="green"/>
          <w:u w:val="single"/>
        </w:rPr>
        <w:t>c</w:t>
      </w:r>
      <w:r w:rsidRPr="00CE3CE2">
        <w:rPr>
          <w:rFonts w:asciiTheme="minorHAnsi" w:hAnsiTheme="minorHAnsi" w:cstheme="minorHAnsi"/>
          <w:b/>
          <w:sz w:val="24"/>
          <w:highlight w:val="green"/>
          <w:u w:val="single"/>
        </w:rPr>
        <w:t>hallenges that are</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CE3CE2">
        <w:rPr>
          <w:rFonts w:asciiTheme="minorHAnsi" w:hAnsiTheme="minorHAnsi" w:cstheme="minorHAnsi"/>
          <w:b/>
          <w:sz w:val="24"/>
          <w:highlight w:val="green"/>
          <w:u w:val="single"/>
        </w:rPr>
        <w:t>linear</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CE3CE2">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rPr>
        <w:t>a negative feedback of society</w:t>
      </w:r>
      <w:proofErr w:type="gramEnd"/>
      <w:r w:rsidRPr="00D5251F">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w:t>
      </w:r>
      <w:proofErr w:type="gramStart"/>
      <w:r w:rsidRPr="00D5251F">
        <w:rPr>
          <w:rFonts w:asciiTheme="minorHAnsi" w:hAnsiTheme="minorHAnsi" w:cstheme="minorHAnsi"/>
          <w:sz w:val="24"/>
          <w:u w:val="single"/>
        </w:rPr>
        <w:t>In particular, as</w:t>
      </w:r>
      <w:proofErr w:type="gramEnd"/>
      <w:r w:rsidRPr="00D5251F">
        <w:rPr>
          <w:rFonts w:asciiTheme="minorHAnsi" w:hAnsiTheme="minorHAnsi" w:cstheme="minorHAnsi"/>
          <w:sz w:val="24"/>
          <w:u w:val="single"/>
        </w:rPr>
        <w:t xml:space="preserve">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w:t>
      </w:r>
      <w:r w:rsidRPr="00D5251F">
        <w:rPr>
          <w:rFonts w:asciiTheme="minorHAnsi" w:hAnsiTheme="minorHAnsi" w:cstheme="minorHAnsi"/>
          <w:sz w:val="16"/>
        </w:rPr>
        <w:lastRenderedPageBreak/>
        <w:t>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higher temperatures and persistent drought conditions. The expectation is that </w:t>
      </w:r>
      <w:r w:rsidRPr="00CE3CE2">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CE3CE2">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CE3CE2">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CE3CE2">
        <w:rPr>
          <w:rFonts w:asciiTheme="minorHAnsi" w:hAnsiTheme="minorHAnsi" w:cstheme="minorHAnsi"/>
          <w:b/>
          <w:sz w:val="24"/>
          <w:highlight w:val="green"/>
          <w:u w:val="single"/>
        </w:rPr>
        <w:t>could catch humanity off-guard and produce a</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CE3CE2">
        <w:rPr>
          <w:rFonts w:asciiTheme="minorHAnsi" w:hAnsiTheme="minorHAnsi" w:cstheme="minorHAnsi"/>
          <w:b/>
          <w:sz w:val="24"/>
          <w:highlight w:val="green"/>
          <w:u w:val="single"/>
        </w:rPr>
        <w:t>apocalyptic event.</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rPr>
        <w:t>as a consequence of</w:t>
      </w:r>
      <w:proofErr w:type="gramEnd"/>
      <w:r w:rsidRPr="00D5251F">
        <w:rPr>
          <w:rFonts w:asciiTheme="minorHAnsi" w:hAnsiTheme="minorHAnsi" w:cstheme="min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CE3CE2">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w:t>
      </w:r>
      <w:proofErr w:type="gramStart"/>
      <w:r w:rsidRPr="00D5251F">
        <w:rPr>
          <w:rFonts w:asciiTheme="minorHAnsi" w:hAnsiTheme="minorHAnsi" w:cstheme="minorHAnsi"/>
          <w:sz w:val="24"/>
          <w:u w:val="single"/>
        </w:rPr>
        <w:t>have to</w:t>
      </w:r>
      <w:proofErr w:type="gramEnd"/>
      <w:r w:rsidRPr="00D5251F">
        <w:rPr>
          <w:rFonts w:asciiTheme="minorHAnsi" w:hAnsiTheme="minorHAnsi" w:cstheme="minorHAnsi"/>
          <w:sz w:val="24"/>
          <w:u w:val="single"/>
        </w:rPr>
        <w:t xml:space="preserve">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w:t>
      </w:r>
      <w:proofErr w:type="gramStart"/>
      <w:r w:rsidRPr="00D5251F">
        <w:rPr>
          <w:rFonts w:asciiTheme="minorHAnsi" w:hAnsiTheme="minorHAnsi" w:cstheme="minorHAnsi"/>
          <w:sz w:val="24"/>
          <w:u w:val="single"/>
        </w:rPr>
        <w:t>exhaustive</w:t>
      </w:r>
      <w:proofErr w:type="gramEnd"/>
      <w:r w:rsidRPr="00D5251F">
        <w:rPr>
          <w:rFonts w:asciiTheme="minorHAnsi" w:hAnsiTheme="minorHAnsi" w:cstheme="minorHAnsi"/>
          <w:sz w:val="24"/>
          <w:u w:val="single"/>
        </w:rPr>
        <w:t xml:space="preserve"> and the possibility of undiscovered positive feedbacks </w:t>
      </w:r>
      <w:r w:rsidRPr="00CE3CE2">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CE3CE2">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781E831" w14:textId="3F48A00F" w:rsidR="006E5D03" w:rsidRDefault="00187210" w:rsidP="006E5D03">
      <w:pPr>
        <w:pStyle w:val="Heading3"/>
      </w:pPr>
      <w:r>
        <w:lastRenderedPageBreak/>
        <w:t>1NC – OFF</w:t>
      </w:r>
    </w:p>
    <w:p w14:paraId="3DB55693" w14:textId="77777777" w:rsidR="006E5D03" w:rsidRDefault="006E5D03" w:rsidP="006E5D03">
      <w:pPr>
        <w:pStyle w:val="Heading4"/>
      </w:pPr>
      <w:r>
        <w:t xml:space="preserve">CP Text: The People’s Republic of China should </w:t>
      </w:r>
    </w:p>
    <w:p w14:paraId="70C716C6" w14:textId="77777777" w:rsidR="006E5D03" w:rsidRDefault="006E5D03" w:rsidP="006E5D03">
      <w:pPr>
        <w:pStyle w:val="Heading4"/>
        <w:numPr>
          <w:ilvl w:val="0"/>
          <w:numId w:val="16"/>
        </w:numPr>
        <w:tabs>
          <w:tab w:val="num" w:pos="0"/>
        </w:tabs>
        <w:ind w:left="0" w:firstLine="0"/>
      </w:pPr>
      <w:r>
        <w:t>increase and encourage private and civil space cooperation with the United States over appropriation of outer space.</w:t>
      </w:r>
    </w:p>
    <w:p w14:paraId="20C18DD0" w14:textId="77777777" w:rsidR="006E5D03" w:rsidRDefault="006E5D03" w:rsidP="006E5D03">
      <w:pPr>
        <w:pStyle w:val="Heading4"/>
        <w:numPr>
          <w:ilvl w:val="0"/>
          <w:numId w:val="16"/>
        </w:numPr>
        <w:tabs>
          <w:tab w:val="num" w:pos="0"/>
        </w:tabs>
        <w:ind w:left="0" w:firstLine="0"/>
      </w:pPr>
      <w:r>
        <w:t xml:space="preserve">de-militarize its space industry. </w:t>
      </w:r>
    </w:p>
    <w:p w14:paraId="3C6A1CFC" w14:textId="77777777" w:rsidR="006E5D03" w:rsidRPr="00C37888" w:rsidRDefault="006E5D03" w:rsidP="006E5D03">
      <w:pPr>
        <w:pStyle w:val="Heading4"/>
        <w:numPr>
          <w:ilvl w:val="0"/>
          <w:numId w:val="17"/>
        </w:numPr>
      </w:pPr>
      <w:r>
        <w:t xml:space="preserve">dismantle and remove ASAT weapons. </w:t>
      </w:r>
    </w:p>
    <w:p w14:paraId="4DE6C0C5" w14:textId="77777777" w:rsidR="006E5D03" w:rsidRDefault="006E5D03" w:rsidP="006E5D03">
      <w:pPr>
        <w:pStyle w:val="Heading4"/>
        <w:numPr>
          <w:ilvl w:val="0"/>
          <w:numId w:val="16"/>
        </w:numPr>
        <w:tabs>
          <w:tab w:val="num" w:pos="0"/>
        </w:tabs>
        <w:ind w:left="0" w:firstLine="0"/>
      </w:pPr>
      <w:r>
        <w:t xml:space="preserve">The United States Federal Government should repeal the Wolf Amendment. </w:t>
      </w:r>
    </w:p>
    <w:p w14:paraId="287E1B83" w14:textId="77777777" w:rsidR="006E5D03" w:rsidRDefault="006E5D03" w:rsidP="006E5D03">
      <w:pPr>
        <w:pStyle w:val="Heading4"/>
      </w:pPr>
      <w:r>
        <w:t xml:space="preserve">The Counterplan competes – it re-directs China’s commercial space industry to productive cooperation with the United States. The 1AC said that China’s government is </w:t>
      </w:r>
      <w:r>
        <w:rPr>
          <w:u w:val="single"/>
        </w:rPr>
        <w:t>reliant</w:t>
      </w:r>
      <w:r>
        <w:t xml:space="preserve"> on private action meaning the Plan collapses </w:t>
      </w:r>
      <w:proofErr w:type="gramStart"/>
      <w:r>
        <w:rPr>
          <w:u w:val="single"/>
        </w:rPr>
        <w:t>all</w:t>
      </w:r>
      <w:r>
        <w:t xml:space="preserve"> of</w:t>
      </w:r>
      <w:proofErr w:type="gramEnd"/>
      <w:r>
        <w:t xml:space="preserve"> the space sector meaning meaningful cooperation with the US becomes </w:t>
      </w:r>
      <w:r>
        <w:rPr>
          <w:u w:val="single"/>
        </w:rPr>
        <w:t>impossible</w:t>
      </w:r>
      <w:r>
        <w:t xml:space="preserve">. </w:t>
      </w:r>
    </w:p>
    <w:p w14:paraId="08F2312F" w14:textId="77777777" w:rsidR="006E5D03" w:rsidRDefault="006E5D03" w:rsidP="006E5D03">
      <w:pPr>
        <w:pStyle w:val="Heading4"/>
      </w:pPr>
      <w:r>
        <w:t xml:space="preserve">Cooperation </w:t>
      </w:r>
      <w:r>
        <w:rPr>
          <w:u w:val="single"/>
        </w:rPr>
        <w:t>de-escalates</w:t>
      </w:r>
      <w:r>
        <w:t xml:space="preserve"> the Space Race, </w:t>
      </w:r>
      <w:r w:rsidRPr="00427DE7">
        <w:rPr>
          <w:u w:val="single"/>
        </w:rPr>
        <w:t>solves</w:t>
      </w:r>
      <w:r>
        <w:t xml:space="preserve"> Sino-Russian axis, and spills-over to </w:t>
      </w:r>
      <w:r>
        <w:rPr>
          <w:u w:val="single"/>
        </w:rPr>
        <w:t>broader</w:t>
      </w:r>
      <w:r>
        <w:t xml:space="preserve"> US-China relations </w:t>
      </w:r>
    </w:p>
    <w:p w14:paraId="4E557B37" w14:textId="77777777" w:rsidR="006E5D03" w:rsidRPr="00427DE7" w:rsidRDefault="006E5D03" w:rsidP="006E5D03">
      <w:r w:rsidRPr="00427DE7">
        <w:rPr>
          <w:rStyle w:val="Style13ptBold"/>
        </w:rPr>
        <w:t>Marshall and Hadfield 21</w:t>
      </w:r>
      <w:r>
        <w:t xml:space="preserve"> </w:t>
      </w:r>
      <w:r w:rsidRPr="00427DE7">
        <w:t>Will Marshall and Chris Hadfield 4-15-2021 "Why the U.S. and China Should Collaborate in Space"</w:t>
      </w:r>
      <w:r>
        <w:t xml:space="preserve"> </w:t>
      </w:r>
      <w:hyperlink r:id="rId10" w:history="1">
        <w:r w:rsidRPr="005C484B">
          <w:rPr>
            <w:rStyle w:val="Hyperlink"/>
          </w:rPr>
          <w:t>https://time.com/5954941/u-s-china-should-collaborate-in-space/</w:t>
        </w:r>
      </w:hyperlink>
      <w:r>
        <w:t xml:space="preserve"> </w:t>
      </w:r>
      <w:r w:rsidRPr="00427DE7">
        <w:t>(CEO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w:t>
      </w:r>
      <w:r>
        <w:t xml:space="preserve">//Elmer </w:t>
      </w:r>
    </w:p>
    <w:p w14:paraId="4064CE16" w14:textId="77777777" w:rsidR="006E5D03" w:rsidRPr="003C0362" w:rsidRDefault="006E5D03" w:rsidP="006E5D03">
      <w:pPr>
        <w:rPr>
          <w:sz w:val="16"/>
        </w:rPr>
      </w:pPr>
      <w:r w:rsidRPr="003C0362">
        <w:rPr>
          <w:sz w:val="16"/>
        </w:rPr>
        <w:t xml:space="preserve">While much has been made of the tense March 18 exchange between American and Chinese diplomats in Anchorage, Alaska, </w:t>
      </w:r>
      <w:r w:rsidRPr="00CE3CE2">
        <w:rPr>
          <w:rStyle w:val="Emphasis"/>
          <w:highlight w:val="green"/>
        </w:rPr>
        <w:t>one area</w:t>
      </w:r>
      <w:r w:rsidRPr="00CE3CE2">
        <w:rPr>
          <w:rStyle w:val="StyleUnderline"/>
          <w:highlight w:val="green"/>
        </w:rPr>
        <w:t xml:space="preserve"> </w:t>
      </w:r>
      <w:r w:rsidRPr="00911465">
        <w:rPr>
          <w:rStyle w:val="StyleUnderline"/>
        </w:rPr>
        <w:t xml:space="preserve">became an </w:t>
      </w:r>
      <w:r w:rsidRPr="00CE3CE2">
        <w:rPr>
          <w:rStyle w:val="Emphasis"/>
          <w:highlight w:val="green"/>
        </w:rPr>
        <w:t xml:space="preserve">unlikely candidate for cooperation: </w:t>
      </w:r>
      <w:r w:rsidRPr="00CE3CE2">
        <w:rPr>
          <w:rStyle w:val="Emphasis"/>
          <w:highlight w:val="green"/>
          <w:bdr w:val="single" w:sz="18" w:space="0" w:color="auto"/>
        </w:rPr>
        <w:t>outer space</w:t>
      </w:r>
      <w:r w:rsidRPr="00CE3CE2">
        <w:rPr>
          <w:rStyle w:val="Emphasis"/>
          <w:highlight w:val="green"/>
        </w:rPr>
        <w:t xml:space="preserve">. </w:t>
      </w:r>
      <w:r w:rsidRPr="00911465">
        <w:rPr>
          <w:rStyle w:val="StyleUnderline"/>
        </w:rPr>
        <w:t xml:space="preserve">During a press conference after the meeting, Jake Sullivan, the U.S. National Security Advisor, pointed out that the Perseverance rover that </w:t>
      </w:r>
      <w:r w:rsidRPr="0012133F">
        <w:rPr>
          <w:rStyle w:val="StyleUnderline"/>
        </w:rPr>
        <w:t xml:space="preserve">recently landed on </w:t>
      </w:r>
      <w:r w:rsidRPr="0012133F">
        <w:rPr>
          <w:rStyle w:val="Emphasis"/>
        </w:rPr>
        <w:t>Mars</w:t>
      </w:r>
      <w:r w:rsidRPr="0012133F">
        <w:rPr>
          <w:rStyle w:val="StyleUnderline"/>
        </w:rPr>
        <w:t xml:space="preserve"> “</w:t>
      </w:r>
      <w:r w:rsidRPr="0012133F">
        <w:rPr>
          <w:rStyle w:val="Emphasis"/>
        </w:rPr>
        <w:t>wasn’t just</w:t>
      </w:r>
      <w:r w:rsidRPr="0012133F">
        <w:rPr>
          <w:rStyle w:val="StyleUnderline"/>
        </w:rPr>
        <w:t xml:space="preserve"> an </w:t>
      </w:r>
      <w:r w:rsidRPr="0012133F">
        <w:rPr>
          <w:rStyle w:val="Emphasis"/>
        </w:rPr>
        <w:t>American</w:t>
      </w:r>
      <w:r w:rsidRPr="0012133F">
        <w:rPr>
          <w:rStyle w:val="StyleUnderline"/>
        </w:rPr>
        <w:t xml:space="preserve"> project. </w:t>
      </w:r>
      <w:r w:rsidRPr="0012133F">
        <w:rPr>
          <w:rStyle w:val="Emphasis"/>
        </w:rPr>
        <w:t>It had technology from</w:t>
      </w:r>
      <w:r w:rsidRPr="0012133F">
        <w:rPr>
          <w:rStyle w:val="StyleUnderline"/>
        </w:rPr>
        <w:t xml:space="preserve"> multiple countries from Europe and </w:t>
      </w:r>
      <w:r w:rsidRPr="0012133F">
        <w:rPr>
          <w:rStyle w:val="Emphasis"/>
        </w:rPr>
        <w:t>other parts of the world</w:t>
      </w:r>
      <w:r w:rsidRPr="0012133F">
        <w:rPr>
          <w:rStyle w:val="StyleUnderline"/>
        </w:rPr>
        <w:t>.”</w:t>
      </w:r>
      <w:r w:rsidRPr="0012133F">
        <w:rPr>
          <w:sz w:val="16"/>
        </w:rPr>
        <w:t xml:space="preserve"> China’s top diplomat, Yang </w:t>
      </w:r>
      <w:proofErr w:type="spellStart"/>
      <w:r w:rsidRPr="0012133F">
        <w:rPr>
          <w:sz w:val="16"/>
        </w:rPr>
        <w:t>Jiechi</w:t>
      </w:r>
      <w:proofErr w:type="spellEnd"/>
      <w:r w:rsidRPr="0012133F">
        <w:rPr>
          <w:sz w:val="16"/>
        </w:rPr>
        <w:t>, seized the opportunity</w:t>
      </w:r>
      <w:r w:rsidRPr="003C0362">
        <w:rPr>
          <w:sz w:val="16"/>
        </w:rPr>
        <w:t xml:space="preserve"> to say </w:t>
      </w:r>
      <w:proofErr w:type="gramStart"/>
      <w:r w:rsidRPr="003C0362">
        <w:rPr>
          <w:sz w:val="16"/>
        </w:rPr>
        <w:t>that,</w:t>
      </w:r>
      <w:proofErr w:type="gramEnd"/>
      <w:r w:rsidRPr="003C0362">
        <w:rPr>
          <w:sz w:val="16"/>
        </w:rPr>
        <w:t xml:space="preserve"> “</w:t>
      </w:r>
      <w:r w:rsidRPr="00CE3CE2">
        <w:rPr>
          <w:rStyle w:val="Emphasis"/>
          <w:highlight w:val="green"/>
        </w:rPr>
        <w:t>China would welcome</w:t>
      </w:r>
      <w:r w:rsidRPr="00CE3CE2">
        <w:rPr>
          <w:rStyle w:val="StyleUnderline"/>
          <w:highlight w:val="green"/>
        </w:rPr>
        <w:t xml:space="preserve"> </w:t>
      </w:r>
      <w:r w:rsidRPr="00911465">
        <w:rPr>
          <w:rStyle w:val="StyleUnderline"/>
        </w:rPr>
        <w:t xml:space="preserve">it </w:t>
      </w:r>
      <w:r w:rsidRPr="00CE3CE2">
        <w:rPr>
          <w:rStyle w:val="Emphasis"/>
          <w:highlight w:val="green"/>
        </w:rPr>
        <w:t>if</w:t>
      </w:r>
      <w:r w:rsidRPr="00CE3CE2">
        <w:rPr>
          <w:rStyle w:val="StyleUnderline"/>
          <w:highlight w:val="green"/>
        </w:rPr>
        <w:t xml:space="preserve"> </w:t>
      </w:r>
      <w:r w:rsidRPr="00CE3CE2">
        <w:rPr>
          <w:rStyle w:val="Emphasis"/>
          <w:highlight w:val="green"/>
        </w:rPr>
        <w:t xml:space="preserve">there is </w:t>
      </w:r>
      <w:r w:rsidRPr="00911465">
        <w:rPr>
          <w:rStyle w:val="StyleUnderline"/>
        </w:rPr>
        <w:t xml:space="preserve">a will to carry out </w:t>
      </w:r>
      <w:r w:rsidRPr="00CE3CE2">
        <w:rPr>
          <w:rStyle w:val="Emphasis"/>
          <w:highlight w:val="green"/>
          <w:bdr w:val="single" w:sz="18" w:space="0" w:color="auto"/>
        </w:rPr>
        <w:t>similar cooperation from the U</w:t>
      </w:r>
      <w:r w:rsidRPr="003C0362">
        <w:rPr>
          <w:rStyle w:val="StyleUnderline"/>
          <w:bdr w:val="single" w:sz="18" w:space="0" w:color="auto"/>
        </w:rPr>
        <w:t xml:space="preserve">nited </w:t>
      </w:r>
      <w:r w:rsidRPr="00CE3CE2">
        <w:rPr>
          <w:rStyle w:val="Emphasis"/>
          <w:highlight w:val="green"/>
          <w:bdr w:val="single" w:sz="18" w:space="0" w:color="auto"/>
        </w:rPr>
        <w:t>S</w:t>
      </w:r>
      <w:r w:rsidRPr="003C0362">
        <w:rPr>
          <w:rStyle w:val="StyleUnderline"/>
          <w:bdr w:val="single" w:sz="18" w:space="0" w:color="auto"/>
        </w:rPr>
        <w:t>tates</w:t>
      </w:r>
      <w:r w:rsidRPr="00911465">
        <w:rPr>
          <w:rStyle w:val="StyleUnderline"/>
        </w:rPr>
        <w:t xml:space="preserve"> with us.”</w:t>
      </w:r>
      <w:r w:rsidRPr="003C0362">
        <w:rPr>
          <w:sz w:val="16"/>
        </w:rPr>
        <w:t xml:space="preserve"> Planned or not, Yang’s comment gave voice to one very smart way </w:t>
      </w:r>
      <w:r w:rsidRPr="003C0362">
        <w:rPr>
          <w:rStyle w:val="Emphasis"/>
        </w:rPr>
        <w:t>two geopolitical rivals sharing the same planet could work together despite their growing tensions</w:t>
      </w:r>
      <w:r w:rsidRPr="00911465">
        <w:rPr>
          <w:rStyle w:val="StyleUnderline"/>
        </w:rPr>
        <w:t xml:space="preserve">. </w:t>
      </w:r>
      <w:r w:rsidRPr="00CE3CE2">
        <w:rPr>
          <w:rStyle w:val="Emphasis"/>
          <w:highlight w:val="green"/>
        </w:rPr>
        <w:t>Space exploration</w:t>
      </w:r>
      <w:r w:rsidRPr="00CE3CE2">
        <w:rPr>
          <w:rStyle w:val="StyleUnderline"/>
          <w:highlight w:val="green"/>
        </w:rPr>
        <w:t xml:space="preserve"> </w:t>
      </w:r>
      <w:r w:rsidRPr="00911465">
        <w:rPr>
          <w:rStyle w:val="StyleUnderline"/>
        </w:rPr>
        <w:t xml:space="preserve">has </w:t>
      </w:r>
      <w:r w:rsidRPr="00CE3CE2">
        <w:rPr>
          <w:rStyle w:val="Emphasis"/>
          <w:highlight w:val="green"/>
        </w:rPr>
        <w:t>long</w:t>
      </w:r>
      <w:r w:rsidRPr="00CE3CE2">
        <w:rPr>
          <w:rStyle w:val="StyleUnderline"/>
          <w:highlight w:val="green"/>
        </w:rPr>
        <w:t xml:space="preserve"> </w:t>
      </w:r>
      <w:r w:rsidRPr="00911465">
        <w:rPr>
          <w:rStyle w:val="StyleUnderline"/>
        </w:rPr>
        <w:t xml:space="preserve">been </w:t>
      </w:r>
      <w:r w:rsidRPr="00CE3CE2">
        <w:rPr>
          <w:rStyle w:val="Emphasis"/>
          <w:highlight w:val="green"/>
          <w:bdr w:val="single" w:sz="18" w:space="0" w:color="auto"/>
        </w:rPr>
        <w:t>used to foster deep cooperation</w:t>
      </w:r>
      <w:r w:rsidRPr="00911465">
        <w:rPr>
          <w:rStyle w:val="StyleUnderline"/>
        </w:rPr>
        <w:t xml:space="preserve">, even </w:t>
      </w:r>
      <w:r w:rsidRPr="00CE3CE2">
        <w:rPr>
          <w:rStyle w:val="Emphasis"/>
          <w:highlight w:val="green"/>
        </w:rPr>
        <w:t>between adversaries</w:t>
      </w:r>
      <w:r w:rsidRPr="003C0362">
        <w:rPr>
          <w:sz w:val="16"/>
        </w:rPr>
        <w:t xml:space="preserve">. During the </w:t>
      </w:r>
      <w:r w:rsidRPr="0012133F">
        <w:rPr>
          <w:rStyle w:val="StyleUnderline"/>
        </w:rPr>
        <w:t xml:space="preserve">height of the Cold War, the </w:t>
      </w:r>
      <w:r w:rsidRPr="0012133F">
        <w:rPr>
          <w:rStyle w:val="Emphasis"/>
        </w:rPr>
        <w:t>U.S. and U.S.S.R.</w:t>
      </w:r>
      <w:r w:rsidRPr="0012133F">
        <w:rPr>
          <w:rStyle w:val="StyleUnderline"/>
        </w:rPr>
        <w:t xml:space="preserve"> jointly </w:t>
      </w:r>
      <w:r w:rsidRPr="0012133F">
        <w:rPr>
          <w:rStyle w:val="Emphasis"/>
        </w:rPr>
        <w:t>undertook</w:t>
      </w:r>
      <w:r w:rsidRPr="0012133F">
        <w:rPr>
          <w:rStyle w:val="StyleUnderline"/>
        </w:rPr>
        <w:t xml:space="preserve"> the 1975 </w:t>
      </w:r>
      <w:r w:rsidRPr="0012133F">
        <w:rPr>
          <w:rStyle w:val="Emphasis"/>
        </w:rPr>
        <w:t>Apollo-Soyuz mission</w:t>
      </w:r>
      <w:r w:rsidRPr="0012133F">
        <w:rPr>
          <w:rStyle w:val="StyleUnderline"/>
        </w:rPr>
        <w:t xml:space="preserve">, which both served as a means of political rapprochement and </w:t>
      </w:r>
      <w:r w:rsidRPr="0012133F">
        <w:rPr>
          <w:rStyle w:val="Emphasis"/>
        </w:rPr>
        <w:t>opened</w:t>
      </w:r>
      <w:r w:rsidRPr="0012133F">
        <w:rPr>
          <w:rStyle w:val="StyleUnderline"/>
        </w:rPr>
        <w:t xml:space="preserve"> the </w:t>
      </w:r>
      <w:r w:rsidRPr="0012133F">
        <w:rPr>
          <w:rStyle w:val="Emphasis"/>
        </w:rPr>
        <w:t>possibility of cooperation in other areas</w:t>
      </w:r>
      <w:r w:rsidRPr="0012133F">
        <w:rPr>
          <w:rStyle w:val="StyleUnderline"/>
        </w:rPr>
        <w:t xml:space="preserve">. </w:t>
      </w:r>
      <w:r w:rsidRPr="0012133F">
        <w:rPr>
          <w:rStyle w:val="Emphasis"/>
          <w:bdr w:val="single" w:sz="18" w:space="0" w:color="auto"/>
        </w:rPr>
        <w:t>Those links endured</w:t>
      </w:r>
      <w:r w:rsidRPr="0012133F">
        <w:rPr>
          <w:rStyle w:val="StyleUnderline"/>
        </w:rPr>
        <w:t>.</w:t>
      </w:r>
      <w:r w:rsidRPr="0012133F">
        <w:rPr>
          <w:sz w:val="16"/>
        </w:rPr>
        <w:t xml:space="preserve"> After the Soviet Union collapsed, </w:t>
      </w:r>
      <w:r w:rsidRPr="0012133F">
        <w:rPr>
          <w:rStyle w:val="StyleUnderline"/>
        </w:rPr>
        <w:t>Russia was invited to partner in the construction of the International Space Station (ISS).</w:t>
      </w:r>
      <w:r w:rsidRPr="0012133F">
        <w:rPr>
          <w:sz w:val="16"/>
        </w:rPr>
        <w:t xml:space="preserve"> It </w:t>
      </w:r>
      <w:r w:rsidRPr="0012133F">
        <w:rPr>
          <w:rStyle w:val="StyleUnderline"/>
        </w:rPr>
        <w:t>was a multi-layered act that went beyond simple generosity</w:t>
      </w:r>
      <w:r w:rsidRPr="0012133F">
        <w:rPr>
          <w:sz w:val="16"/>
        </w:rPr>
        <w:t xml:space="preserve">; </w:t>
      </w:r>
      <w:r w:rsidRPr="0012133F">
        <w:rPr>
          <w:rStyle w:val="StyleUnderline"/>
        </w:rPr>
        <w:t>the more work former Soviet scientists had to do designing and building the ISS, the less likely they’d be to sell their</w:t>
      </w:r>
      <w:r w:rsidRPr="00911465">
        <w:rPr>
          <w:rStyle w:val="StyleUnderline"/>
        </w:rPr>
        <w:t xml:space="preserve"> expertise to other countries</w:t>
      </w:r>
      <w:r w:rsidRPr="003C0362">
        <w:rPr>
          <w:sz w:val="16"/>
        </w:rPr>
        <w:t xml:space="preserve">. Today, </w:t>
      </w:r>
      <w:r w:rsidRPr="00CE3CE2">
        <w:rPr>
          <w:rStyle w:val="Emphasis"/>
          <w:highlight w:val="green"/>
        </w:rPr>
        <w:t>Sino-American space cooperation</w:t>
      </w:r>
      <w:r w:rsidRPr="00CE3CE2">
        <w:rPr>
          <w:rStyle w:val="StyleUnderline"/>
          <w:highlight w:val="green"/>
        </w:rPr>
        <w:t xml:space="preserve"> </w:t>
      </w:r>
      <w:r w:rsidRPr="00911465">
        <w:rPr>
          <w:rStyle w:val="StyleUnderline"/>
        </w:rPr>
        <w:t xml:space="preserve">is similarly desirable. It </w:t>
      </w:r>
      <w:r w:rsidRPr="00CE3CE2">
        <w:rPr>
          <w:rStyle w:val="Emphasis"/>
          <w:highlight w:val="green"/>
        </w:rPr>
        <w:lastRenderedPageBreak/>
        <w:t>could improve ties</w:t>
      </w:r>
      <w:r w:rsidRPr="00CE3CE2">
        <w:rPr>
          <w:rStyle w:val="StyleUnderline"/>
          <w:highlight w:val="green"/>
        </w:rPr>
        <w:t xml:space="preserve"> </w:t>
      </w:r>
      <w:r w:rsidRPr="00911465">
        <w:rPr>
          <w:rStyle w:val="StyleUnderline"/>
        </w:rPr>
        <w:t xml:space="preserve">as it did for the U.S. and Russia, </w:t>
      </w:r>
      <w:r w:rsidRPr="00CE3CE2">
        <w:rPr>
          <w:rStyle w:val="Emphasis"/>
          <w:highlight w:val="green"/>
        </w:rPr>
        <w:t>de-escalate</w:t>
      </w:r>
      <w:r w:rsidRPr="00CE3CE2">
        <w:rPr>
          <w:rStyle w:val="StyleUnderline"/>
          <w:highlight w:val="green"/>
        </w:rPr>
        <w:t xml:space="preserve"> </w:t>
      </w:r>
      <w:r w:rsidRPr="00911465">
        <w:rPr>
          <w:rStyle w:val="StyleUnderline"/>
        </w:rPr>
        <w:t xml:space="preserve">an </w:t>
      </w:r>
      <w:r w:rsidRPr="00CE3CE2">
        <w:rPr>
          <w:rStyle w:val="Emphasis"/>
          <w:highlight w:val="green"/>
        </w:rPr>
        <w:t>emerging Sino-Russian axis</w:t>
      </w:r>
      <w:r w:rsidRPr="00CE3CE2">
        <w:rPr>
          <w:rStyle w:val="StyleUnderline"/>
          <w:highlight w:val="green"/>
        </w:rPr>
        <w:t xml:space="preserve"> </w:t>
      </w:r>
      <w:r w:rsidRPr="00911465">
        <w:rPr>
          <w:rStyle w:val="StyleUnderline"/>
        </w:rPr>
        <w:t xml:space="preserve">in space, and </w:t>
      </w:r>
      <w:r w:rsidRPr="00CE3CE2">
        <w:rPr>
          <w:rStyle w:val="Emphasis"/>
          <w:highlight w:val="green"/>
          <w:bdr w:val="single" w:sz="18" w:space="0" w:color="auto"/>
        </w:rPr>
        <w:t>serve as a bargaining chip to help sustain other areas of cooperation</w:t>
      </w:r>
      <w:r w:rsidRPr="00911465">
        <w:rPr>
          <w:rStyle w:val="StyleUnderline"/>
        </w:rPr>
        <w:t xml:space="preserve">. While China and the U.S. seem to clash on virtually every issue, </w:t>
      </w:r>
      <w:r w:rsidRPr="00CE3CE2">
        <w:rPr>
          <w:rStyle w:val="Emphasis"/>
          <w:highlight w:val="green"/>
        </w:rPr>
        <w:t>space</w:t>
      </w:r>
      <w:r w:rsidRPr="00911465">
        <w:rPr>
          <w:rStyle w:val="StyleUnderline"/>
        </w:rPr>
        <w:t xml:space="preserve">, by its nature, </w:t>
      </w:r>
      <w:r w:rsidRPr="00CE3CE2">
        <w:rPr>
          <w:rStyle w:val="Emphasis"/>
          <w:highlight w:val="green"/>
        </w:rPr>
        <w:t>is different</w:t>
      </w:r>
      <w:r w:rsidRPr="00911465">
        <w:rPr>
          <w:rStyle w:val="StyleUnderline"/>
        </w:rPr>
        <w:t xml:space="preserve">. Orbit isn’t a </w:t>
      </w:r>
      <w:proofErr w:type="gramStart"/>
      <w:r w:rsidRPr="00911465">
        <w:rPr>
          <w:rStyle w:val="StyleUnderline"/>
        </w:rPr>
        <w:t>high-ground</w:t>
      </w:r>
      <w:proofErr w:type="gramEnd"/>
      <w:r w:rsidRPr="00911465">
        <w:rPr>
          <w:rStyle w:val="StyleUnderline"/>
        </w:rPr>
        <w:t xml:space="preserve"> that one can seize. Instead, space works like </w:t>
      </w:r>
      <w:r w:rsidRPr="00CE3CE2">
        <w:rPr>
          <w:rStyle w:val="Emphasis"/>
          <w:highlight w:val="green"/>
        </w:rPr>
        <w:t xml:space="preserve">a </w:t>
      </w:r>
      <w:proofErr w:type="gramStart"/>
      <w:r w:rsidRPr="00CE3CE2">
        <w:rPr>
          <w:rStyle w:val="Emphasis"/>
          <w:highlight w:val="green"/>
        </w:rPr>
        <w:t>commons</w:t>
      </w:r>
      <w:proofErr w:type="gramEnd"/>
      <w:r w:rsidRPr="00911465">
        <w:rPr>
          <w:rStyle w:val="StyleUnderline"/>
        </w:rPr>
        <w:t xml:space="preserve">, </w:t>
      </w:r>
      <w:r w:rsidRPr="00CE3CE2">
        <w:rPr>
          <w:rStyle w:val="Emphasis"/>
          <w:highlight w:val="green"/>
        </w:rPr>
        <w:t>where</w:t>
      </w:r>
      <w:r w:rsidRPr="00CE3CE2">
        <w:rPr>
          <w:rStyle w:val="StyleUnderline"/>
          <w:highlight w:val="green"/>
        </w:rPr>
        <w:t xml:space="preserve"> </w:t>
      </w:r>
      <w:r w:rsidRPr="00CE3CE2">
        <w:rPr>
          <w:rStyle w:val="Emphasis"/>
          <w:highlight w:val="green"/>
        </w:rPr>
        <w:t>for</w:t>
      </w:r>
      <w:r w:rsidRPr="00CE3CE2">
        <w:rPr>
          <w:rStyle w:val="StyleUnderline"/>
          <w:highlight w:val="green"/>
        </w:rPr>
        <w:t xml:space="preserve"> </w:t>
      </w:r>
      <w:r w:rsidRPr="00CE3CE2">
        <w:rPr>
          <w:rStyle w:val="Emphasis"/>
          <w:highlight w:val="green"/>
        </w:rPr>
        <w:t>any</w:t>
      </w:r>
      <w:r w:rsidRPr="00CE3CE2">
        <w:rPr>
          <w:rStyle w:val="StyleUnderline"/>
          <w:highlight w:val="green"/>
        </w:rPr>
        <w:t xml:space="preserve"> </w:t>
      </w:r>
      <w:r w:rsidRPr="00911465">
        <w:rPr>
          <w:rStyle w:val="StyleUnderline"/>
        </w:rPr>
        <w:t xml:space="preserve">one </w:t>
      </w:r>
      <w:r w:rsidRPr="00CE3CE2">
        <w:rPr>
          <w:rStyle w:val="Emphasis"/>
          <w:highlight w:val="green"/>
          <w:bdr w:val="single" w:sz="18" w:space="0" w:color="auto"/>
        </w:rPr>
        <w:t xml:space="preserve">state or company </w:t>
      </w:r>
      <w:r w:rsidRPr="00CE3CE2">
        <w:rPr>
          <w:rStyle w:val="Emphasis"/>
          <w:highlight w:val="green"/>
        </w:rPr>
        <w:t>to</w:t>
      </w:r>
      <w:r w:rsidRPr="00CE3CE2">
        <w:rPr>
          <w:rStyle w:val="StyleUnderline"/>
          <w:highlight w:val="green"/>
        </w:rPr>
        <w:t xml:space="preserve"> </w:t>
      </w:r>
      <w:r w:rsidRPr="00911465">
        <w:rPr>
          <w:rStyle w:val="StyleUnderline"/>
        </w:rPr>
        <w:t xml:space="preserve">be able to </w:t>
      </w:r>
      <w:r w:rsidRPr="00CE3CE2">
        <w:rPr>
          <w:rStyle w:val="Emphasis"/>
          <w:highlight w:val="green"/>
        </w:rPr>
        <w:t>operate safely</w:t>
      </w:r>
      <w:r w:rsidRPr="00911465">
        <w:rPr>
          <w:rStyle w:val="StyleUnderline"/>
        </w:rPr>
        <w:t xml:space="preserve">, all </w:t>
      </w:r>
      <w:r w:rsidRPr="0012133F">
        <w:rPr>
          <w:rStyle w:val="StyleUnderline"/>
        </w:rPr>
        <w:t xml:space="preserve">have to act responsibly. </w:t>
      </w:r>
      <w:r w:rsidRPr="0012133F">
        <w:rPr>
          <w:rStyle w:val="Emphasis"/>
          <w:bdr w:val="single" w:sz="18" w:space="0" w:color="auto"/>
        </w:rPr>
        <w:t>We need peaceful cooperation</w:t>
      </w:r>
      <w:r w:rsidRPr="0012133F">
        <w:rPr>
          <w:rStyle w:val="StyleUnderline"/>
        </w:rPr>
        <w:t xml:space="preserve"> to enjoy its benefits</w:t>
      </w:r>
      <w:r w:rsidRPr="0012133F">
        <w:rPr>
          <w:sz w:val="16"/>
        </w:rPr>
        <w:t>. One reason not to</w:t>
      </w:r>
      <w:r w:rsidRPr="003C0362">
        <w:rPr>
          <w:sz w:val="16"/>
        </w:rPr>
        <w:t xml:space="preserve">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911465">
        <w:rPr>
          <w:rStyle w:val="StyleUnderline"/>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3C0362">
        <w:rPr>
          <w:sz w:val="16"/>
        </w:rPr>
        <w:t xml:space="preserve">. During that decade, Russia’s Soyuz spacecraft served as the only way to get crews to and from the station. At the same time, </w:t>
      </w:r>
      <w:proofErr w:type="spellStart"/>
      <w:r w:rsidRPr="003C0362">
        <w:rPr>
          <w:sz w:val="16"/>
        </w:rPr>
        <w:t>uncrewed</w:t>
      </w:r>
      <w:proofErr w:type="spellEnd"/>
      <w:r w:rsidRPr="003C0362">
        <w:rPr>
          <w:sz w:val="16"/>
        </w:rPr>
        <w:t xml:space="preserve"> American resupply ships similarly helped keep the ISS viable when the Russian Soyuz fleet was grounded following mishaps</w:t>
      </w:r>
      <w:r w:rsidRPr="00911465">
        <w:rPr>
          <w:rStyle w:val="StyleUnderline"/>
        </w:rPr>
        <w:t xml:space="preserve">. </w:t>
      </w:r>
      <w:r w:rsidRPr="003C0362">
        <w:rPr>
          <w:rStyle w:val="Emphasis"/>
        </w:rPr>
        <w:t>China has developed and proven a very successful human spaceflight program; adding their launch and spacecraft capability to the partnership would strengthen the overall mission.</w:t>
      </w:r>
      <w:r w:rsidRPr="003C0362">
        <w:rPr>
          <w:sz w:val="16"/>
        </w:rPr>
        <w:t xml:space="preserve"> </w:t>
      </w:r>
      <w:proofErr w:type="gramStart"/>
      <w:r w:rsidRPr="003C0362">
        <w:rPr>
          <w:sz w:val="16"/>
        </w:rPr>
        <w:t>In order for</w:t>
      </w:r>
      <w:proofErr w:type="gramEnd"/>
      <w:r w:rsidRPr="003C0362">
        <w:rPr>
          <w:sz w:val="16"/>
        </w:rPr>
        <w:t xml:space="preserve"> China and the U.S. to work together in space, some things would have to change. First, the Wolf Amendment would have to be repealed—nothing meaningful can happen until that goes. </w:t>
      </w:r>
      <w:r w:rsidRPr="00CE3CE2">
        <w:rPr>
          <w:rStyle w:val="Emphasis"/>
          <w:highlight w:val="green"/>
        </w:rPr>
        <w:t>Cooperation</w:t>
      </w:r>
      <w:r w:rsidRPr="00CE3CE2">
        <w:rPr>
          <w:rStyle w:val="StyleUnderline"/>
          <w:highlight w:val="green"/>
        </w:rPr>
        <w:t xml:space="preserve"> </w:t>
      </w:r>
      <w:r w:rsidRPr="00911465">
        <w:rPr>
          <w:rStyle w:val="StyleUnderline"/>
        </w:rPr>
        <w:t xml:space="preserve">might then </w:t>
      </w:r>
      <w:r w:rsidRPr="00CE3CE2">
        <w:rPr>
          <w:rStyle w:val="Emphasis"/>
          <w:highlight w:val="green"/>
        </w:rPr>
        <w:t>begin</w:t>
      </w:r>
      <w:r w:rsidRPr="00CE3CE2">
        <w:rPr>
          <w:rStyle w:val="StyleUnderline"/>
          <w:highlight w:val="green"/>
        </w:rPr>
        <w:t xml:space="preserve"> </w:t>
      </w:r>
      <w:r w:rsidRPr="00CE3CE2">
        <w:rPr>
          <w:rStyle w:val="Emphasis"/>
          <w:highlight w:val="green"/>
        </w:rPr>
        <w:t>in lower profile areas</w:t>
      </w:r>
      <w:r w:rsidRPr="00CE3CE2">
        <w:rPr>
          <w:rStyle w:val="StyleUnderline"/>
          <w:highlight w:val="green"/>
        </w:rPr>
        <w:t xml:space="preserve"> </w:t>
      </w:r>
      <w:r w:rsidRPr="00911465">
        <w:rPr>
          <w:rStyle w:val="StyleUnderline"/>
        </w:rPr>
        <w:t>such as sharing remote sensing data and reducing orbital debris</w:t>
      </w:r>
      <w:r w:rsidRPr="003C0362">
        <w:rPr>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911465">
        <w:rPr>
          <w:rStyle w:val="StyleUnderline"/>
        </w:rPr>
        <w:t xml:space="preserve">The United States and China could also discuss joint efforts to reduce the belt of space junk that circles the planet and threatens everyone’s satellites. Most importantly, cooperation could extend to </w:t>
      </w:r>
      <w:r w:rsidRPr="00CE3CE2">
        <w:rPr>
          <w:rStyle w:val="Emphasis"/>
          <w:highlight w:val="green"/>
          <w:bdr w:val="single" w:sz="18" w:space="0" w:color="auto"/>
        </w:rPr>
        <w:t>joint human spaceflight missions</w:t>
      </w:r>
      <w:r w:rsidRPr="00911465">
        <w:rPr>
          <w:rStyle w:val="StyleUnderline"/>
        </w:rPr>
        <w:t xml:space="preserve">; the US could invite China to conduct a crewed visit to the </w:t>
      </w:r>
      <w:r w:rsidRPr="00CE3CE2">
        <w:rPr>
          <w:rStyle w:val="Emphasis"/>
          <w:highlight w:val="green"/>
        </w:rPr>
        <w:t>ISS</w:t>
      </w:r>
      <w:r w:rsidRPr="00911465">
        <w:rPr>
          <w:rStyle w:val="StyleUnderline"/>
        </w:rPr>
        <w:t xml:space="preserve">, or to join in the human exploration of the Moon, targeted to happen in this decade and which both nations are now working on separately; the goal would be </w:t>
      </w:r>
      <w:r w:rsidRPr="00CE3CE2">
        <w:rPr>
          <w:rStyle w:val="Emphasis"/>
          <w:highlight w:val="green"/>
        </w:rPr>
        <w:t>a joint Moon base</w:t>
      </w:r>
      <w:r w:rsidRPr="00CE3CE2">
        <w:rPr>
          <w:rStyle w:val="StyleUnderline"/>
          <w:highlight w:val="green"/>
        </w:rPr>
        <w:t xml:space="preserve"> </w:t>
      </w:r>
      <w:r w:rsidRPr="00911465">
        <w:rPr>
          <w:rStyle w:val="StyleUnderline"/>
        </w:rPr>
        <w:t>rather than a space race.</w:t>
      </w:r>
      <w:r w:rsidRPr="003C0362">
        <w:rPr>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3C0362">
        <w:rPr>
          <w:sz w:val="16"/>
        </w:rPr>
        <w:t>Liwei’s</w:t>
      </w:r>
      <w:proofErr w:type="spellEnd"/>
      <w:r w:rsidRPr="003C0362">
        <w:rPr>
          <w:sz w:val="16"/>
        </w:rPr>
        <w:t xml:space="preserve"> first flight 18 years ago, have surely had a similar experience gazing down at our planet. Cooperating in space can give the United States and China the opportunity to change their thinking together. </w:t>
      </w:r>
      <w:r w:rsidRPr="00911465">
        <w:rPr>
          <w:rStyle w:val="StyleUnderline"/>
        </w:rPr>
        <w:t>Bold American leadership can be a leveraged move in reducing tensions, as it was in keeping the Cold War cold—a win for all nations and our shared, blue-green planet.</w:t>
      </w:r>
    </w:p>
    <w:p w14:paraId="76430B6A" w14:textId="77777777" w:rsidR="006E5D03" w:rsidRPr="002A2C31" w:rsidRDefault="006E5D03" w:rsidP="006E5D03">
      <w:pPr>
        <w:pStyle w:val="Heading4"/>
      </w:pPr>
      <w:r>
        <w:t xml:space="preserve">US-China Relations key to prevent </w:t>
      </w:r>
      <w:r>
        <w:rPr>
          <w:u w:val="single"/>
        </w:rPr>
        <w:t>escalation</w:t>
      </w:r>
      <w:r>
        <w:t xml:space="preserve"> – current US course turns status quo cold war </w:t>
      </w:r>
      <w:r>
        <w:rPr>
          <w:u w:val="single"/>
        </w:rPr>
        <w:t>hot</w:t>
      </w:r>
      <w:r>
        <w:t>.</w:t>
      </w:r>
    </w:p>
    <w:p w14:paraId="0519D128" w14:textId="77777777" w:rsidR="006E5D03" w:rsidRPr="002A2C31" w:rsidRDefault="006E5D03" w:rsidP="006E5D03">
      <w:r w:rsidRPr="002A2C31">
        <w:rPr>
          <w:rStyle w:val="Style13ptBold"/>
        </w:rPr>
        <w:t>Nye 21</w:t>
      </w:r>
      <w:r>
        <w:t xml:space="preserve"> </w:t>
      </w:r>
      <w:r w:rsidRPr="002A2C31">
        <w:t>Joseph Nye 3-3-2021 "The factors that could lead to war between the US and China"</w:t>
      </w:r>
      <w:r>
        <w:t xml:space="preserve"> </w:t>
      </w:r>
      <w:hyperlink r:id="rId11" w:history="1">
        <w:r w:rsidRPr="005C484B">
          <w:rPr>
            <w:rStyle w:val="Hyperlink"/>
          </w:rPr>
          <w:t>https://www.aspistrategist.org.au/the-factors-that-could-lead-to-war-between-the-us-and-china/</w:t>
        </w:r>
      </w:hyperlink>
      <w:r>
        <w:t xml:space="preserve"> (</w:t>
      </w:r>
      <w:r w:rsidRPr="002A2C31">
        <w:t>professor at Harvard University and author</w:t>
      </w:r>
      <w:r>
        <w:t xml:space="preserve">)//Elmer </w:t>
      </w:r>
    </w:p>
    <w:p w14:paraId="4A799185" w14:textId="77777777" w:rsidR="006E5D03" w:rsidRPr="00CD05C8" w:rsidRDefault="006E5D03" w:rsidP="006E5D03">
      <w:pPr>
        <w:rPr>
          <w:sz w:val="16"/>
        </w:rPr>
      </w:pPr>
      <w:r w:rsidRPr="003C0362">
        <w:rPr>
          <w:rStyle w:val="StyleUnderline"/>
        </w:rPr>
        <w:t xml:space="preserve">When China’s foreign minister, Wang </w:t>
      </w:r>
      <w:r w:rsidRPr="00CE3CE2">
        <w:rPr>
          <w:rStyle w:val="Emphasis"/>
          <w:highlight w:val="green"/>
        </w:rPr>
        <w:t>Yi</w:t>
      </w:r>
      <w:r w:rsidRPr="003C0362">
        <w:rPr>
          <w:rStyle w:val="StyleUnderline"/>
        </w:rPr>
        <w:t xml:space="preserve">, recently </w:t>
      </w:r>
      <w:r w:rsidRPr="00CE3CE2">
        <w:rPr>
          <w:rStyle w:val="Emphasis"/>
          <w:highlight w:val="green"/>
        </w:rPr>
        <w:t>called</w:t>
      </w:r>
      <w:r w:rsidRPr="00CE3CE2">
        <w:rPr>
          <w:rStyle w:val="StyleUnderline"/>
          <w:highlight w:val="green"/>
        </w:rPr>
        <w:t xml:space="preserve"> </w:t>
      </w:r>
      <w:r w:rsidRPr="00CE3CE2">
        <w:rPr>
          <w:rStyle w:val="Emphasis"/>
          <w:highlight w:val="green"/>
          <w:bdr w:val="single" w:sz="18" w:space="0" w:color="auto"/>
        </w:rPr>
        <w:t>for a reset of bilateral relations</w:t>
      </w:r>
      <w:r w:rsidRPr="00CE3CE2">
        <w:rPr>
          <w:rStyle w:val="StyleUnderline"/>
          <w:highlight w:val="green"/>
        </w:rPr>
        <w:t xml:space="preserve"> </w:t>
      </w:r>
      <w:r w:rsidRPr="003C0362">
        <w:rPr>
          <w:rStyle w:val="StyleUnderline"/>
        </w:rPr>
        <w:t xml:space="preserve">with the United States, a White House spokesperson replied that the US saw the relationship as </w:t>
      </w:r>
      <w:r w:rsidRPr="003C0362">
        <w:rPr>
          <w:rStyle w:val="StyleUnderline"/>
        </w:rPr>
        <w:lastRenderedPageBreak/>
        <w:t>one of strong competition that required a position of strength</w:t>
      </w:r>
      <w:r w:rsidRPr="00CD05C8">
        <w:rPr>
          <w:sz w:val="16"/>
        </w:rPr>
        <w:t xml:space="preserve">. It’s clear that </w:t>
      </w:r>
      <w:r w:rsidRPr="003C0362">
        <w:rPr>
          <w:rStyle w:val="StyleUnderline"/>
        </w:rPr>
        <w:t xml:space="preserve">President Joe </w:t>
      </w:r>
      <w:r w:rsidRPr="00CE3CE2">
        <w:rPr>
          <w:rStyle w:val="Emphasis"/>
          <w:highlight w:val="green"/>
        </w:rPr>
        <w:t>Biden’s</w:t>
      </w:r>
      <w:r w:rsidRPr="00CE3CE2">
        <w:rPr>
          <w:rStyle w:val="StyleUnderline"/>
          <w:highlight w:val="green"/>
        </w:rPr>
        <w:t xml:space="preserve"> </w:t>
      </w:r>
      <w:r w:rsidRPr="00CE3CE2">
        <w:rPr>
          <w:rStyle w:val="Emphasis"/>
          <w:highlight w:val="green"/>
        </w:rPr>
        <w:t>administration</w:t>
      </w:r>
      <w:r w:rsidRPr="00CE3CE2">
        <w:rPr>
          <w:rStyle w:val="StyleUnderline"/>
          <w:highlight w:val="green"/>
        </w:rPr>
        <w:t xml:space="preserve"> </w:t>
      </w:r>
      <w:r w:rsidRPr="003C0362">
        <w:rPr>
          <w:rStyle w:val="StyleUnderline"/>
        </w:rPr>
        <w:t xml:space="preserve">is </w:t>
      </w:r>
      <w:r w:rsidRPr="00CE3CE2">
        <w:rPr>
          <w:rStyle w:val="Emphasis"/>
          <w:highlight w:val="green"/>
        </w:rPr>
        <w:t>not</w:t>
      </w:r>
      <w:r w:rsidRPr="00CE3CE2">
        <w:rPr>
          <w:rStyle w:val="StyleUnderline"/>
          <w:highlight w:val="green"/>
        </w:rPr>
        <w:t xml:space="preserve"> </w:t>
      </w:r>
      <w:r w:rsidRPr="00CE3CE2">
        <w:rPr>
          <w:rStyle w:val="Emphasis"/>
          <w:highlight w:val="green"/>
        </w:rPr>
        <w:t>simply reversing</w:t>
      </w:r>
      <w:r w:rsidRPr="003C0362">
        <w:rPr>
          <w:rStyle w:val="StyleUnderline"/>
        </w:rPr>
        <w:t xml:space="preserve"> Donald </w:t>
      </w:r>
      <w:r w:rsidRPr="00CE3CE2">
        <w:rPr>
          <w:rStyle w:val="Emphasis"/>
          <w:highlight w:val="green"/>
        </w:rPr>
        <w:t>Trump’s policies</w:t>
      </w:r>
      <w:r w:rsidRPr="00CD05C8">
        <w:rPr>
          <w:sz w:val="16"/>
        </w:rPr>
        <w:t xml:space="preserve">. Some analysts, </w:t>
      </w:r>
      <w:r w:rsidRPr="0012133F">
        <w:rPr>
          <w:rStyle w:val="Emphasis"/>
        </w:rPr>
        <w:t>citing</w:t>
      </w:r>
      <w:r w:rsidRPr="0012133F">
        <w:rPr>
          <w:rStyle w:val="StyleUnderline"/>
        </w:rPr>
        <w:t xml:space="preserve"> </w:t>
      </w:r>
      <w:r w:rsidRPr="0012133F">
        <w:rPr>
          <w:rStyle w:val="Emphasis"/>
        </w:rPr>
        <w:t>Thucydides’ attribution</w:t>
      </w:r>
      <w:r w:rsidRPr="0012133F">
        <w:rPr>
          <w:rStyle w:val="StyleUnderline"/>
        </w:rPr>
        <w:t xml:space="preserve"> </w:t>
      </w:r>
      <w:r w:rsidRPr="003C0362">
        <w:rPr>
          <w:rStyle w:val="StyleUnderline"/>
        </w:rPr>
        <w:t xml:space="preserve">of the Peloponnesian War to Sparta’s fear of a rising Athens, </w:t>
      </w:r>
      <w:r w:rsidRPr="00CE3CE2">
        <w:rPr>
          <w:rStyle w:val="Emphasis"/>
          <w:highlight w:val="green"/>
        </w:rPr>
        <w:t>believe</w:t>
      </w:r>
      <w:r w:rsidRPr="00CE3CE2">
        <w:rPr>
          <w:rStyle w:val="StyleUnderline"/>
          <w:highlight w:val="green"/>
        </w:rPr>
        <w:t xml:space="preserve"> </w:t>
      </w:r>
      <w:r w:rsidRPr="003C0362">
        <w:rPr>
          <w:rStyle w:val="StyleUnderline"/>
        </w:rPr>
        <w:t xml:space="preserve">the </w:t>
      </w:r>
      <w:r w:rsidRPr="00CE3CE2">
        <w:rPr>
          <w:rStyle w:val="Emphasis"/>
          <w:highlight w:val="green"/>
        </w:rPr>
        <w:t>US–China relationship</w:t>
      </w:r>
      <w:r w:rsidRPr="00CE3CE2">
        <w:rPr>
          <w:rStyle w:val="StyleUnderline"/>
          <w:highlight w:val="green"/>
        </w:rPr>
        <w:t xml:space="preserve"> </w:t>
      </w:r>
      <w:r w:rsidRPr="003C0362">
        <w:rPr>
          <w:rStyle w:val="StyleUnderline"/>
        </w:rPr>
        <w:t xml:space="preserve">is </w:t>
      </w:r>
      <w:r w:rsidRPr="00CE3CE2">
        <w:rPr>
          <w:rStyle w:val="Emphasis"/>
          <w:highlight w:val="green"/>
        </w:rPr>
        <w:t>entering</w:t>
      </w:r>
      <w:r w:rsidRPr="00CE3CE2">
        <w:rPr>
          <w:rStyle w:val="StyleUnderline"/>
          <w:highlight w:val="green"/>
        </w:rPr>
        <w:t xml:space="preserve"> </w:t>
      </w:r>
      <w:r w:rsidRPr="003C0362">
        <w:rPr>
          <w:rStyle w:val="StyleUnderline"/>
        </w:rPr>
        <w:t xml:space="preserve">a </w:t>
      </w:r>
      <w:r w:rsidRPr="00CE3CE2">
        <w:rPr>
          <w:rStyle w:val="Emphasis"/>
          <w:highlight w:val="green"/>
        </w:rPr>
        <w:t>period of conflict</w:t>
      </w:r>
      <w:r w:rsidRPr="00CE3CE2">
        <w:rPr>
          <w:rStyle w:val="StyleUnderline"/>
          <w:highlight w:val="green"/>
        </w:rPr>
        <w:t xml:space="preserve"> </w:t>
      </w:r>
      <w:r w:rsidRPr="003C0362">
        <w:rPr>
          <w:rStyle w:val="StyleUnderline"/>
        </w:rPr>
        <w:t xml:space="preserve">pitting an established hegemon against an </w:t>
      </w:r>
      <w:r w:rsidRPr="0012133F">
        <w:rPr>
          <w:rStyle w:val="StyleUnderline"/>
        </w:rPr>
        <w:t xml:space="preserve">increasingly powerful challenger. </w:t>
      </w:r>
      <w:r w:rsidRPr="0012133F">
        <w:rPr>
          <w:rStyle w:val="Emphasis"/>
          <w:bdr w:val="single" w:sz="18" w:space="0" w:color="auto"/>
        </w:rPr>
        <w:t>I am not that pessimistic</w:t>
      </w:r>
      <w:r w:rsidRPr="0012133F">
        <w:rPr>
          <w:rStyle w:val="StyleUnderline"/>
        </w:rPr>
        <w:t xml:space="preserve">. </w:t>
      </w:r>
      <w:r w:rsidRPr="0012133F">
        <w:rPr>
          <w:sz w:val="16"/>
        </w:rPr>
        <w:t xml:space="preserve">In my view, </w:t>
      </w:r>
      <w:r w:rsidRPr="0012133F">
        <w:rPr>
          <w:rStyle w:val="Emphasis"/>
        </w:rPr>
        <w:t>economic</w:t>
      </w:r>
      <w:r w:rsidRPr="0012133F">
        <w:rPr>
          <w:rStyle w:val="StyleUnderline"/>
        </w:rPr>
        <w:t xml:space="preserve"> </w:t>
      </w:r>
      <w:r w:rsidRPr="0012133F">
        <w:rPr>
          <w:rStyle w:val="Emphasis"/>
        </w:rPr>
        <w:t>and ecological</w:t>
      </w:r>
      <w:r w:rsidRPr="0012133F">
        <w:rPr>
          <w:rStyle w:val="StyleUnderline"/>
        </w:rPr>
        <w:t xml:space="preserve"> </w:t>
      </w:r>
      <w:r w:rsidRPr="00CE3CE2">
        <w:rPr>
          <w:rStyle w:val="Emphasis"/>
          <w:highlight w:val="green"/>
        </w:rPr>
        <w:t>interdependence</w:t>
      </w:r>
      <w:r w:rsidRPr="00CE3CE2">
        <w:rPr>
          <w:rStyle w:val="StyleUnderline"/>
          <w:highlight w:val="green"/>
        </w:rPr>
        <w:t xml:space="preserve"> </w:t>
      </w:r>
      <w:r w:rsidRPr="00CE3CE2">
        <w:rPr>
          <w:rStyle w:val="Emphasis"/>
          <w:highlight w:val="green"/>
        </w:rPr>
        <w:t>reduces the probability of</w:t>
      </w:r>
      <w:r w:rsidRPr="00CE3CE2">
        <w:rPr>
          <w:rStyle w:val="StyleUnderline"/>
          <w:highlight w:val="green"/>
        </w:rPr>
        <w:t xml:space="preserve"> </w:t>
      </w:r>
      <w:r w:rsidRPr="003C0362">
        <w:rPr>
          <w:rStyle w:val="StyleUnderline"/>
        </w:rPr>
        <w:t xml:space="preserve">a real cold war, much </w:t>
      </w:r>
      <w:r w:rsidRPr="0012133F">
        <w:rPr>
          <w:rStyle w:val="StyleUnderline"/>
        </w:rPr>
        <w:t xml:space="preserve">less </w:t>
      </w:r>
      <w:r w:rsidRPr="0012133F">
        <w:rPr>
          <w:rStyle w:val="Emphasis"/>
          <w:bdr w:val="single" w:sz="18" w:space="0" w:color="auto"/>
        </w:rPr>
        <w:t>a hot one</w:t>
      </w:r>
      <w:r w:rsidRPr="0012133F">
        <w:rPr>
          <w:rStyle w:val="StyleUnderline"/>
        </w:rPr>
        <w:t>,</w:t>
      </w:r>
      <w:r w:rsidRPr="003C0362">
        <w:rPr>
          <w:rStyle w:val="StyleUnderline"/>
        </w:rPr>
        <w:t xml:space="preserve"> </w:t>
      </w:r>
      <w:r w:rsidRPr="00CE3CE2">
        <w:rPr>
          <w:rStyle w:val="Emphasis"/>
          <w:highlight w:val="green"/>
          <w:bdr w:val="single" w:sz="18" w:space="0" w:color="auto"/>
        </w:rPr>
        <w:t xml:space="preserve">because both countries have an incentive to cooperate in </w:t>
      </w:r>
      <w:proofErr w:type="gramStart"/>
      <w:r w:rsidRPr="00CE3CE2">
        <w:rPr>
          <w:rStyle w:val="Emphasis"/>
          <w:highlight w:val="green"/>
          <w:bdr w:val="single" w:sz="18" w:space="0" w:color="auto"/>
        </w:rPr>
        <w:t>a number of</w:t>
      </w:r>
      <w:proofErr w:type="gramEnd"/>
      <w:r w:rsidRPr="00CE3CE2">
        <w:rPr>
          <w:rStyle w:val="Emphasis"/>
          <w:highlight w:val="green"/>
          <w:bdr w:val="single" w:sz="18" w:space="0" w:color="auto"/>
        </w:rPr>
        <w:t xml:space="preserve"> areas</w:t>
      </w:r>
      <w:r w:rsidRPr="00CD05C8">
        <w:rPr>
          <w:sz w:val="16"/>
        </w:rPr>
        <w:t xml:space="preserve">. At the same time, miscalculation is always </w:t>
      </w:r>
      <w:proofErr w:type="gramStart"/>
      <w:r w:rsidRPr="00CD05C8">
        <w:rPr>
          <w:sz w:val="16"/>
        </w:rPr>
        <w:t>possible</w:t>
      </w:r>
      <w:proofErr w:type="gramEnd"/>
      <w:r w:rsidRPr="00CD05C8">
        <w:rPr>
          <w:sz w:val="16"/>
        </w:rPr>
        <w:t xml:space="preserv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CD05C8">
        <w:rPr>
          <w:rStyle w:val="StyleUnderline"/>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w:t>
      </w:r>
      <w:r w:rsidRPr="0012133F">
        <w:rPr>
          <w:rStyle w:val="StyleUnderline"/>
        </w:rPr>
        <w:t xml:space="preserve">that </w:t>
      </w:r>
      <w:r w:rsidRPr="0012133F">
        <w:rPr>
          <w:rStyle w:val="Emphasis"/>
        </w:rPr>
        <w:t>Thucydides</w:t>
      </w:r>
      <w:r w:rsidRPr="0012133F">
        <w:rPr>
          <w:rStyle w:val="StyleUnderline"/>
        </w:rPr>
        <w:t xml:space="preserve"> </w:t>
      </w:r>
      <w:r w:rsidRPr="0012133F">
        <w:rPr>
          <w:rStyle w:val="Emphasis"/>
        </w:rPr>
        <w:t>attributed</w:t>
      </w:r>
      <w:r w:rsidRPr="0012133F">
        <w:rPr>
          <w:rStyle w:val="StyleUnderline"/>
        </w:rPr>
        <w:t xml:space="preserve"> the </w:t>
      </w:r>
      <w:r w:rsidRPr="0012133F">
        <w:rPr>
          <w:rStyle w:val="Emphasis"/>
        </w:rPr>
        <w:t>war</w:t>
      </w:r>
      <w:r w:rsidRPr="0012133F">
        <w:rPr>
          <w:rStyle w:val="StyleUnderline"/>
        </w:rPr>
        <w:t xml:space="preserve"> that ripped apart the ancient Greek world </w:t>
      </w:r>
      <w:r w:rsidRPr="0012133F">
        <w:rPr>
          <w:rStyle w:val="Emphasis"/>
        </w:rPr>
        <w:t>to</w:t>
      </w:r>
      <w:r w:rsidRPr="0012133F">
        <w:rPr>
          <w:rStyle w:val="StyleUnderline"/>
        </w:rPr>
        <w:t xml:space="preserve"> two causes: the </w:t>
      </w:r>
      <w:r w:rsidRPr="0012133F">
        <w:rPr>
          <w:rStyle w:val="Emphasis"/>
        </w:rPr>
        <w:t>rise of a new power and</w:t>
      </w:r>
      <w:r w:rsidRPr="0012133F">
        <w:rPr>
          <w:rStyle w:val="StyleUnderline"/>
        </w:rPr>
        <w:t xml:space="preserve"> the </w:t>
      </w:r>
      <w:r w:rsidRPr="0012133F">
        <w:rPr>
          <w:rStyle w:val="Emphasis"/>
        </w:rPr>
        <w:t>fear</w:t>
      </w:r>
      <w:r w:rsidRPr="0012133F">
        <w:rPr>
          <w:rStyle w:val="StyleUnderline"/>
        </w:rPr>
        <w:t xml:space="preserve"> that this created in the established power. </w:t>
      </w:r>
      <w:r w:rsidRPr="0012133F">
        <w:rPr>
          <w:rStyle w:val="Emphasis"/>
        </w:rPr>
        <w:t>The second cause is</w:t>
      </w:r>
      <w:r w:rsidRPr="0012133F">
        <w:rPr>
          <w:rStyle w:val="StyleUnderline"/>
        </w:rPr>
        <w:t xml:space="preserve"> as </w:t>
      </w:r>
      <w:r w:rsidRPr="0012133F">
        <w:rPr>
          <w:rStyle w:val="Emphasis"/>
        </w:rPr>
        <w:t>important</w:t>
      </w:r>
      <w:r w:rsidRPr="0012133F">
        <w:rPr>
          <w:rStyle w:val="StyleUnderline"/>
        </w:rPr>
        <w:t xml:space="preserve"> as the</w:t>
      </w:r>
      <w:r w:rsidRPr="00CD05C8">
        <w:rPr>
          <w:rStyle w:val="StyleUnderline"/>
        </w:rPr>
        <w:t xml:space="preserve"> first. </w:t>
      </w:r>
      <w:r w:rsidRPr="00CE3CE2">
        <w:rPr>
          <w:rStyle w:val="Emphasis"/>
          <w:highlight w:val="green"/>
        </w:rPr>
        <w:t>The US and China must avoid exaggerated fears that could create a new</w:t>
      </w:r>
      <w:r w:rsidRPr="00CE3CE2">
        <w:rPr>
          <w:rStyle w:val="StyleUnderline"/>
          <w:highlight w:val="green"/>
        </w:rPr>
        <w:t xml:space="preserve"> </w:t>
      </w:r>
      <w:r w:rsidRPr="00CD05C8">
        <w:rPr>
          <w:rStyle w:val="StyleUnderline"/>
        </w:rPr>
        <w:t xml:space="preserve">cold or </w:t>
      </w:r>
      <w:r w:rsidRPr="00CE3CE2">
        <w:rPr>
          <w:rStyle w:val="Emphasis"/>
          <w:highlight w:val="green"/>
          <w:bdr w:val="single" w:sz="18" w:space="0" w:color="auto"/>
        </w:rPr>
        <w:t>hot war</w:t>
      </w:r>
      <w:r w:rsidRPr="00CD05C8">
        <w:rPr>
          <w:rStyle w:val="StyleUnderline"/>
        </w:rPr>
        <w:t>.</w:t>
      </w:r>
      <w:r w:rsidRPr="00CD05C8">
        <w:rPr>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w:t>
      </w:r>
      <w:proofErr w:type="spellStart"/>
      <w:r w:rsidRPr="00CD05C8">
        <w:rPr>
          <w:sz w:val="16"/>
        </w:rPr>
        <w:t>neighbours</w:t>
      </w:r>
      <w:proofErr w:type="spellEnd"/>
      <w:r w:rsidRPr="00CD05C8">
        <w:rPr>
          <w:sz w:val="16"/>
        </w:rPr>
        <w:t xml:space="preserve">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w:t>
      </w:r>
      <w:proofErr w:type="spellStart"/>
      <w:r w:rsidRPr="00CD05C8">
        <w:rPr>
          <w:sz w:val="16"/>
        </w:rPr>
        <w:t>labour</w:t>
      </w:r>
      <w:proofErr w:type="spellEnd"/>
      <w:r w:rsidRPr="00CD05C8">
        <w:rPr>
          <w:sz w:val="16"/>
        </w:rPr>
        <w:t xml:space="preserve"> force peaked in 2015 and India will soon overtake it as the world’s most populous country. America also remains at the forefront in key technologies (bio, </w:t>
      </w:r>
      <w:proofErr w:type="gramStart"/>
      <w:r w:rsidRPr="00CD05C8">
        <w:rPr>
          <w:sz w:val="16"/>
        </w:rPr>
        <w:t>nano</w:t>
      </w:r>
      <w:proofErr w:type="gramEnd"/>
      <w:r w:rsidRPr="00CD05C8">
        <w:rPr>
          <w:sz w:val="16"/>
        </w:rPr>
        <w:t xml:space="preserve"> and information) that are central to 21st-century economic growth. China is investing heavily in research and </w:t>
      </w:r>
      <w:proofErr w:type="gramStart"/>
      <w:r w:rsidRPr="00CD05C8">
        <w:rPr>
          <w:sz w:val="16"/>
        </w:rPr>
        <w:t>development, and</w:t>
      </w:r>
      <w:proofErr w:type="gramEnd"/>
      <w:r w:rsidRPr="00CD05C8">
        <w:rPr>
          <w:sz w:val="16"/>
        </w:rPr>
        <w:t xml:space="preserve"> competes well in some fields. But 15 of the world’s top 20 research universities are in the US; none is in China. Those who proclaim Pax </w:t>
      </w:r>
      <w:proofErr w:type="spellStart"/>
      <w:r w:rsidRPr="00CD05C8">
        <w:rPr>
          <w:sz w:val="16"/>
        </w:rPr>
        <w:t>Sinica</w:t>
      </w:r>
      <w:proofErr w:type="spellEnd"/>
      <w:r w:rsidRPr="00CD05C8">
        <w:rPr>
          <w:sz w:val="1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w:t>
      </w:r>
      <w:proofErr w:type="gramStart"/>
      <w:r w:rsidRPr="00CD05C8">
        <w:rPr>
          <w:sz w:val="16"/>
        </w:rPr>
        <w:t>more often than not</w:t>
      </w:r>
      <w:proofErr w:type="gramEnd"/>
      <w:r w:rsidRPr="00CD05C8">
        <w:rPr>
          <w:sz w:val="16"/>
        </w:rPr>
        <w:t>, the greatest risk we face is our own capacity for error.</w:t>
      </w:r>
    </w:p>
    <w:p w14:paraId="34D078AE" w14:textId="77777777" w:rsidR="006E5D03" w:rsidRDefault="006E5D03" w:rsidP="006E5D03">
      <w:pPr>
        <w:pStyle w:val="Heading4"/>
      </w:pPr>
      <w:r>
        <w:t xml:space="preserve">US-China War goes </w:t>
      </w:r>
      <w:r>
        <w:rPr>
          <w:u w:val="single"/>
        </w:rPr>
        <w:t>Nuclear</w:t>
      </w:r>
      <w:r>
        <w:t>.</w:t>
      </w:r>
    </w:p>
    <w:p w14:paraId="3CB26B20" w14:textId="77777777" w:rsidR="006E5D03" w:rsidRPr="002A2C31" w:rsidRDefault="006E5D03" w:rsidP="006E5D03">
      <w:r w:rsidRPr="002A2C31">
        <w:rPr>
          <w:rStyle w:val="Style13ptBold"/>
        </w:rPr>
        <w:t>Brands and Beckley 21</w:t>
      </w:r>
      <w:r>
        <w:t xml:space="preserve"> </w:t>
      </w:r>
      <w:r w:rsidRPr="002A2C31">
        <w:t>Hal Brands and Michael Beckley 12-16-2021 "Washington Is Preparing for the Wrong War With China"</w:t>
      </w:r>
      <w:r>
        <w:t xml:space="preserve"> </w:t>
      </w:r>
      <w:r w:rsidRPr="002A2C31">
        <w:t xml:space="preserve">https://www.foreignaffairs.com/articles/china/2021-12-16/washington-preparing-wrong-war-china </w:t>
      </w:r>
      <w:r>
        <w:t xml:space="preserve"> (</w:t>
      </w:r>
      <w:r w:rsidRPr="002A2C31">
        <w:t xml:space="preserve">Henry A. Kissinger Distinguished Professor of </w:t>
      </w:r>
      <w:r w:rsidRPr="002A2C31">
        <w:lastRenderedPageBreak/>
        <w:t>Global Affairs at the Johns Hopkins University School of Advanced International Studies, a Senior Fellow at the American Enterprise Institute</w:t>
      </w:r>
      <w:r>
        <w:t xml:space="preserve"> and </w:t>
      </w:r>
      <w:r w:rsidRPr="002A2C31">
        <w:t>Associate Professor of Political Science at Tufts University, a Non-Resident Senior Fellow at the American Enterprise Institute</w:t>
      </w:r>
      <w:r>
        <w:t xml:space="preserve">)//Elmer </w:t>
      </w:r>
    </w:p>
    <w:p w14:paraId="23C48225" w14:textId="77777777" w:rsidR="006E5D03" w:rsidRDefault="006E5D03" w:rsidP="006E5D03">
      <w:pPr>
        <w:rPr>
          <w:rStyle w:val="StyleUnderline"/>
        </w:rPr>
      </w:pPr>
      <w:r w:rsidRPr="00CD05C8">
        <w:rPr>
          <w:rStyle w:val="StyleUnderline"/>
        </w:rPr>
        <w:t xml:space="preserve">The United States is getting serious about the </w:t>
      </w:r>
      <w:r w:rsidRPr="002C7EF1">
        <w:rPr>
          <w:rStyle w:val="Emphasis"/>
        </w:rPr>
        <w:t xml:space="preserve">threat of </w:t>
      </w:r>
      <w:r w:rsidRPr="00CE3CE2">
        <w:rPr>
          <w:rStyle w:val="Emphasis"/>
          <w:highlight w:val="green"/>
        </w:rPr>
        <w:t>war with China</w:t>
      </w:r>
      <w:r w:rsidRPr="00B5669F">
        <w:rPr>
          <w:sz w:val="16"/>
        </w:rPr>
        <w:t xml:space="preserve">. The U.S. Department of Defense has labeled China its primary adversary, civilian leaders have directed the military to develop credible plans to defend Taiwan, and President Joe Biden has strongly implied that the United States would not allow that island democracy to be conquered. Yet Washington may be preparing for the wrong kind of war. </w:t>
      </w:r>
      <w:r w:rsidRPr="002C7EF1">
        <w:rPr>
          <w:rStyle w:val="StyleUnderline"/>
        </w:rPr>
        <w:t>Defense planners appear to believe that they can win a short conflict in the Taiwan Strait merely by blunting a Chinese invasion. Chinese leaders, for their part, seem to envision rapid, paralyzing strikes that break Taiwanese resistance and present the United States with a fait accompli.</w:t>
      </w:r>
      <w:r w:rsidRPr="00B5669F">
        <w:rPr>
          <w:sz w:val="16"/>
        </w:rPr>
        <w:t xml:space="preserve"> </w:t>
      </w:r>
      <w:r w:rsidRPr="002C7EF1">
        <w:rPr>
          <w:rStyle w:val="StyleUnderline"/>
        </w:rPr>
        <w:t>Both sides would prefer a splendid little war in the western Pacific, but that is not the sort of war they would get</w:t>
      </w:r>
      <w:r w:rsidRPr="00B5669F">
        <w:rPr>
          <w:sz w:val="16"/>
        </w:rPr>
        <w:t xml:space="preserve">. </w:t>
      </w:r>
      <w:r w:rsidRPr="002C7EF1">
        <w:rPr>
          <w:rStyle w:val="StyleUnderline"/>
        </w:rPr>
        <w:t xml:space="preserve">A war over Taiwan is </w:t>
      </w:r>
      <w:r w:rsidRPr="00CE3CE2">
        <w:rPr>
          <w:rStyle w:val="Emphasis"/>
          <w:highlight w:val="green"/>
          <w:bdr w:val="single" w:sz="18" w:space="0" w:color="auto"/>
        </w:rPr>
        <w:t>likely to be long</w:t>
      </w:r>
      <w:r w:rsidRPr="00CE3CE2">
        <w:rPr>
          <w:rStyle w:val="StyleUnderline"/>
          <w:highlight w:val="green"/>
        </w:rPr>
        <w:t xml:space="preserve"> </w:t>
      </w:r>
      <w:r w:rsidRPr="002C7EF1">
        <w:rPr>
          <w:rStyle w:val="StyleUnderline"/>
        </w:rPr>
        <w:t xml:space="preserve">rather than short, </w:t>
      </w:r>
      <w:r w:rsidRPr="00CE3CE2">
        <w:rPr>
          <w:rStyle w:val="Emphasis"/>
          <w:highlight w:val="green"/>
          <w:bdr w:val="single" w:sz="18" w:space="0" w:color="auto"/>
        </w:rPr>
        <w:t>regional</w:t>
      </w:r>
      <w:r w:rsidRPr="00CE3CE2">
        <w:rPr>
          <w:rStyle w:val="StyleUnderline"/>
          <w:highlight w:val="green"/>
        </w:rPr>
        <w:t xml:space="preserve"> </w:t>
      </w:r>
      <w:r w:rsidRPr="002C7EF1">
        <w:rPr>
          <w:rStyle w:val="StyleUnderline"/>
        </w:rPr>
        <w:t xml:space="preserve">rather than local, </w:t>
      </w:r>
      <w:r w:rsidRPr="00CE3CE2">
        <w:rPr>
          <w:rStyle w:val="Emphasis"/>
          <w:highlight w:val="green"/>
        </w:rPr>
        <w:t>and</w:t>
      </w:r>
      <w:r w:rsidRPr="00CE3CE2">
        <w:rPr>
          <w:rStyle w:val="StyleUnderline"/>
          <w:highlight w:val="green"/>
        </w:rPr>
        <w:t xml:space="preserve"> </w:t>
      </w:r>
      <w:r w:rsidRPr="00CE3CE2">
        <w:rPr>
          <w:rStyle w:val="Emphasis"/>
          <w:highlight w:val="green"/>
          <w:bdr w:val="single" w:sz="18" w:space="0" w:color="auto"/>
        </w:rPr>
        <w:t>much easier to start than to end</w:t>
      </w:r>
      <w:r w:rsidRPr="002C7EF1">
        <w:rPr>
          <w:rStyle w:val="StyleUnderline"/>
        </w:rPr>
        <w:t xml:space="preserve">. It would </w:t>
      </w:r>
      <w:r w:rsidRPr="00CE3CE2">
        <w:rPr>
          <w:rStyle w:val="Emphasis"/>
          <w:highlight w:val="green"/>
        </w:rPr>
        <w:t>expand and escalate</w:t>
      </w:r>
      <w:r w:rsidRPr="002C7EF1">
        <w:rPr>
          <w:rStyle w:val="StyleUnderline"/>
        </w:rPr>
        <w:t>, as both countries look for paths to victory in a conflict neither side can afford to lose.</w:t>
      </w:r>
      <w:r w:rsidRPr="00B5669F">
        <w:rPr>
          <w:sz w:val="16"/>
        </w:rPr>
        <w:t xml:space="preserve"> </w:t>
      </w:r>
      <w:r w:rsidRPr="002C7EF1">
        <w:rPr>
          <w:rStyle w:val="StyleUnderline"/>
        </w:rPr>
        <w:t xml:space="preserve">It would also </w:t>
      </w:r>
      <w:r w:rsidRPr="00CE3CE2">
        <w:rPr>
          <w:rStyle w:val="Emphasis"/>
          <w:highlight w:val="green"/>
        </w:rPr>
        <w:t>present</w:t>
      </w:r>
      <w:r w:rsidRPr="00CE3CE2">
        <w:rPr>
          <w:rStyle w:val="StyleUnderline"/>
          <w:highlight w:val="green"/>
        </w:rPr>
        <w:t xml:space="preserve"> </w:t>
      </w:r>
      <w:r w:rsidRPr="002C7EF1">
        <w:rPr>
          <w:rStyle w:val="StyleUnderline"/>
        </w:rPr>
        <w:t xml:space="preserve">severe dilemmas for peacemaking and </w:t>
      </w:r>
      <w:r w:rsidRPr="00CE3CE2">
        <w:rPr>
          <w:rStyle w:val="Emphasis"/>
          <w:highlight w:val="green"/>
          <w:bdr w:val="single" w:sz="18" w:space="0" w:color="auto"/>
        </w:rPr>
        <w:t>high risks of going nuclear</w:t>
      </w:r>
      <w:r w:rsidRPr="00B5669F">
        <w:rPr>
          <w:sz w:val="16"/>
        </w:rPr>
        <w:t xml:space="preserve">. If Washington doesn’t start preparing to wage, and then end, a protracted conflict now, it could face catastrophe once the shooting starts. IMPENDING SLUGFEST A U.S.-Chinese war over Taiwan would begin with a bang. China’s military doctrine emphasizes coordinated operations to “paralyze the enemy in one stroke.” </w:t>
      </w:r>
      <w:r w:rsidRPr="002C7EF1">
        <w:rPr>
          <w:rStyle w:val="StyleUnderline"/>
        </w:rPr>
        <w:t>In the most worrying scenario, Beijing would launch a surprise missile attack, hammering not only Taiwan’s defenses but also the naval and air forces that the United States has concentrated at a few large bases in the western Pacific.</w:t>
      </w:r>
      <w:r w:rsidRPr="00B5669F">
        <w:rPr>
          <w:sz w:val="16"/>
        </w:rPr>
        <w:t xml:space="preserve"> </w:t>
      </w:r>
      <w:r w:rsidRPr="002C7EF1">
        <w:rPr>
          <w:rStyle w:val="StyleUnderline"/>
        </w:rPr>
        <w:t>Simultaneous Chinese cyberattacks and antisatellite operations would sow chaos and hinder any effective U.S. or Taiwanese response. And the People’s Liberation Army (PLA) would race through the window of opportunity, staging amphibious and airborne assaults that would overwhelm Taiwanese resista</w:t>
      </w:r>
      <w:r w:rsidRPr="00B5669F">
        <w:rPr>
          <w:sz w:val="16"/>
        </w:rPr>
        <w:t xml:space="preserve">nce. By the time the United States was ready to fight, the war would effectively be over. The Pentagon’s planning increasingly revolves around preventing this scenario, by hardening and dispersing the U.S. military presence in Asia, encouraging Taiwan to field asymmetric capabilities that can inflict a severe toll on Chinese attackers, and developing the ability to blunt the PLA’s offensive capabilities and sink an invasion fleet. This planning is predicated on the critical assumption that the early weeks, if not days, of fighting would determine whether a free Taiwan survives. </w:t>
      </w:r>
      <w:r w:rsidRPr="002C7EF1">
        <w:rPr>
          <w:rStyle w:val="StyleUnderline"/>
        </w:rPr>
        <w:t xml:space="preserve">Yet whatever happens at the outset, a conflict almost certainly wouldn’t end quickly. Most great-power wars since the Industrial Revolution have lasted longer than expected, because modern states have the resources to fight on even when they suffer heavy losses. </w:t>
      </w:r>
      <w:r w:rsidRPr="00B5669F">
        <w:rPr>
          <w:sz w:val="16"/>
        </w:rPr>
        <w:t xml:space="preserve">Moreover, </w:t>
      </w:r>
      <w:r w:rsidRPr="00CE3CE2">
        <w:rPr>
          <w:rStyle w:val="Emphasis"/>
          <w:highlight w:val="green"/>
        </w:rPr>
        <w:t>in hegemonic wars</w:t>
      </w:r>
      <w:r w:rsidRPr="002C7EF1">
        <w:rPr>
          <w:rStyle w:val="StyleUnderline"/>
        </w:rPr>
        <w:t xml:space="preserve">—clashes for dominance between the world’s strongest states—the </w:t>
      </w:r>
      <w:r w:rsidRPr="00CE3CE2">
        <w:rPr>
          <w:rStyle w:val="Emphasis"/>
          <w:highlight w:val="green"/>
        </w:rPr>
        <w:t>stakes are high</w:t>
      </w:r>
      <w:r w:rsidRPr="002C7EF1">
        <w:rPr>
          <w:rStyle w:val="StyleUnderline"/>
        </w:rPr>
        <w:t xml:space="preserve">, and the </w:t>
      </w:r>
      <w:r w:rsidRPr="00CE3CE2">
        <w:rPr>
          <w:rStyle w:val="Emphasis"/>
          <w:highlight w:val="green"/>
        </w:rPr>
        <w:t>price of defeat</w:t>
      </w:r>
      <w:r w:rsidRPr="00CE3CE2">
        <w:rPr>
          <w:rStyle w:val="StyleUnderline"/>
          <w:highlight w:val="green"/>
        </w:rPr>
        <w:t xml:space="preserve"> </w:t>
      </w:r>
      <w:r w:rsidRPr="002C7EF1">
        <w:rPr>
          <w:rStyle w:val="StyleUnderline"/>
        </w:rPr>
        <w:t xml:space="preserve">may </w:t>
      </w:r>
      <w:r w:rsidRPr="00CE3CE2">
        <w:rPr>
          <w:rStyle w:val="Emphasis"/>
          <w:highlight w:val="green"/>
        </w:rPr>
        <w:t>seem</w:t>
      </w:r>
      <w:r w:rsidRPr="00CE3CE2">
        <w:rPr>
          <w:rStyle w:val="StyleUnderline"/>
          <w:highlight w:val="green"/>
        </w:rPr>
        <w:t xml:space="preserve"> </w:t>
      </w:r>
      <w:r w:rsidRPr="00CE3CE2">
        <w:rPr>
          <w:rStyle w:val="Emphasis"/>
          <w:highlight w:val="green"/>
        </w:rPr>
        <w:t>prohibitive</w:t>
      </w:r>
      <w:r w:rsidRPr="002C7EF1">
        <w:rPr>
          <w:rStyle w:val="StyleUnderline"/>
        </w:rPr>
        <w:t xml:space="preserve">. </w:t>
      </w:r>
      <w:r w:rsidRPr="002C7EF1">
        <w:rPr>
          <w:rStyle w:val="Emphasis"/>
        </w:rPr>
        <w:t>During the nineteenth and twentieth centuries, wars between leading powers—the Napoleonic Wars, the Crimean War, the world wars—were protracted slugfests. A U.S.-Chinese war would likely follow this pattern</w:t>
      </w:r>
      <w:r w:rsidRPr="00B5669F">
        <w:rPr>
          <w:sz w:val="16"/>
        </w:rPr>
        <w:t xml:space="preserve">. If the United States managed to beat back a Chinese assault against Taiwan, Beijing wouldn’t simply give up. </w:t>
      </w:r>
      <w:r w:rsidRPr="00CE3CE2">
        <w:rPr>
          <w:rStyle w:val="Emphasis"/>
          <w:highlight w:val="green"/>
        </w:rPr>
        <w:t>Starting a war</w:t>
      </w:r>
      <w:r w:rsidRPr="00CE3CE2">
        <w:rPr>
          <w:rStyle w:val="StyleUnderline"/>
          <w:highlight w:val="green"/>
        </w:rPr>
        <w:t xml:space="preserve"> </w:t>
      </w:r>
      <w:r w:rsidRPr="002C7EF1">
        <w:rPr>
          <w:rStyle w:val="StyleUnderline"/>
        </w:rPr>
        <w:t xml:space="preserve">over Taiwan </w:t>
      </w:r>
      <w:r w:rsidRPr="00CE3CE2">
        <w:rPr>
          <w:rStyle w:val="Emphasis"/>
          <w:highlight w:val="green"/>
          <w:bdr w:val="single" w:sz="18" w:space="0" w:color="auto"/>
        </w:rPr>
        <w:t>would be an existential gamble</w:t>
      </w:r>
      <w:r w:rsidRPr="002C7EF1">
        <w:rPr>
          <w:rStyle w:val="StyleUnderline"/>
        </w:rPr>
        <w:t>: admitting defeat would jeopardize the regime’s legitimacy and President Xi Jinping’s hold on power</w:t>
      </w:r>
      <w:r w:rsidRPr="00B5669F">
        <w:rPr>
          <w:sz w:val="16"/>
        </w:rPr>
        <w:t xml:space="preserve">. It would also leave China more vulnerable to its enemies and destroy its dreams of regional primacy. </w:t>
      </w:r>
      <w:r w:rsidRPr="002C7EF1">
        <w:rPr>
          <w:rStyle w:val="StyleUnderline"/>
        </w:rPr>
        <w:t xml:space="preserve">Continuing a hard fight against the United States would be a nasty </w:t>
      </w:r>
      <w:proofErr w:type="gramStart"/>
      <w:r w:rsidRPr="002C7EF1">
        <w:rPr>
          <w:rStyle w:val="StyleUnderline"/>
        </w:rPr>
        <w:t>prospect, but</w:t>
      </w:r>
      <w:proofErr w:type="gramEnd"/>
      <w:r w:rsidRPr="002C7EF1">
        <w:rPr>
          <w:rStyle w:val="StyleUnderline"/>
        </w:rPr>
        <w:t xml:space="preserve"> quitting while China was behind would seem even worse. Washington would also be inclined to fight on if the war were not going well</w:t>
      </w:r>
      <w:r w:rsidRPr="00B5669F">
        <w:rPr>
          <w:sz w:val="16"/>
        </w:rPr>
        <w:t xml:space="preserve">. Like Beijing, it would view a war over Taiwan as a fight for regional dominance. The fact that such a war would probably begin with a Pearl Harbor–style missile attack on U.S. bases would make it even harder for an outraged American populace and its leaders to accept defeat. Even if the United States failed to prevent Chinese forces </w:t>
      </w:r>
      <w:r w:rsidRPr="00B5669F">
        <w:rPr>
          <w:sz w:val="16"/>
        </w:rPr>
        <w:lastRenderedPageBreak/>
        <w:t xml:space="preserve">from seizing Taiwan, it couldn’t easily bow out of the war. Quitting without first severely damaging Chinese air and naval power in Asia would badly weaken Washington’s reputation, as well as its ability to defend remaining allies in the region. </w:t>
      </w:r>
      <w:r w:rsidRPr="00CE3CE2">
        <w:rPr>
          <w:rStyle w:val="Emphasis"/>
          <w:highlight w:val="green"/>
        </w:rPr>
        <w:t>Both sides would have the capacity to keep fighting</w:t>
      </w:r>
      <w:r w:rsidRPr="002C7EF1">
        <w:rPr>
          <w:rStyle w:val="StyleUnderline"/>
        </w:rPr>
        <w:t>, moreover. The United States could summon ships, planes, and submarines from other theaters and use its command of the Pacific beyond the first island chain—which runs from Japan in the north through Taiwan and the Philippines to the south—to conduct sustained attacks on Chinese forces. For its part, China could dispatch its surviving air, naval, and missile forces for a second and third assault on Taiwan and press its maritime militia of coast guard and fishing vessels into service. Both the United States and China would emerge from these initial clashes bloodied but not exhausted, increasing the likelihood of a long, ugly war</w:t>
      </w:r>
      <w:r w:rsidRPr="00B5669F">
        <w:rPr>
          <w:sz w:val="16"/>
        </w:rPr>
        <w:t xml:space="preserve">. BIGGER, LONGER, MESSIER </w:t>
      </w:r>
      <w:r w:rsidRPr="00CE3CE2">
        <w:rPr>
          <w:rStyle w:val="Emphasis"/>
          <w:highlight w:val="green"/>
        </w:rPr>
        <w:t>When</w:t>
      </w:r>
      <w:r w:rsidRPr="00CE3CE2">
        <w:rPr>
          <w:rStyle w:val="StyleUnderline"/>
          <w:highlight w:val="green"/>
        </w:rPr>
        <w:t xml:space="preserve"> </w:t>
      </w:r>
      <w:r w:rsidRPr="002C7EF1">
        <w:rPr>
          <w:rStyle w:val="StyleUnderline"/>
        </w:rPr>
        <w:t xml:space="preserve">great-power </w:t>
      </w:r>
      <w:r w:rsidRPr="00CE3CE2">
        <w:rPr>
          <w:rStyle w:val="Emphasis"/>
          <w:highlight w:val="green"/>
        </w:rPr>
        <w:t>wars drag on</w:t>
      </w:r>
      <w:r w:rsidRPr="002C7EF1">
        <w:rPr>
          <w:rStyle w:val="StyleUnderline"/>
        </w:rPr>
        <w:t xml:space="preserve">, </w:t>
      </w:r>
      <w:r w:rsidRPr="00CE3CE2">
        <w:rPr>
          <w:rStyle w:val="Emphasis"/>
          <w:highlight w:val="green"/>
          <w:bdr w:val="single" w:sz="18" w:space="0" w:color="auto"/>
        </w:rPr>
        <w:t>they get bigger, messier, and more intractable.</w:t>
      </w:r>
      <w:r w:rsidRPr="00CE3CE2">
        <w:rPr>
          <w:sz w:val="16"/>
          <w:highlight w:val="green"/>
        </w:rPr>
        <w:t xml:space="preserve"> </w:t>
      </w:r>
      <w:r w:rsidRPr="00B5669F">
        <w:rPr>
          <w:sz w:val="16"/>
        </w:rPr>
        <w:t xml:space="preserve">Any conflict between the United States and China is likely to force both countries to </w:t>
      </w:r>
      <w:r w:rsidRPr="002C7EF1">
        <w:rPr>
          <w:rStyle w:val="StyleUnderline"/>
        </w:rPr>
        <w:t>mobilize their economies for war.</w:t>
      </w:r>
      <w:r w:rsidRPr="00B5669F">
        <w:rPr>
          <w:sz w:val="16"/>
        </w:rPr>
        <w:t xml:space="preserve"> After the initial salvos, both sides would hurry to replace munitions, ships, submarines, and aircraft lost in the early days of fighting. This race would strain both countries’ industrial bases, require the reorientation of their economies, and invite nationalist appeals—or government compulsion—to mobilize the populace to support a long fight. </w:t>
      </w:r>
      <w:r w:rsidRPr="002C7EF1">
        <w:rPr>
          <w:rStyle w:val="StyleUnderline"/>
        </w:rPr>
        <w:t xml:space="preserve">Long wars also escalate as the combatants look for new sources of leverage. </w:t>
      </w:r>
      <w:proofErr w:type="gramStart"/>
      <w:r w:rsidRPr="002C7EF1">
        <w:rPr>
          <w:rStyle w:val="StyleUnderline"/>
        </w:rPr>
        <w:t>Belligerents</w:t>
      </w:r>
      <w:proofErr w:type="gramEnd"/>
      <w:r w:rsidRPr="002C7EF1">
        <w:rPr>
          <w:rStyle w:val="StyleUnderline"/>
        </w:rPr>
        <w:t xml:space="preserve"> open </w:t>
      </w:r>
      <w:r w:rsidRPr="00CE3CE2">
        <w:rPr>
          <w:rStyle w:val="Emphasis"/>
          <w:highlight w:val="green"/>
        </w:rPr>
        <w:t>new fronts</w:t>
      </w:r>
      <w:r w:rsidRPr="00CE3CE2">
        <w:rPr>
          <w:rStyle w:val="StyleUnderline"/>
          <w:highlight w:val="green"/>
        </w:rPr>
        <w:t xml:space="preserve"> </w:t>
      </w:r>
      <w:r w:rsidRPr="002C7EF1">
        <w:rPr>
          <w:rStyle w:val="StyleUnderline"/>
        </w:rPr>
        <w:t xml:space="preserve">and rope </w:t>
      </w:r>
      <w:r w:rsidRPr="00CE3CE2">
        <w:rPr>
          <w:rStyle w:val="Emphasis"/>
          <w:highlight w:val="green"/>
        </w:rPr>
        <w:t xml:space="preserve">additional allies </w:t>
      </w:r>
      <w:r w:rsidRPr="002C7EF1">
        <w:rPr>
          <w:rStyle w:val="StyleUnderline"/>
        </w:rPr>
        <w:t>into the fight. They expand their range of targets and worry less about civilian casualties.</w:t>
      </w:r>
      <w:r w:rsidRPr="00B5669F">
        <w:rPr>
          <w:sz w:val="16"/>
        </w:rPr>
        <w:t xml:space="preserve"> Sometimes they explicitly target civilians, whether by bombing cities or torpedoing civilian ships. And they use naval blockades, sanctions, and embargoes to starve the enemy into submission. </w:t>
      </w:r>
      <w:r w:rsidRPr="002C7EF1">
        <w:rPr>
          <w:rStyle w:val="StyleUnderline"/>
        </w:rPr>
        <w:t>As China and the United States unloaded on each other with nearly every tool at their disposal, a local war could turn into a whole-of-society brawl that spans multiple regions. Bigger wars demand more grandiose aims. The greater the sacrifices required to win, the better the ultimate peace deal must be to justify those sacrifices.</w:t>
      </w:r>
      <w:r w:rsidRPr="00B5669F">
        <w:rPr>
          <w:sz w:val="16"/>
        </w:rPr>
        <w:t xml:space="preserve"> What began as a U.S. campaign to defend Taiwan could easily turn into an effort to render China incapable of new aggression by </w:t>
      </w:r>
      <w:proofErr w:type="gramStart"/>
      <w:r w:rsidRPr="00B5669F">
        <w:rPr>
          <w:sz w:val="16"/>
        </w:rPr>
        <w:t>completely destroying</w:t>
      </w:r>
      <w:proofErr w:type="gramEnd"/>
      <w:r w:rsidRPr="00B5669F">
        <w:rPr>
          <w:sz w:val="16"/>
        </w:rPr>
        <w:t xml:space="preserve"> its offensive military power. </w:t>
      </w:r>
      <w:r w:rsidRPr="002C7EF1">
        <w:rPr>
          <w:rStyle w:val="StyleUnderline"/>
        </w:rPr>
        <w:t xml:space="preserve">Conversely, as the United States inflicted more damage on China, </w:t>
      </w:r>
      <w:r w:rsidRPr="00B5669F">
        <w:rPr>
          <w:rStyle w:val="Emphasis"/>
        </w:rPr>
        <w:t>Beijing’s war aims could grow from conquering Taiwan to pushing Washington out of the western Pacific altogether</w:t>
      </w:r>
      <w:r w:rsidRPr="002C7EF1">
        <w:rPr>
          <w:rStyle w:val="StyleUnderline"/>
        </w:rPr>
        <w:t>. All of this would make forging peace more difficult. The expansion of war aims narrows the diplomatic space for a settlement and produces severe bloodshed that fuels intense hatred and mistrust</w:t>
      </w:r>
      <w:r w:rsidRPr="00B5669F">
        <w:rPr>
          <w:sz w:val="16"/>
        </w:rPr>
        <w:t xml:space="preserve">. </w:t>
      </w:r>
      <w:r w:rsidRPr="002C7EF1">
        <w:rPr>
          <w:rStyle w:val="StyleUnderline"/>
        </w:rPr>
        <w:t>Even if U.S. and Chinese leaders grew weary of fighting, they might still struggle to find a mutually acceptable peace.</w:t>
      </w:r>
      <w:r w:rsidRPr="00B5669F">
        <w:rPr>
          <w:sz w:val="16"/>
        </w:rPr>
        <w:t xml:space="preserve"> GOING NUCLEAR </w:t>
      </w:r>
      <w:r w:rsidRPr="002C7EF1">
        <w:rPr>
          <w:rStyle w:val="StyleUnderline"/>
        </w:rPr>
        <w:t xml:space="preserve">A war between China and the United States would differ from previous hegemonic wars in one fundamental respect: </w:t>
      </w:r>
      <w:r w:rsidRPr="00CE3CE2">
        <w:rPr>
          <w:rStyle w:val="Emphasis"/>
          <w:highlight w:val="green"/>
          <w:bdr w:val="single" w:sz="18" w:space="0" w:color="auto"/>
        </w:rPr>
        <w:t>both sides have nuclear weapons</w:t>
      </w:r>
      <w:r w:rsidRPr="002C7EF1">
        <w:rPr>
          <w:rStyle w:val="StyleUnderline"/>
        </w:rPr>
        <w:t>. This would create disincentives to all-out escalation, but it could also, paradoxically, compound the dangers inherent in a long war</w:t>
      </w:r>
      <w:r w:rsidRPr="00B5669F">
        <w:rPr>
          <w:sz w:val="16"/>
        </w:rPr>
        <w:t xml:space="preserve">. For starters, both sides might feel free to shoot off their conventional arsenals under the assumption that their nuclear arsenals would shield them from crippling retaliation. Scholars call this the “stability-instability paradox,” whereby blind faith in nuclear deterrence risks unleashing a massive conventional war. Chinese military writings often suggest that the PLA could wipe out U.S. bases and aircraft carriers in East Asia while China’s nuclear arsenal deterred U.S. attacks on the Chinese mainland. On the flip side, some American strategists have called for pounding Chinese mainland bases at the outset of a conflict in the belief that U.S. nuclear superiority would deter China from responding in kind. </w:t>
      </w:r>
      <w:r w:rsidRPr="002C7EF1">
        <w:rPr>
          <w:rStyle w:val="StyleUnderline"/>
        </w:rPr>
        <w:t xml:space="preserve">Far from preventing a major war, </w:t>
      </w:r>
      <w:r w:rsidRPr="00B5669F">
        <w:rPr>
          <w:rStyle w:val="Emphasis"/>
        </w:rPr>
        <w:t>nuclear weapons could catalyze one</w:t>
      </w:r>
      <w:r w:rsidRPr="002C7EF1">
        <w:rPr>
          <w:rStyle w:val="StyleUnderline"/>
        </w:rPr>
        <w:t xml:space="preserve">. Once that war is underway, it could plausibly </w:t>
      </w:r>
      <w:r w:rsidRPr="00B5669F">
        <w:rPr>
          <w:rStyle w:val="Emphasis"/>
        </w:rPr>
        <w:t>go nuclear in three distinct ways</w:t>
      </w:r>
      <w:r w:rsidRPr="002C7EF1">
        <w:rPr>
          <w:rStyle w:val="StyleUnderline"/>
        </w:rPr>
        <w:t xml:space="preserve">. </w:t>
      </w:r>
      <w:r w:rsidRPr="00CE3CE2">
        <w:rPr>
          <w:rStyle w:val="Emphasis"/>
          <w:highlight w:val="green"/>
        </w:rPr>
        <w:t>Whichever side is losing</w:t>
      </w:r>
      <w:r w:rsidRPr="00CE3CE2">
        <w:rPr>
          <w:rStyle w:val="StyleUnderline"/>
          <w:highlight w:val="green"/>
        </w:rPr>
        <w:t xml:space="preserve"> </w:t>
      </w:r>
      <w:r w:rsidRPr="00CE3CE2">
        <w:rPr>
          <w:rStyle w:val="Emphasis"/>
          <w:highlight w:val="green"/>
        </w:rPr>
        <w:t>might use tactical nuclear weapons</w:t>
      </w:r>
      <w:r w:rsidRPr="002C7EF1">
        <w:rPr>
          <w:rStyle w:val="StyleUnderline"/>
        </w:rPr>
        <w:t>—low-yield warheads that could destroy specific military targets without obliterating the other side’s homeland—</w:t>
      </w:r>
      <w:r w:rsidRPr="00CE3CE2">
        <w:rPr>
          <w:rStyle w:val="Emphasis"/>
          <w:highlight w:val="green"/>
        </w:rPr>
        <w:t>to turn the tide</w:t>
      </w:r>
      <w:r w:rsidRPr="002C7EF1">
        <w:rPr>
          <w:rStyle w:val="StyleUnderline"/>
        </w:rPr>
        <w:t xml:space="preserve">. That was </w:t>
      </w:r>
      <w:r w:rsidRPr="00B5669F">
        <w:rPr>
          <w:rStyle w:val="Emphasis"/>
        </w:rPr>
        <w:t>how the Pentagon planned to halt a Soviet invasion of central Europe during the Cold War, and it is what North Korea, Pakistan, and Russia have suggested they would do if they were losing a war today</w:t>
      </w:r>
      <w:r w:rsidRPr="002C7EF1">
        <w:rPr>
          <w:rStyle w:val="StyleUnderline"/>
        </w:rPr>
        <w:t xml:space="preserve">. If China crippled U.S. conventional forces in East Asia, the United States </w:t>
      </w:r>
      <w:r w:rsidRPr="002C7EF1">
        <w:rPr>
          <w:rStyle w:val="StyleUnderline"/>
        </w:rPr>
        <w:lastRenderedPageBreak/>
        <w:t xml:space="preserve">would have to decide whether to save Taiwan by using tactical nuclear weapons against Chinese ports, airfields, or invasion fleets. This is no fantasy: the U.S. military is already developing nuclear-tipped, submarine-launched cruise missiles that could be used for such purposes. </w:t>
      </w:r>
      <w:r w:rsidRPr="00B5669F">
        <w:rPr>
          <w:rStyle w:val="Emphasis"/>
        </w:rPr>
        <w:t>China might also use nuclear weapons to snatch victory from the jaws of defeat</w:t>
      </w:r>
      <w:r w:rsidRPr="00B5669F">
        <w:rPr>
          <w:sz w:val="16"/>
        </w:rPr>
        <w:t xml:space="preserve">. The PLA has embarked on an unprecedented expansion of its nuclear arsenal, </w:t>
      </w:r>
      <w:r w:rsidRPr="00B5669F">
        <w:rPr>
          <w:rStyle w:val="StyleUnderline"/>
        </w:rPr>
        <w:t xml:space="preserve">and </w:t>
      </w:r>
      <w:r w:rsidRPr="00CE3CE2">
        <w:rPr>
          <w:rStyle w:val="StyleUnderline"/>
          <w:highlight w:val="green"/>
        </w:rPr>
        <w:t xml:space="preserve">PLA officers </w:t>
      </w:r>
      <w:r w:rsidRPr="00B5669F">
        <w:rPr>
          <w:rStyle w:val="StyleUnderline"/>
        </w:rPr>
        <w:t xml:space="preserve">have </w:t>
      </w:r>
      <w:r w:rsidRPr="00CE3CE2">
        <w:rPr>
          <w:rStyle w:val="StyleUnderline"/>
          <w:highlight w:val="green"/>
        </w:rPr>
        <w:t xml:space="preserve">written </w:t>
      </w:r>
      <w:r w:rsidRPr="00B5669F">
        <w:rPr>
          <w:rStyle w:val="StyleUnderline"/>
        </w:rPr>
        <w:t xml:space="preserve">that </w:t>
      </w:r>
      <w:r w:rsidRPr="00CE3CE2">
        <w:rPr>
          <w:rStyle w:val="StyleUnderline"/>
          <w:highlight w:val="green"/>
        </w:rPr>
        <w:t xml:space="preserve">China could use nuclear weapons if </w:t>
      </w:r>
      <w:r w:rsidRPr="00B5669F">
        <w:rPr>
          <w:rStyle w:val="StyleUnderline"/>
        </w:rPr>
        <w:t xml:space="preserve">a </w:t>
      </w:r>
      <w:r w:rsidRPr="00CE3CE2">
        <w:rPr>
          <w:rStyle w:val="StyleUnderline"/>
          <w:highlight w:val="green"/>
        </w:rPr>
        <w:t xml:space="preserve">conventional war threatened </w:t>
      </w:r>
      <w:r w:rsidRPr="00B5669F">
        <w:rPr>
          <w:rStyle w:val="StyleUnderline"/>
        </w:rPr>
        <w:t xml:space="preserve">the </w:t>
      </w:r>
      <w:r w:rsidRPr="00CE3CE2">
        <w:rPr>
          <w:rStyle w:val="StyleUnderline"/>
          <w:highlight w:val="green"/>
        </w:rPr>
        <w:t xml:space="preserve">survival </w:t>
      </w:r>
      <w:r w:rsidRPr="00B5669F">
        <w:rPr>
          <w:rStyle w:val="StyleUnderline"/>
        </w:rPr>
        <w:t>of its government or nuclear arsenal—which would almost surely be the case if Beijing was losing a war over Taiwan</w:t>
      </w:r>
      <w:r w:rsidRPr="00B5669F">
        <w:rPr>
          <w:sz w:val="16"/>
        </w:rPr>
        <w:t xml:space="preserve">. Perhaps these unofficial claims are bluffs. </w:t>
      </w:r>
      <w:r w:rsidRPr="00B5669F">
        <w:rPr>
          <w:rStyle w:val="Emphasis"/>
        </w:rPr>
        <w:t xml:space="preserve">Yet it is not difficult to imagine that if China faced the prospect of humiliating defeat, it might fire off a nuclear weapon (perhaps at or near the huge U.S. military base </w:t>
      </w:r>
      <w:proofErr w:type="gramStart"/>
      <w:r w:rsidRPr="00B5669F">
        <w:rPr>
          <w:rStyle w:val="Emphasis"/>
        </w:rPr>
        <w:t>on</w:t>
      </w:r>
      <w:proofErr w:type="gramEnd"/>
      <w:r w:rsidRPr="00B5669F">
        <w:rPr>
          <w:rStyle w:val="Emphasis"/>
        </w:rPr>
        <w:t xml:space="preserve"> Guam) to regain a tactical advantage or shock Washington into a cease-fire</w:t>
      </w:r>
      <w:r w:rsidRPr="002C7EF1">
        <w:rPr>
          <w:rStyle w:val="StyleUnderline"/>
        </w:rPr>
        <w:t xml:space="preserve">. </w:t>
      </w:r>
      <w:r w:rsidRPr="00CE3CE2">
        <w:rPr>
          <w:rStyle w:val="Emphasis"/>
          <w:highlight w:val="green"/>
        </w:rPr>
        <w:t xml:space="preserve">As the conflict drags on, either side could also use the ultimate weapon to </w:t>
      </w:r>
      <w:r w:rsidRPr="00CE3CE2">
        <w:rPr>
          <w:rStyle w:val="Emphasis"/>
          <w:highlight w:val="green"/>
          <w:bdr w:val="single" w:sz="18" w:space="0" w:color="auto"/>
        </w:rPr>
        <w:t>end a grinding war of attrition</w:t>
      </w:r>
      <w:r w:rsidRPr="00B5669F">
        <w:rPr>
          <w:sz w:val="16"/>
          <w:bdr w:val="single" w:sz="18" w:space="0" w:color="auto"/>
        </w:rPr>
        <w:t>.</w:t>
      </w:r>
      <w:r w:rsidRPr="00B5669F">
        <w:rPr>
          <w:sz w:val="16"/>
        </w:rPr>
        <w:t xml:space="preserve"> During the Korean War, American leaders repeatedly contemplated dropping nuclear bombs on China to force it to accept a cease-fire. Today, both countries would have the option of using limited nuclear strikes to compel a stubborn opponent to concede. The incentives to do so could be strong, given that whichever side pulls the nuclear trigger first might gain a major advantage. A final route to nuclear war is inadvertent escalation. </w:t>
      </w:r>
      <w:r w:rsidRPr="002C7EF1">
        <w:rPr>
          <w:rStyle w:val="StyleUnderline"/>
        </w:rPr>
        <w:t xml:space="preserve">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t>
      </w:r>
      <w:proofErr w:type="gramStart"/>
      <w:r w:rsidRPr="002C7EF1">
        <w:rPr>
          <w:rStyle w:val="StyleUnderline"/>
        </w:rPr>
        <w:t>with regard to</w:t>
      </w:r>
      <w:proofErr w:type="gramEnd"/>
      <w:r w:rsidRPr="002C7EF1">
        <w:rPr>
          <w:rStyle w:val="StyleUnderline"/>
        </w:rPr>
        <w:t xml:space="preserve"> its nuclear forces, especially if the United States also struck China’s land-based missiles and communication systems, which intermingle conventional and nuclear forces. In this scenario, China’s leaders might use their nuclear weapons rather than risk losing that option altogether.</w:t>
      </w:r>
    </w:p>
    <w:p w14:paraId="44C17EE9" w14:textId="77777777" w:rsidR="006E5D03" w:rsidRDefault="006E5D03" w:rsidP="006E5D03">
      <w:pPr>
        <w:pStyle w:val="Heading4"/>
      </w:pPr>
      <w:r>
        <w:t xml:space="preserve">US-China Relations solves laundry list of </w:t>
      </w:r>
      <w:r>
        <w:rPr>
          <w:u w:val="single"/>
        </w:rPr>
        <w:t>existential threats</w:t>
      </w:r>
      <w:r>
        <w:t>.</w:t>
      </w:r>
    </w:p>
    <w:p w14:paraId="4E2E96B2" w14:textId="77777777" w:rsidR="006E5D03" w:rsidRPr="007741B8" w:rsidRDefault="006E5D03" w:rsidP="006E5D03">
      <w:r w:rsidRPr="007741B8">
        <w:rPr>
          <w:rStyle w:val="Style13ptBold"/>
        </w:rPr>
        <w:t>Paulson</w:t>
      </w:r>
      <w:r>
        <w:rPr>
          <w:rStyle w:val="Style13ptBold"/>
        </w:rPr>
        <w:t xml:space="preserve"> 15</w:t>
      </w:r>
      <w:r w:rsidRPr="007741B8">
        <w:t>, H. M. "Dealing with China: An insider unmasks the new economic superpower. Hachette Book Group." Inc.: All Books (2015).</w:t>
      </w:r>
      <w:r>
        <w:t xml:space="preserve"> (Former US Treasury Secretary)//Elmer </w:t>
      </w:r>
      <w:r w:rsidRPr="00332F96">
        <w:rPr>
          <w:color w:val="000000"/>
        </w:rPr>
        <w:t> </w:t>
      </w:r>
    </w:p>
    <w:p w14:paraId="6C5813A3" w14:textId="77777777" w:rsidR="006E5D03" w:rsidRPr="00B5669F" w:rsidRDefault="006E5D03" w:rsidP="006E5D03">
      <w:pPr>
        <w:rPr>
          <w:sz w:val="16"/>
        </w:rPr>
      </w:pPr>
      <w:r w:rsidRPr="00A333A1">
        <w:rPr>
          <w:sz w:val="16"/>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w:t>
      </w:r>
      <w:proofErr w:type="gramStart"/>
      <w:r w:rsidRPr="00A333A1">
        <w:rPr>
          <w:sz w:val="16"/>
        </w:rPr>
        <w:t>this ungainly giant stumbles</w:t>
      </w:r>
      <w:proofErr w:type="gramEnd"/>
      <w:r w:rsidRPr="00A333A1">
        <w:rPr>
          <w:sz w:val="16"/>
        </w:rPr>
        <w:t xml:space="preserve">, if only to slow down its daunting economic and military growth? In coming years China's weight and influence in the world, already substantial, is likely to begin to rival our own. Why take the chance now of helping the Chinese deal with so many of their problems and challenges? Why </w:t>
      </w:r>
      <w:proofErr w:type="gramStart"/>
      <w:r w:rsidRPr="00A333A1">
        <w:rPr>
          <w:sz w:val="16"/>
        </w:rPr>
        <w:t>aid</w:t>
      </w:r>
      <w:proofErr w:type="gramEnd"/>
      <w:r w:rsidRPr="00A333A1">
        <w:rPr>
          <w:sz w:val="16"/>
        </w:rPr>
        <w:t xml:space="preserve"> a competitor? The answer is simple: we should do so because it is more than ever in America's own self-interest that we do. To begin with, just about </w:t>
      </w:r>
      <w:r w:rsidRPr="00CE3CE2">
        <w:rPr>
          <w:rStyle w:val="Emphasis"/>
          <w:highlight w:val="green"/>
        </w:rPr>
        <w:t>every major global challenge</w:t>
      </w:r>
      <w:r w:rsidRPr="00A333A1">
        <w:rPr>
          <w:sz w:val="16"/>
        </w:rPr>
        <w:t xml:space="preserve"> we face-</w:t>
      </w:r>
      <w:r w:rsidRPr="00CE3CE2">
        <w:rPr>
          <w:rStyle w:val="Emphasis"/>
          <w:highlight w:val="green"/>
        </w:rPr>
        <w:t>from</w:t>
      </w:r>
      <w:r w:rsidRPr="00A333A1">
        <w:rPr>
          <w:sz w:val="16"/>
        </w:rPr>
        <w:t xml:space="preserve"> </w:t>
      </w:r>
      <w:r w:rsidRPr="00CE3CE2">
        <w:rPr>
          <w:rStyle w:val="Emphasis"/>
          <w:highlight w:val="green"/>
        </w:rPr>
        <w:t>economic</w:t>
      </w:r>
      <w:r w:rsidRPr="00A333A1">
        <w:rPr>
          <w:sz w:val="16"/>
        </w:rPr>
        <w:t xml:space="preserve"> and </w:t>
      </w:r>
      <w:r w:rsidRPr="00CE3CE2">
        <w:rPr>
          <w:rStyle w:val="Emphasis"/>
          <w:highlight w:val="green"/>
        </w:rPr>
        <w:t>environmental issues</w:t>
      </w:r>
      <w:r w:rsidRPr="00A333A1">
        <w:rPr>
          <w:sz w:val="16"/>
        </w:rPr>
        <w:t xml:space="preserve"> to </w:t>
      </w:r>
      <w:r w:rsidRPr="00CE3CE2">
        <w:rPr>
          <w:rStyle w:val="Emphasis"/>
          <w:highlight w:val="green"/>
        </w:rPr>
        <w:t>food</w:t>
      </w:r>
      <w:r w:rsidRPr="00A333A1">
        <w:rPr>
          <w:sz w:val="16"/>
        </w:rPr>
        <w:t xml:space="preserve"> and </w:t>
      </w:r>
      <w:r w:rsidRPr="00CE3CE2">
        <w:rPr>
          <w:rStyle w:val="Emphasis"/>
          <w:highlight w:val="green"/>
        </w:rPr>
        <w:t>energy security</w:t>
      </w:r>
      <w:r w:rsidRPr="00A333A1">
        <w:rPr>
          <w:sz w:val="16"/>
        </w:rPr>
        <w:t xml:space="preserve"> to </w:t>
      </w:r>
      <w:r w:rsidRPr="00CE3CE2">
        <w:rPr>
          <w:rStyle w:val="Emphasis"/>
          <w:highlight w:val="green"/>
        </w:rPr>
        <w:t>nuclear proliferation and terrorism-</w:t>
      </w:r>
      <w:r w:rsidRPr="00CE3CE2">
        <w:rPr>
          <w:rStyle w:val="Emphasis"/>
          <w:highlight w:val="green"/>
          <w:bdr w:val="single" w:sz="18" w:space="0" w:color="auto"/>
        </w:rPr>
        <w:t xml:space="preserve">will be easier to solve if the world's two most important </w:t>
      </w:r>
      <w:r w:rsidRPr="00CE3CE2">
        <w:rPr>
          <w:rStyle w:val="Emphasis"/>
          <w:highlight w:val="green"/>
          <w:bdr w:val="single" w:sz="18" w:space="0" w:color="auto"/>
        </w:rPr>
        <w:lastRenderedPageBreak/>
        <w:t>economic powers can act in complementary ways.</w:t>
      </w:r>
      <w:r w:rsidRPr="00A333A1">
        <w:rPr>
          <w:sz w:val="16"/>
        </w:rPr>
        <w:t xml:space="preserve"> But </w:t>
      </w:r>
      <w:r w:rsidRPr="00CE3CE2">
        <w:rPr>
          <w:rStyle w:val="Emphasis"/>
          <w:highlight w:val="green"/>
        </w:rPr>
        <w:t>these challenges</w:t>
      </w:r>
      <w:r w:rsidRPr="00A333A1">
        <w:rPr>
          <w:sz w:val="16"/>
        </w:rPr>
        <w:t xml:space="preserve"> will be almost </w:t>
      </w:r>
      <w:r w:rsidRPr="00CE3CE2">
        <w:rPr>
          <w:rStyle w:val="Emphasis"/>
          <w:highlight w:val="green"/>
        </w:rPr>
        <w:t>impossible to address if</w:t>
      </w:r>
      <w:r w:rsidRPr="00A333A1">
        <w:rPr>
          <w:sz w:val="16"/>
        </w:rPr>
        <w:t xml:space="preserve"> </w:t>
      </w:r>
      <w:r w:rsidRPr="00CE3CE2">
        <w:rPr>
          <w:rStyle w:val="Emphasis"/>
          <w:highlight w:val="green"/>
        </w:rPr>
        <w:t xml:space="preserve">the U.S. and </w:t>
      </w:r>
      <w:r w:rsidRPr="00CE3CE2">
        <w:rPr>
          <w:rStyle w:val="Emphasis"/>
          <w:highlight w:val="green"/>
          <w:bdr w:val="single" w:sz="18" w:space="0" w:color="auto"/>
        </w:rPr>
        <w:t>China work at cross-purposes</w:t>
      </w:r>
      <w:r w:rsidRPr="00A333A1">
        <w:rPr>
          <w:sz w:val="16"/>
        </w:rPr>
        <w:t xml:space="preserve">. </w:t>
      </w:r>
      <w:r w:rsidRPr="00CE3CE2">
        <w:rPr>
          <w:rStyle w:val="Emphasis"/>
          <w:highlight w:val="green"/>
        </w:rPr>
        <w:t>If we want to benefit</w:t>
      </w:r>
      <w:r w:rsidRPr="00A333A1">
        <w:rPr>
          <w:sz w:val="16"/>
        </w:rPr>
        <w:t xml:space="preserve"> from an expanding </w:t>
      </w:r>
      <w:r w:rsidRPr="00CE3CE2">
        <w:rPr>
          <w:rStyle w:val="Emphasis"/>
          <w:highlight w:val="green"/>
        </w:rPr>
        <w:t>global economy</w:t>
      </w:r>
      <w:r w:rsidRPr="00A333A1">
        <w:rPr>
          <w:sz w:val="16"/>
        </w:rPr>
        <w:t xml:space="preserve">, </w:t>
      </w:r>
      <w:r w:rsidRPr="00CE3CE2">
        <w:rPr>
          <w:rStyle w:val="Emphasis"/>
          <w:highlight w:val="green"/>
        </w:rPr>
        <w:t>we need</w:t>
      </w:r>
      <w:r w:rsidRPr="00A333A1">
        <w:rPr>
          <w:sz w:val="16"/>
        </w:rPr>
        <w:t xml:space="preserve"> the most dynamic growth engines, like </w:t>
      </w:r>
      <w:r w:rsidRPr="00CE3CE2">
        <w:rPr>
          <w:rStyle w:val="Emphasis"/>
          <w:highlight w:val="green"/>
        </w:rPr>
        <w:t>China's</w:t>
      </w:r>
      <w:r w:rsidRPr="00A333A1">
        <w:rPr>
          <w:sz w:val="16"/>
        </w:rPr>
        <w:t xml:space="preserve">, </w:t>
      </w:r>
      <w:r w:rsidRPr="00CE3CE2">
        <w:rPr>
          <w:rStyle w:val="Emphasis"/>
          <w:highlight w:val="green"/>
        </w:rPr>
        <w:t>to thrive</w:t>
      </w:r>
      <w:r w:rsidRPr="00A333A1">
        <w:rPr>
          <w:sz w:val="16"/>
        </w:rPr>
        <w:t xml:space="preserve">. </w:t>
      </w:r>
      <w:r w:rsidRPr="00CE3CE2">
        <w:rPr>
          <w:rStyle w:val="Emphasis"/>
          <w:highlight w:val="green"/>
        </w:rPr>
        <w:t>If we want to prevent</w:t>
      </w:r>
      <w:r w:rsidRPr="00A333A1">
        <w:rPr>
          <w:sz w:val="16"/>
        </w:rPr>
        <w:t xml:space="preserve"> the worst </w:t>
      </w:r>
      <w:r w:rsidRPr="00CE3CE2">
        <w:rPr>
          <w:rStyle w:val="Emphasis"/>
          <w:highlight w:val="green"/>
        </w:rPr>
        <w:t>climate change</w:t>
      </w:r>
      <w:r w:rsidRPr="00A333A1">
        <w:rPr>
          <w:sz w:val="16"/>
        </w:rPr>
        <w:t xml:space="preserve"> outcomes and to preserve our fragile global ecosystems, </w:t>
      </w:r>
      <w:r w:rsidRPr="00CE3CE2">
        <w:rPr>
          <w:rStyle w:val="Emphasis"/>
          <w:highlight w:val="green"/>
        </w:rPr>
        <w:t>we need China</w:t>
      </w:r>
      <w:r w:rsidRPr="00A333A1">
        <w:rPr>
          <w:sz w:val="16"/>
        </w:rPr>
        <w:t xml:space="preserve"> to solve its massive environmental problems at home and adopt better practices abroad. If we want to keep diseases from our shores, we need </w:t>
      </w:r>
      <w:proofErr w:type="spellStart"/>
      <w:r w:rsidRPr="00A333A1">
        <w:rPr>
          <w:sz w:val="16"/>
        </w:rPr>
        <w:t>Chinaand</w:t>
      </w:r>
      <w:proofErr w:type="spellEnd"/>
      <w:r w:rsidRPr="00A333A1">
        <w:rPr>
          <w:sz w:val="16"/>
        </w:rPr>
        <w:t xml:space="preserve"> other countries to use the very best methods to prevent and halt epidemics. </w:t>
      </w:r>
      <w:r w:rsidRPr="00A333A1">
        <w:rPr>
          <w:rStyle w:val="StyleUnderline"/>
        </w:rPr>
        <w:t xml:space="preserve">If we want to stem the spread of dangerous weapons to those who might harm our citizens, we need nations, including China, to work together to end illicit trafficking. If we want all these things to happen, we must be proactive, frank, and at times forceful with the Chinese while seeking ways to cooperate, to develop complementary policies, and to work to </w:t>
      </w:r>
      <w:proofErr w:type="gramStart"/>
      <w:r w:rsidRPr="00A333A1">
        <w:rPr>
          <w:rStyle w:val="StyleUnderline"/>
        </w:rPr>
        <w:t>more fully integrate them</w:t>
      </w:r>
      <w:proofErr w:type="gramEnd"/>
      <w:r w:rsidRPr="00A333A1">
        <w:rPr>
          <w:rStyle w:val="StyleUnderline"/>
        </w:rPr>
        <w:t xml:space="preserve"> into a rules-based global order. If we attempt to exclude, ignore, or weaken China, we limit our ability to influence choices made by its leaders and risk turning the worst-case scenarios of China skeptics into a self-fulfilling reality.</w:t>
      </w:r>
    </w:p>
    <w:p w14:paraId="5A475523" w14:textId="21292554" w:rsidR="006E5D03" w:rsidRDefault="00586F07" w:rsidP="006E5D03">
      <w:pPr>
        <w:pStyle w:val="Heading3"/>
      </w:pPr>
      <w:r>
        <w:lastRenderedPageBreak/>
        <w:t>1NC – OFF</w:t>
      </w:r>
    </w:p>
    <w:p w14:paraId="7D99FFFF" w14:textId="77777777" w:rsidR="006E5D03" w:rsidRPr="00C43880" w:rsidRDefault="006E5D03" w:rsidP="006E5D03">
      <w:pPr>
        <w:pStyle w:val="Heading4"/>
      </w:pPr>
      <w:r>
        <w:t>Xi’s regime is stable now, but its success depends on strong growth and private sector development.</w:t>
      </w:r>
    </w:p>
    <w:p w14:paraId="17FEC323" w14:textId="77777777" w:rsidR="006E5D03" w:rsidRPr="00C43880" w:rsidRDefault="006E5D03" w:rsidP="006E5D03">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2" w:history="1">
        <w:r w:rsidRPr="00C43880">
          <w:rPr>
            <w:rStyle w:val="Hyperlink"/>
          </w:rPr>
          <w:t>Rana Mitter</w:t>
        </w:r>
      </w:hyperlink>
      <w:r w:rsidRPr="00C43880">
        <w:t xml:space="preserve"> is a professor of the history and politics of modern China at Oxford. </w:t>
      </w:r>
      <w:hyperlink r:id="rId13"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4" w:history="1">
        <w:r w:rsidRPr="00D57645">
          <w:rPr>
            <w:rStyle w:val="Hyperlink"/>
          </w:rPr>
          <w:t>https://hbr.org/2021/05/what-the-west-gets-wrong-about-china accessed 12/14/21</w:t>
        </w:r>
      </w:hyperlink>
      <w:r>
        <w:t>] Adam</w:t>
      </w:r>
    </w:p>
    <w:p w14:paraId="2390E5F7" w14:textId="77777777" w:rsidR="006E5D03" w:rsidRPr="00607D72" w:rsidRDefault="006E5D03" w:rsidP="006E5D03">
      <w:pPr>
        <w:rPr>
          <w:rStyle w:val="StyleUnderline"/>
        </w:rPr>
      </w:pPr>
      <w:r w:rsidRPr="00CE3CE2">
        <w:rPr>
          <w:rStyle w:val="StyleUnderline"/>
          <w:highlight w:val="green"/>
        </w:rPr>
        <w:t>In China</w:t>
      </w:r>
      <w:r w:rsidRPr="00607D72">
        <w:rPr>
          <w:rStyle w:val="StyleUnderline"/>
        </w:rPr>
        <w:t xml:space="preserve">, however, </w:t>
      </w:r>
      <w:r w:rsidRPr="00CE3CE2">
        <w:rPr>
          <w:rStyle w:val="StyleUnderline"/>
          <w:highlight w:val="green"/>
        </w:rPr>
        <w:t>growth</w:t>
      </w:r>
      <w:r w:rsidRPr="00607D72">
        <w:rPr>
          <w:rStyle w:val="StyleUnderline"/>
        </w:rPr>
        <w:t xml:space="preserve"> </w:t>
      </w:r>
      <w:r w:rsidRPr="00CE3CE2">
        <w:rPr>
          <w:rStyle w:val="StyleUnderline"/>
          <w:highlight w:val="green"/>
        </w:rPr>
        <w:t>has come in the context of</w:t>
      </w:r>
      <w:r w:rsidRPr="00607D72">
        <w:rPr>
          <w:rStyle w:val="StyleUnderline"/>
        </w:rPr>
        <w:t xml:space="preserve"> </w:t>
      </w:r>
      <w:r w:rsidRPr="00CE3CE2">
        <w:rPr>
          <w:rStyle w:val="StyleUnderline"/>
          <w:highlight w:val="green"/>
        </w:rPr>
        <w:t>stable</w:t>
      </w:r>
      <w:r w:rsidRPr="00607D72">
        <w:rPr>
          <w:rStyle w:val="StyleUnderline"/>
        </w:rPr>
        <w:t xml:space="preserve"> communist </w:t>
      </w:r>
      <w:r w:rsidRPr="00CE3CE2">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CE3CE2">
        <w:rPr>
          <w:rStyle w:val="StyleUnderline"/>
          <w:highlight w:val="green"/>
        </w:rPr>
        <w:t>poverty reduction</w:t>
      </w:r>
      <w:r w:rsidRPr="00607D72">
        <w:rPr>
          <w:rStyle w:val="StyleUnderline"/>
        </w:rPr>
        <w:t xml:space="preserve">, huge </w:t>
      </w:r>
      <w:r w:rsidRPr="00CE3CE2">
        <w:rPr>
          <w:rStyle w:val="StyleUnderline"/>
          <w:highlight w:val="green"/>
        </w:rPr>
        <w:t>infrastructure investment</w:t>
      </w:r>
      <w:r w:rsidRPr="00607D72">
        <w:rPr>
          <w:rStyle w:val="StyleUnderline"/>
        </w:rPr>
        <w:t xml:space="preserve">, and development as a </w:t>
      </w:r>
      <w:r w:rsidRPr="00CE3CE2">
        <w:rPr>
          <w:rStyle w:val="StyleUnderline"/>
          <w:highlight w:val="green"/>
        </w:rPr>
        <w:t>world-class</w:t>
      </w:r>
      <w:r w:rsidRPr="00607D72">
        <w:rPr>
          <w:rStyle w:val="StyleUnderline"/>
        </w:rPr>
        <w:t xml:space="preserve"> </w:t>
      </w:r>
      <w:r w:rsidRPr="00CE3CE2">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8D2FCD1" w14:textId="77777777" w:rsidR="006E5D03" w:rsidRPr="00607D72" w:rsidRDefault="006E5D03" w:rsidP="006E5D03">
      <w:pPr>
        <w:rPr>
          <w:rStyle w:val="StyleUnderline"/>
        </w:rPr>
      </w:pPr>
      <w:r w:rsidRPr="00607D72">
        <w:rPr>
          <w:rStyle w:val="StyleUnderline"/>
        </w:rPr>
        <w:t>China has also defied predictions that its authoritarianism would inhibit its capacity to </w:t>
      </w:r>
      <w:hyperlink r:id="rId15"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CE3CE2">
        <w:rPr>
          <w:rStyle w:val="StyleUnderline"/>
          <w:highlight w:val="green"/>
        </w:rPr>
        <w:t>global leader in</w:t>
      </w:r>
      <w:r w:rsidRPr="00607D72">
        <w:rPr>
          <w:rStyle w:val="StyleUnderline"/>
        </w:rPr>
        <w:t xml:space="preserve"> AI, biotech, and </w:t>
      </w:r>
      <w:r w:rsidRPr="00CE3CE2">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CE3CE2">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CE3CE2">
        <w:rPr>
          <w:rStyle w:val="StyleUnderline"/>
          <w:highlight w:val="green"/>
        </w:rPr>
        <w:t>consumer applications</w:t>
      </w:r>
      <w:r w:rsidRPr="00607D72">
        <w:rPr>
          <w:rStyle w:val="StyleUnderline"/>
        </w:rPr>
        <w:t xml:space="preserve"> have </w:t>
      </w:r>
      <w:r w:rsidRPr="00CE3CE2">
        <w:rPr>
          <w:rStyle w:val="StyleUnderline"/>
          <w:highlight w:val="green"/>
        </w:rPr>
        <w:t>come faster</w:t>
      </w:r>
      <w:r w:rsidRPr="00607D72">
        <w:rPr>
          <w:rStyle w:val="StyleUnderline"/>
        </w:rPr>
        <w:t xml:space="preserve">, making more obvious the </w:t>
      </w:r>
      <w:r w:rsidRPr="00CE3CE2">
        <w:rPr>
          <w:rStyle w:val="StyleUnderline"/>
          <w:highlight w:val="green"/>
        </w:rPr>
        <w:t>link between government investment and</w:t>
      </w:r>
      <w:r w:rsidRPr="00607D72">
        <w:rPr>
          <w:rStyle w:val="StyleUnderline"/>
        </w:rPr>
        <w:t xml:space="preserve"> </w:t>
      </w:r>
      <w:r w:rsidRPr="00CE3CE2">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CE3CE2">
        <w:rPr>
          <w:rStyle w:val="StyleUnderline"/>
          <w:highlight w:val="green"/>
        </w:rPr>
        <w:t>Chinese people see</w:t>
      </w:r>
      <w:r w:rsidRPr="00607D72">
        <w:rPr>
          <w:rStyle w:val="StyleUnderline"/>
        </w:rPr>
        <w:t xml:space="preserve"> Chinese </w:t>
      </w:r>
      <w:r w:rsidRPr="00CE3CE2">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CE3CE2">
        <w:rPr>
          <w:rStyle w:val="StyleUnderline"/>
          <w:highlight w:val="green"/>
        </w:rPr>
        <w:t>as sources of national pride</w:t>
      </w:r>
      <w:r w:rsidRPr="00607D72">
        <w:rPr>
          <w:rStyle w:val="StyleUnderline"/>
        </w:rPr>
        <w:t xml:space="preserve">—international </w:t>
      </w:r>
      <w:r w:rsidRPr="00CE3CE2">
        <w:rPr>
          <w:rStyle w:val="StyleUnderline"/>
          <w:highlight w:val="green"/>
        </w:rPr>
        <w:t>vanguards of Chinese success</w:t>
      </w:r>
      <w:r w:rsidRPr="00607D72">
        <w:rPr>
          <w:rStyle w:val="StyleUnderline"/>
        </w:rPr>
        <w:t>—rather than simply sources of jobs or GDP, as they might be viewed in the West.</w:t>
      </w:r>
    </w:p>
    <w:p w14:paraId="2139875D" w14:textId="77777777" w:rsidR="006E5D03" w:rsidRDefault="006E5D03" w:rsidP="006E5D03">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70ABF6C" w14:textId="77777777" w:rsidR="006E5D03" w:rsidRDefault="006E5D03" w:rsidP="006E5D03">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25E5466" w14:textId="77777777" w:rsidR="006E5D03" w:rsidRDefault="006E5D03" w:rsidP="006E5D03">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6" w:history="1">
        <w:r w:rsidRPr="00E24A24">
          <w:rPr>
            <w:rStyle w:val="Hyperlink"/>
          </w:rPr>
          <w:t>https://www.technologyreview.com/2021/01/21/1016513/china-private-commercial-space-industry-dominance/</w:t>
        </w:r>
      </w:hyperlink>
      <w:r>
        <w:t xml:space="preserve"> accessed 12/14/21] Adam</w:t>
      </w:r>
    </w:p>
    <w:p w14:paraId="67D88F70" w14:textId="77777777" w:rsidR="006E5D03" w:rsidRPr="00BC42E1" w:rsidRDefault="006E5D03" w:rsidP="006E5D03">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7A03B957" w14:textId="77777777" w:rsidR="006E5D03" w:rsidRPr="00473116" w:rsidRDefault="006E5D03" w:rsidP="006E5D03">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CE3CE2">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CE3CE2">
        <w:rPr>
          <w:rStyle w:val="StyleUnderline"/>
          <w:highlight w:val="green"/>
        </w:rPr>
        <w:t>government</w:t>
      </w:r>
      <w:r w:rsidRPr="00473116">
        <w:rPr>
          <w:rStyle w:val="StyleUnderline"/>
        </w:rPr>
        <w:t xml:space="preserve"> decided to </w:t>
      </w:r>
      <w:r w:rsidRPr="00CE3CE2">
        <w:rPr>
          <w:rStyle w:val="StyleUnderline"/>
          <w:highlight w:val="green"/>
        </w:rPr>
        <w:t>treat</w:t>
      </w:r>
      <w:r w:rsidRPr="00473116">
        <w:rPr>
          <w:rStyle w:val="StyleUnderline"/>
        </w:rPr>
        <w:t xml:space="preserve"> </w:t>
      </w:r>
      <w:r w:rsidRPr="00CE3CE2">
        <w:rPr>
          <w:rStyle w:val="StyleUnderline"/>
          <w:highlight w:val="green"/>
        </w:rPr>
        <w:t>civil</w:t>
      </w:r>
      <w:r w:rsidRPr="00473116">
        <w:rPr>
          <w:rStyle w:val="StyleUnderline"/>
        </w:rPr>
        <w:t xml:space="preserve"> </w:t>
      </w:r>
      <w:r w:rsidRPr="00CE3CE2">
        <w:rPr>
          <w:rStyle w:val="StyleUnderline"/>
          <w:highlight w:val="green"/>
        </w:rPr>
        <w:t>space</w:t>
      </w:r>
      <w:r w:rsidRPr="00473116">
        <w:rPr>
          <w:rStyle w:val="StyleUnderline"/>
        </w:rPr>
        <w:t xml:space="preserve"> </w:t>
      </w:r>
      <w:r w:rsidRPr="00CE3CE2">
        <w:rPr>
          <w:rStyle w:val="StyleUnderline"/>
          <w:highlight w:val="green"/>
        </w:rPr>
        <w:t>development</w:t>
      </w:r>
      <w:r w:rsidRPr="00473116">
        <w:rPr>
          <w:rStyle w:val="StyleUnderline"/>
        </w:rPr>
        <w:t xml:space="preserve"> </w:t>
      </w:r>
      <w:r w:rsidRPr="00CE3CE2">
        <w:rPr>
          <w:rStyle w:val="StyleUnderline"/>
          <w:highlight w:val="green"/>
        </w:rPr>
        <w:t>as</w:t>
      </w:r>
      <w:r w:rsidRPr="00473116">
        <w:rPr>
          <w:rStyle w:val="StyleUnderline"/>
        </w:rPr>
        <w:t xml:space="preserve"> </w:t>
      </w:r>
      <w:r w:rsidRPr="00CE3CE2">
        <w:rPr>
          <w:rStyle w:val="StyleUnderline"/>
          <w:highlight w:val="green"/>
        </w:rPr>
        <w:t>a</w:t>
      </w:r>
      <w:r w:rsidRPr="00473116">
        <w:rPr>
          <w:rStyle w:val="StyleUnderline"/>
        </w:rPr>
        <w:t xml:space="preserve"> </w:t>
      </w:r>
      <w:r w:rsidRPr="00CE3CE2">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CE3CE2">
        <w:rPr>
          <w:rStyle w:val="StyleUnderline"/>
          <w:highlight w:val="green"/>
        </w:rPr>
        <w:t>issued</w:t>
      </w:r>
      <w:r w:rsidRPr="00473116">
        <w:rPr>
          <w:rStyle w:val="StyleUnderline"/>
        </w:rPr>
        <w:t xml:space="preserve"> a policy </w:t>
      </w:r>
      <w:r w:rsidRPr="00CE3CE2">
        <w:rPr>
          <w:rStyle w:val="StyleUnderline"/>
          <w:highlight w:val="green"/>
        </w:rPr>
        <w:t>directive</w:t>
      </w:r>
      <w:r w:rsidRPr="00473116">
        <w:rPr>
          <w:rStyle w:val="StyleUnderline"/>
        </w:rPr>
        <w:t xml:space="preserve"> called </w:t>
      </w:r>
      <w:hyperlink r:id="rId17" w:tgtFrame="_blank" w:history="1">
        <w:r w:rsidRPr="00473116">
          <w:rPr>
            <w:rStyle w:val="StyleUnderline"/>
          </w:rPr>
          <w:t>Document 60</w:t>
        </w:r>
      </w:hyperlink>
      <w:r w:rsidRPr="00473116">
        <w:rPr>
          <w:rStyle w:val="StyleUnderline"/>
        </w:rPr>
        <w:t xml:space="preserve"> that year to </w:t>
      </w:r>
      <w:r w:rsidRPr="00CE3CE2">
        <w:rPr>
          <w:rStyle w:val="StyleUnderline"/>
          <w:highlight w:val="green"/>
        </w:rPr>
        <w:t>enable</w:t>
      </w:r>
      <w:r w:rsidRPr="00473116">
        <w:rPr>
          <w:rStyle w:val="StyleUnderline"/>
        </w:rPr>
        <w:t xml:space="preserve"> </w:t>
      </w:r>
      <w:r w:rsidRPr="00CE3CE2">
        <w:rPr>
          <w:rStyle w:val="StyleUnderline"/>
          <w:highlight w:val="green"/>
        </w:rPr>
        <w:t>large</w:t>
      </w:r>
      <w:r w:rsidRPr="00473116">
        <w:rPr>
          <w:rStyle w:val="StyleUnderline"/>
        </w:rPr>
        <w:t xml:space="preserve"> </w:t>
      </w:r>
      <w:r w:rsidRPr="00CE3CE2">
        <w:rPr>
          <w:rStyle w:val="StyleUnderline"/>
          <w:highlight w:val="green"/>
        </w:rPr>
        <w:t>private</w:t>
      </w:r>
      <w:r w:rsidRPr="00473116">
        <w:rPr>
          <w:rStyle w:val="StyleUnderline"/>
        </w:rPr>
        <w:t xml:space="preserve"> </w:t>
      </w:r>
      <w:r w:rsidRPr="00CE3CE2">
        <w:rPr>
          <w:rStyle w:val="StyleUnderline"/>
          <w:highlight w:val="green"/>
        </w:rPr>
        <w:t>investment</w:t>
      </w:r>
      <w:r w:rsidRPr="00473116">
        <w:rPr>
          <w:rStyle w:val="StyleUnderline"/>
        </w:rPr>
        <w:t xml:space="preserve"> in companies interested in participating </w:t>
      </w:r>
      <w:r w:rsidRPr="00CE3CE2">
        <w:rPr>
          <w:rStyle w:val="StyleUnderline"/>
          <w:highlight w:val="green"/>
        </w:rPr>
        <w:t>in</w:t>
      </w:r>
      <w:r w:rsidRPr="00473116">
        <w:rPr>
          <w:rStyle w:val="StyleUnderline"/>
        </w:rPr>
        <w:t xml:space="preserve"> the </w:t>
      </w:r>
      <w:r w:rsidRPr="00CE3CE2">
        <w:rPr>
          <w:rStyle w:val="StyleUnderline"/>
          <w:highlight w:val="green"/>
        </w:rPr>
        <w:t>space</w:t>
      </w:r>
      <w:r w:rsidRPr="00473116">
        <w:rPr>
          <w:rStyle w:val="StyleUnderline"/>
        </w:rPr>
        <w:t xml:space="preserve"> </w:t>
      </w:r>
      <w:r w:rsidRPr="00CE3CE2">
        <w:rPr>
          <w:rStyle w:val="StyleUnderline"/>
          <w:highlight w:val="green"/>
        </w:rPr>
        <w:t>industry</w:t>
      </w:r>
      <w:r w:rsidRPr="00473116">
        <w:rPr>
          <w:rStyle w:val="StyleUnderline"/>
        </w:rPr>
        <w:t>. </w:t>
      </w:r>
    </w:p>
    <w:p w14:paraId="7BEA2FE5" w14:textId="77777777" w:rsidR="006E5D03" w:rsidRPr="00761F18" w:rsidRDefault="006E5D03" w:rsidP="006E5D03">
      <w:pPr>
        <w:rPr>
          <w:rStyle w:val="StyleUnderline"/>
        </w:rPr>
      </w:pPr>
      <w:r w:rsidRPr="00BC42E1">
        <w:rPr>
          <w:sz w:val="16"/>
        </w:rPr>
        <w:t>“</w:t>
      </w:r>
      <w:r w:rsidRPr="00761F18">
        <w:rPr>
          <w:rStyle w:val="StyleUnderline"/>
        </w:rPr>
        <w:t xml:space="preserve">Xi’s goal was that </w:t>
      </w:r>
      <w:r w:rsidRPr="00CE3CE2">
        <w:rPr>
          <w:rStyle w:val="StyleUnderline"/>
          <w:highlight w:val="green"/>
        </w:rPr>
        <w:t>if China</w:t>
      </w:r>
      <w:r w:rsidRPr="00761F18">
        <w:rPr>
          <w:rStyle w:val="StyleUnderline"/>
        </w:rPr>
        <w:t xml:space="preserve"> has </w:t>
      </w:r>
      <w:r w:rsidRPr="00CE3CE2">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CE3CE2">
        <w:rPr>
          <w:rStyle w:val="StyleUnderline"/>
          <w:highlight w:val="green"/>
        </w:rPr>
        <w:t>critical</w:t>
      </w:r>
      <w:r w:rsidRPr="00761F18">
        <w:rPr>
          <w:rStyle w:val="StyleUnderline"/>
        </w:rPr>
        <w:t xml:space="preserve"> </w:t>
      </w:r>
      <w:r w:rsidRPr="00CE3CE2">
        <w:rPr>
          <w:rStyle w:val="StyleUnderline"/>
          <w:highlight w:val="green"/>
        </w:rPr>
        <w:t>to</w:t>
      </w:r>
      <w:r w:rsidRPr="00761F18">
        <w:rPr>
          <w:rStyle w:val="StyleUnderline"/>
        </w:rPr>
        <w:t xml:space="preserve"> </w:t>
      </w:r>
      <w:r w:rsidRPr="00CE3CE2">
        <w:rPr>
          <w:rStyle w:val="StyleUnderline"/>
          <w:highlight w:val="green"/>
        </w:rPr>
        <w:t>develop</w:t>
      </w:r>
      <w:r w:rsidRPr="00761F18">
        <w:rPr>
          <w:rStyle w:val="StyleUnderline"/>
        </w:rPr>
        <w:t xml:space="preserve"> a </w:t>
      </w:r>
      <w:r w:rsidRPr="00CE3CE2">
        <w:rPr>
          <w:rStyle w:val="StyleUnderline"/>
          <w:highlight w:val="green"/>
        </w:rPr>
        <w:t>space ecosystem</w:t>
      </w:r>
      <w:r w:rsidRPr="00761F18">
        <w:rPr>
          <w:rStyle w:val="StyleUnderline"/>
        </w:rPr>
        <w:t xml:space="preserve"> </w:t>
      </w:r>
      <w:r w:rsidRPr="00CE3CE2">
        <w:rPr>
          <w:rStyle w:val="StyleUnderline"/>
          <w:highlight w:val="green"/>
        </w:rPr>
        <w:t>that</w:t>
      </w:r>
      <w:r w:rsidRPr="00761F18">
        <w:rPr>
          <w:rStyle w:val="StyleUnderline"/>
        </w:rPr>
        <w:t xml:space="preserve"> </w:t>
      </w:r>
      <w:r w:rsidRPr="00CE3CE2">
        <w:rPr>
          <w:rStyle w:val="StyleUnderline"/>
          <w:highlight w:val="green"/>
        </w:rPr>
        <w:t>includes</w:t>
      </w:r>
      <w:r w:rsidRPr="00761F18">
        <w:rPr>
          <w:rStyle w:val="StyleUnderline"/>
        </w:rPr>
        <w:t xml:space="preserve"> the </w:t>
      </w:r>
      <w:r w:rsidRPr="00CE3CE2">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623C569B" w14:textId="77777777" w:rsidR="006E5D03" w:rsidRPr="00BC42E1" w:rsidRDefault="006E5D03" w:rsidP="006E5D03">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8"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3FD3603C" w14:textId="77777777" w:rsidR="006E5D03" w:rsidRPr="00BC42E1" w:rsidRDefault="006E5D03" w:rsidP="006E5D03">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2B1FB52A" w14:textId="77777777" w:rsidR="006E5D03" w:rsidRPr="00BC42E1" w:rsidRDefault="006E5D03" w:rsidP="006E5D03">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9"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7A75DE27" w14:textId="77777777" w:rsidR="006E5D03" w:rsidRPr="00BC42E1" w:rsidRDefault="006E5D03" w:rsidP="006E5D03">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CE3CE2">
        <w:rPr>
          <w:rStyle w:val="StyleUnderline"/>
          <w:highlight w:val="green"/>
        </w:rPr>
        <w:t>subsidies</w:t>
      </w:r>
      <w:r w:rsidRPr="00761F18">
        <w:rPr>
          <w:rStyle w:val="StyleUnderline"/>
        </w:rPr>
        <w:t xml:space="preserve"> to </w:t>
      </w:r>
      <w:r w:rsidRPr="00CE3CE2">
        <w:rPr>
          <w:rStyle w:val="StyleUnderline"/>
          <w:highlight w:val="green"/>
        </w:rPr>
        <w:t>give</w:t>
      </w:r>
      <w:r w:rsidRPr="00761F18">
        <w:rPr>
          <w:rStyle w:val="StyleUnderline"/>
        </w:rPr>
        <w:t xml:space="preserve"> these </w:t>
      </w:r>
      <w:r w:rsidRPr="00CE3CE2">
        <w:rPr>
          <w:rStyle w:val="StyleUnderline"/>
          <w:highlight w:val="green"/>
        </w:rPr>
        <w:t>companies a foot</w:t>
      </w:r>
      <w:r w:rsidRPr="00CE3CE2">
        <w:rPr>
          <w:sz w:val="16"/>
          <w:highlight w:val="green"/>
        </w:rPr>
        <w:t xml:space="preserve"> </w:t>
      </w:r>
      <w:r w:rsidRPr="00CE3CE2">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6D86C77" w14:textId="77777777" w:rsidR="006E5D03" w:rsidRPr="00761F18" w:rsidRDefault="006E5D03" w:rsidP="006E5D03">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CE3CE2">
        <w:rPr>
          <w:rStyle w:val="StyleUnderline"/>
          <w:highlight w:val="green"/>
        </w:rPr>
        <w:t>VC funding</w:t>
      </w:r>
      <w:r w:rsidRPr="00761F18">
        <w:rPr>
          <w:rStyle w:val="StyleUnderline"/>
        </w:rPr>
        <w:t xml:space="preserve"> for Chinese space companies was </w:t>
      </w:r>
      <w:r w:rsidRPr="00CE3CE2">
        <w:rPr>
          <w:rStyle w:val="StyleUnderline"/>
          <w:highlight w:val="green"/>
        </w:rPr>
        <w:t>up</w:t>
      </w:r>
      <w:r w:rsidRPr="00761F18">
        <w:rPr>
          <w:rStyle w:val="StyleUnderline"/>
        </w:rPr>
        <w:t xml:space="preserve"> to </w:t>
      </w:r>
      <w:r w:rsidRPr="00CE3CE2">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w:t>
      </w:r>
      <w:r w:rsidRPr="00761F18">
        <w:rPr>
          <w:rStyle w:val="StyleUnderline"/>
        </w:rPr>
        <w:lastRenderedPageBreak/>
        <w:t xml:space="preserve">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07C5D319" w14:textId="77777777" w:rsidR="006E5D03" w:rsidRPr="00BC42E1" w:rsidRDefault="006E5D03" w:rsidP="006E5D03">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B400C98" w14:textId="77777777" w:rsidR="006E5D03" w:rsidRPr="00BE438B" w:rsidRDefault="006E5D03" w:rsidP="006E5D03">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CE3CE2">
        <w:rPr>
          <w:rStyle w:val="StyleUnderline"/>
          <w:highlight w:val="green"/>
        </w:rPr>
        <w:t>take advantage of</w:t>
      </w:r>
      <w:r w:rsidRPr="00BE438B">
        <w:rPr>
          <w:rStyle w:val="StyleUnderline"/>
        </w:rPr>
        <w:t xml:space="preserve"> the space industry’s new </w:t>
      </w:r>
      <w:r w:rsidRPr="00CE3CE2">
        <w:rPr>
          <w:rStyle w:val="StyleUnderline"/>
          <w:highlight w:val="green"/>
        </w:rPr>
        <w:t>need for mass production</w:t>
      </w:r>
      <w:r w:rsidRPr="00BE438B">
        <w:rPr>
          <w:rStyle w:val="StyleUnderline"/>
        </w:rPr>
        <w:t xml:space="preserve"> </w:t>
      </w:r>
      <w:r w:rsidRPr="00CE3CE2">
        <w:rPr>
          <w:rStyle w:val="StyleUnderline"/>
          <w:highlight w:val="green"/>
        </w:rPr>
        <w:t>of</w:t>
      </w:r>
      <w:r w:rsidRPr="00BE438B">
        <w:rPr>
          <w:rStyle w:val="StyleUnderline"/>
        </w:rPr>
        <w:t xml:space="preserve"> satellites and </w:t>
      </w:r>
      <w:r w:rsidRPr="00CE3CE2">
        <w:rPr>
          <w:rStyle w:val="StyleUnderline"/>
          <w:highlight w:val="green"/>
        </w:rPr>
        <w:t>rockets</w:t>
      </w:r>
      <w:r w:rsidRPr="00BE438B">
        <w:rPr>
          <w:rStyle w:val="StyleUnderline"/>
        </w:rPr>
        <w:t xml:space="preserve"> alike. </w:t>
      </w:r>
    </w:p>
    <w:p w14:paraId="73300AFE" w14:textId="77777777" w:rsidR="006E5D03" w:rsidRPr="006D6491" w:rsidRDefault="006E5D03" w:rsidP="006E5D03">
      <w:r w:rsidRPr="006D6491">
        <w:t>Making friends</w:t>
      </w:r>
    </w:p>
    <w:p w14:paraId="1522A212" w14:textId="77777777" w:rsidR="006E5D03" w:rsidRPr="00BC42E1" w:rsidRDefault="006E5D03" w:rsidP="006E5D03">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CE3CE2">
        <w:rPr>
          <w:rStyle w:val="StyleUnderline"/>
          <w:highlight w:val="green"/>
        </w:rPr>
        <w:t>private</w:t>
      </w:r>
      <w:r w:rsidRPr="00097ADC">
        <w:rPr>
          <w:rStyle w:val="StyleUnderline"/>
        </w:rPr>
        <w:t xml:space="preserve"> </w:t>
      </w:r>
      <w:r w:rsidRPr="00CE3CE2">
        <w:rPr>
          <w:rStyle w:val="StyleUnderline"/>
          <w:highlight w:val="green"/>
        </w:rPr>
        <w:t>space</w:t>
      </w:r>
      <w:r w:rsidRPr="00097ADC">
        <w:rPr>
          <w:rStyle w:val="StyleUnderline"/>
        </w:rPr>
        <w:t xml:space="preserve"> </w:t>
      </w:r>
      <w:r w:rsidRPr="00CE3CE2">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CE3CE2">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CE3CE2">
        <w:rPr>
          <w:rStyle w:val="StyleUnderline"/>
          <w:highlight w:val="green"/>
        </w:rPr>
        <w:t>international collaboration</w:t>
      </w:r>
      <w:r w:rsidRPr="00BC42E1">
        <w:rPr>
          <w:sz w:val="16"/>
        </w:rPr>
        <w:t xml:space="preserve">—particularly to </w:t>
      </w:r>
      <w:r w:rsidRPr="00CE3CE2">
        <w:rPr>
          <w:rStyle w:val="StyleUnderline"/>
          <w:highlight w:val="green"/>
        </w:rPr>
        <w:t>attract</w:t>
      </w:r>
      <w:r w:rsidRPr="00BE438B">
        <w:rPr>
          <w:rStyle w:val="StyleUnderline"/>
        </w:rPr>
        <w:t xml:space="preserve"> </w:t>
      </w:r>
      <w:r w:rsidRPr="00CE3CE2">
        <w:rPr>
          <w:rStyle w:val="StyleUnderline"/>
          <w:highlight w:val="green"/>
        </w:rPr>
        <w:t>customers</w:t>
      </w:r>
      <w:r w:rsidRPr="00BE438B">
        <w:rPr>
          <w:rStyle w:val="StyleUnderline"/>
        </w:rPr>
        <w:t xml:space="preserve"> </w:t>
      </w:r>
      <w:r w:rsidRPr="00CE3CE2">
        <w:rPr>
          <w:rStyle w:val="StyleUnderline"/>
          <w:highlight w:val="green"/>
        </w:rPr>
        <w:t>wary</w:t>
      </w:r>
      <w:r w:rsidRPr="00BE438B">
        <w:rPr>
          <w:rStyle w:val="StyleUnderline"/>
        </w:rPr>
        <w:t xml:space="preserve"> </w:t>
      </w:r>
      <w:r w:rsidRPr="00CE3CE2">
        <w:rPr>
          <w:rStyle w:val="StyleUnderline"/>
          <w:highlight w:val="green"/>
        </w:rPr>
        <w:t>of</w:t>
      </w:r>
      <w:r w:rsidRPr="00BE438B">
        <w:rPr>
          <w:rStyle w:val="StyleUnderline"/>
        </w:rPr>
        <w:t xml:space="preserve"> being seen to mix with </w:t>
      </w:r>
      <w:r w:rsidRPr="00CE3CE2">
        <w:rPr>
          <w:rStyle w:val="StyleUnderline"/>
          <w:highlight w:val="green"/>
        </w:rPr>
        <w:t>the</w:t>
      </w:r>
      <w:r w:rsidRPr="00BE438B">
        <w:rPr>
          <w:rStyle w:val="StyleUnderline"/>
        </w:rPr>
        <w:t xml:space="preserve"> </w:t>
      </w:r>
      <w:r w:rsidRPr="00CE3CE2">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6CB04050" w14:textId="77777777" w:rsidR="006E5D03" w:rsidRPr="000834BA" w:rsidRDefault="006E5D03" w:rsidP="006E5D03">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CE3CE2">
        <w:rPr>
          <w:rStyle w:val="StyleUnderline"/>
          <w:highlight w:val="green"/>
        </w:rPr>
        <w:t>avoiding state</w:t>
      </w:r>
      <w:r w:rsidRPr="00BE438B">
        <w:rPr>
          <w:rStyle w:val="StyleUnderline"/>
        </w:rPr>
        <w:t xml:space="preserve"> </w:t>
      </w:r>
      <w:r w:rsidRPr="00CE3CE2">
        <w:rPr>
          <w:rStyle w:val="StyleUnderline"/>
          <w:highlight w:val="green"/>
        </w:rPr>
        <w:t>funding</w:t>
      </w:r>
      <w:r w:rsidRPr="00BE438B">
        <w:rPr>
          <w:rStyle w:val="StyleUnderline"/>
        </w:rPr>
        <w:t xml:space="preserve">, a company </w:t>
      </w:r>
      <w:r w:rsidRPr="00CE3CE2">
        <w:rPr>
          <w:rStyle w:val="StyleUnderline"/>
          <w:highlight w:val="green"/>
        </w:rPr>
        <w:t>can</w:t>
      </w:r>
      <w:r w:rsidRPr="00BE438B">
        <w:rPr>
          <w:rStyle w:val="StyleUnderline"/>
        </w:rPr>
        <w:t xml:space="preserve"> also </w:t>
      </w:r>
      <w:r w:rsidRPr="00CE3CE2">
        <w:rPr>
          <w:rStyle w:val="StyleUnderline"/>
          <w:highlight w:val="green"/>
        </w:rPr>
        <w:t>avoid</w:t>
      </w:r>
      <w:r w:rsidRPr="00BE438B">
        <w:rPr>
          <w:rStyle w:val="StyleUnderline"/>
        </w:rPr>
        <w:t xml:space="preserve"> an array of </w:t>
      </w:r>
      <w:r w:rsidRPr="00CE3CE2">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CE3CE2">
        <w:rPr>
          <w:rStyle w:val="StyleUnderline"/>
          <w:highlight w:val="green"/>
        </w:rPr>
        <w:t xml:space="preserve">easier to compete on </w:t>
      </w:r>
      <w:r w:rsidRPr="00FF5CF0">
        <w:rPr>
          <w:rStyle w:val="StyleUnderline"/>
        </w:rPr>
        <w:t xml:space="preserve">a </w:t>
      </w:r>
      <w:r w:rsidRPr="00CE3CE2">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40A02A9C" w14:textId="77777777" w:rsidR="006E5D03" w:rsidRPr="00BC42E1" w:rsidRDefault="006E5D03" w:rsidP="006E5D03">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0" w:tgtFrame="_blank" w:history="1">
        <w:r w:rsidRPr="00BC42E1">
          <w:rPr>
            <w:rStyle w:val="Hyperlink"/>
            <w:sz w:val="16"/>
          </w:rPr>
          <w:t>very cagey about what its national program is even up to</w:t>
        </w:r>
      </w:hyperlink>
      <w:r w:rsidRPr="00BC42E1">
        <w:rPr>
          <w:sz w:val="16"/>
        </w:rPr>
        <w:t>.</w:t>
      </w:r>
    </w:p>
    <w:p w14:paraId="5B8F6BBA" w14:textId="77777777" w:rsidR="006E5D03" w:rsidRPr="00FF5CF0" w:rsidRDefault="006E5D03" w:rsidP="006E5D03">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28249C3C" w14:textId="77777777" w:rsidR="006E5D03" w:rsidRDefault="006E5D03" w:rsidP="006E5D03">
      <w:pPr>
        <w:pStyle w:val="Heading4"/>
      </w:pPr>
      <w:r>
        <w:t>Shifts in regime perception threatens CCP’s legitimacy from nationalist hardliners</w:t>
      </w:r>
    </w:p>
    <w:p w14:paraId="1F8A5F39" w14:textId="77777777" w:rsidR="006E5D03" w:rsidRPr="00F82438" w:rsidRDefault="006E5D03" w:rsidP="006E5D03">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1"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A73D4BE" w14:textId="77777777" w:rsidR="006E5D03" w:rsidRPr="00F64DA8" w:rsidRDefault="006E5D03" w:rsidP="006E5D03">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CE3CE2">
        <w:rPr>
          <w:highlight w:val="green"/>
          <w:u w:val="single"/>
        </w:rPr>
        <w:t>autocracies</w:t>
      </w:r>
      <w:r w:rsidRPr="00F64DA8">
        <w:rPr>
          <w:u w:val="single"/>
        </w:rPr>
        <w:t xml:space="preserve"> often </w:t>
      </w:r>
      <w:r w:rsidRPr="00CE3CE2">
        <w:rPr>
          <w:highlight w:val="green"/>
          <w:u w:val="single"/>
        </w:rPr>
        <w:t xml:space="preserve">rely on </w:t>
      </w:r>
      <w:r w:rsidRPr="00CE3CE2">
        <w:rPr>
          <w:b/>
          <w:bCs/>
          <w:highlight w:val="green"/>
          <w:u w:val="single"/>
        </w:rPr>
        <w:t>nationalist mythmaking</w:t>
      </w:r>
      <w:r w:rsidRPr="00F64DA8">
        <w:rPr>
          <w:u w:val="single"/>
        </w:rPr>
        <w:t xml:space="preserve">,8 </w:t>
      </w:r>
      <w:r w:rsidRPr="00CE3CE2">
        <w:rPr>
          <w:highlight w:val="green"/>
          <w:u w:val="single"/>
        </w:rPr>
        <w:t>success or failure in defending</w:t>
      </w:r>
      <w:r w:rsidRPr="00F64DA8">
        <w:rPr>
          <w:u w:val="single"/>
        </w:rPr>
        <w:t xml:space="preserve"> the </w:t>
      </w:r>
      <w:r w:rsidRPr="00CE3CE2">
        <w:rPr>
          <w:highlight w:val="green"/>
          <w:u w:val="single"/>
        </w:rPr>
        <w:t xml:space="preserve">national honor in international crises could </w:t>
      </w:r>
      <w:r w:rsidRPr="00F64DA8">
        <w:rPr>
          <w:u w:val="single"/>
        </w:rPr>
        <w:t xml:space="preserve">burnish the leadership’s patriotic credentials or </w:t>
      </w:r>
      <w:r w:rsidRPr="00CE3CE2">
        <w:rPr>
          <w:highlight w:val="green"/>
          <w:u w:val="single"/>
        </w:rPr>
        <w:t xml:space="preserve">spark opposition. </w:t>
      </w:r>
      <w:r w:rsidRPr="00CE3CE2">
        <w:rPr>
          <w:b/>
          <w:bCs/>
          <w:highlight w:val="green"/>
          <w:u w:val="single"/>
        </w:rPr>
        <w:t>Shared outrage at</w:t>
      </w:r>
      <w:r w:rsidRPr="00F64DA8">
        <w:rPr>
          <w:b/>
          <w:bCs/>
          <w:u w:val="single"/>
        </w:rPr>
        <w:t xml:space="preserve"> the regime’s </w:t>
      </w:r>
      <w:r w:rsidRPr="00CE3CE2">
        <w:rPr>
          <w:b/>
          <w:bCs/>
          <w:highlight w:val="green"/>
          <w:u w:val="single"/>
        </w:rPr>
        <w:t>foreign policy failures could galvanize</w:t>
      </w:r>
      <w:r w:rsidRPr="00F64DA8">
        <w:rPr>
          <w:b/>
          <w:bCs/>
          <w:u w:val="single"/>
        </w:rPr>
        <w:t xml:space="preserve"> street </w:t>
      </w:r>
      <w:r w:rsidRPr="00CE3CE2">
        <w:rPr>
          <w:b/>
          <w:bCs/>
          <w:highlight w:val="green"/>
          <w:u w:val="single"/>
        </w:rPr>
        <w:t>protests or elite fissures, creating intraparty upheaval</w:t>
      </w:r>
      <w:r w:rsidRPr="00CE3CE2">
        <w:rPr>
          <w:highlight w:val="green"/>
          <w:u w:val="single"/>
        </w:rPr>
        <w:t xml:space="preserve"> </w:t>
      </w:r>
      <w:r w:rsidRPr="00F64DA8">
        <w:rPr>
          <w:u w:val="single"/>
        </w:rPr>
        <w:t xml:space="preserve">or inviting military officers to step in to restore order. </w:t>
      </w:r>
      <w:r w:rsidRPr="00CE3CE2">
        <w:rPr>
          <w:highlight w:val="green"/>
          <w:u w:val="single"/>
        </w:rPr>
        <w:t>Fearing</w:t>
      </w:r>
      <w:r w:rsidRPr="00F64DA8">
        <w:rPr>
          <w:u w:val="single"/>
        </w:rPr>
        <w:t xml:space="preserve"> a </w:t>
      </w:r>
      <w:r w:rsidRPr="00CE3CE2">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CE3CE2">
        <w:rPr>
          <w:rStyle w:val="Emphasis"/>
          <w:highlight w:val="green"/>
        </w:rPr>
        <w:t>even a small increase</w:t>
      </w:r>
      <w:r w:rsidRPr="00CE3CE2">
        <w:rPr>
          <w:rStyle w:val="StyleUnderline"/>
          <w:highlight w:val="green"/>
        </w:rPr>
        <w:t xml:space="preserve"> in</w:t>
      </w:r>
      <w:r w:rsidRPr="00B6331F">
        <w:rPr>
          <w:rStyle w:val="StyleUnderline"/>
        </w:rPr>
        <w:t xml:space="preserve"> the </w:t>
      </w:r>
      <w:r w:rsidRPr="00CE3CE2">
        <w:rPr>
          <w:rStyle w:val="StyleUnderline"/>
          <w:highlight w:val="green"/>
        </w:rPr>
        <w:t>probability of ouster could alter</w:t>
      </w:r>
      <w:r w:rsidRPr="00B6331F">
        <w:rPr>
          <w:rStyle w:val="StyleUnderline"/>
        </w:rPr>
        <w:t xml:space="preserve"> authoritarian </w:t>
      </w:r>
      <w:r w:rsidRPr="00CE3CE2">
        <w:rPr>
          <w:rStyle w:val="StyleUnderline"/>
          <w:bCs/>
          <w:highlight w:val="green"/>
        </w:rPr>
        <w:t>incentives in international crises</w:t>
      </w:r>
      <w:r w:rsidRPr="00CE3CE2">
        <w:rPr>
          <w:rStyle w:val="StyleUnderline"/>
          <w:highlight w:val="green"/>
        </w:rPr>
        <w:t>.</w:t>
      </w:r>
      <w:r w:rsidRPr="00F64DA8">
        <w:rPr>
          <w:sz w:val="16"/>
        </w:rPr>
        <w:t xml:space="preserve">9 A </w:t>
      </w:r>
      <w:r w:rsidRPr="00CE3CE2">
        <w:rPr>
          <w:rStyle w:val="Emphasis"/>
          <w:highlight w:val="green"/>
        </w:rPr>
        <w:t>history of nationalist uprisings</w:t>
      </w:r>
      <w:r w:rsidRPr="00CE3CE2">
        <w:rPr>
          <w:rStyle w:val="StyleUnderline"/>
          <w:highlight w:val="green"/>
        </w:rPr>
        <w:t xml:space="preserve"> make</w:t>
      </w:r>
      <w:r w:rsidRPr="00B6331F">
        <w:rPr>
          <w:rStyle w:val="StyleUnderline"/>
        </w:rPr>
        <w:t xml:space="preserve"> </w:t>
      </w:r>
      <w:r w:rsidRPr="00CE3CE2">
        <w:rPr>
          <w:rStyle w:val="StyleUnderline"/>
          <w:highlight w:val="green"/>
        </w:rPr>
        <w:t>Chinese</w:t>
      </w:r>
      <w:r w:rsidRPr="00B6331F">
        <w:rPr>
          <w:rStyle w:val="StyleUnderline"/>
        </w:rPr>
        <w:t xml:space="preserve"> citizens and leaders especially </w:t>
      </w:r>
      <w:r w:rsidRPr="00CE3CE2">
        <w:rPr>
          <w:rStyle w:val="StyleUnderline"/>
          <w:highlight w:val="green"/>
        </w:rPr>
        <w:t>aware of</w:t>
      </w:r>
      <w:r w:rsidRPr="00B6331F">
        <w:rPr>
          <w:rStyle w:val="StyleUnderline"/>
        </w:rPr>
        <w:t xml:space="preserve"> the </w:t>
      </w:r>
      <w:r w:rsidRPr="00CE3CE2">
        <w:rPr>
          <w:rStyle w:val="StyleUnderline"/>
          <w:highlight w:val="green"/>
        </w:rPr>
        <w:t xml:space="preserve">linkage between </w:t>
      </w:r>
      <w:r w:rsidRPr="00CE3CE2">
        <w:rPr>
          <w:rStyle w:val="Emphasis"/>
          <w:highlight w:val="green"/>
        </w:rPr>
        <w:t>international disputes</w:t>
      </w:r>
      <w:r w:rsidRPr="00CE3CE2">
        <w:rPr>
          <w:rStyle w:val="StyleUnderline"/>
          <w:highlight w:val="green"/>
        </w:rPr>
        <w:t xml:space="preserve"> and </w:t>
      </w:r>
      <w:r w:rsidRPr="00CE3CE2">
        <w:rPr>
          <w:rStyle w:val="Emphasis"/>
          <w:highlight w:val="green"/>
        </w:rPr>
        <w:t>domestic unrest</w:t>
      </w:r>
      <w:r w:rsidRPr="00CE3CE2">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8B537FD" w14:textId="77777777" w:rsidR="006E5D03" w:rsidRDefault="006E5D03" w:rsidP="006E5D03">
      <w:pPr>
        <w:pStyle w:val="Heading4"/>
        <w:rPr>
          <w:rFonts w:cs="Times New Roman"/>
        </w:rPr>
      </w:pPr>
      <w:r>
        <w:rPr>
          <w:rFonts w:cs="Times New Roman"/>
        </w:rPr>
        <w:t xml:space="preserve">Lash-out causes </w:t>
      </w:r>
      <w:r w:rsidRPr="00946526">
        <w:rPr>
          <w:rFonts w:cs="Times New Roman"/>
        </w:rPr>
        <w:t xml:space="preserve">SCS, </w:t>
      </w:r>
      <w:proofErr w:type="gramStart"/>
      <w:r w:rsidRPr="00946526">
        <w:rPr>
          <w:rFonts w:cs="Times New Roman"/>
        </w:rPr>
        <w:t>Philippines</w:t>
      </w:r>
      <w:proofErr w:type="gramEnd"/>
      <w:r w:rsidRPr="00946526">
        <w:rPr>
          <w:rFonts w:cs="Times New Roman"/>
        </w:rPr>
        <w:t xml:space="preserve"> war, Vietnam war, India border conflicts, ECS, Japan War, Taiwan invasion,</w:t>
      </w:r>
      <w:r>
        <w:rPr>
          <w:rFonts w:cs="Times New Roman"/>
        </w:rPr>
        <w:t xml:space="preserve"> and</w:t>
      </w:r>
      <w:r w:rsidRPr="00946526">
        <w:rPr>
          <w:rFonts w:cs="Times New Roman"/>
        </w:rPr>
        <w:t xml:space="preserve"> US-China War</w:t>
      </w:r>
      <w:r>
        <w:rPr>
          <w:rFonts w:cs="Times New Roman"/>
        </w:rPr>
        <w:t>.</w:t>
      </w:r>
    </w:p>
    <w:p w14:paraId="0B31E33E" w14:textId="77777777" w:rsidR="006E5D03" w:rsidRPr="00DD7788" w:rsidRDefault="006E5D03" w:rsidP="006E5D03">
      <w:r w:rsidRPr="00DD7788">
        <w:rPr>
          <w:rStyle w:val="Style13ptBold"/>
        </w:rPr>
        <w:t>Cole 14</w:t>
      </w:r>
      <w:r>
        <w:t xml:space="preserve"> J. Michael Cole 7-10-2014 “</w:t>
      </w:r>
      <w:r w:rsidRPr="00946526">
        <w:t>Where Would Beijing Use External Distractions?</w:t>
      </w:r>
      <w:r>
        <w:t xml:space="preserve">” </w:t>
      </w:r>
      <w:hyperlink r:id="rId22" w:history="1">
        <w:r w:rsidRPr="005C484B">
          <w:rPr>
            <w:rStyle w:val="Hyperlink"/>
          </w:rPr>
          <w:t>http://thediplomat.com/2014/07/where-would-beijing-use-external-distractions/</w:t>
        </w:r>
      </w:hyperlink>
      <w:r>
        <w:t xml:space="preserve"> (</w:t>
      </w:r>
      <w:r w:rsidRPr="00946526">
        <w:t>former analyst at the Canadian Security Intelligence Service, columnist for The Diplomat and a contributor for The National Interest</w:t>
      </w:r>
      <w:r>
        <w:t xml:space="preserve">)//Elmer </w:t>
      </w:r>
    </w:p>
    <w:p w14:paraId="13E77E71" w14:textId="77777777" w:rsidR="006E5D03" w:rsidRPr="004D1E62" w:rsidRDefault="006E5D03" w:rsidP="006E5D03">
      <w:pPr>
        <w:rPr>
          <w:sz w:val="12"/>
        </w:rPr>
      </w:pPr>
      <w:r w:rsidRPr="00CE3CE2">
        <w:rPr>
          <w:rStyle w:val="Emphasis"/>
          <w:highlight w:val="green"/>
        </w:rPr>
        <w:t>Throughout history</w:t>
      </w:r>
      <w:r w:rsidRPr="004D1E62">
        <w:rPr>
          <w:sz w:val="12"/>
        </w:rPr>
        <w:t xml:space="preserve">, </w:t>
      </w:r>
      <w:r w:rsidRPr="00CE3CE2">
        <w:rPr>
          <w:rStyle w:val="Emphasis"/>
          <w:highlight w:val="green"/>
        </w:rPr>
        <w:t>embattled governments</w:t>
      </w:r>
      <w:r w:rsidRPr="00CE3CE2">
        <w:rPr>
          <w:rStyle w:val="StyleUnderline"/>
          <w:highlight w:val="green"/>
        </w:rPr>
        <w:t xml:space="preserve"> </w:t>
      </w:r>
      <w:r w:rsidRPr="00711BC4">
        <w:rPr>
          <w:rStyle w:val="StyleUnderline"/>
        </w:rPr>
        <w:t xml:space="preserve">have often </w:t>
      </w:r>
      <w:r w:rsidRPr="00CE3CE2">
        <w:rPr>
          <w:rStyle w:val="Emphasis"/>
          <w:highlight w:val="green"/>
        </w:rPr>
        <w:t>resorted to external distractions to tap into</w:t>
      </w:r>
      <w:r w:rsidRPr="00CE3CE2">
        <w:rPr>
          <w:rStyle w:val="StyleUnderline"/>
          <w:highlight w:val="green"/>
        </w:rPr>
        <w:t xml:space="preserve"> </w:t>
      </w:r>
      <w:r w:rsidRPr="00711BC4">
        <w:rPr>
          <w:rStyle w:val="StyleUnderline"/>
        </w:rPr>
        <w:t xml:space="preserve">a restive population’s </w:t>
      </w:r>
      <w:r w:rsidRPr="00CE3CE2">
        <w:rPr>
          <w:rStyle w:val="Emphasis"/>
          <w:highlight w:val="green"/>
        </w:rPr>
        <w:t>nationalist sentiment</w:t>
      </w:r>
      <w:r w:rsidRPr="00CE3CE2">
        <w:rPr>
          <w:rStyle w:val="StyleUnderline"/>
          <w:highlight w:val="green"/>
        </w:rPr>
        <w:t xml:space="preserve"> </w:t>
      </w:r>
      <w:r w:rsidRPr="00711BC4">
        <w:rPr>
          <w:rStyle w:val="StyleUnderline"/>
        </w:rPr>
        <w:t xml:space="preserve">and thereby </w:t>
      </w:r>
      <w:r w:rsidRPr="00CE3CE2">
        <w:rPr>
          <w:rStyle w:val="Emphasis"/>
          <w:highlight w:val="green"/>
        </w:rPr>
        <w:t>release</w:t>
      </w:r>
      <w:r w:rsidRPr="00711BC4">
        <w:rPr>
          <w:rStyle w:val="StyleUnderline"/>
        </w:rPr>
        <w:t xml:space="preserve">, or redirect, </w:t>
      </w:r>
      <w:r w:rsidRPr="00CE3CE2">
        <w:rPr>
          <w:rStyle w:val="Emphasis"/>
          <w:highlight w:val="green"/>
        </w:rPr>
        <w:t>pressures</w:t>
      </w:r>
      <w:r w:rsidRPr="00CE3CE2">
        <w:rPr>
          <w:rStyle w:val="StyleUnderline"/>
          <w:highlight w:val="green"/>
        </w:rPr>
        <w:t xml:space="preserve"> </w:t>
      </w:r>
      <w:r w:rsidRPr="00711BC4">
        <w:rPr>
          <w:rStyle w:val="StyleUnderline"/>
        </w:rPr>
        <w:t>that otherwise could have been turned against those in power.</w:t>
      </w:r>
      <w:r w:rsidRPr="004D1E62">
        <w:rPr>
          <w:sz w:val="12"/>
        </w:rPr>
        <w:t xml:space="preserve"> </w:t>
      </w:r>
      <w:r w:rsidRPr="00711BC4">
        <w:rPr>
          <w:rStyle w:val="StyleUnderline"/>
        </w:rPr>
        <w:t xml:space="preserve">Authoritarian </w:t>
      </w:r>
      <w:proofErr w:type="gramStart"/>
      <w:r w:rsidRPr="00711BC4">
        <w:rPr>
          <w:rStyle w:val="StyleUnderline"/>
        </w:rPr>
        <w:t>regimes in particular</w:t>
      </w:r>
      <w:r w:rsidRPr="004D1E62">
        <w:rPr>
          <w:sz w:val="12"/>
        </w:rPr>
        <w:t>, which</w:t>
      </w:r>
      <w:proofErr w:type="gramEnd"/>
      <w:r w:rsidRPr="004D1E62">
        <w:rPr>
          <w:sz w:val="12"/>
        </w:rPr>
        <w:t xml:space="preserve"> deny their citizens the right to punish the authorities through retributive democracy — that is, elections —</w:t>
      </w:r>
      <w:r w:rsidRPr="00711BC4">
        <w:rPr>
          <w:rStyle w:val="StyleUnderline"/>
        </w:rPr>
        <w:t xml:space="preserve"> have used this device to ensure their survival during periods of domestic upheaval</w:t>
      </w:r>
      <w:r w:rsidRPr="004D1E62">
        <w:rPr>
          <w:sz w:val="12"/>
        </w:rPr>
        <w:t xml:space="preserve"> or financial crisis.</w:t>
      </w:r>
      <w:r w:rsidRPr="00711BC4">
        <w:rPr>
          <w:rStyle w:val="StyleUnderline"/>
        </w:rPr>
        <w:t xml:space="preserve"> </w:t>
      </w:r>
      <w:r w:rsidRPr="00CE3CE2">
        <w:rPr>
          <w:rStyle w:val="Emphasis"/>
          <w:highlight w:val="green"/>
        </w:rPr>
        <w:t xml:space="preserve">Would the </w:t>
      </w:r>
      <w:r w:rsidRPr="00711BC4">
        <w:rPr>
          <w:rStyle w:val="StyleUnderline"/>
        </w:rPr>
        <w:t>Chinese Communist Party (</w:t>
      </w:r>
      <w:r w:rsidRPr="00CE3CE2">
        <w:rPr>
          <w:rStyle w:val="Emphasis"/>
          <w:highlight w:val="green"/>
        </w:rPr>
        <w:t>CCP</w:t>
      </w:r>
      <w:r w:rsidRPr="00711BC4">
        <w:rPr>
          <w:rStyle w:val="StyleUnderline"/>
        </w:rPr>
        <w:t xml:space="preserve">), </w:t>
      </w:r>
      <w:r w:rsidRPr="00CE3CE2">
        <w:rPr>
          <w:rStyle w:val="Emphasis"/>
          <w:highlight w:val="green"/>
        </w:rPr>
        <w:t>whose</w:t>
      </w:r>
      <w:r w:rsidRPr="00CE3CE2">
        <w:rPr>
          <w:rStyle w:val="StyleUnderline"/>
          <w:highlight w:val="green"/>
        </w:rPr>
        <w:t xml:space="preserve"> </w:t>
      </w:r>
      <w:r w:rsidRPr="00CE3CE2">
        <w:rPr>
          <w:rStyle w:val="Emphasis"/>
          <w:highlight w:val="green"/>
        </w:rPr>
        <w:t>legitimacy</w:t>
      </w:r>
      <w:r w:rsidRPr="00CE3CE2">
        <w:rPr>
          <w:rStyle w:val="StyleUnderline"/>
          <w:highlight w:val="green"/>
        </w:rPr>
        <w:t xml:space="preserve"> </w:t>
      </w:r>
      <w:r w:rsidRPr="00711BC4">
        <w:rPr>
          <w:rStyle w:val="StyleUnderline"/>
        </w:rPr>
        <w:t xml:space="preserve">is so </w:t>
      </w:r>
      <w:r w:rsidRPr="00CE3CE2">
        <w:rPr>
          <w:rStyle w:val="Emphasis"/>
          <w:highlight w:val="green"/>
        </w:rPr>
        <w:t>contingent on social stability and economic growth</w:t>
      </w:r>
      <w:r w:rsidRPr="00711BC4">
        <w:rPr>
          <w:rStyle w:val="StyleUnderline"/>
        </w:rPr>
        <w:t xml:space="preserve">, </w:t>
      </w:r>
      <w:r w:rsidRPr="00CE3CE2">
        <w:rPr>
          <w:rStyle w:val="Emphasis"/>
          <w:highlight w:val="green"/>
        </w:rPr>
        <w:t>go down the same path</w:t>
      </w:r>
      <w:r w:rsidRPr="00711BC4">
        <w:rPr>
          <w:rStyle w:val="StyleUnderline"/>
        </w:rPr>
        <w:t xml:space="preserve"> if it felt that its hold on power were threatened by domestic instability</w:t>
      </w:r>
      <w:r w:rsidRPr="004D1E62">
        <w:rPr>
          <w:sz w:val="12"/>
        </w:rPr>
        <w:t xml:space="preserve">? Building on the premise that the many contradictions that are inherent to the extraordinarily complex Chinese experiment, and rampant corruption that undermines stability, will eventually catch up with the CCP, we can legitimately ask how, and where, </w:t>
      </w:r>
      <w:r w:rsidRPr="00CE3CE2">
        <w:rPr>
          <w:rStyle w:val="Emphasis"/>
          <w:highlight w:val="green"/>
        </w:rPr>
        <w:t xml:space="preserve">Beijing could </w:t>
      </w:r>
      <w:r w:rsidRPr="00CE3CE2">
        <w:rPr>
          <w:rStyle w:val="Emphasis"/>
          <w:highlight w:val="green"/>
          <w:bdr w:val="single" w:sz="18" w:space="0" w:color="auto"/>
        </w:rPr>
        <w:t xml:space="preserve">manufacture </w:t>
      </w:r>
      <w:r w:rsidRPr="00CE3CE2">
        <w:rPr>
          <w:rStyle w:val="Emphasis"/>
          <w:highlight w:val="green"/>
          <w:bdr w:val="single" w:sz="18" w:space="0" w:color="auto"/>
        </w:rPr>
        <w:lastRenderedPageBreak/>
        <w:t>external crises</w:t>
      </w:r>
      <w:r w:rsidRPr="00CE3CE2">
        <w:rPr>
          <w:rStyle w:val="StyleUnderline"/>
          <w:highlight w:val="green"/>
        </w:rPr>
        <w:t xml:space="preserve"> </w:t>
      </w:r>
      <w:r w:rsidRPr="00711BC4">
        <w:rPr>
          <w:rStyle w:val="StyleUnderline"/>
        </w:rPr>
        <w:t>with opponents against whom nationalist fervor, a major characteristic of contemporary China, can be channeled.</w:t>
      </w:r>
      <w:r w:rsidRPr="004D1E62">
        <w:rPr>
          <w:sz w:val="12"/>
        </w:rPr>
        <w:t xml:space="preserve"> </w:t>
      </w:r>
      <w:r w:rsidRPr="00CE3CE2">
        <w:rPr>
          <w:rStyle w:val="Emphasis"/>
          <w:highlight w:val="green"/>
        </w:rPr>
        <w:t>In past decades</w:t>
      </w:r>
      <w:r w:rsidRPr="004D1E62">
        <w:rPr>
          <w:sz w:val="12"/>
        </w:rPr>
        <w:t xml:space="preserve">, </w:t>
      </w:r>
      <w:r w:rsidRPr="00711BC4">
        <w:rPr>
          <w:rStyle w:val="StyleUnderline"/>
        </w:rPr>
        <w:t xml:space="preserve">the </w:t>
      </w:r>
      <w:r w:rsidRPr="00CE3CE2">
        <w:rPr>
          <w:rStyle w:val="Emphasis"/>
          <w:highlight w:val="green"/>
        </w:rPr>
        <w:t>CCP</w:t>
      </w:r>
      <w:r w:rsidRPr="00CE3CE2">
        <w:rPr>
          <w:rStyle w:val="StyleUnderline"/>
          <w:highlight w:val="green"/>
        </w:rPr>
        <w:t xml:space="preserve"> </w:t>
      </w:r>
      <w:r w:rsidRPr="00711BC4">
        <w:rPr>
          <w:rStyle w:val="StyleUnderline"/>
        </w:rPr>
        <w:t xml:space="preserve">has on several occasions </w:t>
      </w:r>
      <w:r w:rsidRPr="00CE3CE2">
        <w:rPr>
          <w:rStyle w:val="Emphasis"/>
          <w:highlight w:val="green"/>
        </w:rPr>
        <w:t>tapped into public outrage to distract a disgruntled population</w:t>
      </w:r>
      <w:r w:rsidRPr="00711BC4">
        <w:rPr>
          <w:rStyle w:val="StyleUnderline"/>
        </w:rPr>
        <w:t xml:space="preserve">, often by encouraging (and when </w:t>
      </w:r>
      <w:proofErr w:type="gramStart"/>
      <w:r w:rsidRPr="00711BC4">
        <w:rPr>
          <w:rStyle w:val="StyleUnderline"/>
        </w:rPr>
        <w:t>necessary</w:t>
      </w:r>
      <w:proofErr w:type="gramEnd"/>
      <w:r w:rsidRPr="00711BC4">
        <w:rPr>
          <w:rStyle w:val="StyleUnderline"/>
        </w:rPr>
        <w:t xml:space="preserve"> containing) protests against external opponents, namely Japan and the United States</w:t>
      </w:r>
      <w:r w:rsidRPr="004D1E62">
        <w:rPr>
          <w:sz w:val="12"/>
        </w:rPr>
        <w:t xml:space="preserve">.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w:t>
      </w:r>
      <w:r w:rsidRPr="00711BC4">
        <w:rPr>
          <w:rStyle w:val="StyleUnderline"/>
        </w:rPr>
        <w:t xml:space="preserve">China has established itself as the world’s second-largest </w:t>
      </w:r>
      <w:r w:rsidRPr="00711BC4">
        <w:rPr>
          <w:rStyle w:val="Emphasis"/>
        </w:rPr>
        <w:t>economy</w:t>
      </w:r>
      <w:r w:rsidRPr="00711BC4">
        <w:rPr>
          <w:rStyle w:val="StyleUnderline"/>
        </w:rPr>
        <w:t xml:space="preserve"> and now deploys, thanks to more than a decade of double-digit defense budget growth, a first-rate modern military. Those impressive achievements have, however, fueled Chinese nationalism, which has increasingly approached the dangerous zone of hubris.</w:t>
      </w:r>
      <w:r w:rsidRPr="004D1E62">
        <w:rPr>
          <w:sz w:val="12"/>
        </w:rPr>
        <w:t xml:space="preserve"> For many, China is now a rightful regional hegemon demanding respect, which if denied can — and should — be met with threats, if not the application of force. While it might be tempting to attribute China’s recent assertiveness in the South and East China Seas to the emergence of Xi Jinping, </w:t>
      </w:r>
      <w:proofErr w:type="gramStart"/>
      <w:r w:rsidRPr="004D1E62">
        <w:rPr>
          <w:sz w:val="12"/>
        </w:rPr>
        <w:t>Xi</w:t>
      </w:r>
      <w:proofErr w:type="gramEnd"/>
      <w:r w:rsidRPr="004D1E62">
        <w:rPr>
          <w:sz w:val="12"/>
        </w:rPr>
        <w:t xml:space="preserve"> alone cannot make all the decisions; </w:t>
      </w:r>
      <w:r w:rsidRPr="00711BC4">
        <w:rPr>
          <w:rStyle w:val="StyleUnderline"/>
        </w:rPr>
        <w:t>nationalism is a component that cannot be dissociated from this new phase in Chinese expressions of its power</w:t>
      </w:r>
      <w:r w:rsidRPr="004D1E62">
        <w:rPr>
          <w:sz w:val="12"/>
        </w:rPr>
        <w:t xml:space="preserve">. As then-Chinese foreign minister Yang </w:t>
      </w:r>
      <w:proofErr w:type="spellStart"/>
      <w:r w:rsidRPr="004D1E62">
        <w:rPr>
          <w:sz w:val="12"/>
        </w:rPr>
        <w:t>Jiechi</w:t>
      </w:r>
      <w:proofErr w:type="spellEnd"/>
      <w:r w:rsidRPr="004D1E62">
        <w:rPr>
          <w:sz w:val="12"/>
        </w:rPr>
        <w:t xml:space="preserve"> is said to have told his counterparts at a tense regional forum in Hanoi in 2010, “There is one basic difference among us. China is a big </w:t>
      </w:r>
      <w:proofErr w:type="gramStart"/>
      <w:r w:rsidRPr="004D1E62">
        <w:rPr>
          <w:sz w:val="12"/>
        </w:rPr>
        <w:t>state</w:t>
      </w:r>
      <w:proofErr w:type="gramEnd"/>
      <w:r w:rsidRPr="004D1E62">
        <w:rPr>
          <w:sz w:val="12"/>
        </w:rPr>
        <w:t xml:space="preserve"> and you are smaller countries.” This newfound assertiveness within its backyard thus makes it more feasible that, in times of serious trouble at home, </w:t>
      </w:r>
      <w:r w:rsidRPr="00711BC4">
        <w:rPr>
          <w:rStyle w:val="StyleUnderline"/>
        </w:rPr>
        <w:t xml:space="preserve">the Chinese leadership could seek to deflect potentially destabilizing anger by exploiting some external distraction. </w:t>
      </w:r>
      <w:r w:rsidRPr="004D1E62">
        <w:rPr>
          <w:sz w:val="12"/>
        </w:rPr>
        <w:t xml:space="preserve">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sidRPr="00711BC4">
        <w:rPr>
          <w:rStyle w:val="StyleUnderline"/>
        </w:rPr>
        <w:t xml:space="preserve">The </w:t>
      </w:r>
      <w:r w:rsidRPr="00711BC4">
        <w:rPr>
          <w:rStyle w:val="Emphasis"/>
          <w:bdr w:val="single" w:sz="18" w:space="0" w:color="auto"/>
        </w:rPr>
        <w:t>greater the domestic instability, the more risks a regime will be willing to take</w:t>
      </w:r>
      <w:r w:rsidRPr="00711BC4">
        <w:rPr>
          <w:rStyle w:val="StyleUnderline"/>
        </w:rPr>
        <w:t>, given that the scope and, above all, the symbolism of the victory in an external scenario must also be greater</w:t>
      </w:r>
      <w:r w:rsidRPr="004D1E62">
        <w:rPr>
          <w:sz w:val="12"/>
        </w:rPr>
        <w:t xml:space="preserve">. With this in mind, we can then ask which external distraction scenarios </w:t>
      </w:r>
      <w:proofErr w:type="gramStart"/>
      <w:r w:rsidRPr="004D1E62">
        <w:rPr>
          <w:sz w:val="12"/>
        </w:rPr>
        <w:t>would Beijing</w:t>
      </w:r>
      <w:proofErr w:type="gramEnd"/>
      <w:r w:rsidRPr="004D1E62">
        <w:rPr>
          <w:sz w:val="12"/>
        </w:rPr>
        <w:t xml:space="preserve"> be the most likely to turn to should domestic disturbances compel it to do so. That is not to say that anything like this will happen anytime soon. </w:t>
      </w:r>
      <w:r w:rsidRPr="00711BC4">
        <w:rPr>
          <w:rStyle w:val="StyleUnderline"/>
        </w:rPr>
        <w:t xml:space="preserve">It is nevertheless not unreasonable to imagine such a possibility. The </w:t>
      </w:r>
      <w:r w:rsidRPr="00711BC4">
        <w:rPr>
          <w:rStyle w:val="Emphasis"/>
        </w:rPr>
        <w:t>intensifying crackdown</w:t>
      </w:r>
      <w:r w:rsidRPr="00711BC4">
        <w:rPr>
          <w:rStyle w:val="StyleUnderline"/>
        </w:rPr>
        <w:t xml:space="preserve"> on critics of the CCP, the detention </w:t>
      </w:r>
      <w:r w:rsidRPr="004D1E62">
        <w:rPr>
          <w:sz w:val="12"/>
        </w:rPr>
        <w:t>of lawyers, journalists and activists,</w:t>
      </w:r>
      <w:r w:rsidRPr="00711BC4">
        <w:rPr>
          <w:rStyle w:val="StyleUnderline"/>
        </w:rPr>
        <w:t xml:space="preserve"> unrest in Xinjiang, random acts of terrorism, accrued censorship — all point to growing instability. What follows is a very succinct (and by no means exhaustive) list of disputes</w:t>
      </w:r>
      <w:r w:rsidRPr="004D1E62">
        <w:rPr>
          <w:sz w:val="12"/>
        </w:rPr>
        <w:t xml:space="preserve">, in descending order of likelihood, which Beijing could use for external distraction. </w:t>
      </w:r>
      <w:r w:rsidRPr="00711BC4">
        <w:rPr>
          <w:rStyle w:val="Emphasis"/>
        </w:rPr>
        <w:t xml:space="preserve">1. </w:t>
      </w:r>
      <w:r w:rsidRPr="00CE3CE2">
        <w:rPr>
          <w:rStyle w:val="Emphasis"/>
          <w:highlight w:val="green"/>
        </w:rPr>
        <w:t>S</w:t>
      </w:r>
      <w:r w:rsidRPr="00711BC4">
        <w:rPr>
          <w:rStyle w:val="Emphasis"/>
        </w:rPr>
        <w:t xml:space="preserve">outh </w:t>
      </w:r>
      <w:r w:rsidRPr="00CE3CE2">
        <w:rPr>
          <w:rStyle w:val="Emphasis"/>
          <w:highlight w:val="green"/>
        </w:rPr>
        <w:t>C</w:t>
      </w:r>
      <w:r w:rsidRPr="00711BC4">
        <w:rPr>
          <w:rStyle w:val="Emphasis"/>
        </w:rPr>
        <w:t xml:space="preserve">hina </w:t>
      </w:r>
      <w:r w:rsidRPr="00CE3CE2">
        <w:rPr>
          <w:rStyle w:val="Emphasis"/>
          <w:highlight w:val="green"/>
        </w:rPr>
        <w:t>S</w:t>
      </w:r>
      <w:r w:rsidRPr="00711BC4">
        <w:rPr>
          <w:rStyle w:val="Emphasis"/>
        </w:rPr>
        <w:t>ea</w:t>
      </w:r>
      <w:r w:rsidRPr="004D1E62">
        <w:rPr>
          <w:sz w:val="12"/>
        </w:rPr>
        <w:t xml:space="preserve"> </w:t>
      </w:r>
      <w:proofErr w:type="gramStart"/>
      <w:r w:rsidRPr="004D1E62">
        <w:rPr>
          <w:sz w:val="12"/>
        </w:rPr>
        <w:t>The</w:t>
      </w:r>
      <w:proofErr w:type="gramEnd"/>
      <w:r w:rsidRPr="004D1E62">
        <w:rPr>
          <w:sz w:val="12"/>
        </w:rPr>
        <w:t xml:space="preserve"> South China Sea, an area where China is embroiled in several territorial disputes with smaller claimants, </w:t>
      </w:r>
      <w:r w:rsidRPr="00711BC4">
        <w:rPr>
          <w:rStyle w:val="StyleUnderline"/>
        </w:rPr>
        <w:t>is ripe for exploitation as an external distraction</w:t>
      </w:r>
      <w:r w:rsidRPr="004D1E62">
        <w:rPr>
          <w:sz w:val="12"/>
        </w:rPr>
        <w:t xml:space="preserve">. Nationalist sentiment, along with the sense that </w:t>
      </w:r>
      <w:r w:rsidRPr="00711BC4">
        <w:rPr>
          <w:rStyle w:val="StyleUnderline"/>
        </w:rPr>
        <w:t xml:space="preserve">the </w:t>
      </w:r>
      <w:r w:rsidRPr="00CE3CE2">
        <w:rPr>
          <w:rStyle w:val="Emphasis"/>
          <w:highlight w:val="green"/>
        </w:rPr>
        <w:t>entire</w:t>
      </w:r>
      <w:r w:rsidRPr="00CE3CE2">
        <w:rPr>
          <w:rStyle w:val="StyleUnderline"/>
          <w:highlight w:val="green"/>
        </w:rPr>
        <w:t xml:space="preserve"> </w:t>
      </w:r>
      <w:r w:rsidRPr="00711BC4">
        <w:rPr>
          <w:rStyle w:val="StyleUnderline"/>
        </w:rPr>
        <w:t xml:space="preserve">body of </w:t>
      </w:r>
      <w:r w:rsidRPr="00CE3CE2">
        <w:rPr>
          <w:rStyle w:val="Emphasis"/>
          <w:highlight w:val="green"/>
        </w:rPr>
        <w:t>water</w:t>
      </w:r>
      <w:r w:rsidRPr="00711BC4">
        <w:rPr>
          <w:rStyle w:val="StyleUnderline"/>
        </w:rPr>
        <w:t xml:space="preserve"> is part of China’s indivisible territory and therefore </w:t>
      </w:r>
      <w:r w:rsidRPr="00CE3CE2">
        <w:rPr>
          <w:rStyle w:val="Emphasis"/>
          <w:highlight w:val="green"/>
        </w:rPr>
        <w:t>a “core interest</w:t>
      </w:r>
      <w:r w:rsidRPr="00711BC4">
        <w:rPr>
          <w:rStyle w:val="StyleUnderline"/>
        </w:rPr>
        <w:t>,” are sufficient enough to foster a will to fight should some “incident,” timed to counter unrest back home, force China to react</w:t>
      </w:r>
      <w:r w:rsidRPr="004D1E62">
        <w:rPr>
          <w:sz w:val="12"/>
        </w:rPr>
        <w:t xml:space="preserve">. Barring a U.S. intervention, which for the time being seems unlikely, the People’s Liberation Army (PLA) has both the numerical and qualitative advantage against any would be opponent or combination thereof. </w:t>
      </w:r>
      <w:r w:rsidRPr="00711BC4">
        <w:rPr>
          <w:rStyle w:val="StyleUnderline"/>
        </w:rPr>
        <w:t xml:space="preserve">The </w:t>
      </w:r>
      <w:r w:rsidRPr="00CE3CE2">
        <w:rPr>
          <w:rStyle w:val="Emphasis"/>
          <w:highlight w:val="green"/>
        </w:rPr>
        <w:t>Philippines and Vietnam</w:t>
      </w:r>
      <w:r w:rsidRPr="00711BC4">
        <w:rPr>
          <w:rStyle w:val="StyleUnderline"/>
        </w:rPr>
        <w:t xml:space="preserve">, two countries which have skirmished with China in recent years, are the </w:t>
      </w:r>
      <w:r w:rsidRPr="00CE3CE2">
        <w:rPr>
          <w:rStyle w:val="Emphasis"/>
          <w:highlight w:val="green"/>
        </w:rPr>
        <w:t>likeliest candidates</w:t>
      </w:r>
      <w:r w:rsidRPr="00CE3CE2">
        <w:rPr>
          <w:rStyle w:val="StyleUnderline"/>
          <w:highlight w:val="green"/>
        </w:rPr>
        <w:t xml:space="preserve"> </w:t>
      </w:r>
      <w:r w:rsidRPr="00711BC4">
        <w:rPr>
          <w:rStyle w:val="StyleUnderline"/>
        </w:rPr>
        <w:t>for external distractions, as</w:t>
      </w:r>
      <w:r w:rsidRPr="004D1E62">
        <w:rPr>
          <w:sz w:val="12"/>
        </w:rPr>
        <w:t xml:space="preserve"> the </w:t>
      </w:r>
      <w:r w:rsidRPr="00711BC4">
        <w:rPr>
          <w:rStyle w:val="StyleUnderline"/>
        </w:rPr>
        <w:t>costs</w:t>
      </w:r>
      <w:r w:rsidRPr="004D1E62">
        <w:rPr>
          <w:sz w:val="12"/>
        </w:rPr>
        <w:t xml:space="preserve"> of a brief conflict </w:t>
      </w:r>
      <w:r w:rsidRPr="00711BC4">
        <w:rPr>
          <w:rStyle w:val="StyleUnderline"/>
        </w:rPr>
        <w:t>would be low</w:t>
      </w:r>
      <w:r w:rsidRPr="004D1E62">
        <w:rPr>
          <w:sz w:val="12"/>
        </w:rPr>
        <w:t xml:space="preserve"> and the likelihood of military success </w:t>
      </w:r>
      <w:proofErr w:type="gramStart"/>
      <w:r w:rsidRPr="004D1E62">
        <w:rPr>
          <w:sz w:val="12"/>
        </w:rPr>
        <w:t>fairly high</w:t>
      </w:r>
      <w:proofErr w:type="gramEnd"/>
      <w:r w:rsidRPr="004D1E62">
        <w:rPr>
          <w:sz w:val="12"/>
        </w:rPr>
        <w:t xml:space="preserve">. For a quick popularity boost and low-risk distraction, these opponents would best serve Beijing’s interests. </w:t>
      </w:r>
      <w:r w:rsidRPr="00711BC4">
        <w:rPr>
          <w:rStyle w:val="Emphasis"/>
        </w:rPr>
        <w:t xml:space="preserve">2. </w:t>
      </w:r>
      <w:r w:rsidRPr="00CE3CE2">
        <w:rPr>
          <w:rStyle w:val="Emphasis"/>
          <w:highlight w:val="green"/>
        </w:rPr>
        <w:t>Jammu and Kashmir</w:t>
      </w:r>
      <w:r w:rsidRPr="00711BC4">
        <w:rPr>
          <w:rStyle w:val="Emphasis"/>
        </w:rPr>
        <w:t xml:space="preserve">, Arunachal Pradesh </w:t>
      </w:r>
      <w:r w:rsidRPr="00711BC4">
        <w:rPr>
          <w:rStyle w:val="StyleUnderline"/>
        </w:rPr>
        <w:t>Although Beijing claims that it is ready for a settlement of its longstanding territorial disputes with India,</w:t>
      </w:r>
      <w:r w:rsidRPr="004D1E62">
        <w:rPr>
          <w:sz w:val="12"/>
        </w:rPr>
        <w:t xml:space="preserve"> the </w:t>
      </w:r>
      <w:r w:rsidRPr="00711BC4">
        <w:rPr>
          <w:rStyle w:val="Emphasis"/>
        </w:rPr>
        <w:t>areas remain ripe</w:t>
      </w:r>
      <w:r w:rsidRPr="004D1E62">
        <w:rPr>
          <w:sz w:val="12"/>
        </w:rPr>
        <w:t xml:space="preserve"> for the re-ignition of conflict. </w:t>
      </w:r>
      <w:r w:rsidRPr="00711BC4">
        <w:rPr>
          <w:rStyle w:val="StyleUnderline"/>
        </w:rPr>
        <w:t>New Delhi accuses China of occupying 38,000 square kilometers in Jammu and Kashmir, and Beijing lays claim to more than 90,000 square kilometers of territory inside the Indian state of Arunachal Pradesh</w:t>
      </w:r>
      <w:r w:rsidRPr="004D1E62">
        <w:rPr>
          <w:sz w:val="12"/>
        </w:rPr>
        <w:t xml:space="preserve">. A few factors militate against the suitability of those territories for an external distraction, chief among them the difficult access in winter, and the strength of the Indian military, which would pose a greater risk to PLA troops than those of Vietnam or the Philippines in the previous scenario. Nevertheless, </w:t>
      </w:r>
      <w:r w:rsidRPr="00CE3CE2">
        <w:rPr>
          <w:rStyle w:val="Emphasis"/>
          <w:highlight w:val="green"/>
        </w:rPr>
        <w:t>memories of China’s routing of the Indian military</w:t>
      </w:r>
      <w:r w:rsidRPr="00CE3CE2">
        <w:rPr>
          <w:rStyle w:val="StyleUnderline"/>
          <w:highlight w:val="green"/>
        </w:rPr>
        <w:t xml:space="preserve"> </w:t>
      </w:r>
      <w:r w:rsidRPr="00711BC4">
        <w:rPr>
          <w:rStyle w:val="StyleUnderline"/>
        </w:rPr>
        <w:t xml:space="preserve">in the Sino-Indian War of 1962 </w:t>
      </w:r>
      <w:r w:rsidRPr="00CE3CE2">
        <w:rPr>
          <w:rStyle w:val="Emphasis"/>
          <w:highlight w:val="green"/>
          <w:bdr w:val="single" w:sz="18" w:space="0" w:color="auto"/>
        </w:rPr>
        <w:t>could embolden Beijing.</w:t>
      </w:r>
      <w:r w:rsidRPr="004D1E62">
        <w:rPr>
          <w:sz w:val="12"/>
        </w:rPr>
        <w:t xml:space="preserve"> Though challenging, the PLA would be expected to prevail in a limited conflict with Indian forces, and China would have taken on a greater regional power than Vietnam or the </w:t>
      </w:r>
      <w:r w:rsidRPr="004D1E62">
        <w:rPr>
          <w:sz w:val="12"/>
        </w:rPr>
        <w:lastRenderedPageBreak/>
        <w:t xml:space="preserve">Philippines, with everything that this entails in terms of political benefits back home. </w:t>
      </w:r>
      <w:r w:rsidRPr="00711BC4">
        <w:rPr>
          <w:rStyle w:val="Emphasis"/>
        </w:rPr>
        <w:t xml:space="preserve">3. </w:t>
      </w:r>
      <w:r w:rsidRPr="00CE3CE2">
        <w:rPr>
          <w:rStyle w:val="Emphasis"/>
          <w:highlight w:val="green"/>
        </w:rPr>
        <w:t>E</w:t>
      </w:r>
      <w:r w:rsidRPr="00711BC4">
        <w:rPr>
          <w:rStyle w:val="Emphasis"/>
        </w:rPr>
        <w:t xml:space="preserve">ast </w:t>
      </w:r>
      <w:r w:rsidRPr="00CE3CE2">
        <w:rPr>
          <w:rStyle w:val="Emphasis"/>
          <w:highlight w:val="green"/>
        </w:rPr>
        <w:t>C</w:t>
      </w:r>
      <w:r w:rsidRPr="00711BC4">
        <w:rPr>
          <w:rStyle w:val="Emphasis"/>
        </w:rPr>
        <w:t xml:space="preserve">hina </w:t>
      </w:r>
      <w:r w:rsidRPr="00CE3CE2">
        <w:rPr>
          <w:rStyle w:val="Emphasis"/>
          <w:highlight w:val="green"/>
        </w:rPr>
        <w:t>S</w:t>
      </w:r>
      <w:r w:rsidRPr="00711BC4">
        <w:rPr>
          <w:rStyle w:val="Emphasis"/>
        </w:rPr>
        <w:t xml:space="preserve">ea </w:t>
      </w:r>
      <w:r w:rsidRPr="00CE3CE2">
        <w:rPr>
          <w:rStyle w:val="Emphasis"/>
          <w:highlight w:val="green"/>
        </w:rPr>
        <w:t xml:space="preserve">and Japan </w:t>
      </w:r>
      <w:r w:rsidRPr="00711BC4">
        <w:rPr>
          <w:rStyle w:val="StyleUnderline"/>
        </w:rPr>
        <w:t>Sparking a war with Japan, presumably over the disputed Senkaku/Diaoyu islets, would represent a major escalation on Beijing’s part</w:t>
      </w:r>
      <w:r w:rsidRPr="004D1E62">
        <w:rPr>
          <w:sz w:val="12"/>
        </w:rPr>
        <w:t xml:space="preserve">. </w:t>
      </w:r>
      <w:r w:rsidRPr="00711BC4">
        <w:rPr>
          <w:rStyle w:val="StyleUnderline"/>
        </w:rPr>
        <w:t>Assuming that rational actors are in control in Beijing, a decision to begin hostilities</w:t>
      </w:r>
      <w:r w:rsidRPr="004D1E62">
        <w:rPr>
          <w:sz w:val="12"/>
        </w:rPr>
        <w:t xml:space="preserve"> with the modern and skilled Japan Self-Defense Forces </w:t>
      </w:r>
      <w:r w:rsidRPr="00711BC4">
        <w:rPr>
          <w:rStyle w:val="StyleUnderline"/>
        </w:rPr>
        <w:t>would only be made if domestic instability were serious enough</w:t>
      </w:r>
      <w:r w:rsidRPr="004D1E62">
        <w:rPr>
          <w:sz w:val="12"/>
        </w:rPr>
        <w:t xml:space="preserve">. </w:t>
      </w:r>
      <w:r w:rsidRPr="00711BC4">
        <w:rPr>
          <w:rStyle w:val="StyleUnderline"/>
        </w:rPr>
        <w:t>Still</w:t>
      </w:r>
      <w:r w:rsidRPr="004D1E62">
        <w:rPr>
          <w:sz w:val="12"/>
        </w:rPr>
        <w:t xml:space="preserve">, </w:t>
      </w:r>
      <w:r w:rsidRPr="00711BC4">
        <w:rPr>
          <w:rStyle w:val="StyleUnderline"/>
        </w:rPr>
        <w:t>high resentment</w:t>
      </w:r>
      <w:r w:rsidRPr="004D1E62">
        <w:rPr>
          <w:sz w:val="12"/>
        </w:rPr>
        <w:t xml:space="preserve"> of the Japanese stemming </w:t>
      </w:r>
      <w:r w:rsidRPr="00711BC4">
        <w:rPr>
          <w:rStyle w:val="StyleUnderline"/>
        </w:rPr>
        <w:t>from Japanese aggression</w:t>
      </w:r>
      <w:r w:rsidRPr="004D1E62">
        <w:rPr>
          <w:sz w:val="12"/>
        </w:rPr>
        <w:t xml:space="preserve"> before and during World War II </w:t>
      </w:r>
      <w:r w:rsidRPr="00711BC4">
        <w:rPr>
          <w:rStyle w:val="StyleUnderline"/>
        </w:rPr>
        <w:t>and the competitive nature of the bilateral relationship</w:t>
      </w:r>
      <w:r w:rsidRPr="004D1E62">
        <w:rPr>
          <w:sz w:val="12"/>
        </w:rPr>
        <w:t xml:space="preserve"> </w:t>
      </w:r>
      <w:r w:rsidRPr="00711BC4">
        <w:rPr>
          <w:rStyle w:val="StyleUnderline"/>
        </w:rPr>
        <w:t>make Japan</w:t>
      </w:r>
      <w:r w:rsidRPr="004D1E62">
        <w:rPr>
          <w:sz w:val="12"/>
        </w:rPr>
        <w:t xml:space="preserve"> the </w:t>
      </w:r>
      <w:r w:rsidRPr="00711BC4">
        <w:rPr>
          <w:rStyle w:val="Emphasis"/>
        </w:rPr>
        <w:t>perfect</w:t>
      </w:r>
      <w:r w:rsidRPr="004D1E62">
        <w:rPr>
          <w:sz w:val="12"/>
        </w:rPr>
        <w:t xml:space="preserve"> candidate for an external distraction. More than any other conflict, </w:t>
      </w:r>
      <w:r w:rsidRPr="00711BC4">
        <w:rPr>
          <w:rStyle w:val="StyleUnderline"/>
        </w:rPr>
        <w:t>hostilities with Japan would rally ordinary Chinese to the flag and tap into hatred that the leadership knows it could exploit if necessary.</w:t>
      </w:r>
      <w:r w:rsidRPr="004D1E62">
        <w:rPr>
          <w:sz w:val="12"/>
        </w:rPr>
        <w:t xml:space="preserve"> </w:t>
      </w:r>
      <w:r w:rsidRPr="00711BC4">
        <w:rPr>
          <w:rStyle w:val="StyleUnderline"/>
        </w:rPr>
        <w:t xml:space="preserve">Although the chances of prevailing would be much smaller </w:t>
      </w:r>
      <w:r w:rsidRPr="004D1E62">
        <w:rPr>
          <w:sz w:val="12"/>
        </w:rPr>
        <w:t>than in the South China Sea or Indian scenarios (</w:t>
      </w:r>
      <w:r w:rsidRPr="00711BC4">
        <w:rPr>
          <w:rStyle w:val="Emphasis"/>
        </w:rPr>
        <w:t>especially if the U.S. became involved</w:t>
      </w:r>
      <w:r w:rsidRPr="004D1E62">
        <w:rPr>
          <w:sz w:val="12"/>
        </w:rPr>
        <w:t xml:space="preserve">), the </w:t>
      </w:r>
      <w:r w:rsidRPr="00711BC4">
        <w:rPr>
          <w:rStyle w:val="StyleUnderline"/>
        </w:rPr>
        <w:t>dividends</w:t>
      </w:r>
      <w:r w:rsidRPr="004D1E62">
        <w:rPr>
          <w:sz w:val="12"/>
        </w:rPr>
        <w:t xml:space="preserve"> of victory against Japan — anything from teaching Tokyo a lesson to redressing historical injustices — </w:t>
      </w:r>
      <w:r w:rsidRPr="00711BC4">
        <w:rPr>
          <w:rStyle w:val="StyleUnderline"/>
        </w:rPr>
        <w:t>could be</w:t>
      </w:r>
      <w:r w:rsidRPr="004D1E62">
        <w:rPr>
          <w:sz w:val="12"/>
        </w:rPr>
        <w:t xml:space="preserve"> such as to become a major factor in </w:t>
      </w:r>
      <w:r w:rsidRPr="00711BC4">
        <w:rPr>
          <w:rStyle w:val="StyleUnderline"/>
        </w:rPr>
        <w:t>appeasing major domestic unrest in China</w:t>
      </w:r>
      <w:r w:rsidRPr="004D1E62">
        <w:rPr>
          <w:sz w:val="12"/>
        </w:rPr>
        <w:t>. Unless the CCP were on the brink of collapse, it is unlikely that the leadership in Beijing would escalate tensions with Japan beyond the disputed islets. In other words, military action probably would not extend to other parts of Japan’s territory, unless, of course, the conflict widened. Containing the conflict by limiting it to the Senkaku/</w:t>
      </w:r>
      <w:proofErr w:type="spellStart"/>
      <w:r w:rsidRPr="004D1E62">
        <w:rPr>
          <w:sz w:val="12"/>
        </w:rPr>
        <w:t>Diaoyus</w:t>
      </w:r>
      <w:proofErr w:type="spellEnd"/>
      <w:r w:rsidRPr="004D1E62">
        <w:rPr>
          <w:sz w:val="12"/>
        </w:rPr>
        <w:t xml:space="preserve"> would therefore be part of Beijing’s strategy. </w:t>
      </w:r>
      <w:r w:rsidRPr="00711BC4">
        <w:rPr>
          <w:rStyle w:val="Emphasis"/>
        </w:rPr>
        <w:t xml:space="preserve">4. </w:t>
      </w:r>
      <w:r w:rsidRPr="00CE3CE2">
        <w:rPr>
          <w:rStyle w:val="Emphasis"/>
          <w:highlight w:val="green"/>
        </w:rPr>
        <w:t xml:space="preserve">Taiwan </w:t>
      </w:r>
      <w:proofErr w:type="gramStart"/>
      <w:r w:rsidRPr="00711BC4">
        <w:rPr>
          <w:rStyle w:val="StyleUnderline"/>
        </w:rPr>
        <w:t>The</w:t>
      </w:r>
      <w:proofErr w:type="gramEnd"/>
      <w:r w:rsidRPr="00711BC4">
        <w:rPr>
          <w:rStyle w:val="StyleUnderline"/>
        </w:rPr>
        <w:t xml:space="preserve"> “reunification” of Taiwan remains a so-called “core interest” of China and a major component of the CCP’s legitimacy with the public.</w:t>
      </w:r>
      <w:r w:rsidRPr="004D1E62">
        <w:rPr>
          <w:sz w:val="12"/>
        </w:rPr>
        <w:t xml:space="preserve"> Despite rapprochement in recent years, a substantial component of the PLA remains committed to a Taiwan contingency. </w:t>
      </w:r>
      <w:r w:rsidRPr="00711BC4">
        <w:rPr>
          <w:rStyle w:val="StyleUnderline"/>
        </w:rPr>
        <w:t xml:space="preserve">Although the risks of war in the Taiwan Strait are low at the moment, China never shelved its plans to annex the island by force if </w:t>
      </w:r>
      <w:proofErr w:type="gramStart"/>
      <w:r w:rsidRPr="00711BC4">
        <w:rPr>
          <w:rStyle w:val="StyleUnderline"/>
        </w:rPr>
        <w:t>necessary, and</w:t>
      </w:r>
      <w:proofErr w:type="gramEnd"/>
      <w:r w:rsidRPr="00711BC4">
        <w:rPr>
          <w:rStyle w:val="StyleUnderline"/>
        </w:rPr>
        <w:t xml:space="preserve"> has vowed to do so should Taipei seek to unilaterally change the status quo by declaring de jure independence. </w:t>
      </w:r>
      <w:r w:rsidRPr="004D1E62">
        <w:rPr>
          <w:sz w:val="12"/>
        </w:rPr>
        <w:t xml:space="preserve">Under Xi, </w:t>
      </w:r>
      <w:r w:rsidRPr="00711BC4">
        <w:rPr>
          <w:rStyle w:val="StyleUnderline"/>
        </w:rPr>
        <w:t>Beijing</w:t>
      </w:r>
      <w:r w:rsidRPr="004D1E62">
        <w:rPr>
          <w:sz w:val="12"/>
        </w:rPr>
        <w:t xml:space="preserve"> has also signaled that while it is willing to be patient with Taiwanese and would prefer to use financial incentives to gradually consolidate its grip </w:t>
      </w:r>
      <w:proofErr w:type="gramStart"/>
      <w:r w:rsidRPr="004D1E62">
        <w:rPr>
          <w:sz w:val="12"/>
        </w:rPr>
        <w:t>on</w:t>
      </w:r>
      <w:proofErr w:type="gramEnd"/>
      <w:r w:rsidRPr="004D1E62">
        <w:rPr>
          <w:sz w:val="12"/>
        </w:rPr>
        <w:t xml:space="preserve"> Taiwan, it </w:t>
      </w:r>
      <w:r w:rsidRPr="00711BC4">
        <w:rPr>
          <w:rStyle w:val="StyleUnderline"/>
        </w:rPr>
        <w:t>does not intend to be patient forever.</w:t>
      </w:r>
      <w:r w:rsidRPr="004D1E62">
        <w:rPr>
          <w:sz w:val="12"/>
        </w:rPr>
        <w:t xml:space="preserve"> In other words, foot-dragging on Taiwan’s part, or the election of a political party that is less amenable to rapprochement than the ruling Kuomintang (KMT), could prompt Beijing to choose a more aggressive course of action. </w:t>
      </w:r>
      <w:r w:rsidRPr="00711BC4">
        <w:rPr>
          <w:rStyle w:val="StyleUnderline"/>
        </w:rPr>
        <w:t>Serious unrest on the island could also provide Beijing with the “justification” it needs to involve the PLA, which would be deployed to “protect” Taiwanese “compatriots.”</w:t>
      </w:r>
      <w:r w:rsidRPr="004D1E62">
        <w:rPr>
          <w:sz w:val="12"/>
        </w:rPr>
        <w:t xml:space="preserve"> Given that definitions of progress on “</w:t>
      </w:r>
      <w:r w:rsidRPr="00711BC4">
        <w:rPr>
          <w:rStyle w:val="StyleUnderline"/>
        </w:rPr>
        <w:t>reunification” are very much Beijing’s to decide, any incident could theoretically warrant the use of force against Taiwan</w:t>
      </w:r>
      <w:r w:rsidRPr="004D1E62">
        <w:rPr>
          <w:sz w:val="12"/>
        </w:rPr>
        <w:t xml:space="preserve">, </w:t>
      </w:r>
      <w:r w:rsidRPr="00711BC4">
        <w:rPr>
          <w:rStyle w:val="StyleUnderline"/>
        </w:rPr>
        <w:t>especially if major domestic unrest compelled the CCP to seek an external distraction</w:t>
      </w:r>
      <w:r w:rsidRPr="004D1E62">
        <w:rPr>
          <w:sz w:val="12"/>
        </w:rPr>
        <w:t xml:space="preserve">. Militating against such a decision is the fact that anything short of a full invasion of the island would probably forever kill any chance of “peaceful unification” with Taiwan, as the 1995-1996 Taiwan Strait missile crisis demonstrated. </w:t>
      </w:r>
      <w:r w:rsidRPr="00711BC4">
        <w:rPr>
          <w:rStyle w:val="StyleUnderline"/>
        </w:rPr>
        <w:t xml:space="preserve">A </w:t>
      </w:r>
      <w:r w:rsidRPr="004D1E62">
        <w:rPr>
          <w:sz w:val="12"/>
        </w:rPr>
        <w:t xml:space="preserve">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China. </w:t>
      </w:r>
      <w:r w:rsidRPr="00711BC4">
        <w:rPr>
          <w:rStyle w:val="StyleUnderline"/>
        </w:rPr>
        <w:t xml:space="preserve">However, the growing power imbalance in the Taiwan Strait notwithstanding, invading the island would be an extraordinarily difficult — and costly — task; talk of a “quick, clear war” remains just that, and pacifying the island would be a formidable challenge. </w:t>
      </w:r>
      <w:r w:rsidRPr="004D1E62">
        <w:rPr>
          <w:sz w:val="12"/>
        </w:rPr>
        <w:t xml:space="preserve">Should the conflict drag on, as it most certainly would, whatever advantage the CCP may have accumulated by tapping into nationalist sentiment could dwindle and further contribute to resentment against the party. </w:t>
      </w:r>
      <w:r w:rsidRPr="00711BC4">
        <w:rPr>
          <w:rStyle w:val="StyleUnderline"/>
        </w:rPr>
        <w:t xml:space="preserve">Consequently, unless the CCP were on the brink of collapse, Taiwan would be an extremely poor candidate for external distraction, worse even than Japan, where the chances of success in a limited campaign are higher. 5. </w:t>
      </w:r>
      <w:r w:rsidRPr="00CE3CE2">
        <w:rPr>
          <w:rStyle w:val="Emphasis"/>
          <w:highlight w:val="green"/>
        </w:rPr>
        <w:t>U</w:t>
      </w:r>
      <w:r w:rsidRPr="00711BC4">
        <w:rPr>
          <w:rStyle w:val="Emphasis"/>
        </w:rPr>
        <w:t xml:space="preserve">nited </w:t>
      </w:r>
      <w:r w:rsidRPr="00CE3CE2">
        <w:rPr>
          <w:rStyle w:val="Emphasis"/>
          <w:highlight w:val="green"/>
        </w:rPr>
        <w:t>S</w:t>
      </w:r>
      <w:r w:rsidRPr="00711BC4">
        <w:rPr>
          <w:rStyle w:val="Emphasis"/>
        </w:rPr>
        <w:t xml:space="preserve">tates </w:t>
      </w:r>
      <w:r w:rsidRPr="004D1E62">
        <w:rPr>
          <w:sz w:val="12"/>
        </w:rPr>
        <w:t xml:space="preserve">The last, and least likely, candidate for external distraction would be for the PLA to turn its sights on U.S. forces in the Pacific. For obvious reasons, </w:t>
      </w:r>
      <w:r w:rsidRPr="00711BC4">
        <w:rPr>
          <w:rStyle w:val="StyleUnderline"/>
        </w:rPr>
        <w:t>such a course of action would be a last resort, a last-ditch effort to prevent the complete collapse of the CCP due to domestic factors.</w:t>
      </w:r>
      <w:r w:rsidRPr="004D1E62">
        <w:rPr>
          <w:sz w:val="12"/>
        </w:rPr>
        <w:t xml:space="preserve"> The chances of prevailing in a direct military confrontation with U.S. forces in the region would be next to nil. </w:t>
      </w:r>
      <w:r w:rsidRPr="00711BC4">
        <w:rPr>
          <w:rStyle w:val="StyleUnderline"/>
        </w:rPr>
        <w:t>A decision to attack the U.S. would qualify as irrational, a departure from the realm of calculations that would buttress decisions in any of the alternative scenarios discussed above</w:t>
      </w:r>
      <w:r w:rsidRPr="004D1E62">
        <w:rPr>
          <w:sz w:val="12"/>
        </w:rPr>
        <w:t xml:space="preserve">. Still there are examples of countries that embarked on what, in hindsight, can only be described as suicidal adventures by attacking a much more powerful enemy. </w:t>
      </w:r>
      <w:r w:rsidRPr="00711BC4">
        <w:rPr>
          <w:rStyle w:val="StyleUnderline"/>
        </w:rPr>
        <w:t xml:space="preserve">Japan demonstrated that this is possible during World War II. A likelier source of conflict between the PLA and U.S. forces would be indirect, such as U.S. involvement in limited hostilities between China and </w:t>
      </w:r>
      <w:r w:rsidRPr="00711BC4">
        <w:rPr>
          <w:rStyle w:val="Emphasis"/>
        </w:rPr>
        <w:t>any of the countries mentioned</w:t>
      </w:r>
      <w:r w:rsidRPr="00711BC4">
        <w:rPr>
          <w:rStyle w:val="StyleUnderline"/>
        </w:rPr>
        <w:t xml:space="preserve"> above (with Japan and Taiwan as the likeliest).</w:t>
      </w:r>
      <w:r w:rsidRPr="004D1E62">
        <w:rPr>
          <w:sz w:val="12"/>
        </w:rPr>
        <w:t xml:space="preserve"> As the PLA is configured not to take on the U.S. military directly but rather asymmetrically, </w:t>
      </w:r>
      <w:r w:rsidRPr="00711BC4">
        <w:rPr>
          <w:rStyle w:val="StyleUnderline"/>
        </w:rPr>
        <w:t xml:space="preserve">China would increase its chances of scoring domestic points by playing to its strengths — by </w:t>
      </w:r>
      <w:r w:rsidRPr="00711BC4">
        <w:rPr>
          <w:rStyle w:val="StyleUnderline"/>
        </w:rPr>
        <w:lastRenderedPageBreak/>
        <w:t>inflicting damage on U.S. forces with its anti-access/area-denial, or A2/AD. Sinking an aircraft carrier on its way to the East China Sea or towards the Taiwan Strait, for example, could do wonders in terms of public opinion and provide temporary cover for an embattled CCP.</w:t>
      </w:r>
      <w:r w:rsidRPr="004D1E62">
        <w:rPr>
          <w:sz w:val="12"/>
        </w:rPr>
        <w:t xml:space="preserve"> Ultimately, however, the costs of taking on the U.S. military, added to the extremely low likelihood that Chinese troops could secure the kind of victory that would be necessary to rescue the CCP from internal strife, mean that the U.S. is an especially bad candidate for external distraction.</w:t>
      </w:r>
    </w:p>
    <w:p w14:paraId="4599EE29" w14:textId="22361220" w:rsidR="00D20115" w:rsidRDefault="008E6C81" w:rsidP="008E6C81">
      <w:pPr>
        <w:pStyle w:val="Heading2"/>
      </w:pPr>
      <w:r>
        <w:lastRenderedPageBreak/>
        <w:t>Case</w:t>
      </w:r>
    </w:p>
    <w:p w14:paraId="66D83C9D" w14:textId="77777777" w:rsidR="008E6C81" w:rsidRDefault="008E6C81" w:rsidP="008E6C81">
      <w:pPr>
        <w:pStyle w:val="Heading4"/>
      </w:pPr>
      <w:r>
        <w:t>China-Russia coop solves nuclear war</w:t>
      </w:r>
    </w:p>
    <w:p w14:paraId="109A5184" w14:textId="77777777" w:rsidR="008E6C81" w:rsidRPr="009B239F" w:rsidRDefault="008E6C81" w:rsidP="008E6C81">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0B35FFCF" w14:textId="77777777" w:rsidR="008E6C81" w:rsidRPr="00B70CE1" w:rsidRDefault="008E6C81" w:rsidP="008E6C81">
      <w:pPr>
        <w:rPr>
          <w:sz w:val="16"/>
        </w:rPr>
      </w:pPr>
      <w:r w:rsidRPr="00CE3CE2">
        <w:rPr>
          <w:rStyle w:val="StyleUnderline"/>
          <w:highlight w:val="green"/>
        </w:rPr>
        <w:t>China and Russia are the two largest</w:t>
      </w:r>
      <w:r w:rsidRPr="00B70CE1">
        <w:rPr>
          <w:sz w:val="16"/>
        </w:rPr>
        <w:t xml:space="preserve">—and </w:t>
      </w:r>
      <w:r w:rsidRPr="00CE3CE2">
        <w:rPr>
          <w:rStyle w:val="StyleUnderline"/>
          <w:highlight w:val="green"/>
        </w:rPr>
        <w:t>neighboring</w:t>
      </w:r>
      <w:r w:rsidRPr="00B70CE1">
        <w:rPr>
          <w:sz w:val="16"/>
        </w:rPr>
        <w:t>—</w:t>
      </w:r>
      <w:r w:rsidRPr="00CE3CE2">
        <w:rPr>
          <w:rStyle w:val="StyleUnderline"/>
          <w:highlight w:val="green"/>
        </w:rPr>
        <w:t xml:space="preserve">powers </w:t>
      </w:r>
      <w:r w:rsidRPr="00B13E74">
        <w:rPr>
          <w:rStyle w:val="StyleUnderline"/>
        </w:rPr>
        <w:t>of continental Eurasia. Can two tigers share the same mountain, especially when</w:t>
      </w:r>
      <w:r w:rsidRPr="00B13E74">
        <w:rPr>
          <w:sz w:val="16"/>
        </w:rPr>
        <w:t xml:space="preserve"> </w:t>
      </w:r>
      <w:r w:rsidRPr="00B13E74">
        <w:rPr>
          <w:rStyle w:val="Emphasis"/>
        </w:rPr>
        <w:t>one</w:t>
      </w:r>
      <w:r w:rsidRPr="00B13E74">
        <w:rPr>
          <w:rStyle w:val="StyleUnderline"/>
        </w:rPr>
        <w:t xml:space="preserve"> great power is </w:t>
      </w:r>
      <w:r w:rsidRPr="00B13E74">
        <w:rPr>
          <w:rStyle w:val="Emphasis"/>
        </w:rPr>
        <w:t xml:space="preserve">rapidly gaining strength </w:t>
      </w:r>
      <w:r w:rsidRPr="00B13E74">
        <w:rPr>
          <w:rStyle w:val="StyleUnderline"/>
        </w:rPr>
        <w:t xml:space="preserve">and the </w:t>
      </w:r>
      <w:r w:rsidRPr="00B13E74">
        <w:rPr>
          <w:rStyle w:val="Emphasis"/>
        </w:rPr>
        <w:t>other is in relative decline</w:t>
      </w:r>
      <w:r w:rsidRPr="00B13E74">
        <w:rPr>
          <w:rStyle w:val="StyleUnderline"/>
        </w:rPr>
        <w:t>?</w:t>
      </w:r>
      <w:r w:rsidRPr="00B13E74">
        <w:rPr>
          <w:sz w:val="16"/>
        </w:rPr>
        <w:t xml:space="preserve"> And there </w:t>
      </w:r>
      <w:r w:rsidRPr="00B13E74">
        <w:rPr>
          <w:rStyle w:val="StyleUnderline"/>
        </w:rPr>
        <w:t>seems to be a pattern in the history of international relations that two ambitious</w:t>
      </w:r>
      <w:r w:rsidRPr="00CE3CE2">
        <w:rPr>
          <w:rStyle w:val="StyleUnderline"/>
          <w:highlight w:val="green"/>
        </w:rPr>
        <w:t xml:space="preserve"> </w:t>
      </w:r>
      <w:r w:rsidRPr="00CE3CE2">
        <w:rPr>
          <w:rStyle w:val="Emphasis"/>
          <w:highlight w:val="green"/>
        </w:rPr>
        <w:t>major powers that share a land border</w:t>
      </w:r>
      <w:r w:rsidRPr="006E548B">
        <w:rPr>
          <w:rStyle w:val="StyleUnderline"/>
        </w:rPr>
        <w:t xml:space="preserve"> are less likely to make an alliance, while they are more </w:t>
      </w:r>
      <w:r w:rsidRPr="00CE3CE2">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CE3CE2">
        <w:rPr>
          <w:rStyle w:val="StyleUnderline"/>
          <w:highlight w:val="green"/>
        </w:rPr>
        <w:t>as rivalry over primacy</w:t>
      </w:r>
      <w:r w:rsidRPr="00B70CE1">
        <w:rPr>
          <w:sz w:val="16"/>
        </w:rPr>
        <w:t xml:space="preserve"> in their common neighborhood. There are at least </w:t>
      </w:r>
      <w:r w:rsidRPr="00CE3CE2">
        <w:rPr>
          <w:rStyle w:val="StyleUnderline"/>
          <w:highlight w:val="green"/>
        </w:rPr>
        <w:t>three major parts</w:t>
      </w:r>
      <w:r w:rsidRPr="006E548B">
        <w:rPr>
          <w:rStyle w:val="StyleUnderline"/>
        </w:rPr>
        <w:t xml:space="preserve"> of Eurasia</w:t>
      </w:r>
      <w:r w:rsidRPr="00B13E74">
        <w:rPr>
          <w:rStyle w:val="StyleUnderline"/>
        </w:rPr>
        <w:t>—East Asia</w:t>
      </w:r>
      <w:r w:rsidRPr="00B13E74">
        <w:rPr>
          <w:sz w:val="16"/>
        </w:rPr>
        <w:t xml:space="preserve">, the </w:t>
      </w:r>
      <w:r w:rsidRPr="00B13E74">
        <w:rPr>
          <w:rStyle w:val="StyleUnderline"/>
        </w:rPr>
        <w:t>post-Soviet space</w:t>
      </w:r>
      <w:r w:rsidRPr="00B13E74">
        <w:rPr>
          <w:sz w:val="16"/>
        </w:rPr>
        <w:t xml:space="preserve"> (mainly Central Asia), and </w:t>
      </w:r>
      <w:r w:rsidRPr="00B13E74">
        <w:rPr>
          <w:rStyle w:val="StyleUnderline"/>
        </w:rPr>
        <w:t>the Arctic</w:t>
      </w:r>
      <w:r w:rsidRPr="006E548B">
        <w:rPr>
          <w:rStyle w:val="StyleUnderline"/>
        </w:rPr>
        <w:t>—</w:t>
      </w:r>
      <w:r w:rsidRPr="00CE3CE2">
        <w:rPr>
          <w:rStyle w:val="StyleUnderline"/>
          <w:highlight w:val="green"/>
        </w:rPr>
        <w:t xml:space="preserve">where China’s and Russia’s geopolitical interests intersect, creating </w:t>
      </w:r>
      <w:r w:rsidRPr="00CE3CE2">
        <w:rPr>
          <w:rStyle w:val="Emphasis"/>
          <w:highlight w:val="green"/>
        </w:rPr>
        <w:t xml:space="preserve">potential for </w:t>
      </w:r>
      <w:r w:rsidRPr="000737A3">
        <w:rPr>
          <w:rStyle w:val="Emphasis"/>
        </w:rPr>
        <w:t>competition</w:t>
      </w:r>
      <w:r w:rsidRPr="006E548B">
        <w:rPr>
          <w:rStyle w:val="Emphasis"/>
        </w:rPr>
        <w:t xml:space="preserve"> and </w:t>
      </w:r>
      <w:r w:rsidRPr="00CE3CE2">
        <w:rPr>
          <w:rStyle w:val="Emphasis"/>
          <w:highlight w:val="green"/>
        </w:rPr>
        <w:t>conflict</w:t>
      </w:r>
      <w:r w:rsidRPr="00B70CE1">
        <w:rPr>
          <w:sz w:val="16"/>
        </w:rPr>
        <w:t>. But, on the other hand</w:t>
      </w:r>
      <w:r w:rsidRPr="00B13E74">
        <w:rPr>
          <w:sz w:val="16"/>
        </w:rPr>
        <w:t xml:space="preserve">, </w:t>
      </w:r>
      <w:r w:rsidRPr="00B13E74">
        <w:rPr>
          <w:rStyle w:val="StyleUnderline"/>
        </w:rPr>
        <w:t>if managed wisely, overlapping interests and stakes can also generate opportunities for collaboration</w:t>
      </w:r>
      <w:r w:rsidRPr="00B13E74">
        <w:rPr>
          <w:sz w:val="16"/>
        </w:rPr>
        <w:t>. The following</w:t>
      </w:r>
      <w:r w:rsidRPr="00B70CE1">
        <w:rPr>
          <w:sz w:val="16"/>
        </w:rPr>
        <w:t xml:space="preserve">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r>
        <w:rPr>
          <w:sz w:val="16"/>
        </w:rPr>
        <w:t xml:space="preserve"> </w:t>
      </w:r>
      <w:r w:rsidRPr="00B70CE1">
        <w:rPr>
          <w:sz w:val="16"/>
        </w:rPr>
        <w:t xml:space="preserve">East Asia This is China’s ‘home region’, but also one where Russia, by virtue of possessing the Far Eastern territories, is a resident power. </w:t>
      </w:r>
      <w:r w:rsidRPr="00CE3CE2">
        <w:rPr>
          <w:rStyle w:val="StyleUnderline"/>
          <w:highlight w:val="green"/>
        </w:rPr>
        <w:t>Moscow</w:t>
      </w:r>
      <w:r w:rsidRPr="00B70CE1">
        <w:rPr>
          <w:sz w:val="16"/>
        </w:rPr>
        <w:t xml:space="preserve">, which has traditionally </w:t>
      </w:r>
      <w:r w:rsidRPr="00B70CE1">
        <w:rPr>
          <w:rStyle w:val="StyleUnderline"/>
        </w:rPr>
        <w:t xml:space="preserve">been </w:t>
      </w:r>
      <w:r w:rsidRPr="00CE3CE2">
        <w:rPr>
          <w:rStyle w:val="StyleUnderline"/>
          <w:highlight w:val="green"/>
        </w:rPr>
        <w:t>concerned with</w:t>
      </w:r>
      <w:r w:rsidRPr="00B70CE1">
        <w:rPr>
          <w:rStyle w:val="StyleUnderline"/>
        </w:rPr>
        <w:t xml:space="preserve"> keeping </w:t>
      </w:r>
      <w:r w:rsidRPr="00CE3CE2">
        <w:rPr>
          <w:rStyle w:val="StyleUnderline"/>
          <w:highlight w:val="green"/>
        </w:rPr>
        <w:t>sovereignty over</w:t>
      </w:r>
      <w:r w:rsidRPr="00B70CE1">
        <w:rPr>
          <w:rStyle w:val="StyleUnderline"/>
        </w:rPr>
        <w:t xml:space="preserve"> its vulnerable </w:t>
      </w:r>
      <w:r w:rsidRPr="00CE3CE2">
        <w:rPr>
          <w:rStyle w:val="StyleUnderline"/>
          <w:highlight w:val="green"/>
        </w:rPr>
        <w:t>Far East</w:t>
      </w:r>
      <w:r w:rsidRPr="00CE3CE2">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rPr>
          <w:sz w:val="16"/>
        </w:rPr>
        <w:t>claimed recently</w:t>
      </w:r>
      <w:proofErr w:type="gramEnd"/>
      <w:r w:rsidRPr="00B70CE1">
        <w:rPr>
          <w:sz w:val="16"/>
        </w:rPr>
        <w:t xml:space="preserve">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r>
        <w:rPr>
          <w:sz w:val="16"/>
        </w:rPr>
        <w:t xml:space="preserve"> </w:t>
      </w: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r>
        <w:rPr>
          <w:sz w:val="16"/>
          <w:szCs w:val="16"/>
        </w:rPr>
        <w:t xml:space="preserve"> </w:t>
      </w:r>
      <w:r w:rsidRPr="00CE3CE2">
        <w:rPr>
          <w:rStyle w:val="Emphasis"/>
          <w:highlight w:val="green"/>
        </w:rPr>
        <w:t>Russia shares</w:t>
      </w:r>
      <w:r w:rsidRPr="00B70CE1">
        <w:rPr>
          <w:rStyle w:val="Emphasis"/>
        </w:rPr>
        <w:t xml:space="preserve"> with </w:t>
      </w:r>
      <w:r w:rsidRPr="00CE3CE2">
        <w:rPr>
          <w:rStyle w:val="Emphasis"/>
          <w:highlight w:val="green"/>
        </w:rPr>
        <w:t>China</w:t>
      </w:r>
      <w:r w:rsidRPr="00B70CE1">
        <w:rPr>
          <w:rStyle w:val="Emphasis"/>
        </w:rPr>
        <w:t xml:space="preserve"> the </w:t>
      </w:r>
      <w:r w:rsidRPr="00CE3CE2">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CE3CE2">
        <w:rPr>
          <w:rStyle w:val="StyleUnderline"/>
          <w:highlight w:val="green"/>
        </w:rPr>
        <w:t>decision to assist China with</w:t>
      </w:r>
      <w:r w:rsidRPr="00B70CE1">
        <w:rPr>
          <w:rStyle w:val="StyleUnderline"/>
        </w:rPr>
        <w:t xml:space="preserve"> getting its own </w:t>
      </w:r>
      <w:r w:rsidRPr="00CE3CE2">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CE3CE2">
        <w:rPr>
          <w:rStyle w:val="StyleUnderline"/>
          <w:highlight w:val="green"/>
        </w:rPr>
        <w:t>motivated by the desire to strengthen</w:t>
      </w:r>
      <w:r w:rsidRPr="00B70CE1">
        <w:rPr>
          <w:rStyle w:val="StyleUnderline"/>
        </w:rPr>
        <w:t xml:space="preserve"> China </w:t>
      </w:r>
      <w:r w:rsidRPr="00CE3CE2">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r>
        <w:rPr>
          <w:sz w:val="16"/>
        </w:rPr>
        <w:t xml:space="preserve"> </w:t>
      </w: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r>
        <w:rPr>
          <w:sz w:val="16"/>
        </w:rPr>
        <w:t xml:space="preserve"> </w:t>
      </w: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w:t>
      </w:r>
      <w:r w:rsidRPr="00B70CE1">
        <w:rPr>
          <w:sz w:val="16"/>
        </w:rPr>
        <w:lastRenderedPageBreak/>
        <w:t xml:space="preserve">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CE3CE2">
        <w:rPr>
          <w:rStyle w:val="StyleUnderline"/>
          <w:highlight w:val="green"/>
        </w:rPr>
        <w:t xml:space="preserve">friction </w:t>
      </w:r>
      <w:proofErr w:type="gramStart"/>
      <w:r w:rsidRPr="00CE3CE2">
        <w:rPr>
          <w:rStyle w:val="StyleUnderline"/>
          <w:highlight w:val="green"/>
        </w:rPr>
        <w:t>point</w:t>
      </w:r>
      <w:proofErr w:type="gramEnd"/>
      <w:r w:rsidRPr="00B70CE1">
        <w:rPr>
          <w:rStyle w:val="StyleUnderline"/>
        </w:rPr>
        <w:t xml:space="preserve"> between Beijing and Moscow, the activities by Russian energy firms in the South China Sea are </w:t>
      </w:r>
      <w:r w:rsidRPr="00CE3CE2">
        <w:rPr>
          <w:rStyle w:val="StyleUnderline"/>
          <w:highlight w:val="green"/>
        </w:rPr>
        <w:t>unlikely to destabilize the</w:t>
      </w:r>
      <w:r w:rsidRPr="00B70CE1">
        <w:rPr>
          <w:rStyle w:val="StyleUnderline"/>
        </w:rPr>
        <w:t xml:space="preserve"> Sino-Russian </w:t>
      </w:r>
      <w:r w:rsidRPr="00CE3CE2">
        <w:rPr>
          <w:rStyle w:val="StyleUnderline"/>
          <w:highlight w:val="green"/>
        </w:rPr>
        <w:t>entente</w:t>
      </w:r>
      <w:r w:rsidRPr="00B70CE1">
        <w:rPr>
          <w:rStyle w:val="StyleUnderline"/>
        </w:rPr>
        <w:t>, since Moscow and Beijing need each other on much bigger issues.</w:t>
      </w:r>
      <w:r>
        <w:rPr>
          <w:rStyle w:val="StyleUnderline"/>
        </w:rPr>
        <w:t xml:space="preserve"> </w:t>
      </w:r>
      <w:r w:rsidRPr="00B70CE1">
        <w:rPr>
          <w:sz w:val="16"/>
        </w:rPr>
        <w:t xml:space="preserve">The post-Soviet space </w:t>
      </w:r>
      <w:r w:rsidRPr="00CE3CE2">
        <w:rPr>
          <w:rStyle w:val="StyleUnderline"/>
          <w:highlight w:val="green"/>
        </w:rPr>
        <w:t xml:space="preserve">Russia has </w:t>
      </w:r>
      <w:r w:rsidRPr="00CE3CE2">
        <w:rPr>
          <w:rStyle w:val="Emphasis"/>
          <w:highlight w:val="green"/>
        </w:rPr>
        <w:t>vital stakes</w:t>
      </w:r>
      <w:r w:rsidRPr="00CE3CE2">
        <w:rPr>
          <w:rStyle w:val="StyleUnderline"/>
          <w:highlight w:val="green"/>
        </w:rPr>
        <w:t xml:space="preserve"> in the geopolitical space</w:t>
      </w:r>
      <w:r w:rsidRPr="00B70CE1">
        <w:rPr>
          <w:rStyle w:val="StyleUnderline"/>
        </w:rPr>
        <w:t xml:space="preserve"> formerly </w:t>
      </w:r>
      <w:r w:rsidRPr="00CE3CE2">
        <w:rPr>
          <w:rStyle w:val="StyleUnderline"/>
          <w:highlight w:val="green"/>
        </w:rPr>
        <w:t>occupied by the Soviet Union</w:t>
      </w:r>
      <w:r w:rsidRPr="00B70CE1">
        <w:rPr>
          <w:rStyle w:val="StyleUnderline"/>
        </w:rPr>
        <w:t xml:space="preserve"> and is </w:t>
      </w:r>
      <w:r w:rsidRPr="00CE3CE2">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r>
        <w:rPr>
          <w:sz w:val="16"/>
        </w:rPr>
        <w:t xml:space="preserve"> </w:t>
      </w: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CE3CE2">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31A36D49" w14:textId="77777777" w:rsidR="008E6C81" w:rsidRPr="00F35F0D" w:rsidRDefault="008E6C81" w:rsidP="008E6C81">
      <w:pPr>
        <w:pStyle w:val="Heading4"/>
        <w:rPr>
          <w:rFonts w:cs="Arial"/>
        </w:rPr>
      </w:pPr>
      <w:bookmarkStart w:id="0" w:name="_Hlk18845254"/>
      <w:r>
        <w:rPr>
          <w:rFonts w:cs="Arial"/>
        </w:rPr>
        <w:t>Space weapon deployment doesn’t cause an arms race or increase chance of war</w:t>
      </w:r>
    </w:p>
    <w:p w14:paraId="65A44F20" w14:textId="77777777" w:rsidR="008E6C81" w:rsidRPr="00F35F0D" w:rsidRDefault="008E6C81" w:rsidP="008E6C81">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6B7C7502" w14:textId="77777777" w:rsidR="008E6C81" w:rsidRPr="0049214A" w:rsidRDefault="008E6C81" w:rsidP="008E6C81">
      <w:pPr>
        <w:rPr>
          <w:sz w:val="16"/>
        </w:rPr>
      </w:pPr>
      <w:r w:rsidRPr="0049214A">
        <w:rPr>
          <w:u w:val="single"/>
        </w:rPr>
        <w:t>The previous discussion demonstrates</w:t>
      </w:r>
      <w:r w:rsidRPr="0049214A">
        <w:rPr>
          <w:sz w:val="16"/>
        </w:rPr>
        <w:t xml:space="preserve"> that </w:t>
      </w:r>
      <w:r w:rsidRPr="00CE3CE2">
        <w:rPr>
          <w:highlight w:val="green"/>
          <w:u w:val="single"/>
        </w:rPr>
        <w:t>although</w:t>
      </w:r>
      <w:r w:rsidRPr="0049214A">
        <w:rPr>
          <w:u w:val="single"/>
        </w:rPr>
        <w:t xml:space="preserve"> a</w:t>
      </w:r>
      <w:r w:rsidRPr="0049214A">
        <w:rPr>
          <w:sz w:val="16"/>
        </w:rPr>
        <w:t xml:space="preserve"> globalized </w:t>
      </w:r>
      <w:r w:rsidRPr="00CE3CE2">
        <w:rPr>
          <w:highlight w:val="green"/>
          <w:u w:val="single"/>
        </w:rPr>
        <w:t>space arms race could follow U.S. deployment</w:t>
      </w:r>
      <w:r w:rsidRPr="0049214A">
        <w:rPr>
          <w:u w:val="single"/>
        </w:rPr>
        <w:t xml:space="preserve"> of space weapons, </w:t>
      </w:r>
      <w:r w:rsidRPr="00CE3CE2">
        <w:rPr>
          <w:highlight w:val="green"/>
          <w:u w:val="single"/>
        </w:rPr>
        <w:t>it is</w:t>
      </w:r>
      <w:r w:rsidRPr="0049214A">
        <w:rPr>
          <w:sz w:val="16"/>
        </w:rPr>
        <w:t xml:space="preserve"> also plausible and </w:t>
      </w:r>
      <w:r w:rsidRPr="00CE3CE2">
        <w:rPr>
          <w:rStyle w:val="Emphasis"/>
          <w:highlight w:val="green"/>
        </w:rPr>
        <w:t>more</w:t>
      </w:r>
      <w:r w:rsidRPr="0049214A">
        <w:rPr>
          <w:rStyle w:val="Emphasis"/>
        </w:rPr>
        <w:t xml:space="preserve"> </w:t>
      </w:r>
      <w:r w:rsidRPr="00CE3CE2">
        <w:rPr>
          <w:rStyle w:val="Emphasis"/>
          <w:highlight w:val="green"/>
        </w:rPr>
        <w:t>likely</w:t>
      </w:r>
      <w:r w:rsidRPr="0049214A">
        <w:rPr>
          <w:sz w:val="16"/>
        </w:rPr>
        <w:t xml:space="preserve"> that </w:t>
      </w:r>
      <w:r w:rsidRPr="00CE3CE2">
        <w:rPr>
          <w:highlight w:val="green"/>
          <w:u w:val="single"/>
        </w:rPr>
        <w:t xml:space="preserve">it may </w:t>
      </w:r>
      <w:r w:rsidRPr="00CE3CE2">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CE3CE2">
        <w:rPr>
          <w:highlight w:val="green"/>
          <w:u w:val="single"/>
        </w:rPr>
        <w:t xml:space="preserve">arguments are </w:t>
      </w:r>
      <w:r w:rsidRPr="00CE3CE2">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CE3CE2">
        <w:rPr>
          <w:rStyle w:val="Emphasis"/>
          <w:highlight w:val="green"/>
        </w:rPr>
        <w:t>ASAT tests</w:t>
      </w:r>
      <w:r w:rsidRPr="00CE3CE2">
        <w:rPr>
          <w:highlight w:val="green"/>
          <w:u w:val="single"/>
        </w:rPr>
        <w:t xml:space="preserve"> did </w:t>
      </w:r>
      <w:r w:rsidRPr="00CE3CE2">
        <w:rPr>
          <w:rStyle w:val="Emphasis"/>
          <w:highlight w:val="green"/>
        </w:rPr>
        <w:t>not</w:t>
      </w:r>
      <w:r w:rsidRPr="00CE3CE2">
        <w:rPr>
          <w:highlight w:val="green"/>
          <w:u w:val="single"/>
        </w:rPr>
        <w:t xml:space="preserve"> have this</w:t>
      </w:r>
      <w:r w:rsidRPr="0049214A">
        <w:rPr>
          <w:u w:val="single"/>
        </w:rPr>
        <w:t xml:space="preserve"> purported </w:t>
      </w:r>
      <w:r w:rsidRPr="0049214A">
        <w:rPr>
          <w:rStyle w:val="Emphasis"/>
        </w:rPr>
        <w:t xml:space="preserve">destabilizing </w:t>
      </w:r>
      <w:r w:rsidRPr="00CE3CE2">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CE3CE2">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CE3CE2">
        <w:rPr>
          <w:highlight w:val="green"/>
          <w:u w:val="single"/>
        </w:rPr>
        <w:t xml:space="preserve">would </w:t>
      </w:r>
      <w:r w:rsidRPr="00CE3CE2">
        <w:rPr>
          <w:rStyle w:val="Emphasis"/>
          <w:highlight w:val="green"/>
        </w:rPr>
        <w:t>not</w:t>
      </w:r>
      <w:r w:rsidRPr="00CE3CE2">
        <w:rPr>
          <w:highlight w:val="green"/>
          <w:u w:val="single"/>
        </w:rPr>
        <w:t xml:space="preserve"> seek to </w:t>
      </w:r>
      <w:r w:rsidRPr="00CE3CE2">
        <w:rPr>
          <w:rStyle w:val="Emphasis"/>
          <w:highlight w:val="green"/>
        </w:rPr>
        <w:t>deploy</w:t>
      </w:r>
      <w:r w:rsidRPr="00CE3CE2">
        <w:rPr>
          <w:highlight w:val="green"/>
          <w:u w:val="single"/>
        </w:rPr>
        <w:t xml:space="preserve"> their </w:t>
      </w:r>
      <w:r w:rsidRPr="00CE3CE2">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CE3CE2">
        <w:rPr>
          <w:rStyle w:val="Emphasis"/>
          <w:highlight w:val="green"/>
        </w:rPr>
        <w:t>weaponization</w:t>
      </w:r>
      <w:r w:rsidRPr="0049214A">
        <w:rPr>
          <w:u w:val="single"/>
        </w:rPr>
        <w:t xml:space="preserve"> of space </w:t>
      </w:r>
      <w:r w:rsidRPr="00CE3CE2">
        <w:rPr>
          <w:highlight w:val="green"/>
          <w:u w:val="single"/>
        </w:rPr>
        <w:t xml:space="preserve">by the </w:t>
      </w:r>
      <w:r w:rsidRPr="00CE3CE2">
        <w:rPr>
          <w:rStyle w:val="Emphasis"/>
          <w:highlight w:val="green"/>
        </w:rPr>
        <w:t>U</w:t>
      </w:r>
      <w:r w:rsidRPr="0049214A">
        <w:rPr>
          <w:u w:val="single"/>
        </w:rPr>
        <w:t xml:space="preserve">nited </w:t>
      </w:r>
      <w:r w:rsidRPr="00CE3CE2">
        <w:rPr>
          <w:rStyle w:val="Emphasis"/>
          <w:highlight w:val="green"/>
        </w:rPr>
        <w:t>S</w:t>
      </w:r>
      <w:r w:rsidRPr="0049214A">
        <w:rPr>
          <w:u w:val="single"/>
        </w:rPr>
        <w:t xml:space="preserve">tates </w:t>
      </w:r>
      <w:r w:rsidRPr="00CE3CE2">
        <w:rPr>
          <w:highlight w:val="green"/>
          <w:u w:val="single"/>
        </w:rPr>
        <w:t>would ‘‘</w:t>
      </w:r>
      <w:r w:rsidRPr="00CE3CE2">
        <w:rPr>
          <w:rStyle w:val="Emphasis"/>
          <w:highlight w:val="green"/>
        </w:rPr>
        <w:t>decrease</w:t>
      </w:r>
      <w:r w:rsidRPr="0049214A">
        <w:rPr>
          <w:u w:val="single"/>
        </w:rPr>
        <w:t xml:space="preserve"> the </w:t>
      </w:r>
      <w:r w:rsidRPr="00CE3CE2">
        <w:rPr>
          <w:rStyle w:val="Emphasis"/>
          <w:highlight w:val="green"/>
        </w:rPr>
        <w:t>likelihood</w:t>
      </w:r>
      <w:r w:rsidRPr="00CE3CE2">
        <w:rPr>
          <w:highlight w:val="green"/>
          <w:u w:val="single"/>
        </w:rPr>
        <w:t xml:space="preserve"> of an </w:t>
      </w:r>
      <w:r w:rsidRPr="00CE3CE2">
        <w:rPr>
          <w:rStyle w:val="Emphasis"/>
          <w:highlight w:val="green"/>
        </w:rPr>
        <w:t>arms race</w:t>
      </w:r>
      <w:r w:rsidRPr="00CE3CE2">
        <w:rPr>
          <w:highlight w:val="green"/>
          <w:u w:val="single"/>
        </w:rPr>
        <w:t xml:space="preserve"> by </w:t>
      </w:r>
      <w:r w:rsidRPr="00CE3CE2">
        <w:rPr>
          <w:rStyle w:val="Emphasis"/>
          <w:highlight w:val="green"/>
        </w:rPr>
        <w:t>shifting spending</w:t>
      </w:r>
      <w:r w:rsidRPr="0049214A">
        <w:rPr>
          <w:u w:val="single"/>
        </w:rPr>
        <w:t xml:space="preserve"> away </w:t>
      </w:r>
      <w:r w:rsidRPr="00CE3CE2">
        <w:rPr>
          <w:highlight w:val="green"/>
          <w:u w:val="single"/>
        </w:rPr>
        <w:t xml:space="preserve">from </w:t>
      </w:r>
      <w:r w:rsidRPr="00CE3CE2">
        <w:rPr>
          <w:rStyle w:val="Emphasis"/>
          <w:highlight w:val="green"/>
        </w:rPr>
        <w:t>conventional</w:t>
      </w:r>
      <w:r w:rsidRPr="0049214A">
        <w:rPr>
          <w:u w:val="single"/>
        </w:rPr>
        <w:t xml:space="preserve"> weapons </w:t>
      </w:r>
      <w:r w:rsidRPr="00CE3CE2">
        <w:rPr>
          <w:rStyle w:val="Emphasis"/>
          <w:highlight w:val="green"/>
        </w:rPr>
        <w:t>systems</w:t>
      </w:r>
      <w:r w:rsidRPr="0049214A">
        <w:rPr>
          <w:sz w:val="16"/>
        </w:rPr>
        <w:t xml:space="preserve">,’’ </w:t>
      </w:r>
      <w:r w:rsidRPr="00CE3CE2">
        <w:rPr>
          <w:highlight w:val="green"/>
          <w:u w:val="single"/>
        </w:rPr>
        <w:t>which would</w:t>
      </w:r>
      <w:r w:rsidRPr="0049214A">
        <w:rPr>
          <w:u w:val="single"/>
        </w:rPr>
        <w:t xml:space="preserve"> reduce U.S. </w:t>
      </w:r>
      <w:r w:rsidRPr="0049214A">
        <w:rPr>
          <w:u w:val="single"/>
        </w:rPr>
        <w:lastRenderedPageBreak/>
        <w:t>capabilities in territorial occupation and</w:t>
      </w:r>
      <w:r w:rsidRPr="0049214A">
        <w:rPr>
          <w:sz w:val="16"/>
        </w:rPr>
        <w:t xml:space="preserve"> would thus </w:t>
      </w:r>
      <w:r w:rsidRPr="00CE3CE2">
        <w:rPr>
          <w:highlight w:val="green"/>
          <w:u w:val="single"/>
        </w:rPr>
        <w:t xml:space="preserve">be perceived as </w:t>
      </w:r>
      <w:r w:rsidRPr="00CE3CE2">
        <w:rPr>
          <w:rStyle w:val="Emphasis"/>
          <w:highlight w:val="green"/>
        </w:rPr>
        <w:t>less threatening</w:t>
      </w:r>
      <w:r w:rsidRPr="0049214A">
        <w:rPr>
          <w:sz w:val="16"/>
        </w:rPr>
        <w:t xml:space="preserve"> to other countries.72</w:t>
      </w:r>
    </w:p>
    <w:bookmarkEnd w:id="0"/>
    <w:p w14:paraId="20A1CDA2" w14:textId="77777777" w:rsidR="008E6C81" w:rsidRDefault="008E6C81" w:rsidP="008E6C81">
      <w:pPr>
        <w:pStyle w:val="Heading4"/>
      </w:pPr>
      <w:r>
        <w:t xml:space="preserve">No space war, and no impact if it does happen </w:t>
      </w:r>
    </w:p>
    <w:p w14:paraId="7A5A75B9" w14:textId="77777777" w:rsidR="008E6C81" w:rsidRPr="00ED6017" w:rsidRDefault="008E6C81" w:rsidP="008E6C81">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7B632B0C" w14:textId="77777777" w:rsidR="008E6C81" w:rsidRPr="003138B5" w:rsidRDefault="008E6C81" w:rsidP="008E6C81">
      <w:r w:rsidRPr="00CE3CE2">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CE3CE2">
        <w:rPr>
          <w:rStyle w:val="StyleUnderline"/>
          <w:highlight w:val="green"/>
        </w:rPr>
        <w:t>space war will be</w:t>
      </w:r>
      <w:r w:rsidRPr="00C219CF">
        <w:rPr>
          <w:sz w:val="16"/>
        </w:rPr>
        <w:t xml:space="preserve"> successfully </w:t>
      </w:r>
      <w:r w:rsidRPr="00CE3CE2">
        <w:rPr>
          <w:rStyle w:val="StyleUnderline"/>
          <w:highlight w:val="green"/>
        </w:rPr>
        <w:t>waged in</w:t>
      </w:r>
      <w:r w:rsidRPr="00C219CF">
        <w:rPr>
          <w:sz w:val="16"/>
        </w:rPr>
        <w:t xml:space="preserve"> both </w:t>
      </w:r>
      <w:r w:rsidRPr="00CE3CE2">
        <w:rPr>
          <w:rStyle w:val="StyleUnderline"/>
          <w:highlight w:val="green"/>
        </w:rPr>
        <w:t>the heavens and</w:t>
      </w:r>
      <w:r w:rsidRPr="00C219CF">
        <w:rPr>
          <w:sz w:val="16"/>
        </w:rPr>
        <w:t xml:space="preserve"> on the </w:t>
      </w:r>
      <w:r w:rsidRPr="00CE3CE2">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CE3CE2">
        <w:rPr>
          <w:rStyle w:val="StyleUnderline"/>
          <w:highlight w:val="green"/>
        </w:rPr>
        <w:t>is grounded on</w:t>
      </w:r>
      <w:r w:rsidRPr="00421080">
        <w:rPr>
          <w:rStyle w:val="StyleUnderline"/>
        </w:rPr>
        <w:t xml:space="preserve"> </w:t>
      </w:r>
      <w:r w:rsidRPr="00421080">
        <w:rPr>
          <w:rStyle w:val="Emphasis"/>
        </w:rPr>
        <w:t xml:space="preserve">several </w:t>
      </w:r>
      <w:r w:rsidRPr="00CE3CE2">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CE3CE2">
        <w:rPr>
          <w:rStyle w:val="StyleUnderline"/>
          <w:highlight w:val="green"/>
        </w:rPr>
        <w:t>The analogy</w:t>
      </w:r>
      <w:r w:rsidRPr="00C219CF">
        <w:rPr>
          <w:sz w:val="16"/>
        </w:rPr>
        <w:t xml:space="preserve"> usually invoked for American audiences </w:t>
      </w:r>
      <w:r w:rsidRPr="00CE3CE2">
        <w:rPr>
          <w:rStyle w:val="StyleUnderline"/>
          <w:highlight w:val="green"/>
        </w:rPr>
        <w:t>is</w:t>
      </w:r>
      <w:r w:rsidRPr="00421080">
        <w:rPr>
          <w:rStyle w:val="StyleUnderline"/>
        </w:rPr>
        <w:t xml:space="preserve"> a “</w:t>
      </w:r>
      <w:r w:rsidRPr="00CE3CE2">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C219CF">
        <w:rPr>
          <w:sz w:val="16"/>
        </w:rPr>
        <w:t>discussed, since</w:t>
      </w:r>
      <w:proofErr w:type="gramEnd"/>
      <w:r w:rsidRPr="00C219CF">
        <w:rPr>
          <w:sz w:val="16"/>
        </w:rPr>
        <w:t xml:space="preserve"> survivability of one's strategic assets becomes problematic.</w:t>
      </w:r>
      <w:r>
        <w:rPr>
          <w:sz w:val="16"/>
        </w:rPr>
        <w:t xml:space="preserve"> </w:t>
      </w:r>
      <w:r w:rsidRPr="00C219CF">
        <w:rPr>
          <w:sz w:val="16"/>
        </w:rPr>
        <w:t xml:space="preserve">Second, </w:t>
      </w:r>
      <w:r w:rsidRPr="00CE3CE2">
        <w:rPr>
          <w:rStyle w:val="StyleUnderline"/>
          <w:highlight w:val="green"/>
        </w:rPr>
        <w:t>surprise requires</w:t>
      </w:r>
      <w:r w:rsidRPr="00C219CF">
        <w:rPr>
          <w:sz w:val="16"/>
        </w:rPr>
        <w:t xml:space="preserve"> that </w:t>
      </w:r>
      <w:r w:rsidRPr="00CE3CE2">
        <w:rPr>
          <w:rStyle w:val="Emphasis"/>
          <w:highlight w:val="green"/>
        </w:rPr>
        <w:t>sufficient offensive</w:t>
      </w:r>
      <w:r w:rsidRPr="001478EB">
        <w:rPr>
          <w:rStyle w:val="Emphasis"/>
        </w:rPr>
        <w:t xml:space="preserve"> space </w:t>
      </w:r>
      <w:r w:rsidRPr="00CE3CE2">
        <w:rPr>
          <w:rStyle w:val="Emphasis"/>
          <w:highlight w:val="green"/>
        </w:rPr>
        <w:t>assets</w:t>
      </w:r>
      <w:r w:rsidRPr="001478EB">
        <w:rPr>
          <w:rStyle w:val="StyleUnderline"/>
        </w:rPr>
        <w:t xml:space="preserve"> be placed </w:t>
      </w:r>
      <w:r w:rsidRPr="00CE3CE2">
        <w:rPr>
          <w:rStyle w:val="StyleUnderline"/>
          <w:highlight w:val="green"/>
        </w:rPr>
        <w:t>in orbit without</w:t>
      </w:r>
      <w:r w:rsidRPr="00C219CF">
        <w:rPr>
          <w:sz w:val="16"/>
        </w:rPr>
        <w:t xml:space="preserve"> triggering </w:t>
      </w:r>
      <w:r w:rsidRPr="00CE3CE2">
        <w:rPr>
          <w:rStyle w:val="StyleUnderline"/>
          <w:highlight w:val="green"/>
        </w:rPr>
        <w:t>a response</w:t>
      </w:r>
      <w:r w:rsidRPr="001478EB">
        <w:rPr>
          <w:rStyle w:val="StyleUnderline"/>
        </w:rPr>
        <w:t xml:space="preserve"> by other states</w:t>
      </w:r>
      <w:r w:rsidRPr="00C219CF">
        <w:rPr>
          <w:sz w:val="16"/>
        </w:rPr>
        <w:t>—</w:t>
      </w:r>
      <w:r w:rsidRPr="00CE3CE2">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CE3CE2">
        <w:rPr>
          <w:rStyle w:val="StyleUnderline"/>
          <w:highlight w:val="green"/>
        </w:rPr>
        <w:t>is</w:t>
      </w:r>
      <w:r w:rsidRPr="001478EB">
        <w:rPr>
          <w:rStyle w:val="StyleUnderline"/>
        </w:rPr>
        <w:t xml:space="preserve"> </w:t>
      </w:r>
      <w:proofErr w:type="gramStart"/>
      <w:r w:rsidRPr="001478EB">
        <w:rPr>
          <w:rStyle w:val="Emphasis"/>
        </w:rPr>
        <w:t>in itself</w:t>
      </w:r>
      <w:r w:rsidRPr="00C219CF">
        <w:rPr>
          <w:sz w:val="16"/>
        </w:rPr>
        <w:t xml:space="preserve"> possibly</w:t>
      </w:r>
      <w:proofErr w:type="gramEnd"/>
      <w:r w:rsidRPr="00C219CF">
        <w:rPr>
          <w:sz w:val="16"/>
        </w:rPr>
        <w:t xml:space="preserve"> </w:t>
      </w:r>
      <w:r w:rsidRPr="00CE3CE2">
        <w:rPr>
          <w:rStyle w:val="Emphasis"/>
          <w:highlight w:val="green"/>
        </w:rPr>
        <w:t>self-defeating</w:t>
      </w:r>
      <w:r w:rsidRPr="00CE3CE2">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CE3CE2">
        <w:rPr>
          <w:rStyle w:val="StyleUnderline"/>
          <w:highlight w:val="green"/>
        </w:rPr>
        <w:t>launch capacity is</w:t>
      </w:r>
      <w:r w:rsidRPr="001478EB">
        <w:rPr>
          <w:rStyle w:val="StyleUnderline"/>
        </w:rPr>
        <w:t xml:space="preserve"> now </w:t>
      </w:r>
      <w:r w:rsidRPr="00CE3CE2">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CE3CE2">
        <w:rPr>
          <w:rStyle w:val="StyleUnderline"/>
          <w:highlight w:val="green"/>
        </w:rPr>
        <w:t>if</w:t>
      </w:r>
      <w:r w:rsidRPr="00E03F63">
        <w:rPr>
          <w:rStyle w:val="StyleUnderline"/>
        </w:rPr>
        <w:t xml:space="preserve"> the </w:t>
      </w:r>
      <w:r w:rsidRPr="00CE3CE2">
        <w:rPr>
          <w:rStyle w:val="StyleUnderline"/>
          <w:highlight w:val="green"/>
        </w:rPr>
        <w:t>ASAT</w:t>
      </w:r>
      <w:r w:rsidRPr="00E03F63">
        <w:rPr>
          <w:rStyle w:val="StyleUnderline"/>
        </w:rPr>
        <w:t xml:space="preserve"> weapon</w:t>
      </w:r>
      <w:r w:rsidRPr="00CE3CE2">
        <w:rPr>
          <w:rStyle w:val="Emphasis"/>
          <w:highlight w:val="green"/>
        </w:rPr>
        <w:t>s</w:t>
      </w:r>
      <w:r w:rsidRPr="00CE3CE2">
        <w:rPr>
          <w:rStyle w:val="StyleUnderline"/>
          <w:highlight w:val="green"/>
        </w:rPr>
        <w:t xml:space="preserve"> come from ground locations</w:t>
      </w:r>
      <w:r w:rsidRPr="00E03F63">
        <w:rPr>
          <w:rStyle w:val="StyleUnderline"/>
        </w:rPr>
        <w:t xml:space="preserve">, there is a high probability that </w:t>
      </w:r>
      <w:r w:rsidRPr="00CE3CE2">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CE3CE2">
        <w:rPr>
          <w:rStyle w:val="StyleUnderline"/>
          <w:highlight w:val="green"/>
        </w:rPr>
        <w:t>the</w:t>
      </w:r>
      <w:r w:rsidRPr="00E03F63">
        <w:rPr>
          <w:rStyle w:val="StyleUnderline"/>
        </w:rPr>
        <w:t xml:space="preserve"> most obvious </w:t>
      </w:r>
      <w:r w:rsidRPr="00CE3CE2">
        <w:rPr>
          <w:rStyle w:val="StyleUnderline"/>
          <w:highlight w:val="green"/>
        </w:rPr>
        <w:t>initial attack</w:t>
      </w:r>
      <w:r w:rsidRPr="00C219CF">
        <w:rPr>
          <w:sz w:val="16"/>
        </w:rPr>
        <w:t xml:space="preserve"> of space-based assets </w:t>
      </w:r>
      <w:r w:rsidRPr="00CE3CE2">
        <w:rPr>
          <w:rStyle w:val="StyleUnderline"/>
          <w:highlight w:val="green"/>
        </w:rPr>
        <w:t>will</w:t>
      </w:r>
      <w:r w:rsidRPr="00E03F63">
        <w:rPr>
          <w:rStyle w:val="StyleUnderline"/>
        </w:rPr>
        <w:t xml:space="preserve"> most likely </w:t>
      </w:r>
      <w:r w:rsidRPr="00CE3CE2">
        <w:rPr>
          <w:rStyle w:val="StyleUnderline"/>
          <w:highlight w:val="green"/>
        </w:rPr>
        <w:t xml:space="preserve">come from </w:t>
      </w:r>
      <w:proofErr w:type="spellStart"/>
      <w:r w:rsidRPr="00CE3CE2">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 xml:space="preserve">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w:t>
      </w:r>
      <w:r w:rsidRPr="00C219CF">
        <w:rPr>
          <w:sz w:val="16"/>
        </w:rPr>
        <w:lastRenderedPageBreak/>
        <w:t>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CE3CE2">
        <w:rPr>
          <w:rStyle w:val="Emphasis"/>
          <w:highlight w:val="green"/>
        </w:rPr>
        <w:t>several other assumptions</w:t>
      </w:r>
      <w:r w:rsidRPr="00CE3CE2">
        <w:rPr>
          <w:rStyle w:val="StyleUnderline"/>
          <w:highlight w:val="green"/>
        </w:rPr>
        <w:t xml:space="preserve"> become essential</w:t>
      </w:r>
      <w:r w:rsidRPr="00714C78">
        <w:rPr>
          <w:rStyle w:val="StyleUnderline"/>
        </w:rPr>
        <w:t xml:space="preserve"> to make the strategy work, including </w:t>
      </w:r>
      <w:r w:rsidRPr="00CE3CE2">
        <w:rPr>
          <w:rStyle w:val="StyleUnderline"/>
          <w:highlight w:val="green"/>
        </w:rPr>
        <w:t>that</w:t>
      </w:r>
      <w:r w:rsidRPr="00C219CF">
        <w:rPr>
          <w:sz w:val="16"/>
        </w:rPr>
        <w:t xml:space="preserve"> such </w:t>
      </w:r>
      <w:r w:rsidRPr="00714C78">
        <w:rPr>
          <w:rStyle w:val="StyleUnderline"/>
        </w:rPr>
        <w:t xml:space="preserve">an </w:t>
      </w:r>
      <w:r w:rsidRPr="00CE3CE2">
        <w:rPr>
          <w:rStyle w:val="StyleUnderline"/>
          <w:highlight w:val="green"/>
        </w:rPr>
        <w:t>attack does not render</w:t>
      </w:r>
      <w:r w:rsidRPr="00714C78">
        <w:rPr>
          <w:rStyle w:val="StyleUnderline"/>
        </w:rPr>
        <w:t xml:space="preserve"> Earth </w:t>
      </w:r>
      <w:r w:rsidRPr="00CE3CE2">
        <w:rPr>
          <w:rStyle w:val="StyleUnderline"/>
          <w:highlight w:val="green"/>
        </w:rPr>
        <w:t>orbit so debris-saturated</w:t>
      </w:r>
      <w:r w:rsidRPr="00C219CF">
        <w:rPr>
          <w:sz w:val="16"/>
        </w:rPr>
        <w:t xml:space="preserve"> that </w:t>
      </w:r>
      <w:r w:rsidRPr="00CE3CE2">
        <w:rPr>
          <w:rStyle w:val="StyleUnderline"/>
          <w:highlight w:val="green"/>
        </w:rPr>
        <w:t>further</w:t>
      </w:r>
      <w:r w:rsidRPr="00714C78">
        <w:rPr>
          <w:rStyle w:val="StyleUnderline"/>
        </w:rPr>
        <w:t xml:space="preserve"> military space </w:t>
      </w:r>
      <w:r w:rsidRPr="00CE3CE2">
        <w:rPr>
          <w:rStyle w:val="Emphasis"/>
          <w:highlight w:val="green"/>
        </w:rPr>
        <w:t>op</w:t>
      </w:r>
      <w:r w:rsidRPr="00714C78">
        <w:rPr>
          <w:rStyle w:val="StyleUnderline"/>
        </w:rPr>
        <w:t>eration</w:t>
      </w:r>
      <w:r w:rsidRPr="00CE3CE2">
        <w:rPr>
          <w:rStyle w:val="Emphasis"/>
          <w:highlight w:val="green"/>
        </w:rPr>
        <w:t>s</w:t>
      </w:r>
      <w:r w:rsidRPr="00CE3CE2">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xml:space="preserve">, regardless of who is the winner or the loser. What may occur is the graveyard of the modern economic system. No potential space participants would be immune to the damage, regardless of </w:t>
      </w:r>
      <w:proofErr w:type="gramStart"/>
      <w:r w:rsidRPr="00C219CF">
        <w:rPr>
          <w:sz w:val="16"/>
        </w:rPr>
        <w:t>whether or not</w:t>
      </w:r>
      <w:proofErr w:type="gramEnd"/>
      <w:r w:rsidRPr="00C219CF">
        <w:rPr>
          <w:sz w:val="16"/>
        </w:rPr>
        <w:t xml:space="preserve"> they were participants in the actual conflict.</w:t>
      </w:r>
      <w:r>
        <w:rPr>
          <w:sz w:val="16"/>
        </w:rPr>
        <w:t xml:space="preserve"> </w:t>
      </w:r>
      <w:r w:rsidRPr="00C219CF">
        <w:rPr>
          <w:sz w:val="16"/>
        </w:rPr>
        <w:t xml:space="preserve">Fifth, </w:t>
      </w:r>
      <w:r w:rsidRPr="00CE3CE2">
        <w:rPr>
          <w:rStyle w:val="StyleUnderline"/>
          <w:highlight w:val="green"/>
        </w:rPr>
        <w:t>there must be no difficulty</w:t>
      </w:r>
      <w:r w:rsidRPr="00734DE2">
        <w:rPr>
          <w:rStyle w:val="StyleUnderline"/>
        </w:rPr>
        <w:t xml:space="preserve"> in </w:t>
      </w:r>
      <w:r w:rsidRPr="00CE3CE2">
        <w:rPr>
          <w:rStyle w:val="StyleUnderline"/>
          <w:highlight w:val="green"/>
        </w:rPr>
        <w:t>separating</w:t>
      </w:r>
      <w:r w:rsidRPr="00734DE2">
        <w:rPr>
          <w:rStyle w:val="StyleUnderline"/>
        </w:rPr>
        <w:t xml:space="preserve"> potential </w:t>
      </w:r>
      <w:r w:rsidRPr="00CE3CE2">
        <w:rPr>
          <w:rStyle w:val="StyleUnderline"/>
          <w:highlight w:val="green"/>
        </w:rPr>
        <w:t>targets</w:t>
      </w:r>
      <w:r w:rsidRPr="00734DE2">
        <w:rPr>
          <w:rStyle w:val="StyleUnderline"/>
        </w:rPr>
        <w:t xml:space="preserve"> from the enemy, </w:t>
      </w:r>
      <w:r w:rsidRPr="00CE3CE2">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CE3CE2">
        <w:rPr>
          <w:rStyle w:val="StyleUnderline"/>
          <w:highlight w:val="green"/>
        </w:rPr>
        <w:t xml:space="preserve">spread of space </w:t>
      </w:r>
      <w:r w:rsidRPr="00CE3CE2">
        <w:rPr>
          <w:rStyle w:val="Emphasis"/>
          <w:highlight w:val="green"/>
        </w:rPr>
        <w:t>tech</w:t>
      </w:r>
      <w:r w:rsidRPr="00734DE2">
        <w:rPr>
          <w:rStyle w:val="StyleUnderline"/>
        </w:rPr>
        <w:t xml:space="preserve">nologies </w:t>
      </w:r>
      <w:r w:rsidRPr="00CE3CE2">
        <w:rPr>
          <w:rStyle w:val="StyleUnderline"/>
          <w:highlight w:val="green"/>
        </w:rPr>
        <w:t xml:space="preserve">globally </w:t>
      </w:r>
      <w:r w:rsidRPr="00CE3CE2">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C219CF">
        <w:rPr>
          <w:sz w:val="16"/>
        </w:rPr>
        <w:t>Similar to</w:t>
      </w:r>
      <w:proofErr w:type="gramEnd"/>
      <w:r w:rsidRPr="00C219CF">
        <w:rPr>
          <w:sz w:val="16"/>
        </w:rPr>
        <w:t xml:space="preserve"> unrestricted submarine warfare, all targets in the relevant area will become casualties or otherwise impacted in their operations.</w:t>
      </w:r>
      <w:r>
        <w:rPr>
          <w:sz w:val="16"/>
        </w:rPr>
        <w:t xml:space="preserve"> </w:t>
      </w:r>
      <w:r w:rsidRPr="00C219CF">
        <w:rPr>
          <w:sz w:val="16"/>
        </w:rPr>
        <w:t xml:space="preserve">Second, attacks that are conducted against the ground down links and/or communications systems, leaving the spacecraft without guidance or instructions, </w:t>
      </w:r>
      <w:proofErr w:type="gramStart"/>
      <w:r w:rsidRPr="00C219CF">
        <w:rPr>
          <w:sz w:val="16"/>
        </w:rPr>
        <w:t>and also</w:t>
      </w:r>
      <w:proofErr w:type="gramEnd"/>
      <w:r w:rsidRPr="00C219CF">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CE3CE2">
        <w:rPr>
          <w:rStyle w:val="StyleUnderline"/>
          <w:highlight w:val="green"/>
        </w:rPr>
        <w:t>Inability to replace losses</w:t>
      </w:r>
      <w:r w:rsidRPr="00F56553">
        <w:rPr>
          <w:rStyle w:val="StyleUnderline"/>
        </w:rPr>
        <w:t xml:space="preserve"> may </w:t>
      </w:r>
      <w:r w:rsidRPr="00CE3CE2">
        <w:rPr>
          <w:rStyle w:val="StyleUnderline"/>
          <w:highlight w:val="green"/>
        </w:rPr>
        <w:t>mean</w:t>
      </w:r>
      <w:r w:rsidRPr="00C219CF">
        <w:rPr>
          <w:sz w:val="16"/>
        </w:rPr>
        <w:t xml:space="preserve"> that </w:t>
      </w:r>
      <w:r w:rsidRPr="00CE3CE2">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CE3CE2">
        <w:rPr>
          <w:rStyle w:val="StyleUnderline"/>
          <w:highlight w:val="green"/>
        </w:rPr>
        <w:t xml:space="preserve">issues of global reach may </w:t>
      </w:r>
      <w:r w:rsidRPr="00CE3CE2">
        <w:rPr>
          <w:rStyle w:val="Emphasis"/>
          <w:highlight w:val="green"/>
        </w:rPr>
        <w:t>confine conflicts to</w:t>
      </w:r>
      <w:r w:rsidRPr="00F56553">
        <w:rPr>
          <w:rStyle w:val="Emphasis"/>
        </w:rPr>
        <w:t xml:space="preserve"> relatively </w:t>
      </w:r>
      <w:r w:rsidRPr="00CE3CE2">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26775A7B" w14:textId="77777777" w:rsidR="008E6C81" w:rsidRPr="00F35F0D" w:rsidRDefault="008E6C81" w:rsidP="008E6C81">
      <w:pPr>
        <w:pStyle w:val="Heading4"/>
        <w:rPr>
          <w:rFonts w:cs="Arial"/>
        </w:rPr>
      </w:pP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4BD6E28C" w14:textId="77777777" w:rsidR="008E6C81" w:rsidRPr="00F35F0D" w:rsidRDefault="008E6C81" w:rsidP="008E6C81">
      <w:r w:rsidRPr="00F35F0D">
        <w:rPr>
          <w:rStyle w:val="Style13ptBold"/>
        </w:rPr>
        <w:t>Cheng 17</w:t>
      </w:r>
      <w:r w:rsidRPr="00F35F0D">
        <w:t xml:space="preserve"> [Dean Cheng, Senior Research Fellow, Asian Studies Center, Davis Institute for National Security and Foreign Policy Heritage. The U.S.-Japan Alliance and Deterring Gray Zone </w:t>
      </w:r>
      <w:r w:rsidRPr="00F35F0D">
        <w:lastRenderedPageBreak/>
        <w:t>Coercion in the Maritime, Cyber, and Space Domains. Chapter 6. Space Deterrence, the U.S.-Japan Alliance, and Asian Security: A U.S. Perspective. Rand Corporation. 2017]</w:t>
      </w:r>
    </w:p>
    <w:p w14:paraId="0DBDE1BD" w14:textId="77777777" w:rsidR="008E6C81" w:rsidRDefault="008E6C81" w:rsidP="008E6C81">
      <w:pPr>
        <w:rPr>
          <w:sz w:val="16"/>
        </w:rPr>
      </w:pPr>
      <w:r w:rsidRPr="00F35F0D">
        <w:rPr>
          <w:sz w:val="16"/>
        </w:rPr>
        <w:t xml:space="preserve">But </w:t>
      </w:r>
      <w:r w:rsidRPr="00CE3CE2">
        <w:rPr>
          <w:highlight w:val="green"/>
          <w:u w:val="single"/>
        </w:rPr>
        <w:t xml:space="preserve">while there </w:t>
      </w:r>
      <w:r w:rsidRPr="00CE3CE2">
        <w:rPr>
          <w:rStyle w:val="Emphasis"/>
          <w:highlight w:val="green"/>
        </w:rPr>
        <w:t>may</w:t>
      </w:r>
      <w:r w:rsidRPr="00CE3CE2">
        <w:rPr>
          <w:highlight w:val="green"/>
          <w:u w:val="single"/>
        </w:rPr>
        <w:t xml:space="preserve"> be </w:t>
      </w:r>
      <w:r w:rsidRPr="00CE3CE2">
        <w:rPr>
          <w:rStyle w:val="Emphasis"/>
          <w:highlight w:val="green"/>
        </w:rPr>
        <w:t>clashes in space</w:t>
      </w:r>
      <w:r w:rsidRPr="00F35F0D">
        <w:rPr>
          <w:sz w:val="16"/>
        </w:rPr>
        <w:t xml:space="preserve">, </w:t>
      </w:r>
      <w:r w:rsidRPr="00F35F0D">
        <w:rPr>
          <w:u w:val="single"/>
        </w:rPr>
        <w:t xml:space="preserve">the </w:t>
      </w:r>
      <w:r w:rsidRPr="00CE3CE2">
        <w:rPr>
          <w:rStyle w:val="Emphasis"/>
          <w:highlight w:val="green"/>
        </w:rPr>
        <w:t>actual source</w:t>
      </w:r>
      <w:r w:rsidRPr="00CE3CE2">
        <w:rPr>
          <w:highlight w:val="green"/>
          <w:u w:val="single"/>
        </w:rPr>
        <w:t xml:space="preserve"> of any </w:t>
      </w:r>
      <w:r w:rsidRPr="00CE3CE2">
        <w:rPr>
          <w:rStyle w:val="Emphasis"/>
          <w:highlight w:val="green"/>
        </w:rPr>
        <w:t>Sino-American conflict</w:t>
      </w:r>
      <w:r w:rsidRPr="00CE3CE2">
        <w:rPr>
          <w:highlight w:val="green"/>
          <w:u w:val="single"/>
        </w:rPr>
        <w:t xml:space="preserve"> will remain </w:t>
      </w:r>
      <w:r w:rsidRPr="00CE3CE2">
        <w:rPr>
          <w:rStyle w:val="Emphasis"/>
          <w:highlight w:val="green"/>
        </w:rPr>
        <w:t>earthbound</w:t>
      </w:r>
      <w:r w:rsidRPr="00F35F0D">
        <w:rPr>
          <w:sz w:val="16"/>
        </w:rPr>
        <w:t xml:space="preserve">, </w:t>
      </w:r>
      <w:r w:rsidRPr="00CE3CE2">
        <w:rPr>
          <w:highlight w:val="green"/>
          <w:u w:val="single"/>
        </w:rPr>
        <w:t>most likely</w:t>
      </w:r>
      <w:r w:rsidRPr="00F35F0D">
        <w:rPr>
          <w:u w:val="single"/>
        </w:rPr>
        <w:t xml:space="preserve"> stemming </w:t>
      </w:r>
      <w:r w:rsidRPr="00CE3CE2">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CE3CE2">
        <w:rPr>
          <w:rStyle w:val="Emphasis"/>
          <w:highlight w:val="green"/>
        </w:rPr>
        <w:t>E</w:t>
      </w:r>
      <w:r w:rsidRPr="00F35F0D">
        <w:rPr>
          <w:u w:val="single"/>
        </w:rPr>
        <w:t xml:space="preserve">ast </w:t>
      </w:r>
      <w:r w:rsidRPr="00CE3CE2">
        <w:rPr>
          <w:rStyle w:val="Emphasis"/>
          <w:highlight w:val="green"/>
        </w:rPr>
        <w:t>C</w:t>
      </w:r>
      <w:r w:rsidRPr="00F35F0D">
        <w:rPr>
          <w:u w:val="single"/>
        </w:rPr>
        <w:t xml:space="preserve">hina </w:t>
      </w:r>
      <w:r w:rsidRPr="00CE3CE2">
        <w:rPr>
          <w:rStyle w:val="Emphasis"/>
          <w:highlight w:val="green"/>
        </w:rPr>
        <w:t>S</w:t>
      </w:r>
      <w:r w:rsidRPr="00F35F0D">
        <w:rPr>
          <w:u w:val="single"/>
        </w:rPr>
        <w:t>ea</w:t>
      </w:r>
      <w:r w:rsidRPr="00F35F0D">
        <w:rPr>
          <w:sz w:val="16"/>
        </w:rPr>
        <w:t xml:space="preserve">, the </w:t>
      </w:r>
      <w:r w:rsidRPr="00CE3CE2">
        <w:rPr>
          <w:rStyle w:val="Emphasis"/>
          <w:highlight w:val="green"/>
        </w:rPr>
        <w:t>Taiwan</w:t>
      </w:r>
      <w:r w:rsidRPr="00F35F0D">
        <w:rPr>
          <w:sz w:val="16"/>
        </w:rPr>
        <w:t xml:space="preserve"> Strait, </w:t>
      </w:r>
      <w:r w:rsidRPr="00CE3CE2">
        <w:rPr>
          <w:highlight w:val="green"/>
          <w:u w:val="single"/>
        </w:rPr>
        <w:t>or</w:t>
      </w:r>
      <w:r w:rsidRPr="00F35F0D">
        <w:rPr>
          <w:u w:val="single"/>
        </w:rPr>
        <w:t xml:space="preserve"> the </w:t>
      </w:r>
      <w:r w:rsidRPr="00CE3CE2">
        <w:rPr>
          <w:rStyle w:val="Emphasis"/>
          <w:highlight w:val="green"/>
        </w:rPr>
        <w:t>S</w:t>
      </w:r>
      <w:r w:rsidRPr="00F35F0D">
        <w:rPr>
          <w:u w:val="single"/>
        </w:rPr>
        <w:t xml:space="preserve">outh </w:t>
      </w:r>
      <w:r w:rsidRPr="00CE3CE2">
        <w:rPr>
          <w:rStyle w:val="Emphasis"/>
          <w:highlight w:val="green"/>
        </w:rPr>
        <w:t>C</w:t>
      </w:r>
      <w:r w:rsidRPr="00F35F0D">
        <w:rPr>
          <w:u w:val="single"/>
        </w:rPr>
        <w:t xml:space="preserve">hina </w:t>
      </w:r>
      <w:r w:rsidRPr="00CE3CE2">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CE3CE2">
        <w:rPr>
          <w:rStyle w:val="Emphasis"/>
          <w:highlight w:val="green"/>
        </w:rPr>
        <w:t>U.S.</w:t>
      </w:r>
      <w:r w:rsidRPr="00F35F0D">
        <w:rPr>
          <w:sz w:val="16"/>
        </w:rPr>
        <w:t xml:space="preserve"> and allied </w:t>
      </w:r>
      <w:r w:rsidRPr="00CE3CE2">
        <w:rPr>
          <w:rStyle w:val="Emphasis"/>
          <w:highlight w:val="green"/>
        </w:rPr>
        <w:t>decisionmakers</w:t>
      </w:r>
      <w:r w:rsidRPr="00F35F0D">
        <w:rPr>
          <w:sz w:val="16"/>
        </w:rPr>
        <w:t xml:space="preserve"> (both in Asia and Europe) </w:t>
      </w:r>
      <w:r w:rsidRPr="00CE3CE2">
        <w:rPr>
          <w:highlight w:val="green"/>
          <w:u w:val="single"/>
        </w:rPr>
        <w:t>should</w:t>
      </w:r>
      <w:r w:rsidRPr="00F35F0D">
        <w:rPr>
          <w:u w:val="single"/>
        </w:rPr>
        <w:t xml:space="preserve"> be </w:t>
      </w:r>
      <w:r w:rsidRPr="00CE3CE2">
        <w:rPr>
          <w:highlight w:val="green"/>
          <w:u w:val="single"/>
        </w:rPr>
        <w:t>focus</w:t>
      </w:r>
      <w:r w:rsidRPr="00F35F0D">
        <w:rPr>
          <w:u w:val="single"/>
        </w:rPr>
        <w:t xml:space="preserve">ing </w:t>
      </w:r>
      <w:r w:rsidRPr="00CE3CE2">
        <w:rPr>
          <w:highlight w:val="green"/>
          <w:u w:val="single"/>
        </w:rPr>
        <w:t>on</w:t>
      </w:r>
      <w:r w:rsidRPr="00F35F0D">
        <w:rPr>
          <w:u w:val="single"/>
        </w:rPr>
        <w:t xml:space="preserve"> deterring </w:t>
      </w:r>
      <w:r w:rsidRPr="00CE3CE2">
        <w:rPr>
          <w:rStyle w:val="Emphasis"/>
          <w:highlight w:val="green"/>
        </w:rPr>
        <w:t>aggression in general</w:t>
      </w:r>
      <w:r w:rsidRPr="00CE3CE2">
        <w:rPr>
          <w:sz w:val="16"/>
          <w:highlight w:val="green"/>
        </w:rPr>
        <w:t xml:space="preserve">, </w:t>
      </w:r>
      <w:r w:rsidRPr="00CE3CE2">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CE3CE2">
        <w:rPr>
          <w:highlight w:val="green"/>
          <w:u w:val="single"/>
        </w:rPr>
        <w:t xml:space="preserve">trying to </w:t>
      </w:r>
      <w:r w:rsidRPr="00CE3CE2">
        <w:rPr>
          <w:rStyle w:val="Emphasis"/>
          <w:highlight w:val="green"/>
        </w:rPr>
        <w:t>forestall actions</w:t>
      </w:r>
      <w:r w:rsidRPr="00CE3CE2">
        <w:rPr>
          <w:highlight w:val="green"/>
          <w:u w:val="single"/>
        </w:rPr>
        <w:t xml:space="preserve"> in </w:t>
      </w:r>
      <w:r w:rsidRPr="00CE3CE2">
        <w:rPr>
          <w:rStyle w:val="Emphasis"/>
          <w:highlight w:val="green"/>
        </w:rPr>
        <w:t>space</w:t>
      </w:r>
      <w:r w:rsidRPr="00F35F0D">
        <w:rPr>
          <w:sz w:val="16"/>
        </w:rPr>
        <w:t xml:space="preserve">. Indeed, </w:t>
      </w:r>
      <w:r w:rsidRPr="00CE3CE2">
        <w:rPr>
          <w:highlight w:val="green"/>
          <w:u w:val="single"/>
        </w:rPr>
        <w:t xml:space="preserve">there is </w:t>
      </w:r>
      <w:r w:rsidRPr="00CE3CE2">
        <w:rPr>
          <w:rStyle w:val="Emphasis"/>
          <w:highlight w:val="green"/>
        </w:rPr>
        <w:t>little evidence</w:t>
      </w:r>
      <w:r w:rsidRPr="00F35F0D">
        <w:rPr>
          <w:u w:val="single"/>
        </w:rPr>
        <w:t xml:space="preserve"> that </w:t>
      </w:r>
      <w:r w:rsidRPr="00CE3CE2">
        <w:rPr>
          <w:rStyle w:val="Emphasis"/>
          <w:highlight w:val="green"/>
        </w:rPr>
        <w:t>Chinese military planners</w:t>
      </w:r>
      <w:r w:rsidRPr="00CE3CE2">
        <w:rPr>
          <w:highlight w:val="green"/>
          <w:u w:val="single"/>
        </w:rPr>
        <w:t xml:space="preserve"> are </w:t>
      </w:r>
      <w:r w:rsidRPr="00CE3CE2">
        <w:rPr>
          <w:rStyle w:val="Emphasis"/>
          <w:highlight w:val="green"/>
        </w:rPr>
        <w:t>contemplating</w:t>
      </w:r>
      <w:r w:rsidRPr="00F35F0D">
        <w:rPr>
          <w:u w:val="single"/>
        </w:rPr>
        <w:t xml:space="preserve"> a </w:t>
      </w:r>
      <w:r w:rsidRPr="00CE3CE2">
        <w:rPr>
          <w:rStyle w:val="Emphasis"/>
          <w:highlight w:val="green"/>
        </w:rPr>
        <w:t>conflict</w:t>
      </w:r>
      <w:r w:rsidRPr="00CE3CE2">
        <w:rPr>
          <w:highlight w:val="green"/>
          <w:u w:val="single"/>
        </w:rPr>
        <w:t xml:space="preserve"> limited to </w:t>
      </w:r>
      <w:r w:rsidRPr="00CE3CE2">
        <w:rPr>
          <w:rStyle w:val="Emphasis"/>
          <w:highlight w:val="green"/>
        </w:rPr>
        <w:t>space</w:t>
      </w:r>
      <w:r w:rsidRPr="00F35F0D">
        <w:rPr>
          <w:sz w:val="16"/>
        </w:rPr>
        <w:t xml:space="preserve">. </w:t>
      </w:r>
      <w:r w:rsidRPr="00F35F0D">
        <w:rPr>
          <w:u w:val="single"/>
        </w:rPr>
        <w:t xml:space="preserve">While there may be actions against space systems, </w:t>
      </w:r>
      <w:r w:rsidRPr="00CE3CE2">
        <w:rPr>
          <w:rStyle w:val="Emphasis"/>
          <w:highlight w:val="green"/>
        </w:rPr>
        <w:t>Chinese writings</w:t>
      </w:r>
      <w:r w:rsidRPr="00F35F0D">
        <w:rPr>
          <w:u w:val="single"/>
        </w:rPr>
        <w:t xml:space="preserve"> </w:t>
      </w:r>
      <w:r w:rsidRPr="00CE3CE2">
        <w:rPr>
          <w:highlight w:val="green"/>
          <w:u w:val="single"/>
        </w:rPr>
        <w:t>suggest</w:t>
      </w:r>
      <w:r w:rsidRPr="00F35F0D">
        <w:rPr>
          <w:u w:val="single"/>
        </w:rPr>
        <w:t xml:space="preserve"> that </w:t>
      </w:r>
      <w:r w:rsidRPr="00CE3CE2">
        <w:rPr>
          <w:highlight w:val="green"/>
          <w:u w:val="single"/>
        </w:rPr>
        <w:t>they would</w:t>
      </w:r>
      <w:r w:rsidRPr="00F35F0D">
        <w:rPr>
          <w:u w:val="single"/>
        </w:rPr>
        <w:t xml:space="preserve"> either </w:t>
      </w:r>
      <w:r w:rsidRPr="00CE3CE2">
        <w:rPr>
          <w:highlight w:val="green"/>
          <w:u w:val="single"/>
        </w:rPr>
        <w:t>be</w:t>
      </w:r>
      <w:r w:rsidRPr="00F35F0D">
        <w:rPr>
          <w:u w:val="single"/>
        </w:rPr>
        <w:t xml:space="preserve"> </w:t>
      </w:r>
      <w:r w:rsidRPr="00CE3CE2">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4889D113" w14:textId="77777777" w:rsidR="008E6C81" w:rsidRPr="00F35F0D" w:rsidRDefault="008E6C81" w:rsidP="008E6C81">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6A268F54" w14:textId="77777777" w:rsidR="008E6C81" w:rsidRPr="00F35F0D" w:rsidRDefault="008E6C81" w:rsidP="008E6C81">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4558A04" w14:textId="77777777" w:rsidR="008E6C81" w:rsidRPr="008148C1" w:rsidRDefault="008E6C81" w:rsidP="008E6C81">
      <w:pPr>
        <w:rPr>
          <w:sz w:val="16"/>
        </w:rPr>
      </w:pPr>
      <w:r w:rsidRPr="00F35F0D">
        <w:rPr>
          <w:sz w:val="16"/>
        </w:rPr>
        <w:t xml:space="preserve">Fourth, </w:t>
      </w:r>
      <w:r w:rsidRPr="00F35F0D">
        <w:rPr>
          <w:u w:val="single"/>
        </w:rPr>
        <w:t xml:space="preserve">the </w:t>
      </w:r>
      <w:r w:rsidRPr="00CE3CE2">
        <w:rPr>
          <w:rStyle w:val="Emphasis"/>
          <w:highlight w:val="green"/>
        </w:rPr>
        <w:t>ubiquity</w:t>
      </w:r>
      <w:r w:rsidRPr="00CE3CE2">
        <w:rPr>
          <w:highlight w:val="green"/>
          <w:u w:val="single"/>
        </w:rPr>
        <w:t xml:space="preserve"> of </w:t>
      </w:r>
      <w:r w:rsidRPr="00CE3CE2">
        <w:rPr>
          <w:rStyle w:val="Emphasis"/>
          <w:highlight w:val="green"/>
        </w:rPr>
        <w:t>space infrastructure</w:t>
      </w:r>
      <w:r w:rsidRPr="00CE3CE2">
        <w:rPr>
          <w:highlight w:val="green"/>
          <w:u w:val="single"/>
        </w:rPr>
        <w:t xml:space="preserve"> and</w:t>
      </w:r>
      <w:r w:rsidRPr="00F35F0D">
        <w:rPr>
          <w:sz w:val="16"/>
        </w:rPr>
        <w:t xml:space="preserve"> the </w:t>
      </w:r>
      <w:r w:rsidRPr="00CE3CE2">
        <w:rPr>
          <w:rStyle w:val="Emphasis"/>
          <w:highlight w:val="green"/>
        </w:rPr>
        <w:t>fragility</w:t>
      </w:r>
      <w:r w:rsidRPr="00CE3CE2">
        <w:rPr>
          <w:sz w:val="16"/>
          <w:highlight w:val="green"/>
        </w:rPr>
        <w:t xml:space="preserve"> </w:t>
      </w:r>
      <w:r w:rsidRPr="00CE3CE2">
        <w:rPr>
          <w:highlight w:val="green"/>
          <w:u w:val="single"/>
        </w:rPr>
        <w:t>of</w:t>
      </w:r>
      <w:r w:rsidRPr="00F35F0D">
        <w:rPr>
          <w:u w:val="single"/>
        </w:rPr>
        <w:t xml:space="preserve"> the </w:t>
      </w:r>
      <w:r w:rsidRPr="00CE3CE2">
        <w:rPr>
          <w:highlight w:val="green"/>
          <w:u w:val="single"/>
        </w:rPr>
        <w:t>space</w:t>
      </w:r>
      <w:r w:rsidRPr="00F35F0D">
        <w:rPr>
          <w:u w:val="single"/>
        </w:rPr>
        <w:t xml:space="preserve"> environment may </w:t>
      </w:r>
      <w:r w:rsidRPr="00CE3CE2">
        <w:rPr>
          <w:highlight w:val="green"/>
          <w:u w:val="single"/>
        </w:rPr>
        <w:t>create</w:t>
      </w:r>
      <w:r w:rsidRPr="00F35F0D">
        <w:rPr>
          <w:sz w:val="16"/>
        </w:rPr>
        <w:t xml:space="preserve"> a degree of </w:t>
      </w:r>
      <w:r w:rsidRPr="00CE3CE2">
        <w:rPr>
          <w:rStyle w:val="Emphasis"/>
          <w:highlight w:val="green"/>
        </w:rPr>
        <w:t>existential deterrence</w:t>
      </w:r>
      <w:r w:rsidRPr="00F35F0D">
        <w:rPr>
          <w:sz w:val="16"/>
        </w:rPr>
        <w:t xml:space="preserve">. </w:t>
      </w:r>
      <w:r w:rsidRPr="00F35F0D">
        <w:rPr>
          <w:u w:val="single"/>
        </w:rPr>
        <w:t xml:space="preserve">As </w:t>
      </w:r>
      <w:r w:rsidRPr="00CE3CE2">
        <w:rPr>
          <w:highlight w:val="green"/>
          <w:u w:val="single"/>
        </w:rPr>
        <w:t xml:space="preserve">space is </w:t>
      </w:r>
      <w:r w:rsidRPr="00CE3CE2">
        <w:rPr>
          <w:rStyle w:val="Emphasis"/>
          <w:highlight w:val="green"/>
        </w:rPr>
        <w:t>so useful</w:t>
      </w:r>
      <w:r w:rsidRPr="00CE3CE2">
        <w:rPr>
          <w:highlight w:val="green"/>
          <w:u w:val="single"/>
        </w:rPr>
        <w:t xml:space="preserve"> to</w:t>
      </w:r>
      <w:r w:rsidRPr="00F35F0D">
        <w:rPr>
          <w:u w:val="single"/>
        </w:rPr>
        <w:t xml:space="preserve"> modern </w:t>
      </w:r>
      <w:r w:rsidRPr="00CE3CE2">
        <w:rPr>
          <w:highlight w:val="green"/>
          <w:u w:val="single"/>
        </w:rPr>
        <w:t>economies and military forces</w:t>
      </w:r>
      <w:r w:rsidRPr="00F35F0D">
        <w:rPr>
          <w:u w:val="single"/>
        </w:rPr>
        <w:t xml:space="preserve">, a large-scale </w:t>
      </w:r>
      <w:r w:rsidRPr="00CE3CE2">
        <w:rPr>
          <w:highlight w:val="green"/>
          <w:u w:val="single"/>
        </w:rPr>
        <w:t>disruption</w:t>
      </w:r>
      <w:r w:rsidRPr="00F35F0D">
        <w:rPr>
          <w:u w:val="single"/>
        </w:rPr>
        <w:t xml:space="preserve"> of space infrastructure </w:t>
      </w:r>
      <w:r w:rsidRPr="00CE3CE2">
        <w:rPr>
          <w:highlight w:val="green"/>
          <w:u w:val="single"/>
        </w:rPr>
        <w:t xml:space="preserve">may be so </w:t>
      </w:r>
      <w:r w:rsidRPr="00CE3CE2">
        <w:rPr>
          <w:rStyle w:val="Emphasis"/>
          <w:highlight w:val="green"/>
        </w:rPr>
        <w:t>intuitively escalatory</w:t>
      </w:r>
      <w:r w:rsidRPr="00F35F0D">
        <w:rPr>
          <w:sz w:val="16"/>
        </w:rPr>
        <w:t xml:space="preserve"> </w:t>
      </w:r>
      <w:r w:rsidRPr="00F35F0D">
        <w:rPr>
          <w:u w:val="single"/>
        </w:rPr>
        <w:t xml:space="preserve">to decision-makers </w:t>
      </w:r>
      <w:r w:rsidRPr="00CE3CE2">
        <w:rPr>
          <w:highlight w:val="green"/>
          <w:u w:val="single"/>
        </w:rPr>
        <w:t>that there may be</w:t>
      </w:r>
      <w:r w:rsidRPr="00F35F0D">
        <w:rPr>
          <w:sz w:val="16"/>
        </w:rPr>
        <w:t xml:space="preserve"> a </w:t>
      </w:r>
      <w:r w:rsidRPr="00CE3CE2">
        <w:rPr>
          <w:rStyle w:val="Emphasis"/>
          <w:highlight w:val="green"/>
        </w:rPr>
        <w:t>natural caution</w:t>
      </w:r>
      <w:r w:rsidRPr="00CE3CE2">
        <w:rPr>
          <w:sz w:val="16"/>
          <w:highlight w:val="green"/>
        </w:rPr>
        <w:t xml:space="preserve"> </w:t>
      </w:r>
      <w:r w:rsidRPr="00CE3CE2">
        <w:rPr>
          <w:highlight w:val="green"/>
          <w:u w:val="single"/>
        </w:rPr>
        <w:t>against</w:t>
      </w:r>
      <w:r w:rsidRPr="00F35F0D">
        <w:rPr>
          <w:u w:val="single"/>
        </w:rPr>
        <w:t xml:space="preserve"> a wholesale </w:t>
      </w:r>
      <w:r w:rsidRPr="001A046D">
        <w:rPr>
          <w:u w:val="single"/>
        </w:rPr>
        <w:t>assault on</w:t>
      </w:r>
      <w:r w:rsidRPr="001A046D">
        <w:rPr>
          <w:sz w:val="16"/>
        </w:rPr>
        <w:t xml:space="preserve"> a state’s entire </w:t>
      </w:r>
      <w:r w:rsidRPr="001A046D">
        <w:rPr>
          <w:u w:val="single"/>
        </w:rPr>
        <w:t>space capabilities</w:t>
      </w:r>
      <w:r w:rsidRPr="001A046D">
        <w:rPr>
          <w:sz w:val="16"/>
        </w:rPr>
        <w:t xml:space="preserve"> </w:t>
      </w:r>
      <w:r w:rsidRPr="001A046D">
        <w:rPr>
          <w:u w:val="single"/>
        </w:rPr>
        <w:t>because</w:t>
      </w:r>
      <w:r w:rsidRPr="001A046D">
        <w:rPr>
          <w:sz w:val="16"/>
        </w:rPr>
        <w:t xml:space="preserve"> the </w:t>
      </w:r>
      <w:r w:rsidRPr="001A046D">
        <w:rPr>
          <w:u w:val="single"/>
        </w:rPr>
        <w:t>consequences</w:t>
      </w:r>
      <w:r w:rsidRPr="001A046D">
        <w:rPr>
          <w:sz w:val="16"/>
        </w:rPr>
        <w:t xml:space="preserve"> of doing so </w:t>
      </w:r>
      <w:r w:rsidRPr="001A046D">
        <w:rPr>
          <w:u w:val="single"/>
        </w:rPr>
        <w:t>approach</w:t>
      </w:r>
      <w:r w:rsidRPr="001A046D">
        <w:rPr>
          <w:sz w:val="16"/>
        </w:rPr>
        <w:t xml:space="preserve"> the </w:t>
      </w:r>
      <w:r w:rsidRPr="001A046D">
        <w:rPr>
          <w:u w:val="single"/>
        </w:rPr>
        <w:t xml:space="preserve">mentalities of </w:t>
      </w:r>
      <w:r w:rsidRPr="001A046D">
        <w:rPr>
          <w:rStyle w:val="Emphasis"/>
        </w:rPr>
        <w:t>total war</w:t>
      </w:r>
      <w:r w:rsidRPr="001A046D">
        <w:rPr>
          <w:sz w:val="16"/>
        </w:rPr>
        <w:t xml:space="preserve">, </w:t>
      </w:r>
      <w:r w:rsidRPr="001A046D">
        <w:rPr>
          <w:u w:val="single"/>
        </w:rPr>
        <w:t xml:space="preserve">or </w:t>
      </w:r>
      <w:r w:rsidRPr="001A046D">
        <w:rPr>
          <w:rStyle w:val="Emphasis"/>
        </w:rPr>
        <w:t>nuclear responses</w:t>
      </w:r>
      <w:r w:rsidRPr="001A046D">
        <w:rPr>
          <w:sz w:val="16"/>
        </w:rPr>
        <w:t xml:space="preserve"> if a society begins tearing itself apart because of the collapse of </w:t>
      </w:r>
      <w:proofErr w:type="spellStart"/>
      <w:r w:rsidRPr="001A046D">
        <w:rPr>
          <w:sz w:val="16"/>
        </w:rPr>
        <w:t>optimised</w:t>
      </w:r>
      <w:proofErr w:type="spellEnd"/>
      <w:r w:rsidRPr="001A046D">
        <w:rPr>
          <w:sz w:val="16"/>
        </w:rPr>
        <w:t xml:space="preserve"> energy grids and just-in-time supply chains. In addition, the </w:t>
      </w:r>
      <w:r w:rsidRPr="001A046D">
        <w:rPr>
          <w:u w:val="single"/>
        </w:rPr>
        <w:t xml:space="preserve">problem of </w:t>
      </w:r>
      <w:r w:rsidRPr="001A046D">
        <w:rPr>
          <w:rStyle w:val="Emphasis"/>
        </w:rPr>
        <w:t>space debris</w:t>
      </w:r>
      <w:r w:rsidRPr="001A046D">
        <w:rPr>
          <w:sz w:val="16"/>
        </w:rPr>
        <w:t xml:space="preserve"> and the political-legal hurdles to conducting debris clean-up operations </w:t>
      </w:r>
      <w:r w:rsidRPr="001A046D">
        <w:rPr>
          <w:u w:val="single"/>
        </w:rPr>
        <w:t>mean</w:t>
      </w:r>
      <w:r w:rsidRPr="001A046D">
        <w:rPr>
          <w:sz w:val="16"/>
        </w:rPr>
        <w:t xml:space="preserve"> that even a handful of </w:t>
      </w:r>
      <w:r w:rsidRPr="001A046D">
        <w:rPr>
          <w:u w:val="single"/>
        </w:rPr>
        <w:t>explosive events in space can render a region of Earth orbit unusable for everyone</w:t>
      </w:r>
      <w:r w:rsidRPr="001A046D">
        <w:rPr>
          <w:sz w:val="16"/>
        </w:rPr>
        <w:t xml:space="preserve">. </w:t>
      </w:r>
      <w:r w:rsidRPr="001A046D">
        <w:rPr>
          <w:u w:val="single"/>
        </w:rPr>
        <w:t xml:space="preserve">This could </w:t>
      </w:r>
      <w:r w:rsidRPr="001A046D">
        <w:rPr>
          <w:rStyle w:val="Emphasis"/>
        </w:rPr>
        <w:t>caution</w:t>
      </w:r>
      <w:r w:rsidRPr="001A046D">
        <w:rPr>
          <w:u w:val="single"/>
        </w:rPr>
        <w:t xml:space="preserve"> a </w:t>
      </w:r>
      <w:r w:rsidRPr="001A046D">
        <w:rPr>
          <w:rStyle w:val="Emphasis"/>
        </w:rPr>
        <w:t>country like China</w:t>
      </w:r>
      <w:r w:rsidRPr="001A046D">
        <w:rPr>
          <w:u w:val="single"/>
        </w:rPr>
        <w:t xml:space="preserve"> from </w:t>
      </w:r>
      <w:r w:rsidRPr="001A046D">
        <w:rPr>
          <w:sz w:val="16"/>
        </w:rPr>
        <w:t xml:space="preserve">excessive </w:t>
      </w:r>
      <w:r w:rsidRPr="001A046D">
        <w:rPr>
          <w:u w:val="single"/>
        </w:rPr>
        <w:t xml:space="preserve">kinetic intercept missions because its </w:t>
      </w:r>
      <w:r w:rsidRPr="001A046D">
        <w:rPr>
          <w:rStyle w:val="Emphasis"/>
        </w:rPr>
        <w:t>own military</w:t>
      </w:r>
      <w:r w:rsidRPr="001A046D">
        <w:rPr>
          <w:u w:val="single"/>
        </w:rPr>
        <w:t xml:space="preserve"> and </w:t>
      </w:r>
      <w:r w:rsidRPr="001A046D">
        <w:rPr>
          <w:rStyle w:val="Emphasis"/>
        </w:rPr>
        <w:t>economy</w:t>
      </w:r>
      <w:r w:rsidRPr="001A046D">
        <w:rPr>
          <w:u w:val="single"/>
        </w:rPr>
        <w:t xml:space="preserve"> is </w:t>
      </w:r>
      <w:r w:rsidRPr="001A046D">
        <w:rPr>
          <w:rStyle w:val="Emphasis"/>
        </w:rPr>
        <w:t>increasingly reliant</w:t>
      </w:r>
      <w:r w:rsidRPr="001A046D">
        <w:rPr>
          <w:u w:val="single"/>
        </w:rPr>
        <w:t xml:space="preserve"> on</w:t>
      </w:r>
      <w:r w:rsidRPr="001A046D">
        <w:rPr>
          <w:sz w:val="16"/>
        </w:rPr>
        <w:t xml:space="preserve"> outer </w:t>
      </w:r>
      <w:r w:rsidRPr="001A046D">
        <w:rPr>
          <w:u w:val="single"/>
        </w:rPr>
        <w:t>space</w:t>
      </w:r>
      <w:r w:rsidRPr="001A046D">
        <w:rPr>
          <w:sz w:val="16"/>
        </w:rPr>
        <w:t>, but perhaps not a country like North Korea which does not rely on space</w:t>
      </w:r>
      <w:r w:rsidRPr="001A046D">
        <w:rPr>
          <w:u w:val="single"/>
        </w:rPr>
        <w:t xml:space="preserve">. The usefulness, sensitivity, and fragility of space may have some </w:t>
      </w:r>
      <w:r w:rsidRPr="001A046D">
        <w:rPr>
          <w:rStyle w:val="Emphasis"/>
        </w:rPr>
        <w:t>existential deterrent effect</w:t>
      </w:r>
      <w:r w:rsidRPr="001A046D">
        <w:rPr>
          <w:sz w:val="16"/>
        </w:rPr>
        <w:t xml:space="preserve">. </w:t>
      </w:r>
      <w:r w:rsidRPr="001A046D">
        <w:rPr>
          <w:u w:val="single"/>
        </w:rPr>
        <w:t>China’s</w:t>
      </w:r>
      <w:r w:rsidRPr="001A046D">
        <w:rPr>
          <w:sz w:val="16"/>
        </w:rPr>
        <w:t xml:space="preserve"> catastrophic </w:t>
      </w:r>
      <w:r w:rsidRPr="001A046D">
        <w:rPr>
          <w:rStyle w:val="Emphasis"/>
        </w:rPr>
        <w:t>a</w:t>
      </w:r>
      <w:r w:rsidRPr="001A046D">
        <w:rPr>
          <w:u w:val="single"/>
        </w:rPr>
        <w:t>nti-</w:t>
      </w:r>
      <w:r w:rsidRPr="001A046D">
        <w:rPr>
          <w:rStyle w:val="Emphasis"/>
        </w:rPr>
        <w:t>sat</w:t>
      </w:r>
      <w:r w:rsidRPr="001A046D">
        <w:rPr>
          <w:u w:val="single"/>
        </w:rPr>
        <w:t>ellite weapons test in 2007 is a</w:t>
      </w:r>
      <w:r w:rsidRPr="001A046D">
        <w:rPr>
          <w:sz w:val="16"/>
        </w:rPr>
        <w:t xml:space="preserve"> valuable </w:t>
      </w:r>
      <w:r w:rsidRPr="001A046D">
        <w:rPr>
          <w:rStyle w:val="Emphasis"/>
        </w:rPr>
        <w:t>lesson for all</w:t>
      </w:r>
      <w:r w:rsidRPr="001A046D">
        <w:rPr>
          <w:sz w:val="16"/>
        </w:rPr>
        <w:t xml:space="preserve"> on the potentially devastating effect of kinetic warfare in orbit.</w:t>
      </w:r>
    </w:p>
    <w:p w14:paraId="0F6229C6" w14:textId="77777777" w:rsidR="008E6C81" w:rsidRPr="008E6C81" w:rsidRDefault="008E6C81" w:rsidP="008E6C81"/>
    <w:sectPr w:rsidR="008E6C81" w:rsidRPr="008E6C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776DD6"/>
    <w:multiLevelType w:val="hybridMultilevel"/>
    <w:tmpl w:val="B2E212A6"/>
    <w:lvl w:ilvl="0" w:tplc="D9C058D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59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46F"/>
    <w:rsid w:val="00052FB1"/>
    <w:rsid w:val="00054276"/>
    <w:rsid w:val="000547B1"/>
    <w:rsid w:val="00057F49"/>
    <w:rsid w:val="0006091E"/>
    <w:rsid w:val="000638C1"/>
    <w:rsid w:val="00065FEE"/>
    <w:rsid w:val="00066E3C"/>
    <w:rsid w:val="000718AC"/>
    <w:rsid w:val="00072718"/>
    <w:rsid w:val="0007381E"/>
    <w:rsid w:val="00076094"/>
    <w:rsid w:val="00083E2D"/>
    <w:rsid w:val="0008785F"/>
    <w:rsid w:val="00090CBE"/>
    <w:rsid w:val="00094DEC"/>
    <w:rsid w:val="000A2D8A"/>
    <w:rsid w:val="000A5282"/>
    <w:rsid w:val="000D26A6"/>
    <w:rsid w:val="000D2B90"/>
    <w:rsid w:val="000D51C8"/>
    <w:rsid w:val="000D6ED8"/>
    <w:rsid w:val="000D717B"/>
    <w:rsid w:val="00100B28"/>
    <w:rsid w:val="00117316"/>
    <w:rsid w:val="001209B4"/>
    <w:rsid w:val="0012133F"/>
    <w:rsid w:val="0013596B"/>
    <w:rsid w:val="001761FC"/>
    <w:rsid w:val="00182655"/>
    <w:rsid w:val="00182E6E"/>
    <w:rsid w:val="001840F2"/>
    <w:rsid w:val="00185134"/>
    <w:rsid w:val="001856C6"/>
    <w:rsid w:val="00187210"/>
    <w:rsid w:val="00191B5F"/>
    <w:rsid w:val="00192487"/>
    <w:rsid w:val="00193416"/>
    <w:rsid w:val="00195073"/>
    <w:rsid w:val="0019668D"/>
    <w:rsid w:val="001A046D"/>
    <w:rsid w:val="001A25FD"/>
    <w:rsid w:val="001A5371"/>
    <w:rsid w:val="001A72C7"/>
    <w:rsid w:val="001B73E3"/>
    <w:rsid w:val="001C316D"/>
    <w:rsid w:val="001D1A0D"/>
    <w:rsid w:val="001D36BF"/>
    <w:rsid w:val="001D4C28"/>
    <w:rsid w:val="001E0B1F"/>
    <w:rsid w:val="001E0C0F"/>
    <w:rsid w:val="001E1E0B"/>
    <w:rsid w:val="001F1173"/>
    <w:rsid w:val="002005A8"/>
    <w:rsid w:val="00202517"/>
    <w:rsid w:val="00203DD8"/>
    <w:rsid w:val="002046EE"/>
    <w:rsid w:val="00204E1D"/>
    <w:rsid w:val="002059BD"/>
    <w:rsid w:val="00207FD8"/>
    <w:rsid w:val="00210FAF"/>
    <w:rsid w:val="00213B1E"/>
    <w:rsid w:val="00215284"/>
    <w:rsid w:val="002168F2"/>
    <w:rsid w:val="00223305"/>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664"/>
    <w:rsid w:val="002E392E"/>
    <w:rsid w:val="002E6BBC"/>
    <w:rsid w:val="002F1BA9"/>
    <w:rsid w:val="002F6E74"/>
    <w:rsid w:val="00303109"/>
    <w:rsid w:val="003106B3"/>
    <w:rsid w:val="0031385D"/>
    <w:rsid w:val="00313B3C"/>
    <w:rsid w:val="003171AB"/>
    <w:rsid w:val="003223B2"/>
    <w:rsid w:val="00322A67"/>
    <w:rsid w:val="00326562"/>
    <w:rsid w:val="00330E13"/>
    <w:rsid w:val="00333217"/>
    <w:rsid w:val="00335A23"/>
    <w:rsid w:val="00340707"/>
    <w:rsid w:val="00341C61"/>
    <w:rsid w:val="00351841"/>
    <w:rsid w:val="00352957"/>
    <w:rsid w:val="003624A6"/>
    <w:rsid w:val="00364ADF"/>
    <w:rsid w:val="00365C8D"/>
    <w:rsid w:val="003670D9"/>
    <w:rsid w:val="00370B41"/>
    <w:rsid w:val="00371B27"/>
    <w:rsid w:val="003726C3"/>
    <w:rsid w:val="00375D2E"/>
    <w:rsid w:val="00383068"/>
    <w:rsid w:val="00383071"/>
    <w:rsid w:val="00383B19"/>
    <w:rsid w:val="00384CBC"/>
    <w:rsid w:val="003933F9"/>
    <w:rsid w:val="00395864"/>
    <w:rsid w:val="00396557"/>
    <w:rsid w:val="00397316"/>
    <w:rsid w:val="003A248F"/>
    <w:rsid w:val="003A4D9C"/>
    <w:rsid w:val="003B1668"/>
    <w:rsid w:val="003B726A"/>
    <w:rsid w:val="003C5F4C"/>
    <w:rsid w:val="003D4A26"/>
    <w:rsid w:val="003D5EA8"/>
    <w:rsid w:val="003D7B28"/>
    <w:rsid w:val="003E305E"/>
    <w:rsid w:val="003E34DB"/>
    <w:rsid w:val="003E5302"/>
    <w:rsid w:val="003E5BF1"/>
    <w:rsid w:val="003F2452"/>
    <w:rsid w:val="003F41EA"/>
    <w:rsid w:val="003F7760"/>
    <w:rsid w:val="003F7DF0"/>
    <w:rsid w:val="004039AF"/>
    <w:rsid w:val="00407AFF"/>
    <w:rsid w:val="00410698"/>
    <w:rsid w:val="0041155D"/>
    <w:rsid w:val="004170BF"/>
    <w:rsid w:val="00422AAB"/>
    <w:rsid w:val="00425C03"/>
    <w:rsid w:val="004270E3"/>
    <w:rsid w:val="004348DC"/>
    <w:rsid w:val="00434921"/>
    <w:rsid w:val="00435FE5"/>
    <w:rsid w:val="00442018"/>
    <w:rsid w:val="00444040"/>
    <w:rsid w:val="00446567"/>
    <w:rsid w:val="00447B10"/>
    <w:rsid w:val="00452EE4"/>
    <w:rsid w:val="00452F0B"/>
    <w:rsid w:val="004536D6"/>
    <w:rsid w:val="00457224"/>
    <w:rsid w:val="00457450"/>
    <w:rsid w:val="0046325C"/>
    <w:rsid w:val="0047482C"/>
    <w:rsid w:val="00475436"/>
    <w:rsid w:val="0048047E"/>
    <w:rsid w:val="00482AF9"/>
    <w:rsid w:val="00496215"/>
    <w:rsid w:val="00496BB2"/>
    <w:rsid w:val="004B37B4"/>
    <w:rsid w:val="004B72B4"/>
    <w:rsid w:val="004C0314"/>
    <w:rsid w:val="004C0D3D"/>
    <w:rsid w:val="004C213E"/>
    <w:rsid w:val="004C376C"/>
    <w:rsid w:val="004C5020"/>
    <w:rsid w:val="004C657F"/>
    <w:rsid w:val="004D088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6F07"/>
    <w:rsid w:val="005870E8"/>
    <w:rsid w:val="0058789C"/>
    <w:rsid w:val="00593E31"/>
    <w:rsid w:val="005A2C6B"/>
    <w:rsid w:val="005A4D4E"/>
    <w:rsid w:val="005A7237"/>
    <w:rsid w:val="005B21FA"/>
    <w:rsid w:val="005B3244"/>
    <w:rsid w:val="005B6EE8"/>
    <w:rsid w:val="005B7731"/>
    <w:rsid w:val="005C4515"/>
    <w:rsid w:val="005C5602"/>
    <w:rsid w:val="005C74A6"/>
    <w:rsid w:val="005D3B4D"/>
    <w:rsid w:val="005D615C"/>
    <w:rsid w:val="005E07CF"/>
    <w:rsid w:val="005E1578"/>
    <w:rsid w:val="005E1860"/>
    <w:rsid w:val="005F063B"/>
    <w:rsid w:val="005F192D"/>
    <w:rsid w:val="005F24C8"/>
    <w:rsid w:val="005F26AF"/>
    <w:rsid w:val="00605380"/>
    <w:rsid w:val="00607D6C"/>
    <w:rsid w:val="0061383D"/>
    <w:rsid w:val="00614D69"/>
    <w:rsid w:val="00617030"/>
    <w:rsid w:val="00621301"/>
    <w:rsid w:val="0062173F"/>
    <w:rsid w:val="006235FB"/>
    <w:rsid w:val="00626A15"/>
    <w:rsid w:val="006379E9"/>
    <w:rsid w:val="0064232E"/>
    <w:rsid w:val="006438CB"/>
    <w:rsid w:val="006529B9"/>
    <w:rsid w:val="00653253"/>
    <w:rsid w:val="00654695"/>
    <w:rsid w:val="0065500A"/>
    <w:rsid w:val="00655217"/>
    <w:rsid w:val="0065727C"/>
    <w:rsid w:val="00674A78"/>
    <w:rsid w:val="0068153B"/>
    <w:rsid w:val="00696A16"/>
    <w:rsid w:val="006A4840"/>
    <w:rsid w:val="006A52A0"/>
    <w:rsid w:val="006A7E1D"/>
    <w:rsid w:val="006C3A56"/>
    <w:rsid w:val="006D13F4"/>
    <w:rsid w:val="006D6AED"/>
    <w:rsid w:val="006E5D03"/>
    <w:rsid w:val="006E6D0B"/>
    <w:rsid w:val="006F126E"/>
    <w:rsid w:val="006F32C9"/>
    <w:rsid w:val="006F3834"/>
    <w:rsid w:val="006F5693"/>
    <w:rsid w:val="006F5D4C"/>
    <w:rsid w:val="00704506"/>
    <w:rsid w:val="00717B01"/>
    <w:rsid w:val="007227D9"/>
    <w:rsid w:val="0072491F"/>
    <w:rsid w:val="00725598"/>
    <w:rsid w:val="007276DE"/>
    <w:rsid w:val="007374A1"/>
    <w:rsid w:val="00752712"/>
    <w:rsid w:val="00753A84"/>
    <w:rsid w:val="007611F5"/>
    <w:rsid w:val="007619E4"/>
    <w:rsid w:val="00761E75"/>
    <w:rsid w:val="0076495E"/>
    <w:rsid w:val="00765FC8"/>
    <w:rsid w:val="0077497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1E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7FC"/>
    <w:rsid w:val="008A4633"/>
    <w:rsid w:val="008A5833"/>
    <w:rsid w:val="008B032E"/>
    <w:rsid w:val="008C0FA2"/>
    <w:rsid w:val="008C2342"/>
    <w:rsid w:val="008C77B6"/>
    <w:rsid w:val="008D1B91"/>
    <w:rsid w:val="008D724A"/>
    <w:rsid w:val="008E6C81"/>
    <w:rsid w:val="008E7A3E"/>
    <w:rsid w:val="008F41FD"/>
    <w:rsid w:val="008F4479"/>
    <w:rsid w:val="008F4BA0"/>
    <w:rsid w:val="00901726"/>
    <w:rsid w:val="009101EC"/>
    <w:rsid w:val="00920E6A"/>
    <w:rsid w:val="00931816"/>
    <w:rsid w:val="00932C71"/>
    <w:rsid w:val="009452E3"/>
    <w:rsid w:val="009509D5"/>
    <w:rsid w:val="009538F5"/>
    <w:rsid w:val="00957187"/>
    <w:rsid w:val="00960255"/>
    <w:rsid w:val="009603E1"/>
    <w:rsid w:val="00961C9D"/>
    <w:rsid w:val="00963065"/>
    <w:rsid w:val="0097151F"/>
    <w:rsid w:val="00973777"/>
    <w:rsid w:val="00973BBF"/>
    <w:rsid w:val="00974E2E"/>
    <w:rsid w:val="00976E78"/>
    <w:rsid w:val="009775C0"/>
    <w:rsid w:val="00981F23"/>
    <w:rsid w:val="00990634"/>
    <w:rsid w:val="00991733"/>
    <w:rsid w:val="00992078"/>
    <w:rsid w:val="00992BE3"/>
    <w:rsid w:val="009A1467"/>
    <w:rsid w:val="009A6464"/>
    <w:rsid w:val="009B69F5"/>
    <w:rsid w:val="009C3A65"/>
    <w:rsid w:val="009C47E3"/>
    <w:rsid w:val="009C5FF7"/>
    <w:rsid w:val="009C6292"/>
    <w:rsid w:val="009D15DB"/>
    <w:rsid w:val="009D3133"/>
    <w:rsid w:val="009D4053"/>
    <w:rsid w:val="009E160D"/>
    <w:rsid w:val="009F1CBB"/>
    <w:rsid w:val="009F3305"/>
    <w:rsid w:val="009F6FB2"/>
    <w:rsid w:val="00A071C0"/>
    <w:rsid w:val="00A22670"/>
    <w:rsid w:val="00A24B35"/>
    <w:rsid w:val="00A271BA"/>
    <w:rsid w:val="00A27F86"/>
    <w:rsid w:val="00A431C6"/>
    <w:rsid w:val="00A50712"/>
    <w:rsid w:val="00A54315"/>
    <w:rsid w:val="00A60FBC"/>
    <w:rsid w:val="00A611C2"/>
    <w:rsid w:val="00A65C0B"/>
    <w:rsid w:val="00A776BA"/>
    <w:rsid w:val="00A81FD2"/>
    <w:rsid w:val="00A8441A"/>
    <w:rsid w:val="00A8674A"/>
    <w:rsid w:val="00A96387"/>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3E74"/>
    <w:rsid w:val="00B24662"/>
    <w:rsid w:val="00B3569C"/>
    <w:rsid w:val="00B43676"/>
    <w:rsid w:val="00B5602D"/>
    <w:rsid w:val="00B60125"/>
    <w:rsid w:val="00B6656B"/>
    <w:rsid w:val="00B71625"/>
    <w:rsid w:val="00B75C54"/>
    <w:rsid w:val="00B8710E"/>
    <w:rsid w:val="00B915D7"/>
    <w:rsid w:val="00B92A93"/>
    <w:rsid w:val="00BA17A8"/>
    <w:rsid w:val="00BA3C33"/>
    <w:rsid w:val="00BB0878"/>
    <w:rsid w:val="00BB1879"/>
    <w:rsid w:val="00BB6F77"/>
    <w:rsid w:val="00BC0ABE"/>
    <w:rsid w:val="00BC29FF"/>
    <w:rsid w:val="00BC30DB"/>
    <w:rsid w:val="00BC64FF"/>
    <w:rsid w:val="00BC7C37"/>
    <w:rsid w:val="00BD2244"/>
    <w:rsid w:val="00BE6472"/>
    <w:rsid w:val="00BF29B8"/>
    <w:rsid w:val="00BF46EA"/>
    <w:rsid w:val="00C07769"/>
    <w:rsid w:val="00C07D05"/>
    <w:rsid w:val="00C10856"/>
    <w:rsid w:val="00C203FA"/>
    <w:rsid w:val="00C21F30"/>
    <w:rsid w:val="00C244F5"/>
    <w:rsid w:val="00C3164F"/>
    <w:rsid w:val="00C31B5E"/>
    <w:rsid w:val="00C34D3E"/>
    <w:rsid w:val="00C35B37"/>
    <w:rsid w:val="00C3747A"/>
    <w:rsid w:val="00C37F29"/>
    <w:rsid w:val="00C40070"/>
    <w:rsid w:val="00C56DCC"/>
    <w:rsid w:val="00C57075"/>
    <w:rsid w:val="00C611E0"/>
    <w:rsid w:val="00C72AFE"/>
    <w:rsid w:val="00C81619"/>
    <w:rsid w:val="00CA013C"/>
    <w:rsid w:val="00CA6D6D"/>
    <w:rsid w:val="00CC7A4E"/>
    <w:rsid w:val="00CD1359"/>
    <w:rsid w:val="00CD4C83"/>
    <w:rsid w:val="00CE1123"/>
    <w:rsid w:val="00D01EDC"/>
    <w:rsid w:val="00D078AA"/>
    <w:rsid w:val="00D10058"/>
    <w:rsid w:val="00D11978"/>
    <w:rsid w:val="00D15E30"/>
    <w:rsid w:val="00D16129"/>
    <w:rsid w:val="00D20115"/>
    <w:rsid w:val="00D23BFF"/>
    <w:rsid w:val="00D25DBD"/>
    <w:rsid w:val="00D26929"/>
    <w:rsid w:val="00D30CBD"/>
    <w:rsid w:val="00D30D9E"/>
    <w:rsid w:val="00D30E1C"/>
    <w:rsid w:val="00D33908"/>
    <w:rsid w:val="00D354F2"/>
    <w:rsid w:val="00D36C30"/>
    <w:rsid w:val="00D37C90"/>
    <w:rsid w:val="00D43A8C"/>
    <w:rsid w:val="00D53072"/>
    <w:rsid w:val="00D61A4E"/>
    <w:rsid w:val="00D634EA"/>
    <w:rsid w:val="00D713A1"/>
    <w:rsid w:val="00D77956"/>
    <w:rsid w:val="00D80F0C"/>
    <w:rsid w:val="00D90F71"/>
    <w:rsid w:val="00D92077"/>
    <w:rsid w:val="00D951E2"/>
    <w:rsid w:val="00D9565A"/>
    <w:rsid w:val="00DA72FE"/>
    <w:rsid w:val="00DB2337"/>
    <w:rsid w:val="00DB5F87"/>
    <w:rsid w:val="00DB699B"/>
    <w:rsid w:val="00DC0376"/>
    <w:rsid w:val="00DC099B"/>
    <w:rsid w:val="00DC0B00"/>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1C5"/>
    <w:rsid w:val="00E15598"/>
    <w:rsid w:val="00E20D65"/>
    <w:rsid w:val="00E353A2"/>
    <w:rsid w:val="00E36881"/>
    <w:rsid w:val="00E40FA5"/>
    <w:rsid w:val="00E42E4C"/>
    <w:rsid w:val="00E47013"/>
    <w:rsid w:val="00E541F9"/>
    <w:rsid w:val="00E54AE7"/>
    <w:rsid w:val="00E57B79"/>
    <w:rsid w:val="00E63419"/>
    <w:rsid w:val="00E64496"/>
    <w:rsid w:val="00E72115"/>
    <w:rsid w:val="00E8322E"/>
    <w:rsid w:val="00E903E0"/>
    <w:rsid w:val="00E91621"/>
    <w:rsid w:val="00EA1115"/>
    <w:rsid w:val="00EA39EB"/>
    <w:rsid w:val="00EA58CE"/>
    <w:rsid w:val="00EB2EA5"/>
    <w:rsid w:val="00EB33FF"/>
    <w:rsid w:val="00EB3D1A"/>
    <w:rsid w:val="00EC2759"/>
    <w:rsid w:val="00EC7106"/>
    <w:rsid w:val="00ED0120"/>
    <w:rsid w:val="00ED3BBA"/>
    <w:rsid w:val="00ED4E12"/>
    <w:rsid w:val="00EE051B"/>
    <w:rsid w:val="00EE54B4"/>
    <w:rsid w:val="00EF1AD8"/>
    <w:rsid w:val="00EF2B5C"/>
    <w:rsid w:val="00EF7794"/>
    <w:rsid w:val="00F02046"/>
    <w:rsid w:val="00F03B4D"/>
    <w:rsid w:val="00F053D8"/>
    <w:rsid w:val="00F07888"/>
    <w:rsid w:val="00F1313D"/>
    <w:rsid w:val="00F201E7"/>
    <w:rsid w:val="00F204E0"/>
    <w:rsid w:val="00F20B16"/>
    <w:rsid w:val="00F21C79"/>
    <w:rsid w:val="00F23481"/>
    <w:rsid w:val="00F238C9"/>
    <w:rsid w:val="00F23CA5"/>
    <w:rsid w:val="00F277AA"/>
    <w:rsid w:val="00F31955"/>
    <w:rsid w:val="00F34C06"/>
    <w:rsid w:val="00F43EA3"/>
    <w:rsid w:val="00F50C55"/>
    <w:rsid w:val="00F57FFB"/>
    <w:rsid w:val="00F601E6"/>
    <w:rsid w:val="00F73954"/>
    <w:rsid w:val="00F94060"/>
    <w:rsid w:val="00F9555F"/>
    <w:rsid w:val="00F96D4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88D303"/>
  <w14:defaultImageDpi w14:val="300"/>
  <w15:docId w15:val="{220DE27E-2BE4-5546-BC33-E3B77CD00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5D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59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59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59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No Spacing111111,small space,TAG,Ta,tags,TA,T,t"/>
    <w:basedOn w:val="Normal"/>
    <w:next w:val="Normal"/>
    <w:link w:val="Heading4Char"/>
    <w:uiPriority w:val="9"/>
    <w:unhideWhenUsed/>
    <w:qFormat/>
    <w:rsid w:val="001359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1359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596B"/>
  </w:style>
  <w:style w:type="character" w:customStyle="1" w:styleId="Heading1Char">
    <w:name w:val="Heading 1 Char"/>
    <w:aliases w:val="Pocket Char"/>
    <w:basedOn w:val="DefaultParagraphFont"/>
    <w:link w:val="Heading1"/>
    <w:uiPriority w:val="9"/>
    <w:rsid w:val="001359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59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596B"/>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t Char"/>
    <w:basedOn w:val="DefaultParagraphFont"/>
    <w:link w:val="Heading4"/>
    <w:uiPriority w:val="9"/>
    <w:rsid w:val="001359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596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13596B"/>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B"/>
    <w:basedOn w:val="DefaultParagraphFont"/>
    <w:link w:val="Emphasis1"/>
    <w:uiPriority w:val="20"/>
    <w:qFormat/>
    <w:rsid w:val="0013596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3596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Card Text,C"/>
    <w:basedOn w:val="DefaultParagraphFont"/>
    <w:link w:val="NoSpacing"/>
    <w:uiPriority w:val="99"/>
    <w:unhideWhenUsed/>
    <w:rsid w:val="0013596B"/>
    <w:rPr>
      <w:color w:val="auto"/>
      <w:u w:val="none"/>
    </w:rPr>
  </w:style>
  <w:style w:type="paragraph" w:styleId="DocumentMap">
    <w:name w:val="Document Map"/>
    <w:basedOn w:val="Normal"/>
    <w:link w:val="DocumentMapChar"/>
    <w:uiPriority w:val="99"/>
    <w:semiHidden/>
    <w:unhideWhenUsed/>
    <w:rsid w:val="001359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596B"/>
    <w:rPr>
      <w:rFonts w:ascii="Lucida Grande" w:hAnsi="Lucida Grande" w:cs="Lucida Grande"/>
    </w:rPr>
  </w:style>
  <w:style w:type="paragraph" w:customStyle="1" w:styleId="Emphasis1">
    <w:name w:val="Emphasis1"/>
    <w:basedOn w:val="Normal"/>
    <w:link w:val="Emphasis"/>
    <w:autoRedefine/>
    <w:uiPriority w:val="7"/>
    <w:qFormat/>
    <w:rsid w:val="0035295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unhideWhenUsed/>
    <w:qFormat/>
    <w:rsid w:val="00352957"/>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Card,Tags"/>
    <w:basedOn w:val="Heading1"/>
    <w:link w:val="Hyperlink"/>
    <w:autoRedefine/>
    <w:uiPriority w:val="99"/>
    <w:qFormat/>
    <w:rsid w:val="0035295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333217"/>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customStyle="1" w:styleId="UnresolvedMention1">
    <w:name w:val="Unresolved Mention1"/>
    <w:basedOn w:val="DefaultParagraphFont"/>
    <w:uiPriority w:val="99"/>
    <w:semiHidden/>
    <w:unhideWhenUsed/>
    <w:rsid w:val="006E5D03"/>
    <w:rPr>
      <w:color w:val="605E5C"/>
      <w:shd w:val="clear" w:color="auto" w:fill="E1DFDD"/>
    </w:rPr>
  </w:style>
  <w:style w:type="paragraph" w:styleId="NormalWeb">
    <w:name w:val="Normal (Web)"/>
    <w:basedOn w:val="Normal"/>
    <w:uiPriority w:val="99"/>
    <w:semiHidden/>
    <w:unhideWhenUsed/>
    <w:rsid w:val="006E5D03"/>
    <w:pPr>
      <w:spacing w:before="100" w:beforeAutospacing="1" w:after="100" w:afterAutospacing="1" w:line="240" w:lineRule="auto"/>
    </w:pPr>
    <w:rPr>
      <w:rFonts w:ascii="Times New Roman" w:hAnsi="Times New Roman" w:cs="Times New Roman"/>
      <w:sz w:val="24"/>
      <w:lang w:eastAsia="zh-CN"/>
    </w:rPr>
  </w:style>
  <w:style w:type="character" w:customStyle="1" w:styleId="apple-converted-space">
    <w:name w:val="apple-converted-space"/>
    <w:basedOn w:val="DefaultParagraphFont"/>
    <w:rsid w:val="006E5D03"/>
    <w:rPr>
      <w:rFonts w:cs="Times New Roman"/>
    </w:rPr>
  </w:style>
  <w:style w:type="paragraph" w:customStyle="1" w:styleId="Emphasize">
    <w:name w:val="Emphasize"/>
    <w:basedOn w:val="Normal"/>
    <w:uiPriority w:val="7"/>
    <w:qFormat/>
    <w:rsid w:val="006E5D0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Title">
    <w:name w:val="Title"/>
    <w:basedOn w:val="Normal"/>
    <w:next w:val="Normal"/>
    <w:link w:val="TitleChar1"/>
    <w:uiPriority w:val="10"/>
    <w:qFormat/>
    <w:rsid w:val="00457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link w:val="Title"/>
    <w:uiPriority w:val="10"/>
    <w:rsid w:val="004574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search?term=elsbeth%20johnson&amp;search_type=search-all" TargetMode="External"/><Relationship Id="rId18" Type="http://schemas.openxmlformats.org/officeDocument/2006/relationships/hyperlink" Target="https://archive.md/o/bc9l4/https:/www.ida.org/-/media/feature/publications/e/ev/evaluation-of-chinas-commercial-space-sector/d-10873.ashx" TargetMode="External"/><Relationship Id="rId3" Type="http://schemas.openxmlformats.org/officeDocument/2006/relationships/customXml" Target="../customXml/item3.xml"/><Relationship Id="rId21" Type="http://schemas.openxmlformats.org/officeDocument/2006/relationships/hyperlink" Target="http://www.jessicachenweiss.com/uploads/3/0/6/3/30636001/19-01-24-elite-statements-isq-ca.pdf" TargetMode="External"/><Relationship Id="rId7" Type="http://schemas.openxmlformats.org/officeDocument/2006/relationships/settings" Target="settings.xml"/><Relationship Id="rId12" Type="http://schemas.openxmlformats.org/officeDocument/2006/relationships/hyperlink" Target="https://hbr.org/search?term=rana%20mitter&amp;search_type=search-all" TargetMode="External"/><Relationship Id="rId17" Type="http://schemas.openxmlformats.org/officeDocument/2006/relationships/hyperlink" Target="https://archive.md/o/bc9l4/www.cpppc.org/en/zy/994006.jhtml" TargetMode="External"/><Relationship Id="rId2" Type="http://schemas.openxmlformats.org/officeDocument/2006/relationships/customXml" Target="../customXml/item2.xml"/><Relationship Id="rId16" Type="http://schemas.openxmlformats.org/officeDocument/2006/relationships/hyperlink" Target="https://www.technologyreview.com/2021/01/21/1016513/china-private-commercial-space-industry-dominance/" TargetMode="External"/><Relationship Id="rId20" Type="http://schemas.openxmlformats.org/officeDocument/2006/relationships/hyperlink" Target="https://archive.md/o/bc9l4/https:/www.bbc.com/news/science-environment-540768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spistrategist.org.au/the-factors-that-could-lead-to-war-between-the-us-and-china/"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br.org/2011/06/what-the-west-doesnt-get-about-china" TargetMode="External"/><Relationship Id="rId23" Type="http://schemas.openxmlformats.org/officeDocument/2006/relationships/fontTable" Target="fontTable.xml"/><Relationship Id="rId10" Type="http://schemas.openxmlformats.org/officeDocument/2006/relationships/hyperlink" Target="https://time.com/5954941/u-s-china-should-collaborate-in-space/" TargetMode="External"/><Relationship Id="rId19" Type="http://schemas.openxmlformats.org/officeDocument/2006/relationships/hyperlink" Target="https://archive.md/o/bc9l4/https:/spacenews.com/spacety-releases-first-sar-images/" TargetMode="External"/><Relationship Id="rId4" Type="http://schemas.openxmlformats.org/officeDocument/2006/relationships/customXml" Target="../customXml/item4.xml"/><Relationship Id="rId9" Type="http://schemas.openxmlformats.org/officeDocument/2006/relationships/hyperlink" Target="https://www.forbes.com/sites/arielcohen/2021/10/26/chinas-space-mining-industry-is-prepping-for-launch--but-what-about-the-us/?sh=6b8bea862ae0" TargetMode="External"/><Relationship Id="rId14" Type="http://schemas.openxmlformats.org/officeDocument/2006/relationships/hyperlink" Target="https://hbr.org/2021/05/what-the-west-gets-wrong-about-china%20accessed%2012/14/21" TargetMode="External"/><Relationship Id="rId22" Type="http://schemas.openxmlformats.org/officeDocument/2006/relationships/hyperlink" Target="http://thediplomat.com/2014/07/where-would-beijing-use-external-distrac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24</Pages>
  <Words>14779</Words>
  <Characters>84242</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81</cp:revision>
  <dcterms:created xsi:type="dcterms:W3CDTF">2022-02-19T22:36:00Z</dcterms:created>
  <dcterms:modified xsi:type="dcterms:W3CDTF">2022-02-20T00:18:00Z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