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53931" w14:textId="074C3D98" w:rsidR="00857CF6" w:rsidRDefault="00857CF6" w:rsidP="00857CF6">
      <w:pPr>
        <w:pStyle w:val="Heading1"/>
      </w:pPr>
      <w:r>
        <w:t>1AC</w:t>
      </w:r>
    </w:p>
    <w:p w14:paraId="149FB8A3" w14:textId="77777777" w:rsidR="00857CF6" w:rsidRPr="00317401" w:rsidRDefault="00857CF6" w:rsidP="00857CF6">
      <w:pPr>
        <w:pStyle w:val="Heading3"/>
      </w:pPr>
      <w:r w:rsidRPr="00317401">
        <w:lastRenderedPageBreak/>
        <w:t>1AC – Innovation</w:t>
      </w:r>
    </w:p>
    <w:p w14:paraId="4E7B02A8" w14:textId="77777777" w:rsidR="00857CF6" w:rsidRPr="00317401" w:rsidRDefault="00857CF6" w:rsidP="00857CF6">
      <w:pPr>
        <w:pStyle w:val="Heading4"/>
      </w:pPr>
      <w:r w:rsidRPr="00317401">
        <w:t>The advantage is Innovation</w:t>
      </w:r>
    </w:p>
    <w:p w14:paraId="6021D5C6" w14:textId="77777777" w:rsidR="00857CF6" w:rsidRPr="00317401" w:rsidRDefault="00857CF6" w:rsidP="00857CF6">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0D12F89B" w14:textId="77777777" w:rsidR="00857CF6" w:rsidRPr="00317401" w:rsidRDefault="00857CF6" w:rsidP="00857CF6">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2BD80676" w14:textId="77777777" w:rsidR="00857CF6" w:rsidRPr="00317401" w:rsidRDefault="00857CF6" w:rsidP="00857CF6">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197CA088" w14:textId="77777777" w:rsidR="00857CF6" w:rsidRPr="00317401" w:rsidRDefault="00857CF6" w:rsidP="00857CF6">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5D2735B4" w14:textId="77777777" w:rsidR="00857CF6" w:rsidRPr="00317401" w:rsidRDefault="00857CF6" w:rsidP="00857CF6">
      <w:r w:rsidRPr="00317401">
        <w:rPr>
          <w:rStyle w:val="Style13ptBold"/>
        </w:rPr>
        <w:t>Feldman 2</w:t>
      </w:r>
      <w:r w:rsidRPr="00317401">
        <w:t xml:space="preserve"> Robin Feldman 18, May your drug price be evergreen, Journal of Law and the Biosciences, Volume 5, Issue 3, December 2018, Pages 590–647, </w:t>
      </w:r>
      <w:hyperlink r:id="rId10"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317401">
        <w:t>sid</w:t>
      </w:r>
      <w:proofErr w:type="spellEnd"/>
    </w:p>
    <w:p w14:paraId="4444325A" w14:textId="77777777" w:rsidR="00857CF6" w:rsidRPr="00317401" w:rsidRDefault="00857CF6" w:rsidP="00857CF6">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proofErr w:type="gramStart"/>
      <w:r w:rsidRPr="00317401">
        <w:rPr>
          <w:highlight w:val="green"/>
          <w:u w:val="single"/>
        </w:rPr>
        <w:t>state of affairs</w:t>
      </w:r>
      <w:proofErr w:type="gramEnd"/>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w:t>
      </w:r>
      <w:r w:rsidRPr="00317401">
        <w:rPr>
          <w:rStyle w:val="StyleUnderline"/>
          <w:sz w:val="24"/>
          <w:highlight w:val="green"/>
        </w:rPr>
        <w:lastRenderedPageBreak/>
        <w:t xml:space="preserve">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74C791F" w14:textId="77777777" w:rsidR="00857CF6" w:rsidRPr="00317401" w:rsidRDefault="00857CF6" w:rsidP="00857CF6">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1BCF463F" w14:textId="77777777" w:rsidR="00857CF6" w:rsidRPr="00317401" w:rsidRDefault="00857CF6" w:rsidP="00857CF6">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79C6AA43" w14:textId="77777777" w:rsidR="00857CF6" w:rsidRPr="00317401" w:rsidRDefault="00857CF6" w:rsidP="00857CF6">
      <w:pPr>
        <w:rPr>
          <w:sz w:val="16"/>
        </w:rPr>
      </w:pPr>
      <w:r w:rsidRPr="00317401">
        <w:rPr>
          <w:u w:val="single"/>
        </w:rPr>
        <w:t xml:space="preserve">In 2011, Elsa </w:t>
      </w:r>
      <w:proofErr w:type="spellStart"/>
      <w:r w:rsidRPr="00317401">
        <w:rPr>
          <w:u w:val="single"/>
        </w:rPr>
        <w:t>Dixler</w:t>
      </w:r>
      <w:proofErr w:type="spellEnd"/>
      <w:r w:rsidRPr="00317401">
        <w:rPr>
          <w:u w:val="single"/>
        </w:rPr>
        <w:t xml:space="preserve">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7401">
        <w:rPr>
          <w:sz w:val="16"/>
        </w:rPr>
        <w:t>Ph.D</w:t>
      </w:r>
      <w:proofErr w:type="spellEnd"/>
      <w:proofErr w:type="gramEnd"/>
      <w:r w:rsidRPr="00317401">
        <w:rPr>
          <w:sz w:val="16"/>
        </w:rPr>
        <w:t xml:space="preserve">, and have a pretty normal life,” said </w:t>
      </w:r>
      <w:proofErr w:type="spellStart"/>
      <w:r w:rsidRPr="00317401">
        <w:rPr>
          <w:sz w:val="16"/>
        </w:rPr>
        <w:t>Dixler</w:t>
      </w:r>
      <w:proofErr w:type="spellEnd"/>
      <w:r w:rsidRPr="00317401">
        <w:rPr>
          <w:sz w:val="16"/>
        </w:rPr>
        <w:t xml:space="preserve">, a Brooklyn resident who is now 74. “So, on the one hand, I feel enormously grateful.” </w:t>
      </w:r>
      <w:r w:rsidRPr="00317401">
        <w:rPr>
          <w:u w:val="single"/>
        </w:rPr>
        <w:t xml:space="preserve">But </w:t>
      </w:r>
      <w:proofErr w:type="spellStart"/>
      <w:r w:rsidRPr="00317401">
        <w:rPr>
          <w:u w:val="single"/>
        </w:rPr>
        <w:t>Dixler’s</w:t>
      </w:r>
      <w:proofErr w:type="spellEnd"/>
      <w:r w:rsidRPr="00317401">
        <w:rPr>
          <w:u w:val="single"/>
        </w:rPr>
        <w:t xml:space="preserve"> normal life has come at a steep financial cost to her family and to taxpayers. Revlimid typically costs nearly $800 per capsule, and </w:t>
      </w:r>
      <w:proofErr w:type="spellStart"/>
      <w:r w:rsidRPr="00317401">
        <w:rPr>
          <w:u w:val="single"/>
        </w:rPr>
        <w:t>Dixler</w:t>
      </w:r>
      <w:proofErr w:type="spellEnd"/>
      <w:r w:rsidRPr="00317401">
        <w:rPr>
          <w:u w:val="single"/>
        </w:rPr>
        <w:t xml:space="preserve"> takes one capsule per day for 21 days, then seven days off, and then resumes her daily dose, requiring 273 capsules a year</w:t>
      </w:r>
      <w:r w:rsidRPr="00317401">
        <w:rPr>
          <w:sz w:val="16"/>
        </w:rPr>
        <w:t xml:space="preserve">. Since retiring from The New York Times at the end of 2017, she has been on Medicare. </w:t>
      </w:r>
      <w:proofErr w:type="spellStart"/>
      <w:r w:rsidRPr="00317401">
        <w:rPr>
          <w:sz w:val="16"/>
        </w:rPr>
        <w:t>Dixler</w:t>
      </w:r>
      <w:proofErr w:type="spellEnd"/>
      <w:r w:rsidRPr="0031740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 xml:space="preserve">squeezing </w:t>
      </w:r>
      <w:r w:rsidRPr="00317401">
        <w:rPr>
          <w:b/>
          <w:bCs/>
          <w:highlight w:val="green"/>
          <w:u w:val="single"/>
          <w:bdr w:val="single" w:sz="4" w:space="0" w:color="auto"/>
        </w:rPr>
        <w:lastRenderedPageBreak/>
        <w:t>people with cancer</w:t>
      </w:r>
      <w:r w:rsidRPr="00317401">
        <w:rPr>
          <w:sz w:val="16"/>
        </w:rPr>
        <w:t xml:space="preserve">,” </w:t>
      </w:r>
      <w:proofErr w:type="spellStart"/>
      <w:r w:rsidRPr="00317401">
        <w:rPr>
          <w:sz w:val="16"/>
        </w:rPr>
        <w:t>Dixler</w:t>
      </w:r>
      <w:proofErr w:type="spellEnd"/>
      <w:r w:rsidRPr="0031740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w:t>
      </w:r>
      <w:proofErr w:type="spellStart"/>
      <w:r w:rsidRPr="00317401">
        <w:rPr>
          <w:sz w:val="16"/>
        </w:rPr>
        <w:t>Dixler</w:t>
      </w:r>
      <w:proofErr w:type="spellEnd"/>
      <w:r w:rsidRPr="00317401">
        <w:rPr>
          <w:sz w:val="16"/>
        </w:rPr>
        <w:t xml:space="preserve">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proofErr w:type="gramStart"/>
      <w:r w:rsidRPr="00317401">
        <w:rPr>
          <w:highlight w:val="green"/>
          <w:u w:val="single"/>
        </w:rPr>
        <w:t xml:space="preserve">most commonly </w:t>
      </w:r>
      <w:r w:rsidRPr="00317401">
        <w:rPr>
          <w:u w:val="single"/>
        </w:rPr>
        <w:t>used</w:t>
      </w:r>
      <w:proofErr w:type="gramEnd"/>
      <w:r w:rsidRPr="00317401">
        <w:rPr>
          <w:u w:val="single"/>
        </w:rPr>
        <w:t xml:space="preserve">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w:t>
      </w:r>
      <w:proofErr w:type="gramStart"/>
      <w:r w:rsidRPr="00317401">
        <w:rPr>
          <w:sz w:val="16"/>
        </w:rPr>
        <w:t>period of time</w:t>
      </w:r>
      <w:proofErr w:type="gramEnd"/>
      <w:r w:rsidRPr="0031740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 xml:space="preserve">to be sure we were as fair and reasonable as possible.” Among the 2,065 drugs covered in Evergreen Drug Patent Search, there are many examples of the evergreening strategy used by </w:t>
      </w:r>
      <w:r w:rsidRPr="00317401">
        <w:rPr>
          <w:u w:val="single"/>
        </w:rPr>
        <w:lastRenderedPageBreak/>
        <w:t>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w:t>
      </w:r>
      <w:proofErr w:type="spellStart"/>
      <w:r w:rsidRPr="00317401">
        <w:rPr>
          <w:u w:val="single"/>
        </w:rPr>
        <w:t>PrEP</w:t>
      </w:r>
      <w:proofErr w:type="spellEnd"/>
      <w:r w:rsidRPr="00317401">
        <w:rPr>
          <w:u w:val="single"/>
        </w:rPr>
        <w:t xml:space="preserve">,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7401">
        <w:rPr>
          <w:sz w:val="16"/>
        </w:rPr>
        <w:t>PrEP</w:t>
      </w:r>
      <w:proofErr w:type="spellEnd"/>
      <w:r w:rsidRPr="00317401">
        <w:rPr>
          <w:sz w:val="16"/>
        </w:rPr>
        <w:t xml:space="preserve">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 xml:space="preserve">We’re establishing a precedent that a pharmaceutical company can charge whatever it wants even as it allows an epidemic to continue, and the government refuses to intervene,” said James </w:t>
      </w:r>
      <w:proofErr w:type="spellStart"/>
      <w:r w:rsidRPr="00317401">
        <w:rPr>
          <w:u w:val="single"/>
        </w:rPr>
        <w:t>Krellenstein</w:t>
      </w:r>
      <w:proofErr w:type="spellEnd"/>
      <w:r w:rsidRPr="00317401">
        <w:rPr>
          <w:u w:val="single"/>
        </w:rPr>
        <w:t>,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7401">
        <w:rPr>
          <w:sz w:val="16"/>
        </w:rPr>
        <w:t>As</w:t>
      </w:r>
      <w:proofErr w:type="gramEnd"/>
      <w:r w:rsidRPr="00317401">
        <w:rPr>
          <w:sz w:val="16"/>
        </w:rPr>
        <w:t xml:space="preserve">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w:t>
      </w:r>
      <w:proofErr w:type="gramStart"/>
      <w:r w:rsidRPr="00317401">
        <w:rPr>
          <w:u w:val="single"/>
        </w:rPr>
        <w:t>include:</w:t>
      </w:r>
      <w:proofErr w:type="gramEnd"/>
      <w:r w:rsidRPr="0031740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xml:space="preserve">, and it can be used to develop policies that solve the problem of anti-competitive patent abuses,” said Kristi Martin, VP of Drug Pricing at Arnold Ventures. “Our incentives </w:t>
      </w:r>
      <w:r w:rsidRPr="00317401">
        <w:rPr>
          <w:sz w:val="16"/>
        </w:rPr>
        <w:lastRenderedPageBreak/>
        <w:t>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57EC233" w14:textId="77777777" w:rsidR="00857CF6" w:rsidRPr="00317401" w:rsidRDefault="00857CF6" w:rsidP="00857CF6">
      <w:pPr>
        <w:pStyle w:val="Heading4"/>
      </w:pPr>
      <w:r w:rsidRPr="00317401">
        <w:t xml:space="preserve">Specifically, prevents effective </w:t>
      </w:r>
      <w:r w:rsidRPr="00317401">
        <w:rPr>
          <w:u w:val="single"/>
        </w:rPr>
        <w:t>cancer treatment</w:t>
      </w:r>
      <w:r w:rsidRPr="00317401">
        <w:t xml:space="preserve"> via skyrocketing prices.</w:t>
      </w:r>
    </w:p>
    <w:p w14:paraId="7AED1416" w14:textId="77777777" w:rsidR="00857CF6" w:rsidRPr="00317401" w:rsidRDefault="00857CF6" w:rsidP="00857CF6">
      <w:proofErr w:type="spellStart"/>
      <w:r w:rsidRPr="00317401">
        <w:rPr>
          <w:rStyle w:val="Style13ptBold"/>
        </w:rPr>
        <w:t>Kantarjian</w:t>
      </w:r>
      <w:proofErr w:type="spellEnd"/>
      <w:r w:rsidRPr="00317401">
        <w:rPr>
          <w:rStyle w:val="Style13ptBold"/>
        </w:rPr>
        <w:t xml:space="preserve"> 15</w:t>
      </w:r>
      <w:r w:rsidRPr="00317401">
        <w:t xml:space="preserve"> [</w:t>
      </w:r>
      <w:proofErr w:type="spellStart"/>
      <w:r w:rsidRPr="00317401">
        <w:t>Hagop</w:t>
      </w:r>
      <w:proofErr w:type="spellEnd"/>
      <w:r w:rsidRPr="00317401">
        <w:t xml:space="preserve"> </w:t>
      </w:r>
      <w:proofErr w:type="spellStart"/>
      <w:r w:rsidRPr="00317401">
        <w:t>Kantarjian</w:t>
      </w:r>
      <w:proofErr w:type="spellEnd"/>
      <w:r w:rsidRPr="00317401">
        <w:t>, M.D., is the Chair of the Leukemia department at MD Anderson Cancer Center. March 16, 2015. “Why Are Cancer Drugs So Expensive in the United States, and What Are the Solutions?”. https://www.mayoc linicproceedings.org/article/S0025-6196(15)00101-9/</w:t>
      </w:r>
      <w:proofErr w:type="spellStart"/>
      <w:r w:rsidRPr="00317401">
        <w:t>fulltext</w:t>
      </w:r>
      <w:proofErr w:type="spellEnd"/>
      <w:r w:rsidRPr="00317401">
        <w:t xml:space="preserve">#%20] Dhruv </w:t>
      </w:r>
    </w:p>
    <w:p w14:paraId="74288FF8" w14:textId="77777777" w:rsidR="00857CF6" w:rsidRPr="00317401" w:rsidRDefault="00857CF6" w:rsidP="00857CF6">
      <w:pPr>
        <w:rPr>
          <w:sz w:val="16"/>
        </w:rPr>
      </w:pPr>
      <w:r w:rsidRPr="00317401">
        <w:rPr>
          <w:rStyle w:val="StyleUnderline"/>
          <w:highlight w:val="green"/>
        </w:rPr>
        <w:t xml:space="preserve">Is there a </w:t>
      </w:r>
      <w:r w:rsidRPr="00317401">
        <w:rPr>
          <w:rStyle w:val="Emphasis"/>
          <w:highlight w:val="green"/>
        </w:rPr>
        <w:t>clear trigger</w:t>
      </w:r>
      <w:r w:rsidRPr="00317401">
        <w:rPr>
          <w:rStyle w:val="StyleUnderline"/>
          <w:highlight w:val="green"/>
        </w:rPr>
        <w:t xml:space="preserve"> for</w:t>
      </w:r>
      <w:r w:rsidRPr="00317401">
        <w:rPr>
          <w:rStyle w:val="StyleUnderline"/>
        </w:rPr>
        <w:t xml:space="preserve"> the </w:t>
      </w:r>
      <w:r w:rsidRPr="00317401">
        <w:rPr>
          <w:rStyle w:val="Emphasis"/>
        </w:rPr>
        <w:t xml:space="preserve">recent </w:t>
      </w:r>
      <w:r w:rsidRPr="00317401">
        <w:rPr>
          <w:rStyle w:val="Emphasis"/>
          <w:highlight w:val="green"/>
        </w:rPr>
        <w:t>skyrocketing</w:t>
      </w:r>
      <w:r w:rsidRPr="00317401">
        <w:rPr>
          <w:rStyle w:val="StyleUnderline"/>
        </w:rPr>
        <w:t xml:space="preserve"> of </w:t>
      </w:r>
      <w:r w:rsidRPr="00317401">
        <w:rPr>
          <w:rStyle w:val="StyleUnderline"/>
          <w:highlight w:val="green"/>
        </w:rPr>
        <w:t>cancer drug prices</w:t>
      </w:r>
      <w:r w:rsidRPr="00317401">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317401">
        <w:rPr>
          <w:rStyle w:val="StyleUnderline"/>
        </w:rPr>
        <w:t xml:space="preserve">the health care industry is the most </w:t>
      </w:r>
      <w:r w:rsidRPr="00317401">
        <w:rPr>
          <w:rStyle w:val="Emphasis"/>
        </w:rPr>
        <w:t>profitable industry</w:t>
      </w:r>
      <w:r w:rsidRPr="00317401">
        <w:rPr>
          <w:rStyle w:val="StyleUnderline"/>
        </w:rPr>
        <w:t xml:space="preserve"> in the United States</w:t>
      </w:r>
      <w:r w:rsidRPr="00317401">
        <w:rPr>
          <w:sz w:val="16"/>
        </w:rPr>
        <w:t xml:space="preserve">, with a return on investment of close to 20%.  Allowing Medicare to negotiate drug prices could save about $40 billion to $80 billion each year. </w:t>
      </w:r>
      <w:r w:rsidRPr="00317401">
        <w:rPr>
          <w:rStyle w:val="StyleUnderline"/>
          <w:highlight w:val="green"/>
        </w:rPr>
        <w:t>Established oligopolies</w:t>
      </w:r>
      <w:r w:rsidRPr="00317401">
        <w:rPr>
          <w:rStyle w:val="StyleUnderline"/>
        </w:rPr>
        <w:t xml:space="preserve"> and </w:t>
      </w:r>
      <w:r w:rsidRPr="00317401">
        <w:rPr>
          <w:rStyle w:val="StyleUnderline"/>
          <w:highlight w:val="green"/>
        </w:rPr>
        <w:t>prevent</w:t>
      </w:r>
      <w:r w:rsidRPr="00317401">
        <w:rPr>
          <w:rStyle w:val="StyleUnderline"/>
        </w:rPr>
        <w:t xml:space="preserve">ing Medicare from </w:t>
      </w:r>
      <w:r w:rsidRPr="00317401">
        <w:rPr>
          <w:rStyle w:val="Emphasis"/>
          <w:highlight w:val="green"/>
        </w:rPr>
        <w:t>price negotiations</w:t>
      </w:r>
      <w:r w:rsidRPr="00317401">
        <w:rPr>
          <w:rStyle w:val="StyleUnderline"/>
          <w:highlight w:val="green"/>
        </w:rPr>
        <w:t xml:space="preserve"> are</w:t>
      </w:r>
      <w:r w:rsidRPr="00317401">
        <w:rPr>
          <w:rStyle w:val="StyleUnderline"/>
        </w:rPr>
        <w:t xml:space="preserve"> major factors </w:t>
      </w:r>
      <w:r w:rsidRPr="00317401">
        <w:rPr>
          <w:rStyle w:val="StyleUnderline"/>
          <w:highlight w:val="green"/>
        </w:rPr>
        <w:t>causing</w:t>
      </w:r>
      <w:r w:rsidRPr="00317401">
        <w:rPr>
          <w:rStyle w:val="StyleUnderline"/>
        </w:rPr>
        <w:t xml:space="preserve"> </w:t>
      </w:r>
      <w:r w:rsidRPr="00317401">
        <w:rPr>
          <w:rStyle w:val="Emphasis"/>
          <w:highlight w:val="green"/>
        </w:rPr>
        <w:t>high</w:t>
      </w:r>
      <w:r w:rsidRPr="00317401">
        <w:rPr>
          <w:rStyle w:val="Emphasis"/>
        </w:rPr>
        <w:t xml:space="preserve"> cancer drug </w:t>
      </w:r>
      <w:r w:rsidRPr="00317401">
        <w:rPr>
          <w:rStyle w:val="Emphasis"/>
          <w:highlight w:val="green"/>
        </w:rPr>
        <w:t>prices</w:t>
      </w:r>
      <w:r w:rsidRPr="00317401">
        <w:rPr>
          <w:sz w:val="16"/>
        </w:rPr>
        <w:t xml:space="preserve">. Other </w:t>
      </w:r>
      <w:r w:rsidRPr="00317401">
        <w:rPr>
          <w:rStyle w:val="StyleUnderline"/>
          <w:highlight w:val="green"/>
        </w:rPr>
        <w:t>contributors include</w:t>
      </w:r>
      <w:r w:rsidRPr="00317401">
        <w:rPr>
          <w:sz w:val="16"/>
        </w:rPr>
        <w:t xml:space="preserve"> (1) </w:t>
      </w:r>
      <w:r w:rsidRPr="00317401">
        <w:rPr>
          <w:rStyle w:val="StyleUnderline"/>
          <w:highlight w:val="green"/>
        </w:rPr>
        <w:t>strategies that</w:t>
      </w:r>
      <w:r w:rsidRPr="00317401">
        <w:rPr>
          <w:rStyle w:val="StyleUnderline"/>
        </w:rPr>
        <w:t xml:space="preserve"> </w:t>
      </w:r>
      <w:r w:rsidRPr="00317401">
        <w:rPr>
          <w:rStyle w:val="Emphasis"/>
        </w:rPr>
        <w:t>delay</w:t>
      </w:r>
      <w:r w:rsidRPr="00317401">
        <w:rPr>
          <w:rStyle w:val="StyleUnderline"/>
        </w:rPr>
        <w:t xml:space="preserve"> or </w:t>
      </w:r>
      <w:r w:rsidRPr="00317401">
        <w:rPr>
          <w:rStyle w:val="StyleUnderline"/>
          <w:highlight w:val="green"/>
        </w:rPr>
        <w:t xml:space="preserve">discourage </w:t>
      </w:r>
      <w:r w:rsidRPr="00317401">
        <w:rPr>
          <w:rStyle w:val="Emphasis"/>
          <w:highlight w:val="green"/>
        </w:rPr>
        <w:t>competition</w:t>
      </w:r>
      <w:r w:rsidRPr="00317401">
        <w:rPr>
          <w:rStyle w:val="StyleUnderline"/>
          <w:highlight w:val="green"/>
        </w:rPr>
        <w:t xml:space="preserve"> by</w:t>
      </w:r>
      <w:r w:rsidRPr="00317401">
        <w:rPr>
          <w:rStyle w:val="StyleUnderline"/>
        </w:rPr>
        <w:t xml:space="preserve"> generic companies</w:t>
      </w:r>
      <w:r w:rsidRPr="00317401">
        <w:rPr>
          <w:sz w:val="16"/>
        </w:rPr>
        <w:t xml:space="preserve">, </w:t>
      </w:r>
      <w:r w:rsidRPr="00317401">
        <w:rPr>
          <w:rStyle w:val="StyleUnderline"/>
        </w:rPr>
        <w:t>such as “</w:t>
      </w:r>
      <w:r w:rsidRPr="00317401">
        <w:rPr>
          <w:rStyle w:val="Emphasis"/>
          <w:highlight w:val="green"/>
        </w:rPr>
        <w:t>patent evergreening</w:t>
      </w:r>
      <w:r w:rsidRPr="00317401">
        <w:rPr>
          <w:sz w:val="16"/>
        </w:rPr>
        <w:t>” (</w:t>
      </w:r>
      <w:proofErr w:type="spellStart"/>
      <w:r w:rsidRPr="00317401">
        <w:rPr>
          <w:sz w:val="16"/>
        </w:rPr>
        <w:t>eg</w:t>
      </w:r>
      <w:proofErr w:type="spellEnd"/>
      <w:r w:rsidRPr="00317401">
        <w:rPr>
          <w:sz w:val="16"/>
        </w:rPr>
        <w:t>, creating new/extra patents on expired patents or prolonging patent life on minor variations of the original drug—new forms, new dosages or schedules, new combinations or combination variations) </w:t>
      </w:r>
      <w:r w:rsidRPr="00317401">
        <w:rPr>
          <w:rStyle w:val="StyleUnderline"/>
        </w:rPr>
        <w:t>and “pay-for-delay” and “approved generics” (early introduction of generic drugs into the US market</w:t>
      </w:r>
      <w:r w:rsidRPr="00317401">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317401">
        <w:rPr>
          <w:rStyle w:val="StyleUnderline"/>
          <w:highlight w:val="green"/>
        </w:rPr>
        <w:t xml:space="preserve">A </w:t>
      </w:r>
      <w:r w:rsidRPr="00317401">
        <w:rPr>
          <w:rStyle w:val="Emphasis"/>
          <w:highlight w:val="green"/>
        </w:rPr>
        <w:t>recent example</w:t>
      </w:r>
      <w:r w:rsidRPr="00317401">
        <w:rPr>
          <w:rStyle w:val="StyleUnderline"/>
        </w:rPr>
        <w:t xml:space="preserve"> of the effects of “pay-for-delay” strategies </w:t>
      </w:r>
      <w:r w:rsidRPr="00317401">
        <w:rPr>
          <w:rStyle w:val="StyleUnderline"/>
          <w:highlight w:val="green"/>
        </w:rPr>
        <w:t xml:space="preserve">is the successful move by Novartis to </w:t>
      </w:r>
      <w:r w:rsidRPr="00317401">
        <w:rPr>
          <w:rStyle w:val="Emphasis"/>
          <w:highlight w:val="green"/>
        </w:rPr>
        <w:t>further delay</w:t>
      </w:r>
      <w:r w:rsidRPr="00317401">
        <w:rPr>
          <w:rStyle w:val="StyleUnderline"/>
        </w:rPr>
        <w:t xml:space="preserve"> the entry of </w:t>
      </w:r>
      <w:r w:rsidRPr="00317401">
        <w:rPr>
          <w:rStyle w:val="StyleUnderline"/>
          <w:highlight w:val="green"/>
        </w:rPr>
        <w:t>generic imatinib</w:t>
      </w:r>
      <w:r w:rsidRPr="00317401">
        <w:rPr>
          <w:rStyle w:val="StyleUnderline"/>
        </w:rPr>
        <w:t xml:space="preserve"> into the US market from</w:t>
      </w:r>
      <w:r w:rsidRPr="00317401">
        <w:rPr>
          <w:sz w:val="16"/>
        </w:rPr>
        <w:t xml:space="preserve"> July </w:t>
      </w:r>
      <w:r w:rsidRPr="00317401">
        <w:rPr>
          <w:rStyle w:val="StyleUnderline"/>
        </w:rPr>
        <w:t>2015 until</w:t>
      </w:r>
      <w:r w:rsidRPr="00317401">
        <w:rPr>
          <w:sz w:val="16"/>
        </w:rPr>
        <w:t xml:space="preserve"> February </w:t>
      </w:r>
      <w:r w:rsidRPr="00317401">
        <w:rPr>
          <w:rStyle w:val="StyleUnderline"/>
        </w:rPr>
        <w:t>2016</w:t>
      </w:r>
      <w:r w:rsidRPr="00317401">
        <w:rPr>
          <w:sz w:val="16"/>
        </w:rPr>
        <w:t xml:space="preserve">. This delay is estimated to cost US consumers and our health care system at least half a billion dollars. </w:t>
      </w:r>
      <w:r w:rsidRPr="00317401">
        <w:rPr>
          <w:rStyle w:val="StyleUnderline"/>
          <w:highlight w:val="green"/>
        </w:rPr>
        <w:t>These regulations</w:t>
      </w:r>
      <w:r w:rsidRPr="00317401">
        <w:rPr>
          <w:rStyle w:val="StyleUnderline"/>
        </w:rPr>
        <w:t xml:space="preserve"> may </w:t>
      </w:r>
      <w:r w:rsidRPr="00317401">
        <w:rPr>
          <w:rStyle w:val="Emphasis"/>
          <w:highlight w:val="green"/>
        </w:rPr>
        <w:t>harm patients</w:t>
      </w:r>
      <w:r w:rsidRPr="00317401">
        <w:rPr>
          <w:sz w:val="16"/>
        </w:rPr>
        <w:t xml:space="preserve">, </w:t>
      </w:r>
      <w:r w:rsidRPr="00317401">
        <w:rPr>
          <w:rStyle w:val="StyleUnderline"/>
          <w:highlight w:val="green"/>
        </w:rPr>
        <w:t>impact</w:t>
      </w:r>
      <w:r w:rsidRPr="00317401">
        <w:rPr>
          <w:rStyle w:val="StyleUnderline"/>
        </w:rPr>
        <w:t xml:space="preserve"> the </w:t>
      </w:r>
      <w:r w:rsidRPr="00317401">
        <w:rPr>
          <w:rStyle w:val="Emphasis"/>
          <w:highlight w:val="green"/>
        </w:rPr>
        <w:t>Medicare solvency</w:t>
      </w:r>
      <w:r w:rsidRPr="00317401">
        <w:rPr>
          <w:rStyle w:val="StyleUnderline"/>
          <w:highlight w:val="green"/>
        </w:rPr>
        <w:t xml:space="preserve"> and our health care system</w:t>
      </w:r>
      <w:r w:rsidRPr="00317401">
        <w:rPr>
          <w:sz w:val="16"/>
        </w:rPr>
        <w:t xml:space="preserve">, </w:t>
      </w:r>
      <w:r w:rsidRPr="00317401">
        <w:rPr>
          <w:rStyle w:val="StyleUnderline"/>
        </w:rPr>
        <w:t>increase insurance premiums</w:t>
      </w:r>
      <w:r w:rsidRPr="00317401">
        <w:rPr>
          <w:sz w:val="16"/>
        </w:rPr>
        <w:t xml:space="preserve">, </w:t>
      </w:r>
      <w:r w:rsidRPr="00317401">
        <w:rPr>
          <w:rStyle w:val="StyleUnderline"/>
        </w:rPr>
        <w:t>and hurt taxpayers.</w:t>
      </w:r>
      <w:r w:rsidRPr="00317401">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53280039" w14:textId="77777777" w:rsidR="00857CF6" w:rsidRPr="00317401" w:rsidRDefault="00857CF6" w:rsidP="00857CF6">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409D7089" w14:textId="77777777" w:rsidR="00857CF6" w:rsidRPr="00317401" w:rsidRDefault="00857CF6" w:rsidP="00857CF6">
      <w:r w:rsidRPr="00317401">
        <w:rPr>
          <w:rStyle w:val="Style13ptBold"/>
        </w:rPr>
        <w:t>Johnson 16</w:t>
      </w:r>
      <w:r w:rsidRPr="00317401">
        <w:t xml:space="preserve"> George Johnson 2-23-2016 “Scientists Ponder the Prospect of Contagious Cancer” </w:t>
      </w:r>
      <w:hyperlink r:id="rId12"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72F30BD6" w14:textId="77777777" w:rsidR="00857CF6" w:rsidRPr="00317401" w:rsidRDefault="00857CF6" w:rsidP="00857CF6">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317401">
        <w:rPr>
          <w:rStyle w:val="StyleUnderline"/>
          <w:sz w:val="24"/>
          <w:highlight w:val="green"/>
        </w:rPr>
        <w:t xml:space="preserve">Imagine if </w:t>
      </w:r>
      <w:r w:rsidRPr="00317401">
        <w:rPr>
          <w:rStyle w:val="StyleUnderline"/>
          <w:sz w:val="24"/>
        </w:rPr>
        <w:t xml:space="preserve">instead, </w:t>
      </w:r>
      <w:r w:rsidRPr="00317401">
        <w:rPr>
          <w:rStyle w:val="StyleUnderline"/>
          <w:sz w:val="24"/>
          <w:highlight w:val="green"/>
        </w:rPr>
        <w:t xml:space="preserve">cancer </w:t>
      </w:r>
      <w:r w:rsidRPr="00317401">
        <w:rPr>
          <w:rStyle w:val="StyleUnderline"/>
          <w:sz w:val="24"/>
        </w:rPr>
        <w:t xml:space="preserve">cells </w:t>
      </w:r>
      <w:r w:rsidRPr="00317401">
        <w:rPr>
          <w:rStyle w:val="StyleUnderline"/>
          <w:sz w:val="24"/>
          <w:highlight w:val="green"/>
        </w:rPr>
        <w:t xml:space="preserve">had the </w:t>
      </w:r>
      <w:r w:rsidRPr="00317401">
        <w:rPr>
          <w:rStyle w:val="Emphasis"/>
          <w:sz w:val="24"/>
          <w:highlight w:val="green"/>
        </w:rPr>
        <w:t>ability to press on to another body</w:t>
      </w:r>
      <w:r w:rsidRPr="00317401">
        <w:rPr>
          <w:sz w:val="16"/>
        </w:rPr>
        <w:t xml:space="preserve">. </w:t>
      </w:r>
      <w:r w:rsidRPr="00317401">
        <w:rPr>
          <w:rStyle w:val="StyleUnderline"/>
          <w:sz w:val="24"/>
        </w:rPr>
        <w:t xml:space="preserve">A cancer like that would have the </w:t>
      </w:r>
      <w:r w:rsidRPr="00317401">
        <w:rPr>
          <w:rStyle w:val="StyleUnderline"/>
          <w:sz w:val="24"/>
          <w:highlight w:val="green"/>
        </w:rPr>
        <w:t>power to</w:t>
      </w:r>
      <w:r w:rsidRPr="00317401">
        <w:rPr>
          <w:rStyle w:val="StyleUnderline"/>
          <w:sz w:val="24"/>
        </w:rPr>
        <w:t xml:space="preserve"> </w:t>
      </w:r>
      <w:r w:rsidRPr="00317401">
        <w:rPr>
          <w:rStyle w:val="Emphasis"/>
          <w:sz w:val="24"/>
          <w:highlight w:val="green"/>
        </w:rPr>
        <w:t>metastasize</w:t>
      </w:r>
      <w:r w:rsidRPr="00317401">
        <w:rPr>
          <w:sz w:val="16"/>
          <w:highlight w:val="green"/>
        </w:rPr>
        <w:t xml:space="preserve"> </w:t>
      </w:r>
      <w:r w:rsidRPr="00317401">
        <w:rPr>
          <w:sz w:val="16"/>
        </w:rPr>
        <w:t xml:space="preserve">not just from organ to organ, but </w:t>
      </w:r>
      <w:r w:rsidRPr="00317401">
        <w:rPr>
          <w:rStyle w:val="Emphasis"/>
          <w:sz w:val="24"/>
          <w:highlight w:val="green"/>
        </w:rPr>
        <w:t>from person to person</w:t>
      </w:r>
      <w:r w:rsidRPr="00317401">
        <w:rPr>
          <w:rStyle w:val="StyleUnderline"/>
          <w:sz w:val="24"/>
        </w:rPr>
        <w:t xml:space="preserve">, </w:t>
      </w:r>
      <w:r w:rsidRPr="00317401">
        <w:rPr>
          <w:rStyle w:val="StyleUnderline"/>
          <w:bCs/>
          <w:sz w:val="24"/>
          <w:highlight w:val="green"/>
        </w:rPr>
        <w:t>evolving deadly new skills</w:t>
      </w:r>
      <w:r w:rsidRPr="00317401">
        <w:rPr>
          <w:rStyle w:val="StyleUnderline"/>
          <w:sz w:val="24"/>
          <w:highlight w:val="green"/>
        </w:rPr>
        <w:t xml:space="preserve"> </w:t>
      </w:r>
      <w:r w:rsidRPr="00317401">
        <w:rPr>
          <w:rStyle w:val="StyleUnderline"/>
          <w:sz w:val="24"/>
        </w:rPr>
        <w:t>along the way</w:t>
      </w:r>
      <w:r w:rsidRPr="00317401">
        <w:rPr>
          <w:sz w:val="16"/>
        </w:rPr>
        <w:t xml:space="preserve">. While there is no sign of an imminent threat, several </w:t>
      </w:r>
      <w:r w:rsidRPr="00317401">
        <w:rPr>
          <w:sz w:val="16"/>
        </w:rPr>
        <w:lastRenderedPageBreak/>
        <w:t xml:space="preserve">recent papers suggest that </w:t>
      </w:r>
      <w:r w:rsidRPr="00317401">
        <w:rPr>
          <w:rStyle w:val="StyleUnderline"/>
          <w:sz w:val="24"/>
        </w:rPr>
        <w:t xml:space="preserve">the eventual emergence of a contagious human cancer is in the </w:t>
      </w:r>
      <w:r w:rsidRPr="00317401">
        <w:rPr>
          <w:rStyle w:val="StyleUnderline"/>
          <w:sz w:val="24"/>
          <w:highlight w:val="green"/>
        </w:rPr>
        <w:t>realm of medical possibility</w:t>
      </w:r>
      <w:r w:rsidRPr="00317401">
        <w:rPr>
          <w:highlight w:val="green"/>
          <w:u w:val="single"/>
        </w:rPr>
        <w:t>.</w:t>
      </w:r>
      <w:r w:rsidRPr="00317401">
        <w:rPr>
          <w:sz w:val="16"/>
        </w:rPr>
        <w:t xml:space="preserve"> </w:t>
      </w:r>
      <w:r w:rsidRPr="00317401">
        <w:rPr>
          <w:rStyle w:val="StyleUnderline"/>
          <w:sz w:val="24"/>
        </w:rPr>
        <w:t xml:space="preserve">This would </w:t>
      </w:r>
      <w:r w:rsidRPr="00317401">
        <w:rPr>
          <w:rStyle w:val="StyleUnderline"/>
          <w:bCs/>
          <w:sz w:val="24"/>
          <w:highlight w:val="green"/>
        </w:rPr>
        <w:t xml:space="preserve">not </w:t>
      </w:r>
      <w:r w:rsidRPr="00317401">
        <w:rPr>
          <w:rStyle w:val="StyleUnderline"/>
          <w:bCs/>
          <w:sz w:val="24"/>
        </w:rPr>
        <w:t xml:space="preserve">be </w:t>
      </w:r>
      <w:r w:rsidRPr="00317401">
        <w:rPr>
          <w:rStyle w:val="StyleUnderline"/>
          <w:bCs/>
          <w:sz w:val="24"/>
          <w:highlight w:val="green"/>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317401">
        <w:rPr>
          <w:rStyle w:val="StyleUnderline"/>
          <w:sz w:val="24"/>
          <w:highlight w:val="green"/>
        </w:rPr>
        <w:t>but</w:t>
      </w:r>
      <w:r w:rsidRPr="00317401">
        <w:rPr>
          <w:sz w:val="16"/>
          <w:highlight w:val="green"/>
        </w:rPr>
        <w:t xml:space="preserve"> </w:t>
      </w:r>
      <w:r w:rsidRPr="00317401">
        <w:rPr>
          <w:sz w:val="16"/>
        </w:rPr>
        <w:t xml:space="preserve">rather </w:t>
      </w:r>
      <w:r w:rsidRPr="00317401">
        <w:rPr>
          <w:rStyle w:val="StyleUnderline"/>
          <w:sz w:val="24"/>
        </w:rPr>
        <w:t xml:space="preserve">one in which </w:t>
      </w:r>
      <w:r w:rsidRPr="00317401">
        <w:rPr>
          <w:rStyle w:val="Emphasis"/>
          <w:sz w:val="24"/>
          <w:highlight w:val="green"/>
          <w:bdr w:val="single" w:sz="4" w:space="0" w:color="auto"/>
        </w:rPr>
        <w:t xml:space="preserve">cancer cells </w:t>
      </w:r>
      <w:proofErr w:type="gramStart"/>
      <w:r w:rsidRPr="00317401">
        <w:rPr>
          <w:rStyle w:val="Emphasis"/>
          <w:sz w:val="24"/>
          <w:highlight w:val="green"/>
          <w:bdr w:val="single" w:sz="4" w:space="0" w:color="auto"/>
        </w:rPr>
        <w:t>actually travel</w:t>
      </w:r>
      <w:proofErr w:type="gramEnd"/>
      <w:r w:rsidRPr="00317401">
        <w:rPr>
          <w:rStyle w:val="Emphasis"/>
          <w:sz w:val="24"/>
          <w:highlight w:val="green"/>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317401">
        <w:rPr>
          <w:sz w:val="16"/>
        </w:rPr>
        <w:t>Strakova</w:t>
      </w:r>
      <w:proofErr w:type="spellEnd"/>
      <w:r w:rsidRPr="00317401">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317401">
        <w:rPr>
          <w:sz w:val="16"/>
        </w:rPr>
        <w:t>tissues</w:t>
      </w:r>
      <w:proofErr w:type="gramEnd"/>
      <w:r w:rsidRPr="00317401">
        <w:rPr>
          <w:sz w:val="16"/>
        </w:rPr>
        <w:t xml:space="preserve">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317401">
        <w:rPr>
          <w:rStyle w:val="StyleUnderline"/>
          <w:sz w:val="24"/>
          <w:highlight w:val="green"/>
        </w:rPr>
        <w:t>cancer cells</w:t>
      </w:r>
      <w:r w:rsidRPr="00317401">
        <w:rPr>
          <w:sz w:val="16"/>
          <w:highlight w:val="green"/>
        </w:rPr>
        <w:t xml:space="preserve"> </w:t>
      </w:r>
      <w:r w:rsidRPr="00317401">
        <w:rPr>
          <w:sz w:val="16"/>
        </w:rPr>
        <w:t xml:space="preserve">typically </w:t>
      </w:r>
      <w:r w:rsidRPr="00317401">
        <w:rPr>
          <w:rStyle w:val="StyleUnderline"/>
          <w:sz w:val="24"/>
        </w:rPr>
        <w:t xml:space="preserve">flourish by </w:t>
      </w:r>
      <w:r w:rsidRPr="00317401">
        <w:rPr>
          <w:rStyle w:val="StyleUnderline"/>
          <w:bCs/>
          <w:sz w:val="24"/>
          <w:highlight w:val="green"/>
        </w:rPr>
        <w:t>disabling DNA repair</w:t>
      </w:r>
      <w:r w:rsidRPr="00317401">
        <w:rPr>
          <w:rStyle w:val="StyleUnderline"/>
          <w:sz w:val="24"/>
          <w:highlight w:val="green"/>
        </w:rPr>
        <w:t xml:space="preserve"> and ramping up </w:t>
      </w:r>
      <w:r w:rsidRPr="00317401">
        <w:rPr>
          <w:rStyle w:val="StyleUnderline"/>
          <w:sz w:val="24"/>
        </w:rPr>
        <w:t xml:space="preserve">the </w:t>
      </w:r>
      <w:r w:rsidRPr="00317401">
        <w:rPr>
          <w:rStyle w:val="StyleUnderline"/>
          <w:bCs/>
          <w:sz w:val="24"/>
          <w:highlight w:val="green"/>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317401">
        <w:rPr>
          <w:rStyle w:val="Emphasis"/>
          <w:sz w:val="24"/>
          <w:highlight w:val="green"/>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 xml:space="preserve">contagious cancer </w:t>
      </w:r>
      <w:r w:rsidRPr="00317401">
        <w:rPr>
          <w:rStyle w:val="StyleUnderline"/>
          <w:bCs/>
          <w:sz w:val="24"/>
        </w:rPr>
        <w:t>was discovered in</w:t>
      </w:r>
      <w:r w:rsidRPr="00317401">
        <w:rPr>
          <w:sz w:val="16"/>
        </w:rPr>
        <w:t xml:space="preserve"> the mid-1990s in </w:t>
      </w:r>
      <w:r w:rsidRPr="00317401">
        <w:rPr>
          <w:rStyle w:val="StyleUnderline"/>
          <w:bCs/>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317401">
        <w:rPr>
          <w:rStyle w:val="StyleUnderline"/>
          <w:sz w:val="24"/>
          <w:highlight w:val="green"/>
        </w:rPr>
        <w:t xml:space="preserve">threatens </w:t>
      </w:r>
      <w:r w:rsidRPr="00317401">
        <w:rPr>
          <w:rStyle w:val="StyleUnderline"/>
          <w:sz w:val="24"/>
        </w:rPr>
        <w:t xml:space="preserve">the creatures with </w:t>
      </w:r>
      <w:r w:rsidRPr="00317401">
        <w:rPr>
          <w:rStyle w:val="Emphasis"/>
          <w:sz w:val="24"/>
          <w:highlight w:val="green"/>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317401">
        <w:rPr>
          <w:rStyle w:val="Emphasis"/>
          <w:sz w:val="24"/>
          <w:highlight w:val="green"/>
        </w:rPr>
        <w:t>contagious cancer</w:t>
      </w:r>
      <w:r w:rsidRPr="00317401">
        <w:rPr>
          <w:sz w:val="16"/>
          <w:highlight w:val="green"/>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317401">
        <w:rPr>
          <w:rStyle w:val="Emphasis"/>
          <w:sz w:val="24"/>
          <w:highlight w:val="green"/>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711A094D" w14:textId="77777777" w:rsidR="00857CF6" w:rsidRPr="00317401" w:rsidRDefault="00857CF6" w:rsidP="00857CF6">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0EE3B2DB" w14:textId="77777777" w:rsidR="00857CF6" w:rsidRPr="00317401" w:rsidRDefault="00857CF6" w:rsidP="00857CF6">
      <w:proofErr w:type="spellStart"/>
      <w:r w:rsidRPr="00317401">
        <w:rPr>
          <w:rStyle w:val="Style13ptBold"/>
        </w:rPr>
        <w:t>Sobti</w:t>
      </w:r>
      <w:proofErr w:type="spellEnd"/>
      <w:r w:rsidRPr="00317401">
        <w:rPr>
          <w:rStyle w:val="Style13ptBold"/>
        </w:rPr>
        <w:t xml:space="preserve"> 19</w:t>
      </w:r>
      <w:r w:rsidRPr="00317401">
        <w:t xml:space="preserve"> [Dr. Navjot Kaur </w:t>
      </w:r>
      <w:proofErr w:type="spellStart"/>
      <w:r w:rsidRPr="00317401">
        <w:t>Sobti</w:t>
      </w:r>
      <w:proofErr w:type="spellEnd"/>
      <w:r w:rsidRPr="00317401">
        <w:t xml:space="preserve"> is an internal medicine resident physician at Dartmouth-Hitchcock-Medical Center/Dartmouth School of Medicine and a member of the ABC News Medical Unit. May 1, 2019. “Amid superbug crisis, scientists urge innovation”. </w:t>
      </w:r>
      <w:hyperlink r:id="rId13" w:history="1">
        <w:r w:rsidRPr="00317401">
          <w:rPr>
            <w:rStyle w:val="Hyperlink"/>
          </w:rPr>
          <w:t>https://abcnews.go.com/Health/amidst-superbug-crisis-scientists-urge-innovation/story?id=62763415</w:t>
        </w:r>
      </w:hyperlink>
      <w:r w:rsidRPr="00317401">
        <w:t xml:space="preserve">] Dhruv </w:t>
      </w:r>
    </w:p>
    <w:p w14:paraId="505133FB" w14:textId="77777777" w:rsidR="00857CF6" w:rsidRPr="00317401" w:rsidRDefault="00857CF6" w:rsidP="00857CF6">
      <w:pPr>
        <w:rPr>
          <w:sz w:val="16"/>
        </w:rPr>
      </w:pPr>
      <w:hyperlink r:id="rId14"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5"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at least 230,000 of those deaths due to multidrug resistant tuberculosis, </w:t>
      </w:r>
      <w:hyperlink r:id="rId16"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w:t>
      </w:r>
      <w:proofErr w:type="gramStart"/>
      <w:r w:rsidRPr="00317401">
        <w:rPr>
          <w:sz w:val="16"/>
        </w:rPr>
        <w:t>are able to</w:t>
      </w:r>
      <w:proofErr w:type="gramEnd"/>
      <w:r w:rsidRPr="00317401">
        <w:rPr>
          <w:sz w:val="16"/>
        </w:rPr>
        <w:t xml:space="preserve">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proofErr w:type="gramStart"/>
      <w:r w:rsidRPr="00317401">
        <w:rPr>
          <w:rStyle w:val="Emphasis"/>
        </w:rPr>
        <w:t>superbugs.</w:t>
      </w:r>
      <w:proofErr w:type="gramEnd"/>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proofErr w:type="gramStart"/>
      <w:r w:rsidRPr="00317401">
        <w:rPr>
          <w:rStyle w:val="StyleUnderline"/>
        </w:rPr>
        <w:t>wide</w:t>
      </w:r>
      <w:r w:rsidRPr="00317401">
        <w:rPr>
          <w:sz w:val="16"/>
        </w:rPr>
        <w:t>, and</w:t>
      </w:r>
      <w:proofErr w:type="gramEnd"/>
      <w:r w:rsidRPr="00317401">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17401">
        <w:rPr>
          <w:sz w:val="16"/>
        </w:rPr>
        <w:t>a number of</w:t>
      </w:r>
      <w:proofErr w:type="gramEnd"/>
      <w:r w:rsidRPr="00317401">
        <w:rPr>
          <w:sz w:val="16"/>
        </w:rPr>
        <w:t xml:space="preserve"> people with HIV and malaria. </w:t>
      </w:r>
      <w:r w:rsidRPr="00317401">
        <w:rPr>
          <w:sz w:val="16"/>
          <w:szCs w:val="18"/>
        </w:rPr>
        <w:t xml:space="preserve">The people at the </w:t>
      </w:r>
      <w:hyperlink r:id="rId17"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17401">
        <w:rPr>
          <w:sz w:val="16"/>
          <w:szCs w:val="18"/>
        </w:rPr>
        <w:t>auris</w:t>
      </w:r>
      <w:proofErr w:type="spellEnd"/>
      <w:r w:rsidRPr="00317401">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17401">
        <w:rPr>
          <w:sz w:val="16"/>
          <w:szCs w:val="18"/>
        </w:rPr>
        <w:t>patient, and</w:t>
      </w:r>
      <w:proofErr w:type="gramEnd"/>
      <w:r w:rsidRPr="00317401">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317401">
        <w:rPr>
          <w:sz w:val="16"/>
          <w:szCs w:val="18"/>
        </w:rPr>
        <w:t>AMR.</w:t>
      </w:r>
      <w:proofErr w:type="gramEnd"/>
      <w:r w:rsidRPr="00317401">
        <w:rPr>
          <w:sz w:val="16"/>
          <w:szCs w:val="18"/>
        </w:rPr>
        <w:t xml:space="preserve">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5643F568" w14:textId="77777777" w:rsidR="00857CF6" w:rsidRPr="00317401" w:rsidRDefault="00857CF6" w:rsidP="00857CF6">
      <w:pPr>
        <w:pStyle w:val="Heading4"/>
      </w:pPr>
      <w:r w:rsidRPr="00317401">
        <w:t xml:space="preserve">Extinction - generic defense doesn’t apply. </w:t>
      </w:r>
    </w:p>
    <w:p w14:paraId="082A6CBA" w14:textId="77777777" w:rsidR="00857CF6" w:rsidRPr="00317401" w:rsidRDefault="00857CF6" w:rsidP="00857CF6">
      <w:r w:rsidRPr="00317401">
        <w:rPr>
          <w:rStyle w:val="Style13ptBold"/>
        </w:rPr>
        <w:t>Srivatsa 17</w:t>
      </w:r>
      <w:r w:rsidRPr="00317401">
        <w:t xml:space="preserve"> </w:t>
      </w:r>
      <w:proofErr w:type="spellStart"/>
      <w:r w:rsidRPr="00317401">
        <w:t>Kadiyali</w:t>
      </w:r>
      <w:proofErr w:type="spellEnd"/>
      <w:r w:rsidRPr="00317401">
        <w:t xml:space="preserve"> Srivatsa 1-12-2017 “Superbug Pandemics and How to Prevent Them” </w:t>
      </w:r>
      <w:hyperlink r:id="rId19"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5E99DC28" w14:textId="77777777" w:rsidR="00857CF6" w:rsidRPr="00317401" w:rsidRDefault="00857CF6" w:rsidP="00857CF6">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w:t>
      </w:r>
      <w:r w:rsidRPr="00317401">
        <w:rPr>
          <w:sz w:val="16"/>
        </w:rPr>
        <w:lastRenderedPageBreak/>
        <w:t xml:space="preserve">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 xml:space="preserve">As threats go, this one is entirely predictable. The concept of a “black swan,” Nassim Nicholas </w:t>
      </w:r>
      <w:proofErr w:type="spellStart"/>
      <w:r w:rsidRPr="00317401">
        <w:rPr>
          <w:rStyle w:val="StyleUnderline"/>
          <w:sz w:val="24"/>
        </w:rPr>
        <w:t>Taleb’s</w:t>
      </w:r>
      <w:proofErr w:type="spellEnd"/>
      <w:r w:rsidRPr="00317401">
        <w:rPr>
          <w:rStyle w:val="StyleUnderline"/>
          <w:sz w:val="24"/>
        </w:rPr>
        <w:t xml:space="preserve"> term for low-probability but high-impact events, has become widely known in recent year</w:t>
      </w:r>
      <w:r w:rsidRPr="00317401">
        <w:rPr>
          <w:sz w:val="16"/>
        </w:rPr>
        <w:t xml:space="preserve">s. </w:t>
      </w:r>
      <w:proofErr w:type="spellStart"/>
      <w:r w:rsidRPr="00317401">
        <w:rPr>
          <w:sz w:val="16"/>
        </w:rPr>
        <w:t>Taleb</w:t>
      </w:r>
      <w:proofErr w:type="spellEnd"/>
      <w:r w:rsidRPr="00317401">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t>
      </w:r>
      <w:proofErr w:type="spellStart"/>
      <w:r w:rsidRPr="00317401">
        <w:rPr>
          <w:rStyle w:val="StyleUnderline"/>
          <w:sz w:val="24"/>
        </w:rPr>
        <w:t>Wucker</w:t>
      </w:r>
      <w:proofErr w:type="spellEnd"/>
      <w:r w:rsidRPr="00317401">
        <w:rPr>
          <w:rStyle w:val="StyleUnderline"/>
          <w:sz w:val="24"/>
        </w:rPr>
        <w:t xml:space="preserve">,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When interviewed for a 2015 article, “The Most Predictable Disaster in the History of the Human Race</w:t>
      </w:r>
      <w:proofErr w:type="gramStart"/>
      <w:r w:rsidRPr="00317401">
        <w:rPr>
          <w:rStyle w:val="StyleUnderline"/>
          <w:sz w:val="24"/>
        </w:rPr>
        <w:t>, ”</w:t>
      </w:r>
      <w:proofErr w:type="gramEnd"/>
      <w:r w:rsidRPr="00317401">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w:t>
      </w:r>
      <w:proofErr w:type="gramStart"/>
      <w:r w:rsidRPr="00317401">
        <w:rPr>
          <w:rStyle w:val="StyleUnderline"/>
          <w:sz w:val="24"/>
        </w:rPr>
        <w:t>the human race</w:t>
      </w:r>
      <w:proofErr w:type="gramEnd"/>
      <w:r w:rsidRPr="00317401">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317401">
        <w:rPr>
          <w:rStyle w:val="StyleUnderline"/>
          <w:sz w:val="24"/>
        </w:rPr>
        <w:t>sufficient amounts of</w:t>
      </w:r>
      <w:proofErr w:type="gramEnd"/>
      <w:r w:rsidRPr="00317401">
        <w:rPr>
          <w:rStyle w:val="StyleUnderline"/>
          <w:sz w:val="24"/>
        </w:rPr>
        <w:t xml:space="preserve">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w:t>
      </w:r>
      <w:proofErr w:type="gramStart"/>
      <w:r w:rsidRPr="00317401">
        <w:rPr>
          <w:sz w:val="16"/>
        </w:rPr>
        <w:t>as a result of</w:t>
      </w:r>
      <w:proofErr w:type="gramEnd"/>
      <w:r w:rsidRPr="00317401">
        <w:rPr>
          <w:sz w:val="16"/>
        </w:rPr>
        <w:t xml:space="preserve">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w:t>
      </w:r>
      <w:r w:rsidRPr="00317401">
        <w:rPr>
          <w:sz w:val="16"/>
        </w:rPr>
        <w:lastRenderedPageBreak/>
        <w:t xml:space="preserve">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w:t>
      </w:r>
      <w:proofErr w:type="gramStart"/>
      <w:r w:rsidRPr="00317401">
        <w:rPr>
          <w:rStyle w:val="StyleUnderline"/>
          <w:sz w:val="24"/>
        </w:rPr>
        <w:t>all of</w:t>
      </w:r>
      <w:proofErr w:type="gramEnd"/>
      <w:r w:rsidRPr="00317401">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317401">
        <w:rPr>
          <w:rStyle w:val="StyleUnderline"/>
          <w:sz w:val="24"/>
        </w:rPr>
        <w:t>untreatable</w:t>
      </w:r>
      <w:proofErr w:type="gramEnd"/>
      <w:r w:rsidRPr="00317401">
        <w:rPr>
          <w:rStyle w:val="StyleUnderline"/>
          <w:sz w:val="24"/>
        </w:rPr>
        <w:t xml:space="preserv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17401">
        <w:rPr>
          <w:sz w:val="16"/>
        </w:rPr>
        <w:t>carbapenemase</w:t>
      </w:r>
      <w:proofErr w:type="spellEnd"/>
      <w:r w:rsidRPr="00317401">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317401">
        <w:rPr>
          <w:sz w:val="16"/>
        </w:rPr>
        <w:t>During the course of</w:t>
      </w:r>
      <w:proofErr w:type="gramEnd"/>
      <w:r w:rsidRPr="00317401">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17401">
        <w:rPr>
          <w:sz w:val="16"/>
        </w:rPr>
        <w:t>enterobacteriaceae</w:t>
      </w:r>
      <w:proofErr w:type="spellEnd"/>
      <w:r w:rsidRPr="00317401">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17401">
        <w:rPr>
          <w:sz w:val="16"/>
        </w:rPr>
        <w:t>symptoms</w:t>
      </w:r>
      <w:proofErr w:type="gramEnd"/>
      <w:r w:rsidRPr="00317401">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w:t>
      </w:r>
      <w:proofErr w:type="gramStart"/>
      <w:r w:rsidRPr="00317401">
        <w:rPr>
          <w:rStyle w:val="StyleUnderline"/>
          <w:sz w:val="24"/>
        </w:rPr>
        <w:t>the majority of</w:t>
      </w:r>
      <w:proofErr w:type="gramEnd"/>
      <w:r w:rsidRPr="00317401">
        <w:rPr>
          <w:rStyle w:val="StyleUnderline"/>
          <w:sz w:val="24"/>
        </w:rPr>
        <w:t xml:space="preserve"> these </w:t>
      </w:r>
      <w:r w:rsidRPr="00317401">
        <w:rPr>
          <w:rStyle w:val="StyleUnderline"/>
          <w:sz w:val="24"/>
        </w:rPr>
        <w:lastRenderedPageBreak/>
        <w:t xml:space="preserve">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w:t>
      </w:r>
      <w:proofErr w:type="gramStart"/>
      <w:r w:rsidRPr="00317401">
        <w:rPr>
          <w:sz w:val="16"/>
        </w:rPr>
        <w:t>symptoms, but</w:t>
      </w:r>
      <w:proofErr w:type="gramEnd"/>
      <w:r w:rsidRPr="00317401">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317401">
        <w:rPr>
          <w:sz w:val="16"/>
        </w:rPr>
        <w:t>similar to</w:t>
      </w:r>
      <w:proofErr w:type="gramEnd"/>
      <w:r w:rsidRPr="00317401">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317401">
        <w:rPr>
          <w:sz w:val="16"/>
        </w:rPr>
        <w:t>Past experience</w:t>
      </w:r>
      <w:proofErr w:type="gramEnd"/>
      <w:r w:rsidRPr="00317401">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17401">
        <w:rPr>
          <w:sz w:val="16"/>
        </w:rPr>
        <w:t>interest:</w:t>
      </w:r>
      <w:proofErr w:type="gramEnd"/>
      <w:r w:rsidRPr="00317401">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317401">
        <w:rPr>
          <w:sz w:val="16"/>
        </w:rPr>
        <w:t>has to</w:t>
      </w:r>
      <w:proofErr w:type="gramEnd"/>
      <w:r w:rsidRPr="00317401">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317401">
        <w:rPr>
          <w:sz w:val="16"/>
        </w:rPr>
        <w:t>Czaplewski</w:t>
      </w:r>
      <w:proofErr w:type="spellEnd"/>
      <w:r w:rsidRPr="00317401">
        <w:rPr>
          <w:sz w:val="16"/>
        </w:rPr>
        <w:t xml:space="preserve"> spoke about alternatives to </w:t>
      </w:r>
      <w:proofErr w:type="gramStart"/>
      <w:r w:rsidRPr="00317401">
        <w:rPr>
          <w:sz w:val="16"/>
        </w:rPr>
        <w:t>antibiotics, in case</w:t>
      </w:r>
      <w:proofErr w:type="gramEnd"/>
      <w:r w:rsidRPr="00317401">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17401">
        <w:rPr>
          <w:sz w:val="16"/>
        </w:rPr>
        <w:t>them</w:t>
      </w:r>
      <w:proofErr w:type="gramEnd"/>
      <w:r w:rsidRPr="00317401">
        <w:rPr>
          <w:sz w:val="16"/>
        </w:rPr>
        <w:t xml:space="preserve"> and we need them quickly. Of course, </w:t>
      </w:r>
      <w:proofErr w:type="gramStart"/>
      <w:r w:rsidRPr="00317401">
        <w:rPr>
          <w:sz w:val="16"/>
        </w:rPr>
        <w:t>this is why</w:t>
      </w:r>
      <w:proofErr w:type="gramEnd"/>
      <w:r w:rsidRPr="00317401">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17401">
        <w:rPr>
          <w:sz w:val="16"/>
        </w:rPr>
        <w:t>every one</w:t>
      </w:r>
      <w:proofErr w:type="spellEnd"/>
      <w:proofErr w:type="gramEnd"/>
      <w:r w:rsidRPr="00317401">
        <w:rPr>
          <w:sz w:val="16"/>
        </w:rPr>
        <w:t xml:space="preserve"> has a public health service of some kind. Alas, national governments do not always function as they should. Several years </w:t>
      </w:r>
      <w:proofErr w:type="gramStart"/>
      <w:r w:rsidRPr="00317401">
        <w:rPr>
          <w:sz w:val="16"/>
        </w:rPr>
        <w:t>ago</w:t>
      </w:r>
      <w:proofErr w:type="gramEnd"/>
      <w:r w:rsidRPr="00317401">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317401">
        <w:rPr>
          <w:sz w:val="16"/>
        </w:rPr>
        <w:t>survive, and</w:t>
      </w:r>
      <w:proofErr w:type="gramEnd"/>
      <w:r w:rsidRPr="00317401">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w:t>
      </w:r>
      <w:r w:rsidRPr="00317401">
        <w:rPr>
          <w:sz w:val="16"/>
        </w:rPr>
        <w:lastRenderedPageBreak/>
        <w:t xml:space="preserve">device and equipment manufacturers ignored these doctors and the thousands of patients dying in hospitals </w:t>
      </w:r>
      <w:proofErr w:type="gramStart"/>
      <w:r w:rsidRPr="00317401">
        <w:rPr>
          <w:sz w:val="16"/>
        </w:rPr>
        <w:t>as a result of</w:t>
      </w:r>
      <w:proofErr w:type="gramEnd"/>
      <w:r w:rsidRPr="00317401">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17401">
        <w:rPr>
          <w:sz w:val="16"/>
        </w:rPr>
        <w:t>managed</w:t>
      </w:r>
      <w:proofErr w:type="gramEnd"/>
      <w:r w:rsidRPr="00317401">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17401">
        <w:rPr>
          <w:sz w:val="16"/>
        </w:rPr>
        <w:t>institutions, and</w:t>
      </w:r>
      <w:proofErr w:type="gramEnd"/>
      <w:r w:rsidRPr="00317401">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317401">
        <w:rPr>
          <w:sz w:val="16"/>
        </w:rPr>
        <w:t>Frontières</w:t>
      </w:r>
      <w:proofErr w:type="spellEnd"/>
      <w:r w:rsidRPr="00317401">
        <w:rPr>
          <w:sz w:val="16"/>
        </w:rPr>
        <w:t xml:space="preserve">,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w:t>
      </w:r>
      <w:proofErr w:type="gramStart"/>
      <w:r w:rsidRPr="00317401">
        <w:rPr>
          <w:sz w:val="16"/>
        </w:rPr>
        <w:t>some kind of emergency</w:t>
      </w:r>
      <w:proofErr w:type="gramEnd"/>
      <w:r w:rsidRPr="00317401">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317401">
        <w:rPr>
          <w:sz w:val="16"/>
        </w:rPr>
        <w:t>the human race</w:t>
      </w:r>
      <w:proofErr w:type="gramEnd"/>
      <w:r w:rsidRPr="00317401">
        <w:rPr>
          <w:sz w:val="16"/>
        </w:rPr>
        <w:t xml:space="preserve"> than pandemics, but national defense against armed aggression is much better planned for than defense against threats to public health. There is a wealth of rules regarding it, too. Human </w:t>
      </w:r>
      <w:proofErr w:type="gramStart"/>
      <w:r w:rsidRPr="00317401">
        <w:rPr>
          <w:sz w:val="16"/>
        </w:rPr>
        <w:t>beings</w:t>
      </w:r>
      <w:proofErr w:type="gramEnd"/>
      <w:r w:rsidRPr="00317401">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317401">
        <w:rPr>
          <w:sz w:val="16"/>
        </w:rPr>
        <w:t>So</w:t>
      </w:r>
      <w:proofErr w:type="gramEnd"/>
      <w:r w:rsidRPr="00317401">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317401">
        <w:rPr>
          <w:sz w:val="16"/>
        </w:rPr>
        <w:t>The majority of</w:t>
      </w:r>
      <w:proofErr w:type="gramEnd"/>
      <w:r w:rsidRPr="00317401">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w:t>
      </w:r>
      <w:r w:rsidRPr="00317401">
        <w:rPr>
          <w:sz w:val="16"/>
        </w:rPr>
        <w:lastRenderedPageBreak/>
        <w:t xml:space="preserve">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4F9FDA66" w14:textId="77777777" w:rsidR="00857CF6" w:rsidRPr="00317401" w:rsidRDefault="00857CF6" w:rsidP="00857CF6">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428A5C29" w14:textId="77777777" w:rsidR="00857CF6" w:rsidRPr="00317401" w:rsidRDefault="00857CF6" w:rsidP="00857CF6">
      <w:r w:rsidRPr="00317401">
        <w:rPr>
          <w:rStyle w:val="Style13ptBold"/>
        </w:rPr>
        <w:t>NAS 8</w:t>
      </w:r>
      <w:r w:rsidRPr="00317401">
        <w:t xml:space="preserve"> National Academy of Sciences 12-3-2008 “The Role of the Life Sciences in Transforming America's Future Summary of a Workshop” //Re-cut by Elmer </w:t>
      </w:r>
    </w:p>
    <w:p w14:paraId="50FE7A51" w14:textId="77777777" w:rsidR="00857CF6" w:rsidRPr="00317401" w:rsidRDefault="00857CF6" w:rsidP="00857CF6">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w:t>
      </w:r>
      <w:proofErr w:type="gramStart"/>
      <w:r w:rsidRPr="00317401">
        <w:rPr>
          <w:u w:val="single"/>
        </w:rPr>
        <w:t xml:space="preserve">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w:t>
      </w:r>
      <w:proofErr w:type="gramEnd"/>
      <w:r w:rsidRPr="00317401">
        <w:rPr>
          <w:u w:val="single"/>
        </w:rPr>
        <w:t xml:space="preserve"> to clean manufacturing and the production of new biologically inspired materials. In fact, biological systems could provide the basis for new products, </w:t>
      </w:r>
      <w:proofErr w:type="gramStart"/>
      <w:r w:rsidRPr="00317401">
        <w:rPr>
          <w:u w:val="single"/>
        </w:rPr>
        <w:t>services</w:t>
      </w:r>
      <w:proofErr w:type="gramEnd"/>
      <w:r w:rsidRPr="00317401">
        <w:rPr>
          <w:u w:val="single"/>
        </w:rPr>
        <w:t xml:space="preserve">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w:t>
      </w:r>
      <w:proofErr w:type="gramStart"/>
      <w:r w:rsidRPr="00317401">
        <w:rPr>
          <w:u w:val="single"/>
        </w:rPr>
        <w:t>Gordon</w:t>
      </w:r>
      <w:proofErr w:type="gramEnd"/>
      <w:r w:rsidRPr="00317401">
        <w:rPr>
          <w:u w:val="single"/>
        </w:rPr>
        <w:t xml:space="preserve">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4DA76512" w14:textId="77777777" w:rsidR="00857CF6" w:rsidRPr="00317401" w:rsidRDefault="00857CF6" w:rsidP="00857CF6">
      <w:pPr>
        <w:pStyle w:val="Heading4"/>
      </w:pPr>
      <w:r w:rsidRPr="00317401">
        <w:lastRenderedPageBreak/>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29DD2FBE" w14:textId="77777777" w:rsidR="00857CF6" w:rsidRPr="00317401" w:rsidRDefault="00857CF6" w:rsidP="00857CF6">
      <w:proofErr w:type="spellStart"/>
      <w:r w:rsidRPr="00317401">
        <w:rPr>
          <w:rStyle w:val="Style13ptBold"/>
        </w:rPr>
        <w:t>Hotez</w:t>
      </w:r>
      <w:proofErr w:type="spellEnd"/>
      <w:r w:rsidRPr="00317401">
        <w:rPr>
          <w:rStyle w:val="Style13ptBold"/>
        </w:rPr>
        <w:t xml:space="preserve">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57D5B73" w14:textId="77777777" w:rsidR="00857CF6" w:rsidRPr="00317401" w:rsidRDefault="00857CF6" w:rsidP="00857CF6">
      <w:pPr>
        <w:rPr>
          <w:sz w:val="16"/>
        </w:rPr>
      </w:pPr>
      <w:r w:rsidRPr="00317401">
        <w:rPr>
          <w:sz w:val="16"/>
        </w:rPr>
        <w:t xml:space="preserve">We also need to better understand how these NTDs are </w:t>
      </w:r>
      <w:proofErr w:type="gramStart"/>
      <w:r w:rsidRPr="00317401">
        <w:rPr>
          <w:sz w:val="16"/>
        </w:rPr>
        <w:t>actually transmitted</w:t>
      </w:r>
      <w:proofErr w:type="gramEnd"/>
      <w:r w:rsidRPr="00317401">
        <w:rPr>
          <w:sz w:val="16"/>
        </w:rPr>
        <w:t xml:space="preserve">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w:t>
      </w:r>
      <w:proofErr w:type="spellStart"/>
      <w:r w:rsidRPr="007B16B7">
        <w:rPr>
          <w:sz w:val="16"/>
        </w:rPr>
        <w:t>evi</w:t>
      </w:r>
      <w:proofErr w:type="spellEnd"/>
      <w:r w:rsidRPr="007B16B7">
        <w:rPr>
          <w:sz w:val="16"/>
        </w:rPr>
        <w:t xml:space="preserve">- </w:t>
      </w:r>
      <w:proofErr w:type="spellStart"/>
      <w:r w:rsidRPr="007B16B7">
        <w:rPr>
          <w:sz w:val="16"/>
        </w:rPr>
        <w:t>dence</w:t>
      </w:r>
      <w:proofErr w:type="spellEnd"/>
      <w:r w:rsidRPr="007B16B7">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w:t>
      </w:r>
      <w:proofErr w:type="spellStart"/>
      <w:r w:rsidRPr="00317401">
        <w:rPr>
          <w:sz w:val="16"/>
        </w:rPr>
        <w:t>tients</w:t>
      </w:r>
      <w:proofErr w:type="spellEnd"/>
      <w:r w:rsidRPr="00317401">
        <w:rPr>
          <w:sz w:val="16"/>
        </w:rPr>
        <w:t xml:space="preserve"> must be sent to the CD С or other specialty research laboratories </w:t>
      </w:r>
      <w:proofErr w:type="gramStart"/>
      <w:r w:rsidRPr="00317401">
        <w:rPr>
          <w:sz w:val="16"/>
        </w:rPr>
        <w:t>in order to</w:t>
      </w:r>
      <w:proofErr w:type="gramEnd"/>
      <w:r w:rsidRPr="00317401">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w:t>
      </w:r>
      <w:proofErr w:type="gramStart"/>
      <w:r w:rsidRPr="00317401">
        <w:rPr>
          <w:sz w:val="16"/>
        </w:rPr>
        <w:t>has to</w:t>
      </w:r>
      <w:proofErr w:type="gramEnd"/>
      <w:r w:rsidRPr="00317401">
        <w:rPr>
          <w:sz w:val="16"/>
        </w:rPr>
        <w:t xml:space="preserve">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317401">
        <w:rPr>
          <w:sz w:val="16"/>
        </w:rPr>
        <w:t>have to</w:t>
      </w:r>
      <w:proofErr w:type="gramEnd"/>
      <w:r w:rsidRPr="00317401">
        <w:rPr>
          <w:sz w:val="16"/>
        </w:rPr>
        <w:t xml:space="preserve">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w:t>
      </w:r>
      <w:proofErr w:type="spellStart"/>
      <w:r w:rsidRPr="00317401">
        <w:rPr>
          <w:sz w:val="16"/>
        </w:rPr>
        <w:t>velop</w:t>
      </w:r>
      <w:proofErr w:type="spellEnd"/>
      <w:r w:rsidRPr="00317401">
        <w:rPr>
          <w:sz w:val="16"/>
        </w:rPr>
        <w:t xml:space="preserve"> new and safer Chagas disease medicines [60], while shown little or modest at our National School of Tropical Medicine the Sab in interest in American Vaccine Institute and Texas </w:t>
      </w:r>
      <w:proofErr w:type="spellStart"/>
      <w:r w:rsidRPr="00317401">
        <w:rPr>
          <w:sz w:val="16"/>
        </w:rPr>
        <w:t>Childrens</w:t>
      </w:r>
      <w:proofErr w:type="spellEnd"/>
      <w:r w:rsidRPr="00317401">
        <w:rPr>
          <w:sz w:val="16"/>
        </w:rPr>
        <w:t xml:space="preserve"> Hospital Center for NTDs. As a result, new Vaccine Development (Sabin PDP) is working to develop products are being a therapeutic vaccine that could be used alongside exist- developed in the </w:t>
      </w:r>
      <w:proofErr w:type="spellStart"/>
      <w:r w:rsidRPr="00317401">
        <w:rPr>
          <w:sz w:val="16"/>
        </w:rPr>
        <w:t>ing</w:t>
      </w:r>
      <w:proofErr w:type="spellEnd"/>
      <w:r w:rsidRPr="00317401">
        <w:rPr>
          <w:sz w:val="16"/>
        </w:rPr>
        <w:t xml:space="preserve"> treatments [61]. These efforts rely on major </w:t>
      </w:r>
      <w:proofErr w:type="spellStart"/>
      <w:r w:rsidRPr="00317401">
        <w:rPr>
          <w:sz w:val="16"/>
        </w:rPr>
        <w:t>philan</w:t>
      </w:r>
      <w:proofErr w:type="spellEnd"/>
      <w:r w:rsidRPr="00317401">
        <w:rPr>
          <w:sz w:val="16"/>
        </w:rPr>
        <w:t xml:space="preserve">- nonprofit sector. </w:t>
      </w:r>
      <w:proofErr w:type="spellStart"/>
      <w:r w:rsidRPr="00317401">
        <w:rPr>
          <w:sz w:val="16"/>
        </w:rPr>
        <w:t>thropic</w:t>
      </w:r>
      <w:proofErr w:type="spellEnd"/>
      <w:r w:rsidRPr="00317401">
        <w:rPr>
          <w:sz w:val="16"/>
        </w:rPr>
        <w:t xml:space="preserve"> donors. In our case at the Sabin PDP, they include the Kleberg Foundation, the Carlos Slim Foundation, the Southwest Electronic Energy Medical Research Institute, and Texas </w:t>
      </w:r>
      <w:proofErr w:type="spellStart"/>
      <w:r w:rsidRPr="00317401">
        <w:rPr>
          <w:sz w:val="16"/>
        </w:rPr>
        <w:t>Childrens</w:t>
      </w:r>
      <w:proofErr w:type="spellEnd"/>
      <w:r w:rsidRPr="00317401">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317401">
        <w:rPr>
          <w:sz w:val="16"/>
        </w:rPr>
        <w:t>live in</w:t>
      </w:r>
      <w:proofErr w:type="gramEnd"/>
      <w:r w:rsidRPr="00317401">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w:t>
      </w:r>
      <w:r w:rsidRPr="00317401">
        <w:rPr>
          <w:rStyle w:val="StyleUnderline"/>
          <w:sz w:val="24"/>
        </w:rPr>
        <w:lastRenderedPageBreak/>
        <w:t xml:space="preserve">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317401">
        <w:rPr>
          <w:sz w:val="16"/>
        </w:rPr>
        <w:t>leastadvantaged</w:t>
      </w:r>
      <w:proofErr w:type="spellEnd"/>
      <w:r w:rsidRPr="00317401">
        <w:rPr>
          <w:sz w:val="16"/>
        </w:rPr>
        <w:t xml:space="preserve"> members of the </w:t>
      </w:r>
      <w:proofErr w:type="spellStart"/>
      <w:r w:rsidRPr="00317401">
        <w:rPr>
          <w:sz w:val="16"/>
        </w:rPr>
        <w:t>worlds</w:t>
      </w:r>
      <w:proofErr w:type="spellEnd"/>
      <w:r w:rsidRPr="0031740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317401">
        <w:rPr>
          <w:sz w:val="16"/>
        </w:rPr>
        <w:t>more closely examine</w:t>
      </w:r>
      <w:proofErr w:type="gramEnd"/>
      <w:r w:rsidRPr="00317401">
        <w:rPr>
          <w:sz w:val="16"/>
        </w:rPr>
        <w:t xml:space="preserve"> the six G20 countries with positive worm indices—Brazil, China, India, Indonesia, Mexico, and South Africa—in addition to Nigeria. Together these countries account for one-half of the </w:t>
      </w:r>
      <w:proofErr w:type="gramStart"/>
      <w:r w:rsidRPr="00317401">
        <w:rPr>
          <w:sz w:val="16"/>
        </w:rPr>
        <w:t>worlds</w:t>
      </w:r>
      <w:proofErr w:type="gramEnd"/>
      <w:r w:rsidRPr="0031740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317401">
        <w:rPr>
          <w:sz w:val="16"/>
        </w:rPr>
        <w:t>Eyrun</w:t>
      </w:r>
      <w:proofErr w:type="spellEnd"/>
      <w:r w:rsidRPr="00317401">
        <w:rPr>
          <w:sz w:val="16"/>
        </w:rPr>
        <w:t xml:space="preserve"> </w:t>
      </w:r>
      <w:proofErr w:type="spellStart"/>
      <w:r w:rsidRPr="00317401">
        <w:rPr>
          <w:sz w:val="16"/>
        </w:rPr>
        <w:t>Kjetland</w:t>
      </w:r>
      <w:proofErr w:type="spellEnd"/>
      <w:r w:rsidRPr="0031740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317401">
        <w:rPr>
          <w:sz w:val="16"/>
        </w:rPr>
        <w:t>the vast majority of</w:t>
      </w:r>
      <w:proofErr w:type="gramEnd"/>
      <w:r w:rsidRPr="00317401">
        <w:rPr>
          <w:sz w:val="16"/>
        </w:rPr>
        <w:t xml:space="preserve"> its children do not have access to regular and periodic deworming, and only about one-half of the population receives MDA for LF. India also has the </w:t>
      </w:r>
      <w:proofErr w:type="spellStart"/>
      <w:r w:rsidRPr="00317401">
        <w:rPr>
          <w:sz w:val="16"/>
        </w:rPr>
        <w:t>worlds</w:t>
      </w:r>
      <w:proofErr w:type="spellEnd"/>
      <w:r w:rsidRPr="0031740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317401">
        <w:rPr>
          <w:sz w:val="16"/>
        </w:rPr>
        <w:t>unavailable.</w:t>
      </w:r>
      <w:proofErr w:type="gramEnd"/>
      <w:r w:rsidRPr="0031740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317401">
        <w:rPr>
          <w:sz w:val="16"/>
        </w:rPr>
        <w:t>current status</w:t>
      </w:r>
      <w:proofErr w:type="gramEnd"/>
      <w:r w:rsidRPr="0031740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317401">
        <w:rPr>
          <w:sz w:val="16"/>
        </w:rPr>
        <w:t>previ</w:t>
      </w:r>
      <w:proofErr w:type="spellEnd"/>
      <w:r w:rsidRPr="00317401">
        <w:rPr>
          <w:sz w:val="16"/>
        </w:rPr>
        <w:t xml:space="preserve">- ------------------- </w:t>
      </w:r>
      <w:proofErr w:type="spellStart"/>
      <w:r w:rsidRPr="00317401">
        <w:rPr>
          <w:sz w:val="16"/>
        </w:rPr>
        <w:t>ously</w:t>
      </w:r>
      <w:proofErr w:type="spellEnd"/>
      <w:r w:rsidRPr="0031740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317401">
        <w:rPr>
          <w:sz w:val="16"/>
        </w:rPr>
        <w:lastRenderedPageBreak/>
        <w:t>MillenThe</w:t>
      </w:r>
      <w:proofErr w:type="spellEnd"/>
      <w:r w:rsidRPr="00317401">
        <w:rPr>
          <w:sz w:val="16"/>
        </w:rPr>
        <w:t xml:space="preserve"> current status of access to essential medicines for people living in poverty and with NTDs among the G20 countries and Nigeria can be summarized as </w:t>
      </w:r>
      <w:proofErr w:type="gramStart"/>
      <w:r w:rsidRPr="00317401">
        <w:rPr>
          <w:sz w:val="16"/>
        </w:rPr>
        <w:t>abysmal.</w:t>
      </w:r>
      <w:proofErr w:type="gramEnd"/>
      <w:r w:rsidRPr="00317401">
        <w:rPr>
          <w:sz w:val="16"/>
        </w:rPr>
        <w:t xml:space="preserve"> The G20 145 </w:t>
      </w:r>
      <w:proofErr w:type="spellStart"/>
      <w:r w:rsidRPr="00317401">
        <w:rPr>
          <w:sz w:val="16"/>
        </w:rPr>
        <w:t>nium</w:t>
      </w:r>
      <w:proofErr w:type="spellEnd"/>
      <w:r w:rsidRPr="00317401">
        <w:rPr>
          <w:sz w:val="16"/>
        </w:rPr>
        <w:t xml:space="preserve"> Development Goals, with a focus on protecting the health of the </w:t>
      </w:r>
      <w:proofErr w:type="spellStart"/>
      <w:r w:rsidRPr="00317401">
        <w:rPr>
          <w:sz w:val="16"/>
        </w:rPr>
        <w:t>worlds</w:t>
      </w:r>
      <w:proofErr w:type="spellEnd"/>
      <w:r w:rsidRPr="0031740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317401">
        <w:rPr>
          <w:sz w:val="16"/>
        </w:rPr>
        <w:t>and also</w:t>
      </w:r>
      <w:proofErr w:type="gramEnd"/>
      <w:r w:rsidRPr="00317401">
        <w:rPr>
          <w:sz w:val="16"/>
        </w:rPr>
        <w:t xml:space="preserve"> some helminth infections such as hookworm, schistosomiasis, onchocerciasis, and foodborne </w:t>
      </w:r>
      <w:proofErr w:type="spellStart"/>
      <w:r w:rsidRPr="00317401">
        <w:rPr>
          <w:sz w:val="16"/>
        </w:rPr>
        <w:t>trematodiases</w:t>
      </w:r>
      <w:proofErr w:type="spellEnd"/>
      <w:r w:rsidRPr="0031740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317401">
        <w:rPr>
          <w:sz w:val="16"/>
        </w:rPr>
        <w:t>Of</w:t>
      </w:r>
      <w:proofErr w:type="gramEnd"/>
      <w:r w:rsidRPr="0031740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317401">
        <w:rPr>
          <w:sz w:val="16"/>
        </w:rPr>
        <w:t>worstperforming</w:t>
      </w:r>
      <w:proofErr w:type="spellEnd"/>
      <w:r w:rsidRPr="0031740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317401">
        <w:rPr>
          <w:sz w:val="16"/>
        </w:rPr>
        <w:t>in order to</w:t>
      </w:r>
      <w:proofErr w:type="gramEnd"/>
      <w:r w:rsidRPr="0031740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317401">
        <w:rPr>
          <w:sz w:val="16"/>
        </w:rPr>
        <w:t>Amster</w:t>
      </w:r>
      <w:proofErr w:type="spellEnd"/>
      <w:r w:rsidRPr="0031740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317401">
        <w:rPr>
          <w:sz w:val="16"/>
        </w:rPr>
        <w:t>years</w:t>
      </w:r>
      <w:proofErr w:type="gramEnd"/>
      <w:r w:rsidRPr="0031740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317401">
        <w:rPr>
          <w:sz w:val="16"/>
        </w:rPr>
        <w:t>and also</w:t>
      </w:r>
      <w:proofErr w:type="gramEnd"/>
      <w:r w:rsidRPr="0031740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w:t>
      </w:r>
      <w:r w:rsidRPr="00317401">
        <w:rPr>
          <w:sz w:val="16"/>
        </w:rPr>
        <w:lastRenderedPageBreak/>
        <w:t xml:space="preserve">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317401">
        <w:rPr>
          <w:sz w:val="16"/>
        </w:rPr>
        <w:t>in order to</w:t>
      </w:r>
      <w:proofErr w:type="gramEnd"/>
      <w:r w:rsidRPr="0031740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317401">
        <w:rPr>
          <w:sz w:val="16"/>
        </w:rPr>
        <w:t>in the area of</w:t>
      </w:r>
      <w:proofErr w:type="gramEnd"/>
      <w:r w:rsidRPr="0031740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317401">
        <w:rPr>
          <w:sz w:val="16"/>
        </w:rPr>
        <w:t>Re:Search</w:t>
      </w:r>
      <w:proofErr w:type="spellEnd"/>
      <w:proofErr w:type="gramEnd"/>
      <w:r w:rsidRPr="0031740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317401">
        <w:rPr>
          <w:sz w:val="16"/>
        </w:rPr>
        <w:t>Gurry</w:t>
      </w:r>
      <w:proofErr w:type="spellEnd"/>
      <w:r w:rsidRPr="0031740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317401">
        <w:rPr>
          <w:sz w:val="16"/>
        </w:rPr>
        <w:t>all of</w:t>
      </w:r>
      <w:proofErr w:type="gramEnd"/>
      <w:r w:rsidRPr="00317401">
        <w:rPr>
          <w:sz w:val="16"/>
        </w:rPr>
        <w:t xml:space="preserve"> the </w:t>
      </w:r>
      <w:proofErr w:type="spellStart"/>
      <w:r w:rsidRPr="00317401">
        <w:rPr>
          <w:sz w:val="16"/>
        </w:rPr>
        <w:t>world s</w:t>
      </w:r>
      <w:proofErr w:type="spellEnd"/>
      <w:r w:rsidRPr="0031740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w:t>
      </w:r>
      <w:r w:rsidRPr="00317401">
        <w:rPr>
          <w:rStyle w:val="StyleUnderline"/>
          <w:sz w:val="24"/>
        </w:rPr>
        <w:lastRenderedPageBreak/>
        <w:t xml:space="preserve">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 xml:space="preserve">the </w:t>
      </w:r>
      <w:proofErr w:type="spellStart"/>
      <w:r w:rsidRPr="00317401">
        <w:rPr>
          <w:rStyle w:val="StyleUnderline"/>
          <w:sz w:val="24"/>
          <w:highlight w:val="green"/>
        </w:rPr>
        <w:t>worlds</w:t>
      </w:r>
      <w:proofErr w:type="spellEnd"/>
      <w:r w:rsidRPr="00317401">
        <w:rPr>
          <w:rStyle w:val="StyleUnderline"/>
          <w:sz w:val="24"/>
          <w:highlight w:val="green"/>
        </w:rPr>
        <w:t xml:space="preserve">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317401">
        <w:rPr>
          <w:sz w:val="16"/>
        </w:rPr>
        <w:t>in order to</w:t>
      </w:r>
      <w:proofErr w:type="gramEnd"/>
      <w:r w:rsidRPr="00317401">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317401">
        <w:rPr>
          <w:sz w:val="16"/>
        </w:rPr>
        <w:t>tre</w:t>
      </w:r>
      <w:proofErr w:type="spellEnd"/>
      <w:r w:rsidRPr="00317401">
        <w:rPr>
          <w:sz w:val="16"/>
        </w:rPr>
        <w:t xml:space="preserve">- </w:t>
      </w:r>
      <w:proofErr w:type="spellStart"/>
      <w:r w:rsidRPr="00317401">
        <w:rPr>
          <w:sz w:val="16"/>
        </w:rPr>
        <w:t>mendous</w:t>
      </w:r>
      <w:proofErr w:type="spellEnd"/>
      <w:r w:rsidRPr="00317401">
        <w:rPr>
          <w:sz w:val="16"/>
        </w:rPr>
        <w:t xml:space="preserve"> expertise in MDA for NTDs and could provide Africa with valuable advice in this area. China was the first country to eliminate LF and has achieved successes in re- </w:t>
      </w:r>
      <w:proofErr w:type="spellStart"/>
      <w:r w:rsidRPr="00317401">
        <w:rPr>
          <w:sz w:val="16"/>
        </w:rPr>
        <w:t>ducing</w:t>
      </w:r>
      <w:proofErr w:type="spellEnd"/>
      <w:r w:rsidRPr="00317401">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w:t>
      </w:r>
      <w:proofErr w:type="spellStart"/>
      <w:r w:rsidRPr="00317401">
        <w:rPr>
          <w:sz w:val="16"/>
        </w:rPr>
        <w:t>Kickbusch</w:t>
      </w:r>
      <w:proofErr w:type="spellEnd"/>
      <w:r w:rsidRPr="00317401">
        <w:rPr>
          <w:sz w:val="16"/>
        </w:rPr>
        <w:t xml:space="preserve">, currently the director of the Global Health </w:t>
      </w:r>
      <w:proofErr w:type="spellStart"/>
      <w:r w:rsidRPr="00317401">
        <w:rPr>
          <w:sz w:val="16"/>
        </w:rPr>
        <w:t>Programme</w:t>
      </w:r>
      <w:proofErr w:type="spellEnd"/>
      <w:r w:rsidRPr="00317401">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317401">
        <w:rPr>
          <w:sz w:val="16"/>
        </w:rPr>
        <w:t>With the possible exception of</w:t>
      </w:r>
      <w:proofErr w:type="gramEnd"/>
      <w:r w:rsidRPr="00317401">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317401">
        <w:rPr>
          <w:sz w:val="16"/>
        </w:rPr>
        <w:t>Gostin</w:t>
      </w:r>
      <w:proofErr w:type="spellEnd"/>
      <w:r w:rsidRPr="00317401">
        <w:rPr>
          <w:sz w:val="16"/>
        </w:rPr>
        <w:t xml:space="preserve">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w:t>
      </w:r>
      <w:r w:rsidRPr="00317401">
        <w:rPr>
          <w:sz w:val="16"/>
        </w:rPr>
        <w:lastRenderedPageBreak/>
        <w:t xml:space="preserve">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317401">
        <w:rPr>
          <w:sz w:val="16"/>
        </w:rPr>
        <w:t>womens</w:t>
      </w:r>
      <w:proofErr w:type="spellEnd"/>
      <w:r w:rsidRPr="00317401">
        <w:rPr>
          <w:sz w:val="16"/>
        </w:rPr>
        <w:t xml:space="preserve"> and </w:t>
      </w:r>
      <w:proofErr w:type="spellStart"/>
      <w:r w:rsidRPr="00317401">
        <w:rPr>
          <w:sz w:val="16"/>
        </w:rPr>
        <w:t>childrens</w:t>
      </w:r>
      <w:proofErr w:type="spellEnd"/>
      <w:r w:rsidRPr="00317401">
        <w:rPr>
          <w:sz w:val="16"/>
        </w:rPr>
        <w:t xml:space="preserve"> health that would go hand-</w:t>
      </w:r>
      <w:proofErr w:type="spellStart"/>
      <w:r w:rsidRPr="00317401">
        <w:rPr>
          <w:sz w:val="16"/>
        </w:rPr>
        <w:t>inhand</w:t>
      </w:r>
      <w:proofErr w:type="spellEnd"/>
      <w:r w:rsidRPr="00317401">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proofErr w:type="spellStart"/>
      <w:r w:rsidRPr="00317401">
        <w:rPr>
          <w:rStyle w:val="StyleUnderline"/>
          <w:sz w:val="24"/>
          <w:highlight w:val="green"/>
        </w:rPr>
        <w:t>codevelopment</w:t>
      </w:r>
      <w:proofErr w:type="spellEnd"/>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w:t>
      </w:r>
      <w:proofErr w:type="spellStart"/>
      <w:r w:rsidRPr="00317401">
        <w:rPr>
          <w:sz w:val="16"/>
        </w:rPr>
        <w:t>codevelopment</w:t>
      </w:r>
      <w:proofErr w:type="spellEnd"/>
      <w:r w:rsidRPr="00317401">
        <w:rPr>
          <w:sz w:val="16"/>
        </w:rPr>
        <w:t xml:space="preserve"> of the oral polio vaccine, led on the American side by Dr. Albert B. Sabin, and his Soviet virologist counterparts, including Dr. Mikhail </w:t>
      </w:r>
      <w:proofErr w:type="spellStart"/>
      <w:r w:rsidRPr="00317401">
        <w:rPr>
          <w:sz w:val="16"/>
        </w:rPr>
        <w:t>Petrovich</w:t>
      </w:r>
      <w:proofErr w:type="spellEnd"/>
      <w:r w:rsidRPr="00317401">
        <w:rPr>
          <w:sz w:val="16"/>
        </w:rPr>
        <w:t xml:space="preserve"> </w:t>
      </w:r>
      <w:proofErr w:type="spellStart"/>
      <w:r w:rsidRPr="00317401">
        <w:rPr>
          <w:sz w:val="16"/>
        </w:rPr>
        <w:t>Chumakov</w:t>
      </w:r>
      <w:proofErr w:type="spellEnd"/>
      <w:r w:rsidRPr="00317401">
        <w:rPr>
          <w:sz w:val="16"/>
        </w:rPr>
        <w:t xml:space="preserve"> [3]. In modern times there is potential interest in </w:t>
      </w:r>
      <w:proofErr w:type="spellStart"/>
      <w:r w:rsidRPr="00317401">
        <w:rPr>
          <w:sz w:val="16"/>
        </w:rPr>
        <w:t>explor</w:t>
      </w:r>
      <w:proofErr w:type="spellEnd"/>
      <w:r w:rsidRPr="00317401">
        <w:rPr>
          <w:sz w:val="16"/>
        </w:rPr>
        <w:t xml:space="preserve"> </w:t>
      </w:r>
      <w:proofErr w:type="spellStart"/>
      <w:r w:rsidRPr="00317401">
        <w:rPr>
          <w:sz w:val="16"/>
        </w:rPr>
        <w:t>ing</w:t>
      </w:r>
      <w:proofErr w:type="spellEnd"/>
      <w:r w:rsidRPr="00317401">
        <w:rPr>
          <w:sz w:val="16"/>
        </w:rPr>
        <w:t xml:space="preserve"> vaccine science diplomacy opportunities between the United States and some of the worlds Muslim-majority nations belonging to the </w:t>
      </w:r>
      <w:proofErr w:type="spellStart"/>
      <w:r w:rsidRPr="00317401">
        <w:rPr>
          <w:sz w:val="16"/>
        </w:rPr>
        <w:t>Organisation</w:t>
      </w:r>
      <w:proofErr w:type="spellEnd"/>
      <w:r w:rsidRPr="00317401">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317401">
        <w:rPr>
          <w:sz w:val="16"/>
        </w:rPr>
        <w:t>worlds</w:t>
      </w:r>
      <w:proofErr w:type="gramEnd"/>
      <w:r w:rsidRPr="00317401">
        <w:rPr>
          <w:sz w:val="16"/>
        </w:rPr>
        <w:t xml:space="preserve"> helminth infections comprising the global Worm Index, including 50% of the </w:t>
      </w:r>
      <w:proofErr w:type="spellStart"/>
      <w:r w:rsidRPr="00317401">
        <w:rPr>
          <w:sz w:val="16"/>
        </w:rPr>
        <w:t>worlds</w:t>
      </w:r>
      <w:proofErr w:type="spellEnd"/>
      <w:r w:rsidRPr="00317401">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317401">
        <w:rPr>
          <w:sz w:val="16"/>
        </w:rPr>
        <w:t>in order to</w:t>
      </w:r>
      <w:proofErr w:type="gramEnd"/>
      <w:r w:rsidRPr="00317401">
        <w:rPr>
          <w:sz w:val="16"/>
        </w:rPr>
        <w:t xml:space="preserve">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552A12EF" w14:textId="77777777" w:rsidR="00857CF6" w:rsidRPr="00317401" w:rsidRDefault="00857CF6" w:rsidP="00857CF6">
      <w:pPr>
        <w:pStyle w:val="Heading4"/>
      </w:pPr>
      <w:r w:rsidRPr="00317401">
        <w:t>Solves hotspot escalation</w:t>
      </w:r>
    </w:p>
    <w:p w14:paraId="4A253197" w14:textId="77777777" w:rsidR="00857CF6" w:rsidRPr="00317401" w:rsidRDefault="00857CF6" w:rsidP="00857CF6">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0FEC54BC" w14:textId="77777777" w:rsidR="00857CF6" w:rsidRPr="00317401" w:rsidRDefault="00857CF6" w:rsidP="00857CF6">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t>
      </w:r>
      <w:r w:rsidRPr="00317401">
        <w:rPr>
          <w:sz w:val="16"/>
        </w:rPr>
        <w:lastRenderedPageBreak/>
        <w:t xml:space="preserve">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w:t>
      </w:r>
      <w:proofErr w:type="spellStart"/>
      <w:r w:rsidRPr="00317401">
        <w:rPr>
          <w:sz w:val="16"/>
        </w:rPr>
        <w:t>selfimmolations</w:t>
      </w:r>
      <w:proofErr w:type="spellEnd"/>
      <w:r w:rsidRPr="00317401">
        <w:rPr>
          <w:sz w:val="16"/>
        </w:rPr>
        <w:t xml:space="preserve">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 xml:space="preserve">enormous opportunities are available to use </w:t>
      </w:r>
      <w:proofErr w:type="spellStart"/>
      <w:r w:rsidRPr="00317401">
        <w:rPr>
          <w:rStyle w:val="StyleUnderline"/>
          <w:sz w:val="24"/>
        </w:rPr>
        <w:t>nonkinetic</w:t>
      </w:r>
      <w:proofErr w:type="spellEnd"/>
      <w:r w:rsidRPr="00317401">
        <w:rPr>
          <w:rStyle w:val="StyleUnderline"/>
          <w:sz w:val="24"/>
        </w:rPr>
        <w:t xml:space="preserve">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 xml:space="preserve">create the foundations for </w:t>
      </w:r>
      <w:proofErr w:type="spellStart"/>
      <w:r w:rsidRPr="00317401">
        <w:rPr>
          <w:rStyle w:val="Emphasis"/>
          <w:sz w:val="24"/>
          <w:highlight w:val="green"/>
        </w:rPr>
        <w:t>longterm</w:t>
      </w:r>
      <w:proofErr w:type="spellEnd"/>
      <w:r w:rsidRPr="00317401">
        <w:rPr>
          <w:rStyle w:val="Emphasis"/>
          <w:sz w:val="24"/>
          <w:highlight w:val="green"/>
        </w:rPr>
        <w:t xml:space="preserve">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w:t>
      </w:r>
      <w:proofErr w:type="spellStart"/>
      <w:r w:rsidRPr="00317401">
        <w:rPr>
          <w:sz w:val="16"/>
        </w:rPr>
        <w:t>thirdorder</w:t>
      </w:r>
      <w:proofErr w:type="spellEnd"/>
      <w:r w:rsidRPr="00317401">
        <w:rPr>
          <w:sz w:val="16"/>
        </w:rPr>
        <w:t xml:space="preserve">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317401">
        <w:rPr>
          <w:sz w:val="16"/>
        </w:rPr>
        <w:t>high income</w:t>
      </w:r>
      <w:proofErr w:type="gramEnd"/>
      <w:r w:rsidRPr="00317401">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317401">
        <w:rPr>
          <w:sz w:val="16"/>
        </w:rPr>
        <w:t>law,medicine</w:t>
      </w:r>
      <w:proofErr w:type="spellEnd"/>
      <w:proofErr w:type="gramEnd"/>
      <w:r w:rsidRPr="00317401">
        <w:rPr>
          <w:sz w:val="16"/>
        </w:rPr>
        <w:t xml:space="preserv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w:t>
      </w:r>
      <w:r w:rsidRPr="00317401">
        <w:rPr>
          <w:rStyle w:val="StyleUnderline"/>
          <w:sz w:val="24"/>
        </w:rPr>
        <w:lastRenderedPageBreak/>
        <w:t xml:space="preserve">outcomes, spread of lethal diseases, gross </w:t>
      </w:r>
      <w:r w:rsidRPr="00317401">
        <w:rPr>
          <w:rStyle w:val="StyleUnderline"/>
          <w:bCs/>
          <w:sz w:val="24"/>
          <w:highlight w:val="green"/>
        </w:rPr>
        <w:t xml:space="preserve">human rights </w:t>
      </w:r>
      <w:proofErr w:type="gramStart"/>
      <w:r w:rsidRPr="00317401">
        <w:rPr>
          <w:rStyle w:val="StyleUnderline"/>
          <w:bCs/>
          <w:sz w:val="24"/>
          <w:highlight w:val="green"/>
        </w:rPr>
        <w:t>abuses</w:t>
      </w:r>
      <w:proofErr w:type="gramEnd"/>
      <w:r w:rsidRPr="00317401">
        <w:rPr>
          <w:rStyle w:val="StyleUnderline"/>
          <w:bCs/>
          <w:sz w:val="24"/>
          <w:highlight w:val="green"/>
        </w:rPr>
        <w:t xml:space="preserve">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 xml:space="preserve">disastrous regional </w:t>
      </w:r>
      <w:proofErr w:type="gramStart"/>
      <w:r w:rsidRPr="00317401">
        <w:rPr>
          <w:rStyle w:val="Emphasis"/>
          <w:sz w:val="24"/>
        </w:rPr>
        <w:t>effects</w:t>
      </w:r>
      <w:r w:rsidRPr="00317401">
        <w:rPr>
          <w:sz w:val="16"/>
        </w:rPr>
        <w:t>,</w:t>
      </w:r>
      <w:proofErr w:type="gramEnd"/>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317401">
        <w:rPr>
          <w:sz w:val="16"/>
        </w:rPr>
        <w:t>lives, and</w:t>
      </w:r>
      <w:proofErr w:type="gramEnd"/>
      <w:r w:rsidRPr="00317401">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317401">
        <w:rPr>
          <w:sz w:val="16"/>
        </w:rPr>
        <w:t>protected</w:t>
      </w:r>
      <w:proofErr w:type="gramEnd"/>
      <w:r w:rsidRPr="00317401">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317401">
        <w:rPr>
          <w:sz w:val="16"/>
        </w:rPr>
        <w:t>powerfulmagnet</w:t>
      </w:r>
      <w:proofErr w:type="spellEnd"/>
      <w:r w:rsidRPr="00317401">
        <w:rPr>
          <w:sz w:val="16"/>
        </w:rPr>
        <w:t xml:space="preserve"> for youths, the poor, and the </w:t>
      </w:r>
      <w:proofErr w:type="spellStart"/>
      <w:proofErr w:type="gramStart"/>
      <w:r w:rsidRPr="00317401">
        <w:rPr>
          <w:sz w:val="16"/>
        </w:rPr>
        <w:t>disenfranchised,who</w:t>
      </w:r>
      <w:proofErr w:type="spellEnd"/>
      <w:proofErr w:type="gramEnd"/>
      <w:r w:rsidRPr="00317401">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787B72D5" w14:textId="77777777" w:rsidR="00857CF6" w:rsidRPr="00317401" w:rsidRDefault="00857CF6" w:rsidP="00857CF6">
      <w:pPr>
        <w:pStyle w:val="Heading3"/>
      </w:pPr>
      <w:r w:rsidRPr="00317401">
        <w:lastRenderedPageBreak/>
        <w:t>1AC – Plan</w:t>
      </w:r>
    </w:p>
    <w:p w14:paraId="32F13A9C" w14:textId="77777777" w:rsidR="00857CF6" w:rsidRPr="00317401" w:rsidRDefault="00857CF6" w:rsidP="00857CF6">
      <w:pPr>
        <w:pStyle w:val="Heading4"/>
      </w:pPr>
      <w:r w:rsidRPr="00317401">
        <w:t>Plan – The member nations of the World Trade Organization ought to reduce intellectual property protections for medicines by implementing a one-and-done approach for patent protection.</w:t>
      </w:r>
    </w:p>
    <w:p w14:paraId="6B62356E" w14:textId="77777777" w:rsidR="00857CF6" w:rsidRPr="00317401" w:rsidRDefault="00857CF6" w:rsidP="00857CF6">
      <w:pPr>
        <w:pStyle w:val="Heading4"/>
      </w:pPr>
      <w:r w:rsidRPr="00317401">
        <w:t xml:space="preserve">The Plan </w:t>
      </w:r>
      <w:r w:rsidRPr="00317401">
        <w:rPr>
          <w:u w:val="single"/>
        </w:rPr>
        <w:t>solves Evergreening</w:t>
      </w:r>
      <w:r w:rsidRPr="00317401">
        <w:t>.</w:t>
      </w:r>
    </w:p>
    <w:p w14:paraId="31A8B718" w14:textId="77777777" w:rsidR="00857CF6" w:rsidRPr="00317401" w:rsidRDefault="00857CF6" w:rsidP="00857CF6">
      <w:r w:rsidRPr="00317401">
        <w:rPr>
          <w:rStyle w:val="Style13ptBold"/>
        </w:rPr>
        <w:t>Feldman 3</w:t>
      </w:r>
      <w:r w:rsidRPr="00317401">
        <w:t xml:space="preserve"> Robin Feldman 2-11-2019 "‘One-and-done’ for new drugs could cut patent thickets and boost generic competition" </w:t>
      </w:r>
      <w:hyperlink r:id="rId20"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3084F08E" w14:textId="77777777" w:rsidR="00857CF6" w:rsidRPr="00317401" w:rsidRDefault="00857CF6" w:rsidP="00857CF6">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w:t>
      </w:r>
      <w:proofErr w:type="gramStart"/>
      <w:r w:rsidRPr="00317401">
        <w:rPr>
          <w:b/>
          <w:bCs/>
          <w:highlight w:val="green"/>
          <w:u w:val="single"/>
        </w:rPr>
        <w:t>all of</w:t>
      </w:r>
      <w:proofErr w:type="gramEnd"/>
      <w:r w:rsidRPr="00317401">
        <w:rPr>
          <w:b/>
          <w:bCs/>
          <w:highlight w:val="green"/>
          <w:u w:val="single"/>
        </w:rPr>
        <w:t xml:space="preserve">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 xml:space="preserve">legislative changes to the FDA’s drug approval </w:t>
      </w:r>
      <w:proofErr w:type="gramStart"/>
      <w:r w:rsidRPr="00317401">
        <w:rPr>
          <w:b/>
          <w:bCs/>
          <w:highlight w:val="green"/>
          <w:u w:val="single"/>
          <w:bdr w:val="single" w:sz="4" w:space="0" w:color="auto"/>
        </w:rPr>
        <w:t>system</w:t>
      </w:r>
      <w:r w:rsidRPr="00317401">
        <w:rPr>
          <w:u w:val="single"/>
        </w:rPr>
        <w:t>, and</w:t>
      </w:r>
      <w:proofErr w:type="gramEnd"/>
      <w:r w:rsidRPr="00317401">
        <w:rPr>
          <w:u w:val="single"/>
        </w:rPr>
        <w:t xml:space="preserve">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w:t>
      </w:r>
      <w:proofErr w:type="gramStart"/>
      <w:r w:rsidRPr="00317401">
        <w:rPr>
          <w:sz w:val="16"/>
        </w:rPr>
        <w:t>as a way to</w:t>
      </w:r>
      <w:proofErr w:type="gramEnd"/>
      <w:r w:rsidRPr="00317401">
        <w:rPr>
          <w:sz w:val="16"/>
        </w:rPr>
        <w:t xml:space="preserve"> cut back on patent tinkering. Obviousness, one of the five standards for patent eligibility, says that inventions that are obvious to an expert or the </w:t>
      </w:r>
      <w:proofErr w:type="gramStart"/>
      <w:r w:rsidRPr="00317401">
        <w:rPr>
          <w:sz w:val="16"/>
        </w:rPr>
        <w:t>general public</w:t>
      </w:r>
      <w:proofErr w:type="gramEnd"/>
      <w:r w:rsidRPr="00317401">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70D5372" w14:textId="77777777" w:rsidR="00857CF6" w:rsidRPr="00317401" w:rsidRDefault="00857CF6" w:rsidP="00857CF6">
      <w:pPr>
        <w:pStyle w:val="Heading4"/>
      </w:pPr>
      <w:r w:rsidRPr="00317401">
        <w:lastRenderedPageBreak/>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554730C7" w14:textId="77777777" w:rsidR="00857CF6" w:rsidRPr="00317401" w:rsidRDefault="00857CF6" w:rsidP="00857CF6">
      <w:proofErr w:type="spellStart"/>
      <w:r w:rsidRPr="00317401">
        <w:rPr>
          <w:rStyle w:val="Style13ptBold"/>
        </w:rPr>
        <w:t>Stanbrook</w:t>
      </w:r>
      <w:proofErr w:type="spellEnd"/>
      <w:r w:rsidRPr="00317401">
        <w:rPr>
          <w:rStyle w:val="Style13ptBold"/>
        </w:rPr>
        <w:t xml:space="preserve"> 13</w:t>
      </w:r>
      <w:r w:rsidRPr="00317401">
        <w:t xml:space="preserve">, Matthew B. "Limiting “evergreening” for a better balance of drug innovation incentives." (2013): 939-939. (MD (University of Toronto) PhD (University of Toronto))//Elmer </w:t>
      </w:r>
    </w:p>
    <w:p w14:paraId="27271F95" w14:textId="77777777" w:rsidR="00857CF6" w:rsidRPr="00317401" w:rsidRDefault="00857CF6" w:rsidP="00857CF6">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w:t>
      </w:r>
      <w:proofErr w:type="spellStart"/>
      <w:r w:rsidRPr="00317401">
        <w:rPr>
          <w:u w:val="single"/>
        </w:rPr>
        <w:t>defence</w:t>
      </w:r>
      <w:proofErr w:type="spellEnd"/>
      <w:r w:rsidRPr="00317401">
        <w:rPr>
          <w:u w:val="single"/>
        </w:rPr>
        <w:t xml:space="preserv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22F35014" w14:textId="77777777" w:rsidR="00857CF6" w:rsidRPr="00317401" w:rsidRDefault="00857CF6" w:rsidP="00857CF6">
      <w:pPr>
        <w:pStyle w:val="Heading3"/>
      </w:pPr>
      <w:r w:rsidRPr="00317401">
        <w:lastRenderedPageBreak/>
        <w:t>1AC – Framework (Short)</w:t>
      </w:r>
    </w:p>
    <w:p w14:paraId="6B53C48A" w14:textId="77777777" w:rsidR="00857CF6" w:rsidRPr="00317401" w:rsidRDefault="00857CF6" w:rsidP="00857CF6">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7A7C198" w14:textId="77777777" w:rsidR="00857CF6" w:rsidRPr="00317401" w:rsidRDefault="00857CF6" w:rsidP="00857CF6">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9BAA794" w14:textId="77777777" w:rsidR="00857CF6" w:rsidRPr="00317401" w:rsidRDefault="00857CF6" w:rsidP="00857CF6">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8BBBDEC" w14:textId="77777777" w:rsidR="00857CF6" w:rsidRPr="00317401" w:rsidRDefault="00857CF6" w:rsidP="00857CF6">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71C273" w14:textId="77777777" w:rsidR="00857CF6" w:rsidRPr="00317401" w:rsidRDefault="00857CF6" w:rsidP="00857CF6">
      <w:pPr>
        <w:pStyle w:val="Heading4"/>
      </w:pPr>
      <w:r w:rsidRPr="00317401">
        <w:t>Thus, the standard is maximizing expected well-being or act hedonistic util. Prefer additionally –</w:t>
      </w:r>
    </w:p>
    <w:p w14:paraId="283DAD11" w14:textId="77777777" w:rsidR="00857CF6" w:rsidRPr="00317401" w:rsidRDefault="00857CF6" w:rsidP="00857CF6">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1251F3E" w14:textId="77777777" w:rsidR="00857CF6" w:rsidRPr="00317401" w:rsidRDefault="00857CF6" w:rsidP="00857CF6">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682C84F5" w14:textId="77777777" w:rsidR="00857CF6" w:rsidRPr="00317401" w:rsidRDefault="00857CF6" w:rsidP="00857CF6">
      <w:pPr>
        <w:pStyle w:val="Heading3"/>
      </w:pPr>
      <w:r w:rsidRPr="00317401">
        <w:lastRenderedPageBreak/>
        <w:t xml:space="preserve">1AC – </w:t>
      </w:r>
      <w:proofErr w:type="spellStart"/>
      <w:r w:rsidRPr="00317401">
        <w:t>Underview</w:t>
      </w:r>
      <w:proofErr w:type="spellEnd"/>
    </w:p>
    <w:p w14:paraId="0EF59960" w14:textId="77777777" w:rsidR="00857CF6" w:rsidRPr="00317401" w:rsidRDefault="00857CF6" w:rsidP="00857CF6">
      <w:pPr>
        <w:pStyle w:val="Heading4"/>
      </w:pPr>
      <w:r w:rsidRPr="00317401">
        <w:t xml:space="preserve">1] 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no </w:t>
      </w:r>
      <w:proofErr w:type="spellStart"/>
      <w:r w:rsidRPr="00317401">
        <w:t>rvis</w:t>
      </w:r>
      <w:proofErr w:type="spellEnd"/>
      <w:r w:rsidRPr="00317401">
        <w:t xml:space="preserve">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7F09C0B4" w14:textId="77777777" w:rsidR="00857CF6" w:rsidRPr="00317401" w:rsidRDefault="00857CF6" w:rsidP="00857CF6"/>
    <w:p w14:paraId="3432A883" w14:textId="77777777" w:rsidR="00857CF6" w:rsidRPr="00260788" w:rsidRDefault="00857CF6" w:rsidP="00857CF6"/>
    <w:p w14:paraId="575AF075" w14:textId="77777777" w:rsidR="00E42E4C" w:rsidRPr="00857CF6" w:rsidRDefault="00E42E4C" w:rsidP="00857CF6"/>
    <w:sectPr w:rsidR="00E42E4C" w:rsidRPr="00857C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2F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26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AA2"/>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460"/>
    <w:rsid w:val="005A4D4E"/>
    <w:rsid w:val="005A7237"/>
    <w:rsid w:val="005B21FA"/>
    <w:rsid w:val="005B3244"/>
    <w:rsid w:val="005B6EE8"/>
    <w:rsid w:val="005B7731"/>
    <w:rsid w:val="005C23E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CF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FD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56C"/>
    <w:rsid w:val="00B24662"/>
    <w:rsid w:val="00B3569C"/>
    <w:rsid w:val="00B43676"/>
    <w:rsid w:val="00B5602D"/>
    <w:rsid w:val="00B60125"/>
    <w:rsid w:val="00B624C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176"/>
    <w:rsid w:val="00C07769"/>
    <w:rsid w:val="00C07D05"/>
    <w:rsid w:val="00C10856"/>
    <w:rsid w:val="00C203FA"/>
    <w:rsid w:val="00C244F5"/>
    <w:rsid w:val="00C25CC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A03"/>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00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9B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3D3A9"/>
  <w14:defaultImageDpi w14:val="300"/>
  <w15:docId w15:val="{5E61F9D1-EF84-424F-BB77-970EC833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C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2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2F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2F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E2FD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F0AA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E2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FD2"/>
  </w:style>
  <w:style w:type="character" w:customStyle="1" w:styleId="Heading1Char">
    <w:name w:val="Heading 1 Char"/>
    <w:aliases w:val="Pocket Char"/>
    <w:basedOn w:val="DefaultParagraphFont"/>
    <w:link w:val="Heading1"/>
    <w:uiPriority w:val="9"/>
    <w:rsid w:val="009E2F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2F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2FD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E2F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2FD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E2FD2"/>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E2F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2FD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9E2FD2"/>
    <w:rPr>
      <w:color w:val="auto"/>
      <w:u w:val="none"/>
    </w:rPr>
  </w:style>
  <w:style w:type="paragraph" w:styleId="DocumentMap">
    <w:name w:val="Document Map"/>
    <w:basedOn w:val="Normal"/>
    <w:link w:val="DocumentMapChar"/>
    <w:uiPriority w:val="99"/>
    <w:semiHidden/>
    <w:unhideWhenUsed/>
    <w:rsid w:val="009E2F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2FD2"/>
    <w:rPr>
      <w:rFonts w:ascii="Lucida Grande" w:hAnsi="Lucida Grande" w:cs="Lucida Grande"/>
    </w:rPr>
  </w:style>
  <w:style w:type="character" w:customStyle="1" w:styleId="Heading5Char">
    <w:name w:val="Heading 5 Char"/>
    <w:basedOn w:val="DefaultParagraphFont"/>
    <w:link w:val="Heading5"/>
    <w:uiPriority w:val="9"/>
    <w:rsid w:val="002F0AA2"/>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2F0AA2"/>
    <w:pPr>
      <w:ind w:left="720"/>
      <w:jc w:val="both"/>
    </w:pPr>
    <w:rPr>
      <w:b/>
      <w:iCs/>
      <w:u w:val="single"/>
    </w:rPr>
  </w:style>
  <w:style w:type="paragraph" w:styleId="ListParagraph">
    <w:name w:val="List Paragraph"/>
    <w:aliases w:val="6 font"/>
    <w:basedOn w:val="Normal"/>
    <w:uiPriority w:val="99"/>
    <w:unhideWhenUsed/>
    <w:qFormat/>
    <w:rsid w:val="002F0AA2"/>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2F0AA2"/>
    <w:rPr>
      <w:rFonts w:ascii="Calibri" w:hAnsi="Calibri"/>
      <w:sz w:val="22"/>
    </w:rPr>
  </w:style>
  <w:style w:type="paragraph" w:customStyle="1" w:styleId="Emphasis1">
    <w:name w:val="Emphasis1"/>
    <w:basedOn w:val="Normal"/>
    <w:autoRedefine/>
    <w:uiPriority w:val="20"/>
    <w:qFormat/>
    <w:rsid w:val="002F0A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2F0AA2"/>
    <w:pPr>
      <w:ind w:left="288" w:right="288"/>
    </w:pPr>
  </w:style>
  <w:style w:type="character" w:customStyle="1" w:styleId="cardtextChar">
    <w:name w:val="card text Char"/>
    <w:link w:val="cardtext"/>
    <w:rsid w:val="002F0AA2"/>
    <w:rPr>
      <w:rFonts w:ascii="Calibri" w:hAnsi="Calibri"/>
      <w:sz w:val="22"/>
    </w:rPr>
  </w:style>
  <w:style w:type="character" w:styleId="UnresolvedMention">
    <w:name w:val="Unresolved Mention"/>
    <w:basedOn w:val="DefaultParagraphFont"/>
    <w:uiPriority w:val="99"/>
    <w:semiHidden/>
    <w:unhideWhenUsed/>
    <w:rsid w:val="002F0A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21539</Words>
  <Characters>122777</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13</cp:revision>
  <dcterms:created xsi:type="dcterms:W3CDTF">2021-10-31T17:31:00Z</dcterms:created>
  <dcterms:modified xsi:type="dcterms:W3CDTF">2021-10-31T18:49:00Z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