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56AAC" w14:textId="77777777" w:rsidR="000707BD" w:rsidRPr="000707BD" w:rsidRDefault="000707BD" w:rsidP="000707BD"/>
    <w:p w14:paraId="46606C3C" w14:textId="2AD7599E" w:rsidR="00362A95" w:rsidRDefault="00362A95" w:rsidP="00362A95">
      <w:pPr>
        <w:pStyle w:val="Heading1"/>
      </w:pPr>
      <w:r>
        <w:lastRenderedPageBreak/>
        <w:t>1AC</w:t>
      </w:r>
    </w:p>
    <w:p w14:paraId="09D18E8F" w14:textId="2CB59293" w:rsidR="00362A95" w:rsidRPr="00362A95" w:rsidRDefault="005C2934" w:rsidP="005C2934">
      <w:pPr>
        <w:pStyle w:val="Heading3"/>
      </w:pPr>
      <w:r>
        <w:lastRenderedPageBreak/>
        <w:t>1AC: Evergreening</w:t>
      </w:r>
    </w:p>
    <w:p w14:paraId="37B42EC4" w14:textId="77777777" w:rsidR="00CD4FFE" w:rsidRPr="00317401" w:rsidRDefault="00CD4FFE" w:rsidP="00CD4FFE">
      <w:pPr>
        <w:pStyle w:val="Heading4"/>
      </w:pPr>
      <w:r w:rsidRPr="00317401">
        <w:t>The advantage is Innovation</w:t>
      </w:r>
    </w:p>
    <w:p w14:paraId="1672F291" w14:textId="77777777" w:rsidR="00CD4FFE" w:rsidRPr="00317401" w:rsidRDefault="00CD4FFE" w:rsidP="00CD4FFE">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52D06497" w14:textId="77777777" w:rsidR="00CD4FFE" w:rsidRPr="00317401" w:rsidRDefault="00CD4FFE" w:rsidP="00CD4FFE">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1FAFCC60" w14:textId="77777777" w:rsidR="00CD4FFE" w:rsidRPr="00317401" w:rsidRDefault="00CD4FFE" w:rsidP="00CD4FFE">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 xml:space="preserve">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w:t>
      </w:r>
      <w:proofErr w:type="gramStart"/>
      <w:r w:rsidRPr="00317401">
        <w:rPr>
          <w:sz w:val="16"/>
        </w:rPr>
        <w:t>time period</w:t>
      </w:r>
      <w:proofErr w:type="gramEnd"/>
      <w:r w:rsidRPr="00317401">
        <w:rPr>
          <w:sz w:val="16"/>
        </w:rPr>
        <w:t xml:space="preserve">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proofErr w:type="gramStart"/>
      <w:r w:rsidRPr="00317401">
        <w:rPr>
          <w:b/>
          <w:bCs/>
          <w:highlight w:val="green"/>
          <w:u w:val="single"/>
        </w:rPr>
        <w:t>over and over again</w:t>
      </w:r>
      <w:proofErr w:type="gramEnd"/>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 xml:space="preserve">such as adjustments to dosage or delivery systems — a once-a-day pill instead of a twice-a-day </w:t>
      </w:r>
      <w:proofErr w:type="gramStart"/>
      <w:r w:rsidRPr="00317401">
        <w:rPr>
          <w:u w:val="single"/>
        </w:rPr>
        <w:t>one;</w:t>
      </w:r>
      <w:proofErr w:type="gramEnd"/>
      <w:r w:rsidRPr="00317401">
        <w:rPr>
          <w:u w:val="single"/>
        </w:rPr>
        <w:t xml:space="preserv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36403859" w14:textId="77777777" w:rsidR="00CD4FFE" w:rsidRDefault="00CD4FFE" w:rsidP="00CD4FFE">
      <w:pPr>
        <w:pStyle w:val="Heading4"/>
      </w:pPr>
      <w:r>
        <w:t xml:space="preserve">We </w:t>
      </w:r>
      <w:r>
        <w:rPr>
          <w:u w:val="single"/>
        </w:rPr>
        <w:t>control Uniqueness</w:t>
      </w:r>
      <w:r>
        <w:t xml:space="preserve"> – 78% of New Drugs </w:t>
      </w:r>
      <w:r>
        <w:rPr>
          <w:u w:val="single"/>
        </w:rPr>
        <w:t>aren’t innovative</w:t>
      </w:r>
      <w:r>
        <w:t>.</w:t>
      </w:r>
    </w:p>
    <w:p w14:paraId="58BE6E05" w14:textId="77777777" w:rsidR="00CD4FFE" w:rsidRPr="008A0F84" w:rsidRDefault="00CD4FFE" w:rsidP="00CD4FFE">
      <w:r w:rsidRPr="008A0F84">
        <w:rPr>
          <w:rStyle w:val="Style13ptBold"/>
        </w:rPr>
        <w:t>PFAD</w:t>
      </w:r>
      <w:r>
        <w:rPr>
          <w:rStyle w:val="Style13ptBold"/>
        </w:rPr>
        <w:t xml:space="preserve"> 21</w:t>
      </w:r>
      <w:r>
        <w:t xml:space="preserve"> Patients for Affordable Drugs 2-3-2021 “</w:t>
      </w:r>
      <w:r w:rsidRPr="008A0F84">
        <w:t>BIG PHARMA’S BIG LIE: THE TRUTH ABOUT INNOVATION &amp; DRUG PRICES</w:t>
      </w:r>
      <w:r>
        <w:t xml:space="preserve">” </w:t>
      </w:r>
      <w:hyperlink r:id="rId10" w:history="1">
        <w:r w:rsidRPr="003A43EB">
          <w:rPr>
            <w:rStyle w:val="Hyperlink"/>
          </w:rPr>
          <w:t>https://patientsforaffordabledrugs.org/2021/02/03/innovation-report/</w:t>
        </w:r>
      </w:hyperlink>
      <w:r>
        <w:t xml:space="preserve"> (</w:t>
      </w:r>
      <w:r w:rsidRPr="008A0F84">
        <w:t xml:space="preserve">a patient advocacy and lobbying </w:t>
      </w:r>
      <w:proofErr w:type="spellStart"/>
      <w:r w:rsidRPr="008A0F84">
        <w:t>organisation</w:t>
      </w:r>
      <w:proofErr w:type="spellEnd"/>
      <w:r w:rsidRPr="008A0F84">
        <w:t xml:space="preserve"> based in Washington, D.C. founded by David Mitchell who suffers from multiple myeloma. Ben </w:t>
      </w:r>
      <w:proofErr w:type="spellStart"/>
      <w:r w:rsidRPr="008A0F84">
        <w:t>Wakana</w:t>
      </w:r>
      <w:proofErr w:type="spellEnd"/>
      <w:r w:rsidRPr="008A0F84">
        <w:t xml:space="preserve"> is the executive director. It focuses on policies to lower drug prices.</w:t>
      </w:r>
      <w:r>
        <w:t xml:space="preserve">)//Elmer </w:t>
      </w:r>
    </w:p>
    <w:p w14:paraId="1C8F9ECB" w14:textId="77777777" w:rsidR="00CD4FFE" w:rsidRPr="008A0F84" w:rsidRDefault="00CD4FFE" w:rsidP="00CD4FFE">
      <w:pPr>
        <w:rPr>
          <w:u w:val="single"/>
        </w:rPr>
      </w:pPr>
      <w:r w:rsidRPr="008A0F84">
        <w:rPr>
          <w:sz w:val="16"/>
        </w:rPr>
        <w:t xml:space="preserve">The drug industry talks a </w:t>
      </w:r>
      <w:r w:rsidRPr="008A0F84">
        <w:rPr>
          <w:u w:val="single"/>
        </w:rPr>
        <w:t>lot about how reforms to lower prices threaten cutting-edge breakthroughs</w:t>
      </w:r>
      <w:r w:rsidRPr="008A0F84">
        <w:rPr>
          <w:sz w:val="16"/>
        </w:rPr>
        <w:t xml:space="preserve">, but in reality, </w:t>
      </w:r>
      <w:r w:rsidRPr="00AE2E4E">
        <w:rPr>
          <w:b/>
          <w:sz w:val="26"/>
          <w:highlight w:val="green"/>
          <w:u w:val="single"/>
          <w:bdr w:val="single" w:sz="12" w:space="0" w:color="auto"/>
        </w:rPr>
        <w:t>only a fraction</w:t>
      </w:r>
      <w:r w:rsidRPr="00AE2E4E">
        <w:rPr>
          <w:b/>
          <w:sz w:val="26"/>
          <w:highlight w:val="green"/>
          <w:u w:val="single"/>
        </w:rPr>
        <w:t xml:space="preserve"> of new medications </w:t>
      </w:r>
      <w:proofErr w:type="gramStart"/>
      <w:r w:rsidRPr="00AE2E4E">
        <w:rPr>
          <w:b/>
          <w:sz w:val="26"/>
          <w:highlight w:val="green"/>
          <w:u w:val="single"/>
        </w:rPr>
        <w:t>are</w:t>
      </w:r>
      <w:proofErr w:type="gramEnd"/>
      <w:r w:rsidRPr="00AE2E4E">
        <w:rPr>
          <w:b/>
          <w:sz w:val="26"/>
          <w:highlight w:val="green"/>
          <w:u w:val="single"/>
        </w:rPr>
        <w:t xml:space="preserve"> truly innovative</w:t>
      </w:r>
      <w:r w:rsidRPr="008A0F84">
        <w:rPr>
          <w:sz w:val="16"/>
        </w:rPr>
        <w:t xml:space="preserve">. </w:t>
      </w:r>
      <w:r w:rsidRPr="00AE2E4E">
        <w:rPr>
          <w:b/>
          <w:sz w:val="26"/>
          <w:highlight w:val="green"/>
          <w:u w:val="single"/>
        </w:rPr>
        <w:t>Since 1975</w:t>
      </w:r>
      <w:r w:rsidRPr="008A0F84">
        <w:rPr>
          <w:sz w:val="16"/>
        </w:rPr>
        <w:t xml:space="preserve">, </w:t>
      </w:r>
      <w:r w:rsidRPr="00AE2E4E">
        <w:rPr>
          <w:b/>
          <w:sz w:val="26"/>
          <w:highlight w:val="green"/>
          <w:u w:val="single"/>
        </w:rPr>
        <w:t>only 10</w:t>
      </w:r>
      <w:r w:rsidRPr="008A0F84">
        <w:rPr>
          <w:sz w:val="16"/>
        </w:rPr>
        <w:t xml:space="preserve"> to 15 </w:t>
      </w:r>
      <w:r w:rsidRPr="00AE2E4E">
        <w:rPr>
          <w:b/>
          <w:sz w:val="26"/>
          <w:highlight w:val="green"/>
          <w:u w:val="single"/>
        </w:rPr>
        <w:t>percent</w:t>
      </w:r>
      <w:r w:rsidRPr="00AE2E4E">
        <w:rPr>
          <w:sz w:val="16"/>
          <w:highlight w:val="green"/>
        </w:rPr>
        <w:t xml:space="preserve"> </w:t>
      </w:r>
      <w:r w:rsidRPr="008A0F84">
        <w:rPr>
          <w:sz w:val="16"/>
        </w:rPr>
        <w:t xml:space="preserve">of drugs entering the market </w:t>
      </w:r>
      <w:r w:rsidRPr="00AE2E4E">
        <w:rPr>
          <w:b/>
          <w:sz w:val="26"/>
          <w:highlight w:val="green"/>
          <w:u w:val="single"/>
        </w:rPr>
        <w:t>represented</w:t>
      </w:r>
      <w:r w:rsidRPr="00AE2E4E">
        <w:rPr>
          <w:sz w:val="16"/>
          <w:highlight w:val="green"/>
        </w:rPr>
        <w:t xml:space="preserve"> </w:t>
      </w:r>
      <w:r w:rsidRPr="00AE2E4E">
        <w:rPr>
          <w:b/>
          <w:sz w:val="26"/>
          <w:highlight w:val="green"/>
          <w:u w:val="single"/>
        </w:rPr>
        <w:t>therapeutic advances</w:t>
      </w:r>
      <w:r w:rsidRPr="008A0F84">
        <w:rPr>
          <w:sz w:val="16"/>
        </w:rPr>
        <w:t xml:space="preserve">; </w:t>
      </w:r>
      <w:r w:rsidRPr="006D533A">
        <w:rPr>
          <w:b/>
          <w:sz w:val="26"/>
          <w:u w:val="single"/>
        </w:rPr>
        <w:t>instead</w:t>
      </w:r>
      <w:r w:rsidRPr="008A0F84">
        <w:rPr>
          <w:sz w:val="16"/>
        </w:rPr>
        <w:t xml:space="preserve">, </w:t>
      </w:r>
      <w:r w:rsidRPr="006D533A">
        <w:rPr>
          <w:b/>
          <w:sz w:val="26"/>
          <w:u w:val="single"/>
        </w:rPr>
        <w:t xml:space="preserve">drug companies prioritized the development of existing drugs with </w:t>
      </w:r>
      <w:r w:rsidRPr="006D533A">
        <w:rPr>
          <w:b/>
          <w:sz w:val="26"/>
          <w:u w:val="single"/>
          <w:bdr w:val="single" w:sz="12" w:space="0" w:color="auto"/>
        </w:rPr>
        <w:t>minor variations that lack clinical significance</w:t>
      </w:r>
      <w:r w:rsidRPr="006D533A">
        <w:rPr>
          <w:sz w:val="16"/>
        </w:rPr>
        <w:t>.21 Drug patents offer a stark</w:t>
      </w:r>
      <w:r w:rsidRPr="008A0F84">
        <w:rPr>
          <w:sz w:val="16"/>
        </w:rPr>
        <w:t xml:space="preserve"> illustration of this point. Between 2005 and 2015, </w:t>
      </w:r>
      <w:r w:rsidRPr="00AE2E4E">
        <w:rPr>
          <w:b/>
          <w:sz w:val="26"/>
          <w:highlight w:val="green"/>
          <w:u w:val="single"/>
          <w:bdr w:val="single" w:sz="12" w:space="0" w:color="auto"/>
        </w:rPr>
        <w:t>78 percent of drug patents were related to drugs already on the market.</w:t>
      </w:r>
      <w:r w:rsidRPr="008A0F84">
        <w:rPr>
          <w:sz w:val="16"/>
        </w:rPr>
        <w:t xml:space="preserve">22 </w:t>
      </w:r>
      <w:r w:rsidRPr="00AE2E4E">
        <w:rPr>
          <w:b/>
          <w:sz w:val="26"/>
          <w:highlight w:val="green"/>
          <w:u w:val="single"/>
        </w:rPr>
        <w:t>Instead of investing in R&amp;D that could lead to new</w:t>
      </w:r>
      <w:r w:rsidRPr="00AE2E4E">
        <w:rPr>
          <w:sz w:val="16"/>
          <w:highlight w:val="green"/>
        </w:rPr>
        <w:t xml:space="preserve"> </w:t>
      </w:r>
      <w:r w:rsidRPr="008A0F84">
        <w:rPr>
          <w:sz w:val="16"/>
        </w:rPr>
        <w:t xml:space="preserve">breakthrough </w:t>
      </w:r>
      <w:r w:rsidRPr="00AE2E4E">
        <w:rPr>
          <w:b/>
          <w:sz w:val="26"/>
          <w:highlight w:val="green"/>
          <w:u w:val="single"/>
        </w:rPr>
        <w:t>therapies</w:t>
      </w:r>
      <w:r w:rsidRPr="008A0F84">
        <w:rPr>
          <w:sz w:val="16"/>
        </w:rPr>
        <w:t xml:space="preserve">, </w:t>
      </w:r>
      <w:r w:rsidRPr="00AE2E4E">
        <w:rPr>
          <w:b/>
          <w:sz w:val="26"/>
          <w:highlight w:val="green"/>
          <w:u w:val="single"/>
        </w:rPr>
        <w:t xml:space="preserve">drug companies spend resources </w:t>
      </w:r>
      <w:r w:rsidRPr="00AE2E4E">
        <w:rPr>
          <w:b/>
          <w:sz w:val="26"/>
          <w:highlight w:val="green"/>
          <w:u w:val="single"/>
          <w:bdr w:val="single" w:sz="12" w:space="0" w:color="auto"/>
        </w:rPr>
        <w:t>obtaining patents on old drugs</w:t>
      </w:r>
      <w:r w:rsidRPr="00AE2E4E">
        <w:rPr>
          <w:sz w:val="16"/>
          <w:highlight w:val="green"/>
        </w:rPr>
        <w:t xml:space="preserve"> </w:t>
      </w:r>
      <w:r w:rsidRPr="008A0F84">
        <w:rPr>
          <w:u w:val="single"/>
        </w:rPr>
        <w:t xml:space="preserve">— not to improve </w:t>
      </w:r>
      <w:r w:rsidRPr="008A0F84">
        <w:rPr>
          <w:u w:val="single"/>
        </w:rPr>
        <w:lastRenderedPageBreak/>
        <w:t xml:space="preserve">user experience — but </w:t>
      </w:r>
      <w:r w:rsidRPr="00AE2E4E">
        <w:rPr>
          <w:b/>
          <w:sz w:val="26"/>
          <w:highlight w:val="green"/>
          <w:u w:val="single"/>
        </w:rPr>
        <w:t>to extend patent protection</w:t>
      </w:r>
      <w:r w:rsidRPr="008A0F84">
        <w:rPr>
          <w:u w:val="single"/>
        </w:rPr>
        <w:t>, prolong monopoly pricing periods, and keep generic competitors off the market</w:t>
      </w:r>
      <w:r w:rsidRPr="008A0F84">
        <w:rPr>
          <w:sz w:val="16"/>
        </w:rPr>
        <w:t xml:space="preserve">. </w:t>
      </w:r>
      <w:proofErr w:type="gramStart"/>
      <w:r w:rsidRPr="008A0F84">
        <w:rPr>
          <w:sz w:val="16"/>
        </w:rPr>
        <w:t>So</w:t>
      </w:r>
      <w:proofErr w:type="gramEnd"/>
      <w:r w:rsidRPr="008A0F84">
        <w:rPr>
          <w:sz w:val="16"/>
        </w:rPr>
        <w:t xml:space="preserve"> if we understand that new drugs are not the same as new cures, a small reduction in new drugs doesn’t pose a threat to innovation. </w:t>
      </w:r>
      <w:r w:rsidRPr="008A0F84">
        <w:rPr>
          <w:u w:val="single"/>
        </w:rPr>
        <w:t xml:space="preserve">Harvard economist Richard Frank summed it up this way: “If drug companies claim lowering drug prices means somewhat fewer new drug launches, remember that there are </w:t>
      </w:r>
      <w:r w:rsidRPr="008A0F84">
        <w:rPr>
          <w:b/>
          <w:bCs/>
          <w:u w:val="single"/>
        </w:rPr>
        <w:t>numerous new products sold every year whose elimination would have little to no impact on the health of Americans</w:t>
      </w:r>
      <w:r w:rsidRPr="008A0F84">
        <w:rPr>
          <w:sz w:val="16"/>
        </w:rPr>
        <w:t xml:space="preserve">.”23 If our current system of drug development does not result primarily in truly innovative drugs, we can’t let the pharmaceutical industry use the threat of R&amp;D cuts as a scapegoat to thwart reforms. </w:t>
      </w:r>
      <w:r w:rsidRPr="008A0F84">
        <w:rPr>
          <w:u w:val="single"/>
        </w:rPr>
        <w:t>We can create a system that incentivizes valuable innovation that delivers meaningful clinical benefit to patients — instead of repurposing old drugs.</w:t>
      </w:r>
    </w:p>
    <w:p w14:paraId="4CCB9794" w14:textId="77777777" w:rsidR="00CD4FFE" w:rsidRPr="00317401" w:rsidRDefault="00CD4FFE" w:rsidP="00CD4FFE">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3982EDB2" w14:textId="77777777" w:rsidR="00CD4FFE" w:rsidRPr="00317401" w:rsidRDefault="00CD4FFE" w:rsidP="00CD4FFE">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6EE592D6" w14:textId="77777777" w:rsidR="00CD4FFE" w:rsidRPr="00317401" w:rsidRDefault="00CD4FFE" w:rsidP="00CD4FFE">
      <w:pPr>
        <w:rPr>
          <w:sz w:val="16"/>
        </w:rPr>
      </w:pPr>
      <w:r w:rsidRPr="00317401">
        <w:rPr>
          <w:u w:val="single"/>
        </w:rPr>
        <w:t xml:space="preserve">In 2011, Elsa </w:t>
      </w:r>
      <w:proofErr w:type="spellStart"/>
      <w:r w:rsidRPr="00317401">
        <w:rPr>
          <w:u w:val="single"/>
        </w:rPr>
        <w:t>Dixler</w:t>
      </w:r>
      <w:proofErr w:type="spellEnd"/>
      <w:r w:rsidRPr="00317401">
        <w:rPr>
          <w:u w:val="single"/>
        </w:rPr>
        <w:t xml:space="preserve">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317401">
        <w:rPr>
          <w:sz w:val="16"/>
        </w:rPr>
        <w:t>Ph.D</w:t>
      </w:r>
      <w:proofErr w:type="spellEnd"/>
      <w:proofErr w:type="gramEnd"/>
      <w:r w:rsidRPr="00317401">
        <w:rPr>
          <w:sz w:val="16"/>
        </w:rPr>
        <w:t xml:space="preserve">, and have a pretty normal life,” said </w:t>
      </w:r>
      <w:proofErr w:type="spellStart"/>
      <w:r w:rsidRPr="00317401">
        <w:rPr>
          <w:sz w:val="16"/>
        </w:rPr>
        <w:t>Dixler</w:t>
      </w:r>
      <w:proofErr w:type="spellEnd"/>
      <w:r w:rsidRPr="00317401">
        <w:rPr>
          <w:sz w:val="16"/>
        </w:rPr>
        <w:t xml:space="preserve">, a Brooklyn resident who is now 74. “So, on the one hand, I feel enormously grateful.” </w:t>
      </w:r>
      <w:r w:rsidRPr="00317401">
        <w:rPr>
          <w:u w:val="single"/>
        </w:rPr>
        <w:t xml:space="preserve">But </w:t>
      </w:r>
      <w:proofErr w:type="spellStart"/>
      <w:r w:rsidRPr="00317401">
        <w:rPr>
          <w:u w:val="single"/>
        </w:rPr>
        <w:t>Dixler’s</w:t>
      </w:r>
      <w:proofErr w:type="spellEnd"/>
      <w:r w:rsidRPr="00317401">
        <w:rPr>
          <w:u w:val="single"/>
        </w:rPr>
        <w:t xml:space="preserve"> normal life has come at a steep financial cost to her family and to taxpayers. Revlimid typically costs nearly $800 per capsule, and </w:t>
      </w:r>
      <w:proofErr w:type="spellStart"/>
      <w:r w:rsidRPr="00317401">
        <w:rPr>
          <w:u w:val="single"/>
        </w:rPr>
        <w:t>Dixler</w:t>
      </w:r>
      <w:proofErr w:type="spellEnd"/>
      <w:r w:rsidRPr="00317401">
        <w:rPr>
          <w:u w:val="single"/>
        </w:rPr>
        <w:t xml:space="preserve"> takes one capsule per day for 21 days, then seven days off, and then resumes her daily dose, requiring 273 capsules a year</w:t>
      </w:r>
      <w:r w:rsidRPr="00317401">
        <w:rPr>
          <w:sz w:val="16"/>
        </w:rPr>
        <w:t xml:space="preserve">. Since retiring from The New York Times at the end of 2017, she has been on Medicare. </w:t>
      </w:r>
      <w:proofErr w:type="spellStart"/>
      <w:r w:rsidRPr="00317401">
        <w:rPr>
          <w:sz w:val="16"/>
        </w:rPr>
        <w:t>Dixler</w:t>
      </w:r>
      <w:proofErr w:type="spellEnd"/>
      <w:r w:rsidRPr="00317401">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squeezing people with cancer</w:t>
      </w:r>
      <w:r w:rsidRPr="00317401">
        <w:rPr>
          <w:sz w:val="16"/>
        </w:rPr>
        <w:t xml:space="preserve">,” </w:t>
      </w:r>
      <w:proofErr w:type="spellStart"/>
      <w:r w:rsidRPr="00317401">
        <w:rPr>
          <w:sz w:val="16"/>
        </w:rPr>
        <w:t>Dixler</w:t>
      </w:r>
      <w:proofErr w:type="spellEnd"/>
      <w:r w:rsidRPr="00317401">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w:t>
      </w:r>
      <w:proofErr w:type="spellStart"/>
      <w:r w:rsidRPr="00317401">
        <w:rPr>
          <w:sz w:val="16"/>
        </w:rPr>
        <w:t>Dixler</w:t>
      </w:r>
      <w:proofErr w:type="spellEnd"/>
      <w:r w:rsidRPr="00317401">
        <w:rPr>
          <w:sz w:val="16"/>
        </w:rPr>
        <w:t xml:space="preserve">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proofErr w:type="gramStart"/>
      <w:r w:rsidRPr="00317401">
        <w:rPr>
          <w:highlight w:val="green"/>
          <w:u w:val="single"/>
        </w:rPr>
        <w:t xml:space="preserve">most commonly </w:t>
      </w:r>
      <w:r w:rsidRPr="00317401">
        <w:rPr>
          <w:u w:val="single"/>
        </w:rPr>
        <w:t>used</w:t>
      </w:r>
      <w:proofErr w:type="gramEnd"/>
      <w:r w:rsidRPr="00317401">
        <w:rPr>
          <w:u w:val="single"/>
        </w:rPr>
        <w:t xml:space="preserve">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 xml:space="preserve">The Evergreen Drug Patent Search is the first database to exhaustively track the patent protections filed by </w:t>
      </w:r>
      <w:r w:rsidRPr="00317401">
        <w:rPr>
          <w:b/>
          <w:bCs/>
          <w:u w:val="single"/>
        </w:rPr>
        <w:lastRenderedPageBreak/>
        <w:t>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w:t>
      </w:r>
      <w:proofErr w:type="gramStart"/>
      <w:r w:rsidRPr="00317401">
        <w:rPr>
          <w:sz w:val="16"/>
        </w:rPr>
        <w:t>period of time</w:t>
      </w:r>
      <w:proofErr w:type="gramEnd"/>
      <w:r w:rsidRPr="00317401">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w:t>
      </w:r>
      <w:r w:rsidRPr="00317401">
        <w:rPr>
          <w:sz w:val="16"/>
        </w:rPr>
        <w:lastRenderedPageBreak/>
        <w:t xml:space="preserve">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w:t>
      </w:r>
      <w:proofErr w:type="spellStart"/>
      <w:r w:rsidRPr="00317401">
        <w:rPr>
          <w:u w:val="single"/>
        </w:rPr>
        <w:t>PrEP</w:t>
      </w:r>
      <w:proofErr w:type="spellEnd"/>
      <w:r w:rsidRPr="00317401">
        <w:rPr>
          <w:u w:val="single"/>
        </w:rPr>
        <w:t xml:space="preserve">,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317401">
        <w:rPr>
          <w:sz w:val="16"/>
        </w:rPr>
        <w:t>PrEP</w:t>
      </w:r>
      <w:proofErr w:type="spellEnd"/>
      <w:r w:rsidRPr="00317401">
        <w:rPr>
          <w:sz w:val="16"/>
        </w:rPr>
        <w:t xml:space="preserve">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 xml:space="preserve">We’re establishing a precedent that a pharmaceutical company can charge whatever it wants even as it allows an epidemic to continue, and the government refuses to intervene,” said James </w:t>
      </w:r>
      <w:proofErr w:type="spellStart"/>
      <w:r w:rsidRPr="00317401">
        <w:rPr>
          <w:u w:val="single"/>
        </w:rPr>
        <w:t>Krellenstein</w:t>
      </w:r>
      <w:proofErr w:type="spellEnd"/>
      <w:r w:rsidRPr="00317401">
        <w:rPr>
          <w:u w:val="single"/>
        </w:rPr>
        <w:t>,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317401">
        <w:rPr>
          <w:sz w:val="16"/>
        </w:rPr>
        <w:t>As</w:t>
      </w:r>
      <w:proofErr w:type="gramEnd"/>
      <w:r w:rsidRPr="00317401">
        <w:rPr>
          <w:sz w:val="16"/>
        </w:rPr>
        <w:t xml:space="preserve">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 xml:space="preserve">These may </w:t>
      </w:r>
      <w:proofErr w:type="gramStart"/>
      <w:r w:rsidRPr="00317401">
        <w:rPr>
          <w:u w:val="single"/>
        </w:rPr>
        <w:t>include:</w:t>
      </w:r>
      <w:proofErr w:type="gramEnd"/>
      <w:r w:rsidRPr="00317401">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2ACC2C38" w14:textId="77777777" w:rsidR="003A63B2" w:rsidRDefault="003A63B2" w:rsidP="003A63B2">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75C92041" w14:textId="77777777" w:rsidR="003A63B2" w:rsidRPr="00E2724F" w:rsidRDefault="003A63B2" w:rsidP="003A63B2">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12" w:history="1">
        <w:r w:rsidRPr="004D0B79">
          <w:rPr>
            <w:rStyle w:val="Hyperlink"/>
          </w:rPr>
          <w:t>https://abcnews.go.com/Health/amidst-superbug-crisis-scientists-urge-innovation/story?id=62763415</w:t>
        </w:r>
      </w:hyperlink>
      <w:r>
        <w:t xml:space="preserve">] Dhruv </w:t>
      </w:r>
    </w:p>
    <w:p w14:paraId="3FE75B7E" w14:textId="77777777" w:rsidR="003A63B2" w:rsidRPr="001948D4" w:rsidRDefault="003A63B2" w:rsidP="003A63B2">
      <w:pPr>
        <w:rPr>
          <w:sz w:val="16"/>
        </w:rPr>
      </w:pPr>
      <w:hyperlink r:id="rId13"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D4CF3">
        <w:rPr>
          <w:rStyle w:val="StyleUnderline"/>
          <w:highlight w:val="green"/>
        </w:rPr>
        <w:t xml:space="preserve">the </w:t>
      </w:r>
      <w:hyperlink r:id="rId14" w:tgtFrame="_blank" w:history="1">
        <w:r w:rsidRPr="009D4CF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xml:space="preserve">, with </w:t>
      </w:r>
      <w:r w:rsidRPr="003C32B5">
        <w:rPr>
          <w:sz w:val="16"/>
        </w:rPr>
        <w:lastRenderedPageBreak/>
        <w:t>at least 230,000 of those deaths due to multidrug resistant tuberculosis,</w:t>
      </w:r>
      <w:r>
        <w:rPr>
          <w:sz w:val="16"/>
        </w:rPr>
        <w:t xml:space="preserve"> </w:t>
      </w:r>
      <w:hyperlink r:id="rId15"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D4CF3">
        <w:rPr>
          <w:rStyle w:val="StyleUnderline"/>
          <w:highlight w:val="green"/>
        </w:rPr>
        <w:t xml:space="preserve">represents a </w:t>
      </w:r>
      <w:r w:rsidRPr="009D4CF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D4CF3">
        <w:rPr>
          <w:rStyle w:val="Emphasis"/>
          <w:highlight w:val="green"/>
        </w:rPr>
        <w:t>rising</w:t>
      </w:r>
      <w:r w:rsidRPr="003C32B5">
        <w:rPr>
          <w:rStyle w:val="Emphasis"/>
        </w:rPr>
        <w:t xml:space="preserve"> rates</w:t>
      </w:r>
      <w:r w:rsidRPr="003C32B5">
        <w:rPr>
          <w:rStyle w:val="StyleUnderline"/>
        </w:rPr>
        <w:t xml:space="preserve"> of </w:t>
      </w:r>
      <w:r w:rsidRPr="009D4CF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D4CF3">
        <w:rPr>
          <w:rStyle w:val="StyleUnderline"/>
          <w:highlight w:val="green"/>
        </w:rPr>
        <w:t xml:space="preserve">may cause </w:t>
      </w:r>
      <w:r w:rsidRPr="009D4CF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D4CF3">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9D4CF3">
        <w:rPr>
          <w:rStyle w:val="StyleUnderline"/>
          <w:highlight w:val="green"/>
        </w:rPr>
        <w:t>defeat</w:t>
      </w:r>
      <w:r w:rsidRPr="003C32B5">
        <w:rPr>
          <w:sz w:val="16"/>
        </w:rPr>
        <w:t xml:space="preserve"> the </w:t>
      </w:r>
      <w:r w:rsidRPr="009D4CF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16"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7"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9D4CF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D4CF3">
        <w:rPr>
          <w:rStyle w:val="StyleUnderline"/>
          <w:highlight w:val="green"/>
        </w:rPr>
        <w:t xml:space="preserve">development of </w:t>
      </w:r>
      <w:r w:rsidRPr="009D4CF3">
        <w:rPr>
          <w:rStyle w:val="Emphasis"/>
          <w:highlight w:val="green"/>
        </w:rPr>
        <w:t>new</w:t>
      </w:r>
      <w:r w:rsidRPr="003C32B5">
        <w:rPr>
          <w:rStyle w:val="Emphasis"/>
        </w:rPr>
        <w:t xml:space="preserve"> antimicrobial </w:t>
      </w:r>
      <w:r w:rsidRPr="009D4CF3">
        <w:rPr>
          <w:rStyle w:val="Emphasis"/>
          <w:highlight w:val="green"/>
        </w:rPr>
        <w:t>medications</w:t>
      </w:r>
      <w:r w:rsidRPr="003C32B5">
        <w:rPr>
          <w:rStyle w:val="StyleUnderline"/>
        </w:rPr>
        <w:t xml:space="preserve">, </w:t>
      </w:r>
      <w:r w:rsidRPr="009D4CF3">
        <w:rPr>
          <w:rStyle w:val="Emphasis"/>
          <w:highlight w:val="green"/>
        </w:rPr>
        <w:t>vaccines</w:t>
      </w:r>
      <w:r w:rsidRPr="003C32B5">
        <w:rPr>
          <w:rStyle w:val="StyleUnderline"/>
        </w:rPr>
        <w:t xml:space="preserve">, </w:t>
      </w:r>
      <w:r w:rsidRPr="009D4CF3">
        <w:rPr>
          <w:rStyle w:val="StyleUnderline"/>
          <w:highlight w:val="green"/>
        </w:rPr>
        <w:t>and</w:t>
      </w:r>
      <w:r w:rsidRPr="003C32B5">
        <w:rPr>
          <w:rStyle w:val="StyleUnderline"/>
        </w:rPr>
        <w:t xml:space="preserve"> careful </w:t>
      </w:r>
      <w:r w:rsidRPr="009D4CF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D4CF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D4CF3">
        <w:rPr>
          <w:rStyle w:val="StyleUnderline"/>
          <w:highlight w:val="green"/>
        </w:rPr>
        <w:t>challenges</w:t>
      </w:r>
      <w:r w:rsidRPr="003C32B5">
        <w:rPr>
          <w:rStyle w:val="StyleUnderline"/>
        </w:rPr>
        <w:t xml:space="preserve"> of antimicrobial resistance</w:t>
      </w:r>
      <w:r w:rsidRPr="003C32B5">
        <w:rPr>
          <w:sz w:val="16"/>
        </w:rPr>
        <w:t xml:space="preserve">” </w:t>
      </w:r>
      <w:r w:rsidRPr="009D4CF3">
        <w:rPr>
          <w:rStyle w:val="StyleUnderline"/>
          <w:highlight w:val="green"/>
        </w:rPr>
        <w:t>are</w:t>
      </w:r>
      <w:r w:rsidRPr="003C32B5">
        <w:rPr>
          <w:sz w:val="16"/>
        </w:rPr>
        <w:t xml:space="preserve"> “</w:t>
      </w:r>
      <w:r w:rsidRPr="009D4CF3">
        <w:rPr>
          <w:rStyle w:val="Emphasis"/>
          <w:highlight w:val="green"/>
        </w:rPr>
        <w:t>not insurmountable</w:t>
      </w:r>
      <w:r w:rsidRPr="003C32B5">
        <w:rPr>
          <w:sz w:val="16"/>
        </w:rPr>
        <w:t xml:space="preserve">,” and that </w:t>
      </w:r>
      <w:r w:rsidRPr="003C32B5">
        <w:rPr>
          <w:rStyle w:val="StyleUnderline"/>
        </w:rPr>
        <w:t xml:space="preserve">coordinated </w:t>
      </w:r>
      <w:r w:rsidRPr="009D4CF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D4CF3">
        <w:rPr>
          <w:rStyle w:val="Emphasis"/>
          <w:highlight w:val="green"/>
        </w:rPr>
        <w:t>secure the future</w:t>
      </w:r>
      <w:r w:rsidRPr="009D4CF3">
        <w:rPr>
          <w:rStyle w:val="StyleUnderline"/>
          <w:highlight w:val="green"/>
        </w:rPr>
        <w:t xml:space="preserve"> from drug-resistant diseases</w:t>
      </w:r>
      <w:r w:rsidRPr="003C32B5">
        <w:rPr>
          <w:sz w:val="16"/>
        </w:rPr>
        <w:t>.”</w:t>
      </w:r>
    </w:p>
    <w:p w14:paraId="29ADD09C" w14:textId="77777777" w:rsidR="003A63B2" w:rsidRPr="00E2724F" w:rsidRDefault="003A63B2" w:rsidP="003A63B2">
      <w:pPr>
        <w:pStyle w:val="Heading4"/>
      </w:pPr>
      <w:r>
        <w:t xml:space="preserve">Extinction - generic defense doesn’t apply. </w:t>
      </w:r>
    </w:p>
    <w:p w14:paraId="0C28B05D" w14:textId="77777777" w:rsidR="003A63B2" w:rsidRPr="00A10F89" w:rsidRDefault="003A63B2" w:rsidP="003A63B2">
      <w:r w:rsidRPr="00A10F89">
        <w:rPr>
          <w:rStyle w:val="Style13ptBold"/>
        </w:rPr>
        <w:t>Srivatsa 17</w:t>
      </w:r>
      <w:r>
        <w:t xml:space="preserve"> </w:t>
      </w:r>
      <w:proofErr w:type="spellStart"/>
      <w:r>
        <w:t>Kadiyali</w:t>
      </w:r>
      <w:proofErr w:type="spellEnd"/>
      <w:r>
        <w:t xml:space="preserve"> Srivatsa 1-12-2017 “</w:t>
      </w:r>
      <w:r w:rsidRPr="00587797">
        <w:t>Superbug Pandemics and How to Prevent Them</w:t>
      </w:r>
      <w:r>
        <w:t xml:space="preserve">” </w:t>
      </w:r>
      <w:hyperlink r:id="rId18"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002A266" w14:textId="77777777" w:rsidR="003A63B2" w:rsidRPr="00A10F89" w:rsidRDefault="003A63B2" w:rsidP="003A63B2">
      <w:pPr>
        <w:rPr>
          <w:b/>
          <w:iCs/>
          <w:u w:val="single"/>
          <w:bdr w:val="single" w:sz="18" w:space="0" w:color="auto"/>
        </w:rPr>
      </w:pPr>
      <w:r w:rsidRPr="00A10F89">
        <w:rPr>
          <w:rStyle w:val="StyleUnderline"/>
          <w:sz w:val="24"/>
        </w:rPr>
        <w:t xml:space="preserve">It is by now no secret that </w:t>
      </w:r>
      <w:r w:rsidRPr="009D4CF3">
        <w:rPr>
          <w:rStyle w:val="StyleUnderline"/>
          <w:sz w:val="24"/>
          <w:highlight w:val="green"/>
        </w:rPr>
        <w:t>the</w:t>
      </w:r>
      <w:r w:rsidRPr="00A10F89">
        <w:rPr>
          <w:rStyle w:val="StyleUnderline"/>
          <w:sz w:val="24"/>
        </w:rPr>
        <w:t xml:space="preserve"> human </w:t>
      </w:r>
      <w:r w:rsidRPr="009D4CF3">
        <w:rPr>
          <w:rStyle w:val="StyleUnderline"/>
          <w:sz w:val="24"/>
          <w:highlight w:val="green"/>
        </w:rPr>
        <w:t>species is locked in a race</w:t>
      </w:r>
      <w:r w:rsidRPr="00A10F89">
        <w:rPr>
          <w:rStyle w:val="StyleUnderline"/>
          <w:sz w:val="24"/>
        </w:rPr>
        <w:t xml:space="preserve"> of its own making </w:t>
      </w:r>
      <w:r w:rsidRPr="009D4CF3">
        <w:rPr>
          <w:rStyle w:val="StyleUnderline"/>
          <w:sz w:val="24"/>
          <w:highlight w:val="green"/>
        </w:rPr>
        <w:t>with “</w:t>
      </w:r>
      <w:r w:rsidRPr="009D4CF3">
        <w:rPr>
          <w:rStyle w:val="StyleUnderline"/>
          <w:bCs/>
          <w:sz w:val="24"/>
          <w:highlight w:val="green"/>
        </w:rPr>
        <w:t>superbugs</w:t>
      </w:r>
      <w:r w:rsidRPr="009D4CF3">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w:t>
      </w:r>
      <w:r w:rsidRPr="00A10F89">
        <w:rPr>
          <w:rStyle w:val="StyleUnderline"/>
          <w:sz w:val="24"/>
        </w:rPr>
        <w:lastRenderedPageBreak/>
        <w:t xml:space="preserve">possibility that bad actors might deliberately engineer deadly superbugs.1 But even if that does not happen, humanity faces </w:t>
      </w:r>
      <w:r w:rsidRPr="009D4CF3">
        <w:rPr>
          <w:rStyle w:val="StyleUnderline"/>
          <w:sz w:val="24"/>
          <w:highlight w:val="green"/>
        </w:rPr>
        <w:t>an</w:t>
      </w:r>
      <w:r w:rsidRPr="00A10F89">
        <w:rPr>
          <w:rStyle w:val="StyleUnderline"/>
          <w:sz w:val="24"/>
        </w:rPr>
        <w:t xml:space="preserve"> </w:t>
      </w:r>
      <w:r w:rsidRPr="009D4CF3">
        <w:rPr>
          <w:rStyle w:val="Emphasis"/>
          <w:sz w:val="24"/>
          <w:highlight w:val="green"/>
        </w:rPr>
        <w:t>existential threat</w:t>
      </w:r>
      <w:r w:rsidRPr="00A10F89">
        <w:rPr>
          <w:rStyle w:val="StyleUnderline"/>
          <w:sz w:val="24"/>
        </w:rPr>
        <w:t xml:space="preserve"> largely </w:t>
      </w:r>
      <w:r w:rsidRPr="009D4CF3">
        <w:rPr>
          <w:rStyle w:val="StyleUnderline"/>
          <w:sz w:val="24"/>
          <w:highlight w:val="green"/>
        </w:rPr>
        <w:t>of its</w:t>
      </w:r>
      <w:r w:rsidRPr="00A10F89">
        <w:rPr>
          <w:rStyle w:val="StyleUnderline"/>
          <w:sz w:val="24"/>
        </w:rPr>
        <w:t xml:space="preserve"> </w:t>
      </w:r>
      <w:r w:rsidRPr="009D4CF3">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 xml:space="preserve">As threats go, this one is entirely predictable. The concept of a “black swan,” Nassim Nicholas </w:t>
      </w:r>
      <w:proofErr w:type="spellStart"/>
      <w:r w:rsidRPr="00A10F89">
        <w:rPr>
          <w:rStyle w:val="StyleUnderline"/>
          <w:sz w:val="24"/>
        </w:rPr>
        <w:t>Taleb’s</w:t>
      </w:r>
      <w:proofErr w:type="spellEnd"/>
      <w:r w:rsidRPr="00A10F89">
        <w:rPr>
          <w:rStyle w:val="StyleUnderline"/>
          <w:sz w:val="24"/>
        </w:rPr>
        <w:t xml:space="preserve"> term for low-probability but high-impact events, has become widely known in recent year</w:t>
      </w:r>
      <w:r w:rsidRPr="0010630F">
        <w:rPr>
          <w:sz w:val="16"/>
        </w:rPr>
        <w:t xml:space="preserve">s. </w:t>
      </w:r>
      <w:proofErr w:type="spellStart"/>
      <w:r w:rsidRPr="0010630F">
        <w:rPr>
          <w:sz w:val="16"/>
        </w:rPr>
        <w:t>Taleb</w:t>
      </w:r>
      <w:proofErr w:type="spellEnd"/>
      <w:r w:rsidRPr="0010630F">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t>
      </w:r>
      <w:proofErr w:type="spellStart"/>
      <w:r w:rsidRPr="00A10F89">
        <w:rPr>
          <w:rStyle w:val="StyleUnderline"/>
          <w:sz w:val="24"/>
        </w:rPr>
        <w:t>Wucker</w:t>
      </w:r>
      <w:proofErr w:type="spellEnd"/>
      <w:r w:rsidRPr="00A10F89">
        <w:rPr>
          <w:rStyle w:val="StyleUnderline"/>
          <w:sz w:val="24"/>
        </w:rPr>
        <w:t xml:space="preserve">, is </w:t>
      </w:r>
      <w:r w:rsidRPr="009D4CF3">
        <w:rPr>
          <w:rStyle w:val="StyleUnderline"/>
          <w:sz w:val="24"/>
          <w:highlight w:val="green"/>
        </w:rPr>
        <w:t>a</w:t>
      </w:r>
      <w:r w:rsidRPr="00A10F89">
        <w:rPr>
          <w:rStyle w:val="StyleUnderline"/>
          <w:sz w:val="24"/>
        </w:rPr>
        <w:t xml:space="preserve"> </w:t>
      </w:r>
      <w:r w:rsidRPr="009D4CF3">
        <w:rPr>
          <w:rStyle w:val="Emphasis"/>
          <w:sz w:val="24"/>
          <w:highlight w:val="green"/>
        </w:rPr>
        <w:t>high-probability, high-impact event</w:t>
      </w:r>
      <w:r w:rsidRPr="00A10F89">
        <w:rPr>
          <w:rStyle w:val="StyleUnderline"/>
          <w:sz w:val="24"/>
        </w:rPr>
        <w:t xml:space="preserve"> </w:t>
      </w:r>
      <w:r w:rsidRPr="009D4CF3">
        <w:rPr>
          <w:rStyle w:val="StyleUnderline"/>
          <w:sz w:val="24"/>
          <w:highlight w:val="green"/>
        </w:rPr>
        <w:t>that people</w:t>
      </w:r>
      <w:r w:rsidRPr="00A10F89">
        <w:rPr>
          <w:rStyle w:val="StyleUnderline"/>
          <w:sz w:val="24"/>
        </w:rPr>
        <w:t xml:space="preserve"> manage to </w:t>
      </w:r>
      <w:r w:rsidRPr="009D4CF3">
        <w:rPr>
          <w:rStyle w:val="Emphasis"/>
          <w:sz w:val="24"/>
          <w:highlight w:val="green"/>
        </w:rPr>
        <w:t>ignore anyway</w:t>
      </w:r>
      <w:r w:rsidRPr="00A10F89">
        <w:rPr>
          <w:rStyle w:val="StyleUnderline"/>
          <w:sz w:val="24"/>
        </w:rPr>
        <w:t xml:space="preserve"> </w:t>
      </w:r>
      <w:r w:rsidRPr="009D4CF3">
        <w:rPr>
          <w:rStyle w:val="StyleUnderline"/>
          <w:sz w:val="24"/>
          <w:highlight w:val="green"/>
        </w:rPr>
        <w:t>for</w:t>
      </w:r>
      <w:r w:rsidRPr="00A10F89">
        <w:rPr>
          <w:rStyle w:val="StyleUnderline"/>
          <w:sz w:val="24"/>
        </w:rPr>
        <w:t xml:space="preserve"> a raft of </w:t>
      </w:r>
      <w:r w:rsidRPr="009D4CF3">
        <w:rPr>
          <w:rStyle w:val="Emphasis"/>
          <w:sz w:val="24"/>
          <w:highlight w:val="green"/>
        </w:rPr>
        <w:t>social-psychological reasons</w:t>
      </w:r>
      <w:r w:rsidRPr="00A10F89">
        <w:rPr>
          <w:rStyle w:val="StyleUnderline"/>
          <w:sz w:val="24"/>
        </w:rPr>
        <w:t xml:space="preserve">.2 </w:t>
      </w:r>
      <w:r w:rsidRPr="009D4CF3">
        <w:rPr>
          <w:rStyle w:val="StyleUnderline"/>
          <w:sz w:val="24"/>
          <w:highlight w:val="green"/>
        </w:rPr>
        <w:t>A pandemic</w:t>
      </w:r>
      <w:r w:rsidRPr="00A10F89">
        <w:rPr>
          <w:rStyle w:val="StyleUnderline"/>
          <w:sz w:val="24"/>
        </w:rPr>
        <w:t xml:space="preserve"> is a quintessential gray rhino, for it </w:t>
      </w:r>
      <w:r w:rsidRPr="009D4CF3">
        <w:rPr>
          <w:rStyle w:val="StyleUnderline"/>
          <w:sz w:val="24"/>
          <w:highlight w:val="green"/>
        </w:rPr>
        <w:t xml:space="preserve">is no longer a matter of if but of </w:t>
      </w:r>
      <w:r w:rsidRPr="009D4CF3">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When interviewed for a 2015 article, “The Most Predictable Disaster in the History of the Human Race</w:t>
      </w:r>
      <w:proofErr w:type="gramStart"/>
      <w:r w:rsidRPr="00A10F89">
        <w:rPr>
          <w:rStyle w:val="StyleUnderline"/>
          <w:sz w:val="24"/>
        </w:rPr>
        <w:t>, ”</w:t>
      </w:r>
      <w:proofErr w:type="gramEnd"/>
      <w:r w:rsidRPr="00A10F89">
        <w:rPr>
          <w:rStyle w:val="StyleUnderline"/>
          <w:sz w:val="24"/>
        </w:rPr>
        <w:t xml:space="preserve">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D4CF3">
        <w:rPr>
          <w:rStyle w:val="Emphasis"/>
          <w:sz w:val="24"/>
          <w:highlight w:val="green"/>
        </w:rPr>
        <w:t>most predictable catastrophe in</w:t>
      </w:r>
      <w:r w:rsidRPr="00A10F89">
        <w:rPr>
          <w:rStyle w:val="StyleUnderline"/>
          <w:sz w:val="24"/>
        </w:rPr>
        <w:t xml:space="preserve"> the </w:t>
      </w:r>
      <w:r w:rsidRPr="009D4CF3">
        <w:rPr>
          <w:rStyle w:val="Emphasis"/>
          <w:sz w:val="24"/>
          <w:highlight w:val="green"/>
        </w:rPr>
        <w:t>history</w:t>
      </w:r>
      <w:r w:rsidRPr="00A10F89">
        <w:rPr>
          <w:rStyle w:val="StyleUnderline"/>
          <w:sz w:val="24"/>
        </w:rPr>
        <w:t xml:space="preserve"> of </w:t>
      </w:r>
      <w:proofErr w:type="gramStart"/>
      <w:r w:rsidRPr="00A10F89">
        <w:rPr>
          <w:rStyle w:val="StyleUnderline"/>
          <w:sz w:val="24"/>
        </w:rPr>
        <w:t>the human race</w:t>
      </w:r>
      <w:proofErr w:type="gramEnd"/>
      <w:r w:rsidRPr="00A10F89">
        <w:rPr>
          <w:rStyle w:val="StyleUnderline"/>
          <w:sz w:val="24"/>
        </w:rPr>
        <w:t xml:space="preserv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w:t>
      </w:r>
      <w:proofErr w:type="gramStart"/>
      <w:r w:rsidRPr="00A10F89">
        <w:rPr>
          <w:rStyle w:val="StyleUnderline"/>
          <w:sz w:val="24"/>
        </w:rPr>
        <w:t>sufficient amounts of</w:t>
      </w:r>
      <w:proofErr w:type="gramEnd"/>
      <w:r w:rsidRPr="00A10F89">
        <w:rPr>
          <w:rStyle w:val="StyleUnderline"/>
          <w:sz w:val="24"/>
        </w:rPr>
        <w:t xml:space="preserve">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w:t>
      </w:r>
      <w:proofErr w:type="gramStart"/>
      <w:r w:rsidRPr="0010630F">
        <w:rPr>
          <w:sz w:val="16"/>
        </w:rPr>
        <w:t>as a result of</w:t>
      </w:r>
      <w:proofErr w:type="gramEnd"/>
      <w:r w:rsidRPr="0010630F">
        <w:rPr>
          <w:sz w:val="16"/>
        </w:rPr>
        <w:t xml:space="preserve">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D4CF3">
        <w:rPr>
          <w:rStyle w:val="StyleUnderline"/>
          <w:sz w:val="24"/>
          <w:highlight w:val="green"/>
        </w:rPr>
        <w:t>hospitals</w:t>
      </w:r>
      <w:r w:rsidRPr="00A10F89">
        <w:rPr>
          <w:rStyle w:val="StyleUnderline"/>
          <w:sz w:val="24"/>
        </w:rPr>
        <w:t xml:space="preserve"> have </w:t>
      </w:r>
      <w:r w:rsidRPr="009D4CF3">
        <w:rPr>
          <w:rStyle w:val="StyleUnderline"/>
          <w:sz w:val="24"/>
          <w:highlight w:val="green"/>
        </w:rPr>
        <w:t xml:space="preserve">deployed antimicrobial products on </w:t>
      </w:r>
      <w:r w:rsidRPr="009D4CF3">
        <w:rPr>
          <w:rStyle w:val="StyleUnderline"/>
          <w:sz w:val="24"/>
          <w:highlight w:val="green"/>
        </w:rPr>
        <w:lastRenderedPageBreak/>
        <w:t>an industrial scale</w:t>
      </w:r>
      <w:r w:rsidRPr="00A10F89">
        <w:rPr>
          <w:rStyle w:val="StyleUnderline"/>
          <w:sz w:val="24"/>
        </w:rPr>
        <w:t xml:space="preserve"> for a long time now, the result being a sharp rise in iatrogenic bacterial illnesses. </w:t>
      </w:r>
      <w:r w:rsidRPr="009D4CF3">
        <w:rPr>
          <w:rStyle w:val="StyleUnderline"/>
          <w:sz w:val="24"/>
          <w:highlight w:val="green"/>
        </w:rPr>
        <w:t>Overuse</w:t>
      </w:r>
      <w:r w:rsidRPr="00A10F89">
        <w:rPr>
          <w:rStyle w:val="StyleUnderline"/>
          <w:sz w:val="24"/>
        </w:rPr>
        <w:t xml:space="preserve"> of antibiotics and commercial products containing them has </w:t>
      </w:r>
      <w:r w:rsidRPr="009D4CF3">
        <w:rPr>
          <w:rStyle w:val="StyleUnderline"/>
          <w:sz w:val="24"/>
          <w:highlight w:val="green"/>
        </w:rPr>
        <w:t>helped superbugs</w:t>
      </w:r>
      <w:r w:rsidRPr="00A10F89">
        <w:rPr>
          <w:rStyle w:val="StyleUnderline"/>
          <w:sz w:val="24"/>
        </w:rPr>
        <w:t xml:space="preserve"> to </w:t>
      </w:r>
      <w:r w:rsidRPr="009D4CF3">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D4CF3">
        <w:rPr>
          <w:rStyle w:val="Emphasis"/>
          <w:sz w:val="24"/>
          <w:highlight w:val="green"/>
        </w:rPr>
        <w:t>something as simple as a minor cut could</w:t>
      </w:r>
      <w:r w:rsidRPr="00A10F89">
        <w:rPr>
          <w:rStyle w:val="Emphasis"/>
          <w:sz w:val="24"/>
        </w:rPr>
        <w:t xml:space="preserve"> again </w:t>
      </w:r>
      <w:r w:rsidRPr="009D4CF3">
        <w:rPr>
          <w:rStyle w:val="Emphasis"/>
          <w:sz w:val="24"/>
          <w:highlight w:val="green"/>
        </w:rPr>
        <w:t>become life-threatening if</w:t>
      </w:r>
      <w:r w:rsidRPr="00A10F89">
        <w:rPr>
          <w:rStyle w:val="Emphasis"/>
          <w:sz w:val="24"/>
        </w:rPr>
        <w:t xml:space="preserve"> it becomes </w:t>
      </w:r>
      <w:r w:rsidRPr="009D4CF3">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w:t>
      </w:r>
      <w:proofErr w:type="gramStart"/>
      <w:r w:rsidRPr="00A10F89">
        <w:rPr>
          <w:rStyle w:val="StyleUnderline"/>
          <w:sz w:val="24"/>
        </w:rPr>
        <w:t>all of</w:t>
      </w:r>
      <w:proofErr w:type="gramEnd"/>
      <w:r w:rsidRPr="00A10F89">
        <w:rPr>
          <w:rStyle w:val="StyleUnderline"/>
          <w:sz w:val="24"/>
        </w:rPr>
        <w:t xml:space="preserve"> modern medicine rests. Cancer therapy, organ transplants, surgeries minor and major, and even childbirth all rely on antibiotics to prevent infections. If infections become </w:t>
      </w:r>
      <w:proofErr w:type="gramStart"/>
      <w:r w:rsidRPr="00A10F89">
        <w:rPr>
          <w:rStyle w:val="StyleUnderline"/>
          <w:sz w:val="24"/>
        </w:rPr>
        <w:t>untreatable</w:t>
      </w:r>
      <w:proofErr w:type="gramEnd"/>
      <w:r w:rsidRPr="00A10F89">
        <w:rPr>
          <w:rStyle w:val="StyleUnderline"/>
          <w:sz w:val="24"/>
        </w:rPr>
        <w:t xml:space="preserv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w:t>
      </w:r>
      <w:proofErr w:type="spellStart"/>
      <w:r w:rsidRPr="0010630F">
        <w:rPr>
          <w:sz w:val="16"/>
        </w:rPr>
        <w:t>carbapenemase</w:t>
      </w:r>
      <w:proofErr w:type="spellEnd"/>
      <w:r w:rsidRPr="0010630F">
        <w:rPr>
          <w:sz w:val="16"/>
        </w:rPr>
        <w:t xml:space="preserve"> (KPC). The patient was treated and eventually discharged after doctors concluded that they had contained the infection. A few weeks later, a 34-year-old man with a tumor and no known link to the woman contracted KPC while at the hospital. </w:t>
      </w:r>
      <w:proofErr w:type="gramStart"/>
      <w:r w:rsidRPr="0010630F">
        <w:rPr>
          <w:sz w:val="16"/>
        </w:rPr>
        <w:t>During the course of</w:t>
      </w:r>
      <w:proofErr w:type="gramEnd"/>
      <w:r w:rsidRPr="0010630F">
        <w:rPr>
          <w:sz w:val="16"/>
        </w:rPr>
        <w:t xml:space="preserve">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w:t>
      </w:r>
      <w:proofErr w:type="spellStart"/>
      <w:r w:rsidRPr="0010630F">
        <w:rPr>
          <w:sz w:val="16"/>
        </w:rPr>
        <w:t>enterobacteriaceae</w:t>
      </w:r>
      <w:proofErr w:type="spellEnd"/>
      <w:r w:rsidRPr="0010630F">
        <w:rPr>
          <w:sz w:val="16"/>
        </w:rPr>
        <w:t xml:space="preserv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w:t>
      </w:r>
      <w:proofErr w:type="gramStart"/>
      <w:r w:rsidRPr="0010630F">
        <w:rPr>
          <w:sz w:val="16"/>
        </w:rPr>
        <w:t>symptoms</w:t>
      </w:r>
      <w:proofErr w:type="gramEnd"/>
      <w:r w:rsidRPr="0010630F">
        <w:rPr>
          <w:sz w:val="16"/>
        </w:rPr>
        <w:t xml:space="preserve">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w:t>
      </w:r>
      <w:proofErr w:type="gramStart"/>
      <w:r w:rsidRPr="00A10F89">
        <w:rPr>
          <w:rStyle w:val="StyleUnderline"/>
          <w:sz w:val="24"/>
        </w:rPr>
        <w:t>the majority of</w:t>
      </w:r>
      <w:proofErr w:type="gramEnd"/>
      <w:r w:rsidRPr="00A10F89">
        <w:rPr>
          <w:rStyle w:val="StyleUnderline"/>
          <w:sz w:val="24"/>
        </w:rPr>
        <w:t xml:space="preserve"> these drugs. This sort of action encourages simple infections to spread locally, because patients are therefore not instructed to take other, more useful precautions. On top of </w:t>
      </w:r>
      <w:r w:rsidRPr="00A10F89">
        <w:rPr>
          <w:rStyle w:val="StyleUnderline"/>
          <w:sz w:val="24"/>
        </w:rPr>
        <w:lastRenderedPageBreak/>
        <w:t xml:space="preserve">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w:t>
      </w:r>
      <w:proofErr w:type="gramStart"/>
      <w:r w:rsidRPr="0010630F">
        <w:rPr>
          <w:sz w:val="16"/>
        </w:rPr>
        <w:t>symptoms, but</w:t>
      </w:r>
      <w:proofErr w:type="gramEnd"/>
      <w:r w:rsidRPr="0010630F">
        <w:rPr>
          <w:sz w:val="16"/>
        </w:rPr>
        <w:t xml:space="preserve">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w:t>
      </w:r>
      <w:proofErr w:type="gramStart"/>
      <w:r w:rsidRPr="0010630F">
        <w:rPr>
          <w:sz w:val="16"/>
        </w:rPr>
        <w:t>similar to</w:t>
      </w:r>
      <w:proofErr w:type="gramEnd"/>
      <w:r w:rsidRPr="0010630F">
        <w:rPr>
          <w:sz w:val="16"/>
        </w:rPr>
        <w:t xml:space="preserve">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w:t>
      </w:r>
      <w:proofErr w:type="gramStart"/>
      <w:r w:rsidRPr="0010630F">
        <w:rPr>
          <w:sz w:val="16"/>
        </w:rPr>
        <w:t>Past experience</w:t>
      </w:r>
      <w:proofErr w:type="gramEnd"/>
      <w:r w:rsidRPr="0010630F">
        <w:rPr>
          <w:sz w:val="16"/>
        </w:rPr>
        <w:t xml:space="preserv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w:t>
      </w:r>
      <w:proofErr w:type="gramStart"/>
      <w:r w:rsidRPr="0010630F">
        <w:rPr>
          <w:sz w:val="16"/>
        </w:rPr>
        <w:t>interest:</w:t>
      </w:r>
      <w:proofErr w:type="gramEnd"/>
      <w:r w:rsidRPr="0010630F">
        <w:rPr>
          <w:sz w:val="16"/>
        </w:rPr>
        <w:t xml:space="preserve">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w:t>
      </w:r>
      <w:proofErr w:type="gramStart"/>
      <w:r w:rsidRPr="0010630F">
        <w:rPr>
          <w:sz w:val="16"/>
        </w:rPr>
        <w:t>has to</w:t>
      </w:r>
      <w:proofErr w:type="gramEnd"/>
      <w:r w:rsidRPr="0010630F">
        <w:rPr>
          <w:sz w:val="16"/>
        </w:rPr>
        <w:t xml:space="preserve">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w:t>
      </w:r>
      <w:proofErr w:type="spellStart"/>
      <w:r w:rsidRPr="0010630F">
        <w:rPr>
          <w:sz w:val="16"/>
        </w:rPr>
        <w:t>Czaplewski</w:t>
      </w:r>
      <w:proofErr w:type="spellEnd"/>
      <w:r w:rsidRPr="0010630F">
        <w:rPr>
          <w:sz w:val="16"/>
        </w:rPr>
        <w:t xml:space="preserve"> spoke about alternatives to </w:t>
      </w:r>
      <w:proofErr w:type="gramStart"/>
      <w:r w:rsidRPr="0010630F">
        <w:rPr>
          <w:sz w:val="16"/>
        </w:rPr>
        <w:t>antibiotics, in case</w:t>
      </w:r>
      <w:proofErr w:type="gramEnd"/>
      <w:r w:rsidRPr="0010630F">
        <w:rPr>
          <w:sz w:val="16"/>
        </w:rPr>
        <w:t xml:space="preserv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w:t>
      </w:r>
      <w:proofErr w:type="gramStart"/>
      <w:r w:rsidRPr="0010630F">
        <w:rPr>
          <w:sz w:val="16"/>
        </w:rPr>
        <w:t>them</w:t>
      </w:r>
      <w:proofErr w:type="gramEnd"/>
      <w:r w:rsidRPr="0010630F">
        <w:rPr>
          <w:sz w:val="16"/>
        </w:rPr>
        <w:t xml:space="preserve"> and we need them quickly. Of course, </w:t>
      </w:r>
      <w:proofErr w:type="gramStart"/>
      <w:r w:rsidRPr="0010630F">
        <w:rPr>
          <w:sz w:val="16"/>
        </w:rPr>
        <w:t>this is why</w:t>
      </w:r>
      <w:proofErr w:type="gramEnd"/>
      <w:r w:rsidRPr="0010630F">
        <w:rPr>
          <w:sz w:val="16"/>
        </w:rPr>
        <w:t xml:space="preserve">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w:t>
      </w:r>
      <w:proofErr w:type="spellStart"/>
      <w:proofErr w:type="gramStart"/>
      <w:r w:rsidRPr="0010630F">
        <w:rPr>
          <w:sz w:val="16"/>
        </w:rPr>
        <w:t>every one</w:t>
      </w:r>
      <w:proofErr w:type="spellEnd"/>
      <w:proofErr w:type="gramEnd"/>
      <w:r w:rsidRPr="0010630F">
        <w:rPr>
          <w:sz w:val="16"/>
        </w:rPr>
        <w:t xml:space="preserve"> has a public health service of some kind. Alas, national governments do not always function as they should. Several years </w:t>
      </w:r>
      <w:proofErr w:type="gramStart"/>
      <w:r w:rsidRPr="0010630F">
        <w:rPr>
          <w:sz w:val="16"/>
        </w:rPr>
        <w:t>ago</w:t>
      </w:r>
      <w:proofErr w:type="gramEnd"/>
      <w:r w:rsidRPr="0010630F">
        <w:rPr>
          <w:sz w:val="16"/>
        </w:rPr>
        <w:t xml:space="preserve">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w:t>
      </w:r>
      <w:proofErr w:type="gramStart"/>
      <w:r w:rsidRPr="0010630F">
        <w:rPr>
          <w:sz w:val="16"/>
        </w:rPr>
        <w:t>survive, and</w:t>
      </w:r>
      <w:proofErr w:type="gramEnd"/>
      <w:r w:rsidRPr="0010630F">
        <w:rPr>
          <w:sz w:val="16"/>
        </w:rPr>
        <w:t xml:space="preserve">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w:t>
      </w:r>
      <w:proofErr w:type="gramStart"/>
      <w:r w:rsidRPr="0010630F">
        <w:rPr>
          <w:sz w:val="16"/>
        </w:rPr>
        <w:t>as a result of</w:t>
      </w:r>
      <w:proofErr w:type="gramEnd"/>
      <w:r w:rsidRPr="0010630F">
        <w:rPr>
          <w:sz w:val="16"/>
        </w:rPr>
        <w:t xml:space="preserve"> MRSA. They prioritized the wrong thing, and government did not correct the error. And that is partly how antibiotic-resistant infection went from an obscure hospital problem to an incipient global pandemic. Politics well outside the United States plays several other roles in </w:t>
      </w:r>
      <w:r w:rsidRPr="0010630F">
        <w:rPr>
          <w:sz w:val="16"/>
        </w:rPr>
        <w:lastRenderedPageBreak/>
        <w:t xml:space="preserve">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w:t>
      </w:r>
      <w:proofErr w:type="gramStart"/>
      <w:r w:rsidRPr="0010630F">
        <w:rPr>
          <w:sz w:val="16"/>
        </w:rPr>
        <w:t>managed</w:t>
      </w:r>
      <w:proofErr w:type="gramEnd"/>
      <w:r w:rsidRPr="0010630F">
        <w:rPr>
          <w:sz w:val="16"/>
        </w:rPr>
        <w:t xml:space="preserve">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w:t>
      </w:r>
      <w:proofErr w:type="gramStart"/>
      <w:r w:rsidRPr="0010630F">
        <w:rPr>
          <w:sz w:val="16"/>
        </w:rPr>
        <w:t>institutions, and</w:t>
      </w:r>
      <w:proofErr w:type="gramEnd"/>
      <w:r w:rsidRPr="0010630F">
        <w:rPr>
          <w:sz w:val="16"/>
        </w:rPr>
        <w:t xml:space="preserve">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w:t>
      </w:r>
      <w:proofErr w:type="spellStart"/>
      <w:r w:rsidRPr="0010630F">
        <w:rPr>
          <w:sz w:val="16"/>
        </w:rPr>
        <w:t>Frontières</w:t>
      </w:r>
      <w:proofErr w:type="spellEnd"/>
      <w:r w:rsidRPr="0010630F">
        <w:rPr>
          <w:sz w:val="16"/>
        </w:rPr>
        <w:t xml:space="preserve">,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D4CF3">
        <w:rPr>
          <w:rStyle w:val="StyleUnderline"/>
          <w:bCs/>
          <w:sz w:val="24"/>
          <w:highlight w:val="green"/>
        </w:rPr>
        <w:t xml:space="preserve">WHO </w:t>
      </w:r>
      <w:r w:rsidRPr="0010630F">
        <w:rPr>
          <w:rStyle w:val="StyleUnderline"/>
          <w:bCs/>
          <w:sz w:val="24"/>
        </w:rPr>
        <w:t xml:space="preserve">is </w:t>
      </w:r>
      <w:r w:rsidRPr="009D4CF3">
        <w:rPr>
          <w:rStyle w:val="StyleUnderline"/>
          <w:bCs/>
          <w:sz w:val="24"/>
          <w:highlight w:val="green"/>
        </w:rPr>
        <w:t xml:space="preserve">under-resourced </w:t>
      </w:r>
      <w:r w:rsidRPr="0010630F">
        <w:rPr>
          <w:rStyle w:val="StyleUnderline"/>
          <w:bCs/>
          <w:sz w:val="24"/>
        </w:rPr>
        <w:t xml:space="preserve">for the problems it is meant to solve. </w:t>
      </w:r>
      <w:r w:rsidRPr="009D4CF3">
        <w:rPr>
          <w:rStyle w:val="StyleUnderline"/>
          <w:bCs/>
          <w:sz w:val="24"/>
          <w:highlight w:val="green"/>
        </w:rPr>
        <w:t>Funding comes from voluntary donations</w:t>
      </w:r>
      <w:r w:rsidRPr="0010630F">
        <w:rPr>
          <w:rStyle w:val="StyleUnderline"/>
          <w:bCs/>
          <w:sz w:val="24"/>
        </w:rPr>
        <w:t xml:space="preserve">, and there is </w:t>
      </w:r>
      <w:r w:rsidRPr="009D4CF3">
        <w:rPr>
          <w:rStyle w:val="StyleUnderline"/>
          <w:bCs/>
          <w:sz w:val="24"/>
          <w:highlight w:val="green"/>
        </w:rPr>
        <w:t xml:space="preserve">no mechanism by which </w:t>
      </w:r>
      <w:r w:rsidRPr="0010630F">
        <w:rPr>
          <w:rStyle w:val="StyleUnderline"/>
          <w:bCs/>
          <w:sz w:val="24"/>
        </w:rPr>
        <w:t xml:space="preserve">it can quickly </w:t>
      </w:r>
      <w:r w:rsidRPr="009D4CF3">
        <w:rPr>
          <w:rStyle w:val="StyleUnderline"/>
          <w:bCs/>
          <w:sz w:val="24"/>
          <w:highlight w:val="green"/>
        </w:rPr>
        <w:t xml:space="preserve">scale up </w:t>
      </w:r>
      <w:r w:rsidRPr="0010630F">
        <w:rPr>
          <w:rStyle w:val="StyleUnderline"/>
          <w:bCs/>
          <w:sz w:val="24"/>
        </w:rPr>
        <w:t xml:space="preserve">its efforts during an emergency. The </w:t>
      </w:r>
      <w:r w:rsidRPr="009D4CF3">
        <w:rPr>
          <w:rStyle w:val="StyleUnderline"/>
          <w:bCs/>
          <w:sz w:val="24"/>
          <w:highlight w:val="green"/>
        </w:rPr>
        <w:t xml:space="preserve">result is </w:t>
      </w:r>
      <w:r w:rsidRPr="0010630F">
        <w:rPr>
          <w:rStyle w:val="StyleUnderline"/>
          <w:bCs/>
          <w:sz w:val="24"/>
        </w:rPr>
        <w:t xml:space="preserve">that its </w:t>
      </w:r>
      <w:r w:rsidRPr="009D4CF3">
        <w:rPr>
          <w:rStyle w:val="StyleUnderline"/>
          <w:bCs/>
          <w:sz w:val="24"/>
          <w:highlight w:val="green"/>
        </w:rPr>
        <w:t>response</w:t>
      </w:r>
      <w:r w:rsidRPr="0010630F">
        <w:rPr>
          <w:rStyle w:val="StyleUnderline"/>
          <w:bCs/>
          <w:sz w:val="24"/>
        </w:rPr>
        <w:t xml:space="preserve"> to the next major disease outbreak </w:t>
      </w:r>
      <w:r w:rsidRPr="009D4CF3">
        <w:rPr>
          <w:rStyle w:val="StyleUnderline"/>
          <w:bCs/>
          <w:sz w:val="24"/>
          <w:highlight w:val="green"/>
        </w:rPr>
        <w:t xml:space="preserve">is </w:t>
      </w:r>
      <w:r w:rsidRPr="0010630F">
        <w:rPr>
          <w:rStyle w:val="StyleUnderline"/>
          <w:bCs/>
          <w:sz w:val="24"/>
        </w:rPr>
        <w:t xml:space="preserve">likely to be as </w:t>
      </w:r>
      <w:r w:rsidRPr="009D4CF3">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w:t>
      </w:r>
      <w:proofErr w:type="gramStart"/>
      <w:r w:rsidRPr="0010630F">
        <w:rPr>
          <w:sz w:val="16"/>
        </w:rPr>
        <w:t>some kind of emergency</w:t>
      </w:r>
      <w:proofErr w:type="gramEnd"/>
      <w:r w:rsidRPr="0010630F">
        <w:rPr>
          <w:sz w:val="16"/>
        </w:rPr>
        <w:t xml:space="preserve">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w:t>
      </w:r>
      <w:proofErr w:type="gramStart"/>
      <w:r w:rsidRPr="0010630F">
        <w:rPr>
          <w:sz w:val="16"/>
        </w:rPr>
        <w:t>the human race</w:t>
      </w:r>
      <w:proofErr w:type="gramEnd"/>
      <w:r w:rsidRPr="0010630F">
        <w:rPr>
          <w:sz w:val="16"/>
        </w:rPr>
        <w:t xml:space="preserve"> than pandemics, but national defense against armed aggression is much better planned for than defense against threats to public health. There is a wealth of rules regarding it, too. Human </w:t>
      </w:r>
      <w:proofErr w:type="gramStart"/>
      <w:r w:rsidRPr="0010630F">
        <w:rPr>
          <w:sz w:val="16"/>
        </w:rPr>
        <w:t>beings</w:t>
      </w:r>
      <w:proofErr w:type="gramEnd"/>
      <w:r w:rsidRPr="0010630F">
        <w:rPr>
          <w:sz w:val="16"/>
        </w:rPr>
        <w:t xml:space="preserve">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w:t>
      </w:r>
      <w:proofErr w:type="gramStart"/>
      <w:r w:rsidRPr="0010630F">
        <w:rPr>
          <w:sz w:val="16"/>
        </w:rPr>
        <w:t>So</w:t>
      </w:r>
      <w:proofErr w:type="gramEnd"/>
      <w:r w:rsidRPr="0010630F">
        <w:rPr>
          <w:sz w:val="16"/>
        </w:rPr>
        <w:t xml:space="preserve">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w:t>
      </w:r>
      <w:proofErr w:type="gramStart"/>
      <w:r w:rsidRPr="0010630F">
        <w:rPr>
          <w:sz w:val="16"/>
        </w:rPr>
        <w:t>The majority of</w:t>
      </w:r>
      <w:proofErr w:type="gramEnd"/>
      <w:r w:rsidRPr="0010630F">
        <w:rPr>
          <w:sz w:val="16"/>
        </w:rPr>
        <w:t xml:space="preserve">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D4CF3">
        <w:rPr>
          <w:rStyle w:val="Emphasis"/>
          <w:sz w:val="24"/>
          <w:highlight w:val="green"/>
        </w:rPr>
        <w:t>superbugs are evolving</w:t>
      </w:r>
      <w:r w:rsidRPr="00A10F89">
        <w:rPr>
          <w:rStyle w:val="Emphasis"/>
          <w:sz w:val="24"/>
        </w:rPr>
        <w:t xml:space="preserve">. Epidemiological </w:t>
      </w:r>
      <w:r w:rsidRPr="009D4CF3">
        <w:rPr>
          <w:rStyle w:val="Emphasis"/>
          <w:sz w:val="24"/>
          <w:highlight w:val="green"/>
        </w:rPr>
        <w:t xml:space="preserve">models </w:t>
      </w:r>
      <w:r w:rsidRPr="00A10F89">
        <w:rPr>
          <w:rStyle w:val="Emphasis"/>
          <w:sz w:val="24"/>
        </w:rPr>
        <w:t xml:space="preserve">now </w:t>
      </w:r>
      <w:r w:rsidRPr="009D4CF3">
        <w:rPr>
          <w:rStyle w:val="Emphasis"/>
          <w:sz w:val="24"/>
          <w:highlight w:val="green"/>
        </w:rPr>
        <w:t xml:space="preserve">predict </w:t>
      </w:r>
      <w:r w:rsidRPr="00A10F89">
        <w:rPr>
          <w:rStyle w:val="Emphasis"/>
          <w:sz w:val="24"/>
        </w:rPr>
        <w:t xml:space="preserve">how an algorithmic process of </w:t>
      </w:r>
      <w:r w:rsidRPr="009D4CF3">
        <w:rPr>
          <w:rStyle w:val="Emphasis"/>
          <w:sz w:val="24"/>
          <w:highlight w:val="green"/>
        </w:rPr>
        <w:t xml:space="preserve">disease </w:t>
      </w:r>
      <w:r w:rsidRPr="00A10F89">
        <w:rPr>
          <w:rStyle w:val="Emphasis"/>
          <w:sz w:val="24"/>
        </w:rPr>
        <w:lastRenderedPageBreak/>
        <w:t xml:space="preserve">spread </w:t>
      </w:r>
      <w:r w:rsidRPr="0010630F">
        <w:rPr>
          <w:rStyle w:val="Emphasis"/>
          <w:sz w:val="24"/>
        </w:rPr>
        <w:t xml:space="preserve">will </w:t>
      </w:r>
      <w:r w:rsidRPr="009D4CF3">
        <w:rPr>
          <w:rStyle w:val="Emphasis"/>
          <w:sz w:val="24"/>
          <w:highlight w:val="green"/>
        </w:rPr>
        <w:t>move through the modern world</w:t>
      </w:r>
      <w:r w:rsidRPr="00A10F89">
        <w:rPr>
          <w:rStyle w:val="Emphasis"/>
          <w:sz w:val="24"/>
        </w:rPr>
        <w:t xml:space="preserve">. </w:t>
      </w:r>
      <w:r w:rsidRPr="009D4CF3">
        <w:rPr>
          <w:rStyle w:val="Emphasis"/>
          <w:sz w:val="24"/>
          <w:highlight w:val="green"/>
        </w:rPr>
        <w:t xml:space="preserve">All urban centers </w:t>
      </w:r>
      <w:r w:rsidRPr="00A10F89">
        <w:rPr>
          <w:rStyle w:val="Emphasis"/>
          <w:sz w:val="24"/>
        </w:rPr>
        <w:t xml:space="preserve">around the entire globe </w:t>
      </w:r>
      <w:r w:rsidRPr="009D4CF3">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D4CF3">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D4CF3">
        <w:rPr>
          <w:rStyle w:val="Emphasis"/>
          <w:sz w:val="24"/>
          <w:highlight w:val="green"/>
        </w:rPr>
        <w:t xml:space="preserve">could kill </w:t>
      </w:r>
      <w:r w:rsidRPr="00A10F89">
        <w:rPr>
          <w:rStyle w:val="Emphasis"/>
          <w:sz w:val="24"/>
        </w:rPr>
        <w:t xml:space="preserve">more than </w:t>
      </w:r>
      <w:r w:rsidRPr="009D4CF3">
        <w:rPr>
          <w:rStyle w:val="Emphasis"/>
          <w:sz w:val="24"/>
          <w:highlight w:val="green"/>
        </w:rPr>
        <w:t xml:space="preserve">33 million </w:t>
      </w:r>
      <w:r w:rsidRPr="00A10F89">
        <w:rPr>
          <w:rStyle w:val="Emphasis"/>
          <w:sz w:val="24"/>
        </w:rPr>
        <w:t xml:space="preserve">people </w:t>
      </w:r>
      <w:r w:rsidRPr="009D4CF3">
        <w:rPr>
          <w:rStyle w:val="Emphasis"/>
          <w:sz w:val="24"/>
          <w:highlight w:val="green"/>
        </w:rPr>
        <w:t xml:space="preserve">in </w:t>
      </w:r>
      <w:r w:rsidRPr="00A10F89">
        <w:rPr>
          <w:rStyle w:val="Emphasis"/>
          <w:sz w:val="24"/>
        </w:rPr>
        <w:t xml:space="preserve">250 </w:t>
      </w:r>
      <w:r w:rsidRPr="009D4CF3">
        <w:rPr>
          <w:rStyle w:val="Emphasis"/>
          <w:sz w:val="24"/>
          <w:highlight w:val="green"/>
        </w:rPr>
        <w:t>days</w:t>
      </w:r>
      <w:r w:rsidRPr="00A10F89">
        <w:rPr>
          <w:rStyle w:val="Emphasis"/>
          <w:sz w:val="24"/>
        </w:rPr>
        <w:t>.3</w:t>
      </w:r>
    </w:p>
    <w:p w14:paraId="501CE8E3" w14:textId="77777777" w:rsidR="003A63B2" w:rsidRDefault="003A63B2" w:rsidP="003A63B2">
      <w:pPr>
        <w:pStyle w:val="Heading4"/>
      </w:pPr>
      <w:r w:rsidRPr="001A5EBB">
        <w:t xml:space="preserve">Disease is a </w:t>
      </w:r>
      <w:r w:rsidRPr="001A5EBB">
        <w:rPr>
          <w:u w:val="single"/>
        </w:rPr>
        <w:t>non-linear</w:t>
      </w:r>
      <w:r w:rsidRPr="001A5EBB">
        <w:t xml:space="preserve">, </w:t>
      </w:r>
      <w:r w:rsidRPr="001A5EBB">
        <w:rPr>
          <w:u w:val="single"/>
        </w:rPr>
        <w:t>existential risk</w:t>
      </w:r>
      <w:r>
        <w:t xml:space="preserve"> - </w:t>
      </w:r>
      <w:r w:rsidRPr="001A5EBB">
        <w:t>encompasses AND outweighs other threats</w:t>
      </w:r>
    </w:p>
    <w:p w14:paraId="001F3166" w14:textId="77777777" w:rsidR="003A63B2" w:rsidRPr="00BF0E80" w:rsidRDefault="003A63B2" w:rsidP="003A63B2">
      <w:proofErr w:type="spellStart"/>
      <w:r w:rsidRPr="00BF0E80">
        <w:rPr>
          <w:rStyle w:val="Style13ptBold"/>
        </w:rPr>
        <w:t>Pamlin</w:t>
      </w:r>
      <w:proofErr w:type="spellEnd"/>
      <w:r w:rsidRPr="00BF0E80">
        <w:rPr>
          <w:rStyle w:val="Style13ptBold"/>
        </w:rPr>
        <w:t xml:space="preserve"> and Armstrong 15</w:t>
      </w:r>
      <w:r>
        <w:t xml:space="preserve"> Dennis </w:t>
      </w:r>
      <w:proofErr w:type="spellStart"/>
      <w:r>
        <w:t>Pamlin</w:t>
      </w:r>
      <w:proofErr w:type="spellEnd"/>
      <w:r>
        <w:t xml:space="preserve"> and Stuart Armstrong February 2015 “</w:t>
      </w:r>
      <w:r w:rsidRPr="001A5EBB">
        <w:t>Global Challenges: 12 Risks that threaten human civilization: The case for a new risk category</w:t>
      </w:r>
      <w:r>
        <w:t xml:space="preserve">” </w:t>
      </w:r>
      <w:r w:rsidRPr="00BF0E80">
        <w:t xml:space="preserve">https://web.archive.org/web/20171006070112/https://api.globalchallenges.org/static/wp-content/uploads/12-Risks-with-infinite-impact.pdf </w:t>
      </w:r>
      <w:r>
        <w:t>(</w:t>
      </w:r>
      <w:r w:rsidRPr="001A5EBB">
        <w:t xml:space="preserve">Dennis </w:t>
      </w:r>
      <w:proofErr w:type="spellStart"/>
      <w:r w:rsidRPr="001A5EBB">
        <w:t>Pamlin</w:t>
      </w:r>
      <w:proofErr w:type="spellEnd"/>
      <w:r w:rsidRPr="001A5EBB">
        <w:t>, Executive Project Manager Global Risks, Global Challenges Foundation, and Stuart Armstrong, James Martin Research Fellow, Future of Humanity Institute, Oxford Martin School, University of Oxford</w:t>
      </w:r>
      <w:r>
        <w:t xml:space="preserve">)//Re-cut by Elmer </w:t>
      </w:r>
    </w:p>
    <w:p w14:paraId="47B6BCDE" w14:textId="77777777" w:rsidR="003A63B2" w:rsidRPr="00BF0E80" w:rsidRDefault="003A63B2" w:rsidP="003A63B2">
      <w:pPr>
        <w:rPr>
          <w:sz w:val="16"/>
        </w:rPr>
      </w:pPr>
      <w:r w:rsidRPr="00BF0E80">
        <w:rPr>
          <w:sz w:val="16"/>
        </w:rPr>
        <w:t xml:space="preserve">3.1 Current risks Pandemic 3.1.4 Global </w:t>
      </w:r>
      <w:r w:rsidRPr="009D4CF3">
        <w:rPr>
          <w:b/>
          <w:sz w:val="26"/>
          <w:highlight w:val="green"/>
          <w:u w:val="single"/>
        </w:rPr>
        <w:t>A pandemic</w:t>
      </w:r>
      <w:r w:rsidRPr="00BF0E80">
        <w:rPr>
          <w:sz w:val="16"/>
        </w:rPr>
        <w:t xml:space="preserve"> (from Greek π</w:t>
      </w:r>
      <w:proofErr w:type="spellStart"/>
      <w:r w:rsidRPr="00BF0E80">
        <w:rPr>
          <w:sz w:val="16"/>
        </w:rPr>
        <w:t>ᾶν</w:t>
      </w:r>
      <w:proofErr w:type="spellEnd"/>
      <w:r w:rsidRPr="00BF0E80">
        <w:rPr>
          <w:sz w:val="16"/>
        </w:rPr>
        <w:t xml:space="preserve">, pan, “all”, and </w:t>
      </w:r>
      <w:proofErr w:type="spellStart"/>
      <w:r w:rsidRPr="00BF0E80">
        <w:rPr>
          <w:sz w:val="16"/>
        </w:rPr>
        <w:t>δῆμος</w:t>
      </w:r>
      <w:proofErr w:type="spellEnd"/>
      <w:r w:rsidRPr="00BF0E80">
        <w:rPr>
          <w:sz w:val="16"/>
        </w:rPr>
        <w:t xml:space="preserve"> demos, “people”) is an epidemic of infectious disease that has spread through human populations across a large region; for </w:t>
      </w:r>
      <w:proofErr w:type="gramStart"/>
      <w:r w:rsidRPr="00BF0E80">
        <w:rPr>
          <w:sz w:val="16"/>
        </w:rPr>
        <w:t>instance</w:t>
      </w:r>
      <w:proofErr w:type="gramEnd"/>
      <w:r w:rsidRPr="00BF0E80">
        <w:rPr>
          <w:sz w:val="16"/>
        </w:rPr>
        <w:t xml:space="preserve"> several continents, or even </w:t>
      </w:r>
      <w:r w:rsidRPr="009D4CF3">
        <w:rPr>
          <w:b/>
          <w:sz w:val="26"/>
          <w:highlight w:val="green"/>
          <w:u w:val="single"/>
        </w:rPr>
        <w:t>worldwide</w:t>
      </w:r>
      <w:r w:rsidRPr="00BF0E80">
        <w:rPr>
          <w:sz w:val="16"/>
        </w:rPr>
        <w:t xml:space="preserve">. Here only worldwide events are included. A widespread endemic disease that is stable in terms of how many people become sick from it is not a pandemic. 260 84 Global Challenges – Twelve risks that threaten human </w:t>
      </w:r>
      <w:proofErr w:type="spellStart"/>
      <w:r w:rsidRPr="00BF0E80">
        <w:rPr>
          <w:sz w:val="16"/>
        </w:rPr>
        <w:t>civilisation</w:t>
      </w:r>
      <w:proofErr w:type="spellEnd"/>
      <w:r w:rsidRPr="00BF0E80">
        <w:rPr>
          <w:sz w:val="16"/>
        </w:rPr>
        <w:t xml:space="preserve"> – The case for a new category of risks 3.1 Current risks 3.1.4.1 Expected impact disaggregation 3.1.4.2 Probability Influenza subtypes266 Infectious diseases have been one of the </w:t>
      </w:r>
      <w:r w:rsidRPr="009D4CF3">
        <w:rPr>
          <w:b/>
          <w:sz w:val="26"/>
          <w:highlight w:val="green"/>
          <w:u w:val="single"/>
          <w:bdr w:val="single" w:sz="12" w:space="0" w:color="auto"/>
        </w:rPr>
        <w:t>greatest causes of mortality in history</w:t>
      </w:r>
      <w:r w:rsidRPr="00BF0E80">
        <w:rPr>
          <w:sz w:val="16"/>
        </w:rPr>
        <w:t xml:space="preserve">. Unlike many other global challenges pandemics have happened recently, as we can see where reasonably good data </w:t>
      </w:r>
      <w:r w:rsidRPr="00BF0E80">
        <w:rPr>
          <w:u w:val="single"/>
        </w:rPr>
        <w:t xml:space="preserve">exist. </w:t>
      </w:r>
      <w:r w:rsidRPr="009D4CF3">
        <w:rPr>
          <w:b/>
          <w:sz w:val="26"/>
          <w:highlight w:val="green"/>
          <w:u w:val="single"/>
        </w:rPr>
        <w:t>Plotting</w:t>
      </w:r>
      <w:r w:rsidRPr="009D4CF3">
        <w:rPr>
          <w:highlight w:val="green"/>
          <w:u w:val="single"/>
        </w:rPr>
        <w:t xml:space="preserve"> </w:t>
      </w:r>
      <w:r w:rsidRPr="00BF0E80">
        <w:rPr>
          <w:u w:val="single"/>
        </w:rPr>
        <w:t xml:space="preserve">historic epidemic </w:t>
      </w:r>
      <w:r w:rsidRPr="009D4CF3">
        <w:rPr>
          <w:b/>
          <w:sz w:val="26"/>
          <w:highlight w:val="green"/>
          <w:u w:val="single"/>
        </w:rPr>
        <w:t>fatalities</w:t>
      </w:r>
      <w:r w:rsidRPr="009D4CF3">
        <w:rPr>
          <w:highlight w:val="green"/>
          <w:u w:val="single"/>
        </w:rPr>
        <w:t xml:space="preserve"> </w:t>
      </w:r>
      <w:r w:rsidRPr="00BF0E80">
        <w:rPr>
          <w:u w:val="single"/>
        </w:rPr>
        <w:t xml:space="preserve">on a log scale </w:t>
      </w:r>
      <w:r w:rsidRPr="009D4CF3">
        <w:rPr>
          <w:b/>
          <w:sz w:val="26"/>
          <w:highlight w:val="green"/>
          <w:u w:val="single"/>
        </w:rPr>
        <w:t>reveals</w:t>
      </w:r>
      <w:r w:rsidRPr="009D4CF3">
        <w:rPr>
          <w:highlight w:val="green"/>
          <w:u w:val="single"/>
        </w:rPr>
        <w:t xml:space="preserve"> </w:t>
      </w:r>
      <w:r w:rsidRPr="00BF0E80">
        <w:rPr>
          <w:u w:val="single"/>
        </w:rPr>
        <w:t xml:space="preserve">that these tend to follow </w:t>
      </w:r>
      <w:r w:rsidRPr="009D4CF3">
        <w:rPr>
          <w:b/>
          <w:sz w:val="26"/>
          <w:highlight w:val="green"/>
          <w:u w:val="single"/>
          <w:bdr w:val="single" w:sz="12" w:space="0" w:color="auto"/>
        </w:rPr>
        <w:t>a power law with a small exponent</w:t>
      </w:r>
      <w:r w:rsidRPr="00BF0E80">
        <w:rPr>
          <w:u w:val="single"/>
        </w:rPr>
        <w:t xml:space="preserve">: many plagues have been found to follow a power law with exponent 0.26.261 </w:t>
      </w:r>
      <w:r w:rsidRPr="00BF0E80">
        <w:rPr>
          <w:sz w:val="16"/>
        </w:rPr>
        <w:t xml:space="preserve">These kinds of power laws are </w:t>
      </w:r>
      <w:r w:rsidRPr="009D4CF3">
        <w:rPr>
          <w:b/>
          <w:sz w:val="26"/>
          <w:highlight w:val="green"/>
          <w:u w:val="single"/>
        </w:rPr>
        <w:t>heavy-tailed</w:t>
      </w:r>
      <w:r w:rsidRPr="00BF0E80">
        <w:rPr>
          <w:sz w:val="16"/>
        </w:rPr>
        <w:t xml:space="preserve">262 </w:t>
      </w:r>
      <w:r w:rsidRPr="009D4CF3">
        <w:rPr>
          <w:b/>
          <w:sz w:val="26"/>
          <w:highlight w:val="green"/>
          <w:u w:val="single"/>
          <w:bdr w:val="single" w:sz="12" w:space="0" w:color="auto"/>
        </w:rPr>
        <w:t>to a significant degree</w:t>
      </w:r>
      <w:r w:rsidRPr="00BF0E80">
        <w:rPr>
          <w:sz w:val="16"/>
        </w:rPr>
        <w:t xml:space="preserve">.263 In consequence most of the fatalities are accounted for by the top few events.264 If this law holds for future pandemics as well,265 then </w:t>
      </w:r>
      <w:r w:rsidRPr="00BF0E80">
        <w:rPr>
          <w:b/>
          <w:sz w:val="26"/>
          <w:u w:val="single"/>
        </w:rPr>
        <w:t>the majority</w:t>
      </w:r>
      <w:r w:rsidRPr="00BF0E80">
        <w:rPr>
          <w:sz w:val="16"/>
        </w:rPr>
        <w:t xml:space="preserve"> of people who </w:t>
      </w:r>
      <w:r w:rsidRPr="00BF0E80">
        <w:rPr>
          <w:b/>
          <w:sz w:val="26"/>
          <w:u w:val="single"/>
        </w:rPr>
        <w:t>will die</w:t>
      </w:r>
      <w:r w:rsidRPr="00BF0E80">
        <w:rPr>
          <w:sz w:val="16"/>
        </w:rPr>
        <w:t xml:space="preserve"> from epidemics will likely die </w:t>
      </w:r>
      <w:r w:rsidRPr="00BF0E80">
        <w:rPr>
          <w:b/>
          <w:sz w:val="26"/>
          <w:u w:val="single"/>
          <w:bdr w:val="single" w:sz="12" w:space="0" w:color="auto"/>
        </w:rPr>
        <w:t>from the single largest pandemic</w:t>
      </w:r>
      <w:r w:rsidRPr="00BF0E80">
        <w:rPr>
          <w:sz w:val="16"/>
        </w:rPr>
        <w:t xml:space="preserve">. Most epidemic fatalities follow a power law, with some extreme events – such as the Black Death and Spanish Flu – being even more deadly.267 There are other grounds for suspecting that such a </w:t>
      </w:r>
      <w:proofErr w:type="spellStart"/>
      <w:r w:rsidRPr="00BF0E80">
        <w:rPr>
          <w:sz w:val="16"/>
        </w:rPr>
        <w:t>highimpact</w:t>
      </w:r>
      <w:proofErr w:type="spellEnd"/>
      <w:r w:rsidRPr="00BF0E80">
        <w:rPr>
          <w:sz w:val="16"/>
        </w:rPr>
        <w:t xml:space="preserve"> epidemic will have a </w:t>
      </w:r>
      <w:r w:rsidRPr="009D4CF3">
        <w:rPr>
          <w:b/>
          <w:sz w:val="26"/>
          <w:highlight w:val="green"/>
          <w:u w:val="single"/>
          <w:bdr w:val="single" w:sz="12" w:space="0" w:color="auto"/>
        </w:rPr>
        <w:t>greater probability than usually assumed</w:t>
      </w:r>
      <w:r w:rsidRPr="00BF0E80">
        <w:rPr>
          <w:u w:val="single"/>
        </w:rPr>
        <w:t xml:space="preserve">. </w:t>
      </w:r>
      <w:r w:rsidRPr="009D4CF3">
        <w:rPr>
          <w:b/>
          <w:sz w:val="26"/>
          <w:highlight w:val="green"/>
          <w:u w:val="single"/>
        </w:rPr>
        <w:t>All the features</w:t>
      </w:r>
      <w:r w:rsidRPr="009D4CF3">
        <w:rPr>
          <w:highlight w:val="green"/>
          <w:u w:val="single"/>
        </w:rPr>
        <w:t xml:space="preserve"> </w:t>
      </w:r>
      <w:r w:rsidRPr="00BF0E80">
        <w:rPr>
          <w:u w:val="single"/>
        </w:rPr>
        <w:t xml:space="preserve">of an extremely devastating disease </w:t>
      </w:r>
      <w:r w:rsidRPr="009D4CF3">
        <w:rPr>
          <w:b/>
          <w:sz w:val="26"/>
          <w:highlight w:val="green"/>
          <w:u w:val="single"/>
        </w:rPr>
        <w:t>already exist</w:t>
      </w:r>
      <w:r w:rsidRPr="009D4CF3">
        <w:rPr>
          <w:highlight w:val="green"/>
          <w:u w:val="single"/>
        </w:rPr>
        <w:t xml:space="preserve"> </w:t>
      </w:r>
      <w:r w:rsidRPr="00BF0E80">
        <w:rPr>
          <w:u w:val="single"/>
        </w:rPr>
        <w:t xml:space="preserve">in nature: essentially </w:t>
      </w:r>
      <w:r w:rsidRPr="009D4CF3">
        <w:rPr>
          <w:b/>
          <w:sz w:val="26"/>
          <w:highlight w:val="green"/>
          <w:u w:val="single"/>
        </w:rPr>
        <w:t>incurable</w:t>
      </w:r>
      <w:r w:rsidRPr="009D4CF3">
        <w:rPr>
          <w:highlight w:val="green"/>
          <w:u w:val="single"/>
        </w:rPr>
        <w:t xml:space="preserve"> </w:t>
      </w:r>
      <w:r w:rsidRPr="00BF0E80">
        <w:rPr>
          <w:u w:val="single"/>
        </w:rPr>
        <w:t xml:space="preserve">(Ebola268), nearly </w:t>
      </w:r>
      <w:r w:rsidRPr="009D4CF3">
        <w:rPr>
          <w:b/>
          <w:sz w:val="26"/>
          <w:highlight w:val="green"/>
          <w:u w:val="single"/>
        </w:rPr>
        <w:t>always fatal</w:t>
      </w:r>
      <w:r w:rsidRPr="009D4CF3">
        <w:rPr>
          <w:highlight w:val="green"/>
          <w:u w:val="single"/>
        </w:rPr>
        <w:t xml:space="preserve"> </w:t>
      </w:r>
      <w:r w:rsidRPr="00BF0E80">
        <w:rPr>
          <w:u w:val="single"/>
        </w:rPr>
        <w:t xml:space="preserve">(rabies269), </w:t>
      </w:r>
      <w:r w:rsidRPr="009D4CF3">
        <w:rPr>
          <w:b/>
          <w:sz w:val="26"/>
          <w:highlight w:val="green"/>
          <w:u w:val="single"/>
        </w:rPr>
        <w:t>extremely infectious</w:t>
      </w:r>
      <w:r w:rsidRPr="009D4CF3">
        <w:rPr>
          <w:highlight w:val="green"/>
          <w:u w:val="single"/>
        </w:rPr>
        <w:t xml:space="preserve"> </w:t>
      </w:r>
      <w:r w:rsidRPr="00BF0E80">
        <w:rPr>
          <w:u w:val="single"/>
        </w:rPr>
        <w:t xml:space="preserve">(common cold270), and </w:t>
      </w:r>
      <w:r w:rsidRPr="009D4CF3">
        <w:rPr>
          <w:b/>
          <w:sz w:val="26"/>
          <w:highlight w:val="green"/>
          <w:u w:val="single"/>
        </w:rPr>
        <w:t>long incubation periods</w:t>
      </w:r>
      <w:r w:rsidRPr="009D4CF3">
        <w:rPr>
          <w:highlight w:val="green"/>
          <w:u w:val="single"/>
        </w:rPr>
        <w:t xml:space="preserve"> </w:t>
      </w:r>
      <w:r w:rsidRPr="00BF0E80">
        <w:rPr>
          <w:u w:val="single"/>
        </w:rPr>
        <w:t xml:space="preserve">(HIV271). </w:t>
      </w:r>
      <w:r w:rsidRPr="009D4CF3">
        <w:rPr>
          <w:b/>
          <w:sz w:val="26"/>
          <w:highlight w:val="green"/>
          <w:u w:val="single"/>
        </w:rPr>
        <w:t>If a pathogen</w:t>
      </w:r>
      <w:r w:rsidRPr="009D4CF3">
        <w:rPr>
          <w:highlight w:val="green"/>
          <w:u w:val="single"/>
        </w:rPr>
        <w:t xml:space="preserve"> </w:t>
      </w:r>
      <w:r w:rsidRPr="00BF0E80">
        <w:rPr>
          <w:u w:val="single"/>
        </w:rPr>
        <w:t xml:space="preserve">were to emerge that somehow </w:t>
      </w:r>
      <w:r w:rsidRPr="009D4CF3">
        <w:rPr>
          <w:b/>
          <w:sz w:val="26"/>
          <w:highlight w:val="green"/>
          <w:u w:val="single"/>
        </w:rPr>
        <w:t>combined these</w:t>
      </w:r>
      <w:r w:rsidRPr="009D4CF3">
        <w:rPr>
          <w:highlight w:val="green"/>
          <w:u w:val="single"/>
        </w:rPr>
        <w:t xml:space="preserve"> </w:t>
      </w:r>
      <w:r w:rsidRPr="00BF0E80">
        <w:rPr>
          <w:u w:val="single"/>
        </w:rPr>
        <w:t xml:space="preserve">features (and </w:t>
      </w:r>
      <w:r w:rsidRPr="009D4CF3">
        <w:rPr>
          <w:b/>
          <w:sz w:val="26"/>
          <w:highlight w:val="green"/>
          <w:u w:val="single"/>
        </w:rPr>
        <w:t>influenza</w:t>
      </w:r>
      <w:r w:rsidRPr="009D4CF3">
        <w:rPr>
          <w:highlight w:val="green"/>
          <w:u w:val="single"/>
        </w:rPr>
        <w:t xml:space="preserve"> </w:t>
      </w:r>
      <w:r w:rsidRPr="00BF0E80">
        <w:rPr>
          <w:u w:val="single"/>
        </w:rPr>
        <w:t xml:space="preserve">has </w:t>
      </w:r>
      <w:r w:rsidRPr="009D4CF3">
        <w:rPr>
          <w:b/>
          <w:sz w:val="26"/>
          <w:highlight w:val="green"/>
          <w:u w:val="single"/>
        </w:rPr>
        <w:t>demonstrated antigenic shift</w:t>
      </w:r>
      <w:r w:rsidRPr="00BF0E80">
        <w:rPr>
          <w:u w:val="single"/>
        </w:rPr>
        <w:t xml:space="preserve">, the </w:t>
      </w:r>
      <w:r w:rsidRPr="009D4CF3">
        <w:rPr>
          <w:b/>
          <w:sz w:val="26"/>
          <w:highlight w:val="green"/>
          <w:u w:val="single"/>
        </w:rPr>
        <w:t>ability to combine features from different viruses</w:t>
      </w:r>
      <w:r w:rsidRPr="00BF0E80">
        <w:rPr>
          <w:b/>
          <w:sz w:val="26"/>
          <w:u w:val="single"/>
        </w:rPr>
        <w:t>272</w:t>
      </w:r>
      <w:r w:rsidRPr="00BF0E80">
        <w:rPr>
          <w:u w:val="single"/>
        </w:rPr>
        <w:t xml:space="preserve">), </w:t>
      </w:r>
      <w:r w:rsidRPr="009D4CF3">
        <w:rPr>
          <w:b/>
          <w:sz w:val="26"/>
          <w:highlight w:val="green"/>
          <w:u w:val="single"/>
          <w:bdr w:val="single" w:sz="12" w:space="0" w:color="auto"/>
        </w:rPr>
        <w:t>its death toll would be extreme</w:t>
      </w:r>
      <w:r w:rsidRPr="00BF0E80">
        <w:rPr>
          <w:sz w:val="16"/>
        </w:rPr>
        <w:t xml:space="preserve">. Many relevant features of </w:t>
      </w:r>
      <w:r w:rsidRPr="009D4CF3">
        <w:rPr>
          <w:b/>
          <w:sz w:val="26"/>
          <w:highlight w:val="green"/>
          <w:u w:val="single"/>
        </w:rPr>
        <w:t>the world have</w:t>
      </w:r>
      <w:r w:rsidRPr="00BF0E80">
        <w:rPr>
          <w:sz w:val="16"/>
        </w:rPr>
        <w:t xml:space="preserve"> </w:t>
      </w:r>
      <w:r w:rsidRPr="009D4CF3">
        <w:rPr>
          <w:b/>
          <w:sz w:val="26"/>
          <w:highlight w:val="green"/>
          <w:u w:val="single"/>
        </w:rPr>
        <w:t>changed</w:t>
      </w:r>
      <w:r w:rsidRPr="00BF0E80">
        <w:rPr>
          <w:sz w:val="16"/>
        </w:rPr>
        <w:t xml:space="preserve"> considerably, </w:t>
      </w:r>
      <w:r w:rsidRPr="009D4CF3">
        <w:rPr>
          <w:b/>
          <w:sz w:val="26"/>
          <w:highlight w:val="green"/>
          <w:u w:val="single"/>
          <w:bdr w:val="single" w:sz="12" w:space="0" w:color="auto"/>
        </w:rPr>
        <w:t>making past comparisons problematic</w:t>
      </w:r>
      <w:r w:rsidRPr="00BF0E80">
        <w:rPr>
          <w:sz w:val="16"/>
        </w:rPr>
        <w:t xml:space="preserve">. The modern world has better sanitation and medical research, as well as national and supra-national institutions dedicated to combating diseases. Private insurers are also interested in modelling pandemic risks.273 Set against this is the fact that </w:t>
      </w:r>
      <w:r w:rsidRPr="009D4CF3">
        <w:rPr>
          <w:b/>
          <w:sz w:val="26"/>
          <w:highlight w:val="green"/>
          <w:u w:val="single"/>
        </w:rPr>
        <w:t>modern transport</w:t>
      </w:r>
      <w:r w:rsidRPr="009D4CF3">
        <w:rPr>
          <w:highlight w:val="green"/>
          <w:u w:val="single"/>
        </w:rPr>
        <w:t xml:space="preserve"> </w:t>
      </w:r>
      <w:r w:rsidRPr="00BF0E80">
        <w:rPr>
          <w:u w:val="single"/>
        </w:rPr>
        <w:t xml:space="preserve">and </w:t>
      </w:r>
      <w:r w:rsidRPr="009D4CF3">
        <w:rPr>
          <w:b/>
          <w:sz w:val="26"/>
          <w:highlight w:val="green"/>
          <w:u w:val="single"/>
        </w:rPr>
        <w:t>dense</w:t>
      </w:r>
      <w:r w:rsidRPr="009D4CF3">
        <w:rPr>
          <w:highlight w:val="green"/>
          <w:u w:val="single"/>
        </w:rPr>
        <w:t xml:space="preserve"> </w:t>
      </w:r>
      <w:r w:rsidRPr="00BF0E80">
        <w:rPr>
          <w:u w:val="single"/>
        </w:rPr>
        <w:t xml:space="preserve">human </w:t>
      </w:r>
      <w:r w:rsidRPr="009D4CF3">
        <w:rPr>
          <w:b/>
          <w:sz w:val="26"/>
          <w:highlight w:val="green"/>
          <w:u w:val="single"/>
        </w:rPr>
        <w:t>population</w:t>
      </w:r>
      <w:r w:rsidRPr="00BF0E80">
        <w:rPr>
          <w:sz w:val="16"/>
        </w:rPr>
        <w:t xml:space="preserve"> allow infections to spread much more rapidly274, and there is the potential for urban slums to serve as </w:t>
      </w:r>
      <w:r w:rsidRPr="00BF0E80">
        <w:rPr>
          <w:sz w:val="16"/>
        </w:rPr>
        <w:lastRenderedPageBreak/>
        <w:t xml:space="preserve">breeding grounds for disease.275 Unlike events such as nuclear wars, pandemics would not damage the world’s infrastructure, and initial survivors would likely be resistant to the infection. </w:t>
      </w:r>
      <w:r w:rsidRPr="00BF0E80">
        <w:rPr>
          <w:u w:val="single"/>
        </w:rPr>
        <w:t xml:space="preserve">And there would probably be survivors, if only in isolated locations. Hence the risk of a </w:t>
      </w:r>
      <w:proofErr w:type="spellStart"/>
      <w:r w:rsidRPr="00BF0E80">
        <w:rPr>
          <w:u w:val="single"/>
        </w:rPr>
        <w:t>civilisation</w:t>
      </w:r>
      <w:proofErr w:type="spellEnd"/>
      <w:r w:rsidRPr="00BF0E80">
        <w:rPr>
          <w:u w:val="single"/>
        </w:rPr>
        <w:t xml:space="preserve"> collapse would come from the </w:t>
      </w:r>
      <w:r w:rsidRPr="009D4CF3">
        <w:rPr>
          <w:b/>
          <w:sz w:val="26"/>
          <w:highlight w:val="green"/>
          <w:u w:val="single"/>
        </w:rPr>
        <w:t>ripple effect</w:t>
      </w:r>
      <w:r w:rsidRPr="009D4CF3">
        <w:rPr>
          <w:highlight w:val="green"/>
          <w:u w:val="single"/>
        </w:rPr>
        <w:t xml:space="preserve"> </w:t>
      </w:r>
      <w:r w:rsidRPr="00BF0E80">
        <w:rPr>
          <w:u w:val="single"/>
        </w:rPr>
        <w:t xml:space="preserve">of the fatalities and the policy responses. These would include </w:t>
      </w:r>
      <w:r w:rsidRPr="009D4CF3">
        <w:rPr>
          <w:b/>
          <w:sz w:val="26"/>
          <w:highlight w:val="green"/>
          <w:u w:val="single"/>
          <w:bdr w:val="single" w:sz="12" w:space="0" w:color="auto"/>
        </w:rPr>
        <w:t>political and agricultural disruption</w:t>
      </w:r>
      <w:r w:rsidRPr="009D4CF3">
        <w:rPr>
          <w:highlight w:val="green"/>
          <w:u w:val="single"/>
        </w:rPr>
        <w:t xml:space="preserve"> </w:t>
      </w:r>
      <w:r w:rsidRPr="00BF0E80">
        <w:rPr>
          <w:u w:val="single"/>
        </w:rPr>
        <w:t xml:space="preserve">as well as economic dislocation and damage to the world’s trade network (including the food trade). Extinction risk is only possible if the aftermath of the </w:t>
      </w:r>
      <w:r w:rsidRPr="009D4CF3">
        <w:rPr>
          <w:b/>
          <w:sz w:val="26"/>
          <w:highlight w:val="green"/>
          <w:u w:val="single"/>
        </w:rPr>
        <w:t>epidemic fragments</w:t>
      </w:r>
      <w:r w:rsidRPr="009D4CF3">
        <w:rPr>
          <w:highlight w:val="green"/>
          <w:u w:val="single"/>
        </w:rPr>
        <w:t xml:space="preserve"> </w:t>
      </w:r>
      <w:r w:rsidRPr="00BF0E80">
        <w:rPr>
          <w:u w:val="single"/>
        </w:rPr>
        <w:t xml:space="preserve">and diminishes </w:t>
      </w:r>
      <w:r w:rsidRPr="009D4CF3">
        <w:rPr>
          <w:b/>
          <w:sz w:val="26"/>
          <w:highlight w:val="green"/>
          <w:u w:val="single"/>
        </w:rPr>
        <w:t xml:space="preserve">human society to the extent that recovery becomes </w:t>
      </w:r>
      <w:r w:rsidRPr="009D4CF3">
        <w:rPr>
          <w:b/>
          <w:bCs/>
          <w:sz w:val="26"/>
          <w:highlight w:val="green"/>
          <w:u w:val="single"/>
        </w:rPr>
        <w:t>impossible</w:t>
      </w:r>
      <w:r w:rsidRPr="00BF0E80">
        <w:rPr>
          <w:b/>
          <w:bCs/>
          <w:sz w:val="26"/>
          <w:u w:val="single"/>
        </w:rPr>
        <w:t xml:space="preserve">277 </w:t>
      </w:r>
      <w:r w:rsidRPr="009D4CF3">
        <w:rPr>
          <w:b/>
          <w:bCs/>
          <w:sz w:val="26"/>
          <w:highlight w:val="green"/>
          <w:u w:val="single"/>
        </w:rPr>
        <w:t>before humanity succumbs to other risks (such as</w:t>
      </w:r>
      <w:r w:rsidRPr="009D4CF3">
        <w:rPr>
          <w:highlight w:val="green"/>
          <w:u w:val="single"/>
        </w:rPr>
        <w:t xml:space="preserve"> </w:t>
      </w:r>
      <w:r w:rsidRPr="009D4CF3">
        <w:rPr>
          <w:b/>
          <w:sz w:val="26"/>
          <w:highlight w:val="green"/>
          <w:u w:val="single"/>
        </w:rPr>
        <w:t>climate</w:t>
      </w:r>
      <w:r w:rsidRPr="009D4CF3">
        <w:rPr>
          <w:highlight w:val="green"/>
          <w:u w:val="single"/>
        </w:rPr>
        <w:t xml:space="preserve"> </w:t>
      </w:r>
      <w:r w:rsidRPr="00BF0E80">
        <w:rPr>
          <w:u w:val="single"/>
        </w:rPr>
        <w:t xml:space="preserve">change </w:t>
      </w:r>
      <w:r w:rsidRPr="009D4CF3">
        <w:rPr>
          <w:b/>
          <w:sz w:val="26"/>
          <w:highlight w:val="green"/>
          <w:u w:val="single"/>
        </w:rPr>
        <w:t>or further pandemics</w:t>
      </w:r>
      <w:r w:rsidRPr="00BF0E80">
        <w:rPr>
          <w:u w:val="single"/>
        </w:rPr>
        <w:t xml:space="preserve">). </w:t>
      </w:r>
      <w:r w:rsidRPr="00BF0E80">
        <w:rPr>
          <w:sz w:val="16"/>
        </w:rPr>
        <w:t xml:space="preserve">Five important factors in estimating the probabilities and impacts of the challenge: 1. What the true probability distribution for pandemics is, especially at the tail. 2. The capacity of modern international health systems to deal with an extreme pandemic. 3. How fast medical research can proceed in an emergency. 4. How mobility of goods and people, as well as population density, will affect pandemic transmission. 5. Whether humans can develop novel and effective anti-pandemic solutions. </w:t>
      </w:r>
    </w:p>
    <w:p w14:paraId="48786DEF" w14:textId="77777777" w:rsidR="003A63B2" w:rsidRDefault="003A63B2" w:rsidP="003A63B2">
      <w:pPr>
        <w:pStyle w:val="Heading4"/>
      </w:pPr>
      <w:r>
        <w:t xml:space="preserve">We’re on the Brink – </w:t>
      </w:r>
      <w:r>
        <w:rPr>
          <w:u w:val="single"/>
        </w:rPr>
        <w:t>new diseases</w:t>
      </w:r>
      <w:r>
        <w:t xml:space="preserve"> are </w:t>
      </w:r>
      <w:r>
        <w:rPr>
          <w:u w:val="single"/>
        </w:rPr>
        <w:t>emerging</w:t>
      </w:r>
      <w:r>
        <w:t>.</w:t>
      </w:r>
    </w:p>
    <w:p w14:paraId="4F1E5785" w14:textId="77777777" w:rsidR="003A63B2" w:rsidRDefault="003A63B2" w:rsidP="003A63B2">
      <w:r>
        <w:rPr>
          <w:rStyle w:val="Style13ptBold"/>
        </w:rPr>
        <w:t xml:space="preserve">Deccan Herald 21 </w:t>
      </w:r>
      <w:r w:rsidRPr="00BB6EBB">
        <w:t>1-4-2021 Deccan Herald "New deadly virus 'Disease X', much more fatal than COVID-19, could affect humans: Scientists"</w:t>
      </w:r>
      <w:r>
        <w:t xml:space="preserve"> (</w:t>
      </w:r>
      <w:r w:rsidRPr="00BB6EBB">
        <w:t xml:space="preserve">Indian English language daily newspaper published from the Indian state of Karnataka by The Printers Mysore Private Limited, a privately held company owned by the </w:t>
      </w:r>
      <w:proofErr w:type="spellStart"/>
      <w:r w:rsidRPr="00BB6EBB">
        <w:t>Nettakallappa</w:t>
      </w:r>
      <w:proofErr w:type="spellEnd"/>
      <w:r w:rsidRPr="00BB6EBB">
        <w:t xml:space="preserve"> family. It has seven editions printed from Bengaluru, </w:t>
      </w:r>
      <w:proofErr w:type="spellStart"/>
      <w:r w:rsidRPr="00BB6EBB">
        <w:t>Hubballi</w:t>
      </w:r>
      <w:proofErr w:type="spellEnd"/>
      <w:r w:rsidRPr="00BB6EBB">
        <w:t xml:space="preserve">, </w:t>
      </w:r>
      <w:proofErr w:type="spellStart"/>
      <w:r w:rsidRPr="00BB6EBB">
        <w:t>Davanagere</w:t>
      </w:r>
      <w:proofErr w:type="spellEnd"/>
      <w:r w:rsidRPr="00BB6EBB">
        <w:t xml:space="preserve">, </w:t>
      </w:r>
      <w:proofErr w:type="spellStart"/>
      <w:r w:rsidRPr="00BB6EBB">
        <w:t>Hosapete</w:t>
      </w:r>
      <w:proofErr w:type="spellEnd"/>
      <w:r w:rsidRPr="00BB6EBB">
        <w:t xml:space="preserve">, Mysuru, </w:t>
      </w:r>
      <w:proofErr w:type="spellStart"/>
      <w:r w:rsidRPr="00BB6EBB">
        <w:t>Mangaluru</w:t>
      </w:r>
      <w:proofErr w:type="spellEnd"/>
      <w:r w:rsidRPr="00BB6EBB">
        <w:t xml:space="preserve">, and </w:t>
      </w:r>
      <w:proofErr w:type="spellStart"/>
      <w:r w:rsidRPr="00BB6EBB">
        <w:t>Kalaburagi</w:t>
      </w:r>
      <w:proofErr w:type="spellEnd"/>
      <w:r>
        <w:t xml:space="preserve">)//Elmer </w:t>
      </w:r>
    </w:p>
    <w:p w14:paraId="5A106028" w14:textId="7AD42BAB" w:rsidR="003A63B2" w:rsidRDefault="003A63B2" w:rsidP="003A63B2">
      <w:pPr>
        <w:rPr>
          <w:u w:val="single"/>
        </w:rPr>
      </w:pPr>
      <w:r w:rsidRPr="00BB6EBB">
        <w:rPr>
          <w:sz w:val="16"/>
        </w:rPr>
        <w:t xml:space="preserve">A </w:t>
      </w:r>
      <w:r w:rsidRPr="009D4CF3">
        <w:rPr>
          <w:b/>
          <w:sz w:val="26"/>
          <w:highlight w:val="green"/>
          <w:u w:val="single"/>
        </w:rPr>
        <w:t>woman</w:t>
      </w:r>
      <w:r w:rsidRPr="009D4CF3">
        <w:rPr>
          <w:sz w:val="16"/>
          <w:highlight w:val="green"/>
        </w:rPr>
        <w:t xml:space="preserve"> </w:t>
      </w:r>
      <w:r w:rsidRPr="00BB6EBB">
        <w:rPr>
          <w:sz w:val="16"/>
        </w:rPr>
        <w:t xml:space="preserve">in a remote town in the Democratic Republic of Congo has been </w:t>
      </w:r>
      <w:r w:rsidRPr="009D4CF3">
        <w:rPr>
          <w:b/>
          <w:sz w:val="26"/>
          <w:highlight w:val="green"/>
          <w:u w:val="single"/>
        </w:rPr>
        <w:t>showing</w:t>
      </w:r>
      <w:r w:rsidRPr="009D4CF3">
        <w:rPr>
          <w:sz w:val="16"/>
          <w:highlight w:val="green"/>
        </w:rPr>
        <w:t xml:space="preserve"> </w:t>
      </w:r>
      <w:r w:rsidRPr="00BB6EBB">
        <w:rPr>
          <w:sz w:val="16"/>
        </w:rPr>
        <w:t xml:space="preserve">symptoms of hemorrhagic fever, which scientists fear may be a </w:t>
      </w:r>
      <w:r w:rsidRPr="009D4CF3">
        <w:rPr>
          <w:b/>
          <w:sz w:val="26"/>
          <w:highlight w:val="green"/>
          <w:u w:val="single"/>
        </w:rPr>
        <w:t xml:space="preserve">sign of a new deadly virus, </w:t>
      </w:r>
      <w:r w:rsidRPr="009D4CF3">
        <w:rPr>
          <w:b/>
          <w:sz w:val="26"/>
          <w:highlight w:val="green"/>
          <w:u w:val="single"/>
          <w:bdr w:val="single" w:sz="12" w:space="0" w:color="auto"/>
        </w:rPr>
        <w:t>termed ‘Disease X’,</w:t>
      </w:r>
      <w:r w:rsidRPr="009D4CF3">
        <w:rPr>
          <w:sz w:val="16"/>
          <w:highlight w:val="green"/>
        </w:rPr>
        <w:t xml:space="preserve"> </w:t>
      </w:r>
      <w:r w:rsidRPr="00BB6EBB">
        <w:rPr>
          <w:sz w:val="16"/>
        </w:rPr>
        <w:t xml:space="preserve">which could be </w:t>
      </w:r>
      <w:r w:rsidRPr="009D4CF3">
        <w:rPr>
          <w:b/>
          <w:sz w:val="26"/>
          <w:highlight w:val="green"/>
          <w:u w:val="single"/>
        </w:rPr>
        <w:t>as contagious as</w:t>
      </w:r>
      <w:r w:rsidRPr="009D4CF3">
        <w:rPr>
          <w:sz w:val="16"/>
          <w:highlight w:val="green"/>
        </w:rPr>
        <w:t xml:space="preserve"> </w:t>
      </w:r>
      <w:r w:rsidRPr="009D4CF3">
        <w:rPr>
          <w:b/>
          <w:sz w:val="26"/>
          <w:highlight w:val="green"/>
          <w:u w:val="single"/>
        </w:rPr>
        <w:t>COVID</w:t>
      </w:r>
      <w:r w:rsidRPr="00BB6EBB">
        <w:rPr>
          <w:sz w:val="16"/>
        </w:rPr>
        <w:t xml:space="preserve">-19 virus </w:t>
      </w:r>
      <w:r w:rsidRPr="009D4CF3">
        <w:rPr>
          <w:b/>
          <w:sz w:val="26"/>
          <w:highlight w:val="green"/>
          <w:u w:val="single"/>
        </w:rPr>
        <w:t>but have Ebola’s fatality</w:t>
      </w:r>
      <w:r w:rsidRPr="009D4CF3">
        <w:rPr>
          <w:sz w:val="16"/>
          <w:highlight w:val="green"/>
        </w:rPr>
        <w:t xml:space="preserve"> </w:t>
      </w:r>
      <w:r w:rsidRPr="009D4CF3">
        <w:rPr>
          <w:b/>
          <w:sz w:val="26"/>
          <w:highlight w:val="green"/>
          <w:u w:val="single"/>
        </w:rPr>
        <w:t>rate of</w:t>
      </w:r>
      <w:r w:rsidRPr="009D4CF3">
        <w:rPr>
          <w:sz w:val="16"/>
          <w:highlight w:val="green"/>
        </w:rPr>
        <w:t xml:space="preserve"> </w:t>
      </w:r>
      <w:r w:rsidRPr="00BB6EBB">
        <w:rPr>
          <w:sz w:val="16"/>
        </w:rPr>
        <w:t>50-</w:t>
      </w:r>
      <w:r w:rsidRPr="009D4CF3">
        <w:rPr>
          <w:b/>
          <w:sz w:val="26"/>
          <w:highlight w:val="green"/>
          <w:u w:val="single"/>
        </w:rPr>
        <w:t>90 per cent</w:t>
      </w:r>
      <w:r w:rsidRPr="00BB6EBB">
        <w:rPr>
          <w:sz w:val="16"/>
        </w:rPr>
        <w:t xml:space="preserve">. Disease X, where the ‘X’ standard for ‘unexpected’, has been termed by the World Health Organization (WHO) as hypothetical for now. But the woman in </w:t>
      </w:r>
      <w:proofErr w:type="spellStart"/>
      <w:r w:rsidRPr="00BB6EBB">
        <w:rPr>
          <w:sz w:val="16"/>
        </w:rPr>
        <w:t>Ingende</w:t>
      </w:r>
      <w:proofErr w:type="spellEnd"/>
      <w:r w:rsidRPr="00BB6EBB">
        <w:rPr>
          <w:sz w:val="16"/>
        </w:rPr>
        <w:t xml:space="preserve"> has been tested for many diseases, including Ebola, but they have all come out negative. </w:t>
      </w:r>
      <w:r w:rsidRPr="00BB6EBB">
        <w:rPr>
          <w:u w:val="single"/>
        </w:rPr>
        <w:t xml:space="preserve">Scientists now fear this could be </w:t>
      </w:r>
      <w:r w:rsidRPr="009D4CF3">
        <w:rPr>
          <w:b/>
          <w:sz w:val="26"/>
          <w:highlight w:val="green"/>
          <w:u w:val="single"/>
        </w:rPr>
        <w:t>that deadly virus</w:t>
      </w:r>
      <w:r w:rsidRPr="00BB6EBB">
        <w:rPr>
          <w:u w:val="single"/>
        </w:rPr>
        <w:t xml:space="preserve">, one of many that </w:t>
      </w:r>
      <w:r w:rsidRPr="009D4CF3">
        <w:rPr>
          <w:b/>
          <w:sz w:val="26"/>
          <w:highlight w:val="green"/>
          <w:u w:val="single"/>
        </w:rPr>
        <w:t>could emerge from the</w:t>
      </w:r>
      <w:r w:rsidRPr="009D4CF3">
        <w:rPr>
          <w:highlight w:val="green"/>
          <w:u w:val="single"/>
        </w:rPr>
        <w:t xml:space="preserve"> </w:t>
      </w:r>
      <w:r w:rsidRPr="00BB6EBB">
        <w:rPr>
          <w:u w:val="single"/>
        </w:rPr>
        <w:t xml:space="preserve">African tropical </w:t>
      </w:r>
      <w:r w:rsidRPr="009D4CF3">
        <w:rPr>
          <w:b/>
          <w:sz w:val="26"/>
          <w:highlight w:val="green"/>
          <w:u w:val="single"/>
        </w:rPr>
        <w:t>rainforests</w:t>
      </w:r>
      <w:r w:rsidRPr="00BB6EBB">
        <w:rPr>
          <w:u w:val="single"/>
        </w:rPr>
        <w:t xml:space="preserve">. “We are now </w:t>
      </w:r>
      <w:r w:rsidRPr="009D4CF3">
        <w:rPr>
          <w:b/>
          <w:sz w:val="26"/>
          <w:highlight w:val="green"/>
          <w:u w:val="single"/>
        </w:rPr>
        <w:t xml:space="preserve">in a world </w:t>
      </w:r>
      <w:r w:rsidRPr="009D4CF3">
        <w:rPr>
          <w:b/>
          <w:sz w:val="26"/>
          <w:highlight w:val="green"/>
          <w:u w:val="single"/>
          <w:bdr w:val="single" w:sz="12" w:space="0" w:color="auto"/>
        </w:rPr>
        <w:t>where new pathogens will come out</w:t>
      </w:r>
      <w:r w:rsidRPr="00BB6EBB">
        <w:rPr>
          <w:u w:val="single"/>
        </w:rPr>
        <w:t xml:space="preserve">. And that is what </w:t>
      </w:r>
      <w:r w:rsidRPr="009D4CF3">
        <w:rPr>
          <w:b/>
          <w:sz w:val="26"/>
          <w:highlight w:val="green"/>
          <w:u w:val="single"/>
        </w:rPr>
        <w:t>constitutes</w:t>
      </w:r>
      <w:r w:rsidRPr="009D4CF3">
        <w:rPr>
          <w:highlight w:val="green"/>
          <w:u w:val="single"/>
        </w:rPr>
        <w:t xml:space="preserve"> </w:t>
      </w:r>
      <w:r w:rsidRPr="00BB6EBB">
        <w:rPr>
          <w:u w:val="single"/>
        </w:rPr>
        <w:t xml:space="preserve">a </w:t>
      </w:r>
      <w:r w:rsidRPr="009D4CF3">
        <w:rPr>
          <w:b/>
          <w:sz w:val="26"/>
          <w:highlight w:val="green"/>
          <w:u w:val="single"/>
          <w:bdr w:val="single" w:sz="12" w:space="0" w:color="auto"/>
        </w:rPr>
        <w:t>threat for humanity</w:t>
      </w:r>
      <w:r w:rsidRPr="00BB6EBB">
        <w:rPr>
          <w:sz w:val="16"/>
        </w:rPr>
        <w:t xml:space="preserve">,” Professor Jean-Jacques </w:t>
      </w:r>
      <w:proofErr w:type="spellStart"/>
      <w:r w:rsidRPr="00BB6EBB">
        <w:rPr>
          <w:sz w:val="16"/>
        </w:rPr>
        <w:t>Muyembe</w:t>
      </w:r>
      <w:proofErr w:type="spellEnd"/>
      <w:r w:rsidRPr="00BB6EBB">
        <w:rPr>
          <w:sz w:val="16"/>
        </w:rPr>
        <w:t xml:space="preserve"> </w:t>
      </w:r>
      <w:proofErr w:type="spellStart"/>
      <w:r w:rsidRPr="00BB6EBB">
        <w:rPr>
          <w:sz w:val="16"/>
        </w:rPr>
        <w:t>Tamfum</w:t>
      </w:r>
      <w:proofErr w:type="spellEnd"/>
      <w:r w:rsidRPr="00BB6EBB">
        <w:rPr>
          <w:sz w:val="16"/>
        </w:rPr>
        <w:t xml:space="preserve">, the scientist who helped discover the Ebola virus in 1976 told CNN, </w:t>
      </w:r>
      <w:r w:rsidRPr="00BB6EBB">
        <w:rPr>
          <w:u w:val="single"/>
        </w:rPr>
        <w:t xml:space="preserve">adding that </w:t>
      </w:r>
      <w:r w:rsidRPr="009D4CF3">
        <w:rPr>
          <w:b/>
          <w:sz w:val="26"/>
          <w:highlight w:val="green"/>
          <w:u w:val="single"/>
        </w:rPr>
        <w:t xml:space="preserve">these new viruses </w:t>
      </w:r>
      <w:r w:rsidRPr="00BB6EBB">
        <w:rPr>
          <w:u w:val="single"/>
        </w:rPr>
        <w:t xml:space="preserve">could be </w:t>
      </w:r>
      <w:r w:rsidRPr="009D4CF3">
        <w:rPr>
          <w:b/>
          <w:sz w:val="26"/>
          <w:highlight w:val="green"/>
          <w:u w:val="single"/>
        </w:rPr>
        <w:t>much deadlier than Covid-19</w:t>
      </w:r>
      <w:r w:rsidRPr="00BB6EBB">
        <w:rPr>
          <w:u w:val="single"/>
        </w:rPr>
        <w:t xml:space="preserve">. The scientist has warned of </w:t>
      </w:r>
      <w:r w:rsidRPr="009D4CF3">
        <w:rPr>
          <w:b/>
          <w:sz w:val="26"/>
          <w:highlight w:val="green"/>
          <w:u w:val="single"/>
        </w:rPr>
        <w:t>many</w:t>
      </w:r>
      <w:r w:rsidRPr="009D4CF3">
        <w:rPr>
          <w:highlight w:val="green"/>
          <w:u w:val="single"/>
        </w:rPr>
        <w:t xml:space="preserve"> </w:t>
      </w:r>
      <w:r w:rsidRPr="00BB6EBB">
        <w:rPr>
          <w:u w:val="single"/>
        </w:rPr>
        <w:t xml:space="preserve">animal-based </w:t>
      </w:r>
      <w:r w:rsidRPr="009D4CF3">
        <w:rPr>
          <w:b/>
          <w:sz w:val="26"/>
          <w:highlight w:val="green"/>
          <w:u w:val="single"/>
        </w:rPr>
        <w:t>viruses</w:t>
      </w:r>
      <w:r w:rsidRPr="009D4CF3">
        <w:rPr>
          <w:highlight w:val="green"/>
          <w:u w:val="single"/>
        </w:rPr>
        <w:t xml:space="preserve"> </w:t>
      </w:r>
      <w:r w:rsidRPr="00BB6EBB">
        <w:rPr>
          <w:u w:val="single"/>
        </w:rPr>
        <w:t xml:space="preserve">or those viruses that </w:t>
      </w:r>
      <w:r w:rsidRPr="009D4CF3">
        <w:rPr>
          <w:b/>
          <w:sz w:val="26"/>
          <w:highlight w:val="green"/>
          <w:u w:val="single"/>
        </w:rPr>
        <w:t>can jump the species barrier</w:t>
      </w:r>
      <w:r w:rsidRPr="009D4CF3">
        <w:rPr>
          <w:highlight w:val="green"/>
          <w:u w:val="single"/>
        </w:rPr>
        <w:t xml:space="preserve"> </w:t>
      </w:r>
      <w:r w:rsidRPr="00BB6EBB">
        <w:rPr>
          <w:u w:val="single"/>
        </w:rPr>
        <w:t>and infect humans. He said that Covid-19 is among those diseases, along with rabies and yellow fever.</w:t>
      </w:r>
    </w:p>
    <w:p w14:paraId="5D16863F" w14:textId="77777777" w:rsidR="00BD2731" w:rsidRPr="00317401" w:rsidRDefault="00BD2731" w:rsidP="00BD2731">
      <w:pPr>
        <w:pStyle w:val="Heading4"/>
      </w:pPr>
      <w:r w:rsidRPr="00317401">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4428FF3F" w14:textId="77777777" w:rsidR="00BD2731" w:rsidRPr="00317401" w:rsidRDefault="00BD2731" w:rsidP="00BD2731">
      <w:proofErr w:type="spellStart"/>
      <w:r w:rsidRPr="00317401">
        <w:rPr>
          <w:rStyle w:val="Style13ptBold"/>
        </w:rPr>
        <w:t>Hotez</w:t>
      </w:r>
      <w:proofErr w:type="spellEnd"/>
      <w:r w:rsidRPr="00317401">
        <w:rPr>
          <w:rStyle w:val="Style13ptBold"/>
        </w:rPr>
        <w:t xml:space="preserve">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73D4DDFD" w14:textId="77777777" w:rsidR="00BD2731" w:rsidRPr="00317401" w:rsidRDefault="00BD2731" w:rsidP="00BD2731">
      <w:pPr>
        <w:rPr>
          <w:sz w:val="16"/>
        </w:rPr>
      </w:pPr>
      <w:r w:rsidRPr="00317401">
        <w:rPr>
          <w:sz w:val="16"/>
        </w:rPr>
        <w:t xml:space="preserve">We also need to better understand how these NTDs are </w:t>
      </w:r>
      <w:proofErr w:type="gramStart"/>
      <w:r w:rsidRPr="00317401">
        <w:rPr>
          <w:sz w:val="16"/>
        </w:rPr>
        <w:t>actually transmitted</w:t>
      </w:r>
      <w:proofErr w:type="gramEnd"/>
      <w:r w:rsidRPr="00317401">
        <w:rPr>
          <w:sz w:val="16"/>
        </w:rPr>
        <w:t xml:space="preserve">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w:t>
      </w:r>
      <w:r w:rsidRPr="007B16B7">
        <w:rPr>
          <w:sz w:val="16"/>
        </w:rPr>
        <w:lastRenderedPageBreak/>
        <w:t xml:space="preserve">screens, standing water and discarded tires, and other </w:t>
      </w:r>
      <w:proofErr w:type="spellStart"/>
      <w:r w:rsidRPr="007B16B7">
        <w:rPr>
          <w:sz w:val="16"/>
        </w:rPr>
        <w:t>evi</w:t>
      </w:r>
      <w:proofErr w:type="spellEnd"/>
      <w:r w:rsidRPr="007B16B7">
        <w:rPr>
          <w:sz w:val="16"/>
        </w:rPr>
        <w:t xml:space="preserve">- </w:t>
      </w:r>
      <w:proofErr w:type="spellStart"/>
      <w:r w:rsidRPr="007B16B7">
        <w:rPr>
          <w:sz w:val="16"/>
        </w:rPr>
        <w:t>dence</w:t>
      </w:r>
      <w:proofErr w:type="spellEnd"/>
      <w:r w:rsidRPr="007B16B7">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w:t>
      </w:r>
      <w:proofErr w:type="spellStart"/>
      <w:r w:rsidRPr="00317401">
        <w:rPr>
          <w:sz w:val="16"/>
        </w:rPr>
        <w:t>tients</w:t>
      </w:r>
      <w:proofErr w:type="spellEnd"/>
      <w:r w:rsidRPr="00317401">
        <w:rPr>
          <w:sz w:val="16"/>
        </w:rPr>
        <w:t xml:space="preserve"> must be sent to the CD С or other specialty research laboratories </w:t>
      </w:r>
      <w:proofErr w:type="gramStart"/>
      <w:r w:rsidRPr="00317401">
        <w:rPr>
          <w:sz w:val="16"/>
        </w:rPr>
        <w:t>in order to</w:t>
      </w:r>
      <w:proofErr w:type="gramEnd"/>
      <w:r w:rsidRPr="00317401">
        <w:rPr>
          <w:sz w:val="16"/>
        </w:rPr>
        <w:t xml:space="preserve">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w:t>
      </w:r>
      <w:proofErr w:type="gramStart"/>
      <w:r w:rsidRPr="00317401">
        <w:rPr>
          <w:sz w:val="16"/>
        </w:rPr>
        <w:t>has to</w:t>
      </w:r>
      <w:proofErr w:type="gramEnd"/>
      <w:r w:rsidRPr="00317401">
        <w:rPr>
          <w:sz w:val="16"/>
        </w:rPr>
        <w:t xml:space="preserve">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w:t>
      </w:r>
      <w:proofErr w:type="gramStart"/>
      <w:r w:rsidRPr="00317401">
        <w:rPr>
          <w:sz w:val="16"/>
        </w:rPr>
        <w:t>have to</w:t>
      </w:r>
      <w:proofErr w:type="gramEnd"/>
      <w:r w:rsidRPr="00317401">
        <w:rPr>
          <w:sz w:val="16"/>
        </w:rPr>
        <w:t xml:space="preserve">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w:t>
      </w:r>
      <w:proofErr w:type="spellStart"/>
      <w:r w:rsidRPr="00317401">
        <w:rPr>
          <w:sz w:val="16"/>
        </w:rPr>
        <w:t>velop</w:t>
      </w:r>
      <w:proofErr w:type="spellEnd"/>
      <w:r w:rsidRPr="00317401">
        <w:rPr>
          <w:sz w:val="16"/>
        </w:rPr>
        <w:t xml:space="preserve"> new and safer Chagas disease medicines [60], while shown little or modest at our National School of Tropical Medicine the Sab in interest in American Vaccine Institute and Texas </w:t>
      </w:r>
      <w:proofErr w:type="spellStart"/>
      <w:r w:rsidRPr="00317401">
        <w:rPr>
          <w:sz w:val="16"/>
        </w:rPr>
        <w:t>Childrens</w:t>
      </w:r>
      <w:proofErr w:type="spellEnd"/>
      <w:r w:rsidRPr="00317401">
        <w:rPr>
          <w:sz w:val="16"/>
        </w:rPr>
        <w:t xml:space="preserve"> Hospital Center for NTDs. As a result, new Vaccine Development (Sabin PDP) is working to develop products are being a therapeutic vaccine that could be used alongside exist- developed in the </w:t>
      </w:r>
      <w:proofErr w:type="spellStart"/>
      <w:r w:rsidRPr="00317401">
        <w:rPr>
          <w:sz w:val="16"/>
        </w:rPr>
        <w:t>ing</w:t>
      </w:r>
      <w:proofErr w:type="spellEnd"/>
      <w:r w:rsidRPr="00317401">
        <w:rPr>
          <w:sz w:val="16"/>
        </w:rPr>
        <w:t xml:space="preserve"> treatments [61]. These efforts rely on major </w:t>
      </w:r>
      <w:proofErr w:type="spellStart"/>
      <w:r w:rsidRPr="00317401">
        <w:rPr>
          <w:sz w:val="16"/>
        </w:rPr>
        <w:t>philan</w:t>
      </w:r>
      <w:proofErr w:type="spellEnd"/>
      <w:r w:rsidRPr="00317401">
        <w:rPr>
          <w:sz w:val="16"/>
        </w:rPr>
        <w:t xml:space="preserve">- nonprofit sector. </w:t>
      </w:r>
      <w:proofErr w:type="spellStart"/>
      <w:r w:rsidRPr="00317401">
        <w:rPr>
          <w:sz w:val="16"/>
        </w:rPr>
        <w:t>thropic</w:t>
      </w:r>
      <w:proofErr w:type="spellEnd"/>
      <w:r w:rsidRPr="00317401">
        <w:rPr>
          <w:sz w:val="16"/>
        </w:rPr>
        <w:t xml:space="preserve"> donors. In our case at the Sabin PDP, they include the Kleberg Foundation, the Carlos Slim Foundation, the Southwest Electronic Energy Medical Research Institute, and Texas </w:t>
      </w:r>
      <w:proofErr w:type="spellStart"/>
      <w:r w:rsidRPr="00317401">
        <w:rPr>
          <w:sz w:val="16"/>
        </w:rPr>
        <w:t>Childrens</w:t>
      </w:r>
      <w:proofErr w:type="spellEnd"/>
      <w:r w:rsidRPr="00317401">
        <w:rPr>
          <w:sz w:val="16"/>
        </w:rPr>
        <w:t xml:space="preserve"> Hospital. Summary Points 1. In the United States, 45.3 million people live below the poverty line, roughly the same number of impoverished Americans alive during the early 1960s when Michael Harrington wrote The Other America. Approximately 20 million Americans now </w:t>
      </w:r>
      <w:proofErr w:type="gramStart"/>
      <w:r w:rsidRPr="00317401">
        <w:rPr>
          <w:sz w:val="16"/>
        </w:rPr>
        <w:t>live in</w:t>
      </w:r>
      <w:proofErr w:type="gramEnd"/>
      <w:r w:rsidRPr="00317401">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317401">
        <w:rPr>
          <w:sz w:val="16"/>
        </w:rPr>
        <w:t>leastadvantaged</w:t>
      </w:r>
      <w:proofErr w:type="spellEnd"/>
      <w:r w:rsidRPr="00317401">
        <w:rPr>
          <w:sz w:val="16"/>
        </w:rPr>
        <w:t xml:space="preserve"> members of the </w:t>
      </w:r>
      <w:proofErr w:type="spellStart"/>
      <w:r w:rsidRPr="00317401">
        <w:rPr>
          <w:sz w:val="16"/>
        </w:rPr>
        <w:t>worlds</w:t>
      </w:r>
      <w:proofErr w:type="spellEnd"/>
      <w:r w:rsidRPr="0031740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t>
      </w:r>
      <w:r w:rsidRPr="00317401">
        <w:rPr>
          <w:sz w:val="16"/>
        </w:rPr>
        <w:lastRenderedPageBreak/>
        <w:t xml:space="preserve">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w:t>
      </w:r>
      <w:proofErr w:type="gramStart"/>
      <w:r w:rsidRPr="00317401">
        <w:rPr>
          <w:sz w:val="16"/>
        </w:rPr>
        <w:t>more closely examine</w:t>
      </w:r>
      <w:proofErr w:type="gramEnd"/>
      <w:r w:rsidRPr="00317401">
        <w:rPr>
          <w:sz w:val="16"/>
        </w:rPr>
        <w:t xml:space="preserve"> the six G20 countries with positive worm indices—Brazil, China, India, Indonesia, Mexico, and South Africa—in addition to Nigeria. Together these countries account for one-half of the </w:t>
      </w:r>
      <w:proofErr w:type="gramStart"/>
      <w:r w:rsidRPr="00317401">
        <w:rPr>
          <w:sz w:val="16"/>
        </w:rPr>
        <w:t>worlds</w:t>
      </w:r>
      <w:proofErr w:type="gramEnd"/>
      <w:r w:rsidRPr="0031740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w:t>
      </w:r>
      <w:proofErr w:type="spellStart"/>
      <w:r w:rsidRPr="00317401">
        <w:rPr>
          <w:sz w:val="16"/>
        </w:rPr>
        <w:t>Eyrun</w:t>
      </w:r>
      <w:proofErr w:type="spellEnd"/>
      <w:r w:rsidRPr="00317401">
        <w:rPr>
          <w:sz w:val="16"/>
        </w:rPr>
        <w:t xml:space="preserve"> </w:t>
      </w:r>
      <w:proofErr w:type="spellStart"/>
      <w:r w:rsidRPr="00317401">
        <w:rPr>
          <w:sz w:val="16"/>
        </w:rPr>
        <w:t>Kjetland</w:t>
      </w:r>
      <w:proofErr w:type="spellEnd"/>
      <w:r w:rsidRPr="00317401">
        <w:rPr>
          <w:sz w:val="16"/>
        </w:rPr>
        <w:t xml:space="preserve">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w:t>
      </w:r>
      <w:proofErr w:type="gramStart"/>
      <w:r w:rsidRPr="00317401">
        <w:rPr>
          <w:sz w:val="16"/>
        </w:rPr>
        <w:t>the vast majority of</w:t>
      </w:r>
      <w:proofErr w:type="gramEnd"/>
      <w:r w:rsidRPr="00317401">
        <w:rPr>
          <w:sz w:val="16"/>
        </w:rPr>
        <w:t xml:space="preserve"> its children do not have access to regular and periodic deworming, and only about one-half of the population receives MDA for LF. India also has the </w:t>
      </w:r>
      <w:proofErr w:type="spellStart"/>
      <w:r w:rsidRPr="00317401">
        <w:rPr>
          <w:sz w:val="16"/>
        </w:rPr>
        <w:t>worlds</w:t>
      </w:r>
      <w:proofErr w:type="spellEnd"/>
      <w:r w:rsidRPr="0031740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317401">
        <w:rPr>
          <w:sz w:val="16"/>
        </w:rPr>
        <w:t>unavailable.</w:t>
      </w:r>
      <w:proofErr w:type="gramEnd"/>
      <w:r w:rsidRPr="0031740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w:t>
      </w:r>
      <w:proofErr w:type="gramStart"/>
      <w:r w:rsidRPr="00317401">
        <w:rPr>
          <w:sz w:val="16"/>
        </w:rPr>
        <w:t>current status</w:t>
      </w:r>
      <w:proofErr w:type="gramEnd"/>
      <w:r w:rsidRPr="00317401">
        <w:rPr>
          <w:sz w:val="16"/>
        </w:rPr>
        <w:t xml:space="preserve">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317401">
        <w:rPr>
          <w:sz w:val="16"/>
        </w:rPr>
        <w:t>previ</w:t>
      </w:r>
      <w:proofErr w:type="spellEnd"/>
      <w:r w:rsidRPr="00317401">
        <w:rPr>
          <w:sz w:val="16"/>
        </w:rPr>
        <w:t xml:space="preserve">- ------------------- </w:t>
      </w:r>
      <w:proofErr w:type="spellStart"/>
      <w:r w:rsidRPr="00317401">
        <w:rPr>
          <w:sz w:val="16"/>
        </w:rPr>
        <w:t>ously</w:t>
      </w:r>
      <w:proofErr w:type="spellEnd"/>
      <w:r w:rsidRPr="0031740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317401">
        <w:rPr>
          <w:sz w:val="16"/>
        </w:rPr>
        <w:t>MillenThe</w:t>
      </w:r>
      <w:proofErr w:type="spellEnd"/>
      <w:r w:rsidRPr="00317401">
        <w:rPr>
          <w:sz w:val="16"/>
        </w:rPr>
        <w:t xml:space="preserve"> current status of access to essential medicines for people living in poverty and with NTDs among the G20 countries and Nigeria can be summarized as </w:t>
      </w:r>
      <w:proofErr w:type="gramStart"/>
      <w:r w:rsidRPr="00317401">
        <w:rPr>
          <w:sz w:val="16"/>
        </w:rPr>
        <w:t>abysmal.</w:t>
      </w:r>
      <w:proofErr w:type="gramEnd"/>
      <w:r w:rsidRPr="00317401">
        <w:rPr>
          <w:sz w:val="16"/>
        </w:rPr>
        <w:t xml:space="preserve"> The G20 145 </w:t>
      </w:r>
      <w:proofErr w:type="spellStart"/>
      <w:r w:rsidRPr="00317401">
        <w:rPr>
          <w:sz w:val="16"/>
        </w:rPr>
        <w:t>nium</w:t>
      </w:r>
      <w:proofErr w:type="spellEnd"/>
      <w:r w:rsidRPr="00317401">
        <w:rPr>
          <w:sz w:val="16"/>
        </w:rPr>
        <w:t xml:space="preserve"> Development Goals, with a focus on protecting the health of the </w:t>
      </w:r>
      <w:proofErr w:type="spellStart"/>
      <w:r w:rsidRPr="00317401">
        <w:rPr>
          <w:sz w:val="16"/>
        </w:rPr>
        <w:t>worlds</w:t>
      </w:r>
      <w:proofErr w:type="spellEnd"/>
      <w:r w:rsidRPr="0031740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w:t>
      </w:r>
      <w:proofErr w:type="gramStart"/>
      <w:r w:rsidRPr="00317401">
        <w:rPr>
          <w:sz w:val="16"/>
        </w:rPr>
        <w:t>and also</w:t>
      </w:r>
      <w:proofErr w:type="gramEnd"/>
      <w:r w:rsidRPr="00317401">
        <w:rPr>
          <w:sz w:val="16"/>
        </w:rPr>
        <w:t xml:space="preserve"> some helminth infections such as hookworm, schistosomiasis, onchocerciasis, and foodborne </w:t>
      </w:r>
      <w:proofErr w:type="spellStart"/>
      <w:r w:rsidRPr="00317401">
        <w:rPr>
          <w:sz w:val="16"/>
        </w:rPr>
        <w:t>trematodiases</w:t>
      </w:r>
      <w:proofErr w:type="spellEnd"/>
      <w:r w:rsidRPr="0031740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w:t>
      </w:r>
      <w:r w:rsidRPr="00317401">
        <w:rPr>
          <w:sz w:val="16"/>
        </w:rPr>
        <w:lastRenderedPageBreak/>
        <w:t xml:space="preserve">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317401">
        <w:rPr>
          <w:sz w:val="16"/>
        </w:rPr>
        <w:t>Of</w:t>
      </w:r>
      <w:proofErr w:type="gramEnd"/>
      <w:r w:rsidRPr="0031740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317401">
        <w:rPr>
          <w:sz w:val="16"/>
        </w:rPr>
        <w:t>worstperforming</w:t>
      </w:r>
      <w:proofErr w:type="spellEnd"/>
      <w:r w:rsidRPr="00317401">
        <w:rPr>
          <w:sz w:val="16"/>
        </w:rPr>
        <w:t xml:space="preserve">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w:t>
      </w:r>
      <w:proofErr w:type="gramStart"/>
      <w:r w:rsidRPr="00317401">
        <w:rPr>
          <w:sz w:val="16"/>
        </w:rPr>
        <w:t>in order to</w:t>
      </w:r>
      <w:proofErr w:type="gramEnd"/>
      <w:r w:rsidRPr="00317401">
        <w:rPr>
          <w:sz w:val="16"/>
        </w:rPr>
        <w:t xml:space="preserve">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w:t>
      </w:r>
      <w:proofErr w:type="spellStart"/>
      <w:r w:rsidRPr="00317401">
        <w:rPr>
          <w:sz w:val="16"/>
        </w:rPr>
        <w:t>Amster</w:t>
      </w:r>
      <w:proofErr w:type="spellEnd"/>
      <w:r w:rsidRPr="00317401">
        <w:rPr>
          <w:sz w:val="16"/>
        </w:rPr>
        <w:t xml:space="preserve">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317401">
        <w:rPr>
          <w:sz w:val="16"/>
        </w:rPr>
        <w:t>years</w:t>
      </w:r>
      <w:proofErr w:type="gramEnd"/>
      <w:r w:rsidRPr="0031740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w:t>
      </w:r>
      <w:proofErr w:type="gramStart"/>
      <w:r w:rsidRPr="00317401">
        <w:rPr>
          <w:sz w:val="16"/>
        </w:rPr>
        <w:t>and also</w:t>
      </w:r>
      <w:proofErr w:type="gramEnd"/>
      <w:r w:rsidRPr="00317401">
        <w:rPr>
          <w:sz w:val="16"/>
        </w:rPr>
        <w:t xml:space="preserve">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w:t>
      </w:r>
      <w:proofErr w:type="gramStart"/>
      <w:r w:rsidRPr="00317401">
        <w:rPr>
          <w:sz w:val="16"/>
        </w:rPr>
        <w:t>in order to</w:t>
      </w:r>
      <w:proofErr w:type="gramEnd"/>
      <w:r w:rsidRPr="00317401">
        <w:rPr>
          <w:sz w:val="16"/>
        </w:rPr>
        <w:t xml:space="preserve">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w:t>
      </w:r>
      <w:r w:rsidRPr="00317401">
        <w:rPr>
          <w:sz w:val="16"/>
        </w:rPr>
        <w:lastRenderedPageBreak/>
        <w:t xml:space="preserve">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w:t>
      </w:r>
      <w:proofErr w:type="gramStart"/>
      <w:r w:rsidRPr="00317401">
        <w:rPr>
          <w:sz w:val="16"/>
        </w:rPr>
        <w:t>in the area of</w:t>
      </w:r>
      <w:proofErr w:type="gramEnd"/>
      <w:r w:rsidRPr="00317401">
        <w:rPr>
          <w:sz w:val="16"/>
        </w:rPr>
        <w:t xml:space="preserve">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317401">
        <w:rPr>
          <w:sz w:val="16"/>
        </w:rPr>
        <w:t>Re:Search</w:t>
      </w:r>
      <w:proofErr w:type="spellEnd"/>
      <w:proofErr w:type="gramEnd"/>
      <w:r w:rsidRPr="0031740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w:t>
      </w:r>
      <w:proofErr w:type="spellStart"/>
      <w:r w:rsidRPr="00317401">
        <w:rPr>
          <w:sz w:val="16"/>
        </w:rPr>
        <w:t>Gurry</w:t>
      </w:r>
      <w:proofErr w:type="spellEnd"/>
      <w:r w:rsidRPr="00317401">
        <w:rPr>
          <w:sz w:val="16"/>
        </w:rPr>
        <w:t xml:space="preserve">,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w:t>
      </w:r>
      <w:proofErr w:type="gramStart"/>
      <w:r w:rsidRPr="00317401">
        <w:rPr>
          <w:sz w:val="16"/>
        </w:rPr>
        <w:t>all of</w:t>
      </w:r>
      <w:proofErr w:type="gramEnd"/>
      <w:r w:rsidRPr="00317401">
        <w:rPr>
          <w:sz w:val="16"/>
        </w:rPr>
        <w:t xml:space="preserve"> the </w:t>
      </w:r>
      <w:proofErr w:type="spellStart"/>
      <w:r w:rsidRPr="00317401">
        <w:rPr>
          <w:sz w:val="16"/>
        </w:rPr>
        <w:t>world s</w:t>
      </w:r>
      <w:proofErr w:type="spellEnd"/>
      <w:r w:rsidRPr="0031740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 xml:space="preserve">the </w:t>
      </w:r>
      <w:proofErr w:type="spellStart"/>
      <w:r w:rsidRPr="00317401">
        <w:rPr>
          <w:rStyle w:val="StyleUnderline"/>
          <w:sz w:val="24"/>
          <w:highlight w:val="green"/>
        </w:rPr>
        <w:t>worlds</w:t>
      </w:r>
      <w:proofErr w:type="spellEnd"/>
      <w:r w:rsidRPr="00317401">
        <w:rPr>
          <w:rStyle w:val="StyleUnderline"/>
          <w:sz w:val="24"/>
          <w:highlight w:val="green"/>
        </w:rPr>
        <w:t xml:space="preserve">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w:t>
      </w:r>
      <w:proofErr w:type="gramStart"/>
      <w:r w:rsidRPr="00317401">
        <w:rPr>
          <w:sz w:val="16"/>
        </w:rPr>
        <w:t>in order to</w:t>
      </w:r>
      <w:proofErr w:type="gramEnd"/>
      <w:r w:rsidRPr="00317401">
        <w:rPr>
          <w:sz w:val="16"/>
        </w:rPr>
        <w:t xml:space="preserve">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w:t>
      </w:r>
      <w:r w:rsidRPr="00317401">
        <w:rPr>
          <w:sz w:val="16"/>
        </w:rPr>
        <w:lastRenderedPageBreak/>
        <w:t xml:space="preserve">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317401">
        <w:rPr>
          <w:sz w:val="16"/>
        </w:rPr>
        <w:t>tre</w:t>
      </w:r>
      <w:proofErr w:type="spellEnd"/>
      <w:r w:rsidRPr="00317401">
        <w:rPr>
          <w:sz w:val="16"/>
        </w:rPr>
        <w:t xml:space="preserve">- </w:t>
      </w:r>
      <w:proofErr w:type="spellStart"/>
      <w:r w:rsidRPr="00317401">
        <w:rPr>
          <w:sz w:val="16"/>
        </w:rPr>
        <w:t>mendous</w:t>
      </w:r>
      <w:proofErr w:type="spellEnd"/>
      <w:r w:rsidRPr="00317401">
        <w:rPr>
          <w:sz w:val="16"/>
        </w:rPr>
        <w:t xml:space="preserve"> expertise in MDA for NTDs and could provide Africa with valuable advice in this area. China was the first country to eliminate LF and has achieved successes in re- </w:t>
      </w:r>
      <w:proofErr w:type="spellStart"/>
      <w:r w:rsidRPr="00317401">
        <w:rPr>
          <w:sz w:val="16"/>
        </w:rPr>
        <w:t>ducing</w:t>
      </w:r>
      <w:proofErr w:type="spellEnd"/>
      <w:r w:rsidRPr="00317401">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w:t>
      </w:r>
      <w:proofErr w:type="spellStart"/>
      <w:r w:rsidRPr="00317401">
        <w:rPr>
          <w:sz w:val="16"/>
        </w:rPr>
        <w:t>Kickbusch</w:t>
      </w:r>
      <w:proofErr w:type="spellEnd"/>
      <w:r w:rsidRPr="00317401">
        <w:rPr>
          <w:sz w:val="16"/>
        </w:rPr>
        <w:t xml:space="preserve">, currently the director of the Global Health </w:t>
      </w:r>
      <w:proofErr w:type="spellStart"/>
      <w:r w:rsidRPr="00317401">
        <w:rPr>
          <w:sz w:val="16"/>
        </w:rPr>
        <w:t>Programme</w:t>
      </w:r>
      <w:proofErr w:type="spellEnd"/>
      <w:r w:rsidRPr="00317401">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t>
      </w:r>
      <w:proofErr w:type="gramStart"/>
      <w:r w:rsidRPr="00317401">
        <w:rPr>
          <w:sz w:val="16"/>
        </w:rPr>
        <w:t>With the possible exception of</w:t>
      </w:r>
      <w:proofErr w:type="gramEnd"/>
      <w:r w:rsidRPr="00317401">
        <w:rPr>
          <w:sz w:val="16"/>
        </w:rPr>
        <w:t xml:space="preserve">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317401">
        <w:rPr>
          <w:sz w:val="16"/>
        </w:rPr>
        <w:t>Gostin</w:t>
      </w:r>
      <w:proofErr w:type="spellEnd"/>
      <w:r w:rsidRPr="00317401">
        <w:rPr>
          <w:sz w:val="16"/>
        </w:rPr>
        <w:t xml:space="preserve">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317401">
        <w:rPr>
          <w:sz w:val="16"/>
        </w:rPr>
        <w:t>womens</w:t>
      </w:r>
      <w:proofErr w:type="spellEnd"/>
      <w:r w:rsidRPr="00317401">
        <w:rPr>
          <w:sz w:val="16"/>
        </w:rPr>
        <w:t xml:space="preserve"> </w:t>
      </w:r>
      <w:r w:rsidRPr="00317401">
        <w:rPr>
          <w:sz w:val="16"/>
        </w:rPr>
        <w:lastRenderedPageBreak/>
        <w:t xml:space="preserve">and </w:t>
      </w:r>
      <w:proofErr w:type="spellStart"/>
      <w:r w:rsidRPr="00317401">
        <w:rPr>
          <w:sz w:val="16"/>
        </w:rPr>
        <w:t>childrens</w:t>
      </w:r>
      <w:proofErr w:type="spellEnd"/>
      <w:r w:rsidRPr="00317401">
        <w:rPr>
          <w:sz w:val="16"/>
        </w:rPr>
        <w:t xml:space="preserve"> health that would go hand-</w:t>
      </w:r>
      <w:proofErr w:type="spellStart"/>
      <w:r w:rsidRPr="00317401">
        <w:rPr>
          <w:sz w:val="16"/>
        </w:rPr>
        <w:t>inhand</w:t>
      </w:r>
      <w:proofErr w:type="spellEnd"/>
      <w:r w:rsidRPr="00317401">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proofErr w:type="spellStart"/>
      <w:r w:rsidRPr="00317401">
        <w:rPr>
          <w:rStyle w:val="StyleUnderline"/>
          <w:sz w:val="24"/>
          <w:highlight w:val="green"/>
        </w:rPr>
        <w:t>codevelopment</w:t>
      </w:r>
      <w:proofErr w:type="spellEnd"/>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w:t>
      </w:r>
      <w:proofErr w:type="spellStart"/>
      <w:r w:rsidRPr="00317401">
        <w:rPr>
          <w:sz w:val="16"/>
        </w:rPr>
        <w:t>codevelopment</w:t>
      </w:r>
      <w:proofErr w:type="spellEnd"/>
      <w:r w:rsidRPr="00317401">
        <w:rPr>
          <w:sz w:val="16"/>
        </w:rPr>
        <w:t xml:space="preserve"> of the oral polio vaccine, led on the American side by Dr. Albert B. Sabin, and his Soviet virologist counterparts, including Dr. Mikhail </w:t>
      </w:r>
      <w:proofErr w:type="spellStart"/>
      <w:r w:rsidRPr="00317401">
        <w:rPr>
          <w:sz w:val="16"/>
        </w:rPr>
        <w:t>Petrovich</w:t>
      </w:r>
      <w:proofErr w:type="spellEnd"/>
      <w:r w:rsidRPr="00317401">
        <w:rPr>
          <w:sz w:val="16"/>
        </w:rPr>
        <w:t xml:space="preserve"> </w:t>
      </w:r>
      <w:proofErr w:type="spellStart"/>
      <w:r w:rsidRPr="00317401">
        <w:rPr>
          <w:sz w:val="16"/>
        </w:rPr>
        <w:t>Chumakov</w:t>
      </w:r>
      <w:proofErr w:type="spellEnd"/>
      <w:r w:rsidRPr="00317401">
        <w:rPr>
          <w:sz w:val="16"/>
        </w:rPr>
        <w:t xml:space="preserve"> [3]. In modern times there is potential interest in </w:t>
      </w:r>
      <w:proofErr w:type="spellStart"/>
      <w:r w:rsidRPr="00317401">
        <w:rPr>
          <w:sz w:val="16"/>
        </w:rPr>
        <w:t>explor</w:t>
      </w:r>
      <w:proofErr w:type="spellEnd"/>
      <w:r w:rsidRPr="00317401">
        <w:rPr>
          <w:sz w:val="16"/>
        </w:rPr>
        <w:t xml:space="preserve"> </w:t>
      </w:r>
      <w:proofErr w:type="spellStart"/>
      <w:r w:rsidRPr="00317401">
        <w:rPr>
          <w:sz w:val="16"/>
        </w:rPr>
        <w:t>ing</w:t>
      </w:r>
      <w:proofErr w:type="spellEnd"/>
      <w:r w:rsidRPr="00317401">
        <w:rPr>
          <w:sz w:val="16"/>
        </w:rPr>
        <w:t xml:space="preserve"> vaccine science diplomacy opportunities between the United States and some of the worlds Muslim-majority nations belonging to the </w:t>
      </w:r>
      <w:proofErr w:type="spellStart"/>
      <w:r w:rsidRPr="00317401">
        <w:rPr>
          <w:sz w:val="16"/>
        </w:rPr>
        <w:t>Organisation</w:t>
      </w:r>
      <w:proofErr w:type="spellEnd"/>
      <w:r w:rsidRPr="00317401">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317401">
        <w:rPr>
          <w:sz w:val="16"/>
        </w:rPr>
        <w:t>worlds</w:t>
      </w:r>
      <w:proofErr w:type="gramEnd"/>
      <w:r w:rsidRPr="00317401">
        <w:rPr>
          <w:sz w:val="16"/>
        </w:rPr>
        <w:t xml:space="preserve"> helminth infections comprising the global Worm Index, including 50% of the </w:t>
      </w:r>
      <w:proofErr w:type="spellStart"/>
      <w:r w:rsidRPr="00317401">
        <w:rPr>
          <w:sz w:val="16"/>
        </w:rPr>
        <w:t>worlds</w:t>
      </w:r>
      <w:proofErr w:type="spellEnd"/>
      <w:r w:rsidRPr="00317401">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w:t>
      </w:r>
      <w:proofErr w:type="gramStart"/>
      <w:r w:rsidRPr="00317401">
        <w:rPr>
          <w:sz w:val="16"/>
        </w:rPr>
        <w:t>in order to</w:t>
      </w:r>
      <w:proofErr w:type="gramEnd"/>
      <w:r w:rsidRPr="00317401">
        <w:rPr>
          <w:sz w:val="16"/>
        </w:rPr>
        <w:t xml:space="preserve">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759D289B" w14:textId="77777777" w:rsidR="006123E7" w:rsidRDefault="006123E7" w:rsidP="006123E7">
      <w:pPr>
        <w:pStyle w:val="Heading4"/>
      </w:pPr>
      <w:r>
        <w:t xml:space="preserve">Public Health Diplomacy solves </w:t>
      </w:r>
      <w:r>
        <w:rPr>
          <w:u w:val="single"/>
        </w:rPr>
        <w:t>Existential Threats</w:t>
      </w:r>
      <w:r>
        <w:t>.</w:t>
      </w:r>
    </w:p>
    <w:p w14:paraId="292BACA2" w14:textId="77777777" w:rsidR="006123E7" w:rsidRPr="004578B0" w:rsidRDefault="006123E7" w:rsidP="006123E7">
      <w:r w:rsidRPr="004578B0">
        <w:rPr>
          <w:rStyle w:val="Style13ptBold"/>
        </w:rPr>
        <w:t>James 17</w:t>
      </w:r>
      <w:r>
        <w:t xml:space="preserve"> Wilmot James 4-2-2017 “</w:t>
      </w:r>
      <w:r w:rsidRPr="00587797">
        <w:t>In an Age of Zika and a Threat of Biochemical Terror, Health Security Must Be Everybody’s Concern</w:t>
      </w:r>
      <w:r>
        <w:t xml:space="preserve">” </w:t>
      </w:r>
      <w:r w:rsidRPr="004578B0">
        <w:t>https://archive.is/tUlRX#selection-927.0-930.0</w:t>
      </w:r>
      <w:r>
        <w:rPr>
          <w:rStyle w:val="Hyperlink"/>
        </w:rPr>
        <w:t xml:space="preserve"> (</w:t>
      </w:r>
      <w:r w:rsidRPr="00587797">
        <w:t>Honorary Professor in the Division of Human Genetics at the University of Cape Town's Medical School and Non-residential Senior Fellow at Bard College’s Hannah Arendt Centre, Ph.D. from University of Wisconsin at Madison</w:t>
      </w:r>
      <w:r>
        <w:t xml:space="preserve">)//re-cut by Elmer </w:t>
      </w:r>
    </w:p>
    <w:p w14:paraId="0B8A931A" w14:textId="77777777" w:rsidR="006123E7" w:rsidRPr="00864080" w:rsidRDefault="006123E7" w:rsidP="006123E7">
      <w:pPr>
        <w:rPr>
          <w:sz w:val="16"/>
        </w:rPr>
      </w:pPr>
      <w:r w:rsidRPr="004578B0">
        <w:rPr>
          <w:sz w:val="16"/>
        </w:rPr>
        <w:t xml:space="preserve">With Zika there too was political failure to act quickly, give honest advice and confront the abortion conundrum head-on, the result being that 3,000 and likely more children with microcephaly will test the emotional resilience and financial resources of their families to breaking point. We should never cease to invest in the public health and medical science of disease, but it seems to me that our fundamental problem is not the quality of the health sciences but the grim mediocrity of our politics. Party-political bickering for short-term gain paralyses and drains the national effort in South Africa as much as it does in the United States, undermining our ability to see with compelling clarity the solutions the issues of the day deserve. </w:t>
      </w:r>
      <w:r w:rsidRPr="009D4CF3">
        <w:rPr>
          <w:b/>
          <w:sz w:val="26"/>
          <w:highlight w:val="green"/>
          <w:u w:val="single"/>
        </w:rPr>
        <w:t>Health</w:t>
      </w:r>
      <w:r w:rsidRPr="004578B0">
        <w:rPr>
          <w:sz w:val="16"/>
        </w:rPr>
        <w:t xml:space="preserve"> security </w:t>
      </w:r>
      <w:r w:rsidRPr="009D4CF3">
        <w:rPr>
          <w:b/>
          <w:sz w:val="26"/>
          <w:highlight w:val="green"/>
          <w:u w:val="single"/>
        </w:rPr>
        <w:t>is humanity’s shared concern</w:t>
      </w:r>
      <w:r w:rsidRPr="004578B0">
        <w:rPr>
          <w:sz w:val="16"/>
        </w:rPr>
        <w:t xml:space="preserve">. Promoting health and preventing death define us at our most altruistic and advanced. The Hippocratic Ideal, the concept of the physician as the guardian of human health, encapsulates a fundamental human quality common to all the world’s great religions. </w:t>
      </w:r>
      <w:r w:rsidRPr="009D4CF3">
        <w:rPr>
          <w:b/>
          <w:sz w:val="26"/>
          <w:highlight w:val="green"/>
          <w:u w:val="single"/>
        </w:rPr>
        <w:t>Medicine</w:t>
      </w:r>
      <w:r w:rsidRPr="004578B0">
        <w:rPr>
          <w:u w:val="single"/>
        </w:rPr>
        <w:t xml:space="preserve"> is one of the earliest and greatest human achievements because it is a </w:t>
      </w:r>
      <w:r w:rsidRPr="009D4CF3">
        <w:rPr>
          <w:b/>
          <w:sz w:val="26"/>
          <w:highlight w:val="green"/>
          <w:u w:val="single"/>
        </w:rPr>
        <w:t>co-operative enterprise</w:t>
      </w:r>
      <w:r w:rsidRPr="004578B0">
        <w:rPr>
          <w:u w:val="single"/>
        </w:rPr>
        <w:t xml:space="preserve"> involving highly skilled individuals; </w:t>
      </w:r>
      <w:r w:rsidRPr="009D4CF3">
        <w:rPr>
          <w:highlight w:val="green"/>
          <w:u w:val="single"/>
        </w:rPr>
        <w:t>and</w:t>
      </w:r>
      <w:r w:rsidRPr="004578B0">
        <w:rPr>
          <w:u w:val="single"/>
        </w:rPr>
        <w:t xml:space="preserve"> it is </w:t>
      </w:r>
      <w:proofErr w:type="gramStart"/>
      <w:r w:rsidRPr="009D4CF3">
        <w:rPr>
          <w:b/>
          <w:sz w:val="26"/>
          <w:highlight w:val="green"/>
          <w:u w:val="single"/>
        </w:rPr>
        <w:t>as a result</w:t>
      </w:r>
      <w:r w:rsidRPr="004578B0">
        <w:rPr>
          <w:u w:val="single"/>
        </w:rPr>
        <w:t xml:space="preserve"> of</w:t>
      </w:r>
      <w:proofErr w:type="gramEnd"/>
      <w:r w:rsidRPr="004578B0">
        <w:rPr>
          <w:u w:val="single"/>
        </w:rPr>
        <w:t xml:space="preserve"> cooperation –</w:t>
      </w:r>
      <w:r w:rsidRPr="004578B0">
        <w:rPr>
          <w:sz w:val="16"/>
        </w:rPr>
        <w:t xml:space="preserve"> and our unusual ability for complex language – that cumulative </w:t>
      </w:r>
      <w:proofErr w:type="spellStart"/>
      <w:r w:rsidRPr="009D4CF3">
        <w:rPr>
          <w:b/>
          <w:sz w:val="26"/>
          <w:highlight w:val="green"/>
          <w:u w:val="single"/>
          <w:bdr w:val="single" w:sz="12" w:space="0" w:color="auto"/>
        </w:rPr>
        <w:t>civilisation</w:t>
      </w:r>
      <w:proofErr w:type="spellEnd"/>
      <w:r w:rsidRPr="009D4CF3">
        <w:rPr>
          <w:b/>
          <w:sz w:val="26"/>
          <w:highlight w:val="green"/>
          <w:u w:val="single"/>
          <w:bdr w:val="single" w:sz="12" w:space="0" w:color="auto"/>
        </w:rPr>
        <w:t xml:space="preserve"> is possible</w:t>
      </w:r>
      <w:r w:rsidRPr="004578B0">
        <w:rPr>
          <w:sz w:val="16"/>
        </w:rPr>
        <w:t xml:space="preserve">. In the age of </w:t>
      </w:r>
      <w:proofErr w:type="spellStart"/>
      <w:r w:rsidRPr="004578B0">
        <w:rPr>
          <w:sz w:val="16"/>
        </w:rPr>
        <w:t>globalisation</w:t>
      </w:r>
      <w:proofErr w:type="spellEnd"/>
      <w:r w:rsidRPr="004578B0">
        <w:rPr>
          <w:sz w:val="16"/>
        </w:rPr>
        <w:t xml:space="preserve">, it is </w:t>
      </w:r>
      <w:r w:rsidRPr="009D4CF3">
        <w:rPr>
          <w:b/>
          <w:sz w:val="26"/>
          <w:highlight w:val="green"/>
          <w:u w:val="single"/>
        </w:rPr>
        <w:t>health security</w:t>
      </w:r>
      <w:r w:rsidRPr="004578B0">
        <w:rPr>
          <w:sz w:val="16"/>
        </w:rPr>
        <w:t xml:space="preserve">, a recent Lancet editorial stated, that “is now the </w:t>
      </w:r>
      <w:r w:rsidRPr="009D4CF3">
        <w:rPr>
          <w:b/>
          <w:sz w:val="26"/>
          <w:highlight w:val="green"/>
          <w:u w:val="single"/>
          <w:bdr w:val="single" w:sz="12" w:space="0" w:color="auto"/>
        </w:rPr>
        <w:t>most important foreign policy issue</w:t>
      </w:r>
      <w:r w:rsidRPr="004578B0">
        <w:rPr>
          <w:sz w:val="16"/>
        </w:rPr>
        <w:t xml:space="preserve"> of our time”. The rapid emergence and re-emergence of pathogenic infectious </w:t>
      </w:r>
      <w:r w:rsidRPr="009D4CF3">
        <w:rPr>
          <w:b/>
          <w:sz w:val="26"/>
          <w:highlight w:val="green"/>
          <w:u w:val="single"/>
        </w:rPr>
        <w:lastRenderedPageBreak/>
        <w:t>disease</w:t>
      </w:r>
      <w:r w:rsidRPr="004578B0">
        <w:rPr>
          <w:u w:val="single"/>
        </w:rPr>
        <w:t xml:space="preserve">, of which Zika is the most recent, the slow but steady cumulative acts of nature associated with </w:t>
      </w:r>
      <w:r w:rsidRPr="009D4CF3">
        <w:rPr>
          <w:b/>
          <w:sz w:val="26"/>
          <w:highlight w:val="green"/>
          <w:u w:val="single"/>
        </w:rPr>
        <w:t>climate change</w:t>
      </w:r>
      <w:r w:rsidRPr="004578B0">
        <w:rPr>
          <w:u w:val="single"/>
        </w:rPr>
        <w:t xml:space="preserve">, high-risk </w:t>
      </w:r>
      <w:r w:rsidRPr="009D4CF3">
        <w:rPr>
          <w:b/>
          <w:sz w:val="26"/>
          <w:highlight w:val="green"/>
          <w:u w:val="single"/>
        </w:rPr>
        <w:t>forced migration</w:t>
      </w:r>
      <w:r w:rsidRPr="004578B0">
        <w:rPr>
          <w:u w:val="single"/>
        </w:rPr>
        <w:t xml:space="preserve"> caused by desperation and war, the creeping reality of </w:t>
      </w:r>
      <w:r w:rsidRPr="009D4CF3">
        <w:rPr>
          <w:b/>
          <w:sz w:val="26"/>
          <w:highlight w:val="green"/>
          <w:u w:val="single"/>
        </w:rPr>
        <w:t>biochemical terror and</w:t>
      </w:r>
      <w:r w:rsidRPr="004578B0">
        <w:rPr>
          <w:u w:val="single"/>
        </w:rPr>
        <w:t xml:space="preserve"> the threat of </w:t>
      </w:r>
      <w:r w:rsidRPr="009D4CF3">
        <w:rPr>
          <w:b/>
          <w:sz w:val="26"/>
          <w:highlight w:val="green"/>
          <w:u w:val="single"/>
        </w:rPr>
        <w:t>nuclear war, propel human survival</w:t>
      </w:r>
      <w:r w:rsidRPr="004578B0">
        <w:rPr>
          <w:u w:val="single"/>
        </w:rPr>
        <w:t xml:space="preserve"> and well-being </w:t>
      </w:r>
      <w:r w:rsidRPr="009D4CF3">
        <w:rPr>
          <w:b/>
          <w:sz w:val="26"/>
          <w:highlight w:val="green"/>
          <w:u w:val="single"/>
        </w:rPr>
        <w:t>to the frontline</w:t>
      </w:r>
      <w:r w:rsidRPr="004578B0">
        <w:rPr>
          <w:sz w:val="16"/>
        </w:rPr>
        <w:t xml:space="preserve"> of what today must be everybody’s concern. The field of </w:t>
      </w:r>
      <w:r w:rsidRPr="009D4CF3">
        <w:rPr>
          <w:b/>
          <w:sz w:val="26"/>
          <w:highlight w:val="green"/>
          <w:u w:val="single"/>
        </w:rPr>
        <w:t>health diplomacy provides</w:t>
      </w:r>
      <w:r w:rsidRPr="004578B0">
        <w:rPr>
          <w:sz w:val="16"/>
        </w:rPr>
        <w:t xml:space="preserve"> an </w:t>
      </w:r>
      <w:r w:rsidRPr="009D4CF3">
        <w:rPr>
          <w:b/>
          <w:sz w:val="26"/>
          <w:highlight w:val="green"/>
          <w:u w:val="single"/>
        </w:rPr>
        <w:t>unprecedented opportunity to build</w:t>
      </w:r>
      <w:r w:rsidRPr="004578B0">
        <w:rPr>
          <w:sz w:val="16"/>
        </w:rPr>
        <w:t xml:space="preserve"> human </w:t>
      </w:r>
      <w:r w:rsidRPr="009D4CF3">
        <w:rPr>
          <w:b/>
          <w:sz w:val="26"/>
          <w:highlight w:val="green"/>
          <w:u w:val="single"/>
        </w:rPr>
        <w:t>solidarity</w:t>
      </w:r>
      <w:r w:rsidRPr="004578B0">
        <w:rPr>
          <w:sz w:val="16"/>
        </w:rPr>
        <w:t xml:space="preserve">. </w:t>
      </w:r>
      <w:r w:rsidRPr="004578B0">
        <w:rPr>
          <w:u w:val="single"/>
        </w:rPr>
        <w:t xml:space="preserve">It is an area of human </w:t>
      </w:r>
      <w:proofErr w:type="spellStart"/>
      <w:r w:rsidRPr="004578B0">
        <w:rPr>
          <w:u w:val="single"/>
        </w:rPr>
        <w:t>endeavour</w:t>
      </w:r>
      <w:proofErr w:type="spellEnd"/>
      <w:r w:rsidRPr="004578B0">
        <w:rPr>
          <w:u w:val="single"/>
        </w:rPr>
        <w:t xml:space="preserve"> that </w:t>
      </w:r>
      <w:r w:rsidRPr="009D4CF3">
        <w:rPr>
          <w:b/>
          <w:sz w:val="26"/>
          <w:highlight w:val="green"/>
          <w:u w:val="single"/>
        </w:rPr>
        <w:t>cuts through</w:t>
      </w:r>
      <w:r w:rsidRPr="004578B0">
        <w:rPr>
          <w:u w:val="single"/>
        </w:rPr>
        <w:t xml:space="preserve"> inherited </w:t>
      </w:r>
      <w:r w:rsidRPr="009D4CF3">
        <w:rPr>
          <w:b/>
          <w:sz w:val="26"/>
          <w:highlight w:val="green"/>
          <w:u w:val="single"/>
        </w:rPr>
        <w:t>antagonisms</w:t>
      </w:r>
      <w:r w:rsidRPr="009D4CF3">
        <w:rPr>
          <w:highlight w:val="green"/>
          <w:u w:val="single"/>
        </w:rPr>
        <w:t xml:space="preserve">. </w:t>
      </w:r>
      <w:r w:rsidRPr="004578B0">
        <w:rPr>
          <w:u w:val="single"/>
        </w:rPr>
        <w:t xml:space="preserve">Governments that offer </w:t>
      </w:r>
      <w:r w:rsidRPr="009D4CF3">
        <w:rPr>
          <w:b/>
          <w:sz w:val="26"/>
          <w:highlight w:val="green"/>
          <w:u w:val="single"/>
        </w:rPr>
        <w:t>health improvements</w:t>
      </w:r>
      <w:r w:rsidRPr="004578B0">
        <w:rPr>
          <w:u w:val="single"/>
        </w:rPr>
        <w:t xml:space="preserve"> as part of aid to nations with whom they wish to </w:t>
      </w:r>
      <w:r w:rsidRPr="009D4CF3">
        <w:rPr>
          <w:b/>
          <w:sz w:val="26"/>
          <w:highlight w:val="green"/>
          <w:u w:val="single"/>
        </w:rPr>
        <w:t>develop</w:t>
      </w:r>
      <w:r w:rsidRPr="004578B0">
        <w:rPr>
          <w:u w:val="single"/>
        </w:rPr>
        <w:t xml:space="preserve"> stronger </w:t>
      </w:r>
      <w:r w:rsidRPr="009D4CF3">
        <w:rPr>
          <w:b/>
          <w:sz w:val="26"/>
          <w:highlight w:val="green"/>
          <w:u w:val="single"/>
        </w:rPr>
        <w:t>diplomatic links</w:t>
      </w:r>
      <w:r w:rsidRPr="004578B0">
        <w:rPr>
          <w:u w:val="single"/>
        </w:rPr>
        <w:t xml:space="preserve"> succeed in cultivating deeper cultural relationships precisely because of their direct benefit to citizens</w:t>
      </w:r>
      <w:r w:rsidRPr="004578B0">
        <w:rPr>
          <w:sz w:val="16"/>
        </w:rPr>
        <w:t>. To advance health diplomacy requires health leaders with an inclusive global vision...</w:t>
      </w:r>
    </w:p>
    <w:p w14:paraId="389C3E80" w14:textId="77777777" w:rsidR="00BD2731" w:rsidRDefault="00BD2731" w:rsidP="003A63B2">
      <w:pPr>
        <w:rPr>
          <w:u w:val="single"/>
        </w:rPr>
      </w:pPr>
    </w:p>
    <w:p w14:paraId="7AEAE517" w14:textId="77777777" w:rsidR="00006F77" w:rsidRPr="00317401" w:rsidRDefault="00006F77" w:rsidP="00006F77">
      <w:pPr>
        <w:pStyle w:val="Heading3"/>
      </w:pPr>
      <w:r w:rsidRPr="00317401">
        <w:lastRenderedPageBreak/>
        <w:t>1AC – Plan</w:t>
      </w:r>
    </w:p>
    <w:p w14:paraId="20639AA5" w14:textId="77777777" w:rsidR="00006F77" w:rsidRPr="00317401" w:rsidRDefault="00006F77" w:rsidP="00006F77">
      <w:pPr>
        <w:pStyle w:val="Heading4"/>
      </w:pPr>
      <w:r w:rsidRPr="00317401">
        <w:t xml:space="preserve">Plan – The member nations of the World Trade Organization ought to reduce intellectual property protections for medicines by implementing a one-and-done approach for </w:t>
      </w:r>
      <w:r>
        <w:t>patent and exclusivity protection</w:t>
      </w:r>
      <w:r w:rsidRPr="00317401">
        <w:t>.</w:t>
      </w:r>
    </w:p>
    <w:p w14:paraId="28306603" w14:textId="77777777" w:rsidR="00006F77" w:rsidRPr="00317401" w:rsidRDefault="00006F77" w:rsidP="00006F77">
      <w:pPr>
        <w:pStyle w:val="Heading4"/>
      </w:pPr>
      <w:r w:rsidRPr="00317401">
        <w:t xml:space="preserve">The Plan </w:t>
      </w:r>
      <w:r w:rsidRPr="00317401">
        <w:rPr>
          <w:u w:val="single"/>
        </w:rPr>
        <w:t>solves Evergreening</w:t>
      </w:r>
      <w:r w:rsidRPr="00317401">
        <w:t>.</w:t>
      </w:r>
    </w:p>
    <w:p w14:paraId="63C65229" w14:textId="77777777" w:rsidR="00006F77" w:rsidRPr="00317401" w:rsidRDefault="00006F77" w:rsidP="00006F77">
      <w:r w:rsidRPr="00317401">
        <w:rPr>
          <w:rStyle w:val="Style13ptBold"/>
        </w:rPr>
        <w:t>Feldman 3</w:t>
      </w:r>
      <w:r w:rsidRPr="00317401">
        <w:t xml:space="preserve"> Robin Feldman 2-11-2019 "‘One-and-done’ for new drugs could cut patent thickets and boost generic competition" </w:t>
      </w:r>
      <w:hyperlink r:id="rId1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w:t>
      </w:r>
      <w:proofErr w:type="spellStart"/>
      <w:r w:rsidRPr="00317401">
        <w:t>SidK</w:t>
      </w:r>
      <w:proofErr w:type="spellEnd"/>
      <w:r w:rsidRPr="00317401">
        <w:t xml:space="preserve"> + Elmer </w:t>
      </w:r>
    </w:p>
    <w:p w14:paraId="4A4ADD43" w14:textId="77777777" w:rsidR="00006F77" w:rsidRPr="00317401" w:rsidRDefault="00006F77" w:rsidP="00006F77">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w:t>
      </w:r>
      <w:proofErr w:type="gramStart"/>
      <w:r w:rsidRPr="00317401">
        <w:rPr>
          <w:b/>
          <w:bCs/>
          <w:highlight w:val="green"/>
          <w:u w:val="single"/>
        </w:rPr>
        <w:t>all of</w:t>
      </w:r>
      <w:proofErr w:type="gramEnd"/>
      <w:r w:rsidRPr="00317401">
        <w:rPr>
          <w:b/>
          <w:bCs/>
          <w:highlight w:val="green"/>
          <w:u w:val="single"/>
        </w:rPr>
        <w:t xml:space="preserve">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 xml:space="preserve">legislative changes to the FDA’s drug approval </w:t>
      </w:r>
      <w:proofErr w:type="gramStart"/>
      <w:r w:rsidRPr="00317401">
        <w:rPr>
          <w:b/>
          <w:bCs/>
          <w:highlight w:val="green"/>
          <w:u w:val="single"/>
          <w:bdr w:val="single" w:sz="4" w:space="0" w:color="auto"/>
        </w:rPr>
        <w:t>system</w:t>
      </w:r>
      <w:r w:rsidRPr="00317401">
        <w:rPr>
          <w:u w:val="single"/>
        </w:rPr>
        <w:t>, and</w:t>
      </w:r>
      <w:proofErr w:type="gramEnd"/>
      <w:r w:rsidRPr="00317401">
        <w:rPr>
          <w:u w:val="single"/>
        </w:rPr>
        <w:t xml:space="preserve">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w:t>
      </w:r>
      <w:proofErr w:type="gramStart"/>
      <w:r w:rsidRPr="00317401">
        <w:rPr>
          <w:sz w:val="16"/>
        </w:rPr>
        <w:t>as a way to</w:t>
      </w:r>
      <w:proofErr w:type="gramEnd"/>
      <w:r w:rsidRPr="00317401">
        <w:rPr>
          <w:sz w:val="16"/>
        </w:rPr>
        <w:t xml:space="preserve"> cut back on patent tinkering. Obviousness, one of the five standards for patent eligibility, says that inventions that are obvious to an expert or the </w:t>
      </w:r>
      <w:proofErr w:type="gramStart"/>
      <w:r w:rsidRPr="00317401">
        <w:rPr>
          <w:sz w:val="16"/>
        </w:rPr>
        <w:t>general public</w:t>
      </w:r>
      <w:proofErr w:type="gramEnd"/>
      <w:r w:rsidRPr="00317401">
        <w:rPr>
          <w:sz w:val="16"/>
        </w:rPr>
        <w:t xml:space="preserve">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35174289" w14:textId="77777777" w:rsidR="00006F77" w:rsidRPr="00317401" w:rsidRDefault="00006F77" w:rsidP="00006F77">
      <w:pPr>
        <w:pStyle w:val="Heading4"/>
      </w:pPr>
      <w:r w:rsidRPr="00317401">
        <w:lastRenderedPageBreak/>
        <w:t xml:space="preserve">Reforming the Patent Process would </w:t>
      </w:r>
      <w:r w:rsidRPr="00317401">
        <w:rPr>
          <w:u w:val="single"/>
        </w:rPr>
        <w:t>lower Drug Prices</w:t>
      </w:r>
      <w:r w:rsidRPr="00317401">
        <w:t xml:space="preserve"> and </w:t>
      </w:r>
      <w:r w:rsidRPr="00317401">
        <w:rPr>
          <w:u w:val="single"/>
        </w:rPr>
        <w:t>incentivize Pharma Innovation</w:t>
      </w:r>
      <w:r w:rsidRPr="00317401">
        <w:t xml:space="preserve"> by revitalizing the Market.</w:t>
      </w:r>
    </w:p>
    <w:p w14:paraId="58604A86" w14:textId="77777777" w:rsidR="00006F77" w:rsidRPr="00317401" w:rsidRDefault="00006F77" w:rsidP="00006F77">
      <w:proofErr w:type="spellStart"/>
      <w:r w:rsidRPr="00317401">
        <w:rPr>
          <w:rStyle w:val="Style13ptBold"/>
        </w:rPr>
        <w:t>Stanbrook</w:t>
      </w:r>
      <w:proofErr w:type="spellEnd"/>
      <w:r w:rsidRPr="00317401">
        <w:rPr>
          <w:rStyle w:val="Style13ptBold"/>
        </w:rPr>
        <w:t xml:space="preserve"> 13</w:t>
      </w:r>
      <w:r w:rsidRPr="00317401">
        <w:t xml:space="preserve">, Matthew B. "Limiting “evergreening” for a better balance of drug innovation incentives." (2013): 939-939. (MD (University of Toronto) PhD (University of Toronto))//Elmer </w:t>
      </w:r>
    </w:p>
    <w:p w14:paraId="0117DED6" w14:textId="77777777" w:rsidR="00006F77" w:rsidRPr="00317401" w:rsidRDefault="00006F77" w:rsidP="00006F77">
      <w:pPr>
        <w:rPr>
          <w:u w:val="single"/>
        </w:rPr>
      </w:pPr>
      <w:r w:rsidRPr="00317401">
        <w:rPr>
          <w:u w:val="single"/>
        </w:rPr>
        <w:t>At issue in the Indian case was “</w:t>
      </w:r>
      <w:r w:rsidRPr="00317401">
        <w:rPr>
          <w:highlight w:val="green"/>
          <w:u w:val="single"/>
        </w:rPr>
        <w:t>evergreening</w:t>
      </w:r>
      <w:r w:rsidRPr="00317401">
        <w:rPr>
          <w:u w:val="single"/>
        </w:rPr>
        <w:t xml:space="preserve">,” </w:t>
      </w:r>
      <w:r w:rsidRPr="00317401">
        <w:rPr>
          <w:highlight w:val="green"/>
          <w:u w:val="single"/>
        </w:rPr>
        <w:t xml:space="preserve">a </w:t>
      </w:r>
      <w:r w:rsidRPr="00317401">
        <w:rPr>
          <w:u w:val="single"/>
        </w:rPr>
        <w:t xml:space="preserve">now </w:t>
      </w:r>
      <w:r w:rsidRPr="00317401">
        <w:rPr>
          <w:highlight w:val="green"/>
          <w:u w:val="single"/>
        </w:rPr>
        <w:t xml:space="preserve">widespread practice </w:t>
      </w:r>
      <w:r w:rsidRPr="00317401">
        <w:rPr>
          <w:u w:val="single"/>
        </w:rPr>
        <w:t>by the pharmaceutical industry designed to extend the monopoly on an existing drug by modifying it and seeking new patents</w:t>
      </w:r>
      <w:r w:rsidRPr="00317401">
        <w:rPr>
          <w:sz w:val="16"/>
        </w:rPr>
        <w:t xml:space="preserve">.2 Currently, half of all drugs patented in Canada have multiple subsequent patents, extending the lifetime of the original patent by about 8 years.3 </w:t>
      </w:r>
      <w:r w:rsidRPr="00317401">
        <w:rPr>
          <w:highlight w:val="green"/>
          <w:u w:val="single"/>
        </w:rPr>
        <w:t>Manufacturers</w:t>
      </w:r>
      <w:r w:rsidRPr="00317401">
        <w:rPr>
          <w:u w:val="single"/>
        </w:rPr>
        <w:t xml:space="preserve">, in </w:t>
      </w:r>
      <w:proofErr w:type="spellStart"/>
      <w:r w:rsidRPr="00317401">
        <w:rPr>
          <w:u w:val="single"/>
        </w:rPr>
        <w:t>defence</w:t>
      </w:r>
      <w:proofErr w:type="spellEnd"/>
      <w:r w:rsidRPr="00317401">
        <w:rPr>
          <w:u w:val="single"/>
        </w:rPr>
        <w:t xml:space="preserve"> of these practices, predictably </w:t>
      </w:r>
      <w:r w:rsidRPr="00317401">
        <w:rPr>
          <w:highlight w:val="green"/>
          <w:u w:val="single"/>
        </w:rPr>
        <w:t xml:space="preserve">tout </w:t>
      </w:r>
      <w:r w:rsidRPr="00317401">
        <w:rPr>
          <w:u w:val="single"/>
        </w:rPr>
        <w:t xml:space="preserve">the </w:t>
      </w:r>
      <w:r w:rsidRPr="00317401">
        <w:rPr>
          <w:highlight w:val="green"/>
          <w:u w:val="single"/>
        </w:rPr>
        <w:t xml:space="preserve">advantages </w:t>
      </w:r>
      <w:r w:rsidRPr="00317401">
        <w:rPr>
          <w:u w:val="single"/>
        </w:rPr>
        <w:t>of new versions of their products, which often represent more potent isomers or salts of the original drugs, longer-lasting formulations or improved delivery systems that make adherence easier or more convenient.</w:t>
      </w:r>
      <w:r w:rsidRPr="00317401">
        <w:rPr>
          <w:sz w:val="16"/>
        </w:rPr>
        <w:t xml:space="preserve"> But the </w:t>
      </w:r>
      <w:r w:rsidRPr="00317401">
        <w:rPr>
          <w:highlight w:val="green"/>
          <w:u w:val="single"/>
        </w:rPr>
        <w:t>new versions are</w:t>
      </w:r>
      <w:r w:rsidRPr="00317401">
        <w:rPr>
          <w:sz w:val="16"/>
          <w:highlight w:val="green"/>
        </w:rPr>
        <w:t xml:space="preserve"> </w:t>
      </w:r>
      <w:r w:rsidRPr="00317401">
        <w:rPr>
          <w:sz w:val="16"/>
        </w:rPr>
        <w:t>by definition “</w:t>
      </w:r>
      <w:r w:rsidRPr="00317401">
        <w:rPr>
          <w:b/>
          <w:bCs/>
          <w:highlight w:val="green"/>
          <w:u w:val="single"/>
        </w:rPr>
        <w:t>me too” drugs</w:t>
      </w:r>
      <w:r w:rsidRPr="00317401">
        <w:rPr>
          <w:highlight w:val="green"/>
          <w:u w:val="single"/>
        </w:rPr>
        <w:t xml:space="preserve">, </w:t>
      </w:r>
      <w:r w:rsidRPr="00317401">
        <w:rPr>
          <w:u w:val="single"/>
        </w:rPr>
        <w:t xml:space="preserve">and demonstration that the resulting </w:t>
      </w:r>
      <w:r w:rsidRPr="00317401">
        <w:rPr>
          <w:b/>
          <w:bCs/>
          <w:highlight w:val="green"/>
          <w:u w:val="single"/>
        </w:rPr>
        <w:t>incremental benefits</w:t>
      </w:r>
      <w:r w:rsidRPr="00317401">
        <w:rPr>
          <w:highlight w:val="green"/>
          <w:u w:val="single"/>
        </w:rPr>
        <w:t xml:space="preserve"> </w:t>
      </w:r>
      <w:r w:rsidRPr="00317401">
        <w:rPr>
          <w:u w:val="single"/>
        </w:rPr>
        <w:t xml:space="preserve">in efficacy and safety are clinically meaningful </w:t>
      </w:r>
      <w:r w:rsidRPr="00317401">
        <w:rPr>
          <w:b/>
          <w:bCs/>
          <w:highlight w:val="green"/>
          <w:u w:val="single"/>
          <w:bdr w:val="single" w:sz="4" w:space="0" w:color="auto"/>
        </w:rPr>
        <w:t>is often lacking</w:t>
      </w:r>
      <w:r w:rsidRPr="00317401">
        <w:rPr>
          <w:u w:val="single"/>
        </w:rPr>
        <w:t>.</w:t>
      </w:r>
      <w:r w:rsidRPr="00317401">
        <w:rPr>
          <w:sz w:val="16"/>
        </w:rPr>
        <w:t xml:space="preserve"> Moreover, </w:t>
      </w:r>
      <w:r w:rsidRPr="00317401">
        <w:rPr>
          <w:u w:val="single"/>
        </w:rPr>
        <w:t>the original drugs have often been “blockbusters” used for years to improve the health of millions of patients. It seems hard to argue convincingly why such beneficial drugs require an upgrade, often just before their patents expire</w:t>
      </w:r>
      <w:r w:rsidRPr="00317401">
        <w:rPr>
          <w:sz w:val="16"/>
        </w:rPr>
        <w:t xml:space="preserve">. </w:t>
      </w:r>
      <w:r w:rsidRPr="00317401">
        <w:rPr>
          <w:highlight w:val="green"/>
          <w:u w:val="single"/>
        </w:rPr>
        <w:t xml:space="preserve">Rather than </w:t>
      </w:r>
      <w:r w:rsidRPr="00317401">
        <w:rPr>
          <w:u w:val="single"/>
        </w:rPr>
        <w:t xml:space="preserve">the </w:t>
      </w:r>
      <w:r w:rsidRPr="00317401">
        <w:rPr>
          <w:highlight w:val="green"/>
          <w:u w:val="single"/>
        </w:rPr>
        <w:t xml:space="preserve">marginal benefits </w:t>
      </w:r>
      <w:r w:rsidRPr="00317401">
        <w:rPr>
          <w:u w:val="single"/>
        </w:rPr>
        <w:t xml:space="preserve">accrued </w:t>
      </w:r>
      <w:r w:rsidRPr="00317401">
        <w:rPr>
          <w:highlight w:val="green"/>
          <w:u w:val="single"/>
        </w:rPr>
        <w:t xml:space="preserve">from tinkering </w:t>
      </w:r>
      <w:r w:rsidRPr="00317401">
        <w:rPr>
          <w:u w:val="single"/>
        </w:rPr>
        <w:t xml:space="preserve">with already effective agents, </w:t>
      </w:r>
      <w:r w:rsidRPr="00317401">
        <w:rPr>
          <w:highlight w:val="green"/>
          <w:u w:val="single"/>
        </w:rPr>
        <w:t xml:space="preserve">patients </w:t>
      </w:r>
      <w:r w:rsidRPr="00317401">
        <w:rPr>
          <w:u w:val="single"/>
        </w:rPr>
        <w:t xml:space="preserve">worldwide </w:t>
      </w:r>
      <w:r w:rsidRPr="00317401">
        <w:rPr>
          <w:highlight w:val="green"/>
          <w:u w:val="single"/>
        </w:rPr>
        <w:t xml:space="preserve">are in desperate need of </w:t>
      </w:r>
      <w:r w:rsidRPr="00317401">
        <w:rPr>
          <w:u w:val="single"/>
        </w:rPr>
        <w:t xml:space="preserve">new </w:t>
      </w:r>
      <w:r w:rsidRPr="00317401">
        <w:rPr>
          <w:highlight w:val="green"/>
          <w:u w:val="single"/>
        </w:rPr>
        <w:t xml:space="preserve">classes of pharmaceuticals </w:t>
      </w:r>
      <w:r w:rsidRPr="00317401">
        <w:rPr>
          <w:u w:val="single"/>
        </w:rPr>
        <w:t>for the great many health conditions for which treatments are presently inadequate or entirely lacking</w:t>
      </w:r>
      <w:r w:rsidRPr="00317401">
        <w:rPr>
          <w:sz w:val="16"/>
        </w:rPr>
        <w:t xml:space="preserve">. But </w:t>
      </w:r>
      <w:r w:rsidRPr="00317401">
        <w:rPr>
          <w:highlight w:val="green"/>
          <w:u w:val="single"/>
        </w:rPr>
        <w:t>developing</w:t>
      </w:r>
      <w:r w:rsidRPr="00317401">
        <w:rPr>
          <w:sz w:val="16"/>
          <w:highlight w:val="green"/>
        </w:rPr>
        <w:t xml:space="preserve"> </w:t>
      </w:r>
      <w:r w:rsidRPr="00317401">
        <w:rPr>
          <w:highlight w:val="green"/>
          <w:u w:val="single"/>
        </w:rPr>
        <w:t>truly innovative drugs is</w:t>
      </w:r>
      <w:r w:rsidRPr="00317401">
        <w:rPr>
          <w:sz w:val="16"/>
          <w:highlight w:val="green"/>
        </w:rPr>
        <w:t xml:space="preserve"> </w:t>
      </w:r>
      <w:r w:rsidRPr="00317401">
        <w:rPr>
          <w:sz w:val="16"/>
        </w:rPr>
        <w:t xml:space="preserve">undeniably a </w:t>
      </w:r>
      <w:r w:rsidRPr="00317401">
        <w:rPr>
          <w:highlight w:val="green"/>
          <w:u w:val="single"/>
        </w:rPr>
        <w:t>high-risk</w:t>
      </w:r>
      <w:r w:rsidRPr="00317401">
        <w:rPr>
          <w:sz w:val="16"/>
          <w:highlight w:val="green"/>
        </w:rPr>
        <w:t xml:space="preserve"> </w:t>
      </w:r>
      <w:r w:rsidRPr="00317401">
        <w:rPr>
          <w:sz w:val="16"/>
        </w:rPr>
        <w:t xml:space="preserve">venture. It is important and necessary that pharmaceutical companies continue to take these risks, because they are usually the only entities with sufficient resources to do so. </w:t>
      </w:r>
      <w:r w:rsidRPr="00317401">
        <w:rPr>
          <w:u w:val="single"/>
        </w:rPr>
        <w:t xml:space="preserve">Therefore, </w:t>
      </w:r>
      <w:r w:rsidRPr="00317401">
        <w:rPr>
          <w:highlight w:val="green"/>
          <w:u w:val="single"/>
        </w:rPr>
        <w:t xml:space="preserve">companies must </w:t>
      </w:r>
      <w:r w:rsidRPr="00317401">
        <w:rPr>
          <w:u w:val="single"/>
        </w:rPr>
        <w:t xml:space="preserve">continue to </w:t>
      </w:r>
      <w:r w:rsidRPr="00317401">
        <w:rPr>
          <w:highlight w:val="green"/>
          <w:u w:val="single"/>
        </w:rPr>
        <w:t xml:space="preserve">perceive </w:t>
      </w:r>
      <w:r w:rsidRPr="00317401">
        <w:rPr>
          <w:b/>
          <w:bCs/>
          <w:highlight w:val="green"/>
          <w:u w:val="single"/>
        </w:rPr>
        <w:t>sufficient incentives</w:t>
      </w:r>
      <w:r w:rsidRPr="00317401">
        <w:rPr>
          <w:highlight w:val="green"/>
          <w:u w:val="single"/>
        </w:rPr>
        <w:t xml:space="preserve"> </w:t>
      </w:r>
      <w:r w:rsidRPr="00317401">
        <w:rPr>
          <w:u w:val="single"/>
        </w:rPr>
        <w:t xml:space="preserve">to continue investing in innovation. Indeed, there is evidence that the </w:t>
      </w:r>
      <w:r w:rsidRPr="00317401">
        <w:rPr>
          <w:highlight w:val="green"/>
          <w:u w:val="single"/>
        </w:rPr>
        <w:t xml:space="preserve">prospect of future evergreening has become </w:t>
      </w:r>
      <w:r w:rsidRPr="00317401">
        <w:rPr>
          <w:u w:val="single"/>
        </w:rPr>
        <w:t xml:space="preserve">part of the incentive </w:t>
      </w:r>
      <w:r w:rsidRPr="00317401">
        <w:rPr>
          <w:highlight w:val="green"/>
          <w:u w:val="single"/>
        </w:rPr>
        <w:t xml:space="preserve">calculation </w:t>
      </w:r>
      <w:r w:rsidRPr="00317401">
        <w:rPr>
          <w:u w:val="single"/>
        </w:rPr>
        <w:t>for innovative drug development</w:t>
      </w:r>
      <w:r w:rsidRPr="00317401">
        <w:rPr>
          <w:sz w:val="16"/>
        </w:rPr>
        <w:t xml:space="preserve">.4 But surely it is </w:t>
      </w:r>
      <w:r w:rsidRPr="00317401">
        <w:rPr>
          <w:highlight w:val="green"/>
          <w:u w:val="single"/>
        </w:rPr>
        <w:t>perverse to</w:t>
      </w:r>
      <w:r w:rsidRPr="00317401">
        <w:rPr>
          <w:sz w:val="16"/>
          <w:highlight w:val="green"/>
        </w:rPr>
        <w:t xml:space="preserve"> </w:t>
      </w:r>
      <w:r w:rsidRPr="00317401">
        <w:rPr>
          <w:sz w:val="16"/>
        </w:rPr>
        <w:t xml:space="preserve">extend unpredictably a period of patent protection that the government intended to be clearly defined and predictable, and to </w:t>
      </w:r>
      <w:r w:rsidRPr="00317401">
        <w:rPr>
          <w:highlight w:val="green"/>
          <w:u w:val="single"/>
        </w:rPr>
        <w:t>maintain incentives</w:t>
      </w:r>
      <w:r w:rsidRPr="00317401">
        <w:rPr>
          <w:sz w:val="16"/>
          <w:highlight w:val="green"/>
        </w:rPr>
        <w:t xml:space="preserve"> </w:t>
      </w:r>
      <w:r w:rsidRPr="00317401">
        <w:rPr>
          <w:highlight w:val="green"/>
          <w:u w:val="single"/>
        </w:rPr>
        <w:t>that drive companies to divert</w:t>
      </w:r>
      <w:r w:rsidRPr="00317401">
        <w:rPr>
          <w:sz w:val="16"/>
          <w:highlight w:val="green"/>
        </w:rPr>
        <w:t xml:space="preserve"> </w:t>
      </w:r>
      <w:r w:rsidRPr="00317401">
        <w:rPr>
          <w:sz w:val="16"/>
        </w:rPr>
        <w:t xml:space="preserve">their </w:t>
      </w:r>
      <w:r w:rsidRPr="00317401">
        <w:rPr>
          <w:b/>
          <w:bCs/>
          <w:highlight w:val="green"/>
          <w:u w:val="single"/>
        </w:rPr>
        <w:t>drug-development resources away from innovation</w:t>
      </w:r>
      <w:r w:rsidRPr="00317401">
        <w:rPr>
          <w:highlight w:val="green"/>
          <w:u w:val="single"/>
        </w:rPr>
        <w:t>.</w:t>
      </w:r>
      <w:r w:rsidRPr="00317401">
        <w:rPr>
          <w:sz w:val="16"/>
        </w:rPr>
        <w:t xml:space="preserve"> </w:t>
      </w:r>
      <w:r w:rsidRPr="00317401">
        <w:rPr>
          <w:b/>
          <w:bCs/>
          <w:u w:val="single"/>
        </w:rPr>
        <w:t>Current patent legislation may not be optimal</w:t>
      </w:r>
      <w:r w:rsidRPr="00317401">
        <w:rPr>
          <w:u w:val="single"/>
        </w:rPr>
        <w:t xml:space="preserve"> for striking the right balance between encouraging innovation and facilitating profiteering. </w:t>
      </w:r>
      <w:r w:rsidRPr="00317401">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317401">
        <w:rPr>
          <w:u w:val="single"/>
        </w:rPr>
        <w:t>Governments, including Canada’s, would do well to take inspiration from India’s example and tighten regulations that currently facilitate evergreening.</w:t>
      </w:r>
      <w:r w:rsidRPr="00317401">
        <w:rPr>
          <w:sz w:val="16"/>
        </w:rPr>
        <w:t xml:space="preserve"> This might involve </w:t>
      </w:r>
      <w:r w:rsidRPr="00317401">
        <w:rPr>
          <w:b/>
          <w:bCs/>
          <w:highlight w:val="green"/>
          <w:u w:val="single"/>
        </w:rPr>
        <w:t>denying future patents for modifications</w:t>
      </w:r>
      <w:r w:rsidRPr="00317401">
        <w:rPr>
          <w:sz w:val="16"/>
          <w:highlight w:val="green"/>
        </w:rPr>
        <w:t xml:space="preserve"> </w:t>
      </w:r>
      <w:r w:rsidRPr="00317401">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317401">
        <w:rPr>
          <w:u w:val="single"/>
        </w:rPr>
        <w:t xml:space="preserve">Limits on evergreening </w:t>
      </w:r>
      <w:r w:rsidRPr="00317401">
        <w:rPr>
          <w:highlight w:val="green"/>
          <w:u w:val="single"/>
        </w:rPr>
        <w:t xml:space="preserve">would </w:t>
      </w:r>
      <w:r w:rsidRPr="00317401">
        <w:rPr>
          <w:u w:val="single"/>
        </w:rPr>
        <w:t xml:space="preserve">likely </w:t>
      </w:r>
      <w:r w:rsidRPr="00317401">
        <w:rPr>
          <w:highlight w:val="green"/>
          <w:u w:val="single"/>
        </w:rPr>
        <w:t xml:space="preserve">reduce </w:t>
      </w:r>
      <w:r w:rsidRPr="00317401">
        <w:rPr>
          <w:u w:val="single"/>
        </w:rPr>
        <w:t xml:space="preserve">the </w:t>
      </w:r>
      <w:r w:rsidRPr="00317401">
        <w:rPr>
          <w:b/>
          <w:bCs/>
          <w:highlight w:val="green"/>
          <w:u w:val="single"/>
        </w:rPr>
        <w:t>extensive patent litigation</w:t>
      </w:r>
      <w:r w:rsidRPr="00317401">
        <w:rPr>
          <w:highlight w:val="green"/>
          <w:u w:val="single"/>
        </w:rPr>
        <w:t xml:space="preserve"> that contributes to </w:t>
      </w:r>
      <w:r w:rsidRPr="00317401">
        <w:rPr>
          <w:u w:val="single"/>
        </w:rPr>
        <w:t xml:space="preserve">the </w:t>
      </w:r>
      <w:r w:rsidRPr="00317401">
        <w:rPr>
          <w:b/>
          <w:bCs/>
          <w:highlight w:val="green"/>
          <w:u w:val="single"/>
        </w:rPr>
        <w:t>high prices of generic drugs</w:t>
      </w:r>
      <w:r w:rsidRPr="00317401">
        <w:rPr>
          <w:highlight w:val="green"/>
          <w:u w:val="single"/>
        </w:rPr>
        <w:t xml:space="preserve"> </w:t>
      </w:r>
      <w:r w:rsidRPr="00317401">
        <w:rPr>
          <w:u w:val="single"/>
        </w:rPr>
        <w:t>in Canada</w:t>
      </w:r>
      <w:r w:rsidRPr="00317401">
        <w:rPr>
          <w:sz w:val="16"/>
        </w:rPr>
        <w:t xml:space="preserve">.3 Reducing economic pressure on generic drug companies may facilitate current provincial initiatives to lower generic drug prices. </w:t>
      </w:r>
      <w:r w:rsidRPr="00317401">
        <w:rPr>
          <w:u w:val="single"/>
        </w:rPr>
        <w:t>As opportunities to generate revenue from evergreening are eliminated, research-based pharmaceutical companies would be left with no choice but to invest more in innovative drug development to maintain their profits.</w:t>
      </w:r>
    </w:p>
    <w:p w14:paraId="0BCC574A" w14:textId="77777777" w:rsidR="00006F77" w:rsidRPr="00317401" w:rsidRDefault="00006F77" w:rsidP="00006F77">
      <w:pPr>
        <w:pStyle w:val="Heading3"/>
      </w:pPr>
      <w:r w:rsidRPr="00317401">
        <w:lastRenderedPageBreak/>
        <w:t>1AC – Framework (Short)</w:t>
      </w:r>
    </w:p>
    <w:p w14:paraId="393D776B" w14:textId="77777777" w:rsidR="00006F77" w:rsidRPr="00317401" w:rsidRDefault="00006F77" w:rsidP="00006F77">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061B186E" w14:textId="77777777" w:rsidR="00006F77" w:rsidRPr="00317401" w:rsidRDefault="00006F77" w:rsidP="00006F7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5884F9F1" w14:textId="77777777" w:rsidR="00006F77" w:rsidRPr="00317401" w:rsidRDefault="00006F77" w:rsidP="00006F7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0"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0075856C" w14:textId="77777777" w:rsidR="00006F77" w:rsidRPr="00317401" w:rsidRDefault="00006F77" w:rsidP="00006F7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lastRenderedPageBreak/>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78C1ECE" w14:textId="77777777" w:rsidR="00006F77" w:rsidRPr="00317401" w:rsidRDefault="00006F77" w:rsidP="00006F77">
      <w:pPr>
        <w:pStyle w:val="Heading4"/>
      </w:pPr>
      <w:r w:rsidRPr="00317401">
        <w:t>Thus, the standard is maximizing expected well-being or act hedonistic util. Prefer additionally –</w:t>
      </w:r>
    </w:p>
    <w:p w14:paraId="1586A2E0" w14:textId="77777777" w:rsidR="00006F77" w:rsidRPr="00317401" w:rsidRDefault="00006F77" w:rsidP="00006F7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92328BD" w14:textId="77777777" w:rsidR="00006F77" w:rsidRPr="00317401" w:rsidRDefault="00006F77" w:rsidP="00006F77">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5B6C2523" w14:textId="77777777" w:rsidR="00FE3A98" w:rsidRPr="00317401" w:rsidRDefault="00FE3A98" w:rsidP="00FE3A98">
      <w:pPr>
        <w:pStyle w:val="Heading3"/>
      </w:pPr>
      <w:r w:rsidRPr="00317401">
        <w:lastRenderedPageBreak/>
        <w:t xml:space="preserve">1AC – </w:t>
      </w:r>
      <w:proofErr w:type="spellStart"/>
      <w:r w:rsidRPr="00317401">
        <w:t>Underview</w:t>
      </w:r>
      <w:proofErr w:type="spellEnd"/>
    </w:p>
    <w:p w14:paraId="5ED998D6" w14:textId="77777777" w:rsidR="00FE3A98" w:rsidRPr="00317401" w:rsidRDefault="00FE3A98" w:rsidP="00FE3A98">
      <w:pPr>
        <w:pStyle w:val="Heading4"/>
      </w:pPr>
      <w:r w:rsidRPr="00317401">
        <w:t xml:space="preserve">1] 1AR theory is legit – anything else means </w:t>
      </w:r>
      <w:r w:rsidRPr="00317401">
        <w:rPr>
          <w:u w:val="single"/>
        </w:rPr>
        <w:t xml:space="preserve">infinite abuse </w:t>
      </w:r>
      <w:r w:rsidRPr="00317401">
        <w:t xml:space="preserve">– drop the debater, competing </w:t>
      </w:r>
      <w:proofErr w:type="spellStart"/>
      <w:r w:rsidRPr="00317401">
        <w:t>interps</w:t>
      </w:r>
      <w:proofErr w:type="spellEnd"/>
      <w:r w:rsidRPr="00317401">
        <w:t xml:space="preserve">, no </w:t>
      </w:r>
      <w:proofErr w:type="spellStart"/>
      <w:r w:rsidRPr="00317401">
        <w:t>rvis</w:t>
      </w:r>
      <w:proofErr w:type="spellEnd"/>
      <w:r w:rsidRPr="00317401">
        <w:t xml:space="preserve">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588ED9D5" w14:textId="77777777" w:rsidR="00E42E4C" w:rsidRPr="00F601E6" w:rsidRDefault="00E42E4C" w:rsidP="00CD4FFE">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2A95"/>
    <w:rsid w:val="000029E3"/>
    <w:rsid w:val="000029E8"/>
    <w:rsid w:val="00004225"/>
    <w:rsid w:val="000066CA"/>
    <w:rsid w:val="00006F77"/>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7BD"/>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3B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2A95"/>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A63B2"/>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934"/>
    <w:rsid w:val="005C4515"/>
    <w:rsid w:val="005C5602"/>
    <w:rsid w:val="005C74A6"/>
    <w:rsid w:val="005D3B4D"/>
    <w:rsid w:val="005D615C"/>
    <w:rsid w:val="005E1860"/>
    <w:rsid w:val="005F063B"/>
    <w:rsid w:val="005F192D"/>
    <w:rsid w:val="005F24C8"/>
    <w:rsid w:val="005F26AF"/>
    <w:rsid w:val="00607D6C"/>
    <w:rsid w:val="006123E7"/>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73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4FF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00A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A40"/>
    <w:rsid w:val="00F94060"/>
    <w:rsid w:val="00FA56F6"/>
    <w:rsid w:val="00FB329D"/>
    <w:rsid w:val="00FC27E3"/>
    <w:rsid w:val="00FC74C7"/>
    <w:rsid w:val="00FD451D"/>
    <w:rsid w:val="00FD5B22"/>
    <w:rsid w:val="00FE1B01"/>
    <w:rsid w:val="00FE3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4D4403"/>
  <w14:defaultImageDpi w14:val="300"/>
  <w15:docId w15:val="{9F2C7E32-B79D-FA4B-AB83-1168D52D5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2A9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62A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2A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2A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362A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62A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A95"/>
  </w:style>
  <w:style w:type="character" w:customStyle="1" w:styleId="Heading1Char">
    <w:name w:val="Heading 1 Char"/>
    <w:aliases w:val="Pocket Char"/>
    <w:basedOn w:val="DefaultParagraphFont"/>
    <w:link w:val="Heading1"/>
    <w:uiPriority w:val="9"/>
    <w:rsid w:val="00362A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62A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62A95"/>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362A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62A95"/>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362A95"/>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362A9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62A9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heading 1 (block title),Card Text,Read,Important,TAG "/>
    <w:basedOn w:val="DefaultParagraphFont"/>
    <w:link w:val="NoSpacing"/>
    <w:uiPriority w:val="99"/>
    <w:unhideWhenUsed/>
    <w:rsid w:val="00362A95"/>
    <w:rPr>
      <w:color w:val="auto"/>
      <w:u w:val="none"/>
    </w:rPr>
  </w:style>
  <w:style w:type="paragraph" w:styleId="DocumentMap">
    <w:name w:val="Document Map"/>
    <w:basedOn w:val="Normal"/>
    <w:link w:val="DocumentMapChar"/>
    <w:uiPriority w:val="99"/>
    <w:semiHidden/>
    <w:unhideWhenUsed/>
    <w:rsid w:val="00362A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62A95"/>
    <w:rPr>
      <w:rFonts w:ascii="Lucida Grande" w:hAnsi="Lucida Grande" w:cs="Lucida Grande"/>
    </w:rPr>
  </w:style>
  <w:style w:type="paragraph" w:customStyle="1" w:styleId="textbold">
    <w:name w:val="text bold"/>
    <w:basedOn w:val="Normal"/>
    <w:link w:val="Emphasis"/>
    <w:uiPriority w:val="20"/>
    <w:qFormat/>
    <w:rsid w:val="00362A95"/>
    <w:pPr>
      <w:ind w:left="720"/>
      <w:jc w:val="both"/>
    </w:pPr>
    <w:rPr>
      <w:b/>
      <w:iCs/>
      <w:u w:val="single"/>
    </w:rPr>
  </w:style>
  <w:style w:type="paragraph" w:styleId="ListParagraph">
    <w:name w:val="List Paragraph"/>
    <w:aliases w:val="6 font"/>
    <w:basedOn w:val="Normal"/>
    <w:uiPriority w:val="99"/>
    <w:unhideWhenUsed/>
    <w:qFormat/>
    <w:rsid w:val="00362A95"/>
    <w:pPr>
      <w:ind w:left="720"/>
      <w:contextualSpacing/>
    </w:p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362A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Politics/amal-clooney-angelina-jolie-speak-us-weighed-vetoing/story?id=62574726" TargetMode="External"/><Relationship Id="rId18" Type="http://schemas.openxmlformats.org/officeDocument/2006/relationships/hyperlink" Target="https://www.the-american-interest.com/2017/01/12/superbug-pandemics-and-how-to-prevent-the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bcnews.go.com/Health/amidst-superbug-crisis-scientists-urge-innovation/story?id=62763415" TargetMode="External"/><Relationship Id="rId17" Type="http://schemas.openxmlformats.org/officeDocument/2006/relationships/hyperlink" Target="https://abcnews.go.com/Health/melissa-rivers-talks-fathers-suicide-dr-jennifer-ashton/story?id=62733179&amp;cid=clicksource_26_null_headlines_hed" TargetMode="External"/><Relationship Id="rId2" Type="http://schemas.openxmlformats.org/officeDocument/2006/relationships/customXml" Target="../customXml/item2.xml"/><Relationship Id="rId16" Type="http://schemas.openxmlformats.org/officeDocument/2006/relationships/hyperlink" Target="https://www.who.int/news-room/detail/27-02-2017-who-publishes-list-of-bacteria-for-which-new-antibiotics-are-urgently-needed" TargetMode="External"/><Relationship Id="rId20"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hyperlink" Target="https://www.who.int/antimicrobial-resistance/interagency-coordination-group/IACG_final_report_EN.pdf?ua=1" TargetMode="External"/><Relationship Id="rId10" Type="http://schemas.openxmlformats.org/officeDocument/2006/relationships/hyperlink" Target="https://patientsforaffordabledrugs.org/2021/02/03/innovation-report/" TargetMode="External"/><Relationship Id="rId19"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Health/superbug-fungus-global-health-threat-600-us-infected/story?id=6229753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34</Pages>
  <Words>18815</Words>
  <Characters>107248</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12</cp:revision>
  <dcterms:created xsi:type="dcterms:W3CDTF">2021-11-01T17:46:00Z</dcterms:created>
  <dcterms:modified xsi:type="dcterms:W3CDTF">2021-11-01T19:18:00Z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