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89707" w14:textId="036C8EAC" w:rsidR="005E0991" w:rsidRPr="00317401" w:rsidRDefault="005E0991" w:rsidP="005E0991">
      <w:pPr>
        <w:pStyle w:val="Heading2"/>
      </w:pPr>
      <w:r w:rsidRPr="00317401">
        <w:t>1AC</w:t>
      </w:r>
    </w:p>
    <w:p w14:paraId="47B6D47D" w14:textId="77777777" w:rsidR="005E0991" w:rsidRPr="00317401" w:rsidRDefault="005E0991" w:rsidP="005E0991">
      <w:pPr>
        <w:pStyle w:val="Heading3"/>
      </w:pPr>
      <w:r w:rsidRPr="00317401">
        <w:t>1AC – Innovation</w:t>
      </w:r>
    </w:p>
    <w:p w14:paraId="4C029D72" w14:textId="77777777" w:rsidR="005E0991" w:rsidRPr="00317401" w:rsidRDefault="005E0991" w:rsidP="005E0991">
      <w:pPr>
        <w:pStyle w:val="Heading4"/>
      </w:pPr>
      <w:r w:rsidRPr="00317401">
        <w:t>The advantage is Innovation</w:t>
      </w:r>
    </w:p>
    <w:p w14:paraId="1B5EF6AF" w14:textId="77777777" w:rsidR="005E0991" w:rsidRPr="00317401" w:rsidRDefault="005E0991" w:rsidP="005E0991">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252A4A01" w14:textId="77777777" w:rsidR="005E0991" w:rsidRPr="00317401" w:rsidRDefault="005E0991" w:rsidP="005E0991">
      <w:r w:rsidRPr="00317401">
        <w:rPr>
          <w:rStyle w:val="Style13ptBold"/>
        </w:rPr>
        <w:t>Feldman 1</w:t>
      </w:r>
      <w:r w:rsidRPr="00317401">
        <w:t xml:space="preserve"> Robin Feldman 2-11-2019 "‘One-and-done’ for new drugs could cut patent thickets and boost generic competition" </w:t>
      </w:r>
      <w:hyperlink r:id="rId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6265C534" w14:textId="77777777" w:rsidR="005E0991" w:rsidRPr="00317401" w:rsidRDefault="005E0991" w:rsidP="005E0991">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r w:rsidRPr="00317401">
        <w:rPr>
          <w:b/>
          <w:bCs/>
          <w:highlight w:val="green"/>
          <w:u w:val="single"/>
        </w:rPr>
        <w:t>over and over again</w:t>
      </w:r>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such as adjustments to dosage or delivery systems — a once-a-day pill instead of a twice-a-day one;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754B489C" w14:textId="77777777" w:rsidR="005E0991" w:rsidRPr="00317401" w:rsidRDefault="005E0991" w:rsidP="005E0991">
      <w:pPr>
        <w:pStyle w:val="Heading4"/>
      </w:pPr>
      <w:r w:rsidRPr="00317401">
        <w:t xml:space="preserve">We </w:t>
      </w:r>
      <w:r w:rsidRPr="00317401">
        <w:rPr>
          <w:u w:val="single"/>
        </w:rPr>
        <w:t>control Uniqueness</w:t>
      </w:r>
      <w:r w:rsidRPr="00317401">
        <w:t xml:space="preserve"> – up to 80% of all new patents are not </w:t>
      </w:r>
      <w:r w:rsidRPr="00317401">
        <w:rPr>
          <w:u w:val="single"/>
        </w:rPr>
        <w:t>new drugs</w:t>
      </w:r>
      <w:r w:rsidRPr="00317401">
        <w:t xml:space="preserve"> but </w:t>
      </w:r>
      <w:r w:rsidRPr="00317401">
        <w:rPr>
          <w:u w:val="single"/>
        </w:rPr>
        <w:t>old ones</w:t>
      </w:r>
      <w:r w:rsidRPr="00317401">
        <w:t>.</w:t>
      </w:r>
    </w:p>
    <w:p w14:paraId="642D7803" w14:textId="77777777" w:rsidR="005E0991" w:rsidRPr="00317401" w:rsidRDefault="005E0991" w:rsidP="005E0991">
      <w:r w:rsidRPr="00317401">
        <w:rPr>
          <w:rStyle w:val="Style13ptBold"/>
        </w:rPr>
        <w:t>Feldman 2</w:t>
      </w:r>
      <w:r w:rsidRPr="00317401">
        <w:t xml:space="preserve"> Robin Feldman 18, May your drug price be evergreen, Journal of Law and the Biosciences, Volume 5, Issue 3, December 2018, Pages 590–647, </w:t>
      </w:r>
      <w:hyperlink r:id="rId10" w:history="1">
        <w:r w:rsidRPr="00317401">
          <w:rPr>
            <w:rStyle w:val="Hyperlink"/>
          </w:rPr>
          <w:t>https://doi.org/10.1093/jlb/lsy022</w:t>
        </w:r>
      </w:hyperlink>
      <w:r w:rsidRPr="0031740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3F62084C" w14:textId="77777777" w:rsidR="005E0991" w:rsidRPr="00317401" w:rsidRDefault="005E0991" w:rsidP="005E0991">
      <w:pPr>
        <w:rPr>
          <w:sz w:val="16"/>
        </w:rPr>
      </w:pPr>
      <w:r w:rsidRPr="0031740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17401">
        <w:rPr>
          <w:highlight w:val="green"/>
          <w:u w:val="single"/>
        </w:rPr>
        <w:t>current</w:t>
      </w:r>
      <w:r w:rsidRPr="00317401">
        <w:rPr>
          <w:sz w:val="16"/>
        </w:rPr>
        <w:t xml:space="preserve"> </w:t>
      </w:r>
      <w:r w:rsidRPr="00317401">
        <w:rPr>
          <w:highlight w:val="green"/>
          <w:u w:val="single"/>
        </w:rPr>
        <w:t>state of affairs</w:t>
      </w:r>
      <w:r w:rsidRPr="00317401">
        <w:rPr>
          <w:sz w:val="16"/>
        </w:rPr>
        <w:t xml:space="preserve"> </w:t>
      </w:r>
      <w:r w:rsidRPr="00317401">
        <w:rPr>
          <w:b/>
          <w:bCs/>
          <w:highlight w:val="green"/>
          <w:u w:val="single"/>
          <w:bdr w:val="single" w:sz="4" w:space="0" w:color="auto"/>
        </w:rPr>
        <w:t>is harming innovation</w:t>
      </w:r>
      <w:r w:rsidRPr="00317401">
        <w:rPr>
          <w:sz w:val="16"/>
        </w:rPr>
        <w:t xml:space="preserve"> in tangible ways. </w:t>
      </w:r>
      <w:r w:rsidRPr="00317401">
        <w:rPr>
          <w:highlight w:val="green"/>
          <w:u w:val="single"/>
        </w:rPr>
        <w:t>Rather than creating new medicines</w:t>
      </w:r>
      <w:r w:rsidRPr="00317401">
        <w:rPr>
          <w:sz w:val="16"/>
        </w:rPr>
        <w:t>—sallying forth into new frontiers for the benefit of society—</w:t>
      </w:r>
      <w:r w:rsidRPr="00317401">
        <w:rPr>
          <w:rStyle w:val="StyleUnderline"/>
          <w:sz w:val="24"/>
          <w:highlight w:val="green"/>
        </w:rPr>
        <w:t xml:space="preserve">drug companies are focusing </w:t>
      </w:r>
      <w:r w:rsidRPr="00317401">
        <w:rPr>
          <w:rStyle w:val="StyleUnderline"/>
          <w:sz w:val="24"/>
        </w:rPr>
        <w:t xml:space="preserve">their </w:t>
      </w:r>
      <w:r w:rsidRPr="00317401">
        <w:rPr>
          <w:rStyle w:val="StyleUnderline"/>
          <w:sz w:val="24"/>
          <w:highlight w:val="green"/>
        </w:rPr>
        <w:t xml:space="preserve">time and effort extending </w:t>
      </w:r>
      <w:r w:rsidRPr="00317401">
        <w:rPr>
          <w:rStyle w:val="StyleUnderline"/>
          <w:bCs/>
          <w:sz w:val="24"/>
          <w:highlight w:val="green"/>
          <w:bdr w:val="single" w:sz="4" w:space="0" w:color="auto"/>
        </w:rPr>
        <w:t>the patent life of old products</w:t>
      </w:r>
      <w:r w:rsidRPr="00317401">
        <w:rPr>
          <w:rStyle w:val="StyleUnderline"/>
          <w:sz w:val="24"/>
        </w:rPr>
        <w:t>.</w:t>
      </w:r>
      <w:r w:rsidRPr="00317401">
        <w:rPr>
          <w:sz w:val="16"/>
        </w:rPr>
        <w:t xml:space="preserve"> </w:t>
      </w:r>
      <w:r w:rsidRPr="00317401">
        <w:rPr>
          <w:rStyle w:val="StyleUnderline"/>
          <w:sz w:val="24"/>
        </w:rPr>
        <w:t>This</w:t>
      </w:r>
      <w:r w:rsidRPr="00317401">
        <w:rPr>
          <w:sz w:val="16"/>
        </w:rPr>
        <w:t xml:space="preserve">, of course, </w:t>
      </w:r>
      <w:r w:rsidRPr="00317401">
        <w:rPr>
          <w:rStyle w:val="StyleUnderline"/>
          <w:sz w:val="24"/>
        </w:rPr>
        <w:t>is not the innovation one would hope for</w:t>
      </w:r>
      <w:r w:rsidRPr="00317401">
        <w:rPr>
          <w:sz w:val="16"/>
        </w:rPr>
        <w:t xml:space="preserve">. </w:t>
      </w:r>
      <w:r w:rsidRPr="00317401">
        <w:rPr>
          <w:u w:val="single"/>
        </w:rPr>
        <w:t xml:space="preserve">The greatest creativity at pharmaceutical </w:t>
      </w:r>
      <w:r w:rsidRPr="00317401">
        <w:rPr>
          <w:b/>
          <w:bCs/>
          <w:u w:val="single"/>
        </w:rPr>
        <w:t>companies should be in the lab, not in the legal department</w:t>
      </w:r>
      <w:r w:rsidRPr="00317401">
        <w:rPr>
          <w:sz w:val="16"/>
        </w:rPr>
        <w:t>.115 The following sections describe the results obtained through our analysis in detail, but below are the key takeaways from the study: Rather than creating new medicines, pharmaceutical companies are recycling and repurposing old ones</w:t>
      </w:r>
      <w:r w:rsidRPr="00317401">
        <w:rPr>
          <w:u w:val="single"/>
        </w:rPr>
        <w:t xml:space="preserve">. In fact, </w:t>
      </w:r>
      <w:r w:rsidRPr="00317401">
        <w:rPr>
          <w:rStyle w:val="StyleUnderline"/>
          <w:sz w:val="24"/>
          <w:highlight w:val="green"/>
        </w:rPr>
        <w:t>78% of the drugs associated with new patents</w:t>
      </w:r>
      <w:r w:rsidRPr="00317401">
        <w:rPr>
          <w:highlight w:val="green"/>
          <w:u w:val="single"/>
        </w:rPr>
        <w:t xml:space="preserve"> </w:t>
      </w:r>
      <w:r w:rsidRPr="00317401">
        <w:rPr>
          <w:u w:val="single"/>
        </w:rPr>
        <w:t xml:space="preserve">in the FDA’s records </w:t>
      </w:r>
      <w:r w:rsidRPr="00317401">
        <w:rPr>
          <w:rStyle w:val="StyleUnderline"/>
          <w:bCs/>
          <w:sz w:val="24"/>
          <w:highlight w:val="green"/>
          <w:bdr w:val="single" w:sz="4" w:space="0" w:color="auto"/>
        </w:rPr>
        <w:t>were not new drugs</w:t>
      </w:r>
      <w:r w:rsidRPr="00317401">
        <w:rPr>
          <w:rStyle w:val="StyleUnderline"/>
          <w:sz w:val="24"/>
          <w:highlight w:val="green"/>
        </w:rPr>
        <w:t xml:space="preserve"> </w:t>
      </w:r>
      <w:r w:rsidRPr="00317401">
        <w:rPr>
          <w:u w:val="single"/>
        </w:rPr>
        <w:t xml:space="preserve">coming on the market, </w:t>
      </w:r>
      <w:r w:rsidRPr="00317401">
        <w:rPr>
          <w:highlight w:val="green"/>
          <w:u w:val="single"/>
        </w:rPr>
        <w:t>but existing drugs</w:t>
      </w:r>
      <w:r w:rsidRPr="00317401">
        <w:rPr>
          <w:u w:val="single"/>
        </w:rPr>
        <w:t xml:space="preserve">. In some years, the percentage </w:t>
      </w:r>
      <w:r w:rsidRPr="00317401">
        <w:rPr>
          <w:highlight w:val="green"/>
          <w:u w:val="single"/>
        </w:rPr>
        <w:t>reached as high as 80%</w:t>
      </w:r>
      <w:r w:rsidRPr="00317401">
        <w:rPr>
          <w:u w:val="single"/>
        </w:rPr>
        <w:t>. Adding new patents and exclusivities to extend the protection cliff is particularly pronounced among blockbuster drugs</w:t>
      </w:r>
      <w:r w:rsidRPr="00317401">
        <w:rPr>
          <w:sz w:val="16"/>
        </w:rPr>
        <w:t xml:space="preserve">. Of the roughly 100 best-selling drugs, more than 70% extended their protection at least once, with more than 50% extending the protection cliff more than once. </w:t>
      </w:r>
      <w:r w:rsidRPr="00317401">
        <w:rPr>
          <w:u w:val="single"/>
        </w:rPr>
        <w:t xml:space="preserve">Looking at the full group, almost </w:t>
      </w:r>
      <w:r w:rsidRPr="00317401">
        <w:rPr>
          <w:rStyle w:val="StyleUnderline"/>
          <w:sz w:val="24"/>
          <w:highlight w:val="green"/>
        </w:rPr>
        <w:t xml:space="preserve">40% of all drugs </w:t>
      </w:r>
      <w:r w:rsidRPr="00317401">
        <w:rPr>
          <w:u w:val="single"/>
        </w:rPr>
        <w:t xml:space="preserve">available on the market </w:t>
      </w:r>
      <w:r w:rsidRPr="00317401">
        <w:rPr>
          <w:rStyle w:val="StyleUnderline"/>
          <w:sz w:val="24"/>
          <w:highlight w:val="green"/>
        </w:rPr>
        <w:t xml:space="preserve">created </w:t>
      </w:r>
      <w:r w:rsidRPr="00317401">
        <w:rPr>
          <w:rStyle w:val="StyleUnderline"/>
          <w:sz w:val="24"/>
        </w:rPr>
        <w:t xml:space="preserve">additional </w:t>
      </w:r>
      <w:r w:rsidRPr="00317401">
        <w:rPr>
          <w:rStyle w:val="StyleUnderline"/>
          <w:sz w:val="24"/>
          <w:highlight w:val="green"/>
        </w:rPr>
        <w:t xml:space="preserve">market barriers by </w:t>
      </w:r>
      <w:r w:rsidRPr="00317401">
        <w:rPr>
          <w:rStyle w:val="StyleUnderline"/>
          <w:bCs/>
          <w:sz w:val="24"/>
          <w:highlight w:val="green"/>
        </w:rPr>
        <w:t>having patents or exclusivities added</w:t>
      </w:r>
      <w:r w:rsidRPr="00317401">
        <w:rPr>
          <w:rStyle w:val="StyleUnderline"/>
          <w:sz w:val="24"/>
          <w:highlight w:val="green"/>
        </w:rPr>
        <w:t xml:space="preserve"> </w:t>
      </w:r>
      <w:r w:rsidRPr="00317401">
        <w:rPr>
          <w:u w:val="single"/>
        </w:rPr>
        <w:t>to them. Many of the drugs adding to the Orange Book are ‘serial offenders’—returning to the well repeatedly for new patents and exclusivities</w:t>
      </w:r>
      <w:r w:rsidRPr="0031740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317401">
        <w:rPr>
          <w:u w:val="single"/>
        </w:rPr>
        <w:t xml:space="preserve">Similarly, the number of drugs with five or more added patents has also doubled. </w:t>
      </w:r>
      <w:r w:rsidRPr="0031740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2EE51318" w14:textId="77777777" w:rsidR="005E0991" w:rsidRPr="00317401" w:rsidRDefault="005E0991" w:rsidP="005E0991">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251A3E23" w14:textId="77777777" w:rsidR="005E0991" w:rsidRPr="00317401" w:rsidRDefault="005E0991" w:rsidP="005E0991">
      <w:r w:rsidRPr="00317401">
        <w:rPr>
          <w:rStyle w:val="Style13ptBold"/>
        </w:rPr>
        <w:t>Arnold Ventures 20</w:t>
      </w:r>
      <w:r w:rsidRPr="00317401">
        <w:t xml:space="preserve"> 9-24-2020 "'Evergreening' Stunts Competition, Costs Consumers and Taxpayers" </w:t>
      </w:r>
      <w:hyperlink r:id="rId11" w:history="1">
        <w:r w:rsidRPr="00317401">
          <w:rPr>
            <w:rStyle w:val="Hyperlink"/>
          </w:rPr>
          <w:t>https://www.arnoldventures.org/stories/evergreening-stunts-competition-costs-consumers-and-taxpayers/</w:t>
        </w:r>
      </w:hyperlink>
      <w:r w:rsidRPr="00317401">
        <w:t xml:space="preserve"> (Arnold Ventures is focused on evidence-based giving in a wide range of categories including: criminal justice, education, health care, and public finance)//Elmer </w:t>
      </w:r>
    </w:p>
    <w:p w14:paraId="7ACE83F3" w14:textId="77777777" w:rsidR="005E0991" w:rsidRPr="00317401" w:rsidRDefault="005E0991" w:rsidP="005E0991">
      <w:pPr>
        <w:rPr>
          <w:sz w:val="16"/>
        </w:rPr>
      </w:pPr>
      <w:r w:rsidRPr="00317401">
        <w:rPr>
          <w:u w:val="single"/>
        </w:rPr>
        <w:t>In 2011, Elsa Dixler was diagnosed with multiple myeloma. That August, she was prescribed Revlimid, a drug that had come on the market six years earlier</w:t>
      </w:r>
      <w:r w:rsidRPr="00317401">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317401">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317401">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317401">
        <w:rPr>
          <w:highlight w:val="green"/>
          <w:u w:val="single"/>
        </w:rPr>
        <w:t>Revlimid</w:t>
      </w:r>
      <w:r w:rsidRPr="00317401">
        <w:rPr>
          <w:u w:val="single"/>
        </w:rPr>
        <w:t xml:space="preserve"> should have </w:t>
      </w:r>
      <w:r w:rsidRPr="00317401">
        <w:rPr>
          <w:b/>
          <w:bCs/>
          <w:u w:val="single"/>
        </w:rPr>
        <w:t>been subject to competition</w:t>
      </w:r>
      <w:r w:rsidRPr="00317401">
        <w:rPr>
          <w:u w:val="single"/>
        </w:rPr>
        <w:t xml:space="preserve"> from generic drug makers starting in 2009, bringing down its cost by many orders of magnitude</w:t>
      </w:r>
      <w:r w:rsidRPr="00317401">
        <w:rPr>
          <w:sz w:val="16"/>
        </w:rPr>
        <w:t xml:space="preserve">. But </w:t>
      </w:r>
      <w:r w:rsidRPr="00317401">
        <w:rPr>
          <w:highlight w:val="green"/>
          <w:u w:val="single"/>
        </w:rPr>
        <w:t>by obtaining</w:t>
      </w:r>
      <w:r w:rsidRPr="00317401">
        <w:rPr>
          <w:sz w:val="16"/>
          <w:highlight w:val="green"/>
        </w:rPr>
        <w:t xml:space="preserve"> </w:t>
      </w:r>
      <w:r w:rsidRPr="00317401">
        <w:rPr>
          <w:b/>
          <w:bCs/>
          <w:highlight w:val="green"/>
          <w:u w:val="single"/>
        </w:rPr>
        <w:t>27 additional patents</w:t>
      </w:r>
      <w:r w:rsidRPr="00317401">
        <w:rPr>
          <w:sz w:val="16"/>
        </w:rPr>
        <w:t xml:space="preserve">, eight orphan drug exclusivities and 91 total additional protections from the U.S. Food and Drug Administration (FDA) </w:t>
      </w:r>
      <w:r w:rsidRPr="00317401">
        <w:rPr>
          <w:u w:val="single"/>
        </w:rPr>
        <w:t xml:space="preserve">since Revlimid’s introduction in 2005, its manufacturer, Celgene, has </w:t>
      </w:r>
      <w:r w:rsidRPr="00317401">
        <w:rPr>
          <w:highlight w:val="green"/>
          <w:u w:val="single"/>
        </w:rPr>
        <w:t xml:space="preserve">extended </w:t>
      </w:r>
      <w:r w:rsidRPr="00317401">
        <w:rPr>
          <w:u w:val="single"/>
        </w:rPr>
        <w:t xml:space="preserve">the drug’s </w:t>
      </w:r>
      <w:r w:rsidRPr="00317401">
        <w:rPr>
          <w:b/>
          <w:bCs/>
          <w:highlight w:val="green"/>
          <w:u w:val="single"/>
          <w:bdr w:val="single" w:sz="4" w:space="0" w:color="auto"/>
        </w:rPr>
        <w:t>monopoly</w:t>
      </w:r>
      <w:r w:rsidRPr="00317401">
        <w:rPr>
          <w:highlight w:val="green"/>
          <w:u w:val="single"/>
          <w:bdr w:val="single" w:sz="4" w:space="0" w:color="auto"/>
        </w:rPr>
        <w:t xml:space="preserve"> </w:t>
      </w:r>
      <w:r w:rsidRPr="00317401">
        <w:rPr>
          <w:b/>
          <w:bCs/>
          <w:highlight w:val="green"/>
          <w:u w:val="single"/>
          <w:bdr w:val="single" w:sz="4" w:space="0" w:color="auto"/>
        </w:rPr>
        <w:t>period</w:t>
      </w:r>
      <w:r w:rsidRPr="00317401">
        <w:rPr>
          <w:highlight w:val="green"/>
          <w:u w:val="single"/>
          <w:bdr w:val="single" w:sz="4" w:space="0" w:color="auto"/>
        </w:rPr>
        <w:t xml:space="preserve"> </w:t>
      </w:r>
      <w:r w:rsidRPr="00317401">
        <w:rPr>
          <w:b/>
          <w:bCs/>
          <w:highlight w:val="green"/>
          <w:u w:val="single"/>
          <w:bdr w:val="single" w:sz="4" w:space="0" w:color="auto"/>
        </w:rPr>
        <w:t>by 18 years</w:t>
      </w:r>
      <w:r w:rsidRPr="00317401">
        <w:rPr>
          <w:highlight w:val="green"/>
          <w:u w:val="single"/>
        </w:rPr>
        <w:t xml:space="preserve"> </w:t>
      </w:r>
      <w:r w:rsidRPr="00317401">
        <w:rPr>
          <w:u w:val="single"/>
        </w:rPr>
        <w:t>— through March 8, 2028</w:t>
      </w:r>
      <w:r w:rsidRPr="00317401">
        <w:rPr>
          <w:sz w:val="16"/>
        </w:rPr>
        <w:t xml:space="preserve">. “I cannot fathom </w:t>
      </w:r>
      <w:r w:rsidRPr="00317401">
        <w:rPr>
          <w:u w:val="single"/>
        </w:rPr>
        <w:t xml:space="preserve">the immorality of a business that relies on </w:t>
      </w:r>
      <w:r w:rsidRPr="00317401">
        <w:rPr>
          <w:b/>
          <w:bCs/>
          <w:highlight w:val="green"/>
          <w:u w:val="single"/>
          <w:bdr w:val="single" w:sz="4" w:space="0" w:color="auto"/>
        </w:rPr>
        <w:t>squeezing people with cancer</w:t>
      </w:r>
      <w:r w:rsidRPr="00317401">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317401">
        <w:rPr>
          <w:u w:val="single"/>
        </w:rPr>
        <w:t>They didn’t invent a new drug, rather, they found a new use for it,” she said.</w:t>
      </w:r>
      <w:r w:rsidRPr="00317401">
        <w:rPr>
          <w:sz w:val="16"/>
        </w:rPr>
        <w:t xml:space="preserve"> “</w:t>
      </w:r>
      <w:r w:rsidRPr="00317401">
        <w:rPr>
          <w:u w:val="single"/>
        </w:rPr>
        <w:t>The cost of Revlimid has imposed constraints on our retirement</w:t>
      </w:r>
      <w:r w:rsidRPr="00317401">
        <w:rPr>
          <w:sz w:val="16"/>
        </w:rPr>
        <w:t xml:space="preserve">,” Dixler said, “but when I hear other people’s stories, I feel very lucky. A lot of people have been devastated financially.” </w:t>
      </w:r>
      <w:r w:rsidRPr="00317401">
        <w:rPr>
          <w:u w:val="single"/>
        </w:rPr>
        <w:t>Revlimid is a case study in a process known as “</w:t>
      </w:r>
      <w:r w:rsidRPr="00317401">
        <w:rPr>
          <w:highlight w:val="green"/>
          <w:u w:val="single"/>
        </w:rPr>
        <w:t>evergreening</w:t>
      </w:r>
      <w:r w:rsidRPr="00317401">
        <w:rPr>
          <w:u w:val="single"/>
        </w:rPr>
        <w:t xml:space="preserve">” — </w:t>
      </w:r>
      <w:r w:rsidRPr="00317401">
        <w:rPr>
          <w:highlight w:val="green"/>
          <w:u w:val="single"/>
        </w:rPr>
        <w:t>artificially sustaining a monopoly for</w:t>
      </w:r>
      <w:r w:rsidRPr="00317401">
        <w:rPr>
          <w:u w:val="single"/>
        </w:rPr>
        <w:t xml:space="preserve"> years and even </w:t>
      </w:r>
      <w:r w:rsidRPr="00317401">
        <w:rPr>
          <w:highlight w:val="green"/>
          <w:u w:val="single"/>
        </w:rPr>
        <w:t xml:space="preserve">decades </w:t>
      </w:r>
      <w:r w:rsidRPr="00317401">
        <w:rPr>
          <w:u w:val="single"/>
        </w:rPr>
        <w:t>by manipulating intellectual property laws and regulations</w:t>
      </w:r>
      <w:r w:rsidRPr="00317401">
        <w:rPr>
          <w:sz w:val="16"/>
        </w:rPr>
        <w:t xml:space="preserve">. </w:t>
      </w:r>
      <w:r w:rsidRPr="00317401">
        <w:rPr>
          <w:u w:val="single"/>
        </w:rPr>
        <w:t xml:space="preserve">Evergreening is </w:t>
      </w:r>
      <w:r w:rsidRPr="00317401">
        <w:rPr>
          <w:highlight w:val="green"/>
          <w:u w:val="single"/>
        </w:rPr>
        <w:t xml:space="preserve">most commonly </w:t>
      </w:r>
      <w:r w:rsidRPr="00317401">
        <w:rPr>
          <w:u w:val="single"/>
        </w:rPr>
        <w:t xml:space="preserve">used </w:t>
      </w:r>
      <w:r w:rsidRPr="00317401">
        <w:rPr>
          <w:highlight w:val="green"/>
          <w:u w:val="single"/>
        </w:rPr>
        <w:t xml:space="preserve">with blockbuster drugs </w:t>
      </w:r>
      <w:r w:rsidRPr="00317401">
        <w:rPr>
          <w:u w:val="single"/>
        </w:rPr>
        <w:t xml:space="preserve">generating the highest prices and profits. </w:t>
      </w:r>
      <w:r w:rsidRPr="00317401">
        <w:rPr>
          <w:b/>
          <w:bCs/>
          <w:highlight w:val="green"/>
          <w:u w:val="single"/>
        </w:rPr>
        <w:t xml:space="preserve">Of </w:t>
      </w:r>
      <w:r w:rsidRPr="00317401">
        <w:rPr>
          <w:b/>
          <w:bCs/>
          <w:u w:val="single"/>
        </w:rPr>
        <w:t xml:space="preserve">the roughly </w:t>
      </w:r>
      <w:r w:rsidRPr="00317401">
        <w:rPr>
          <w:b/>
          <w:bCs/>
          <w:highlight w:val="green"/>
          <w:u w:val="single"/>
        </w:rPr>
        <w:t>100 best-selling drugs</w:t>
      </w:r>
      <w:r w:rsidRPr="00317401">
        <w:rPr>
          <w:b/>
          <w:bCs/>
          <w:u w:val="single"/>
        </w:rPr>
        <w:t xml:space="preserve">, more than </w:t>
      </w:r>
      <w:r w:rsidRPr="00317401">
        <w:rPr>
          <w:b/>
          <w:bCs/>
          <w:highlight w:val="green"/>
          <w:u w:val="single"/>
        </w:rPr>
        <w:t xml:space="preserve">70 percent have extended </w:t>
      </w:r>
      <w:r w:rsidRPr="00317401">
        <w:rPr>
          <w:b/>
          <w:bCs/>
          <w:u w:val="single"/>
        </w:rPr>
        <w:t xml:space="preserve">their </w:t>
      </w:r>
      <w:r w:rsidRPr="00317401">
        <w:rPr>
          <w:b/>
          <w:bCs/>
          <w:highlight w:val="green"/>
          <w:u w:val="single"/>
        </w:rPr>
        <w:t>protection</w:t>
      </w:r>
      <w:r w:rsidRPr="00317401">
        <w:rPr>
          <w:highlight w:val="green"/>
          <w:u w:val="single"/>
        </w:rPr>
        <w:t xml:space="preserve"> </w:t>
      </w:r>
      <w:r w:rsidRPr="00317401">
        <w:rPr>
          <w:u w:val="single"/>
        </w:rPr>
        <w:t>from competition at least once.</w:t>
      </w:r>
      <w:r w:rsidRPr="00317401">
        <w:rPr>
          <w:sz w:val="16"/>
        </w:rPr>
        <w:t xml:space="preserve"> More than half have extended the protection cliff multiple times. </w:t>
      </w:r>
      <w:r w:rsidRPr="0031740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317401">
        <w:rPr>
          <w:sz w:val="16"/>
        </w:rPr>
        <w:t xml:space="preserve">. </w:t>
      </w:r>
      <w:r w:rsidRPr="00317401">
        <w:rPr>
          <w:b/>
          <w:bCs/>
          <w:u w:val="single"/>
        </w:rPr>
        <w:t>The Evergreen Drug Patent Search is the first database to exhaustively track the patent protections filed by pharmaceutical companies</w:t>
      </w:r>
      <w:r w:rsidRPr="00317401">
        <w:rPr>
          <w:sz w:val="16"/>
        </w:rPr>
        <w:t xml:space="preserve">. </w:t>
      </w:r>
      <w:r w:rsidRPr="00317401">
        <w:rPr>
          <w:u w:val="single"/>
        </w:rPr>
        <w:t>Using data from 2005 to 2018</w:t>
      </w:r>
      <w:r w:rsidRPr="0031740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317401">
        <w:rPr>
          <w:u w:val="single"/>
        </w:rPr>
        <w:t>But it’s not what we’re seeing in the drug industry. “With evergreening, pharmaceutical companies repeatedly make slight, often trivial, modifications to drugs, dosage levels, delivery systems or other aspects to obtain new protections,”</w:t>
      </w:r>
      <w:r w:rsidRPr="00317401">
        <w:rPr>
          <w:sz w:val="16"/>
        </w:rPr>
        <w:t xml:space="preserve"> she said. “They pile these protections on over and over again — so often that 78 percent of the drugs associated with new patents were not new drugs coming on the market, but existing drugs.” </w:t>
      </w:r>
      <w:r w:rsidRPr="00317401">
        <w:rPr>
          <w:highlight w:val="green"/>
          <w:u w:val="single"/>
        </w:rPr>
        <w:t xml:space="preserve">Competition is </w:t>
      </w:r>
      <w:r w:rsidRPr="00317401">
        <w:rPr>
          <w:u w:val="single"/>
        </w:rPr>
        <w:t xml:space="preserve">the backbone of the U.S. economy. But it’s </w:t>
      </w:r>
      <w:r w:rsidRPr="00317401">
        <w:rPr>
          <w:highlight w:val="green"/>
          <w:u w:val="single"/>
        </w:rPr>
        <w:t xml:space="preserve">not what we’re </w:t>
      </w:r>
      <w:r w:rsidRPr="00317401">
        <w:rPr>
          <w:b/>
          <w:bCs/>
          <w:highlight w:val="green"/>
          <w:u w:val="single"/>
        </w:rPr>
        <w:t>seeing in the drug industry</w:t>
      </w:r>
      <w:r w:rsidRPr="00317401">
        <w:rPr>
          <w:sz w:val="16"/>
        </w:rPr>
        <w:t xml:space="preserve">. Professor Robin Feldman Director of the UC Hastings Center for Innovation In recent decades, </w:t>
      </w:r>
      <w:r w:rsidRPr="00317401">
        <w:rPr>
          <w:u w:val="single"/>
        </w:rPr>
        <w:t>evergreening has systematically undermined the Drug Price Competition and Patent Term Restoration Act of 1984, which created the generic drug industry.</w:t>
      </w:r>
      <w:r w:rsidRPr="00317401">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317401">
        <w:rPr>
          <w:highlight w:val="green"/>
          <w:u w:val="single"/>
        </w:rPr>
        <w:t xml:space="preserve">Drug prices </w:t>
      </w:r>
      <w:r w:rsidRPr="00317401">
        <w:rPr>
          <w:u w:val="single"/>
        </w:rPr>
        <w:t xml:space="preserve">typically </w:t>
      </w:r>
      <w:r w:rsidRPr="00317401">
        <w:rPr>
          <w:highlight w:val="green"/>
          <w:u w:val="single"/>
        </w:rPr>
        <w:t xml:space="preserve">drop by </w:t>
      </w:r>
      <w:r w:rsidRPr="00317401">
        <w:rPr>
          <w:u w:val="single"/>
        </w:rPr>
        <w:t xml:space="preserve">as much as </w:t>
      </w:r>
      <w:r w:rsidRPr="00317401">
        <w:rPr>
          <w:highlight w:val="green"/>
          <w:u w:val="single"/>
        </w:rPr>
        <w:t xml:space="preserve">20 percent when </w:t>
      </w:r>
      <w:r w:rsidRPr="00317401">
        <w:rPr>
          <w:u w:val="single"/>
        </w:rPr>
        <w:t xml:space="preserve">the first </w:t>
      </w:r>
      <w:r w:rsidRPr="00317401">
        <w:rPr>
          <w:highlight w:val="green"/>
          <w:u w:val="single"/>
        </w:rPr>
        <w:t xml:space="preserve">generic enters </w:t>
      </w:r>
      <w:r w:rsidRPr="00317401">
        <w:rPr>
          <w:u w:val="single"/>
        </w:rPr>
        <w:t>the market</w:t>
      </w:r>
      <w:r w:rsidRPr="00317401">
        <w:rPr>
          <w:b/>
          <w:bCs/>
          <w:u w:val="single"/>
          <w:bdr w:val="single" w:sz="4" w:space="0" w:color="auto"/>
        </w:rPr>
        <w:t>, and with more than one generic manufacturer, prices can plummet by 80 to 85 percent</w:t>
      </w:r>
      <w:r w:rsidRPr="0031740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31740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740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317401">
        <w:rPr>
          <w:u w:val="single"/>
        </w:rPr>
        <w:t xml:space="preserve">The </w:t>
      </w:r>
      <w:r w:rsidRPr="00317401">
        <w:rPr>
          <w:b/>
          <w:sz w:val="26"/>
          <w:highlight w:val="green"/>
          <w:u w:val="single"/>
        </w:rPr>
        <w:t>database</w:t>
      </w:r>
      <w:r w:rsidRPr="00317401">
        <w:rPr>
          <w:highlight w:val="green"/>
          <w:u w:val="single"/>
        </w:rPr>
        <w:t xml:space="preserve"> </w:t>
      </w:r>
      <w:r w:rsidRPr="00317401">
        <w:rPr>
          <w:u w:val="single"/>
        </w:rPr>
        <w:t xml:space="preserve">was </w:t>
      </w:r>
      <w:r w:rsidRPr="00317401">
        <w:rPr>
          <w:b/>
          <w:sz w:val="26"/>
          <w:highlight w:val="green"/>
          <w:u w:val="single"/>
        </w:rPr>
        <w:t>created through</w:t>
      </w:r>
      <w:r w:rsidRPr="00317401">
        <w:rPr>
          <w:highlight w:val="green"/>
          <w:u w:val="single"/>
        </w:rPr>
        <w:t xml:space="preserve"> </w:t>
      </w:r>
      <w:r w:rsidRPr="00317401">
        <w:rPr>
          <w:u w:val="single"/>
        </w:rPr>
        <w:t xml:space="preserve">a painstaking process of </w:t>
      </w:r>
      <w:r w:rsidRPr="00317401">
        <w:rPr>
          <w:b/>
          <w:sz w:val="26"/>
          <w:highlight w:val="green"/>
          <w:u w:val="single"/>
        </w:rPr>
        <w:t>combing</w:t>
      </w:r>
      <w:r w:rsidRPr="00317401">
        <w:rPr>
          <w:highlight w:val="green"/>
          <w:u w:val="single"/>
        </w:rPr>
        <w:t xml:space="preserve"> </w:t>
      </w:r>
      <w:r w:rsidRPr="00317401">
        <w:rPr>
          <w:u w:val="single"/>
        </w:rPr>
        <w:t xml:space="preserve">through </w:t>
      </w:r>
      <w:r w:rsidRPr="00317401">
        <w:rPr>
          <w:b/>
          <w:sz w:val="26"/>
          <w:highlight w:val="green"/>
          <w:u w:val="single"/>
        </w:rPr>
        <w:t>160,000 data points</w:t>
      </w:r>
      <w:r w:rsidRPr="00317401">
        <w:rPr>
          <w:highlight w:val="green"/>
          <w:u w:val="single"/>
        </w:rPr>
        <w:t xml:space="preserve"> </w:t>
      </w:r>
      <w:r w:rsidRPr="00317401">
        <w:rPr>
          <w:b/>
          <w:sz w:val="26"/>
          <w:highlight w:val="green"/>
          <w:u w:val="single"/>
          <w:bdr w:val="single" w:sz="4" w:space="0" w:color="auto"/>
        </w:rPr>
        <w:t>to examine every instance where a pharmaceutical company added a new drug patent or exclusivity</w:t>
      </w:r>
      <w:r w:rsidRPr="00317401">
        <w:rPr>
          <w:u w:val="single"/>
        </w:rPr>
        <w:t xml:space="preserve">. “Most of it was done by hand,” Feldman said, “with multiple people reviewing it at every stage. And along the way we repeatedly made conservative choices. </w:t>
      </w:r>
      <w:r w:rsidRPr="00317401">
        <w:rPr>
          <w:b/>
          <w:sz w:val="26"/>
          <w:highlight w:val="green"/>
          <w:u w:val="single"/>
        </w:rPr>
        <w:t>We erred on the side of underrepresenting the evergreen gain</w:t>
      </w:r>
      <w:r w:rsidRPr="00317401">
        <w:rPr>
          <w:sz w:val="16"/>
          <w:highlight w:val="green"/>
        </w:rPr>
        <w:t xml:space="preserve"> </w:t>
      </w:r>
      <w:r w:rsidRPr="00317401">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317401">
        <w:rPr>
          <w:sz w:val="16"/>
        </w:rPr>
        <w:t xml:space="preserve">. Nexium </w:t>
      </w:r>
      <w:r w:rsidRPr="0031740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17401">
        <w:rPr>
          <w:highlight w:val="green"/>
          <w:u w:val="single"/>
        </w:rPr>
        <w:t xml:space="preserve">Nexium’s exclusivity </w:t>
      </w:r>
      <w:r w:rsidRPr="00317401">
        <w:rPr>
          <w:u w:val="single"/>
        </w:rPr>
        <w:t xml:space="preserve">was then </w:t>
      </w:r>
      <w:r w:rsidRPr="00317401">
        <w:rPr>
          <w:highlight w:val="green"/>
          <w:u w:val="single"/>
        </w:rPr>
        <w:t>extended by</w:t>
      </w:r>
      <w:r w:rsidRPr="00317401">
        <w:rPr>
          <w:u w:val="single"/>
        </w:rPr>
        <w:t xml:space="preserve"> more than </w:t>
      </w:r>
      <w:r w:rsidRPr="00317401">
        <w:rPr>
          <w:highlight w:val="green"/>
          <w:u w:val="single"/>
        </w:rPr>
        <w:t>15 years</w:t>
      </w:r>
      <w:r w:rsidRPr="00317401">
        <w:rPr>
          <w:u w:val="single"/>
        </w:rPr>
        <w:t xml:space="preserve">, as AstraZeneca received 97 protections stemming from 16 patents. </w:t>
      </w:r>
      <w:r w:rsidRPr="0031740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317401">
        <w:rPr>
          <w:u w:val="single"/>
        </w:rPr>
        <w:t xml:space="preserve">When </w:t>
      </w:r>
      <w:r w:rsidRPr="00317401">
        <w:rPr>
          <w:highlight w:val="green"/>
          <w:u w:val="single"/>
        </w:rPr>
        <w:t>Truvada</w:t>
      </w:r>
      <w:r w:rsidRPr="00317401">
        <w:rPr>
          <w:u w:val="single"/>
        </w:rPr>
        <w:t xml:space="preserve">, commonly referred to as PrEP, was approved in 2004, this HIV-prevention drug was a breakthrough. But </w:t>
      </w:r>
      <w:r w:rsidRPr="00317401">
        <w:rPr>
          <w:highlight w:val="green"/>
          <w:u w:val="single"/>
        </w:rPr>
        <w:t xml:space="preserve">16 years </w:t>
      </w:r>
      <w:r w:rsidRPr="00317401">
        <w:rPr>
          <w:u w:val="single"/>
        </w:rPr>
        <w:t>later — and 14 years after its original exclusivity was to expire — it retains its monopoly status.</w:t>
      </w:r>
      <w:r w:rsidRPr="00317401">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317401">
        <w:rPr>
          <w:u w:val="single"/>
        </w:rPr>
        <w:t xml:space="preserve">As a result, Truvada is </w:t>
      </w:r>
      <w:r w:rsidRPr="00317401">
        <w:rPr>
          <w:highlight w:val="green"/>
          <w:u w:val="single"/>
        </w:rPr>
        <w:t xml:space="preserve">unaffordable to </w:t>
      </w:r>
      <w:r w:rsidRPr="00317401">
        <w:rPr>
          <w:u w:val="single"/>
        </w:rPr>
        <w:t xml:space="preserve">many </w:t>
      </w:r>
      <w:r w:rsidRPr="00317401">
        <w:rPr>
          <w:highlight w:val="green"/>
          <w:u w:val="single"/>
        </w:rPr>
        <w:t xml:space="preserve">people </w:t>
      </w:r>
      <w:r w:rsidRPr="00317401">
        <w:rPr>
          <w:b/>
          <w:bCs/>
          <w:highlight w:val="green"/>
          <w:u w:val="single"/>
        </w:rPr>
        <w:t>who need protection from HIV</w:t>
      </w:r>
      <w:r w:rsidRPr="00317401">
        <w:rPr>
          <w:u w:val="single"/>
        </w:rPr>
        <w:t>. Barred from access, they are left vulnerable to infection.</w:t>
      </w:r>
      <w:r w:rsidRPr="00317401">
        <w:rPr>
          <w:sz w:val="16"/>
        </w:rPr>
        <w:t xml:space="preserve"> “</w:t>
      </w:r>
      <w:r w:rsidRPr="00317401">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317401">
        <w:rPr>
          <w:sz w:val="16"/>
        </w:rPr>
        <w:t xml:space="preserve"> EpiPen First approved in 1987, the </w:t>
      </w:r>
      <w:r w:rsidRPr="00317401">
        <w:rPr>
          <w:highlight w:val="green"/>
          <w:u w:val="single"/>
        </w:rPr>
        <w:t>EpiPen</w:t>
      </w:r>
      <w:r w:rsidRPr="00317401">
        <w:rPr>
          <w:sz w:val="16"/>
          <w:highlight w:val="green"/>
        </w:rPr>
        <w:t xml:space="preserve"> </w:t>
      </w:r>
      <w:r w:rsidRPr="00317401">
        <w:rPr>
          <w:sz w:val="16"/>
        </w:rPr>
        <w:t>has saved the lives of countless numbers of people with deadly allergies</w:t>
      </w:r>
      <w:r w:rsidRPr="00317401">
        <w:rPr>
          <w:u w:val="single"/>
        </w:rPr>
        <w:t xml:space="preserve">. But it is </w:t>
      </w:r>
      <w:r w:rsidRPr="00317401">
        <w:rPr>
          <w:highlight w:val="green"/>
          <w:u w:val="single"/>
        </w:rPr>
        <w:t xml:space="preserve">protected </w:t>
      </w:r>
      <w:r w:rsidRPr="00317401">
        <w:rPr>
          <w:u w:val="single"/>
        </w:rPr>
        <w:t xml:space="preserve">from competition until 2025 — </w:t>
      </w:r>
      <w:r w:rsidRPr="00317401">
        <w:rPr>
          <w:highlight w:val="green"/>
          <w:u w:val="single"/>
        </w:rPr>
        <w:t xml:space="preserve">38 years </w:t>
      </w:r>
      <w:r w:rsidRPr="00317401">
        <w:rPr>
          <w:u w:val="single"/>
        </w:rPr>
        <w:t>after its introduction — because its owner, Mylan, has filed five patents, four since 2010, all involving tweaks to the automatic injector.</w:t>
      </w:r>
      <w:r w:rsidRPr="0031740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317401">
        <w:rPr>
          <w:u w:val="single"/>
        </w:rPr>
        <w:t>You might say that the patent and regulatory system has been weaponized,” Feldman said. “When billions of dollars are at stake, there’s a lot of money available to look for ways to exploit the legal system</w:t>
      </w:r>
      <w:r w:rsidRPr="0031740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317401">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317401">
        <w:rPr>
          <w:b/>
          <w:bCs/>
          <w:u w:val="single"/>
        </w:rPr>
        <w:t>The Evergreen Drug Patent Search provides the publicly available, evidence-based foundation that defines the extent of the problem</w:t>
      </w:r>
      <w:r w:rsidRPr="00317401">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FA90D2B" w14:textId="77777777" w:rsidR="005E0991" w:rsidRPr="00317401" w:rsidRDefault="005E0991" w:rsidP="005E0991">
      <w:pPr>
        <w:pStyle w:val="Heading4"/>
      </w:pPr>
      <w:r w:rsidRPr="00317401">
        <w:t xml:space="preserve">Specifically, prevents effective </w:t>
      </w:r>
      <w:r w:rsidRPr="00317401">
        <w:rPr>
          <w:u w:val="single"/>
        </w:rPr>
        <w:t>cancer treatment</w:t>
      </w:r>
      <w:r w:rsidRPr="00317401">
        <w:t xml:space="preserve"> via skyrocketing prices.</w:t>
      </w:r>
    </w:p>
    <w:p w14:paraId="736B0941" w14:textId="77777777" w:rsidR="005E0991" w:rsidRPr="00317401" w:rsidRDefault="005E0991" w:rsidP="005E0991">
      <w:r w:rsidRPr="00317401">
        <w:rPr>
          <w:rStyle w:val="Style13ptBold"/>
        </w:rPr>
        <w:t>Kantarjian 15</w:t>
      </w:r>
      <w:r w:rsidRPr="00317401">
        <w:t xml:space="preserve"> [Hagop Kantarjian, M.D., is the Chair of the Leukemia department at MD Anderson Cancer Center. March 16, 2015. “Why Are Cancer Drugs So Expensive in the United States, and What Are the Solutions?”. https://www.mayoc linicproceedings.org/article/S0025-6196(15)00101-9/fulltext#%20] Dhruv </w:t>
      </w:r>
    </w:p>
    <w:p w14:paraId="6C4EEC43" w14:textId="77777777" w:rsidR="005E0991" w:rsidRPr="00317401" w:rsidRDefault="005E0991" w:rsidP="005E0991">
      <w:pPr>
        <w:rPr>
          <w:sz w:val="16"/>
        </w:rPr>
      </w:pPr>
      <w:r w:rsidRPr="00317401">
        <w:rPr>
          <w:rStyle w:val="StyleUnderline"/>
          <w:highlight w:val="green"/>
        </w:rPr>
        <w:t xml:space="preserve">Is there a </w:t>
      </w:r>
      <w:r w:rsidRPr="00317401">
        <w:rPr>
          <w:rStyle w:val="Emphasis"/>
          <w:highlight w:val="green"/>
        </w:rPr>
        <w:t>clear trigger</w:t>
      </w:r>
      <w:r w:rsidRPr="00317401">
        <w:rPr>
          <w:rStyle w:val="StyleUnderline"/>
          <w:highlight w:val="green"/>
        </w:rPr>
        <w:t xml:space="preserve"> for</w:t>
      </w:r>
      <w:r w:rsidRPr="00317401">
        <w:rPr>
          <w:rStyle w:val="StyleUnderline"/>
        </w:rPr>
        <w:t xml:space="preserve"> the </w:t>
      </w:r>
      <w:r w:rsidRPr="00317401">
        <w:rPr>
          <w:rStyle w:val="Emphasis"/>
        </w:rPr>
        <w:t xml:space="preserve">recent </w:t>
      </w:r>
      <w:r w:rsidRPr="00317401">
        <w:rPr>
          <w:rStyle w:val="Emphasis"/>
          <w:highlight w:val="green"/>
        </w:rPr>
        <w:t>skyrocketing</w:t>
      </w:r>
      <w:r w:rsidRPr="00317401">
        <w:rPr>
          <w:rStyle w:val="StyleUnderline"/>
        </w:rPr>
        <w:t xml:space="preserve"> of </w:t>
      </w:r>
      <w:r w:rsidRPr="00317401">
        <w:rPr>
          <w:rStyle w:val="StyleUnderline"/>
          <w:highlight w:val="green"/>
        </w:rPr>
        <w:t>cancer drug prices</w:t>
      </w:r>
      <w:r w:rsidRPr="00317401">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317401">
        <w:rPr>
          <w:rStyle w:val="StyleUnderline"/>
        </w:rPr>
        <w:t xml:space="preserve">the health care industry is the most </w:t>
      </w:r>
      <w:r w:rsidRPr="00317401">
        <w:rPr>
          <w:rStyle w:val="Emphasis"/>
        </w:rPr>
        <w:t>profitable industry</w:t>
      </w:r>
      <w:r w:rsidRPr="00317401">
        <w:rPr>
          <w:rStyle w:val="StyleUnderline"/>
        </w:rPr>
        <w:t xml:space="preserve"> in the United States</w:t>
      </w:r>
      <w:r w:rsidRPr="00317401">
        <w:rPr>
          <w:sz w:val="16"/>
        </w:rPr>
        <w:t xml:space="preserve">, with a return on investment of close to 20%.  Allowing Medicare to negotiate drug prices could save about $40 billion to $80 billion each year. </w:t>
      </w:r>
      <w:r w:rsidRPr="00317401">
        <w:rPr>
          <w:rStyle w:val="StyleUnderline"/>
          <w:highlight w:val="green"/>
        </w:rPr>
        <w:t>Established oligopolies</w:t>
      </w:r>
      <w:r w:rsidRPr="00317401">
        <w:rPr>
          <w:rStyle w:val="StyleUnderline"/>
        </w:rPr>
        <w:t xml:space="preserve"> and </w:t>
      </w:r>
      <w:r w:rsidRPr="00317401">
        <w:rPr>
          <w:rStyle w:val="StyleUnderline"/>
          <w:highlight w:val="green"/>
        </w:rPr>
        <w:t>prevent</w:t>
      </w:r>
      <w:r w:rsidRPr="00317401">
        <w:rPr>
          <w:rStyle w:val="StyleUnderline"/>
        </w:rPr>
        <w:t xml:space="preserve">ing Medicare from </w:t>
      </w:r>
      <w:r w:rsidRPr="00317401">
        <w:rPr>
          <w:rStyle w:val="Emphasis"/>
          <w:highlight w:val="green"/>
        </w:rPr>
        <w:t>price negotiations</w:t>
      </w:r>
      <w:r w:rsidRPr="00317401">
        <w:rPr>
          <w:rStyle w:val="StyleUnderline"/>
          <w:highlight w:val="green"/>
        </w:rPr>
        <w:t xml:space="preserve"> are</w:t>
      </w:r>
      <w:r w:rsidRPr="00317401">
        <w:rPr>
          <w:rStyle w:val="StyleUnderline"/>
        </w:rPr>
        <w:t xml:space="preserve"> major factors </w:t>
      </w:r>
      <w:r w:rsidRPr="00317401">
        <w:rPr>
          <w:rStyle w:val="StyleUnderline"/>
          <w:highlight w:val="green"/>
        </w:rPr>
        <w:t>causing</w:t>
      </w:r>
      <w:r w:rsidRPr="00317401">
        <w:rPr>
          <w:rStyle w:val="StyleUnderline"/>
        </w:rPr>
        <w:t xml:space="preserve"> </w:t>
      </w:r>
      <w:r w:rsidRPr="00317401">
        <w:rPr>
          <w:rStyle w:val="Emphasis"/>
          <w:highlight w:val="green"/>
        </w:rPr>
        <w:t>high</w:t>
      </w:r>
      <w:r w:rsidRPr="00317401">
        <w:rPr>
          <w:rStyle w:val="Emphasis"/>
        </w:rPr>
        <w:t xml:space="preserve"> cancer drug </w:t>
      </w:r>
      <w:r w:rsidRPr="00317401">
        <w:rPr>
          <w:rStyle w:val="Emphasis"/>
          <w:highlight w:val="green"/>
        </w:rPr>
        <w:t>prices</w:t>
      </w:r>
      <w:r w:rsidRPr="00317401">
        <w:rPr>
          <w:sz w:val="16"/>
        </w:rPr>
        <w:t xml:space="preserve">. Other </w:t>
      </w:r>
      <w:r w:rsidRPr="00317401">
        <w:rPr>
          <w:rStyle w:val="StyleUnderline"/>
          <w:highlight w:val="green"/>
        </w:rPr>
        <w:t>contributors include</w:t>
      </w:r>
      <w:r w:rsidRPr="00317401">
        <w:rPr>
          <w:sz w:val="16"/>
        </w:rPr>
        <w:t xml:space="preserve"> (1) </w:t>
      </w:r>
      <w:r w:rsidRPr="00317401">
        <w:rPr>
          <w:rStyle w:val="StyleUnderline"/>
          <w:highlight w:val="green"/>
        </w:rPr>
        <w:t>strategies that</w:t>
      </w:r>
      <w:r w:rsidRPr="00317401">
        <w:rPr>
          <w:rStyle w:val="StyleUnderline"/>
        </w:rPr>
        <w:t xml:space="preserve"> </w:t>
      </w:r>
      <w:r w:rsidRPr="00317401">
        <w:rPr>
          <w:rStyle w:val="Emphasis"/>
        </w:rPr>
        <w:t>delay</w:t>
      </w:r>
      <w:r w:rsidRPr="00317401">
        <w:rPr>
          <w:rStyle w:val="StyleUnderline"/>
        </w:rPr>
        <w:t xml:space="preserve"> or </w:t>
      </w:r>
      <w:r w:rsidRPr="00317401">
        <w:rPr>
          <w:rStyle w:val="StyleUnderline"/>
          <w:highlight w:val="green"/>
        </w:rPr>
        <w:t xml:space="preserve">discourage </w:t>
      </w:r>
      <w:r w:rsidRPr="00317401">
        <w:rPr>
          <w:rStyle w:val="Emphasis"/>
          <w:highlight w:val="green"/>
        </w:rPr>
        <w:t>competition</w:t>
      </w:r>
      <w:r w:rsidRPr="00317401">
        <w:rPr>
          <w:rStyle w:val="StyleUnderline"/>
          <w:highlight w:val="green"/>
        </w:rPr>
        <w:t xml:space="preserve"> by</w:t>
      </w:r>
      <w:r w:rsidRPr="00317401">
        <w:rPr>
          <w:rStyle w:val="StyleUnderline"/>
        </w:rPr>
        <w:t xml:space="preserve"> generic companies</w:t>
      </w:r>
      <w:r w:rsidRPr="00317401">
        <w:rPr>
          <w:sz w:val="16"/>
        </w:rPr>
        <w:t xml:space="preserve">, </w:t>
      </w:r>
      <w:r w:rsidRPr="00317401">
        <w:rPr>
          <w:rStyle w:val="StyleUnderline"/>
        </w:rPr>
        <w:t>such as “</w:t>
      </w:r>
      <w:r w:rsidRPr="00317401">
        <w:rPr>
          <w:rStyle w:val="Emphasis"/>
          <w:highlight w:val="green"/>
        </w:rPr>
        <w:t>patent evergreening</w:t>
      </w:r>
      <w:r w:rsidRPr="00317401">
        <w:rPr>
          <w:sz w:val="16"/>
        </w:rPr>
        <w:t>” (eg, creating new/extra patents on expired patents or prolonging patent life on minor variations of the original drug—new forms, new dosages or schedules, new combinations or combination variations) </w:t>
      </w:r>
      <w:r w:rsidRPr="00317401">
        <w:rPr>
          <w:rStyle w:val="StyleUnderline"/>
        </w:rPr>
        <w:t>and “pay-for-delay” and “approved generics” (early introduction of generic drugs into the US market</w:t>
      </w:r>
      <w:r w:rsidRPr="00317401">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317401">
        <w:rPr>
          <w:rStyle w:val="StyleUnderline"/>
          <w:highlight w:val="green"/>
        </w:rPr>
        <w:t xml:space="preserve">A </w:t>
      </w:r>
      <w:r w:rsidRPr="00317401">
        <w:rPr>
          <w:rStyle w:val="Emphasis"/>
          <w:highlight w:val="green"/>
        </w:rPr>
        <w:t>recent example</w:t>
      </w:r>
      <w:r w:rsidRPr="00317401">
        <w:rPr>
          <w:rStyle w:val="StyleUnderline"/>
        </w:rPr>
        <w:t xml:space="preserve"> of the effects of “pay-for-delay” strategies </w:t>
      </w:r>
      <w:r w:rsidRPr="00317401">
        <w:rPr>
          <w:rStyle w:val="StyleUnderline"/>
          <w:highlight w:val="green"/>
        </w:rPr>
        <w:t xml:space="preserve">is the successful move by Novartis to </w:t>
      </w:r>
      <w:r w:rsidRPr="00317401">
        <w:rPr>
          <w:rStyle w:val="Emphasis"/>
          <w:highlight w:val="green"/>
        </w:rPr>
        <w:t>further delay</w:t>
      </w:r>
      <w:r w:rsidRPr="00317401">
        <w:rPr>
          <w:rStyle w:val="StyleUnderline"/>
        </w:rPr>
        <w:t xml:space="preserve"> the entry of </w:t>
      </w:r>
      <w:r w:rsidRPr="00317401">
        <w:rPr>
          <w:rStyle w:val="StyleUnderline"/>
          <w:highlight w:val="green"/>
        </w:rPr>
        <w:t>generic imatinib</w:t>
      </w:r>
      <w:r w:rsidRPr="00317401">
        <w:rPr>
          <w:rStyle w:val="StyleUnderline"/>
        </w:rPr>
        <w:t xml:space="preserve"> into the US market from</w:t>
      </w:r>
      <w:r w:rsidRPr="00317401">
        <w:rPr>
          <w:sz w:val="16"/>
        </w:rPr>
        <w:t xml:space="preserve"> July </w:t>
      </w:r>
      <w:r w:rsidRPr="00317401">
        <w:rPr>
          <w:rStyle w:val="StyleUnderline"/>
        </w:rPr>
        <w:t>2015 until</w:t>
      </w:r>
      <w:r w:rsidRPr="00317401">
        <w:rPr>
          <w:sz w:val="16"/>
        </w:rPr>
        <w:t xml:space="preserve"> February </w:t>
      </w:r>
      <w:r w:rsidRPr="00317401">
        <w:rPr>
          <w:rStyle w:val="StyleUnderline"/>
        </w:rPr>
        <w:t>2016</w:t>
      </w:r>
      <w:r w:rsidRPr="00317401">
        <w:rPr>
          <w:sz w:val="16"/>
        </w:rPr>
        <w:t xml:space="preserve">. This delay is estimated to cost US consumers and our health care system at least half a billion dollars. </w:t>
      </w:r>
      <w:r w:rsidRPr="00317401">
        <w:rPr>
          <w:rStyle w:val="StyleUnderline"/>
          <w:highlight w:val="green"/>
        </w:rPr>
        <w:t>These regulations</w:t>
      </w:r>
      <w:r w:rsidRPr="00317401">
        <w:rPr>
          <w:rStyle w:val="StyleUnderline"/>
        </w:rPr>
        <w:t xml:space="preserve"> may </w:t>
      </w:r>
      <w:r w:rsidRPr="00317401">
        <w:rPr>
          <w:rStyle w:val="Emphasis"/>
          <w:highlight w:val="green"/>
        </w:rPr>
        <w:t>harm patients</w:t>
      </w:r>
      <w:r w:rsidRPr="00317401">
        <w:rPr>
          <w:sz w:val="16"/>
        </w:rPr>
        <w:t xml:space="preserve">, </w:t>
      </w:r>
      <w:r w:rsidRPr="00317401">
        <w:rPr>
          <w:rStyle w:val="StyleUnderline"/>
          <w:highlight w:val="green"/>
        </w:rPr>
        <w:t>impact</w:t>
      </w:r>
      <w:r w:rsidRPr="00317401">
        <w:rPr>
          <w:rStyle w:val="StyleUnderline"/>
        </w:rPr>
        <w:t xml:space="preserve"> the </w:t>
      </w:r>
      <w:r w:rsidRPr="00317401">
        <w:rPr>
          <w:rStyle w:val="Emphasis"/>
          <w:highlight w:val="green"/>
        </w:rPr>
        <w:t>Medicare solvency</w:t>
      </w:r>
      <w:r w:rsidRPr="00317401">
        <w:rPr>
          <w:rStyle w:val="StyleUnderline"/>
          <w:highlight w:val="green"/>
        </w:rPr>
        <w:t xml:space="preserve"> and our health care system</w:t>
      </w:r>
      <w:r w:rsidRPr="00317401">
        <w:rPr>
          <w:sz w:val="16"/>
        </w:rPr>
        <w:t xml:space="preserve">, </w:t>
      </w:r>
      <w:r w:rsidRPr="00317401">
        <w:rPr>
          <w:rStyle w:val="StyleUnderline"/>
        </w:rPr>
        <w:t>increase insurance premiums</w:t>
      </w:r>
      <w:r w:rsidRPr="00317401">
        <w:rPr>
          <w:sz w:val="16"/>
        </w:rPr>
        <w:t xml:space="preserve">, </w:t>
      </w:r>
      <w:r w:rsidRPr="00317401">
        <w:rPr>
          <w:rStyle w:val="StyleUnderline"/>
        </w:rPr>
        <w:t>and hurt taxpayers.</w:t>
      </w:r>
      <w:r w:rsidRPr="00317401">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2ACAA4AD" w14:textId="77777777" w:rsidR="005E0991" w:rsidRPr="00317401" w:rsidRDefault="005E0991" w:rsidP="005E0991">
      <w:pPr>
        <w:pStyle w:val="Heading4"/>
      </w:pPr>
      <w:r w:rsidRPr="00317401">
        <w:t xml:space="preserve">Contagious Cancer is a </w:t>
      </w:r>
      <w:r w:rsidRPr="00317401">
        <w:rPr>
          <w:u w:val="single"/>
        </w:rPr>
        <w:t>major and legitimate threat</w:t>
      </w:r>
      <w:r w:rsidRPr="00317401">
        <w:t xml:space="preserve"> AND causes </w:t>
      </w:r>
      <w:r w:rsidRPr="00317401">
        <w:rPr>
          <w:u w:val="single"/>
        </w:rPr>
        <w:t>extinction</w:t>
      </w:r>
      <w:r w:rsidRPr="00317401">
        <w:t>.</w:t>
      </w:r>
    </w:p>
    <w:p w14:paraId="3B1C4EB3" w14:textId="77777777" w:rsidR="005E0991" w:rsidRPr="00317401" w:rsidRDefault="005E0991" w:rsidP="005E0991">
      <w:r w:rsidRPr="00317401">
        <w:rPr>
          <w:rStyle w:val="Style13ptBold"/>
        </w:rPr>
        <w:t>Johnson 16</w:t>
      </w:r>
      <w:r w:rsidRPr="00317401">
        <w:t xml:space="preserve"> George Johnson 2-23-2016 “Scientists Ponder the Prospect of Contagious Cancer” </w:t>
      </w:r>
      <w:hyperlink r:id="rId12" w:history="1">
        <w:r w:rsidRPr="00317401">
          <w:rPr>
            <w:rStyle w:val="Hyperlink"/>
          </w:rPr>
          <w:t>https://www.nytimes.com/2016/02/23/science/scientists-ponder-the-prospect-of-contagious-cancer.html?mcubz=0</w:t>
        </w:r>
      </w:hyperlink>
      <w:r w:rsidRPr="00317401">
        <w:t xml:space="preserve"> (columnist and science journalist for the New York Times, M.A. in Journalism and Public Affairs, American University)//Elmer </w:t>
      </w:r>
    </w:p>
    <w:p w14:paraId="4803F84D" w14:textId="77777777" w:rsidR="005E0991" w:rsidRPr="00317401" w:rsidRDefault="005E0991" w:rsidP="005E0991">
      <w:pPr>
        <w:rPr>
          <w:sz w:val="16"/>
        </w:rPr>
      </w:pPr>
      <w:r w:rsidRPr="00317401">
        <w:rPr>
          <w:rStyle w:val="StyleUnderline"/>
          <w:sz w:val="24"/>
        </w:rPr>
        <w:t>For all its peculiar horror, cancer comes with a saving grace</w:t>
      </w:r>
      <w:r w:rsidRPr="00317401">
        <w:rPr>
          <w:sz w:val="16"/>
        </w:rPr>
        <w:t xml:space="preserve">. If nothing else can stop a tumor’s mad evolution, the </w:t>
      </w:r>
      <w:r w:rsidRPr="00317401">
        <w:rPr>
          <w:rStyle w:val="StyleUnderline"/>
          <w:sz w:val="24"/>
        </w:rPr>
        <w:t>cancer ultimately dies with its host</w:t>
      </w:r>
      <w:r w:rsidRPr="00317401">
        <w:rPr>
          <w:sz w:val="16"/>
        </w:rPr>
        <w:t xml:space="preserve">. Everything the malignant cells have learned about outwitting the patient’s defenses — and those of the oncologists — is erased. The next case of cancer, in another victim, must start anew. </w:t>
      </w:r>
      <w:r w:rsidRPr="00317401">
        <w:rPr>
          <w:rStyle w:val="StyleUnderline"/>
          <w:sz w:val="24"/>
          <w:highlight w:val="green"/>
        </w:rPr>
        <w:t xml:space="preserve">Imagine if </w:t>
      </w:r>
      <w:r w:rsidRPr="00317401">
        <w:rPr>
          <w:rStyle w:val="StyleUnderline"/>
          <w:sz w:val="24"/>
        </w:rPr>
        <w:t xml:space="preserve">instead, </w:t>
      </w:r>
      <w:r w:rsidRPr="00317401">
        <w:rPr>
          <w:rStyle w:val="StyleUnderline"/>
          <w:sz w:val="24"/>
          <w:highlight w:val="green"/>
        </w:rPr>
        <w:t xml:space="preserve">cancer </w:t>
      </w:r>
      <w:r w:rsidRPr="00317401">
        <w:rPr>
          <w:rStyle w:val="StyleUnderline"/>
          <w:sz w:val="24"/>
        </w:rPr>
        <w:t xml:space="preserve">cells </w:t>
      </w:r>
      <w:r w:rsidRPr="00317401">
        <w:rPr>
          <w:rStyle w:val="StyleUnderline"/>
          <w:sz w:val="24"/>
          <w:highlight w:val="green"/>
        </w:rPr>
        <w:t xml:space="preserve">had the </w:t>
      </w:r>
      <w:r w:rsidRPr="00317401">
        <w:rPr>
          <w:rStyle w:val="Emphasis"/>
          <w:sz w:val="24"/>
          <w:highlight w:val="green"/>
        </w:rPr>
        <w:t>ability to press on to another body</w:t>
      </w:r>
      <w:r w:rsidRPr="00317401">
        <w:rPr>
          <w:sz w:val="16"/>
        </w:rPr>
        <w:t xml:space="preserve">. </w:t>
      </w:r>
      <w:r w:rsidRPr="00317401">
        <w:rPr>
          <w:rStyle w:val="StyleUnderline"/>
          <w:sz w:val="24"/>
        </w:rPr>
        <w:t xml:space="preserve">A cancer like that would have the </w:t>
      </w:r>
      <w:r w:rsidRPr="00317401">
        <w:rPr>
          <w:rStyle w:val="StyleUnderline"/>
          <w:sz w:val="24"/>
          <w:highlight w:val="green"/>
        </w:rPr>
        <w:t>power to</w:t>
      </w:r>
      <w:r w:rsidRPr="00317401">
        <w:rPr>
          <w:rStyle w:val="StyleUnderline"/>
          <w:sz w:val="24"/>
        </w:rPr>
        <w:t xml:space="preserve"> </w:t>
      </w:r>
      <w:r w:rsidRPr="00317401">
        <w:rPr>
          <w:rStyle w:val="Emphasis"/>
          <w:sz w:val="24"/>
          <w:highlight w:val="green"/>
        </w:rPr>
        <w:t>metastasize</w:t>
      </w:r>
      <w:r w:rsidRPr="00317401">
        <w:rPr>
          <w:sz w:val="16"/>
          <w:highlight w:val="green"/>
        </w:rPr>
        <w:t xml:space="preserve"> </w:t>
      </w:r>
      <w:r w:rsidRPr="00317401">
        <w:rPr>
          <w:sz w:val="16"/>
        </w:rPr>
        <w:t xml:space="preserve">not just from organ to organ, but </w:t>
      </w:r>
      <w:r w:rsidRPr="00317401">
        <w:rPr>
          <w:rStyle w:val="Emphasis"/>
          <w:sz w:val="24"/>
          <w:highlight w:val="green"/>
        </w:rPr>
        <w:t>from person to person</w:t>
      </w:r>
      <w:r w:rsidRPr="00317401">
        <w:rPr>
          <w:rStyle w:val="StyleUnderline"/>
          <w:sz w:val="24"/>
        </w:rPr>
        <w:t xml:space="preserve">, </w:t>
      </w:r>
      <w:r w:rsidRPr="00317401">
        <w:rPr>
          <w:rStyle w:val="StyleUnderline"/>
          <w:bCs/>
          <w:sz w:val="24"/>
          <w:highlight w:val="green"/>
        </w:rPr>
        <w:t>evolving deadly new skills</w:t>
      </w:r>
      <w:r w:rsidRPr="00317401">
        <w:rPr>
          <w:rStyle w:val="StyleUnderline"/>
          <w:sz w:val="24"/>
          <w:highlight w:val="green"/>
        </w:rPr>
        <w:t xml:space="preserve"> </w:t>
      </w:r>
      <w:r w:rsidRPr="00317401">
        <w:rPr>
          <w:rStyle w:val="StyleUnderline"/>
          <w:sz w:val="24"/>
        </w:rPr>
        <w:t>along the way</w:t>
      </w:r>
      <w:r w:rsidRPr="00317401">
        <w:rPr>
          <w:sz w:val="16"/>
        </w:rPr>
        <w:t xml:space="preserve">. While there is no sign of an imminent threat, several recent papers suggest that </w:t>
      </w:r>
      <w:r w:rsidRPr="00317401">
        <w:rPr>
          <w:rStyle w:val="StyleUnderline"/>
          <w:sz w:val="24"/>
        </w:rPr>
        <w:t xml:space="preserve">the eventual emergence of a contagious human cancer is in the </w:t>
      </w:r>
      <w:r w:rsidRPr="00317401">
        <w:rPr>
          <w:rStyle w:val="StyleUnderline"/>
          <w:sz w:val="24"/>
          <w:highlight w:val="green"/>
        </w:rPr>
        <w:t>realm of medical possibility</w:t>
      </w:r>
      <w:r w:rsidRPr="00317401">
        <w:rPr>
          <w:highlight w:val="green"/>
          <w:u w:val="single"/>
        </w:rPr>
        <w:t>.</w:t>
      </w:r>
      <w:r w:rsidRPr="00317401">
        <w:rPr>
          <w:sz w:val="16"/>
        </w:rPr>
        <w:t xml:space="preserve"> </w:t>
      </w:r>
      <w:r w:rsidRPr="00317401">
        <w:rPr>
          <w:rStyle w:val="StyleUnderline"/>
          <w:sz w:val="24"/>
        </w:rPr>
        <w:t xml:space="preserve">This would </w:t>
      </w:r>
      <w:r w:rsidRPr="00317401">
        <w:rPr>
          <w:rStyle w:val="StyleUnderline"/>
          <w:bCs/>
          <w:sz w:val="24"/>
          <w:highlight w:val="green"/>
        </w:rPr>
        <w:t xml:space="preserve">not </w:t>
      </w:r>
      <w:r w:rsidRPr="00317401">
        <w:rPr>
          <w:rStyle w:val="StyleUnderline"/>
          <w:bCs/>
          <w:sz w:val="24"/>
        </w:rPr>
        <w:t xml:space="preserve">be </w:t>
      </w:r>
      <w:r w:rsidRPr="00317401">
        <w:rPr>
          <w:rStyle w:val="StyleUnderline"/>
          <w:bCs/>
          <w:sz w:val="24"/>
          <w:highlight w:val="green"/>
        </w:rPr>
        <w:t>a disease</w:t>
      </w:r>
      <w:r w:rsidRPr="00317401">
        <w:rPr>
          <w:sz w:val="16"/>
        </w:rPr>
        <w:t xml:space="preserve">, </w:t>
      </w:r>
      <w:r w:rsidRPr="00317401">
        <w:rPr>
          <w:rStyle w:val="StyleUnderline"/>
          <w:sz w:val="24"/>
        </w:rPr>
        <w:t>like cervical cancer</w:t>
      </w:r>
      <w:r w:rsidRPr="00317401">
        <w:rPr>
          <w:sz w:val="16"/>
        </w:rPr>
        <w:t xml:space="preserve">, that is set off by the spread of viruses, </w:t>
      </w:r>
      <w:r w:rsidRPr="00317401">
        <w:rPr>
          <w:rStyle w:val="StyleUnderline"/>
          <w:sz w:val="24"/>
          <w:highlight w:val="green"/>
        </w:rPr>
        <w:t>but</w:t>
      </w:r>
      <w:r w:rsidRPr="00317401">
        <w:rPr>
          <w:sz w:val="16"/>
          <w:highlight w:val="green"/>
        </w:rPr>
        <w:t xml:space="preserve"> </w:t>
      </w:r>
      <w:r w:rsidRPr="00317401">
        <w:rPr>
          <w:sz w:val="16"/>
        </w:rPr>
        <w:t xml:space="preserve">rather </w:t>
      </w:r>
      <w:r w:rsidRPr="00317401">
        <w:rPr>
          <w:rStyle w:val="StyleUnderline"/>
          <w:sz w:val="24"/>
        </w:rPr>
        <w:t xml:space="preserve">one in which </w:t>
      </w:r>
      <w:r w:rsidRPr="00317401">
        <w:rPr>
          <w:rStyle w:val="Emphasis"/>
          <w:sz w:val="24"/>
          <w:highlight w:val="green"/>
          <w:bdr w:val="single" w:sz="4" w:space="0" w:color="auto"/>
        </w:rPr>
        <w:t>cancer cells actually travel</w:t>
      </w:r>
      <w:r w:rsidRPr="00317401">
        <w:rPr>
          <w:rStyle w:val="Emphasis"/>
          <w:sz w:val="24"/>
          <w:highlight w:val="green"/>
        </w:rPr>
        <w:t xml:space="preserve"> </w:t>
      </w:r>
      <w:r w:rsidRPr="00317401">
        <w:rPr>
          <w:rStyle w:val="Emphasis"/>
          <w:sz w:val="24"/>
        </w:rPr>
        <w:t>from one person to another</w:t>
      </w:r>
      <w:r w:rsidRPr="00317401">
        <w:rPr>
          <w:rStyle w:val="StyleUnderline"/>
          <w:sz w:val="24"/>
        </w:rPr>
        <w:t xml:space="preserve"> and thrive in their new location</w:t>
      </w:r>
      <w:r w:rsidRPr="00317401">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317401">
        <w:rPr>
          <w:rStyle w:val="StyleUnderline"/>
          <w:sz w:val="24"/>
        </w:rPr>
        <w:t>Normally a cancer evolves in a single body over the course of years or decades</w:t>
      </w:r>
      <w:r w:rsidRPr="00317401">
        <w:rPr>
          <w:sz w:val="16"/>
        </w:rPr>
        <w:t xml:space="preserve">, </w:t>
      </w:r>
      <w:r w:rsidRPr="00317401">
        <w:rPr>
          <w:rStyle w:val="StyleUnderline"/>
          <w:sz w:val="24"/>
        </w:rPr>
        <w:t>accumulating the mutations that drive it to power</w:t>
      </w:r>
      <w:r w:rsidRPr="00317401">
        <w:rPr>
          <w:sz w:val="16"/>
        </w:rPr>
        <w:t xml:space="preserve">. </w:t>
      </w:r>
      <w:r w:rsidRPr="00317401">
        <w:rPr>
          <w:rStyle w:val="StyleUnderline"/>
          <w:sz w:val="24"/>
        </w:rPr>
        <w:t xml:space="preserve">But to have </w:t>
      </w:r>
      <w:r w:rsidRPr="00317401">
        <w:rPr>
          <w:rStyle w:val="Emphasis"/>
          <w:sz w:val="24"/>
        </w:rPr>
        <w:t>survived for millenniums</w:t>
      </w:r>
      <w:r w:rsidRPr="00317401">
        <w:rPr>
          <w:sz w:val="16"/>
        </w:rPr>
        <w:t xml:space="preserve">, researchers have proposed, canine </w:t>
      </w:r>
      <w:r w:rsidRPr="00317401">
        <w:rPr>
          <w:rStyle w:val="StyleUnderline"/>
          <w:sz w:val="24"/>
        </w:rPr>
        <w:t>cancer cells may have developed mechanisms</w:t>
      </w:r>
      <w:r w:rsidRPr="00317401">
        <w:rPr>
          <w:sz w:val="16"/>
        </w:rPr>
        <w:t xml:space="preserve"> — like those in healthy cells — </w:t>
      </w:r>
      <w:r w:rsidRPr="00317401">
        <w:rPr>
          <w:rStyle w:val="StyleUnderline"/>
          <w:sz w:val="24"/>
        </w:rPr>
        <w:t>to repair and stabilize their own malignant genomes</w:t>
      </w:r>
      <w:r w:rsidRPr="00317401">
        <w:rPr>
          <w:sz w:val="16"/>
        </w:rPr>
        <w:t xml:space="preserve">. Early on, </w:t>
      </w:r>
      <w:r w:rsidRPr="00317401">
        <w:rPr>
          <w:rStyle w:val="StyleUnderline"/>
          <w:sz w:val="24"/>
          <w:highlight w:val="green"/>
        </w:rPr>
        <w:t>cancer cells</w:t>
      </w:r>
      <w:r w:rsidRPr="00317401">
        <w:rPr>
          <w:sz w:val="16"/>
          <w:highlight w:val="green"/>
        </w:rPr>
        <w:t xml:space="preserve"> </w:t>
      </w:r>
      <w:r w:rsidRPr="00317401">
        <w:rPr>
          <w:sz w:val="16"/>
        </w:rPr>
        <w:t xml:space="preserve">typically </w:t>
      </w:r>
      <w:r w:rsidRPr="00317401">
        <w:rPr>
          <w:rStyle w:val="StyleUnderline"/>
          <w:sz w:val="24"/>
        </w:rPr>
        <w:t xml:space="preserve">flourish by </w:t>
      </w:r>
      <w:r w:rsidRPr="00317401">
        <w:rPr>
          <w:rStyle w:val="StyleUnderline"/>
          <w:bCs/>
          <w:sz w:val="24"/>
          <w:highlight w:val="green"/>
        </w:rPr>
        <w:t>disabling DNA repair</w:t>
      </w:r>
      <w:r w:rsidRPr="00317401">
        <w:rPr>
          <w:rStyle w:val="StyleUnderline"/>
          <w:sz w:val="24"/>
          <w:highlight w:val="green"/>
        </w:rPr>
        <w:t xml:space="preserve"> and ramping up </w:t>
      </w:r>
      <w:r w:rsidRPr="00317401">
        <w:rPr>
          <w:rStyle w:val="StyleUnderline"/>
          <w:sz w:val="24"/>
        </w:rPr>
        <w:t xml:space="preserve">the </w:t>
      </w:r>
      <w:r w:rsidRPr="00317401">
        <w:rPr>
          <w:rStyle w:val="StyleUnderline"/>
          <w:bCs/>
          <w:sz w:val="24"/>
          <w:highlight w:val="green"/>
        </w:rPr>
        <w:t>mutational frenzy</w:t>
      </w:r>
      <w:r w:rsidRPr="00317401">
        <w:rPr>
          <w:sz w:val="16"/>
        </w:rPr>
        <w:t xml:space="preserve">. Somewhere along the way, the age-old canine </w:t>
      </w:r>
      <w:r w:rsidRPr="00317401">
        <w:rPr>
          <w:rStyle w:val="StyleUnderline"/>
          <w:sz w:val="24"/>
        </w:rPr>
        <w:t xml:space="preserve">cells may have reinvented the device to </w:t>
      </w:r>
      <w:r w:rsidRPr="00317401">
        <w:rPr>
          <w:rStyle w:val="Emphasis"/>
          <w:sz w:val="24"/>
          <w:highlight w:val="green"/>
        </w:rPr>
        <w:t>extend their own longevity</w:t>
      </w:r>
      <w:r w:rsidRPr="00317401">
        <w:rPr>
          <w:sz w:val="16"/>
        </w:rPr>
        <w:t xml:space="preserve">. There is also speculation that this cancer may have learned to somehow modify canine sexual behavior in ways that promote the disease’s spread and survival. The second kind of </w:t>
      </w:r>
      <w:r w:rsidRPr="00317401">
        <w:rPr>
          <w:rStyle w:val="StyleUnderline"/>
          <w:sz w:val="24"/>
        </w:rPr>
        <w:t xml:space="preserve">contagious cancer </w:t>
      </w:r>
      <w:r w:rsidRPr="00317401">
        <w:rPr>
          <w:rStyle w:val="StyleUnderline"/>
          <w:bCs/>
          <w:sz w:val="24"/>
        </w:rPr>
        <w:t>was discovered in</w:t>
      </w:r>
      <w:r w:rsidRPr="00317401">
        <w:rPr>
          <w:sz w:val="16"/>
        </w:rPr>
        <w:t xml:space="preserve"> the mid-1990s in </w:t>
      </w:r>
      <w:r w:rsidRPr="00317401">
        <w:rPr>
          <w:rStyle w:val="StyleUnderline"/>
          <w:bCs/>
          <w:sz w:val="24"/>
        </w:rPr>
        <w:t>Tasmanian devils</w:t>
      </w:r>
      <w:r w:rsidRPr="00317401">
        <w:rPr>
          <w:sz w:val="16"/>
        </w:rPr>
        <w:t xml:space="preserve">, which spread malignant cells as they try to tear off one another’s faces. Though it may be hard to sympathize, </w:t>
      </w:r>
      <w:r w:rsidRPr="00317401">
        <w:rPr>
          <w:rStyle w:val="StyleUnderline"/>
          <w:sz w:val="24"/>
        </w:rPr>
        <w:t>devil facial</w:t>
      </w:r>
      <w:r w:rsidRPr="00317401">
        <w:rPr>
          <w:sz w:val="16"/>
        </w:rPr>
        <w:t xml:space="preserve"> </w:t>
      </w:r>
      <w:r w:rsidRPr="00317401">
        <w:rPr>
          <w:rStyle w:val="StyleUnderline"/>
          <w:sz w:val="24"/>
        </w:rPr>
        <w:t xml:space="preserve">tumor disease </w:t>
      </w:r>
      <w:r w:rsidRPr="00317401">
        <w:rPr>
          <w:rStyle w:val="StyleUnderline"/>
          <w:sz w:val="24"/>
          <w:highlight w:val="green"/>
        </w:rPr>
        <w:t xml:space="preserve">threatens </w:t>
      </w:r>
      <w:r w:rsidRPr="00317401">
        <w:rPr>
          <w:rStyle w:val="StyleUnderline"/>
          <w:sz w:val="24"/>
        </w:rPr>
        <w:t xml:space="preserve">the creatures with </w:t>
      </w:r>
      <w:r w:rsidRPr="00317401">
        <w:rPr>
          <w:rStyle w:val="Emphasis"/>
          <w:sz w:val="24"/>
          <w:highlight w:val="green"/>
          <w:bdr w:val="single" w:sz="4" w:space="0" w:color="auto"/>
        </w:rPr>
        <w:t>extinction</w:t>
      </w:r>
      <w:r w:rsidRPr="00317401">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317401">
        <w:rPr>
          <w:rStyle w:val="StyleUnderline"/>
          <w:sz w:val="24"/>
        </w:rPr>
        <w:t>scientists</w:t>
      </w:r>
      <w:r w:rsidRPr="00317401">
        <w:rPr>
          <w:sz w:val="16"/>
        </w:rPr>
        <w:t xml:space="preserve"> also </w:t>
      </w:r>
      <w:r w:rsidRPr="00317401">
        <w:rPr>
          <w:rStyle w:val="StyleUnderline"/>
          <w:sz w:val="24"/>
        </w:rPr>
        <w:t>proposed a more disturbing explanation</w:t>
      </w:r>
      <w:r w:rsidRPr="00317401">
        <w:rPr>
          <w:sz w:val="16"/>
        </w:rPr>
        <w:t xml:space="preserve">: that the emergence of </w:t>
      </w:r>
      <w:r w:rsidRPr="00317401">
        <w:rPr>
          <w:rStyle w:val="Emphasis"/>
          <w:sz w:val="24"/>
          <w:highlight w:val="green"/>
        </w:rPr>
        <w:t>contagious cancer</w:t>
      </w:r>
      <w:r w:rsidRPr="00317401">
        <w:rPr>
          <w:sz w:val="16"/>
          <w:highlight w:val="green"/>
        </w:rPr>
        <w:t xml:space="preserve"> </w:t>
      </w:r>
      <w:r w:rsidRPr="00317401">
        <w:rPr>
          <w:rStyle w:val="StyleUnderline"/>
          <w:sz w:val="24"/>
        </w:rPr>
        <w:t>may not be so rare after all</w:t>
      </w:r>
      <w:r w:rsidRPr="00317401">
        <w:rPr>
          <w:sz w:val="16"/>
        </w:rPr>
        <w:t>. “</w:t>
      </w:r>
      <w:r w:rsidRPr="00317401">
        <w:rPr>
          <w:rStyle w:val="StyleUnderline"/>
          <w:sz w:val="24"/>
        </w:rPr>
        <w:t>The possibility</w:t>
      </w:r>
      <w:r w:rsidRPr="00317401">
        <w:rPr>
          <w:sz w:val="16"/>
        </w:rPr>
        <w:t>,” they wrote, “</w:t>
      </w:r>
      <w:r w:rsidRPr="00317401">
        <w:rPr>
          <w:rStyle w:val="StyleUnderline"/>
          <w:sz w:val="24"/>
        </w:rPr>
        <w:t xml:space="preserve">warrants further investigation of the risk that </w:t>
      </w:r>
      <w:r w:rsidRPr="00317401">
        <w:rPr>
          <w:rStyle w:val="Emphasis"/>
          <w:sz w:val="24"/>
        </w:rPr>
        <w:t xml:space="preserve">such diseases </w:t>
      </w:r>
      <w:r w:rsidRPr="00317401">
        <w:rPr>
          <w:rStyle w:val="Emphasis"/>
          <w:sz w:val="24"/>
          <w:highlight w:val="green"/>
        </w:rPr>
        <w:t>could arise in humans</w:t>
      </w:r>
      <w:r w:rsidRPr="00317401">
        <w:rPr>
          <w:sz w:val="16"/>
        </w:rPr>
        <w:t xml:space="preserve">.” </w:t>
      </w:r>
      <w:r w:rsidRPr="00317401">
        <w:rPr>
          <w:rStyle w:val="StyleUnderline"/>
          <w:sz w:val="24"/>
        </w:rPr>
        <w:t>Cancer has</w:t>
      </w:r>
      <w:r w:rsidRPr="00317401">
        <w:rPr>
          <w:sz w:val="16"/>
        </w:rPr>
        <w:t xml:space="preserve"> probably </w:t>
      </w:r>
      <w:r w:rsidRPr="00317401">
        <w:rPr>
          <w:rStyle w:val="StyleUnderline"/>
          <w:sz w:val="24"/>
        </w:rPr>
        <w:t>existed ever since our first multicellular ancestors appeared on Earth hundreds of millions of years ago</w:t>
      </w:r>
      <w:r w:rsidRPr="00317401">
        <w:rPr>
          <w:sz w:val="16"/>
        </w:rPr>
        <w:t>. The life spans of even the longest-lived animals may be just too brief for cancers to easily evolve the ability to leap to another body. Otherwise, contagious cancer would be everywhere.</w:t>
      </w:r>
    </w:p>
    <w:p w14:paraId="7FB0CF9B" w14:textId="77777777" w:rsidR="006F7CEA" w:rsidRPr="00317401" w:rsidRDefault="006F7CEA" w:rsidP="006F7CEA">
      <w:pPr>
        <w:pStyle w:val="Heading4"/>
      </w:pPr>
      <w:r w:rsidRPr="00317401">
        <w:t xml:space="preserve">Expanding breadth of Pharma Innovation into </w:t>
      </w:r>
      <w:r w:rsidRPr="00317401">
        <w:rPr>
          <w:u w:val="single"/>
        </w:rPr>
        <w:t>neglected diseases</w:t>
      </w:r>
      <w:r w:rsidRPr="00317401">
        <w:t xml:space="preserve"> results in </w:t>
      </w:r>
      <w:r w:rsidRPr="00317401">
        <w:rPr>
          <w:u w:val="single"/>
        </w:rPr>
        <w:t>global linkages</w:t>
      </w:r>
      <w:r w:rsidRPr="00317401">
        <w:t xml:space="preserve"> that revitalizes </w:t>
      </w:r>
      <w:r w:rsidRPr="00317401">
        <w:rPr>
          <w:u w:val="single"/>
        </w:rPr>
        <w:t>global health diplomacy</w:t>
      </w:r>
      <w:r w:rsidRPr="00317401">
        <w:t>.</w:t>
      </w:r>
    </w:p>
    <w:p w14:paraId="3D1970F5" w14:textId="77777777" w:rsidR="006F7CEA" w:rsidRPr="00317401" w:rsidRDefault="006F7CEA" w:rsidP="006F7CEA">
      <w:r w:rsidRPr="00317401">
        <w:rPr>
          <w:rStyle w:val="Style13ptBold"/>
        </w:rPr>
        <w:t>Hotez 16</w:t>
      </w:r>
      <w:r w:rsidRPr="00317401">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140F4664" w14:textId="77777777" w:rsidR="006F7CEA" w:rsidRPr="00317401" w:rsidRDefault="006F7CEA" w:rsidP="006F7CEA">
      <w:pPr>
        <w:rPr>
          <w:sz w:val="16"/>
        </w:rPr>
      </w:pPr>
      <w:r w:rsidRPr="00317401">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w:t>
      </w:r>
      <w:r w:rsidRPr="007B16B7">
        <w:rPr>
          <w:sz w:val="16"/>
        </w:rPr>
        <w:t xml:space="preserve">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7B16B7">
        <w:rPr>
          <w:rStyle w:val="StyleUnderline"/>
          <w:sz w:val="24"/>
        </w:rPr>
        <w:t xml:space="preserve">an </w:t>
      </w:r>
      <w:r w:rsidRPr="007B16B7">
        <w:rPr>
          <w:rStyle w:val="Emphasis"/>
          <w:sz w:val="24"/>
        </w:rPr>
        <w:t>important research and development agenda</w:t>
      </w:r>
      <w:r w:rsidRPr="007B16B7">
        <w:rPr>
          <w:sz w:val="16"/>
        </w:rPr>
        <w:t xml:space="preserve"> </w:t>
      </w:r>
      <w:r w:rsidRPr="007B16B7">
        <w:rPr>
          <w:rStyle w:val="StyleUnderline"/>
          <w:sz w:val="24"/>
        </w:rPr>
        <w:t>for</w:t>
      </w:r>
      <w:r w:rsidRPr="007B16B7">
        <w:rPr>
          <w:sz w:val="16"/>
        </w:rPr>
        <w:t xml:space="preserve"> the </w:t>
      </w:r>
      <w:r w:rsidRPr="007B16B7">
        <w:rPr>
          <w:rStyle w:val="StyleUnderline"/>
          <w:bCs/>
          <w:sz w:val="24"/>
        </w:rPr>
        <w:t>NTDs</w:t>
      </w:r>
      <w:r w:rsidRPr="007B16B7">
        <w:rPr>
          <w:rStyle w:val="StyleUnderline"/>
          <w:sz w:val="24"/>
        </w:rPr>
        <w:t xml:space="preserve"> in the United States. There are no </w:t>
      </w:r>
      <w:r w:rsidRPr="007B16B7">
        <w:rPr>
          <w:rStyle w:val="Emphasis"/>
          <w:sz w:val="24"/>
        </w:rPr>
        <w:t>point-of-care diagnostic</w:t>
      </w:r>
      <w:r w:rsidRPr="00317401">
        <w:rPr>
          <w:rStyle w:val="Emphasis"/>
          <w:sz w:val="24"/>
        </w:rPr>
        <w:t xml:space="preserve"> tests</w:t>
      </w:r>
      <w:r w:rsidRPr="00317401">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317401">
        <w:rPr>
          <w:rStyle w:val="StyleUnderline"/>
          <w:sz w:val="24"/>
        </w:rPr>
        <w:t xml:space="preserve">We also </w:t>
      </w:r>
      <w:r w:rsidRPr="00317401">
        <w:rPr>
          <w:rStyle w:val="StyleUnderline"/>
          <w:sz w:val="24"/>
          <w:highlight w:val="green"/>
        </w:rPr>
        <w:t xml:space="preserve">need </w:t>
      </w:r>
      <w:r w:rsidRPr="00317401">
        <w:rPr>
          <w:rStyle w:val="Emphasis"/>
          <w:sz w:val="24"/>
          <w:highlight w:val="green"/>
        </w:rPr>
        <w:t>new</w:t>
      </w:r>
      <w:r w:rsidRPr="00317401">
        <w:rPr>
          <w:rStyle w:val="Emphasis"/>
          <w:sz w:val="24"/>
        </w:rPr>
        <w:t xml:space="preserve"> and improved </w:t>
      </w:r>
      <w:r w:rsidRPr="00317401">
        <w:rPr>
          <w:rStyle w:val="Emphasis"/>
          <w:sz w:val="24"/>
          <w:highlight w:val="green"/>
        </w:rPr>
        <w:t>treatments and vaccines</w:t>
      </w:r>
      <w:r w:rsidRPr="00317401">
        <w:rPr>
          <w:sz w:val="16"/>
        </w:rPr>
        <w:t xml:space="preserve">. </w:t>
      </w:r>
      <w:r w:rsidRPr="00317401">
        <w:rPr>
          <w:rStyle w:val="StyleUnderline"/>
          <w:sz w:val="24"/>
        </w:rPr>
        <w:t xml:space="preserve">Because the </w:t>
      </w:r>
      <w:r w:rsidRPr="00317401">
        <w:rPr>
          <w:rStyle w:val="StyleUnderline"/>
          <w:sz w:val="24"/>
          <w:highlight w:val="green"/>
        </w:rPr>
        <w:t>NTDs</w:t>
      </w:r>
      <w:r w:rsidRPr="00317401">
        <w:rPr>
          <w:rStyle w:val="StyleUnderline"/>
          <w:sz w:val="24"/>
        </w:rPr>
        <w:t xml:space="preserve"> are poverty-related diseases, they often </w:t>
      </w:r>
      <w:r w:rsidRPr="00317401">
        <w:rPr>
          <w:rStyle w:val="Emphasis"/>
          <w:sz w:val="24"/>
          <w:highlight w:val="green"/>
        </w:rPr>
        <w:t>fly below the radar</w:t>
      </w:r>
      <w:r w:rsidRPr="00317401">
        <w:rPr>
          <w:rStyle w:val="StyleUnderline"/>
          <w:sz w:val="24"/>
        </w:rPr>
        <w:t xml:space="preserve"> screen </w:t>
      </w:r>
      <w:r w:rsidRPr="00317401">
        <w:rPr>
          <w:rStyle w:val="StyleUnderline"/>
          <w:sz w:val="24"/>
          <w:highlight w:val="green"/>
        </w:rPr>
        <w:t>of</w:t>
      </w:r>
      <w:r w:rsidRPr="00317401">
        <w:rPr>
          <w:rStyle w:val="StyleUnderline"/>
          <w:sz w:val="24"/>
        </w:rPr>
        <w:t xml:space="preserve"> the major </w:t>
      </w:r>
      <w:r w:rsidRPr="00317401">
        <w:rPr>
          <w:rStyle w:val="StyleUnderline"/>
          <w:sz w:val="24"/>
          <w:highlight w:val="green"/>
        </w:rPr>
        <w:t>pharma</w:t>
      </w:r>
      <w:r w:rsidRPr="00317401">
        <w:rPr>
          <w:rStyle w:val="StyleUnderline"/>
          <w:sz w:val="24"/>
        </w:rPr>
        <w:t xml:space="preserve">ceutical </w:t>
      </w:r>
      <w:r w:rsidRPr="00317401">
        <w:rPr>
          <w:rStyle w:val="StyleUnderline"/>
          <w:sz w:val="24"/>
          <w:highlight w:val="green"/>
        </w:rPr>
        <w:t xml:space="preserve">companies and are </w:t>
      </w:r>
      <w:r w:rsidRPr="00317401">
        <w:rPr>
          <w:rStyle w:val="Emphasis"/>
          <w:sz w:val="24"/>
          <w:highlight w:val="green"/>
        </w:rPr>
        <w:t>not prioritized</w:t>
      </w:r>
      <w:r w:rsidRPr="00317401">
        <w:rPr>
          <w:sz w:val="16"/>
          <w:highlight w:val="green"/>
        </w:rPr>
        <w:t xml:space="preserve">. </w:t>
      </w:r>
      <w:r w:rsidRPr="00317401">
        <w:rPr>
          <w:rStyle w:val="StyleUnderline"/>
          <w:sz w:val="24"/>
          <w:highlight w:val="green"/>
        </w:rPr>
        <w:t>Thus,</w:t>
      </w:r>
      <w:r w:rsidRPr="00317401">
        <w:rPr>
          <w:rStyle w:val="StyleUnderline"/>
          <w:sz w:val="24"/>
        </w:rPr>
        <w:t xml:space="preserve"> the </w:t>
      </w:r>
      <w:r w:rsidRPr="00317401">
        <w:rPr>
          <w:rStyle w:val="StyleUnderline"/>
          <w:sz w:val="24"/>
          <w:highlight w:val="green"/>
        </w:rPr>
        <w:t>drugs</w:t>
      </w:r>
      <w:r w:rsidRPr="00317401">
        <w:rPr>
          <w:rStyle w:val="StyleUnderline"/>
          <w:sz w:val="24"/>
        </w:rPr>
        <w:t xml:space="preserve"> used to treat these illnesses </w:t>
      </w:r>
      <w:r w:rsidRPr="00317401">
        <w:rPr>
          <w:rStyle w:val="StyleUnderline"/>
          <w:sz w:val="24"/>
          <w:highlight w:val="green"/>
        </w:rPr>
        <w:t xml:space="preserve">are </w:t>
      </w:r>
      <w:r w:rsidRPr="00317401">
        <w:rPr>
          <w:rStyle w:val="Emphasis"/>
          <w:sz w:val="24"/>
          <w:highlight w:val="green"/>
        </w:rPr>
        <w:t>not</w:t>
      </w:r>
      <w:r w:rsidRPr="00317401">
        <w:rPr>
          <w:rStyle w:val="Emphasis"/>
          <w:sz w:val="24"/>
        </w:rPr>
        <w:t xml:space="preserve"> widely </w:t>
      </w:r>
      <w:r w:rsidRPr="00317401">
        <w:rPr>
          <w:rStyle w:val="Emphasis"/>
          <w:sz w:val="24"/>
          <w:highlight w:val="green"/>
        </w:rPr>
        <w:t>available</w:t>
      </w:r>
      <w:r w:rsidRPr="00317401">
        <w:rPr>
          <w:sz w:val="16"/>
        </w:rPr>
        <w:t xml:space="preserve">, so typically the CDC has to be contacted in order to access them. </w:t>
      </w:r>
      <w:r w:rsidRPr="00317401">
        <w:rPr>
          <w:rStyle w:val="StyleUnderline"/>
          <w:sz w:val="24"/>
        </w:rPr>
        <w:t xml:space="preserve">In addition, many of these medicines were developed decades ago and produce a lot of </w:t>
      </w:r>
      <w:r w:rsidRPr="00317401">
        <w:rPr>
          <w:rStyle w:val="Emphasis"/>
          <w:sz w:val="24"/>
        </w:rPr>
        <w:t>side effects</w:t>
      </w:r>
      <w:r w:rsidRPr="00317401">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317401">
        <w:rPr>
          <w:rStyle w:val="StyleUnderline"/>
          <w:sz w:val="24"/>
        </w:rPr>
        <w:t xml:space="preserve">Currently, new innovations for NTDs like Chagas dis- multinational ease still rely on </w:t>
      </w:r>
      <w:r w:rsidRPr="00317401">
        <w:rPr>
          <w:rStyle w:val="Emphasis"/>
          <w:sz w:val="24"/>
        </w:rPr>
        <w:t>nonprofit PDPs</w:t>
      </w:r>
      <w:r w:rsidRPr="00317401">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317401">
        <w:rPr>
          <w:rStyle w:val="StyleUnderline"/>
          <w:sz w:val="24"/>
        </w:rPr>
        <w:t xml:space="preserve">Approximately </w:t>
      </w:r>
      <w:r w:rsidRPr="00317401">
        <w:rPr>
          <w:rStyle w:val="Emphasis"/>
          <w:sz w:val="24"/>
        </w:rPr>
        <w:t>12 million Americans</w:t>
      </w:r>
      <w:r w:rsidRPr="00317401">
        <w:rPr>
          <w:rStyle w:val="StyleUnderline"/>
          <w:sz w:val="24"/>
        </w:rPr>
        <w:t xml:space="preserve"> are infected with NTDs, led by </w:t>
      </w:r>
      <w:r w:rsidRPr="00317401">
        <w:rPr>
          <w:rStyle w:val="Emphasis"/>
          <w:sz w:val="24"/>
        </w:rPr>
        <w:t>toxocariasis</w:t>
      </w:r>
      <w:r w:rsidRPr="00317401">
        <w:rPr>
          <w:rStyle w:val="StyleUnderline"/>
          <w:sz w:val="24"/>
        </w:rPr>
        <w:t xml:space="preserve"> and </w:t>
      </w:r>
      <w:r w:rsidRPr="00317401">
        <w:rPr>
          <w:rStyle w:val="Emphasis"/>
          <w:sz w:val="24"/>
        </w:rPr>
        <w:t>trichomoniasis</w:t>
      </w:r>
      <w:r w:rsidRPr="00317401">
        <w:rPr>
          <w:rStyle w:val="StyleUnderline"/>
          <w:sz w:val="24"/>
        </w:rPr>
        <w:t xml:space="preserve">—which disproportionately affect African Americans—and </w:t>
      </w:r>
      <w:r w:rsidRPr="00317401">
        <w:rPr>
          <w:rStyle w:val="Emphasis"/>
          <w:sz w:val="24"/>
        </w:rPr>
        <w:t>Chagas</w:t>
      </w:r>
      <w:r w:rsidRPr="00317401">
        <w:rPr>
          <w:rStyle w:val="StyleUnderline"/>
          <w:sz w:val="24"/>
        </w:rPr>
        <w:t xml:space="preserve"> disease</w:t>
      </w:r>
      <w:r w:rsidRPr="00317401">
        <w:rPr>
          <w:sz w:val="16"/>
        </w:rPr>
        <w:t xml:space="preserve"> (American trypanosomiasis) </w:t>
      </w:r>
      <w:r w:rsidRPr="00317401">
        <w:rPr>
          <w:rStyle w:val="StyleUnderline"/>
          <w:sz w:val="24"/>
        </w:rPr>
        <w:t>and cysticercosis—which disproportionately affect people of Hispanic origin</w:t>
      </w:r>
      <w:r w:rsidRPr="00317401">
        <w:rPr>
          <w:sz w:val="16"/>
        </w:rPr>
        <w:t xml:space="preserve">. </w:t>
      </w:r>
      <w:r w:rsidRPr="00317401">
        <w:rPr>
          <w:rStyle w:val="Emphasis"/>
          <w:sz w:val="24"/>
        </w:rPr>
        <w:t>Toxoplasmosis</w:t>
      </w:r>
      <w:r w:rsidRPr="00317401">
        <w:rPr>
          <w:sz w:val="16"/>
        </w:rPr>
        <w:t xml:space="preserve"> </w:t>
      </w:r>
      <w:r w:rsidRPr="00317401">
        <w:rPr>
          <w:rStyle w:val="StyleUnderline"/>
          <w:sz w:val="24"/>
        </w:rPr>
        <w:t xml:space="preserve">is another important NTD. Toxocariasis, cysticercosis, and toxocariasis exert important </w:t>
      </w:r>
      <w:r w:rsidRPr="00317401">
        <w:rPr>
          <w:rStyle w:val="Emphasis"/>
          <w:sz w:val="24"/>
        </w:rPr>
        <w:t>mental health effects</w:t>
      </w:r>
      <w:r w:rsidRPr="00317401">
        <w:rPr>
          <w:sz w:val="16"/>
        </w:rPr>
        <w:t xml:space="preserve"> </w:t>
      </w:r>
      <w:r w:rsidRPr="00317401">
        <w:rPr>
          <w:rStyle w:val="StyleUnderline"/>
          <w:sz w:val="24"/>
        </w:rPr>
        <w:t xml:space="preserve">on impoverished Americans. Many of these NTDs are transmitted </w:t>
      </w:r>
      <w:r w:rsidRPr="00317401">
        <w:rPr>
          <w:rStyle w:val="Emphasis"/>
          <w:sz w:val="24"/>
        </w:rPr>
        <w:t>within US borders</w:t>
      </w:r>
      <w:r w:rsidRPr="0031740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317401">
        <w:rPr>
          <w:rStyle w:val="StyleUnderline"/>
          <w:sz w:val="24"/>
        </w:rPr>
        <w:t xml:space="preserve">There is an </w:t>
      </w:r>
      <w:r w:rsidRPr="00317401">
        <w:rPr>
          <w:rStyle w:val="Emphasis"/>
          <w:sz w:val="24"/>
        </w:rPr>
        <w:t>urgent need</w:t>
      </w:r>
      <w:r w:rsidRPr="00317401">
        <w:rPr>
          <w:sz w:val="16"/>
        </w:rPr>
        <w:t xml:space="preserve"> </w:t>
      </w:r>
      <w:r w:rsidRPr="00317401">
        <w:rPr>
          <w:rStyle w:val="StyleUnderline"/>
          <w:sz w:val="24"/>
        </w:rPr>
        <w:t xml:space="preserve">for </w:t>
      </w:r>
      <w:r w:rsidRPr="00317401">
        <w:rPr>
          <w:rStyle w:val="Emphasis"/>
          <w:sz w:val="24"/>
        </w:rPr>
        <w:t xml:space="preserve">new “control tools” for American NTDs, </w:t>
      </w:r>
      <w:r w:rsidRPr="00317401">
        <w:rPr>
          <w:rStyle w:val="StyleUnderline"/>
          <w:sz w:val="24"/>
        </w:rPr>
        <w:t>including</w:t>
      </w:r>
      <w:r w:rsidRPr="00317401">
        <w:rPr>
          <w:sz w:val="16"/>
        </w:rPr>
        <w:t xml:space="preserve"> point-of-care </w:t>
      </w:r>
      <w:r w:rsidRPr="00317401">
        <w:rPr>
          <w:rStyle w:val="Emphasis"/>
          <w:sz w:val="24"/>
        </w:rPr>
        <w:t>diagnostics</w:t>
      </w:r>
      <w:r w:rsidRPr="00317401">
        <w:rPr>
          <w:sz w:val="16"/>
        </w:rPr>
        <w:t xml:space="preserve">, </w:t>
      </w:r>
      <w:r w:rsidRPr="00317401">
        <w:rPr>
          <w:rStyle w:val="Emphasis"/>
          <w:sz w:val="24"/>
        </w:rPr>
        <w:t>antiparasitic and antiviral drugs</w:t>
      </w:r>
      <w:r w:rsidRPr="00317401">
        <w:rPr>
          <w:sz w:val="16"/>
        </w:rPr>
        <w:t xml:space="preserve">, </w:t>
      </w:r>
      <w:r w:rsidRPr="00317401">
        <w:rPr>
          <w:rStyle w:val="StyleUnderline"/>
          <w:sz w:val="24"/>
        </w:rPr>
        <w:t>and</w:t>
      </w:r>
      <w:r w:rsidRPr="00317401">
        <w:rPr>
          <w:sz w:val="16"/>
        </w:rPr>
        <w:t xml:space="preserve"> </w:t>
      </w:r>
      <w:r w:rsidRPr="00317401">
        <w:rPr>
          <w:rStyle w:val="Emphasis"/>
          <w:sz w:val="24"/>
        </w:rPr>
        <w:t>vaccines</w:t>
      </w:r>
      <w:r w:rsidRPr="00317401">
        <w:rPr>
          <w:sz w:val="16"/>
        </w:rPr>
        <w:t xml:space="preserve">. </w:t>
      </w:r>
      <w:r w:rsidRPr="00317401">
        <w:rPr>
          <w:rStyle w:val="StyleUnderline"/>
          <w:sz w:val="24"/>
        </w:rPr>
        <w:t xml:space="preserve">Many of these products are being developed by </w:t>
      </w:r>
      <w:r w:rsidRPr="00317401">
        <w:rPr>
          <w:rStyle w:val="Emphasis"/>
          <w:sz w:val="24"/>
        </w:rPr>
        <w:t>nonprofit PDPs</w:t>
      </w:r>
      <w:r w:rsidRPr="00317401">
        <w:rPr>
          <w:rStyle w:val="StyleUnderline"/>
          <w:sz w:val="24"/>
        </w:rPr>
        <w:t xml:space="preserve"> rather than </w:t>
      </w:r>
      <w:r w:rsidRPr="00317401">
        <w:rPr>
          <w:rStyle w:val="Emphasis"/>
          <w:sz w:val="24"/>
        </w:rPr>
        <w:t>pharmaceutical companies</w:t>
      </w:r>
      <w:r w:rsidRPr="00317401">
        <w:rPr>
          <w:rStyle w:val="StyleUnderline"/>
          <w:sz w:val="24"/>
        </w:rPr>
        <w:t xml:space="preserve">. </w:t>
      </w:r>
      <w:r w:rsidRPr="0031740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317401">
        <w:rPr>
          <w:rStyle w:val="StyleUnderline"/>
          <w:sz w:val="24"/>
        </w:rPr>
        <w:t>nations</w:t>
      </w:r>
      <w:r w:rsidRPr="00317401">
        <w:rPr>
          <w:sz w:val="16"/>
        </w:rPr>
        <w:t xml:space="preserve"> and Nigeria </w:t>
      </w:r>
      <w:r w:rsidRPr="00317401">
        <w:rPr>
          <w:rStyle w:val="StyleUnderline"/>
          <w:sz w:val="24"/>
        </w:rPr>
        <w:t xml:space="preserve">need to take </w:t>
      </w:r>
      <w:r w:rsidRPr="00317401">
        <w:rPr>
          <w:rStyle w:val="Emphasis"/>
          <w:sz w:val="24"/>
        </w:rPr>
        <w:t>greater responsibility</w:t>
      </w:r>
      <w:r w:rsidRPr="00317401">
        <w:rPr>
          <w:rStyle w:val="StyleUnderline"/>
          <w:sz w:val="24"/>
        </w:rPr>
        <w:t xml:space="preserve"> for their </w:t>
      </w:r>
      <w:r w:rsidRPr="00317401">
        <w:rPr>
          <w:rStyle w:val="Emphasis"/>
          <w:sz w:val="24"/>
        </w:rPr>
        <w:t>own neglected diseases and neglected populations</w:t>
      </w:r>
      <w:r w:rsidRPr="00317401">
        <w:rPr>
          <w:rStyle w:val="StyleUnderline"/>
          <w:sz w:val="24"/>
        </w:rPr>
        <w:t xml:space="preserve">. Doing so could result in the control or elimination of </w:t>
      </w:r>
      <w:r w:rsidRPr="00317401">
        <w:rPr>
          <w:rStyle w:val="Emphasis"/>
          <w:sz w:val="24"/>
        </w:rPr>
        <w:t>one-half or more of the planets NTDs</w:t>
      </w:r>
      <w:r w:rsidRPr="00317401">
        <w:rPr>
          <w:sz w:val="16"/>
        </w:rPr>
        <w:t xml:space="preserve">, </w:t>
      </w:r>
      <w:r w:rsidRPr="00317401">
        <w:rPr>
          <w:rStyle w:val="StyleUnderline"/>
          <w:sz w:val="24"/>
        </w:rPr>
        <w:t>with substantial gains made against HIV/AIDS, ТВ, and malaria</w:t>
      </w:r>
      <w:r w:rsidRPr="00317401">
        <w:rPr>
          <w:sz w:val="16"/>
        </w:rPr>
        <w:t xml:space="preserve">. Thus, while programs of overseas development assistance devoted to health, such as PEPFAR, GFATM, PMI, and USAID’s NTD Program, in which </w:t>
      </w:r>
      <w:r w:rsidRPr="00317401">
        <w:rPr>
          <w:rStyle w:val="StyleUnderline"/>
          <w:sz w:val="24"/>
          <w:highlight w:val="green"/>
        </w:rPr>
        <w:t>the worlds richest</w:t>
      </w:r>
      <w:r w:rsidRPr="00317401">
        <w:rPr>
          <w:rStyle w:val="StyleUnderline"/>
          <w:sz w:val="24"/>
        </w:rPr>
        <w:t xml:space="preserve"> countries</w:t>
      </w:r>
      <w:r w:rsidRPr="00317401">
        <w:rPr>
          <w:sz w:val="16"/>
        </w:rPr>
        <w:t xml:space="preserve"> provide support to the poorest nations for their neglected diseases, must continue and should even expand, we </w:t>
      </w:r>
      <w:r w:rsidRPr="00317401">
        <w:rPr>
          <w:rStyle w:val="StyleUnderline"/>
          <w:sz w:val="24"/>
          <w:highlight w:val="green"/>
        </w:rPr>
        <w:t>need</w:t>
      </w:r>
      <w:r w:rsidRPr="00317401">
        <w:rPr>
          <w:rStyle w:val="StyleUnderline"/>
          <w:sz w:val="24"/>
        </w:rPr>
        <w:t xml:space="preserve"> increasingly </w:t>
      </w:r>
      <w:r w:rsidRPr="00317401">
        <w:rPr>
          <w:rStyle w:val="StyleUnderline"/>
          <w:sz w:val="24"/>
          <w:highlight w:val="green"/>
        </w:rPr>
        <w:t>to recognize the</w:t>
      </w:r>
      <w:r w:rsidRPr="00317401">
        <w:rPr>
          <w:rStyle w:val="StyleUnderline"/>
          <w:sz w:val="24"/>
        </w:rPr>
        <w:t xml:space="preserve"> hidden </w:t>
      </w:r>
      <w:r w:rsidRPr="00317401">
        <w:rPr>
          <w:rStyle w:val="StyleUnderline"/>
          <w:sz w:val="24"/>
          <w:highlight w:val="green"/>
        </w:rPr>
        <w:t>burden</w:t>
      </w:r>
      <w:r w:rsidRPr="00317401">
        <w:rPr>
          <w:rStyle w:val="StyleUnderline"/>
          <w:sz w:val="24"/>
        </w:rPr>
        <w:t xml:space="preserve"> of neglected diseases</w:t>
      </w:r>
      <w:r w:rsidRPr="00317401">
        <w:rPr>
          <w:sz w:val="16"/>
        </w:rPr>
        <w:t xml:space="preserve"> among the poor living in wealthy countries. As a first step, we must </w:t>
      </w:r>
      <w:r w:rsidRPr="00317401">
        <w:rPr>
          <w:rStyle w:val="StyleUnderline"/>
          <w:sz w:val="24"/>
          <w:highlight w:val="green"/>
        </w:rPr>
        <w:t>expand</w:t>
      </w:r>
      <w:r w:rsidRPr="00317401">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317401">
        <w:rPr>
          <w:rStyle w:val="Emphasis"/>
          <w:sz w:val="24"/>
          <w:highlight w:val="green"/>
        </w:rPr>
        <w:t>extraordinary</w:t>
      </w:r>
      <w:r w:rsidRPr="00317401">
        <w:rPr>
          <w:sz w:val="16"/>
        </w:rPr>
        <w:t xml:space="preserve"> finding is that at least three nations with positive worm indices—India, Pakistan, and China—also maintain nuclear stockpiles [1]. </w:t>
      </w:r>
      <w:r w:rsidRPr="00317401">
        <w:rPr>
          <w:rStyle w:val="StyleUnderline"/>
          <w:sz w:val="24"/>
        </w:rPr>
        <w:t xml:space="preserve">Could the </w:t>
      </w:r>
      <w:r w:rsidRPr="00317401">
        <w:rPr>
          <w:rStyle w:val="Emphasis"/>
          <w:sz w:val="24"/>
          <w:highlight w:val="green"/>
        </w:rPr>
        <w:t>scientific horsepower</w:t>
      </w:r>
      <w:r w:rsidRPr="00317401">
        <w:rPr>
          <w:rStyle w:val="Emphasis"/>
          <w:sz w:val="24"/>
        </w:rPr>
        <w:t xml:space="preserve"> of</w:t>
      </w:r>
      <w:r w:rsidRPr="00317401">
        <w:rPr>
          <w:sz w:val="16"/>
        </w:rPr>
        <w:t xml:space="preserve"> these nuclear </w:t>
      </w:r>
      <w:r w:rsidRPr="00317401">
        <w:rPr>
          <w:rStyle w:val="Emphasis"/>
          <w:sz w:val="24"/>
        </w:rPr>
        <w:t>states</w:t>
      </w:r>
      <w:r w:rsidRPr="00317401">
        <w:rPr>
          <w:sz w:val="16"/>
        </w:rPr>
        <w:t xml:space="preserve"> </w:t>
      </w:r>
      <w:r w:rsidRPr="00317401">
        <w:rPr>
          <w:rStyle w:val="StyleUnderline"/>
          <w:sz w:val="24"/>
        </w:rPr>
        <w:t>be</w:t>
      </w:r>
      <w:r w:rsidRPr="00317401">
        <w:rPr>
          <w:sz w:val="16"/>
        </w:rPr>
        <w:t xml:space="preserve"> </w:t>
      </w:r>
      <w:r w:rsidRPr="00317401">
        <w:rPr>
          <w:rStyle w:val="Emphasis"/>
          <w:sz w:val="24"/>
        </w:rPr>
        <w:t xml:space="preserve">partly redirected </w:t>
      </w:r>
      <w:r w:rsidRPr="00317401">
        <w:rPr>
          <w:rStyle w:val="Emphasis"/>
          <w:sz w:val="24"/>
          <w:highlight w:val="green"/>
        </w:rPr>
        <w:t>toward</w:t>
      </w:r>
      <w:r w:rsidRPr="00317401">
        <w:rPr>
          <w:rStyle w:val="Emphasis"/>
          <w:sz w:val="24"/>
        </w:rPr>
        <w:t xml:space="preserve"> </w:t>
      </w:r>
      <w:r w:rsidRPr="00317401">
        <w:rPr>
          <w:rStyle w:val="Emphasis"/>
          <w:sz w:val="24"/>
          <w:highlight w:val="green"/>
        </w:rPr>
        <w:t>reducing endemic NTDs</w:t>
      </w:r>
      <w:r w:rsidRPr="00317401">
        <w:rPr>
          <w:rStyle w:val="Emphasis"/>
          <w:sz w:val="24"/>
        </w:rPr>
        <w:t xml:space="preserve"> at home? </w:t>
      </w:r>
      <w:r w:rsidRPr="00317401">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317401">
        <w:rPr>
          <w:rStyle w:val="Emphasis"/>
          <w:sz w:val="24"/>
        </w:rPr>
        <w:t>International cooperation</w:t>
      </w:r>
      <w:r w:rsidRPr="00317401">
        <w:rPr>
          <w:sz w:val="16"/>
        </w:rPr>
        <w:t xml:space="preserve"> between these three East Asian nations and Nigeria, or with the G20 countries with positive worm indices, especially India, Indonesia, and Brazil (where they are the highest), </w:t>
      </w:r>
      <w:r w:rsidRPr="00317401">
        <w:rPr>
          <w:rStyle w:val="StyleUnderline"/>
          <w:sz w:val="24"/>
          <w:highlight w:val="green"/>
        </w:rPr>
        <w:t xml:space="preserve">could result in </w:t>
      </w:r>
      <w:r w:rsidRPr="00317401">
        <w:rPr>
          <w:rStyle w:val="Emphasis"/>
          <w:sz w:val="24"/>
          <w:highlight w:val="green"/>
        </w:rPr>
        <w:t>important</w:t>
      </w:r>
      <w:r w:rsidRPr="00317401">
        <w:rPr>
          <w:rStyle w:val="Emphasis"/>
          <w:sz w:val="24"/>
        </w:rPr>
        <w:t>, positive health and economic gains</w:t>
      </w:r>
      <w:r w:rsidRPr="00317401">
        <w:rPr>
          <w:sz w:val="16"/>
        </w:rPr>
        <w:t xml:space="preserve">. </w:t>
      </w:r>
      <w:r w:rsidRPr="00317401">
        <w:rPr>
          <w:rStyle w:val="StyleUnderline"/>
          <w:sz w:val="24"/>
        </w:rPr>
        <w:t xml:space="preserve">Each of these activities represents examples of what some refer to as </w:t>
      </w:r>
      <w:r w:rsidRPr="00317401">
        <w:rPr>
          <w:rStyle w:val="Emphasis"/>
          <w:sz w:val="24"/>
          <w:highlight w:val="green"/>
        </w:rPr>
        <w:t>global health diplomacy</w:t>
      </w:r>
      <w:r w:rsidRPr="00317401">
        <w:rPr>
          <w:rStyle w:val="StyleUnderline"/>
          <w:sz w:val="24"/>
        </w:rPr>
        <w:t xml:space="preserve">. </w:t>
      </w:r>
      <w:r w:rsidRPr="00317401">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317401">
        <w:rPr>
          <w:rStyle w:val="StyleUnderline"/>
          <w:sz w:val="24"/>
        </w:rPr>
        <w:t>global health diplomacy</w:t>
      </w:r>
      <w:r w:rsidRPr="00317401">
        <w:rPr>
          <w:sz w:val="16"/>
        </w:rPr>
        <w:t xml:space="preserve"> initiatives have been enacted that </w:t>
      </w:r>
      <w:r w:rsidRPr="00317401">
        <w:rPr>
          <w:rStyle w:val="StyleUnderline"/>
          <w:sz w:val="24"/>
        </w:rPr>
        <w:t>could</w:t>
      </w:r>
      <w:r w:rsidRPr="00317401">
        <w:rPr>
          <w:sz w:val="16"/>
        </w:rPr>
        <w:t xml:space="preserve"> </w:t>
      </w:r>
      <w:r w:rsidRPr="00317401">
        <w:rPr>
          <w:rStyle w:val="Emphasis"/>
          <w:sz w:val="24"/>
        </w:rPr>
        <w:t>facilitate NTD activities</w:t>
      </w:r>
      <w:r w:rsidRPr="00317401">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317401">
        <w:rPr>
          <w:rStyle w:val="StyleUnderline"/>
          <w:sz w:val="24"/>
        </w:rPr>
        <w:t>an</w:t>
      </w:r>
      <w:r w:rsidRPr="00317401">
        <w:rPr>
          <w:sz w:val="16"/>
        </w:rPr>
        <w:t xml:space="preserve"> </w:t>
      </w:r>
      <w:r w:rsidRPr="00317401">
        <w:rPr>
          <w:rStyle w:val="Emphasis"/>
          <w:sz w:val="24"/>
        </w:rPr>
        <w:t xml:space="preserve">interagency initiative of </w:t>
      </w:r>
      <w:r w:rsidRPr="00317401">
        <w:rPr>
          <w:rStyle w:val="Emphasis"/>
          <w:sz w:val="24"/>
          <w:highlight w:val="green"/>
        </w:rPr>
        <w:t>the US government</w:t>
      </w:r>
      <w:r w:rsidRPr="00317401">
        <w:rPr>
          <w:sz w:val="16"/>
        </w:rPr>
        <w:t xml:space="preserve"> </w:t>
      </w:r>
      <w:r w:rsidRPr="00317401">
        <w:rPr>
          <w:rStyle w:val="StyleUnderline"/>
          <w:sz w:val="24"/>
        </w:rPr>
        <w:t xml:space="preserve">conducted </w:t>
      </w:r>
      <w:r w:rsidRPr="00317401">
        <w:rPr>
          <w:rStyle w:val="StyleUnderline"/>
          <w:sz w:val="24"/>
          <w:highlight w:val="green"/>
        </w:rPr>
        <w:t>in partnership with other nations</w:t>
      </w:r>
      <w:r w:rsidRPr="00317401">
        <w:rPr>
          <w:sz w:val="16"/>
        </w:rPr>
        <w:t xml:space="preserve"> and international organizations, including WHO [7]. GHSA </w:t>
      </w:r>
      <w:r w:rsidRPr="00317401">
        <w:rPr>
          <w:rStyle w:val="StyleUnderline"/>
          <w:sz w:val="24"/>
        </w:rPr>
        <w:t>is</w:t>
      </w:r>
      <w:r w:rsidRPr="00317401">
        <w:rPr>
          <w:sz w:val="16"/>
        </w:rPr>
        <w:t xml:space="preserve"> also </w:t>
      </w:r>
      <w:r w:rsidRPr="00317401">
        <w:rPr>
          <w:rStyle w:val="StyleUnderline"/>
          <w:sz w:val="24"/>
        </w:rPr>
        <w:t xml:space="preserve">focused on preventing or reducing the impact of </w:t>
      </w:r>
      <w:r w:rsidRPr="00317401">
        <w:rPr>
          <w:rStyle w:val="Emphasis"/>
          <w:sz w:val="24"/>
        </w:rPr>
        <w:t>epidemics</w:t>
      </w:r>
      <w:r w:rsidRPr="00317401">
        <w:rPr>
          <w:sz w:val="16"/>
        </w:rPr>
        <w:t xml:space="preserve"> </w:t>
      </w:r>
      <w:r w:rsidRPr="00317401">
        <w:rPr>
          <w:rStyle w:val="StyleUnderline"/>
          <w:sz w:val="24"/>
        </w:rPr>
        <w:t>and</w:t>
      </w:r>
      <w:r w:rsidRPr="00317401">
        <w:rPr>
          <w:sz w:val="16"/>
        </w:rPr>
        <w:t xml:space="preserve"> outbreaks of </w:t>
      </w:r>
      <w:r w:rsidRPr="00317401">
        <w:rPr>
          <w:rStyle w:val="Emphasis"/>
          <w:sz w:val="24"/>
        </w:rPr>
        <w:t>pandemic potential</w:t>
      </w:r>
      <w:r w:rsidRPr="00317401">
        <w:rPr>
          <w:sz w:val="16"/>
        </w:rPr>
        <w:t xml:space="preserve">, such as H7N9 influenza virus or MERS coronavirus, as well as detecting emerging threats and implementing rapid and effective responses. In some respects, GHSA represents the </w:t>
      </w:r>
      <w:r w:rsidRPr="00317401">
        <w:rPr>
          <w:rStyle w:val="Emphasis"/>
          <w:sz w:val="24"/>
        </w:rPr>
        <w:t>US</w:t>
      </w:r>
      <w:r w:rsidRPr="00317401">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317401">
        <w:rPr>
          <w:rStyle w:val="StyleUnderline"/>
          <w:sz w:val="24"/>
          <w:highlight w:val="green"/>
        </w:rPr>
        <w:t>can</w:t>
      </w:r>
      <w:r w:rsidRPr="00317401">
        <w:rPr>
          <w:sz w:val="16"/>
        </w:rPr>
        <w:t xml:space="preserve"> be as much as 24% in low- and middle-income countries; (2) implementation of a “grand convergence” in global health through </w:t>
      </w:r>
      <w:r w:rsidRPr="00317401">
        <w:rPr>
          <w:rStyle w:val="Emphasis"/>
          <w:sz w:val="24"/>
          <w:highlight w:val="green"/>
        </w:rPr>
        <w:t>scale-up</w:t>
      </w:r>
      <w:r w:rsidRPr="00317401">
        <w:rPr>
          <w:rStyle w:val="Emphasis"/>
          <w:sz w:val="24"/>
        </w:rPr>
        <w:t xml:space="preserve"> of </w:t>
      </w:r>
      <w:r w:rsidRPr="00317401">
        <w:rPr>
          <w:rStyle w:val="Emphasis"/>
          <w:sz w:val="24"/>
          <w:highlight w:val="green"/>
        </w:rPr>
        <w:t>health tech</w:t>
      </w:r>
      <w:r w:rsidRPr="00317401">
        <w:rPr>
          <w:rStyle w:val="Emphasis"/>
          <w:sz w:val="24"/>
        </w:rPr>
        <w:t>nologies</w:t>
      </w:r>
      <w:r w:rsidRPr="00317401">
        <w:rPr>
          <w:sz w:val="16"/>
        </w:rPr>
        <w:t xml:space="preserve"> </w:t>
      </w:r>
      <w:r w:rsidRPr="00317401">
        <w:rPr>
          <w:rStyle w:val="StyleUnderline"/>
          <w:sz w:val="24"/>
          <w:highlight w:val="green"/>
        </w:rPr>
        <w:t xml:space="preserve">and </w:t>
      </w:r>
      <w:r w:rsidRPr="00317401">
        <w:rPr>
          <w:rStyle w:val="Emphasis"/>
          <w:sz w:val="24"/>
          <w:highlight w:val="green"/>
        </w:rPr>
        <w:t>strengthen</w:t>
      </w:r>
      <w:r w:rsidRPr="00317401">
        <w:rPr>
          <w:sz w:val="16"/>
        </w:rPr>
        <w:t xml:space="preserve">ing health systems by the year 2035; (3) fiscal policies such as taxation of tobacco and reduction of subsidies for fossil fuels, which represent powerful forces or “levers” for elected leaders; </w:t>
      </w:r>
      <w:r w:rsidRPr="00317401">
        <w:rPr>
          <w:rStyle w:val="StyleUnderline"/>
          <w:sz w:val="24"/>
        </w:rPr>
        <w:t>and</w:t>
      </w:r>
      <w:r w:rsidRPr="00317401">
        <w:rPr>
          <w:sz w:val="16"/>
        </w:rPr>
        <w:t xml:space="preserve"> (4) </w:t>
      </w:r>
      <w:r w:rsidRPr="00317401">
        <w:rPr>
          <w:rStyle w:val="Emphasis"/>
          <w:sz w:val="24"/>
          <w:highlight w:val="green"/>
        </w:rPr>
        <w:t>universal health coverage</w:t>
      </w:r>
      <w:r w:rsidRPr="00317401">
        <w:rPr>
          <w:sz w:val="16"/>
        </w:rPr>
        <w:t xml:space="preserve"> </w:t>
      </w:r>
      <w:r w:rsidRPr="00317401">
        <w:rPr>
          <w:rStyle w:val="StyleUnderline"/>
          <w:sz w:val="24"/>
        </w:rPr>
        <w:t xml:space="preserve">as an efficient mechanism to improve health as well as </w:t>
      </w:r>
      <w:r w:rsidRPr="00317401">
        <w:rPr>
          <w:rStyle w:val="StyleUnderline"/>
          <w:sz w:val="24"/>
          <w:highlight w:val="green"/>
        </w:rPr>
        <w:t>to provide “financial protection”</w:t>
      </w:r>
      <w:r w:rsidRPr="00317401">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317401">
        <w:rPr>
          <w:rStyle w:val="StyleUnderline"/>
          <w:sz w:val="24"/>
        </w:rPr>
        <w:t>can</w:t>
      </w:r>
      <w:r w:rsidRPr="00317401">
        <w:rPr>
          <w:sz w:val="16"/>
        </w:rPr>
        <w:t xml:space="preserve"> identify ways to </w:t>
      </w:r>
      <w:r w:rsidRPr="00317401">
        <w:rPr>
          <w:rStyle w:val="Emphasis"/>
          <w:sz w:val="24"/>
        </w:rPr>
        <w:t>address</w:t>
      </w:r>
      <w:r w:rsidRPr="00317401">
        <w:rPr>
          <w:sz w:val="16"/>
        </w:rPr>
        <w:t xml:space="preserve"> blue marble health </w:t>
      </w:r>
      <w:r w:rsidRPr="00317401">
        <w:rPr>
          <w:rStyle w:val="Emphasis"/>
          <w:sz w:val="24"/>
        </w:rPr>
        <w:t>disparities</w:t>
      </w:r>
      <w:r w:rsidRPr="00317401">
        <w:rPr>
          <w:sz w:val="16"/>
        </w:rPr>
        <w:t xml:space="preserve"> </w:t>
      </w:r>
      <w:r w:rsidRPr="00317401">
        <w:rPr>
          <w:rStyle w:val="StyleUnderline"/>
          <w:sz w:val="24"/>
        </w:rPr>
        <w:t>under</w:t>
      </w:r>
      <w:r w:rsidRPr="00317401">
        <w:rPr>
          <w:sz w:val="16"/>
        </w:rPr>
        <w:t xml:space="preserve"> the auspices of the SDGs or the </w:t>
      </w:r>
      <w:r w:rsidRPr="00317401">
        <w:rPr>
          <w:rStyle w:val="StyleUnderline"/>
          <w:sz w:val="24"/>
        </w:rPr>
        <w:t>global health diplomacy</w:t>
      </w:r>
      <w:r w:rsidRPr="00317401">
        <w:rPr>
          <w:sz w:val="16"/>
        </w:rPr>
        <w:t xml:space="preserve"> initiatives highlighted above. However, at present there is no specific mandate for them to do so. Vaccine Science Diplomacy Concurrently, the G20 nations </w:t>
      </w:r>
      <w:r w:rsidRPr="00317401">
        <w:rPr>
          <w:rStyle w:val="StyleUnderline"/>
          <w:sz w:val="24"/>
        </w:rPr>
        <w:t>have opportunities to collaborate in</w:t>
      </w:r>
      <w:r w:rsidRPr="00317401">
        <w:rPr>
          <w:sz w:val="16"/>
        </w:rPr>
        <w:t xml:space="preserve"> scientific activities leading to the development of </w:t>
      </w:r>
      <w:r w:rsidRPr="00317401">
        <w:rPr>
          <w:rStyle w:val="Emphasis"/>
          <w:sz w:val="24"/>
        </w:rPr>
        <w:t>new drugs, diagnostics, and vaccines</w:t>
      </w:r>
      <w:r w:rsidRPr="00317401">
        <w:rPr>
          <w:sz w:val="16"/>
        </w:rPr>
        <w:t xml:space="preserve">. I have used the term “vaccine science diplomacy” to refer to inter- national scientific </w:t>
      </w:r>
      <w:r w:rsidRPr="00317401">
        <w:rPr>
          <w:rStyle w:val="StyleUnderline"/>
          <w:sz w:val="24"/>
          <w:highlight w:val="green"/>
        </w:rPr>
        <w:t>codevelopment</w:t>
      </w:r>
      <w:r w:rsidRPr="00317401">
        <w:rPr>
          <w:sz w:val="16"/>
        </w:rPr>
        <w:t xml:space="preserve"> of lifesaving vaccines </w:t>
      </w:r>
      <w:r w:rsidRPr="00317401">
        <w:rPr>
          <w:rStyle w:val="StyleUnderline"/>
          <w:sz w:val="24"/>
          <w:highlight w:val="green"/>
        </w:rPr>
        <w:t>between scientists</w:t>
      </w:r>
      <w:r w:rsidRPr="00317401">
        <w:rPr>
          <w:sz w:val="16"/>
        </w:rPr>
        <w:t xml:space="preserve"> of different nations, but particularly </w:t>
      </w:r>
      <w:r w:rsidRPr="00317401">
        <w:rPr>
          <w:rStyle w:val="StyleUnderline"/>
          <w:sz w:val="24"/>
          <w:highlight w:val="green"/>
        </w:rPr>
        <w:t>from nations with</w:t>
      </w:r>
      <w:r w:rsidRPr="00317401">
        <w:rPr>
          <w:rStyle w:val="StyleUnderline"/>
          <w:sz w:val="24"/>
        </w:rPr>
        <w:t xml:space="preserve"> </w:t>
      </w:r>
      <w:r w:rsidRPr="00317401">
        <w:rPr>
          <w:rStyle w:val="Emphasis"/>
          <w:sz w:val="24"/>
        </w:rPr>
        <w:t xml:space="preserve">strained or evenly </w:t>
      </w:r>
      <w:r w:rsidRPr="00317401">
        <w:rPr>
          <w:rStyle w:val="Emphasis"/>
          <w:sz w:val="24"/>
          <w:highlight w:val="green"/>
        </w:rPr>
        <w:t>openly contentious</w:t>
      </w:r>
      <w:r w:rsidRPr="00317401">
        <w:rPr>
          <w:rStyle w:val="Emphasis"/>
          <w:sz w:val="24"/>
        </w:rPr>
        <w:t xml:space="preserve"> international </w:t>
      </w:r>
      <w:r w:rsidRPr="00317401">
        <w:rPr>
          <w:rStyle w:val="Emphasis"/>
          <w:sz w:val="24"/>
          <w:highlight w:val="green"/>
        </w:rPr>
        <w:t>relations</w:t>
      </w:r>
      <w:r w:rsidRPr="00317401">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317401">
        <w:rPr>
          <w:rStyle w:val="StyleUnderline"/>
          <w:sz w:val="24"/>
          <w:highlight w:val="green"/>
        </w:rPr>
        <w:t>create</w:t>
      </w:r>
      <w:r w:rsidRPr="00317401">
        <w:rPr>
          <w:sz w:val="16"/>
          <w:highlight w:val="green"/>
        </w:rPr>
        <w:t xml:space="preserve"> </w:t>
      </w:r>
      <w:r w:rsidRPr="00317401">
        <w:rPr>
          <w:rStyle w:val="Emphasis"/>
          <w:sz w:val="24"/>
          <w:highlight w:val="green"/>
        </w:rPr>
        <w:t>new NTD tech</w:t>
      </w:r>
      <w:r w:rsidRPr="00317401">
        <w:rPr>
          <w:rStyle w:val="Emphasis"/>
          <w:sz w:val="24"/>
        </w:rPr>
        <w:t>nologies</w:t>
      </w:r>
      <w:r w:rsidRPr="00317401">
        <w:rPr>
          <w:sz w:val="16"/>
        </w:rPr>
        <w:t xml:space="preserve"> </w:t>
      </w:r>
      <w:r w:rsidRPr="00317401">
        <w:rPr>
          <w:rStyle w:val="StyleUnderline"/>
          <w:sz w:val="24"/>
          <w:highlight w:val="green"/>
        </w:rPr>
        <w:t>for</w:t>
      </w:r>
      <w:r w:rsidRPr="00317401">
        <w:rPr>
          <w:sz w:val="16"/>
        </w:rPr>
        <w:t xml:space="preserve"> some of </w:t>
      </w:r>
      <w:r w:rsidRPr="00317401">
        <w:rPr>
          <w:rStyle w:val="StyleUnderline"/>
          <w:sz w:val="24"/>
          <w:highlight w:val="green"/>
        </w:rPr>
        <w:t>the</w:t>
      </w:r>
      <w:r w:rsidRPr="00317401">
        <w:rPr>
          <w:sz w:val="16"/>
          <w:highlight w:val="green"/>
        </w:rPr>
        <w:t xml:space="preserve"> </w:t>
      </w:r>
      <w:r w:rsidRPr="00317401">
        <w:rPr>
          <w:rStyle w:val="Emphasis"/>
          <w:sz w:val="24"/>
          <w:highlight w:val="green"/>
        </w:rPr>
        <w:t>worst-off</w:t>
      </w:r>
      <w:r w:rsidRPr="00317401">
        <w:rPr>
          <w:rStyle w:val="Emphasis"/>
          <w:sz w:val="24"/>
        </w:rPr>
        <w:t xml:space="preserve"> </w:t>
      </w:r>
      <w:r w:rsidRPr="00317401">
        <w:rPr>
          <w:sz w:val="16"/>
        </w:rPr>
        <w:t xml:space="preserve">Muslim-majority </w:t>
      </w:r>
      <w:r w:rsidRPr="00317401">
        <w:rPr>
          <w:rStyle w:val="StyleUnderline"/>
          <w:sz w:val="24"/>
          <w:highlight w:val="green"/>
        </w:rPr>
        <w:t>countries</w:t>
      </w:r>
      <w:r w:rsidRPr="00317401">
        <w:rPr>
          <w:sz w:val="16"/>
        </w:rPr>
        <w:t>. The “worst-off” might include OIC countries at the high end of the worm index, including Mali, Cote d’Ivoire, Mozambique, Cameroon, Burkina Faso, and Niger, as well as Nigeria [11].</w:t>
      </w:r>
    </w:p>
    <w:p w14:paraId="290C2692" w14:textId="77777777" w:rsidR="006F7CEA" w:rsidRPr="00317401" w:rsidRDefault="006F7CEA" w:rsidP="006F7CEA">
      <w:pPr>
        <w:pStyle w:val="Heading4"/>
      </w:pPr>
      <w:r w:rsidRPr="00317401">
        <w:t>Solves hotspot escalation</w:t>
      </w:r>
    </w:p>
    <w:p w14:paraId="52308A60" w14:textId="77777777" w:rsidR="006F7CEA" w:rsidRPr="00317401" w:rsidRDefault="006F7CEA" w:rsidP="006F7CEA">
      <w:r w:rsidRPr="00317401">
        <w:rPr>
          <w:rStyle w:val="Style13ptBold"/>
        </w:rPr>
        <w:t>Nang and Martin 17</w:t>
      </w:r>
      <w:r w:rsidRPr="00317401">
        <w:t xml:space="preserve">, Roberto N., and Keith Martin. "Global health diplomacy: A new strategic defense pillar." Military medicine 182.1-2 (2017): 1456-1460. (MC, Global Health Division, Uniformed Services University of the Health Sciences)//Elmer </w:t>
      </w:r>
    </w:p>
    <w:p w14:paraId="2B396ED3" w14:textId="77777777" w:rsidR="006F7CEA" w:rsidRPr="00317401" w:rsidRDefault="006F7CEA" w:rsidP="006F7CEA">
      <w:pPr>
        <w:rPr>
          <w:sz w:val="16"/>
        </w:rPr>
      </w:pPr>
      <w:r w:rsidRPr="00317401">
        <w:rPr>
          <w:sz w:val="16"/>
        </w:rPr>
        <w:t xml:space="preserve">INTRODUCTION: FORCE IF NECESSARY BUT NOT NECESSARILY FORCE </w:t>
      </w:r>
      <w:r w:rsidRPr="00317401">
        <w:rPr>
          <w:rStyle w:val="Emphasis"/>
          <w:sz w:val="24"/>
        </w:rPr>
        <w:t>The world appears unhinged</w:t>
      </w:r>
      <w:r w:rsidRPr="00317401">
        <w:rPr>
          <w:rStyle w:val="StyleUnderline"/>
          <w:sz w:val="24"/>
        </w:rPr>
        <w:t xml:space="preserve">. </w:t>
      </w:r>
      <w:r w:rsidRPr="00317401">
        <w:rPr>
          <w:rStyle w:val="StyleUnderline"/>
          <w:sz w:val="24"/>
          <w:highlight w:val="green"/>
        </w:rPr>
        <w:t xml:space="preserve">Instability from the </w:t>
      </w:r>
      <w:r w:rsidRPr="00317401">
        <w:rPr>
          <w:rStyle w:val="Emphasis"/>
          <w:sz w:val="24"/>
          <w:highlight w:val="green"/>
        </w:rPr>
        <w:t>Middle East</w:t>
      </w:r>
      <w:r w:rsidRPr="00317401">
        <w:rPr>
          <w:rStyle w:val="StyleUnderline"/>
          <w:sz w:val="24"/>
          <w:highlight w:val="green"/>
        </w:rPr>
        <w:t xml:space="preserve">, </w:t>
      </w:r>
      <w:r w:rsidRPr="00317401">
        <w:rPr>
          <w:rStyle w:val="Emphasis"/>
          <w:sz w:val="24"/>
          <w:highlight w:val="green"/>
        </w:rPr>
        <w:t>Caucasus</w:t>
      </w:r>
      <w:r w:rsidRPr="00317401">
        <w:rPr>
          <w:rStyle w:val="StyleUnderline"/>
          <w:sz w:val="24"/>
          <w:highlight w:val="green"/>
        </w:rPr>
        <w:t xml:space="preserve">, </w:t>
      </w:r>
      <w:r w:rsidRPr="00317401">
        <w:rPr>
          <w:rStyle w:val="Emphasis"/>
          <w:sz w:val="24"/>
          <w:highlight w:val="green"/>
        </w:rPr>
        <w:t>Africa</w:t>
      </w:r>
      <w:r w:rsidRPr="00317401">
        <w:rPr>
          <w:rStyle w:val="StyleUnderline"/>
          <w:sz w:val="24"/>
          <w:highlight w:val="green"/>
        </w:rPr>
        <w:t xml:space="preserve">, and </w:t>
      </w:r>
      <w:r w:rsidRPr="00317401">
        <w:rPr>
          <w:rStyle w:val="Emphasis"/>
          <w:sz w:val="24"/>
          <w:highlight w:val="green"/>
        </w:rPr>
        <w:t>Central America</w:t>
      </w:r>
      <w:r w:rsidRPr="00317401">
        <w:rPr>
          <w:rStyle w:val="StyleUnderline"/>
          <w:sz w:val="24"/>
          <w:highlight w:val="green"/>
        </w:rPr>
        <w:t xml:space="preserve"> to </w:t>
      </w:r>
      <w:r w:rsidRPr="00317401">
        <w:rPr>
          <w:rStyle w:val="Emphasis"/>
          <w:sz w:val="24"/>
          <w:highlight w:val="green"/>
        </w:rPr>
        <w:t>Asia</w:t>
      </w:r>
      <w:r w:rsidRPr="00317401">
        <w:rPr>
          <w:rStyle w:val="StyleUnderline"/>
          <w:sz w:val="24"/>
          <w:highlight w:val="green"/>
        </w:rPr>
        <w:t xml:space="preserve"> abound</w:t>
      </w:r>
      <w:r w:rsidRPr="00317401">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317401">
        <w:rPr>
          <w:rStyle w:val="StyleUnderline"/>
          <w:sz w:val="24"/>
        </w:rPr>
        <w:t>many of these areas of instability</w:t>
      </w:r>
      <w:r w:rsidRPr="00317401">
        <w:rPr>
          <w:sz w:val="16"/>
        </w:rPr>
        <w:t xml:space="preserve"> share underlying causes that </w:t>
      </w:r>
      <w:r w:rsidRPr="00317401">
        <w:rPr>
          <w:rStyle w:val="StyleUnderline"/>
          <w:sz w:val="24"/>
        </w:rPr>
        <w:t>give rise to threats to the</w:t>
      </w:r>
      <w:r w:rsidRPr="00317401">
        <w:rPr>
          <w:sz w:val="16"/>
        </w:rPr>
        <w:t xml:space="preserve"> United States and </w:t>
      </w:r>
      <w:r w:rsidRPr="00317401">
        <w:rPr>
          <w:rStyle w:val="StyleUnderline"/>
          <w:sz w:val="24"/>
        </w:rPr>
        <w:t xml:space="preserve">the </w:t>
      </w:r>
      <w:r w:rsidRPr="00317401">
        <w:rPr>
          <w:rStyle w:val="Emphasis"/>
          <w:sz w:val="24"/>
        </w:rPr>
        <w:t>global community</w:t>
      </w:r>
      <w:r w:rsidRPr="00317401">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317401">
        <w:rPr>
          <w:rStyle w:val="StyleUnderline"/>
          <w:sz w:val="24"/>
        </w:rPr>
        <w:t>When</w:t>
      </w:r>
      <w:r w:rsidRPr="00317401">
        <w:rPr>
          <w:sz w:val="16"/>
        </w:rPr>
        <w:t xml:space="preserve"> these human or natural </w:t>
      </w:r>
      <w:r w:rsidRPr="00317401">
        <w:rPr>
          <w:rStyle w:val="StyleUnderline"/>
          <w:sz w:val="24"/>
        </w:rPr>
        <w:t>causes</w:t>
      </w:r>
      <w:r w:rsidRPr="00317401">
        <w:rPr>
          <w:sz w:val="16"/>
        </w:rPr>
        <w:t xml:space="preserve"> create conditions that </w:t>
      </w:r>
      <w:r w:rsidRPr="00317401">
        <w:rPr>
          <w:rStyle w:val="StyleUnderline"/>
          <w:sz w:val="24"/>
        </w:rPr>
        <w:t xml:space="preserve">result </w:t>
      </w:r>
      <w:r w:rsidRPr="00317401">
        <w:rPr>
          <w:rStyle w:val="StyleUnderline"/>
          <w:sz w:val="24"/>
          <w:highlight w:val="green"/>
        </w:rPr>
        <w:t>in poor provision of</w:t>
      </w:r>
      <w:r w:rsidRPr="00317401">
        <w:rPr>
          <w:sz w:val="16"/>
        </w:rPr>
        <w:t xml:space="preserve">, or unequal access to essential services, such as water, food, shelter, </w:t>
      </w:r>
      <w:r w:rsidRPr="00317401">
        <w:rPr>
          <w:rStyle w:val="StyleUnderline"/>
          <w:sz w:val="24"/>
          <w:highlight w:val="green"/>
        </w:rPr>
        <w:t>health services</w:t>
      </w:r>
      <w:r w:rsidRPr="00317401">
        <w:rPr>
          <w:sz w:val="16"/>
        </w:rPr>
        <w:t xml:space="preserve">, education, and economic opportunity, </w:t>
      </w:r>
      <w:r w:rsidRPr="00317401">
        <w:rPr>
          <w:rStyle w:val="StyleUnderline"/>
          <w:sz w:val="24"/>
          <w:highlight w:val="green"/>
        </w:rPr>
        <w:t>people</w:t>
      </w:r>
      <w:r w:rsidRPr="00317401">
        <w:rPr>
          <w:rStyle w:val="StyleUnderline"/>
          <w:sz w:val="24"/>
        </w:rPr>
        <w:t xml:space="preserve"> lose confidence</w:t>
      </w:r>
      <w:r w:rsidRPr="00317401">
        <w:rPr>
          <w:sz w:val="16"/>
        </w:rPr>
        <w:t xml:space="preserve"> in government and hope for their children and their future. </w:t>
      </w:r>
      <w:r w:rsidRPr="00317401">
        <w:rPr>
          <w:rStyle w:val="StyleUnderline"/>
          <w:sz w:val="24"/>
        </w:rPr>
        <w:t xml:space="preserve">They </w:t>
      </w:r>
      <w:r w:rsidRPr="00317401">
        <w:rPr>
          <w:rStyle w:val="StyleUnderline"/>
          <w:sz w:val="24"/>
          <w:highlight w:val="green"/>
        </w:rPr>
        <w:t>become</w:t>
      </w:r>
      <w:r w:rsidRPr="00317401">
        <w:rPr>
          <w:sz w:val="16"/>
        </w:rPr>
        <w:t xml:space="preserve"> restless, demonstrate, can become </w:t>
      </w:r>
      <w:r w:rsidRPr="00317401">
        <w:rPr>
          <w:rStyle w:val="StyleUnderline"/>
          <w:sz w:val="24"/>
          <w:highlight w:val="green"/>
        </w:rPr>
        <w:t>violent and overthrow</w:t>
      </w:r>
      <w:r w:rsidRPr="00317401">
        <w:rPr>
          <w:sz w:val="16"/>
        </w:rPr>
        <w:t xml:space="preserve"> their </w:t>
      </w:r>
      <w:r w:rsidRPr="00317401">
        <w:rPr>
          <w:rStyle w:val="StyleUnderline"/>
          <w:sz w:val="24"/>
          <w:highlight w:val="green"/>
        </w:rPr>
        <w:t>governments</w:t>
      </w:r>
      <w:r w:rsidRPr="00317401">
        <w:rPr>
          <w:sz w:val="16"/>
        </w:rPr>
        <w:t xml:space="preserve"> (such as the self-immolation of Mohamed Bouazizi, the Tunisian cart vendor, which sparked 35 more selfimmolations by extralegal businessmen and started the Arab Spring), </w:t>
      </w:r>
      <w:r w:rsidRPr="00317401">
        <w:rPr>
          <w:rStyle w:val="StyleUnderline"/>
          <w:sz w:val="24"/>
        </w:rPr>
        <w:t>or</w:t>
      </w:r>
      <w:r w:rsidRPr="00317401">
        <w:rPr>
          <w:sz w:val="16"/>
        </w:rPr>
        <w:t xml:space="preserve"> can </w:t>
      </w:r>
      <w:r w:rsidRPr="00317401">
        <w:rPr>
          <w:rStyle w:val="StyleUnderline"/>
          <w:sz w:val="24"/>
        </w:rPr>
        <w:t>result in mass migrations</w:t>
      </w:r>
      <w:r w:rsidRPr="00317401">
        <w:rPr>
          <w:sz w:val="16"/>
        </w:rPr>
        <w:t xml:space="preserve">.3 Desperate human security, </w:t>
      </w:r>
      <w:r w:rsidRPr="00317401">
        <w:rPr>
          <w:rStyle w:val="StyleUnderline"/>
          <w:sz w:val="24"/>
        </w:rPr>
        <w:t xml:space="preserve">conditions create desperate people </w:t>
      </w:r>
      <w:r w:rsidRPr="00317401">
        <w:rPr>
          <w:rStyle w:val="Emphasis"/>
          <w:sz w:val="24"/>
        </w:rPr>
        <w:t>undermining stability</w:t>
      </w:r>
      <w:r w:rsidRPr="00317401">
        <w:rPr>
          <w:sz w:val="16"/>
        </w:rPr>
        <w:t xml:space="preserve"> and creating even more demands from host nation governments and governments in neighboring states. Although force and counter terrorism programs are sometimes needed to address security threats, </w:t>
      </w:r>
      <w:r w:rsidRPr="00317401">
        <w:rPr>
          <w:rStyle w:val="StyleUnderline"/>
          <w:sz w:val="24"/>
        </w:rPr>
        <w:t>enormous opportunities are available to use nonkinetic capabilitie</w:t>
      </w:r>
      <w:r w:rsidRPr="00317401">
        <w:rPr>
          <w:sz w:val="16"/>
        </w:rPr>
        <w:t xml:space="preserve">s within the Department of Defense (DoD), Department of State, U.S. Agency for International Development, other U.S. Government agencies, and civilian organizations </w:t>
      </w:r>
      <w:r w:rsidRPr="00317401">
        <w:rPr>
          <w:rStyle w:val="StyleUnderline"/>
          <w:sz w:val="24"/>
        </w:rPr>
        <w:t xml:space="preserve">to address the underlying causes of instability. </w:t>
      </w:r>
      <w:r w:rsidRPr="00317401">
        <w:rPr>
          <w:rStyle w:val="Emphasis"/>
          <w:sz w:val="24"/>
          <w:highlight w:val="green"/>
        </w:rPr>
        <w:t>Global health diplomacy is an underutilized strategic asset to</w:t>
      </w:r>
      <w:r w:rsidRPr="00317401">
        <w:rPr>
          <w:rStyle w:val="Emphasis"/>
          <w:sz w:val="24"/>
        </w:rPr>
        <w:t xml:space="preserve"> do this</w:t>
      </w:r>
      <w:r w:rsidRPr="00317401">
        <w:rPr>
          <w:sz w:val="16"/>
        </w:rPr>
        <w:t xml:space="preserve">. At a far lower cost, </w:t>
      </w:r>
      <w:r w:rsidRPr="00317401">
        <w:rPr>
          <w:rStyle w:val="StyleUnderline"/>
          <w:sz w:val="24"/>
        </w:rPr>
        <w:t xml:space="preserve">it will </w:t>
      </w:r>
      <w:r w:rsidRPr="00317401">
        <w:rPr>
          <w:rStyle w:val="StyleUnderline"/>
          <w:sz w:val="24"/>
          <w:highlight w:val="green"/>
        </w:rPr>
        <w:t>save lives, decrease economic losses, reduce the need for</w:t>
      </w:r>
      <w:r w:rsidRPr="00317401">
        <w:rPr>
          <w:rStyle w:val="StyleUnderline"/>
          <w:sz w:val="24"/>
        </w:rPr>
        <w:t xml:space="preserve"> kinetic </w:t>
      </w:r>
      <w:r w:rsidRPr="00317401">
        <w:rPr>
          <w:rStyle w:val="StyleUnderline"/>
          <w:sz w:val="24"/>
          <w:highlight w:val="green"/>
        </w:rPr>
        <w:t>military op</w:t>
      </w:r>
      <w:r w:rsidRPr="00317401">
        <w:rPr>
          <w:rStyle w:val="StyleUnderline"/>
          <w:sz w:val="24"/>
        </w:rPr>
        <w:t>eration</w:t>
      </w:r>
      <w:r w:rsidRPr="00317401">
        <w:rPr>
          <w:rStyle w:val="StyleUnderline"/>
          <w:sz w:val="24"/>
          <w:highlight w:val="green"/>
        </w:rPr>
        <w:t>s, increase security cooperation, improve</w:t>
      </w:r>
      <w:r w:rsidRPr="00317401">
        <w:rPr>
          <w:rStyle w:val="StyleUnderline"/>
          <w:sz w:val="24"/>
        </w:rPr>
        <w:t xml:space="preserve"> diplomatic </w:t>
      </w:r>
      <w:r w:rsidRPr="00317401">
        <w:rPr>
          <w:rStyle w:val="StyleUnderline"/>
          <w:sz w:val="24"/>
          <w:highlight w:val="green"/>
        </w:rPr>
        <w:t>relations</w:t>
      </w:r>
      <w:r w:rsidRPr="00317401">
        <w:rPr>
          <w:rStyle w:val="StyleUnderline"/>
          <w:sz w:val="24"/>
        </w:rPr>
        <w:t xml:space="preserve">, encourage trade, </w:t>
      </w:r>
      <w:r w:rsidRPr="00317401">
        <w:rPr>
          <w:rStyle w:val="StyleUnderline"/>
          <w:sz w:val="24"/>
          <w:highlight w:val="green"/>
        </w:rPr>
        <w:t xml:space="preserve">and </w:t>
      </w:r>
      <w:r w:rsidRPr="00317401">
        <w:rPr>
          <w:rStyle w:val="Emphasis"/>
          <w:sz w:val="24"/>
          <w:highlight w:val="green"/>
        </w:rPr>
        <w:t>create the foundations for longterm stability</w:t>
      </w:r>
      <w:r w:rsidRPr="00317401">
        <w:rPr>
          <w:sz w:val="16"/>
        </w:rPr>
        <w:t xml:space="preserve">. HEALTH IS A NATIONAL SECURITY IMPERATIVE—DISTANT HEALTH THREATS ARE GLOBAL THREATS </w:t>
      </w:r>
      <w:r w:rsidRPr="00317401">
        <w:rPr>
          <w:rStyle w:val="StyleUnderline"/>
          <w:sz w:val="24"/>
        </w:rPr>
        <w:t>Health is a national security imperative. The</w:t>
      </w:r>
      <w:r w:rsidRPr="00317401">
        <w:rPr>
          <w:sz w:val="16"/>
        </w:rPr>
        <w:t xml:space="preserve"> second- and thirdorder </w:t>
      </w:r>
      <w:r w:rsidRPr="00317401">
        <w:rPr>
          <w:rStyle w:val="StyleUnderline"/>
          <w:sz w:val="24"/>
        </w:rPr>
        <w:t>effects of a</w:t>
      </w:r>
      <w:r w:rsidRPr="00317401">
        <w:rPr>
          <w:sz w:val="16"/>
        </w:rPr>
        <w:t xml:space="preserve"> strategic health or </w:t>
      </w:r>
      <w:r w:rsidRPr="00317401">
        <w:rPr>
          <w:rStyle w:val="StyleUnderline"/>
          <w:sz w:val="24"/>
        </w:rPr>
        <w:t>global health issue that severely impacts</w:t>
      </w:r>
      <w:r w:rsidRPr="00317401">
        <w:rPr>
          <w:sz w:val="16"/>
        </w:rPr>
        <w:t xml:space="preserve"> and overwhelms the stability of </w:t>
      </w:r>
      <w:r w:rsidRPr="00317401">
        <w:rPr>
          <w:rStyle w:val="StyleUnderline"/>
          <w:sz w:val="24"/>
        </w:rPr>
        <w:t xml:space="preserve">a far-distant nation can have </w:t>
      </w:r>
      <w:r w:rsidRPr="00317401">
        <w:rPr>
          <w:rStyle w:val="Emphasis"/>
          <w:sz w:val="24"/>
        </w:rPr>
        <w:t>broad and multiplying effects</w:t>
      </w:r>
      <w:r w:rsidRPr="00317401">
        <w:rPr>
          <w:rStyle w:val="StyleUnderline"/>
          <w:sz w:val="24"/>
        </w:rPr>
        <w:t xml:space="preserve"> that</w:t>
      </w:r>
      <w:r w:rsidRPr="00317401">
        <w:rPr>
          <w:sz w:val="16"/>
        </w:rPr>
        <w:t xml:space="preserve"> transcend boundaries and can </w:t>
      </w:r>
      <w:r w:rsidRPr="00317401">
        <w:rPr>
          <w:rStyle w:val="StyleUnderline"/>
          <w:sz w:val="24"/>
        </w:rPr>
        <w:t>become</w:t>
      </w:r>
      <w:r w:rsidRPr="00317401">
        <w:rPr>
          <w:sz w:val="16"/>
        </w:rPr>
        <w:t xml:space="preserve"> regional and </w:t>
      </w:r>
      <w:r w:rsidRPr="00317401">
        <w:rPr>
          <w:rStyle w:val="Emphasis"/>
          <w:sz w:val="24"/>
        </w:rPr>
        <w:t>global security threats</w:t>
      </w:r>
      <w:r w:rsidRPr="00317401">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317401">
        <w:rPr>
          <w:rStyle w:val="StyleUnderline"/>
          <w:sz w:val="24"/>
          <w:highlight w:val="green"/>
        </w:rPr>
        <w:t>public health</w:t>
      </w:r>
      <w:r w:rsidRPr="00317401">
        <w:rPr>
          <w:sz w:val="16"/>
        </w:rPr>
        <w:t xml:space="preserve">, engineering, veterinary medicine, agronomy, and more. Their </w:t>
      </w:r>
      <w:r w:rsidRPr="00317401">
        <w:rPr>
          <w:rStyle w:val="StyleUnderline"/>
          <w:sz w:val="24"/>
          <w:highlight w:val="green"/>
        </w:rPr>
        <w:t>absence</w:t>
      </w:r>
      <w:r w:rsidRPr="00317401">
        <w:rPr>
          <w:rStyle w:val="StyleUnderline"/>
          <w:sz w:val="24"/>
        </w:rPr>
        <w:t xml:space="preserve"> [undermines]</w:t>
      </w:r>
      <w:r w:rsidRPr="00317401">
        <w:rPr>
          <w:sz w:val="16"/>
        </w:rPr>
        <w:t xml:space="preserve"> </w:t>
      </w:r>
      <w:r w:rsidRPr="00317401">
        <w:rPr>
          <w:strike/>
          <w:sz w:val="16"/>
        </w:rPr>
        <w:t>cripples</w:t>
      </w:r>
      <w:r w:rsidRPr="00317401">
        <w:rPr>
          <w:sz w:val="16"/>
        </w:rPr>
        <w:t xml:space="preserve"> </w:t>
      </w:r>
      <w:r w:rsidRPr="00317401">
        <w:rPr>
          <w:rStyle w:val="StyleUnderline"/>
          <w:sz w:val="24"/>
        </w:rPr>
        <w:t>a nation’s ability to support a foundation for</w:t>
      </w:r>
      <w:r w:rsidRPr="00317401">
        <w:rPr>
          <w:sz w:val="16"/>
        </w:rPr>
        <w:t xml:space="preserve"> human security and </w:t>
      </w:r>
      <w:r w:rsidRPr="00317401">
        <w:rPr>
          <w:rStyle w:val="StyleUnderline"/>
          <w:sz w:val="24"/>
        </w:rPr>
        <w:t>stability</w:t>
      </w:r>
      <w:r w:rsidRPr="00317401">
        <w:rPr>
          <w:sz w:val="16"/>
        </w:rPr>
        <w:t xml:space="preserve">, inhibits its ability to thrive in good times, and respond effectively to natural and man-made threats in bad times. </w:t>
      </w:r>
      <w:r w:rsidRPr="00317401">
        <w:rPr>
          <w:rStyle w:val="StyleUnderline"/>
          <w:sz w:val="24"/>
        </w:rPr>
        <w:t xml:space="preserve">It </w:t>
      </w:r>
      <w:r w:rsidRPr="00317401">
        <w:rPr>
          <w:rStyle w:val="StyleUnderline"/>
          <w:bCs/>
          <w:sz w:val="24"/>
          <w:highlight w:val="green"/>
        </w:rPr>
        <w:t>breeds corruption</w:t>
      </w:r>
      <w:r w:rsidRPr="00317401">
        <w:rPr>
          <w:rStyle w:val="StyleUnderline"/>
          <w:sz w:val="24"/>
        </w:rPr>
        <w:t xml:space="preserve">, poverty, poor health outcomes, spread of lethal diseases, gross </w:t>
      </w:r>
      <w:r w:rsidRPr="00317401">
        <w:rPr>
          <w:rStyle w:val="StyleUnderline"/>
          <w:bCs/>
          <w:sz w:val="24"/>
          <w:highlight w:val="green"/>
        </w:rPr>
        <w:t>human rights abuses and conflict</w:t>
      </w:r>
      <w:r w:rsidRPr="00317401">
        <w:rPr>
          <w:rStyle w:val="StyleUnderline"/>
          <w:bCs/>
          <w:sz w:val="24"/>
        </w:rPr>
        <w:t xml:space="preserve">. This we have </w:t>
      </w:r>
      <w:r w:rsidRPr="00317401">
        <w:rPr>
          <w:rStyle w:val="StyleUnderline"/>
          <w:bCs/>
          <w:sz w:val="24"/>
          <w:highlight w:val="green"/>
        </w:rPr>
        <w:t>seen</w:t>
      </w:r>
      <w:r w:rsidRPr="00317401">
        <w:rPr>
          <w:rStyle w:val="StyleUnderline"/>
          <w:bCs/>
          <w:sz w:val="24"/>
        </w:rPr>
        <w:t xml:space="preserve"> played out with grim efficiency </w:t>
      </w:r>
      <w:r w:rsidRPr="00317401">
        <w:rPr>
          <w:rStyle w:val="StyleUnderline"/>
          <w:bCs/>
          <w:sz w:val="24"/>
          <w:highlight w:val="green"/>
        </w:rPr>
        <w:t>in Afghanistan</w:t>
      </w:r>
      <w:r w:rsidRPr="00317401">
        <w:rPr>
          <w:rStyle w:val="StyleUnderline"/>
          <w:bCs/>
          <w:sz w:val="24"/>
        </w:rPr>
        <w:t xml:space="preserve">, Pakistan, </w:t>
      </w:r>
      <w:r w:rsidRPr="00317401">
        <w:rPr>
          <w:rStyle w:val="StyleUnderline"/>
          <w:bCs/>
          <w:sz w:val="24"/>
          <w:highlight w:val="green"/>
        </w:rPr>
        <w:t>Iraq, Syria</w:t>
      </w:r>
      <w:r w:rsidRPr="00317401">
        <w:rPr>
          <w:rStyle w:val="StyleUnderline"/>
          <w:bCs/>
          <w:sz w:val="24"/>
        </w:rPr>
        <w:t xml:space="preserve">, Sudan, Democratic Republic of the </w:t>
      </w:r>
      <w:r w:rsidRPr="00317401">
        <w:rPr>
          <w:rStyle w:val="StyleUnderline"/>
          <w:bCs/>
          <w:sz w:val="24"/>
          <w:highlight w:val="green"/>
        </w:rPr>
        <w:t>Congo</w:t>
      </w:r>
      <w:r w:rsidRPr="00317401">
        <w:rPr>
          <w:rStyle w:val="StyleUnderline"/>
          <w:bCs/>
          <w:sz w:val="24"/>
        </w:rPr>
        <w:t xml:space="preserve">, Central African Republic, Libya, Yemen, </w:t>
      </w:r>
      <w:r w:rsidRPr="00317401">
        <w:rPr>
          <w:rStyle w:val="StyleUnderline"/>
          <w:bCs/>
          <w:sz w:val="24"/>
          <w:highlight w:val="green"/>
        </w:rPr>
        <w:t>Somalia</w:t>
      </w:r>
      <w:r w:rsidRPr="00317401">
        <w:rPr>
          <w:rStyle w:val="StyleUnderline"/>
          <w:bCs/>
          <w:sz w:val="24"/>
        </w:rPr>
        <w:t xml:space="preserve">, Nigeria, Honduras, </w:t>
      </w:r>
      <w:r w:rsidRPr="00317401">
        <w:rPr>
          <w:rStyle w:val="StyleUnderline"/>
          <w:bCs/>
          <w:sz w:val="24"/>
          <w:highlight w:val="green"/>
        </w:rPr>
        <w:t>and beyond</w:t>
      </w:r>
      <w:r w:rsidRPr="00317401">
        <w:rPr>
          <w:rStyle w:val="StyleUnderline"/>
          <w:sz w:val="24"/>
        </w:rPr>
        <w:t xml:space="preserve">. All have had </w:t>
      </w:r>
      <w:r w:rsidRPr="00317401">
        <w:rPr>
          <w:rStyle w:val="Emphasis"/>
          <w:sz w:val="24"/>
        </w:rPr>
        <w:t>disastrous regional effects</w:t>
      </w:r>
      <w:r w:rsidRPr="00317401">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317401">
        <w:rPr>
          <w:rStyle w:val="StyleUnderline"/>
          <w:sz w:val="24"/>
        </w:rPr>
        <w:t>However, global health diplomacy</w:t>
      </w:r>
      <w:r w:rsidRPr="00317401">
        <w:rPr>
          <w:sz w:val="16"/>
        </w:rPr>
        <w:t xml:space="preserve">, exercised through civil-military and military-military programs, </w:t>
      </w:r>
      <w:r w:rsidRPr="00317401">
        <w:rPr>
          <w:rStyle w:val="StyleUnderline"/>
          <w:sz w:val="24"/>
        </w:rPr>
        <w:t>is a promising strategic tool that should be employed to address</w:t>
      </w:r>
      <w:r w:rsidRPr="00317401">
        <w:rPr>
          <w:sz w:val="16"/>
        </w:rPr>
        <w:t xml:space="preserve"> these wicked strategic or </w:t>
      </w:r>
      <w:r w:rsidRPr="00317401">
        <w:rPr>
          <w:rStyle w:val="StyleUnderline"/>
          <w:sz w:val="24"/>
        </w:rPr>
        <w:t>global health problems and improve</w:t>
      </w:r>
      <w:r w:rsidRPr="00317401">
        <w:rPr>
          <w:sz w:val="16"/>
        </w:rPr>
        <w:t xml:space="preserve"> domestic and </w:t>
      </w:r>
      <w:r w:rsidRPr="00317401">
        <w:rPr>
          <w:rStyle w:val="StyleUnderline"/>
          <w:sz w:val="24"/>
        </w:rPr>
        <w:t>international security</w:t>
      </w:r>
      <w:r w:rsidRPr="00317401">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317401">
        <w:rPr>
          <w:rStyle w:val="StyleUnderline"/>
          <w:sz w:val="24"/>
          <w:highlight w:val="green"/>
        </w:rPr>
        <w:t>The U</w:t>
      </w:r>
      <w:r w:rsidRPr="00317401">
        <w:rPr>
          <w:rStyle w:val="StyleUnderline"/>
          <w:sz w:val="24"/>
        </w:rPr>
        <w:t xml:space="preserve">nited </w:t>
      </w:r>
      <w:r w:rsidRPr="00317401">
        <w:rPr>
          <w:rStyle w:val="StyleUnderline"/>
          <w:sz w:val="24"/>
          <w:highlight w:val="green"/>
        </w:rPr>
        <w:t>S</w:t>
      </w:r>
      <w:r w:rsidRPr="00317401">
        <w:rPr>
          <w:rStyle w:val="StyleUnderline"/>
          <w:sz w:val="24"/>
        </w:rPr>
        <w:t xml:space="preserve">tates, </w:t>
      </w:r>
      <w:r w:rsidRPr="00317401">
        <w:rPr>
          <w:rStyle w:val="Emphasis"/>
          <w:sz w:val="24"/>
        </w:rPr>
        <w:t>by virtue of its strengths across diplomacy, defense, development, trade, and its inherent domestic civilian capabilities</w:t>
      </w:r>
      <w:r w:rsidRPr="00317401">
        <w:rPr>
          <w:rStyle w:val="StyleUnderline"/>
          <w:sz w:val="24"/>
        </w:rPr>
        <w:t xml:space="preserve">, </w:t>
      </w:r>
      <w:r w:rsidRPr="00317401">
        <w:rPr>
          <w:rStyle w:val="StyleUnderline"/>
          <w:sz w:val="24"/>
          <w:highlight w:val="green"/>
        </w:rPr>
        <w:t xml:space="preserve">has an opportunity to </w:t>
      </w:r>
      <w:r w:rsidRPr="00317401">
        <w:rPr>
          <w:rStyle w:val="Emphasis"/>
          <w:sz w:val="24"/>
          <w:highlight w:val="green"/>
        </w:rPr>
        <w:t>exercise</w:t>
      </w:r>
      <w:r w:rsidRPr="00317401">
        <w:rPr>
          <w:rStyle w:val="Emphasis"/>
          <w:sz w:val="24"/>
        </w:rPr>
        <w:t xml:space="preserve"> its </w:t>
      </w:r>
      <w:r w:rsidRPr="00317401">
        <w:rPr>
          <w:rStyle w:val="Emphasis"/>
          <w:sz w:val="24"/>
          <w:highlight w:val="green"/>
        </w:rPr>
        <w:t>leadership</w:t>
      </w:r>
      <w:r w:rsidRPr="00317401">
        <w:rPr>
          <w:rStyle w:val="StyleUnderline"/>
          <w:sz w:val="24"/>
          <w:highlight w:val="green"/>
        </w:rPr>
        <w:t xml:space="preserve"> and </w:t>
      </w:r>
      <w:r w:rsidRPr="00317401">
        <w:rPr>
          <w:rStyle w:val="Emphasis"/>
          <w:sz w:val="24"/>
          <w:highlight w:val="green"/>
        </w:rPr>
        <w:t>mobilize these assets</w:t>
      </w:r>
      <w:r w:rsidRPr="00317401">
        <w:rPr>
          <w:rStyle w:val="StyleUnderline"/>
          <w:sz w:val="24"/>
        </w:rPr>
        <w:t xml:space="preserve">. Using global health diplomacy to comprehensively strengthen public service and governance capabilities has been chronically neglected by the international development community. It </w:t>
      </w:r>
      <w:r w:rsidRPr="00317401">
        <w:rPr>
          <w:rStyle w:val="Emphasis"/>
          <w:sz w:val="24"/>
        </w:rPr>
        <w:t>needs a leader</w:t>
      </w:r>
      <w:r w:rsidRPr="00317401">
        <w:rPr>
          <w:rStyle w:val="StyleUnderline"/>
          <w:sz w:val="24"/>
        </w:rPr>
        <w:t xml:space="preserve"> to start this process and the United States has the </w:t>
      </w:r>
      <w:r w:rsidRPr="00317401">
        <w:rPr>
          <w:rStyle w:val="Emphasis"/>
          <w:sz w:val="24"/>
        </w:rPr>
        <w:t>ability</w:t>
      </w:r>
      <w:r w:rsidRPr="00317401">
        <w:rPr>
          <w:rStyle w:val="StyleUnderline"/>
          <w:sz w:val="24"/>
        </w:rPr>
        <w:t xml:space="preserve"> and </w:t>
      </w:r>
      <w:r w:rsidRPr="00317401">
        <w:rPr>
          <w:rStyle w:val="Emphasis"/>
          <w:sz w:val="24"/>
        </w:rPr>
        <w:t>authority</w:t>
      </w:r>
      <w:r w:rsidRPr="00317401">
        <w:rPr>
          <w:rStyle w:val="StyleUnderline"/>
          <w:sz w:val="24"/>
        </w:rPr>
        <w:t xml:space="preserve"> to do so in the national and international interest</w:t>
      </w:r>
      <w:r w:rsidRPr="00317401">
        <w:rPr>
          <w:sz w:val="16"/>
        </w:rPr>
        <w:t>.</w:t>
      </w:r>
    </w:p>
    <w:p w14:paraId="555D6859" w14:textId="77777777" w:rsidR="006F7CEA" w:rsidRPr="00317401" w:rsidRDefault="006F7CEA" w:rsidP="006F7CEA">
      <w:pPr>
        <w:pStyle w:val="Heading3"/>
      </w:pPr>
      <w:r w:rsidRPr="00317401">
        <w:t>1AC – Plan</w:t>
      </w:r>
    </w:p>
    <w:p w14:paraId="7B78F40C" w14:textId="77777777" w:rsidR="006F7CEA" w:rsidRPr="00317401" w:rsidRDefault="006F7CEA" w:rsidP="006F7CEA">
      <w:pPr>
        <w:pStyle w:val="Heading4"/>
      </w:pPr>
      <w:r w:rsidRPr="00317401">
        <w:t>Plan – The member nations of the World Trade Organization ought to reduce intellectual property protections for medicines by implementing a one-and-done approach for patent protection.</w:t>
      </w:r>
    </w:p>
    <w:p w14:paraId="6A3768C4" w14:textId="77777777" w:rsidR="006F7CEA" w:rsidRPr="00317401" w:rsidRDefault="006F7CEA" w:rsidP="006F7CEA">
      <w:pPr>
        <w:pStyle w:val="Heading4"/>
      </w:pPr>
      <w:r w:rsidRPr="00317401">
        <w:t xml:space="preserve">The Plan </w:t>
      </w:r>
      <w:r w:rsidRPr="00317401">
        <w:rPr>
          <w:u w:val="single"/>
        </w:rPr>
        <w:t>solves Evergreening</w:t>
      </w:r>
      <w:r w:rsidRPr="00317401">
        <w:t>.</w:t>
      </w:r>
    </w:p>
    <w:p w14:paraId="6ABB2382" w14:textId="77777777" w:rsidR="006F7CEA" w:rsidRPr="00317401" w:rsidRDefault="006F7CEA" w:rsidP="006F7CEA">
      <w:r w:rsidRPr="00317401">
        <w:rPr>
          <w:rStyle w:val="Style13ptBold"/>
        </w:rPr>
        <w:t>Feldman 3</w:t>
      </w:r>
      <w:r w:rsidRPr="00317401">
        <w:t xml:space="preserve"> Robin Feldman 2-11-2019 "‘One-and-done’ for new drugs could cut patent thickets and boost generic competition" </w:t>
      </w:r>
      <w:hyperlink r:id="rId13"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284E192E" w14:textId="77777777" w:rsidR="006F7CEA" w:rsidRPr="00317401" w:rsidRDefault="006F7CEA" w:rsidP="006F7CEA">
      <w:pPr>
        <w:rPr>
          <w:sz w:val="16"/>
        </w:rPr>
      </w:pPr>
      <w:r w:rsidRPr="00317401">
        <w:rPr>
          <w:u w:val="single"/>
        </w:rPr>
        <w:t xml:space="preserve">I believe that </w:t>
      </w:r>
      <w:r w:rsidRPr="00317401">
        <w:rPr>
          <w:highlight w:val="green"/>
          <w:u w:val="single"/>
        </w:rPr>
        <w:t xml:space="preserve">one period of protection </w:t>
      </w:r>
      <w:r w:rsidRPr="00317401">
        <w:rPr>
          <w:b/>
          <w:bCs/>
          <w:highlight w:val="green"/>
          <w:u w:val="single"/>
          <w:bdr w:val="single" w:sz="4" w:space="0" w:color="auto"/>
        </w:rPr>
        <w:t>should be enough</w:t>
      </w:r>
      <w:r w:rsidRPr="00317401">
        <w:rPr>
          <w:u w:val="single"/>
        </w:rPr>
        <w:t xml:space="preserve">. We should </w:t>
      </w:r>
      <w:r w:rsidRPr="00317401">
        <w:rPr>
          <w:highlight w:val="green"/>
          <w:u w:val="single"/>
        </w:rPr>
        <w:t xml:space="preserve">make </w:t>
      </w:r>
      <w:r w:rsidRPr="00317401">
        <w:rPr>
          <w:u w:val="single"/>
        </w:rPr>
        <w:t xml:space="preserve">the </w:t>
      </w:r>
      <w:r w:rsidRPr="00317401">
        <w:rPr>
          <w:highlight w:val="green"/>
          <w:u w:val="single"/>
        </w:rPr>
        <w:t xml:space="preserve">legal changes </w:t>
      </w:r>
      <w:r w:rsidRPr="00317401">
        <w:rPr>
          <w:u w:val="single"/>
        </w:rPr>
        <w:t xml:space="preserve">necessary </w:t>
      </w:r>
      <w:r w:rsidRPr="00317401">
        <w:rPr>
          <w:highlight w:val="green"/>
          <w:u w:val="single"/>
        </w:rPr>
        <w:t xml:space="preserve">to prevent companies </w:t>
      </w:r>
      <w:r w:rsidRPr="00317401">
        <w:rPr>
          <w:b/>
          <w:bCs/>
          <w:highlight w:val="green"/>
          <w:u w:val="single"/>
        </w:rPr>
        <w:t>from building patent walls</w:t>
      </w:r>
      <w:r w:rsidRPr="00317401">
        <w:rPr>
          <w:highlight w:val="green"/>
          <w:u w:val="single"/>
        </w:rPr>
        <w:t xml:space="preserve"> </w:t>
      </w:r>
      <w:r w:rsidRPr="00317401">
        <w:rPr>
          <w:u w:val="single"/>
        </w:rPr>
        <w:t xml:space="preserve">and piling up mountains of rights. This could be </w:t>
      </w:r>
      <w:r w:rsidRPr="00317401">
        <w:rPr>
          <w:highlight w:val="green"/>
          <w:u w:val="single"/>
        </w:rPr>
        <w:t xml:space="preserve">accomplished </w:t>
      </w:r>
      <w:r w:rsidRPr="00317401">
        <w:rPr>
          <w:b/>
          <w:bCs/>
          <w:highlight w:val="green"/>
          <w:u w:val="single"/>
          <w:bdr w:val="single" w:sz="4" w:space="0" w:color="auto"/>
        </w:rPr>
        <w:t>by a “one-and-done” approach</w:t>
      </w:r>
      <w:r w:rsidRPr="00317401">
        <w:rPr>
          <w:highlight w:val="green"/>
          <w:u w:val="single"/>
        </w:rPr>
        <w:t xml:space="preserve"> </w:t>
      </w:r>
      <w:r w:rsidRPr="00317401">
        <w:rPr>
          <w:u w:val="single"/>
        </w:rPr>
        <w:t>for patent protection. Under it, a drug would receive just one period of exclusivity, and no more</w:t>
      </w:r>
      <w:r w:rsidRPr="00317401">
        <w:rPr>
          <w:sz w:val="16"/>
        </w:rPr>
        <w:t xml:space="preserve">. The choice of which “one” could be left entirely in the hands of the pharmaceutical company, with the election made when the FDA approves the drug. </w:t>
      </w:r>
      <w:r w:rsidRPr="00317401">
        <w:rPr>
          <w:u w:val="single"/>
        </w:rPr>
        <w:t>Perhaps development of the drug went swiftly and smoothly, so the remaining life of one of the drug’s patents is of greatest value</w:t>
      </w:r>
      <w:r w:rsidRPr="00317401">
        <w:rPr>
          <w:sz w:val="16"/>
        </w:rPr>
        <w:t xml:space="preserve">. Perhaps development languished, so designation as an orphan drug or some other benefit would bring greater reward. </w:t>
      </w:r>
      <w:r w:rsidRPr="00317401">
        <w:rPr>
          <w:u w:val="single"/>
        </w:rPr>
        <w:t>The choice would be up to the company itself, based on its own calculation of the maximum benefit.</w:t>
      </w:r>
      <w:r w:rsidRPr="00317401">
        <w:rPr>
          <w:sz w:val="16"/>
        </w:rPr>
        <w:t xml:space="preserve"> </w:t>
      </w:r>
      <w:r w:rsidRPr="00317401">
        <w:rPr>
          <w:highlight w:val="green"/>
          <w:u w:val="single"/>
        </w:rPr>
        <w:t>The result</w:t>
      </w:r>
      <w:r w:rsidRPr="00317401">
        <w:rPr>
          <w:u w:val="single"/>
        </w:rPr>
        <w:t xml:space="preserve">, however, </w:t>
      </w:r>
      <w:r w:rsidRPr="00317401">
        <w:rPr>
          <w:highlight w:val="green"/>
          <w:u w:val="single"/>
        </w:rPr>
        <w:t xml:space="preserve">is that a </w:t>
      </w:r>
      <w:r w:rsidRPr="00317401">
        <w:rPr>
          <w:u w:val="single"/>
        </w:rPr>
        <w:t xml:space="preserve">pharmaceutical </w:t>
      </w:r>
      <w:r w:rsidRPr="00317401">
        <w:rPr>
          <w:highlight w:val="green"/>
          <w:u w:val="single"/>
        </w:rPr>
        <w:t xml:space="preserve">company chooses whether </w:t>
      </w:r>
      <w:r w:rsidRPr="00317401">
        <w:rPr>
          <w:u w:val="single"/>
        </w:rPr>
        <w:t xml:space="preserve">its period of </w:t>
      </w:r>
      <w:r w:rsidRPr="00317401">
        <w:rPr>
          <w:highlight w:val="green"/>
          <w:u w:val="single"/>
        </w:rPr>
        <w:t>exclusivity would be a patent</w:t>
      </w:r>
      <w:r w:rsidRPr="00317401">
        <w:rPr>
          <w:u w:val="single"/>
        </w:rPr>
        <w:t xml:space="preserve">, an </w:t>
      </w:r>
      <w:r w:rsidRPr="00317401">
        <w:rPr>
          <w:highlight w:val="green"/>
          <w:u w:val="single"/>
        </w:rPr>
        <w:t>orphan drug designation</w:t>
      </w:r>
      <w:r w:rsidRPr="00317401">
        <w:rPr>
          <w:u w:val="single"/>
        </w:rPr>
        <w:t xml:space="preserve">, a period of </w:t>
      </w:r>
      <w:r w:rsidRPr="00317401">
        <w:rPr>
          <w:highlight w:val="green"/>
          <w:u w:val="single"/>
        </w:rPr>
        <w:t xml:space="preserve">data exclusivity </w:t>
      </w:r>
      <w:r w:rsidRPr="00317401">
        <w:rPr>
          <w:u w:val="single"/>
        </w:rPr>
        <w:t xml:space="preserve">(in which no generic is allowed to use the original drug’s safety and effectiveness data), or something else — </w:t>
      </w:r>
      <w:r w:rsidRPr="00317401">
        <w:rPr>
          <w:highlight w:val="green"/>
          <w:u w:val="single"/>
        </w:rPr>
        <w:t xml:space="preserve">but </w:t>
      </w:r>
      <w:r w:rsidRPr="00317401">
        <w:rPr>
          <w:b/>
          <w:bCs/>
          <w:highlight w:val="green"/>
          <w:u w:val="single"/>
        </w:rPr>
        <w:t xml:space="preserve">not all of the above </w:t>
      </w:r>
      <w:r w:rsidRPr="00317401">
        <w:rPr>
          <w:u w:val="single"/>
        </w:rPr>
        <w:t>and more</w:t>
      </w:r>
      <w:r w:rsidRPr="00317401">
        <w:rPr>
          <w:sz w:val="16"/>
        </w:rPr>
        <w:t xml:space="preserve">. Consider Suboxone, a combination of buprenorphine and naloxone for treating opioid addiction. </w:t>
      </w:r>
      <w:r w:rsidRPr="00317401">
        <w:rPr>
          <w:u w:val="single"/>
        </w:rPr>
        <w:t>The drug’s maker has extended its protection cliff eight times, including obtaining an orphan drug designation, which is intended for drugs that serve only a small number of patients</w:t>
      </w:r>
      <w:r w:rsidRPr="00317401">
        <w:rPr>
          <w:sz w:val="16"/>
        </w:rPr>
        <w:t xml:space="preserve">. The drug’s first period of exclusivity ended in 2005, but with the additions its protection now lasts until 2024. </w:t>
      </w:r>
      <w:r w:rsidRPr="00317401">
        <w:rPr>
          <w:u w:val="single"/>
        </w:rPr>
        <w:t>That makes almost two additional decades in which the public has borne the burden of monopoly pricing, and access to the medicine may have been constrained</w:t>
      </w:r>
      <w:r w:rsidRPr="00317401">
        <w:rPr>
          <w:sz w:val="16"/>
        </w:rPr>
        <w:t xml:space="preserve">. </w:t>
      </w:r>
      <w:r w:rsidRPr="00317401">
        <w:rPr>
          <w:highlight w:val="green"/>
          <w:u w:val="single"/>
        </w:rPr>
        <w:t>Implementing</w:t>
      </w:r>
      <w:r w:rsidRPr="00317401">
        <w:rPr>
          <w:sz w:val="16"/>
          <w:highlight w:val="green"/>
        </w:rPr>
        <w:t xml:space="preserve"> </w:t>
      </w:r>
      <w:r w:rsidRPr="00317401">
        <w:rPr>
          <w:sz w:val="16"/>
        </w:rPr>
        <w:t xml:space="preserve">a </w:t>
      </w:r>
      <w:r w:rsidRPr="00317401">
        <w:rPr>
          <w:highlight w:val="green"/>
          <w:u w:val="single"/>
        </w:rPr>
        <w:t>one-and-done</w:t>
      </w:r>
      <w:r w:rsidRPr="00317401">
        <w:rPr>
          <w:sz w:val="16"/>
          <w:highlight w:val="green"/>
        </w:rPr>
        <w:t xml:space="preserve"> </w:t>
      </w:r>
      <w:r w:rsidRPr="00317401">
        <w:rPr>
          <w:sz w:val="16"/>
        </w:rPr>
        <w:t xml:space="preserve">approach in conjunction with FDA approval underscores the fact that these problems and solutions are designed for pharmaceuticals, not for all types of technologies. </w:t>
      </w:r>
      <w:r w:rsidRPr="00317401">
        <w:rPr>
          <w:u w:val="single"/>
        </w:rPr>
        <w:t xml:space="preserve">That way, one-and-done could be implemented </w:t>
      </w:r>
      <w:r w:rsidRPr="00317401">
        <w:rPr>
          <w:highlight w:val="green"/>
          <w:u w:val="single"/>
        </w:rPr>
        <w:t xml:space="preserve">through </w:t>
      </w:r>
      <w:r w:rsidRPr="00317401">
        <w:rPr>
          <w:b/>
          <w:bCs/>
          <w:highlight w:val="green"/>
          <w:u w:val="single"/>
          <w:bdr w:val="single" w:sz="4" w:space="0" w:color="auto"/>
        </w:rPr>
        <w:t>legislative changes to the FDA’s drug approval system</w:t>
      </w:r>
      <w:r w:rsidRPr="00317401">
        <w:rPr>
          <w:u w:val="single"/>
        </w:rPr>
        <w:t>, and would apply to patents granted going forward.</w:t>
      </w:r>
      <w:r w:rsidRPr="00317401">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17401">
        <w:rPr>
          <w:u w:val="single"/>
        </w:rPr>
        <w:t>Pharmaceutical companies have become adept at maneuvering through the system of patent and non-patent rights to create mountains of rights that can be applied, one after another.</w:t>
      </w:r>
      <w:r w:rsidRPr="0031740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728C337" w14:textId="77777777" w:rsidR="006F7CEA" w:rsidRPr="00317401" w:rsidRDefault="006F7CEA" w:rsidP="006F7CEA">
      <w:pPr>
        <w:pStyle w:val="Heading4"/>
      </w:pPr>
      <w:r w:rsidRPr="00317401">
        <w:t xml:space="preserve">Reforming the Patent Process would </w:t>
      </w:r>
      <w:r w:rsidRPr="00317401">
        <w:rPr>
          <w:u w:val="single"/>
        </w:rPr>
        <w:t>lower Drug Prices</w:t>
      </w:r>
      <w:r w:rsidRPr="00317401">
        <w:t xml:space="preserve"> and </w:t>
      </w:r>
      <w:r w:rsidRPr="00317401">
        <w:rPr>
          <w:u w:val="single"/>
        </w:rPr>
        <w:t>incentivize Pharma Innovation</w:t>
      </w:r>
      <w:r w:rsidRPr="00317401">
        <w:t xml:space="preserve"> by revitalizing the Market.</w:t>
      </w:r>
    </w:p>
    <w:p w14:paraId="51D5F616" w14:textId="77777777" w:rsidR="006F7CEA" w:rsidRPr="00317401" w:rsidRDefault="006F7CEA" w:rsidP="006F7CEA">
      <w:r w:rsidRPr="00317401">
        <w:rPr>
          <w:rStyle w:val="Style13ptBold"/>
        </w:rPr>
        <w:t>Stanbrook 13</w:t>
      </w:r>
      <w:r w:rsidRPr="00317401">
        <w:t xml:space="preserve">, Matthew B. "Limiting “evergreening” for a better balance of drug innovation incentives." (2013): 939-939. (MD (University of Toronto) PhD (University of Toronto))//Elmer </w:t>
      </w:r>
    </w:p>
    <w:p w14:paraId="184E936B" w14:textId="77777777" w:rsidR="006F7CEA" w:rsidRPr="00317401" w:rsidRDefault="006F7CEA" w:rsidP="006F7CEA">
      <w:pPr>
        <w:rPr>
          <w:u w:val="single"/>
        </w:rPr>
      </w:pPr>
      <w:r w:rsidRPr="00317401">
        <w:rPr>
          <w:u w:val="single"/>
        </w:rPr>
        <w:t>At issue in the Indian case was “</w:t>
      </w:r>
      <w:r w:rsidRPr="00317401">
        <w:rPr>
          <w:highlight w:val="green"/>
          <w:u w:val="single"/>
        </w:rPr>
        <w:t>evergreening</w:t>
      </w:r>
      <w:r w:rsidRPr="00317401">
        <w:rPr>
          <w:u w:val="single"/>
        </w:rPr>
        <w:t xml:space="preserve">,” </w:t>
      </w:r>
      <w:r w:rsidRPr="00317401">
        <w:rPr>
          <w:highlight w:val="green"/>
          <w:u w:val="single"/>
        </w:rPr>
        <w:t xml:space="preserve">a </w:t>
      </w:r>
      <w:r w:rsidRPr="00317401">
        <w:rPr>
          <w:u w:val="single"/>
        </w:rPr>
        <w:t xml:space="preserve">now </w:t>
      </w:r>
      <w:r w:rsidRPr="00317401">
        <w:rPr>
          <w:highlight w:val="green"/>
          <w:u w:val="single"/>
        </w:rPr>
        <w:t xml:space="preserve">widespread practice </w:t>
      </w:r>
      <w:r w:rsidRPr="00317401">
        <w:rPr>
          <w:u w:val="single"/>
        </w:rPr>
        <w:t>by the pharmaceutical industry designed to extend the monopoly on an existing drug by modifying it and seeking new patents</w:t>
      </w:r>
      <w:r w:rsidRPr="00317401">
        <w:rPr>
          <w:sz w:val="16"/>
        </w:rPr>
        <w:t xml:space="preserve">.2 Currently, half of all drugs patented in Canada have multiple subsequent patents, extending the lifetime of the original patent by about 8 years.3 </w:t>
      </w:r>
      <w:r w:rsidRPr="00317401">
        <w:rPr>
          <w:highlight w:val="green"/>
          <w:u w:val="single"/>
        </w:rPr>
        <w:t>Manufacturers</w:t>
      </w:r>
      <w:r w:rsidRPr="00317401">
        <w:rPr>
          <w:u w:val="single"/>
        </w:rPr>
        <w:t xml:space="preserve">, in defence of these practices, predictably </w:t>
      </w:r>
      <w:r w:rsidRPr="00317401">
        <w:rPr>
          <w:highlight w:val="green"/>
          <w:u w:val="single"/>
        </w:rPr>
        <w:t xml:space="preserve">tout </w:t>
      </w:r>
      <w:r w:rsidRPr="00317401">
        <w:rPr>
          <w:u w:val="single"/>
        </w:rPr>
        <w:t xml:space="preserve">the </w:t>
      </w:r>
      <w:r w:rsidRPr="00317401">
        <w:rPr>
          <w:highlight w:val="green"/>
          <w:u w:val="single"/>
        </w:rPr>
        <w:t xml:space="preserve">advantages </w:t>
      </w:r>
      <w:r w:rsidRPr="00317401">
        <w:rPr>
          <w:u w:val="single"/>
        </w:rPr>
        <w:t>of new versions of their products, which often represent more potent isomers or salts of the original drugs, longer-lasting formulations or improved delivery systems that make adherence easier or more convenient.</w:t>
      </w:r>
      <w:r w:rsidRPr="00317401">
        <w:rPr>
          <w:sz w:val="16"/>
        </w:rPr>
        <w:t xml:space="preserve"> But the </w:t>
      </w:r>
      <w:r w:rsidRPr="00317401">
        <w:rPr>
          <w:highlight w:val="green"/>
          <w:u w:val="single"/>
        </w:rPr>
        <w:t>new versions are</w:t>
      </w:r>
      <w:r w:rsidRPr="00317401">
        <w:rPr>
          <w:sz w:val="16"/>
          <w:highlight w:val="green"/>
        </w:rPr>
        <w:t xml:space="preserve"> </w:t>
      </w:r>
      <w:r w:rsidRPr="00317401">
        <w:rPr>
          <w:sz w:val="16"/>
        </w:rPr>
        <w:t>by definition “</w:t>
      </w:r>
      <w:r w:rsidRPr="00317401">
        <w:rPr>
          <w:b/>
          <w:bCs/>
          <w:highlight w:val="green"/>
          <w:u w:val="single"/>
        </w:rPr>
        <w:t>me too” drugs</w:t>
      </w:r>
      <w:r w:rsidRPr="00317401">
        <w:rPr>
          <w:highlight w:val="green"/>
          <w:u w:val="single"/>
        </w:rPr>
        <w:t xml:space="preserve">, </w:t>
      </w:r>
      <w:r w:rsidRPr="00317401">
        <w:rPr>
          <w:u w:val="single"/>
        </w:rPr>
        <w:t xml:space="preserve">and demonstration that the resulting </w:t>
      </w:r>
      <w:r w:rsidRPr="00317401">
        <w:rPr>
          <w:b/>
          <w:bCs/>
          <w:highlight w:val="green"/>
          <w:u w:val="single"/>
        </w:rPr>
        <w:t>incremental benefits</w:t>
      </w:r>
      <w:r w:rsidRPr="00317401">
        <w:rPr>
          <w:highlight w:val="green"/>
          <w:u w:val="single"/>
        </w:rPr>
        <w:t xml:space="preserve"> </w:t>
      </w:r>
      <w:r w:rsidRPr="00317401">
        <w:rPr>
          <w:u w:val="single"/>
        </w:rPr>
        <w:t xml:space="preserve">in efficacy and safety are clinically meaningful </w:t>
      </w:r>
      <w:r w:rsidRPr="00317401">
        <w:rPr>
          <w:b/>
          <w:bCs/>
          <w:highlight w:val="green"/>
          <w:u w:val="single"/>
          <w:bdr w:val="single" w:sz="4" w:space="0" w:color="auto"/>
        </w:rPr>
        <w:t>is often lacking</w:t>
      </w:r>
      <w:r w:rsidRPr="00317401">
        <w:rPr>
          <w:u w:val="single"/>
        </w:rPr>
        <w:t>.</w:t>
      </w:r>
      <w:r w:rsidRPr="00317401">
        <w:rPr>
          <w:sz w:val="16"/>
        </w:rPr>
        <w:t xml:space="preserve"> Moreover, </w:t>
      </w:r>
      <w:r w:rsidRPr="00317401">
        <w:rPr>
          <w:u w:val="single"/>
        </w:rPr>
        <w:t>the original drugs have often been “blockbusters” used for years to improve the health of millions of patients. It seems hard to argue convincingly why such beneficial drugs require an upgrade, often just before their patents expire</w:t>
      </w:r>
      <w:r w:rsidRPr="00317401">
        <w:rPr>
          <w:sz w:val="16"/>
        </w:rPr>
        <w:t xml:space="preserve">. </w:t>
      </w:r>
      <w:r w:rsidRPr="00317401">
        <w:rPr>
          <w:highlight w:val="green"/>
          <w:u w:val="single"/>
        </w:rPr>
        <w:t xml:space="preserve">Rather than </w:t>
      </w:r>
      <w:r w:rsidRPr="00317401">
        <w:rPr>
          <w:u w:val="single"/>
        </w:rPr>
        <w:t xml:space="preserve">the </w:t>
      </w:r>
      <w:r w:rsidRPr="00317401">
        <w:rPr>
          <w:highlight w:val="green"/>
          <w:u w:val="single"/>
        </w:rPr>
        <w:t xml:space="preserve">marginal benefits </w:t>
      </w:r>
      <w:r w:rsidRPr="00317401">
        <w:rPr>
          <w:u w:val="single"/>
        </w:rPr>
        <w:t xml:space="preserve">accrued </w:t>
      </w:r>
      <w:r w:rsidRPr="00317401">
        <w:rPr>
          <w:highlight w:val="green"/>
          <w:u w:val="single"/>
        </w:rPr>
        <w:t xml:space="preserve">from tinkering </w:t>
      </w:r>
      <w:r w:rsidRPr="00317401">
        <w:rPr>
          <w:u w:val="single"/>
        </w:rPr>
        <w:t xml:space="preserve">with already effective agents, </w:t>
      </w:r>
      <w:r w:rsidRPr="00317401">
        <w:rPr>
          <w:highlight w:val="green"/>
          <w:u w:val="single"/>
        </w:rPr>
        <w:t xml:space="preserve">patients </w:t>
      </w:r>
      <w:r w:rsidRPr="00317401">
        <w:rPr>
          <w:u w:val="single"/>
        </w:rPr>
        <w:t xml:space="preserve">worldwide </w:t>
      </w:r>
      <w:r w:rsidRPr="00317401">
        <w:rPr>
          <w:highlight w:val="green"/>
          <w:u w:val="single"/>
        </w:rPr>
        <w:t xml:space="preserve">are in desperate need of </w:t>
      </w:r>
      <w:r w:rsidRPr="00317401">
        <w:rPr>
          <w:u w:val="single"/>
        </w:rPr>
        <w:t xml:space="preserve">new </w:t>
      </w:r>
      <w:r w:rsidRPr="00317401">
        <w:rPr>
          <w:highlight w:val="green"/>
          <w:u w:val="single"/>
        </w:rPr>
        <w:t xml:space="preserve">classes of pharmaceuticals </w:t>
      </w:r>
      <w:r w:rsidRPr="00317401">
        <w:rPr>
          <w:u w:val="single"/>
        </w:rPr>
        <w:t>for the great many health conditions for which treatments are presently inadequate or entirely lacking</w:t>
      </w:r>
      <w:r w:rsidRPr="00317401">
        <w:rPr>
          <w:sz w:val="16"/>
        </w:rPr>
        <w:t xml:space="preserve">. But </w:t>
      </w:r>
      <w:r w:rsidRPr="00317401">
        <w:rPr>
          <w:highlight w:val="green"/>
          <w:u w:val="single"/>
        </w:rPr>
        <w:t>developing</w:t>
      </w:r>
      <w:r w:rsidRPr="00317401">
        <w:rPr>
          <w:sz w:val="16"/>
          <w:highlight w:val="green"/>
        </w:rPr>
        <w:t xml:space="preserve"> </w:t>
      </w:r>
      <w:r w:rsidRPr="00317401">
        <w:rPr>
          <w:highlight w:val="green"/>
          <w:u w:val="single"/>
        </w:rPr>
        <w:t>truly innovative drugs is</w:t>
      </w:r>
      <w:r w:rsidRPr="00317401">
        <w:rPr>
          <w:sz w:val="16"/>
          <w:highlight w:val="green"/>
        </w:rPr>
        <w:t xml:space="preserve"> </w:t>
      </w:r>
      <w:r w:rsidRPr="00317401">
        <w:rPr>
          <w:sz w:val="16"/>
        </w:rPr>
        <w:t xml:space="preserve">undeniably a </w:t>
      </w:r>
      <w:r w:rsidRPr="00317401">
        <w:rPr>
          <w:highlight w:val="green"/>
          <w:u w:val="single"/>
        </w:rPr>
        <w:t>high-risk</w:t>
      </w:r>
      <w:r w:rsidRPr="00317401">
        <w:rPr>
          <w:sz w:val="16"/>
          <w:highlight w:val="green"/>
        </w:rPr>
        <w:t xml:space="preserve"> </w:t>
      </w:r>
      <w:r w:rsidRPr="00317401">
        <w:rPr>
          <w:sz w:val="16"/>
        </w:rPr>
        <w:t xml:space="preserve">venture. It is important and necessary that pharmaceutical companies continue to take these risks, because they are usually the only entities with sufficient resources to do so. </w:t>
      </w:r>
      <w:r w:rsidRPr="00317401">
        <w:rPr>
          <w:u w:val="single"/>
        </w:rPr>
        <w:t xml:space="preserve">Therefore, </w:t>
      </w:r>
      <w:r w:rsidRPr="00317401">
        <w:rPr>
          <w:highlight w:val="green"/>
          <w:u w:val="single"/>
        </w:rPr>
        <w:t xml:space="preserve">companies must </w:t>
      </w:r>
      <w:r w:rsidRPr="00317401">
        <w:rPr>
          <w:u w:val="single"/>
        </w:rPr>
        <w:t xml:space="preserve">continue to </w:t>
      </w:r>
      <w:r w:rsidRPr="00317401">
        <w:rPr>
          <w:highlight w:val="green"/>
          <w:u w:val="single"/>
        </w:rPr>
        <w:t xml:space="preserve">perceive </w:t>
      </w:r>
      <w:r w:rsidRPr="00317401">
        <w:rPr>
          <w:b/>
          <w:bCs/>
          <w:highlight w:val="green"/>
          <w:u w:val="single"/>
        </w:rPr>
        <w:t>sufficient incentives</w:t>
      </w:r>
      <w:r w:rsidRPr="00317401">
        <w:rPr>
          <w:highlight w:val="green"/>
          <w:u w:val="single"/>
        </w:rPr>
        <w:t xml:space="preserve"> </w:t>
      </w:r>
      <w:r w:rsidRPr="00317401">
        <w:rPr>
          <w:u w:val="single"/>
        </w:rPr>
        <w:t xml:space="preserve">to continue investing in innovation. Indeed, there is evidence that the </w:t>
      </w:r>
      <w:r w:rsidRPr="00317401">
        <w:rPr>
          <w:highlight w:val="green"/>
          <w:u w:val="single"/>
        </w:rPr>
        <w:t xml:space="preserve">prospect of future evergreening has become </w:t>
      </w:r>
      <w:r w:rsidRPr="00317401">
        <w:rPr>
          <w:u w:val="single"/>
        </w:rPr>
        <w:t xml:space="preserve">part of the incentive </w:t>
      </w:r>
      <w:r w:rsidRPr="00317401">
        <w:rPr>
          <w:highlight w:val="green"/>
          <w:u w:val="single"/>
        </w:rPr>
        <w:t xml:space="preserve">calculation </w:t>
      </w:r>
      <w:r w:rsidRPr="00317401">
        <w:rPr>
          <w:u w:val="single"/>
        </w:rPr>
        <w:t>for innovative drug development</w:t>
      </w:r>
      <w:r w:rsidRPr="00317401">
        <w:rPr>
          <w:sz w:val="16"/>
        </w:rPr>
        <w:t xml:space="preserve">.4 But surely it is </w:t>
      </w:r>
      <w:r w:rsidRPr="00317401">
        <w:rPr>
          <w:highlight w:val="green"/>
          <w:u w:val="single"/>
        </w:rPr>
        <w:t>perverse to</w:t>
      </w:r>
      <w:r w:rsidRPr="00317401">
        <w:rPr>
          <w:sz w:val="16"/>
          <w:highlight w:val="green"/>
        </w:rPr>
        <w:t xml:space="preserve"> </w:t>
      </w:r>
      <w:r w:rsidRPr="00317401">
        <w:rPr>
          <w:sz w:val="16"/>
        </w:rPr>
        <w:t xml:space="preserve">extend unpredictably a period of patent protection that the government intended to be clearly defined and predictable, and to </w:t>
      </w:r>
      <w:r w:rsidRPr="00317401">
        <w:rPr>
          <w:highlight w:val="green"/>
          <w:u w:val="single"/>
        </w:rPr>
        <w:t>maintain incentives</w:t>
      </w:r>
      <w:r w:rsidRPr="00317401">
        <w:rPr>
          <w:sz w:val="16"/>
          <w:highlight w:val="green"/>
        </w:rPr>
        <w:t xml:space="preserve"> </w:t>
      </w:r>
      <w:r w:rsidRPr="00317401">
        <w:rPr>
          <w:highlight w:val="green"/>
          <w:u w:val="single"/>
        </w:rPr>
        <w:t>that drive companies to divert</w:t>
      </w:r>
      <w:r w:rsidRPr="00317401">
        <w:rPr>
          <w:sz w:val="16"/>
          <w:highlight w:val="green"/>
        </w:rPr>
        <w:t xml:space="preserve"> </w:t>
      </w:r>
      <w:r w:rsidRPr="00317401">
        <w:rPr>
          <w:sz w:val="16"/>
        </w:rPr>
        <w:t xml:space="preserve">their </w:t>
      </w:r>
      <w:r w:rsidRPr="00317401">
        <w:rPr>
          <w:b/>
          <w:bCs/>
          <w:highlight w:val="green"/>
          <w:u w:val="single"/>
        </w:rPr>
        <w:t>drug-development resources away from innovation</w:t>
      </w:r>
      <w:r w:rsidRPr="00317401">
        <w:rPr>
          <w:highlight w:val="green"/>
          <w:u w:val="single"/>
        </w:rPr>
        <w:t>.</w:t>
      </w:r>
      <w:r w:rsidRPr="00317401">
        <w:rPr>
          <w:sz w:val="16"/>
        </w:rPr>
        <w:t xml:space="preserve"> </w:t>
      </w:r>
      <w:r w:rsidRPr="00317401">
        <w:rPr>
          <w:b/>
          <w:bCs/>
          <w:u w:val="single"/>
        </w:rPr>
        <w:t>Current patent legislation may not be optimal</w:t>
      </w:r>
      <w:r w:rsidRPr="00317401">
        <w:rPr>
          <w:u w:val="single"/>
        </w:rPr>
        <w:t xml:space="preserve"> for striking the right balance between encouraging innovation and facilitating profiteering. </w:t>
      </w:r>
      <w:r w:rsidRPr="00317401">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317401">
        <w:rPr>
          <w:u w:val="single"/>
        </w:rPr>
        <w:t>Governments, including Canada’s, would do well to take inspiration from India’s example and tighten regulations that currently facilitate evergreening.</w:t>
      </w:r>
      <w:r w:rsidRPr="00317401">
        <w:rPr>
          <w:sz w:val="16"/>
        </w:rPr>
        <w:t xml:space="preserve"> This might involve </w:t>
      </w:r>
      <w:r w:rsidRPr="00317401">
        <w:rPr>
          <w:b/>
          <w:bCs/>
          <w:highlight w:val="green"/>
          <w:u w:val="single"/>
        </w:rPr>
        <w:t>denying future patents for modifications</w:t>
      </w:r>
      <w:r w:rsidRPr="00317401">
        <w:rPr>
          <w:sz w:val="16"/>
          <w:highlight w:val="green"/>
        </w:rPr>
        <w:t xml:space="preserve"> </w:t>
      </w:r>
      <w:r w:rsidRPr="00317401">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317401">
        <w:rPr>
          <w:u w:val="single"/>
        </w:rPr>
        <w:t xml:space="preserve">Limits on evergreening </w:t>
      </w:r>
      <w:r w:rsidRPr="00317401">
        <w:rPr>
          <w:highlight w:val="green"/>
          <w:u w:val="single"/>
        </w:rPr>
        <w:t xml:space="preserve">would </w:t>
      </w:r>
      <w:r w:rsidRPr="00317401">
        <w:rPr>
          <w:u w:val="single"/>
        </w:rPr>
        <w:t xml:space="preserve">likely </w:t>
      </w:r>
      <w:r w:rsidRPr="00317401">
        <w:rPr>
          <w:highlight w:val="green"/>
          <w:u w:val="single"/>
        </w:rPr>
        <w:t xml:space="preserve">reduce </w:t>
      </w:r>
      <w:r w:rsidRPr="00317401">
        <w:rPr>
          <w:u w:val="single"/>
        </w:rPr>
        <w:t xml:space="preserve">the </w:t>
      </w:r>
      <w:r w:rsidRPr="00317401">
        <w:rPr>
          <w:b/>
          <w:bCs/>
          <w:highlight w:val="green"/>
          <w:u w:val="single"/>
        </w:rPr>
        <w:t>extensive patent litigation</w:t>
      </w:r>
      <w:r w:rsidRPr="00317401">
        <w:rPr>
          <w:highlight w:val="green"/>
          <w:u w:val="single"/>
        </w:rPr>
        <w:t xml:space="preserve"> that contributes to </w:t>
      </w:r>
      <w:r w:rsidRPr="00317401">
        <w:rPr>
          <w:u w:val="single"/>
        </w:rPr>
        <w:t xml:space="preserve">the </w:t>
      </w:r>
      <w:r w:rsidRPr="00317401">
        <w:rPr>
          <w:b/>
          <w:bCs/>
          <w:highlight w:val="green"/>
          <w:u w:val="single"/>
        </w:rPr>
        <w:t>high prices of generic drugs</w:t>
      </w:r>
      <w:r w:rsidRPr="00317401">
        <w:rPr>
          <w:highlight w:val="green"/>
          <w:u w:val="single"/>
        </w:rPr>
        <w:t xml:space="preserve"> </w:t>
      </w:r>
      <w:r w:rsidRPr="00317401">
        <w:rPr>
          <w:u w:val="single"/>
        </w:rPr>
        <w:t>in Canada</w:t>
      </w:r>
      <w:r w:rsidRPr="00317401">
        <w:rPr>
          <w:sz w:val="16"/>
        </w:rPr>
        <w:t xml:space="preserve">.3 Reducing economic pressure on generic drug companies may facilitate current provincial initiatives to lower generic drug prices. </w:t>
      </w:r>
      <w:r w:rsidRPr="00317401">
        <w:rPr>
          <w:u w:val="single"/>
        </w:rPr>
        <w:t>As opportunities to generate revenue from evergreening are eliminated, research-based pharmaceutical companies would be left with no choice but to invest more in innovative drug development to maintain their profits.</w:t>
      </w:r>
    </w:p>
    <w:p w14:paraId="197A3927" w14:textId="77777777" w:rsidR="006F7CEA" w:rsidRPr="00317401" w:rsidRDefault="006F7CEA" w:rsidP="006F7CEA">
      <w:pPr>
        <w:pStyle w:val="Heading3"/>
      </w:pPr>
      <w:r w:rsidRPr="00317401">
        <w:t>1AC – Framework (Short)</w:t>
      </w:r>
    </w:p>
    <w:p w14:paraId="00EF5960" w14:textId="77777777" w:rsidR="006F7CEA" w:rsidRPr="00317401" w:rsidRDefault="006F7CEA" w:rsidP="006F7CEA">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794460EF" w14:textId="77777777" w:rsidR="006F7CEA" w:rsidRPr="00317401" w:rsidRDefault="006F7CEA" w:rsidP="006F7CEA">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4F479F58" w14:textId="77777777" w:rsidR="006F7CEA" w:rsidRPr="00317401" w:rsidRDefault="006F7CEA" w:rsidP="006F7CEA">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09B8D55A" w14:textId="77777777" w:rsidR="006F7CEA" w:rsidRPr="00317401" w:rsidRDefault="006F7CEA" w:rsidP="006F7CEA">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responsible 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2DDA422" w14:textId="77777777" w:rsidR="006F7CEA" w:rsidRPr="00317401" w:rsidRDefault="006F7CEA" w:rsidP="006F7CEA">
      <w:pPr>
        <w:pStyle w:val="Heading4"/>
      </w:pPr>
      <w:r w:rsidRPr="00317401">
        <w:t>Thus, the standard is maximizing expected well-being or act hedonistic util. Prefer additionally –</w:t>
      </w:r>
    </w:p>
    <w:p w14:paraId="5BEE55EF" w14:textId="77777777" w:rsidR="006F7CEA" w:rsidRPr="00317401" w:rsidRDefault="006F7CEA" w:rsidP="006F7CEA">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6163AAC2" w14:textId="77777777" w:rsidR="006F7CEA" w:rsidRPr="00317401" w:rsidRDefault="006F7CEA" w:rsidP="006F7CEA">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6BC12330" w14:textId="77777777" w:rsidR="000E28C7" w:rsidRPr="00317401" w:rsidRDefault="000E28C7" w:rsidP="000E28C7">
      <w:pPr>
        <w:pStyle w:val="Heading3"/>
      </w:pPr>
      <w:r w:rsidRPr="00317401">
        <w:t>1AC – Method</w:t>
      </w:r>
    </w:p>
    <w:p w14:paraId="6B6FD0F6" w14:textId="77777777" w:rsidR="000E28C7" w:rsidRPr="00317401" w:rsidRDefault="000E28C7" w:rsidP="000E28C7">
      <w:pPr>
        <w:pStyle w:val="Heading4"/>
      </w:pPr>
      <w:r w:rsidRPr="00317401">
        <w:t xml:space="preserve">The Alternative to the Aff isn’t </w:t>
      </w:r>
      <w:r w:rsidRPr="00317401">
        <w:rPr>
          <w:u w:val="single"/>
        </w:rPr>
        <w:t>no medicine</w:t>
      </w:r>
      <w:r w:rsidRPr="00317401">
        <w:t xml:space="preserve"> but </w:t>
      </w:r>
      <w:r w:rsidRPr="00317401">
        <w:rPr>
          <w:u w:val="single"/>
        </w:rPr>
        <w:t>exploitive medicine</w:t>
      </w:r>
      <w:r w:rsidRPr="00317401">
        <w:t xml:space="preserve"> – the Plan’s orientation is a </w:t>
      </w:r>
      <w:r w:rsidRPr="00317401">
        <w:rPr>
          <w:u w:val="single"/>
        </w:rPr>
        <w:t>sequencing strategy</w:t>
      </w:r>
      <w:r w:rsidRPr="00317401">
        <w:t xml:space="preserve"> to resistance.</w:t>
      </w:r>
    </w:p>
    <w:p w14:paraId="3BB05631" w14:textId="77777777" w:rsidR="000E28C7" w:rsidRPr="00317401" w:rsidRDefault="000E28C7" w:rsidP="000E28C7">
      <w:r w:rsidRPr="00317401">
        <w:rPr>
          <w:rStyle w:val="Style13ptBold"/>
        </w:rPr>
        <w:t>Ahmed 20</w:t>
      </w:r>
      <w:r w:rsidRPr="00317401">
        <w:t xml:space="preserve"> A Kavum Ahmed 6-24-2020 "Decolonizing the vaccine" </w:t>
      </w:r>
      <w:hyperlink r:id="rId15" w:history="1">
        <w:r w:rsidRPr="00317401">
          <w:rPr>
            <w:rStyle w:val="Hyperlink"/>
          </w:rPr>
          <w:t>https://africasacountry.com/2020/06/decolonizing-the-vaccine</w:t>
        </w:r>
      </w:hyperlink>
      <w:r w:rsidRPr="00317401">
        <w:t xml:space="preserve"> (A. Kayum Ahmed is Division Director for Access and Accountability at the Open Society Public Health Program in New York and teaches at Columbia University Law School.)//Duong+Elmer </w:t>
      </w:r>
    </w:p>
    <w:p w14:paraId="76E77422" w14:textId="77777777" w:rsidR="000E28C7" w:rsidRPr="00317401" w:rsidRDefault="000E28C7" w:rsidP="000E28C7">
      <w:pPr>
        <w:rPr>
          <w:sz w:val="16"/>
        </w:rPr>
      </w:pPr>
      <w:r w:rsidRPr="00317401">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317401">
        <w:rPr>
          <w:b/>
          <w:sz w:val="26"/>
          <w:highlight w:val="green"/>
          <w:u w:val="single"/>
        </w:rPr>
        <w:t>vaccine</w:t>
      </w:r>
      <w:r w:rsidRPr="00317401">
        <w:rPr>
          <w:sz w:val="16"/>
        </w:rPr>
        <w:t xml:space="preserve"> (when it eventually becomes available) as </w:t>
      </w:r>
      <w:r w:rsidRPr="00317401">
        <w:rPr>
          <w:b/>
          <w:sz w:val="26"/>
          <w:highlight w:val="green"/>
          <w:u w:val="single"/>
        </w:rPr>
        <w:t>an instrument of power deployed to exercise control</w:t>
      </w:r>
      <w:r w:rsidRPr="00317401">
        <w:rPr>
          <w:sz w:val="16"/>
        </w:rPr>
        <w:t xml:space="preserve"> </w:t>
      </w:r>
      <w:r w:rsidRPr="00317401">
        <w:rPr>
          <w:b/>
          <w:sz w:val="26"/>
          <w:highlight w:val="green"/>
          <w:u w:val="single"/>
          <w:bdr w:val="single" w:sz="4" w:space="0" w:color="auto"/>
        </w:rPr>
        <w:t>over who will live and who must die</w:t>
      </w:r>
      <w:r w:rsidRPr="00317401">
        <w:rPr>
          <w:sz w:val="16"/>
        </w:rPr>
        <w:t xml:space="preserve">. In order to counter vaccine sovereignty, </w:t>
      </w:r>
      <w:r w:rsidRPr="00317401">
        <w:rPr>
          <w:u w:val="single"/>
        </w:rPr>
        <w:t>we must decolonize the vaccine</w:t>
      </w:r>
      <w:r w:rsidRPr="00317401">
        <w:rPr>
          <w:sz w:val="16"/>
        </w:rPr>
        <w:t xml:space="preserve">. Africans have a particular role to play in leading this decolonization process as subjects of colonialism and as objects of domination through coloniality. </w:t>
      </w:r>
      <w:r w:rsidRPr="00317401">
        <w:rPr>
          <w:u w:val="single"/>
        </w:rPr>
        <w:t>Colonialism, as an expansion of territorial dominance, and coloniality, as the continued expression of Western imperialism after colonization, play out in the vaccine development space, most notably on the African continent.</w:t>
      </w:r>
      <w:r w:rsidRPr="00317401">
        <w:rPr>
          <w:sz w:val="16"/>
        </w:rPr>
        <w:t xml:space="preserve"> So what does decolonizing the vaccine look like? And how do we decolonize something that does not yet exist? For Frantz Fanon, “</w:t>
      </w:r>
      <w:r w:rsidRPr="00317401">
        <w:rPr>
          <w:b/>
          <w:sz w:val="26"/>
          <w:highlight w:val="green"/>
          <w:u w:val="single"/>
        </w:rPr>
        <w:t>Decolonization</w:t>
      </w:r>
      <w:r w:rsidRPr="00317401">
        <w:rPr>
          <w:u w:val="single"/>
        </w:rPr>
        <w:t xml:space="preserve">, which sets out to change the order of the world, </w:t>
      </w:r>
      <w:r w:rsidRPr="00317401">
        <w:rPr>
          <w:b/>
          <w:sz w:val="26"/>
          <w:highlight w:val="green"/>
          <w:u w:val="single"/>
        </w:rPr>
        <w:t>is</w:t>
      </w:r>
      <w:r w:rsidRPr="00317401">
        <w:rPr>
          <w:u w:val="single"/>
        </w:rPr>
        <w:t xml:space="preserve">, obviously, a program of </w:t>
      </w:r>
      <w:r w:rsidRPr="00317401">
        <w:rPr>
          <w:b/>
          <w:sz w:val="26"/>
          <w:highlight w:val="green"/>
          <w:u w:val="single"/>
        </w:rPr>
        <w:t>complete disorder</w:t>
      </w:r>
      <w:r w:rsidRPr="00317401">
        <w:rPr>
          <w:u w:val="single"/>
        </w:rPr>
        <w:t xml:space="preserve">.” </w:t>
      </w:r>
      <w:r w:rsidRPr="00317401">
        <w:rPr>
          <w:b/>
          <w:sz w:val="26"/>
          <w:highlight w:val="green"/>
          <w:u w:val="single"/>
        </w:rPr>
        <w:t>Acknowledging</w:t>
      </w:r>
      <w:r w:rsidRPr="00317401">
        <w:rPr>
          <w:highlight w:val="green"/>
          <w:u w:val="single"/>
        </w:rPr>
        <w:t xml:space="preserve"> </w:t>
      </w:r>
      <w:r w:rsidRPr="00317401">
        <w:rPr>
          <w:b/>
          <w:sz w:val="26"/>
          <w:highlight w:val="green"/>
          <w:u w:val="single"/>
        </w:rPr>
        <w:t>that the</w:t>
      </w:r>
      <w:r w:rsidRPr="00317401">
        <w:rPr>
          <w:highlight w:val="green"/>
          <w:u w:val="single"/>
        </w:rPr>
        <w:t xml:space="preserve"> </w:t>
      </w:r>
      <w:r w:rsidRPr="00317401">
        <w:rPr>
          <w:u w:val="single"/>
        </w:rPr>
        <w:t xml:space="preserve">COVID-19 </w:t>
      </w:r>
      <w:r w:rsidRPr="00317401">
        <w:rPr>
          <w:b/>
          <w:sz w:val="26"/>
          <w:highlight w:val="green"/>
          <w:u w:val="single"/>
        </w:rPr>
        <w:t>vaccine has been weaponized</w:t>
      </w:r>
      <w:r w:rsidRPr="00317401">
        <w:rPr>
          <w:highlight w:val="green"/>
          <w:u w:val="single"/>
        </w:rPr>
        <w:t xml:space="preserve"> </w:t>
      </w:r>
      <w:r w:rsidRPr="00317401">
        <w:rPr>
          <w:b/>
          <w:sz w:val="26"/>
          <w:highlight w:val="green"/>
          <w:u w:val="single"/>
        </w:rPr>
        <w:t>as an instrument of power</w:t>
      </w:r>
      <w:r w:rsidRPr="00317401">
        <w:rPr>
          <w:highlight w:val="green"/>
          <w:u w:val="single"/>
        </w:rPr>
        <w:t xml:space="preserve"> </w:t>
      </w:r>
      <w:r w:rsidRPr="00317401">
        <w:rPr>
          <w:u w:val="single"/>
        </w:rPr>
        <w:t xml:space="preserve">by wealthy nations, </w:t>
      </w:r>
      <w:r w:rsidRPr="00317401">
        <w:rPr>
          <w:b/>
          <w:sz w:val="26"/>
          <w:highlight w:val="green"/>
          <w:u w:val="single"/>
        </w:rPr>
        <w:t>decolonization</w:t>
      </w:r>
      <w:r w:rsidRPr="00317401">
        <w:rPr>
          <w:highlight w:val="green"/>
          <w:u w:val="single"/>
        </w:rPr>
        <w:t xml:space="preserve"> </w:t>
      </w:r>
      <w:r w:rsidRPr="00317401">
        <w:rPr>
          <w:b/>
          <w:sz w:val="26"/>
          <w:highlight w:val="green"/>
          <w:u w:val="single"/>
        </w:rPr>
        <w:t>requires</w:t>
      </w:r>
      <w:r w:rsidRPr="00317401">
        <w:rPr>
          <w:highlight w:val="green"/>
          <w:u w:val="single"/>
        </w:rPr>
        <w:t xml:space="preserve"> </w:t>
      </w:r>
      <w:r w:rsidRPr="00317401">
        <w:rPr>
          <w:u w:val="single"/>
        </w:rPr>
        <w:t xml:space="preserve">a Fanonian program of </w:t>
      </w:r>
      <w:r w:rsidRPr="00317401">
        <w:rPr>
          <w:b/>
          <w:sz w:val="26"/>
          <w:highlight w:val="green"/>
          <w:u w:val="single"/>
        </w:rPr>
        <w:t>radical re-ordering.</w:t>
      </w:r>
      <w:r w:rsidRPr="00317401">
        <w:rPr>
          <w:highlight w:val="green"/>
          <w:u w:val="single"/>
        </w:rPr>
        <w:t xml:space="preserve"> </w:t>
      </w:r>
      <w:r w:rsidRPr="00317401">
        <w:rPr>
          <w:u w:val="single"/>
        </w:rPr>
        <w:t xml:space="preserve">In the context of vaccine sovereignty, this re-ordering </w:t>
      </w:r>
      <w:r w:rsidRPr="00317401">
        <w:rPr>
          <w:b/>
          <w:sz w:val="26"/>
          <w:highlight w:val="green"/>
          <w:u w:val="single"/>
        </w:rPr>
        <w:t>necessitates</w:t>
      </w:r>
      <w:r w:rsidRPr="00317401">
        <w:rPr>
          <w:highlight w:val="green"/>
          <w:u w:val="single"/>
        </w:rPr>
        <w:t xml:space="preserve"> </w:t>
      </w:r>
      <w:r w:rsidRPr="00317401">
        <w:rPr>
          <w:u w:val="single"/>
        </w:rPr>
        <w:t xml:space="preserve">the </w:t>
      </w:r>
      <w:r w:rsidRPr="00317401">
        <w:rPr>
          <w:b/>
          <w:sz w:val="26"/>
          <w:highlight w:val="green"/>
          <w:u w:val="single"/>
        </w:rPr>
        <w:t>dismantling</w:t>
      </w:r>
      <w:r w:rsidRPr="00317401">
        <w:rPr>
          <w:u w:val="single"/>
        </w:rPr>
        <w:t xml:space="preserve"> of the </w:t>
      </w:r>
      <w:r w:rsidRPr="00317401">
        <w:rPr>
          <w:b/>
          <w:sz w:val="26"/>
          <w:highlight w:val="green"/>
          <w:u w:val="single"/>
        </w:rPr>
        <w:t>profit-driven biomedical system</w:t>
      </w:r>
      <w:r w:rsidRPr="00317401">
        <w:rPr>
          <w:u w:val="single"/>
        </w:rPr>
        <w:t xml:space="preserve">. This program starts with </w:t>
      </w:r>
      <w:r w:rsidRPr="00317401">
        <w:rPr>
          <w:b/>
          <w:sz w:val="26"/>
          <w:highlight w:val="green"/>
          <w:u w:val="single"/>
        </w:rPr>
        <w:t>de-linking from</w:t>
      </w:r>
      <w:r w:rsidRPr="00317401">
        <w:rPr>
          <w:highlight w:val="green"/>
          <w:u w:val="single"/>
        </w:rPr>
        <w:t xml:space="preserve"> </w:t>
      </w:r>
      <w:r w:rsidRPr="00317401">
        <w:rPr>
          <w:b/>
          <w:sz w:val="26"/>
          <w:highlight w:val="green"/>
          <w:u w:val="single"/>
          <w:bdr w:val="single" w:sz="4" w:space="0" w:color="auto"/>
        </w:rPr>
        <w:t>Euro-American constructions of knowledge and power</w:t>
      </w:r>
      <w:r w:rsidRPr="00317401">
        <w:rPr>
          <w:highlight w:val="green"/>
          <w:u w:val="single"/>
        </w:rPr>
        <w:t xml:space="preserve"> </w:t>
      </w:r>
      <w:r w:rsidRPr="00317401">
        <w:rPr>
          <w:u w:val="single"/>
        </w:rPr>
        <w:t>that reinforce vaccine sovereignty through the profit-driven biomedical system.</w:t>
      </w:r>
      <w:r w:rsidRPr="00317401">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17401">
        <w:rPr>
          <w:u w:val="single"/>
        </w:rPr>
        <w:t>These efforts collectively advance delinking and move us closer toward the re-ordering of systems of power</w:t>
      </w:r>
      <w:r w:rsidRPr="00317401">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285F307E" w14:textId="77777777" w:rsidR="000E28C7" w:rsidRPr="00317401" w:rsidRDefault="000E28C7" w:rsidP="000E28C7">
      <w:pPr>
        <w:pStyle w:val="Heading4"/>
      </w:pPr>
      <w:r w:rsidRPr="00317401">
        <w:t xml:space="preserve">Denial of disease deaths is a form of Western </w:t>
      </w:r>
      <w:r w:rsidRPr="00317401">
        <w:rPr>
          <w:u w:val="single"/>
        </w:rPr>
        <w:t>geographic privilege</w:t>
      </w:r>
      <w:r w:rsidRPr="00317401">
        <w:t>.</w:t>
      </w:r>
    </w:p>
    <w:p w14:paraId="66D41A3A" w14:textId="77777777" w:rsidR="000E28C7" w:rsidRPr="00317401" w:rsidRDefault="000E28C7" w:rsidP="000E28C7">
      <w:r w:rsidRPr="00317401">
        <w:rPr>
          <w:rStyle w:val="Style13ptBold"/>
        </w:rPr>
        <w:t>Campanella 20</w:t>
      </w:r>
      <w:r w:rsidRPr="00317401">
        <w:t xml:space="preserve"> Edoardo Campanella 4-10-2020 "The Invisible Killers" </w:t>
      </w:r>
      <w:hyperlink r:id="rId16" w:history="1">
        <w:r w:rsidRPr="00317401">
          <w:rPr>
            <w:rStyle w:val="Hyperlink"/>
          </w:rPr>
          <w:t>https://www.project-syndicate.org/onpoint/the-invisible-killers-by-edoardo-campanella-2020-04</w:t>
        </w:r>
      </w:hyperlink>
      <w:r w:rsidRPr="00317401">
        <w:t xml:space="preserve"> (an economist at UniCredit Bank, is a fellow at the Center for the Governance of Change at IE University in Madrid)//Elmer </w:t>
      </w:r>
    </w:p>
    <w:p w14:paraId="71FF15B5" w14:textId="77777777" w:rsidR="000E28C7" w:rsidRPr="00317401" w:rsidRDefault="000E28C7" w:rsidP="000E28C7">
      <w:pPr>
        <w:rPr>
          <w:sz w:val="16"/>
        </w:rPr>
      </w:pPr>
      <w:r w:rsidRPr="00317401">
        <w:rPr>
          <w:u w:val="single"/>
        </w:rPr>
        <w:t xml:space="preserve">MILAN – </w:t>
      </w:r>
      <w:r w:rsidRPr="00317401">
        <w:rPr>
          <w:b/>
          <w:sz w:val="26"/>
          <w:highlight w:val="green"/>
          <w:u w:val="single"/>
        </w:rPr>
        <w:t>In 1969</w:t>
      </w:r>
      <w:r w:rsidRPr="00317401">
        <w:rPr>
          <w:u w:val="single"/>
        </w:rPr>
        <w:t xml:space="preserve">, the US </w:t>
      </w:r>
      <w:r w:rsidRPr="00317401">
        <w:rPr>
          <w:b/>
          <w:sz w:val="26"/>
          <w:highlight w:val="green"/>
          <w:u w:val="single"/>
        </w:rPr>
        <w:t>surgeon general</w:t>
      </w:r>
      <w:r w:rsidRPr="00317401">
        <w:rPr>
          <w:u w:val="single"/>
        </w:rPr>
        <w:t xml:space="preserve">, William H. Stewart, </w:t>
      </w:r>
      <w:r w:rsidRPr="00317401">
        <w:rPr>
          <w:b/>
          <w:sz w:val="26"/>
          <w:highlight w:val="green"/>
          <w:u w:val="single"/>
        </w:rPr>
        <w:t>told</w:t>
      </w:r>
      <w:r w:rsidRPr="00317401">
        <w:rPr>
          <w:highlight w:val="green"/>
          <w:u w:val="single"/>
        </w:rPr>
        <w:t xml:space="preserve"> </w:t>
      </w:r>
      <w:r w:rsidRPr="00317401">
        <w:rPr>
          <w:b/>
          <w:sz w:val="26"/>
          <w:highlight w:val="green"/>
          <w:u w:val="single"/>
        </w:rPr>
        <w:t>Congress</w:t>
      </w:r>
      <w:r w:rsidRPr="00317401">
        <w:rPr>
          <w:highlight w:val="green"/>
          <w:u w:val="single"/>
        </w:rPr>
        <w:t xml:space="preserve"> </w:t>
      </w:r>
      <w:r w:rsidRPr="00317401">
        <w:rPr>
          <w:u w:val="single"/>
        </w:rPr>
        <w:t xml:space="preserve">that </w:t>
      </w:r>
      <w:r w:rsidRPr="00317401">
        <w:rPr>
          <w:b/>
          <w:sz w:val="26"/>
          <w:highlight w:val="green"/>
          <w:u w:val="single"/>
        </w:rPr>
        <w:t>it was time “to close the books on infectious diseases</w:t>
      </w:r>
      <w:r w:rsidRPr="00317401">
        <w:rPr>
          <w:u w:val="single"/>
        </w:rPr>
        <w:t>” and “declare the war against pestilence won.”</w:t>
      </w:r>
      <w:r w:rsidRPr="00317401">
        <w:rPr>
          <w:sz w:val="16"/>
        </w:rPr>
        <w:t xml:space="preserve"> Antibiotics, vaccines, and widespread advances in sanitation were making the world healthier than ever. Within a few years, the medical schools at Harvard and Yale actually closed their infectious-disease departments. By then, polio, typhoid, cholera, and even measles had essentially been eradicated, at least in the West. </w:t>
      </w:r>
      <w:r w:rsidRPr="00317401">
        <w:rPr>
          <w:u w:val="single"/>
        </w:rPr>
        <w:t xml:space="preserve">But triumphalism was not only </w:t>
      </w:r>
      <w:r w:rsidRPr="00317401">
        <w:rPr>
          <w:b/>
          <w:sz w:val="26"/>
          <w:highlight w:val="green"/>
          <w:u w:val="single"/>
        </w:rPr>
        <w:t>premature</w:t>
      </w:r>
      <w:r w:rsidRPr="00317401">
        <w:rPr>
          <w:u w:val="single"/>
        </w:rPr>
        <w:t xml:space="preserve">; it was dangerously foolhardy. The </w:t>
      </w:r>
      <w:r w:rsidRPr="00317401">
        <w:rPr>
          <w:b/>
          <w:sz w:val="26"/>
          <w:highlight w:val="green"/>
          <w:u w:val="single"/>
        </w:rPr>
        <w:t>HIV/AIDS</w:t>
      </w:r>
      <w:r w:rsidRPr="00317401">
        <w:rPr>
          <w:highlight w:val="green"/>
          <w:u w:val="single"/>
        </w:rPr>
        <w:t xml:space="preserve"> </w:t>
      </w:r>
      <w:r w:rsidRPr="00317401">
        <w:rPr>
          <w:u w:val="single"/>
        </w:rPr>
        <w:t xml:space="preserve">epidemic broke out in the United States just a decade later, and never has been vanquished. Then, following a short lull in the 1990s, came </w:t>
      </w:r>
      <w:r w:rsidRPr="00317401">
        <w:rPr>
          <w:b/>
          <w:sz w:val="26"/>
          <w:highlight w:val="green"/>
          <w:u w:val="single"/>
        </w:rPr>
        <w:t>SARS</w:t>
      </w:r>
      <w:r w:rsidRPr="00317401">
        <w:rPr>
          <w:u w:val="single"/>
        </w:rPr>
        <w:t xml:space="preserve">, </w:t>
      </w:r>
      <w:r w:rsidRPr="00317401">
        <w:rPr>
          <w:b/>
          <w:sz w:val="26"/>
          <w:highlight w:val="green"/>
          <w:u w:val="single"/>
        </w:rPr>
        <w:t>MERS</w:t>
      </w:r>
      <w:r w:rsidRPr="00317401">
        <w:rPr>
          <w:u w:val="single"/>
        </w:rPr>
        <w:t xml:space="preserve">, </w:t>
      </w:r>
      <w:r w:rsidRPr="00317401">
        <w:rPr>
          <w:b/>
          <w:sz w:val="26"/>
          <w:highlight w:val="green"/>
          <w:u w:val="single"/>
        </w:rPr>
        <w:t>Ebola</w:t>
      </w:r>
      <w:r w:rsidRPr="00317401">
        <w:rPr>
          <w:u w:val="single"/>
        </w:rPr>
        <w:t>, Zika, and avian and swine flu</w:t>
      </w:r>
      <w:r w:rsidRPr="00317401">
        <w:rPr>
          <w:sz w:val="16"/>
        </w:rPr>
        <w:t xml:space="preserve">, to name just a few of the outbreaks so far this century. </w:t>
      </w:r>
      <w:r w:rsidRPr="00317401">
        <w:rPr>
          <w:u w:val="single"/>
        </w:rPr>
        <w:t xml:space="preserve">Though </w:t>
      </w:r>
      <w:r w:rsidRPr="00317401">
        <w:rPr>
          <w:b/>
          <w:sz w:val="26"/>
          <w:highlight w:val="green"/>
          <w:u w:val="single"/>
        </w:rPr>
        <w:t>most</w:t>
      </w:r>
      <w:r w:rsidRPr="00317401">
        <w:rPr>
          <w:highlight w:val="green"/>
          <w:u w:val="single"/>
        </w:rPr>
        <w:t xml:space="preserve"> </w:t>
      </w:r>
      <w:r w:rsidRPr="00317401">
        <w:rPr>
          <w:u w:val="single"/>
        </w:rPr>
        <w:t xml:space="preserve">of these new diseases have primarily </w:t>
      </w:r>
      <w:r w:rsidRPr="00317401">
        <w:rPr>
          <w:b/>
          <w:sz w:val="26"/>
          <w:highlight w:val="green"/>
          <w:u w:val="single"/>
          <w:bdr w:val="single" w:sz="4" w:space="0" w:color="auto"/>
        </w:rPr>
        <w:t>afflicted the poorest parts of the world</w:t>
      </w:r>
      <w:r w:rsidRPr="00317401">
        <w:rPr>
          <w:u w:val="single"/>
        </w:rPr>
        <w:t xml:space="preserve">, they should have made clear that the war on microbes was far from over. Nonetheless, a </w:t>
      </w:r>
      <w:r w:rsidRPr="00317401">
        <w:rPr>
          <w:b/>
          <w:sz w:val="26"/>
          <w:highlight w:val="green"/>
          <w:u w:val="single"/>
        </w:rPr>
        <w:t>sense of invulnerability</w:t>
      </w:r>
      <w:r w:rsidRPr="00317401">
        <w:rPr>
          <w:highlight w:val="green"/>
          <w:u w:val="single"/>
        </w:rPr>
        <w:t xml:space="preserve"> </w:t>
      </w:r>
      <w:r w:rsidRPr="00317401">
        <w:rPr>
          <w:b/>
          <w:sz w:val="26"/>
          <w:highlight w:val="green"/>
          <w:u w:val="single"/>
        </w:rPr>
        <w:t>has prevailed in the West</w:t>
      </w:r>
      <w:r w:rsidRPr="00317401">
        <w:rPr>
          <w:u w:val="single"/>
        </w:rPr>
        <w:t xml:space="preserve">. It was </w:t>
      </w:r>
      <w:r w:rsidRPr="00317401">
        <w:rPr>
          <w:b/>
          <w:sz w:val="26"/>
          <w:highlight w:val="green"/>
          <w:u w:val="single"/>
        </w:rPr>
        <w:t>assumed</w:t>
      </w:r>
      <w:r w:rsidRPr="00317401">
        <w:rPr>
          <w:highlight w:val="green"/>
          <w:u w:val="single"/>
        </w:rPr>
        <w:t xml:space="preserve"> </w:t>
      </w:r>
      <w:r w:rsidRPr="00317401">
        <w:rPr>
          <w:u w:val="single"/>
        </w:rPr>
        <w:t xml:space="preserve">that even if </w:t>
      </w:r>
      <w:r w:rsidRPr="00317401">
        <w:rPr>
          <w:b/>
          <w:sz w:val="26"/>
          <w:highlight w:val="green"/>
          <w:u w:val="single"/>
        </w:rPr>
        <w:t>epidemics</w:t>
      </w:r>
      <w:r w:rsidRPr="00317401">
        <w:rPr>
          <w:highlight w:val="green"/>
          <w:u w:val="single"/>
        </w:rPr>
        <w:t xml:space="preserve"> </w:t>
      </w:r>
      <w:r w:rsidRPr="00317401">
        <w:rPr>
          <w:u w:val="single"/>
        </w:rPr>
        <w:t xml:space="preserve">had not been consigned to history, they </w:t>
      </w:r>
      <w:r w:rsidRPr="00317401">
        <w:rPr>
          <w:b/>
          <w:sz w:val="26"/>
          <w:highlight w:val="green"/>
          <w:u w:val="single"/>
          <w:bdr w:val="single" w:sz="4" w:space="0" w:color="auto"/>
        </w:rPr>
        <w:t>posed a risk only to geographically and economically distant societies</w:t>
      </w:r>
      <w:r w:rsidRPr="00317401">
        <w:rPr>
          <w:sz w:val="16"/>
        </w:rPr>
        <w:t xml:space="preserve">. The novel coronavirus that emerged in Wuhan, China in December has shattered this illusion, showing once again that novel pathogens are equal-opportunity killers. After initially deceiving ourselves that COVID-19 would remain just another Asian health crisis, the entire world is now grappling with a runaway pandemic. Suddenly, public-health authorities everywhere are trying to flatten the contagion curve with quarantines, travel bans, and unprecedented society-wide lockdowns, while governments and central banks try desperately to flatten the recession curve with unprecedented stimulus packages. </w:t>
      </w:r>
    </w:p>
    <w:p w14:paraId="3E6EA6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9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457"/>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8C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7B0"/>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991"/>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6F7CEA"/>
    <w:rsid w:val="00717B01"/>
    <w:rsid w:val="007227D9"/>
    <w:rsid w:val="0072491F"/>
    <w:rsid w:val="00725598"/>
    <w:rsid w:val="007374A1"/>
    <w:rsid w:val="00752712"/>
    <w:rsid w:val="00753A84"/>
    <w:rsid w:val="007611F5"/>
    <w:rsid w:val="007619E4"/>
    <w:rsid w:val="00761E75"/>
    <w:rsid w:val="0076331F"/>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32D"/>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C07724"/>
  <w14:defaultImageDpi w14:val="300"/>
  <w15:docId w15:val="{9579FC09-D346-9242-BB72-1C69B5AD0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145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14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14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14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0614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14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1457"/>
  </w:style>
  <w:style w:type="character" w:customStyle="1" w:styleId="Heading1Char">
    <w:name w:val="Heading 1 Char"/>
    <w:aliases w:val="Pocket Char"/>
    <w:basedOn w:val="DefaultParagraphFont"/>
    <w:link w:val="Heading1"/>
    <w:uiPriority w:val="9"/>
    <w:rsid w:val="000614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14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145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0614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145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061457"/>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06145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145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61457"/>
    <w:rPr>
      <w:color w:val="auto"/>
      <w:u w:val="none"/>
    </w:rPr>
  </w:style>
  <w:style w:type="paragraph" w:styleId="DocumentMap">
    <w:name w:val="Document Map"/>
    <w:basedOn w:val="Normal"/>
    <w:link w:val="DocumentMapChar"/>
    <w:uiPriority w:val="99"/>
    <w:semiHidden/>
    <w:unhideWhenUsed/>
    <w:rsid w:val="000614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1457"/>
    <w:rPr>
      <w:rFonts w:ascii="Lucida Grande" w:hAnsi="Lucida Grande" w:cs="Lucida Grande"/>
    </w:rPr>
  </w:style>
  <w:style w:type="paragraph" w:customStyle="1" w:styleId="textbold">
    <w:name w:val="text bold"/>
    <w:basedOn w:val="Normal"/>
    <w:link w:val="Emphasis"/>
    <w:uiPriority w:val="20"/>
    <w:qFormat/>
    <w:rsid w:val="005E0991"/>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6331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19/02/11/drug-patent-protection-one-don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16/02/23/science/scientists-ponder-the-prospect-of-contagious-cancer.html?mcubz=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roject-syndicate.org/onpoint/the-invisible-killers-by-edoardo-campanella-2020-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africasacountry.com/2020/06/decolonizing-the-vaccine" TargetMode="External"/><Relationship Id="rId10" Type="http://schemas.openxmlformats.org/officeDocument/2006/relationships/hyperlink" Target="https://doi.org/10.1093/jlb/lsy022"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17537</Words>
  <Characters>99961</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7</cp:revision>
  <dcterms:created xsi:type="dcterms:W3CDTF">2021-09-04T21:02:00Z</dcterms:created>
  <dcterms:modified xsi:type="dcterms:W3CDTF">2021-09-05T02:55:00Z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