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6ABB2" w14:textId="192DE6DB" w:rsidR="003B0F51" w:rsidRPr="003B0F51" w:rsidRDefault="003B0F51" w:rsidP="003B0F51">
      <w:pPr>
        <w:pStyle w:val="Heading2"/>
      </w:pPr>
      <w:r w:rsidRPr="00317401">
        <w:t>1AC</w:t>
      </w:r>
    </w:p>
    <w:p w14:paraId="5895DFF3" w14:textId="3D5CF1DC" w:rsidR="003B0F51" w:rsidRPr="00317401" w:rsidRDefault="003B0F51" w:rsidP="003B0F51">
      <w:pPr>
        <w:pStyle w:val="Heading3"/>
      </w:pPr>
      <w:r w:rsidRPr="00317401">
        <w:lastRenderedPageBreak/>
        <w:t>1AC – Innovation</w:t>
      </w:r>
    </w:p>
    <w:p w14:paraId="08BD43AC" w14:textId="77777777" w:rsidR="003B0F51" w:rsidRPr="00317401" w:rsidRDefault="003B0F51" w:rsidP="003B0F51">
      <w:pPr>
        <w:pStyle w:val="Heading4"/>
      </w:pPr>
      <w:r w:rsidRPr="00317401">
        <w:t>The advantage is Innovation</w:t>
      </w:r>
    </w:p>
    <w:p w14:paraId="5FD9E185" w14:textId="77777777" w:rsidR="003B0F51" w:rsidRPr="00317401" w:rsidRDefault="003B0F51" w:rsidP="003B0F51">
      <w:pPr>
        <w:pStyle w:val="Heading4"/>
      </w:pPr>
      <w:r w:rsidRPr="00317401">
        <w:t xml:space="preserve">We are in an </w:t>
      </w:r>
      <w:r w:rsidRPr="00317401">
        <w:rPr>
          <w:u w:val="single"/>
        </w:rPr>
        <w:t>innovation crisis</w:t>
      </w:r>
      <w:r w:rsidRPr="00317401">
        <w:t xml:space="preserve"> – new drugs are </w:t>
      </w:r>
      <w:r w:rsidRPr="00317401">
        <w:rPr>
          <w:u w:val="single"/>
        </w:rPr>
        <w:t>not being developed</w:t>
      </w:r>
      <w:r w:rsidRPr="00317401">
        <w:t xml:space="preserve"> in favor of re-purposing </w:t>
      </w:r>
      <w:r w:rsidRPr="00317401">
        <w:rPr>
          <w:u w:val="single"/>
        </w:rPr>
        <w:t>old drugs</w:t>
      </w:r>
      <w:r w:rsidRPr="00317401">
        <w:t xml:space="preserve"> to infinitely extend patent expiration.</w:t>
      </w:r>
    </w:p>
    <w:p w14:paraId="44AD8275" w14:textId="77777777" w:rsidR="003B0F51" w:rsidRPr="00317401" w:rsidRDefault="003B0F51" w:rsidP="003B0F51">
      <w:r w:rsidRPr="00317401">
        <w:rPr>
          <w:rStyle w:val="Style13ptBold"/>
        </w:rPr>
        <w:t>Feldman 1</w:t>
      </w:r>
      <w:r w:rsidRPr="00317401">
        <w:t xml:space="preserve"> Robin Feldman 2-11-2019 "‘One-and-done’ for new drugs could cut patent thickets and boost generic competition" </w:t>
      </w:r>
      <w:hyperlink r:id="rId9"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Innovation)//SidK + Elmer </w:t>
      </w:r>
    </w:p>
    <w:p w14:paraId="4F72A5DC" w14:textId="77777777" w:rsidR="003B0F51" w:rsidRPr="00317401" w:rsidRDefault="003B0F51" w:rsidP="003B0F51">
      <w:pPr>
        <w:rPr>
          <w:sz w:val="16"/>
        </w:rPr>
      </w:pPr>
      <w:r w:rsidRPr="00317401">
        <w:rPr>
          <w:u w:val="single"/>
        </w:rPr>
        <w:t>Drug companies</w:t>
      </w:r>
      <w:r w:rsidRPr="00317401">
        <w:rPr>
          <w:sz w:val="16"/>
        </w:rPr>
        <w:t xml:space="preserve"> </w:t>
      </w:r>
      <w:r w:rsidRPr="00317401">
        <w:rPr>
          <w:b/>
          <w:bCs/>
          <w:u w:val="single"/>
        </w:rPr>
        <w:t xml:space="preserve">have brought </w:t>
      </w:r>
      <w:r w:rsidRPr="00317401">
        <w:rPr>
          <w:b/>
          <w:bCs/>
          <w:highlight w:val="green"/>
          <w:u w:val="single"/>
        </w:rPr>
        <w:t>great innovations</w:t>
      </w:r>
      <w:r w:rsidRPr="00317401">
        <w:rPr>
          <w:sz w:val="16"/>
          <w:highlight w:val="green"/>
        </w:rPr>
        <w:t xml:space="preserve"> </w:t>
      </w:r>
      <w:r w:rsidRPr="00317401">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317401">
        <w:rPr>
          <w:u w:val="single"/>
        </w:rPr>
        <w:t xml:space="preserve">. When patents end, lower-priced competitors should be able to jump into the market and drive down the price. </w:t>
      </w:r>
      <w:r w:rsidRPr="00317401">
        <w:rPr>
          <w:b/>
          <w:bCs/>
          <w:u w:val="single"/>
          <w:bdr w:val="single" w:sz="4" w:space="0" w:color="auto"/>
        </w:rPr>
        <w:t xml:space="preserve">But that’s </w:t>
      </w:r>
      <w:r w:rsidRPr="00317401">
        <w:rPr>
          <w:b/>
          <w:bCs/>
          <w:highlight w:val="green"/>
          <w:u w:val="single"/>
          <w:bdr w:val="single" w:sz="4" w:space="0" w:color="auto"/>
        </w:rPr>
        <w:t>not happening</w:t>
      </w:r>
      <w:r w:rsidRPr="00317401">
        <w:rPr>
          <w:u w:val="single"/>
        </w:rPr>
        <w:t xml:space="preserve">. Instead, </w:t>
      </w:r>
      <w:r w:rsidRPr="00317401">
        <w:rPr>
          <w:highlight w:val="green"/>
          <w:u w:val="single"/>
        </w:rPr>
        <w:t xml:space="preserve">drug companies build massive patent walls </w:t>
      </w:r>
      <w:r w:rsidRPr="00317401">
        <w:rPr>
          <w:u w:val="single"/>
        </w:rPr>
        <w:t xml:space="preserve">around their products, </w:t>
      </w:r>
      <w:r w:rsidRPr="00317401">
        <w:rPr>
          <w:highlight w:val="green"/>
          <w:u w:val="single"/>
        </w:rPr>
        <w:t>extending</w:t>
      </w:r>
      <w:r w:rsidRPr="00317401">
        <w:rPr>
          <w:u w:val="single"/>
        </w:rPr>
        <w:t xml:space="preserve"> the </w:t>
      </w:r>
      <w:r w:rsidRPr="00317401">
        <w:rPr>
          <w:highlight w:val="green"/>
          <w:u w:val="single"/>
        </w:rPr>
        <w:t xml:space="preserve">protection </w:t>
      </w:r>
      <w:r w:rsidRPr="00317401">
        <w:rPr>
          <w:b/>
          <w:bCs/>
          <w:highlight w:val="green"/>
          <w:u w:val="single"/>
        </w:rPr>
        <w:t>over and over again</w:t>
      </w:r>
      <w:r w:rsidRPr="00317401">
        <w:rPr>
          <w:sz w:val="16"/>
        </w:rPr>
        <w:t xml:space="preserve">. </w:t>
      </w:r>
      <w:r w:rsidRPr="00317401">
        <w:rPr>
          <w:u w:val="single"/>
        </w:rPr>
        <w:t xml:space="preserve">Some modern </w:t>
      </w:r>
      <w:r w:rsidRPr="00317401">
        <w:rPr>
          <w:highlight w:val="green"/>
          <w:u w:val="single"/>
        </w:rPr>
        <w:t xml:space="preserve">drugs have </w:t>
      </w:r>
      <w:r w:rsidRPr="00317401">
        <w:rPr>
          <w:u w:val="single"/>
        </w:rPr>
        <w:t xml:space="preserve">an </w:t>
      </w:r>
      <w:r w:rsidRPr="00317401">
        <w:rPr>
          <w:highlight w:val="green"/>
          <w:u w:val="single"/>
        </w:rPr>
        <w:t>avalanche of U.S. patents</w:t>
      </w:r>
      <w:r w:rsidRPr="00317401">
        <w:rPr>
          <w:u w:val="single"/>
        </w:rPr>
        <w:t xml:space="preserve">, with </w:t>
      </w:r>
      <w:r w:rsidRPr="00317401">
        <w:rPr>
          <w:highlight w:val="green"/>
          <w:u w:val="single"/>
        </w:rPr>
        <w:t xml:space="preserve">expiration dates </w:t>
      </w:r>
      <w:r w:rsidRPr="00317401">
        <w:rPr>
          <w:b/>
          <w:bCs/>
          <w:highlight w:val="green"/>
          <w:u w:val="single"/>
          <w:bdr w:val="single" w:sz="4" w:space="0" w:color="auto"/>
        </w:rPr>
        <w:t>staggered across time</w:t>
      </w:r>
      <w:r w:rsidRPr="00317401">
        <w:rPr>
          <w:highlight w:val="green"/>
          <w:u w:val="single"/>
        </w:rPr>
        <w:t xml:space="preserve">. </w:t>
      </w:r>
      <w:r w:rsidRPr="00317401">
        <w:rPr>
          <w:sz w:val="16"/>
        </w:rPr>
        <w:t>For example</w:t>
      </w:r>
      <w:r w:rsidRPr="00317401">
        <w:rPr>
          <w:u w:val="single"/>
        </w:rPr>
        <w:t xml:space="preserve">, the rheumatoid arthritis drug Humira is </w:t>
      </w:r>
      <w:r w:rsidRPr="00317401">
        <w:rPr>
          <w:b/>
          <w:bCs/>
          <w:u w:val="single"/>
        </w:rPr>
        <w:t>protected by more than 100 patents</w:t>
      </w:r>
      <w:r w:rsidRPr="00317401">
        <w:rPr>
          <w:sz w:val="16"/>
        </w:rPr>
        <w:t xml:space="preserve">. </w:t>
      </w:r>
      <w:r w:rsidRPr="00317401">
        <w:rPr>
          <w:u w:val="single"/>
        </w:rPr>
        <w:t xml:space="preserve">Walls like that </w:t>
      </w:r>
      <w:r w:rsidRPr="00317401">
        <w:rPr>
          <w:b/>
          <w:bCs/>
          <w:u w:val="single"/>
        </w:rPr>
        <w:t>are insurmountable</w:t>
      </w:r>
      <w:r w:rsidRPr="00317401">
        <w:rPr>
          <w:u w:val="single"/>
        </w:rPr>
        <w:t xml:space="preserve">. Rather than rewarding innovation, </w:t>
      </w:r>
      <w:r w:rsidRPr="00317401">
        <w:rPr>
          <w:highlight w:val="green"/>
          <w:u w:val="single"/>
        </w:rPr>
        <w:t xml:space="preserve">our patent system is </w:t>
      </w:r>
      <w:r w:rsidRPr="00317401">
        <w:rPr>
          <w:u w:val="single"/>
        </w:rPr>
        <w:t xml:space="preserve">now </w:t>
      </w:r>
      <w:r w:rsidRPr="00317401">
        <w:rPr>
          <w:highlight w:val="green"/>
          <w:u w:val="single"/>
        </w:rPr>
        <w:t>largely repurposing drugs</w:t>
      </w:r>
      <w:r w:rsidRPr="00317401">
        <w:rPr>
          <w:u w:val="single"/>
        </w:rPr>
        <w:t xml:space="preserve">. </w:t>
      </w:r>
      <w:r w:rsidRPr="00317401">
        <w:rPr>
          <w:highlight w:val="green"/>
          <w:u w:val="single"/>
        </w:rPr>
        <w:t>Between 2005 and 2015</w:t>
      </w:r>
      <w:r w:rsidRPr="00317401">
        <w:rPr>
          <w:u w:val="single"/>
        </w:rPr>
        <w:t xml:space="preserve">, </w:t>
      </w:r>
      <w:r w:rsidRPr="00317401">
        <w:rPr>
          <w:b/>
          <w:bCs/>
          <w:highlight w:val="green"/>
          <w:u w:val="single"/>
        </w:rPr>
        <w:t>more than three-quarters</w:t>
      </w:r>
      <w:r w:rsidRPr="00317401">
        <w:rPr>
          <w:highlight w:val="green"/>
          <w:u w:val="single"/>
        </w:rPr>
        <w:t xml:space="preserve"> of </w:t>
      </w:r>
      <w:r w:rsidRPr="00317401">
        <w:rPr>
          <w:u w:val="single"/>
        </w:rPr>
        <w:t xml:space="preserve">the </w:t>
      </w:r>
      <w:r w:rsidRPr="00317401">
        <w:rPr>
          <w:highlight w:val="green"/>
          <w:u w:val="single"/>
        </w:rPr>
        <w:t xml:space="preserve">drugs associated with new patents </w:t>
      </w:r>
      <w:r w:rsidRPr="00317401">
        <w:rPr>
          <w:b/>
          <w:bCs/>
          <w:highlight w:val="green"/>
          <w:u w:val="single"/>
        </w:rPr>
        <w:t xml:space="preserve">were not new </w:t>
      </w:r>
      <w:r w:rsidRPr="00317401">
        <w:rPr>
          <w:b/>
          <w:bCs/>
          <w:u w:val="single"/>
        </w:rPr>
        <w:t>ones</w:t>
      </w:r>
      <w:r w:rsidRPr="00317401">
        <w:rPr>
          <w:u w:val="single"/>
        </w:rPr>
        <w:t xml:space="preserve"> coming on the market but existing ones</w:t>
      </w:r>
      <w:r w:rsidRPr="00317401">
        <w:rPr>
          <w:sz w:val="16"/>
        </w:rPr>
        <w:t xml:space="preserve">. In other words, we are mostly churning and recycling. </w:t>
      </w:r>
      <w:r w:rsidRPr="00317401">
        <w:rPr>
          <w:u w:val="single"/>
        </w:rPr>
        <w:t xml:space="preserve">Particularly troubling, </w:t>
      </w:r>
      <w:r w:rsidRPr="00317401">
        <w:rPr>
          <w:highlight w:val="green"/>
          <w:u w:val="single"/>
        </w:rPr>
        <w:t xml:space="preserve">new patents can be </w:t>
      </w:r>
      <w:r w:rsidRPr="00317401">
        <w:rPr>
          <w:b/>
          <w:bCs/>
          <w:highlight w:val="green"/>
          <w:u w:val="single"/>
        </w:rPr>
        <w:t>obtained on minor tweaks</w:t>
      </w:r>
      <w:r w:rsidRPr="00317401">
        <w:rPr>
          <w:highlight w:val="green"/>
          <w:u w:val="single"/>
        </w:rPr>
        <w:t xml:space="preserve"> </w:t>
      </w:r>
      <w:r w:rsidRPr="00317401">
        <w:rPr>
          <w:u w:val="single"/>
        </w:rPr>
        <w:t>such as adjustments to dosage or delivery systems — a once-a-day pill instead of a twice-a-day one; a capsule rather than a tablet</w:t>
      </w:r>
      <w:r w:rsidRPr="00317401">
        <w:rPr>
          <w:sz w:val="16"/>
        </w:rPr>
        <w:t xml:space="preserve">. Tinkering like this may have some value to some patients, but it nowhere near justifies the rewards we lavish on companies for doing it. From society’s standpoint, </w:t>
      </w:r>
      <w:r w:rsidRPr="00317401">
        <w:rPr>
          <w:u w:val="single"/>
        </w:rPr>
        <w:t>incentives should drive scientists back to the lab to look for new things, not to recycle existing drugs for minimal benefit.</w:t>
      </w:r>
    </w:p>
    <w:p w14:paraId="7C51BD36" w14:textId="77777777" w:rsidR="003B0F51" w:rsidRPr="00317401" w:rsidRDefault="003B0F51" w:rsidP="003B0F51">
      <w:pPr>
        <w:pStyle w:val="Heading4"/>
      </w:pPr>
      <w:r w:rsidRPr="00317401">
        <w:t xml:space="preserve">We </w:t>
      </w:r>
      <w:r w:rsidRPr="00317401">
        <w:rPr>
          <w:u w:val="single"/>
        </w:rPr>
        <w:t>control Uniqueness</w:t>
      </w:r>
      <w:r w:rsidRPr="00317401">
        <w:t xml:space="preserve"> – up to 80% of all new patents are not </w:t>
      </w:r>
      <w:r w:rsidRPr="00317401">
        <w:rPr>
          <w:u w:val="single"/>
        </w:rPr>
        <w:t>new drugs</w:t>
      </w:r>
      <w:r w:rsidRPr="00317401">
        <w:t xml:space="preserve"> but </w:t>
      </w:r>
      <w:r w:rsidRPr="00317401">
        <w:rPr>
          <w:u w:val="single"/>
        </w:rPr>
        <w:t>old ones</w:t>
      </w:r>
      <w:r w:rsidRPr="00317401">
        <w:t>.</w:t>
      </w:r>
    </w:p>
    <w:p w14:paraId="66D4CE14" w14:textId="77777777" w:rsidR="003B0F51" w:rsidRPr="00317401" w:rsidRDefault="003B0F51" w:rsidP="003B0F51">
      <w:r w:rsidRPr="00317401">
        <w:rPr>
          <w:rStyle w:val="Style13ptBold"/>
        </w:rPr>
        <w:t>Feldman 2</w:t>
      </w:r>
      <w:r w:rsidRPr="00317401">
        <w:t xml:space="preserve"> Robin Feldman 18, May your drug price be evergreen, Journal of Law and the Biosciences, Volume 5, Issue 3, December 2018, Pages 590–647, </w:t>
      </w:r>
      <w:hyperlink r:id="rId10" w:history="1">
        <w:r w:rsidRPr="00317401">
          <w:rPr>
            <w:rStyle w:val="Hyperlink"/>
          </w:rPr>
          <w:t>https://doi.org/10.1093/jlb/lsy022</w:t>
        </w:r>
      </w:hyperlink>
      <w:r w:rsidRPr="00317401">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0CF2D313" w14:textId="77777777" w:rsidR="003B0F51" w:rsidRPr="00317401" w:rsidRDefault="003B0F51" w:rsidP="003B0F51">
      <w:pPr>
        <w:rPr>
          <w:sz w:val="16"/>
        </w:rPr>
      </w:pPr>
      <w:r w:rsidRPr="00317401">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317401">
        <w:rPr>
          <w:highlight w:val="green"/>
          <w:u w:val="single"/>
        </w:rPr>
        <w:t>current</w:t>
      </w:r>
      <w:r w:rsidRPr="00317401">
        <w:rPr>
          <w:sz w:val="16"/>
        </w:rPr>
        <w:t xml:space="preserve"> </w:t>
      </w:r>
      <w:r w:rsidRPr="00317401">
        <w:rPr>
          <w:highlight w:val="green"/>
          <w:u w:val="single"/>
        </w:rPr>
        <w:t>state of affairs</w:t>
      </w:r>
      <w:r w:rsidRPr="00317401">
        <w:rPr>
          <w:sz w:val="16"/>
        </w:rPr>
        <w:t xml:space="preserve"> </w:t>
      </w:r>
      <w:r w:rsidRPr="00317401">
        <w:rPr>
          <w:b/>
          <w:bCs/>
          <w:highlight w:val="green"/>
          <w:u w:val="single"/>
          <w:bdr w:val="single" w:sz="4" w:space="0" w:color="auto"/>
        </w:rPr>
        <w:t>is harming innovation</w:t>
      </w:r>
      <w:r w:rsidRPr="00317401">
        <w:rPr>
          <w:sz w:val="16"/>
        </w:rPr>
        <w:t xml:space="preserve"> in tangible ways. </w:t>
      </w:r>
      <w:r w:rsidRPr="00317401">
        <w:rPr>
          <w:highlight w:val="green"/>
          <w:u w:val="single"/>
        </w:rPr>
        <w:t>Rather than creating new medicines</w:t>
      </w:r>
      <w:r w:rsidRPr="00317401">
        <w:rPr>
          <w:sz w:val="16"/>
        </w:rPr>
        <w:t>—sallying forth into new frontiers for the benefit of society—</w:t>
      </w:r>
      <w:r w:rsidRPr="00317401">
        <w:rPr>
          <w:rStyle w:val="StyleUnderline"/>
          <w:sz w:val="24"/>
          <w:highlight w:val="green"/>
        </w:rPr>
        <w:t xml:space="preserve">drug </w:t>
      </w:r>
      <w:r w:rsidRPr="00317401">
        <w:rPr>
          <w:rStyle w:val="StyleUnderline"/>
          <w:sz w:val="24"/>
          <w:highlight w:val="green"/>
        </w:rPr>
        <w:lastRenderedPageBreak/>
        <w:t xml:space="preserve">companies are focusing </w:t>
      </w:r>
      <w:r w:rsidRPr="00317401">
        <w:rPr>
          <w:rStyle w:val="StyleUnderline"/>
          <w:sz w:val="24"/>
        </w:rPr>
        <w:t xml:space="preserve">their </w:t>
      </w:r>
      <w:r w:rsidRPr="00317401">
        <w:rPr>
          <w:rStyle w:val="StyleUnderline"/>
          <w:sz w:val="24"/>
          <w:highlight w:val="green"/>
        </w:rPr>
        <w:t xml:space="preserve">time and effort extending </w:t>
      </w:r>
      <w:r w:rsidRPr="00317401">
        <w:rPr>
          <w:rStyle w:val="StyleUnderline"/>
          <w:bCs/>
          <w:sz w:val="24"/>
          <w:highlight w:val="green"/>
          <w:bdr w:val="single" w:sz="4" w:space="0" w:color="auto"/>
        </w:rPr>
        <w:t>the patent life of old products</w:t>
      </w:r>
      <w:r w:rsidRPr="00317401">
        <w:rPr>
          <w:rStyle w:val="StyleUnderline"/>
          <w:sz w:val="24"/>
        </w:rPr>
        <w:t>.</w:t>
      </w:r>
      <w:r w:rsidRPr="00317401">
        <w:rPr>
          <w:sz w:val="16"/>
        </w:rPr>
        <w:t xml:space="preserve"> </w:t>
      </w:r>
      <w:r w:rsidRPr="00317401">
        <w:rPr>
          <w:rStyle w:val="StyleUnderline"/>
          <w:sz w:val="24"/>
        </w:rPr>
        <w:t>This</w:t>
      </w:r>
      <w:r w:rsidRPr="00317401">
        <w:rPr>
          <w:sz w:val="16"/>
        </w:rPr>
        <w:t xml:space="preserve">, of course, </w:t>
      </w:r>
      <w:r w:rsidRPr="00317401">
        <w:rPr>
          <w:rStyle w:val="StyleUnderline"/>
          <w:sz w:val="24"/>
        </w:rPr>
        <w:t>is not the innovation one would hope for</w:t>
      </w:r>
      <w:r w:rsidRPr="00317401">
        <w:rPr>
          <w:sz w:val="16"/>
        </w:rPr>
        <w:t xml:space="preserve">. </w:t>
      </w:r>
      <w:r w:rsidRPr="00317401">
        <w:rPr>
          <w:u w:val="single"/>
        </w:rPr>
        <w:t xml:space="preserve">The greatest creativity at pharmaceutical </w:t>
      </w:r>
      <w:r w:rsidRPr="00317401">
        <w:rPr>
          <w:b/>
          <w:bCs/>
          <w:u w:val="single"/>
        </w:rPr>
        <w:t>companies should be in the lab, not in the legal department</w:t>
      </w:r>
      <w:r w:rsidRPr="00317401">
        <w:rPr>
          <w:sz w:val="16"/>
        </w:rPr>
        <w:t>.115 The following sections describe the results obtained through our analysis in detail, but below are the key takeaways from the study: Rather than creating new medicines, pharmaceutical companies are recycling and repurposing old ones</w:t>
      </w:r>
      <w:r w:rsidRPr="00317401">
        <w:rPr>
          <w:u w:val="single"/>
        </w:rPr>
        <w:t xml:space="preserve">. In fact, </w:t>
      </w:r>
      <w:r w:rsidRPr="00317401">
        <w:rPr>
          <w:rStyle w:val="StyleUnderline"/>
          <w:sz w:val="24"/>
          <w:highlight w:val="green"/>
        </w:rPr>
        <w:t>78% of the drugs associated with new patents</w:t>
      </w:r>
      <w:r w:rsidRPr="00317401">
        <w:rPr>
          <w:highlight w:val="green"/>
          <w:u w:val="single"/>
        </w:rPr>
        <w:t xml:space="preserve"> </w:t>
      </w:r>
      <w:r w:rsidRPr="00317401">
        <w:rPr>
          <w:u w:val="single"/>
        </w:rPr>
        <w:t xml:space="preserve">in the FDA’s records </w:t>
      </w:r>
      <w:r w:rsidRPr="00317401">
        <w:rPr>
          <w:rStyle w:val="StyleUnderline"/>
          <w:bCs/>
          <w:sz w:val="24"/>
          <w:highlight w:val="green"/>
          <w:bdr w:val="single" w:sz="4" w:space="0" w:color="auto"/>
        </w:rPr>
        <w:t>were not new drugs</w:t>
      </w:r>
      <w:r w:rsidRPr="00317401">
        <w:rPr>
          <w:rStyle w:val="StyleUnderline"/>
          <w:sz w:val="24"/>
          <w:highlight w:val="green"/>
        </w:rPr>
        <w:t xml:space="preserve"> </w:t>
      </w:r>
      <w:r w:rsidRPr="00317401">
        <w:rPr>
          <w:u w:val="single"/>
        </w:rPr>
        <w:t xml:space="preserve">coming on the market, </w:t>
      </w:r>
      <w:r w:rsidRPr="00317401">
        <w:rPr>
          <w:highlight w:val="green"/>
          <w:u w:val="single"/>
        </w:rPr>
        <w:t>but existing drugs</w:t>
      </w:r>
      <w:r w:rsidRPr="00317401">
        <w:rPr>
          <w:u w:val="single"/>
        </w:rPr>
        <w:t xml:space="preserve">. In some years, the percentage </w:t>
      </w:r>
      <w:r w:rsidRPr="00317401">
        <w:rPr>
          <w:highlight w:val="green"/>
          <w:u w:val="single"/>
        </w:rPr>
        <w:t>reached as high as 80%</w:t>
      </w:r>
      <w:r w:rsidRPr="00317401">
        <w:rPr>
          <w:u w:val="single"/>
        </w:rPr>
        <w:t>. Adding new patents and exclusivities to extend the protection cliff is particularly pronounced among blockbuster drugs</w:t>
      </w:r>
      <w:r w:rsidRPr="00317401">
        <w:rPr>
          <w:sz w:val="16"/>
        </w:rPr>
        <w:t xml:space="preserve">. Of the roughly 100 best-selling drugs, more than 70% extended their protection at least once, with more than 50% extending the protection cliff more than once. </w:t>
      </w:r>
      <w:r w:rsidRPr="00317401">
        <w:rPr>
          <w:u w:val="single"/>
        </w:rPr>
        <w:t xml:space="preserve">Looking at the full group, almost </w:t>
      </w:r>
      <w:r w:rsidRPr="00317401">
        <w:rPr>
          <w:rStyle w:val="StyleUnderline"/>
          <w:sz w:val="24"/>
          <w:highlight w:val="green"/>
        </w:rPr>
        <w:t xml:space="preserve">40% of all drugs </w:t>
      </w:r>
      <w:r w:rsidRPr="00317401">
        <w:rPr>
          <w:u w:val="single"/>
        </w:rPr>
        <w:t xml:space="preserve">available on the market </w:t>
      </w:r>
      <w:r w:rsidRPr="00317401">
        <w:rPr>
          <w:rStyle w:val="StyleUnderline"/>
          <w:sz w:val="24"/>
          <w:highlight w:val="green"/>
        </w:rPr>
        <w:t xml:space="preserve">created </w:t>
      </w:r>
      <w:r w:rsidRPr="00317401">
        <w:rPr>
          <w:rStyle w:val="StyleUnderline"/>
          <w:sz w:val="24"/>
        </w:rPr>
        <w:t xml:space="preserve">additional </w:t>
      </w:r>
      <w:r w:rsidRPr="00317401">
        <w:rPr>
          <w:rStyle w:val="StyleUnderline"/>
          <w:sz w:val="24"/>
          <w:highlight w:val="green"/>
        </w:rPr>
        <w:t xml:space="preserve">market barriers by </w:t>
      </w:r>
      <w:r w:rsidRPr="00317401">
        <w:rPr>
          <w:rStyle w:val="StyleUnderline"/>
          <w:bCs/>
          <w:sz w:val="24"/>
          <w:highlight w:val="green"/>
        </w:rPr>
        <w:t>having patents or exclusivities added</w:t>
      </w:r>
      <w:r w:rsidRPr="00317401">
        <w:rPr>
          <w:rStyle w:val="StyleUnderline"/>
          <w:sz w:val="24"/>
          <w:highlight w:val="green"/>
        </w:rPr>
        <w:t xml:space="preserve"> </w:t>
      </w:r>
      <w:r w:rsidRPr="00317401">
        <w:rPr>
          <w:u w:val="single"/>
        </w:rPr>
        <w:t>to them. Many of the drugs adding to the Orange Book are ‘serial offenders’—returning to the well repeatedly for new patents and exclusivities</w:t>
      </w:r>
      <w:r w:rsidRPr="00317401">
        <w:rPr>
          <w:sz w:val="16"/>
        </w:rPr>
        <w:t xml:space="preserve">. Of the drugs that had an addition to the Orange Book, 80% of those had an addition to the Orange Book on more than one occasion, and almost half of these drugs had additions to the Orange Book on four or more occasions. The number of drugs with a high quantity of added patents in a single year has substantially increased. For example, the number of drugs with three or more patents added to them in one year has doubled. </w:t>
      </w:r>
      <w:r w:rsidRPr="00317401">
        <w:rPr>
          <w:u w:val="single"/>
        </w:rPr>
        <w:t xml:space="preserve">Similarly, the number of drugs with five or more added patents has also doubled. </w:t>
      </w:r>
      <w:r w:rsidRPr="00317401">
        <w:rPr>
          <w:sz w:val="16"/>
        </w:rPr>
        <w:t xml:space="preserve">Overall, the quantity of patents added to the Orange Book has more than doubled, increasing from 349 patents added in the year 2005 to 723 in 2015. The number of drugs that had a patent added to them in the Orange Book almost doubled. There were striking increases in certain exclusivities, such as orphan drug exclusivity, new patient population exclusivity, and new product exclusivity. In particular, the number of drugs with an added orphan drug exclusivity tripled. In addition, the number of times a use code was added to a patent more than tripled, suggesting that this has become a new favored game. To provide a broad sense of the types of metrics we are using, some could be characterized as ‘intensity’ measures, which capture the breadth and depth of patent and exclusivity activity in the industry. Another set of our metrics can be characterized as ‘temporal’ measures, which evaluate whether there are any trends in the behavior under examination across time during our 11-year timeframe from 2005 to 2015. </w:t>
      </w:r>
    </w:p>
    <w:p w14:paraId="5A983267" w14:textId="77777777" w:rsidR="003B0F51" w:rsidRPr="00317401" w:rsidRDefault="003B0F51" w:rsidP="003B0F51">
      <w:pPr>
        <w:pStyle w:val="Heading4"/>
      </w:pPr>
      <w:r w:rsidRPr="00317401">
        <w:t xml:space="preserve">The </w:t>
      </w:r>
      <w:r w:rsidRPr="00317401">
        <w:rPr>
          <w:u w:val="single"/>
        </w:rPr>
        <w:t>only</w:t>
      </w:r>
      <w:r w:rsidRPr="00317401">
        <w:t xml:space="preserve"> major study </w:t>
      </w:r>
      <w:r w:rsidRPr="00317401">
        <w:rPr>
          <w:u w:val="single"/>
        </w:rPr>
        <w:t>confirms</w:t>
      </w:r>
      <w:r w:rsidRPr="00317401">
        <w:t xml:space="preserve"> our Internal Link – Evergreening </w:t>
      </w:r>
      <w:r w:rsidRPr="00317401">
        <w:rPr>
          <w:u w:val="single"/>
        </w:rPr>
        <w:t>decimates competition</w:t>
      </w:r>
      <w:r w:rsidRPr="00317401">
        <w:t xml:space="preserve"> by resulting in </w:t>
      </w:r>
      <w:r w:rsidRPr="00317401">
        <w:rPr>
          <w:u w:val="single"/>
        </w:rPr>
        <w:t>functional monopolies</w:t>
      </w:r>
      <w:r w:rsidRPr="00317401">
        <w:t xml:space="preserve"> </w:t>
      </w:r>
    </w:p>
    <w:p w14:paraId="1BD28398" w14:textId="77777777" w:rsidR="003B0F51" w:rsidRPr="00317401" w:rsidRDefault="003B0F51" w:rsidP="003B0F51">
      <w:r w:rsidRPr="00317401">
        <w:rPr>
          <w:rStyle w:val="Style13ptBold"/>
        </w:rPr>
        <w:t>Arnold Ventures 20</w:t>
      </w:r>
      <w:r w:rsidRPr="00317401">
        <w:t xml:space="preserve"> 9-24-2020 "'Evergreening' Stunts Competition, Costs Consumers and Taxpayers" </w:t>
      </w:r>
      <w:hyperlink r:id="rId11" w:history="1">
        <w:r w:rsidRPr="00317401">
          <w:rPr>
            <w:rStyle w:val="Hyperlink"/>
          </w:rPr>
          <w:t>https://www.arnoldventures.org/stories/evergreening-stunts-competition-costs-consumers-and-taxpayers/</w:t>
        </w:r>
      </w:hyperlink>
      <w:r w:rsidRPr="00317401">
        <w:t xml:space="preserve"> (Arnold Ventures is focused on evidence-based giving in a wide range of categories including: criminal justice, education, health care, and public finance)//Elmer </w:t>
      </w:r>
    </w:p>
    <w:p w14:paraId="760F2074" w14:textId="77777777" w:rsidR="003B0F51" w:rsidRPr="00317401" w:rsidRDefault="003B0F51" w:rsidP="003B0F51">
      <w:pPr>
        <w:rPr>
          <w:sz w:val="16"/>
        </w:rPr>
      </w:pPr>
      <w:r w:rsidRPr="00317401">
        <w:rPr>
          <w:u w:val="single"/>
        </w:rPr>
        <w:t>In 2011, Elsa Dixler was diagnosed with multiple myeloma. That August, she was prescribed Revlimid, a drug that had come on the market six years earlier</w:t>
      </w:r>
      <w:r w:rsidRPr="00317401">
        <w:rPr>
          <w:sz w:val="16"/>
        </w:rPr>
        <w:t xml:space="preserve">. By January 2012, she went into full remission, where she has remained since. So long as Revlimid retains its effectiveness, she will take it for the rest of her life. “I was able to go back to work, see my daughter receive her Ph.D, and have a pretty normal life,” said Dixler, a Brooklyn resident who is now 74. “So, on the one hand, I feel enormously grateful.” </w:t>
      </w:r>
      <w:r w:rsidRPr="00317401">
        <w:rPr>
          <w:u w:val="single"/>
        </w:rPr>
        <w:t>But Dixler’s normal life has come at a steep financial cost to her family and to taxpayers. Revlimid typically costs nearly $800 per capsule, and Dixler takes one capsule per day for 21 days, then seven days off, and then resumes her daily dose, requiring 273 capsules a year</w:t>
      </w:r>
      <w:r w:rsidRPr="00317401">
        <w:rPr>
          <w:sz w:val="16"/>
        </w:rPr>
        <w:t xml:space="preserve">. Since retiring from The New York Times at the end of 2017, she has been on Medicare. Dixler entered the Part D coverage gap (known as the donut hole) “within minutes,” she said. She estimates that adding her deductible, her copayment of $12,000, and what her Part D insurance provider pays totals approximately $197,500 a year. </w:t>
      </w:r>
      <w:r w:rsidRPr="00317401">
        <w:rPr>
          <w:highlight w:val="green"/>
          <w:u w:val="single"/>
        </w:rPr>
        <w:t>Revlimid</w:t>
      </w:r>
      <w:r w:rsidRPr="00317401">
        <w:rPr>
          <w:u w:val="single"/>
        </w:rPr>
        <w:t xml:space="preserve"> should have </w:t>
      </w:r>
      <w:r w:rsidRPr="00317401">
        <w:rPr>
          <w:b/>
          <w:bCs/>
          <w:u w:val="single"/>
        </w:rPr>
        <w:t>been subject to competition</w:t>
      </w:r>
      <w:r w:rsidRPr="00317401">
        <w:rPr>
          <w:u w:val="single"/>
        </w:rPr>
        <w:t xml:space="preserve"> from generic drug makers starting in 2009, bringing down its cost by many orders of magnitude</w:t>
      </w:r>
      <w:r w:rsidRPr="00317401">
        <w:rPr>
          <w:sz w:val="16"/>
        </w:rPr>
        <w:t xml:space="preserve">. But </w:t>
      </w:r>
      <w:r w:rsidRPr="00317401">
        <w:rPr>
          <w:highlight w:val="green"/>
          <w:u w:val="single"/>
        </w:rPr>
        <w:t>by obtaining</w:t>
      </w:r>
      <w:r w:rsidRPr="00317401">
        <w:rPr>
          <w:sz w:val="16"/>
          <w:highlight w:val="green"/>
        </w:rPr>
        <w:t xml:space="preserve"> </w:t>
      </w:r>
      <w:r w:rsidRPr="00317401">
        <w:rPr>
          <w:b/>
          <w:bCs/>
          <w:highlight w:val="green"/>
          <w:u w:val="single"/>
        </w:rPr>
        <w:t>27 additional patents</w:t>
      </w:r>
      <w:r w:rsidRPr="00317401">
        <w:rPr>
          <w:sz w:val="16"/>
        </w:rPr>
        <w:t xml:space="preserve">, eight orphan drug exclusivities and 91 total additional protections from the U.S. Food and Drug Administration (FDA) </w:t>
      </w:r>
      <w:r w:rsidRPr="00317401">
        <w:rPr>
          <w:u w:val="single"/>
        </w:rPr>
        <w:t xml:space="preserve">since Revlimid’s introduction in 2005, its manufacturer, Celgene, has </w:t>
      </w:r>
      <w:r w:rsidRPr="00317401">
        <w:rPr>
          <w:highlight w:val="green"/>
          <w:u w:val="single"/>
        </w:rPr>
        <w:t xml:space="preserve">extended </w:t>
      </w:r>
      <w:r w:rsidRPr="00317401">
        <w:rPr>
          <w:u w:val="single"/>
        </w:rPr>
        <w:t xml:space="preserve">the drug’s </w:t>
      </w:r>
      <w:r w:rsidRPr="00317401">
        <w:rPr>
          <w:b/>
          <w:bCs/>
          <w:highlight w:val="green"/>
          <w:u w:val="single"/>
          <w:bdr w:val="single" w:sz="4" w:space="0" w:color="auto"/>
        </w:rPr>
        <w:t>monopoly</w:t>
      </w:r>
      <w:r w:rsidRPr="00317401">
        <w:rPr>
          <w:highlight w:val="green"/>
          <w:u w:val="single"/>
          <w:bdr w:val="single" w:sz="4" w:space="0" w:color="auto"/>
        </w:rPr>
        <w:t xml:space="preserve"> </w:t>
      </w:r>
      <w:r w:rsidRPr="00317401">
        <w:rPr>
          <w:b/>
          <w:bCs/>
          <w:highlight w:val="green"/>
          <w:u w:val="single"/>
          <w:bdr w:val="single" w:sz="4" w:space="0" w:color="auto"/>
        </w:rPr>
        <w:t>period</w:t>
      </w:r>
      <w:r w:rsidRPr="00317401">
        <w:rPr>
          <w:highlight w:val="green"/>
          <w:u w:val="single"/>
          <w:bdr w:val="single" w:sz="4" w:space="0" w:color="auto"/>
        </w:rPr>
        <w:t xml:space="preserve"> </w:t>
      </w:r>
      <w:r w:rsidRPr="00317401">
        <w:rPr>
          <w:b/>
          <w:bCs/>
          <w:highlight w:val="green"/>
          <w:u w:val="single"/>
          <w:bdr w:val="single" w:sz="4" w:space="0" w:color="auto"/>
        </w:rPr>
        <w:t>by 18 years</w:t>
      </w:r>
      <w:r w:rsidRPr="00317401">
        <w:rPr>
          <w:highlight w:val="green"/>
          <w:u w:val="single"/>
        </w:rPr>
        <w:t xml:space="preserve"> </w:t>
      </w:r>
      <w:r w:rsidRPr="00317401">
        <w:rPr>
          <w:u w:val="single"/>
        </w:rPr>
        <w:t>— through March 8, 2028</w:t>
      </w:r>
      <w:r w:rsidRPr="00317401">
        <w:rPr>
          <w:sz w:val="16"/>
        </w:rPr>
        <w:t xml:space="preserve">. “I cannot fathom </w:t>
      </w:r>
      <w:r w:rsidRPr="00317401">
        <w:rPr>
          <w:u w:val="single"/>
        </w:rPr>
        <w:t xml:space="preserve">the immorality of a business that relies on </w:t>
      </w:r>
      <w:r w:rsidRPr="00317401">
        <w:rPr>
          <w:b/>
          <w:bCs/>
          <w:highlight w:val="green"/>
          <w:u w:val="single"/>
          <w:bdr w:val="single" w:sz="4" w:space="0" w:color="auto"/>
        </w:rPr>
        <w:t xml:space="preserve">squeezing </w:t>
      </w:r>
      <w:r w:rsidRPr="00317401">
        <w:rPr>
          <w:b/>
          <w:bCs/>
          <w:highlight w:val="green"/>
          <w:u w:val="single"/>
          <w:bdr w:val="single" w:sz="4" w:space="0" w:color="auto"/>
        </w:rPr>
        <w:lastRenderedPageBreak/>
        <w:t>people with cancer</w:t>
      </w:r>
      <w:r w:rsidRPr="00317401">
        <w:rPr>
          <w:sz w:val="16"/>
        </w:rPr>
        <w:t>,” Dixler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317401">
        <w:rPr>
          <w:u w:val="single"/>
        </w:rPr>
        <w:t>They didn’t invent a new drug, rather, they found a new use for it,” she said.</w:t>
      </w:r>
      <w:r w:rsidRPr="00317401">
        <w:rPr>
          <w:sz w:val="16"/>
        </w:rPr>
        <w:t xml:space="preserve"> “</w:t>
      </w:r>
      <w:r w:rsidRPr="00317401">
        <w:rPr>
          <w:u w:val="single"/>
        </w:rPr>
        <w:t>The cost of Revlimid has imposed constraints on our retirement</w:t>
      </w:r>
      <w:r w:rsidRPr="00317401">
        <w:rPr>
          <w:sz w:val="16"/>
        </w:rPr>
        <w:t xml:space="preserve">,” Dixler said, “but when I hear other people’s stories, I feel very lucky. A lot of people have been devastated financially.” </w:t>
      </w:r>
      <w:r w:rsidRPr="00317401">
        <w:rPr>
          <w:u w:val="single"/>
        </w:rPr>
        <w:t>Revlimid is a case study in a process known as “</w:t>
      </w:r>
      <w:r w:rsidRPr="00317401">
        <w:rPr>
          <w:highlight w:val="green"/>
          <w:u w:val="single"/>
        </w:rPr>
        <w:t>evergreening</w:t>
      </w:r>
      <w:r w:rsidRPr="00317401">
        <w:rPr>
          <w:u w:val="single"/>
        </w:rPr>
        <w:t xml:space="preserve">” — </w:t>
      </w:r>
      <w:r w:rsidRPr="00317401">
        <w:rPr>
          <w:highlight w:val="green"/>
          <w:u w:val="single"/>
        </w:rPr>
        <w:t>artificially sustaining a monopoly for</w:t>
      </w:r>
      <w:r w:rsidRPr="00317401">
        <w:rPr>
          <w:u w:val="single"/>
        </w:rPr>
        <w:t xml:space="preserve"> years and even </w:t>
      </w:r>
      <w:r w:rsidRPr="00317401">
        <w:rPr>
          <w:highlight w:val="green"/>
          <w:u w:val="single"/>
        </w:rPr>
        <w:t xml:space="preserve">decades </w:t>
      </w:r>
      <w:r w:rsidRPr="00317401">
        <w:rPr>
          <w:u w:val="single"/>
        </w:rPr>
        <w:t>by manipulating intellectual property laws and regulations</w:t>
      </w:r>
      <w:r w:rsidRPr="00317401">
        <w:rPr>
          <w:sz w:val="16"/>
        </w:rPr>
        <w:t xml:space="preserve">. </w:t>
      </w:r>
      <w:r w:rsidRPr="00317401">
        <w:rPr>
          <w:u w:val="single"/>
        </w:rPr>
        <w:t xml:space="preserve">Evergreening is </w:t>
      </w:r>
      <w:r w:rsidRPr="00317401">
        <w:rPr>
          <w:highlight w:val="green"/>
          <w:u w:val="single"/>
        </w:rPr>
        <w:t xml:space="preserve">most commonly </w:t>
      </w:r>
      <w:r w:rsidRPr="00317401">
        <w:rPr>
          <w:u w:val="single"/>
        </w:rPr>
        <w:t xml:space="preserve">used </w:t>
      </w:r>
      <w:r w:rsidRPr="00317401">
        <w:rPr>
          <w:highlight w:val="green"/>
          <w:u w:val="single"/>
        </w:rPr>
        <w:t xml:space="preserve">with blockbuster drugs </w:t>
      </w:r>
      <w:r w:rsidRPr="00317401">
        <w:rPr>
          <w:u w:val="single"/>
        </w:rPr>
        <w:t xml:space="preserve">generating the highest prices and profits. </w:t>
      </w:r>
      <w:r w:rsidRPr="00317401">
        <w:rPr>
          <w:b/>
          <w:bCs/>
          <w:highlight w:val="green"/>
          <w:u w:val="single"/>
        </w:rPr>
        <w:t xml:space="preserve">Of </w:t>
      </w:r>
      <w:r w:rsidRPr="00317401">
        <w:rPr>
          <w:b/>
          <w:bCs/>
          <w:u w:val="single"/>
        </w:rPr>
        <w:t xml:space="preserve">the roughly </w:t>
      </w:r>
      <w:r w:rsidRPr="00317401">
        <w:rPr>
          <w:b/>
          <w:bCs/>
          <w:highlight w:val="green"/>
          <w:u w:val="single"/>
        </w:rPr>
        <w:t>100 best-selling drugs</w:t>
      </w:r>
      <w:r w:rsidRPr="00317401">
        <w:rPr>
          <w:b/>
          <w:bCs/>
          <w:u w:val="single"/>
        </w:rPr>
        <w:t xml:space="preserve">, more than </w:t>
      </w:r>
      <w:r w:rsidRPr="00317401">
        <w:rPr>
          <w:b/>
          <w:bCs/>
          <w:highlight w:val="green"/>
          <w:u w:val="single"/>
        </w:rPr>
        <w:t xml:space="preserve">70 percent have extended </w:t>
      </w:r>
      <w:r w:rsidRPr="00317401">
        <w:rPr>
          <w:b/>
          <w:bCs/>
          <w:u w:val="single"/>
        </w:rPr>
        <w:t xml:space="preserve">their </w:t>
      </w:r>
      <w:r w:rsidRPr="00317401">
        <w:rPr>
          <w:b/>
          <w:bCs/>
          <w:highlight w:val="green"/>
          <w:u w:val="single"/>
        </w:rPr>
        <w:t>protection</w:t>
      </w:r>
      <w:r w:rsidRPr="00317401">
        <w:rPr>
          <w:highlight w:val="green"/>
          <w:u w:val="single"/>
        </w:rPr>
        <w:t xml:space="preserve"> </w:t>
      </w:r>
      <w:r w:rsidRPr="00317401">
        <w:rPr>
          <w:u w:val="single"/>
        </w:rPr>
        <w:t>from competition at least once.</w:t>
      </w:r>
      <w:r w:rsidRPr="00317401">
        <w:rPr>
          <w:sz w:val="16"/>
        </w:rPr>
        <w:t xml:space="preserve"> More than half have extended the protection cliff multiple times. </w:t>
      </w:r>
      <w:r w:rsidRPr="00317401">
        <w:rPr>
          <w:u w:val="single"/>
        </w:rPr>
        <w:t>The true scope and cost of evergreening has been brought into sharper focus by a groundbreaking, publicly available, comprehensive database released Thursday by the Center for Innovation at the University of California Hastings College of Law and supported by Arnold Ventures</w:t>
      </w:r>
      <w:r w:rsidRPr="00317401">
        <w:rPr>
          <w:sz w:val="16"/>
        </w:rPr>
        <w:t xml:space="preserve">. </w:t>
      </w:r>
      <w:r w:rsidRPr="00317401">
        <w:rPr>
          <w:b/>
          <w:bCs/>
          <w:u w:val="single"/>
        </w:rPr>
        <w:t>The Evergreen Drug Patent Search is the first database to exhaustively track the patent protections filed by pharmaceutical companies</w:t>
      </w:r>
      <w:r w:rsidRPr="00317401">
        <w:rPr>
          <w:sz w:val="16"/>
        </w:rPr>
        <w:t xml:space="preserve">. </w:t>
      </w:r>
      <w:r w:rsidRPr="00317401">
        <w:rPr>
          <w:u w:val="single"/>
        </w:rPr>
        <w:t>Using data from 2005 to 2018</w:t>
      </w:r>
      <w:r w:rsidRPr="00317401">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317401">
        <w:rPr>
          <w:u w:val="single"/>
        </w:rPr>
        <w:t>But it’s not what we’re seeing in the drug industry. “With evergreening, pharmaceutical companies repeatedly make slight, often trivial, modifications to drugs, dosage levels, delivery systems or other aspects to obtain new protections,”</w:t>
      </w:r>
      <w:r w:rsidRPr="00317401">
        <w:rPr>
          <w:sz w:val="16"/>
        </w:rPr>
        <w:t xml:space="preserve"> she said. “They pile these protections on over and over again — so often that 78 percent of the drugs associated with new patents were not new drugs coming on the market, but existing drugs.” </w:t>
      </w:r>
      <w:r w:rsidRPr="00317401">
        <w:rPr>
          <w:highlight w:val="green"/>
          <w:u w:val="single"/>
        </w:rPr>
        <w:t xml:space="preserve">Competition is </w:t>
      </w:r>
      <w:r w:rsidRPr="00317401">
        <w:rPr>
          <w:u w:val="single"/>
        </w:rPr>
        <w:t xml:space="preserve">the backbone of the U.S. economy. But it’s </w:t>
      </w:r>
      <w:r w:rsidRPr="00317401">
        <w:rPr>
          <w:highlight w:val="green"/>
          <w:u w:val="single"/>
        </w:rPr>
        <w:t xml:space="preserve">not what we’re </w:t>
      </w:r>
      <w:r w:rsidRPr="00317401">
        <w:rPr>
          <w:b/>
          <w:bCs/>
          <w:highlight w:val="green"/>
          <w:u w:val="single"/>
        </w:rPr>
        <w:t>seeing in the drug industry</w:t>
      </w:r>
      <w:r w:rsidRPr="00317401">
        <w:rPr>
          <w:sz w:val="16"/>
        </w:rPr>
        <w:t xml:space="preserve">. Professor Robin Feldman Director of the UC Hastings Center for Innovation In recent decades, </w:t>
      </w:r>
      <w:r w:rsidRPr="00317401">
        <w:rPr>
          <w:u w:val="single"/>
        </w:rPr>
        <w:t>evergreening has systematically undermined the Drug Price Competition and Patent Term Restoration Act of 1984, which created the generic drug industry.</w:t>
      </w:r>
      <w:r w:rsidRPr="00317401">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317401">
        <w:rPr>
          <w:highlight w:val="green"/>
          <w:u w:val="single"/>
        </w:rPr>
        <w:t xml:space="preserve">Drug prices </w:t>
      </w:r>
      <w:r w:rsidRPr="00317401">
        <w:rPr>
          <w:u w:val="single"/>
        </w:rPr>
        <w:t xml:space="preserve">typically </w:t>
      </w:r>
      <w:r w:rsidRPr="00317401">
        <w:rPr>
          <w:highlight w:val="green"/>
          <w:u w:val="single"/>
        </w:rPr>
        <w:t xml:space="preserve">drop by </w:t>
      </w:r>
      <w:r w:rsidRPr="00317401">
        <w:rPr>
          <w:u w:val="single"/>
        </w:rPr>
        <w:t xml:space="preserve">as much as </w:t>
      </w:r>
      <w:r w:rsidRPr="00317401">
        <w:rPr>
          <w:highlight w:val="green"/>
          <w:u w:val="single"/>
        </w:rPr>
        <w:t xml:space="preserve">20 percent when </w:t>
      </w:r>
      <w:r w:rsidRPr="00317401">
        <w:rPr>
          <w:u w:val="single"/>
        </w:rPr>
        <w:t xml:space="preserve">the first </w:t>
      </w:r>
      <w:r w:rsidRPr="00317401">
        <w:rPr>
          <w:highlight w:val="green"/>
          <w:u w:val="single"/>
        </w:rPr>
        <w:t xml:space="preserve">generic enters </w:t>
      </w:r>
      <w:r w:rsidRPr="00317401">
        <w:rPr>
          <w:u w:val="single"/>
        </w:rPr>
        <w:t>the market</w:t>
      </w:r>
      <w:r w:rsidRPr="00317401">
        <w:rPr>
          <w:b/>
          <w:bCs/>
          <w:u w:val="single"/>
          <w:bdr w:val="single" w:sz="4" w:space="0" w:color="auto"/>
        </w:rPr>
        <w:t>, and with more than one generic manufacturer, prices can plummet by 80 to 85 percent</w:t>
      </w:r>
      <w:r w:rsidRPr="00317401">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317401">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317401">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317401">
        <w:rPr>
          <w:u w:val="single"/>
        </w:rPr>
        <w:t xml:space="preserve">The </w:t>
      </w:r>
      <w:r w:rsidRPr="00317401">
        <w:rPr>
          <w:b/>
          <w:sz w:val="26"/>
          <w:highlight w:val="green"/>
          <w:u w:val="single"/>
        </w:rPr>
        <w:t>database</w:t>
      </w:r>
      <w:r w:rsidRPr="00317401">
        <w:rPr>
          <w:highlight w:val="green"/>
          <w:u w:val="single"/>
        </w:rPr>
        <w:t xml:space="preserve"> </w:t>
      </w:r>
      <w:r w:rsidRPr="00317401">
        <w:rPr>
          <w:u w:val="single"/>
        </w:rPr>
        <w:t xml:space="preserve">was </w:t>
      </w:r>
      <w:r w:rsidRPr="00317401">
        <w:rPr>
          <w:b/>
          <w:sz w:val="26"/>
          <w:highlight w:val="green"/>
          <w:u w:val="single"/>
        </w:rPr>
        <w:t>created through</w:t>
      </w:r>
      <w:r w:rsidRPr="00317401">
        <w:rPr>
          <w:highlight w:val="green"/>
          <w:u w:val="single"/>
        </w:rPr>
        <w:t xml:space="preserve"> </w:t>
      </w:r>
      <w:r w:rsidRPr="00317401">
        <w:rPr>
          <w:u w:val="single"/>
        </w:rPr>
        <w:t xml:space="preserve">a painstaking process of </w:t>
      </w:r>
      <w:r w:rsidRPr="00317401">
        <w:rPr>
          <w:b/>
          <w:sz w:val="26"/>
          <w:highlight w:val="green"/>
          <w:u w:val="single"/>
        </w:rPr>
        <w:t>combing</w:t>
      </w:r>
      <w:r w:rsidRPr="00317401">
        <w:rPr>
          <w:highlight w:val="green"/>
          <w:u w:val="single"/>
        </w:rPr>
        <w:t xml:space="preserve"> </w:t>
      </w:r>
      <w:r w:rsidRPr="00317401">
        <w:rPr>
          <w:u w:val="single"/>
        </w:rPr>
        <w:t xml:space="preserve">through </w:t>
      </w:r>
      <w:r w:rsidRPr="00317401">
        <w:rPr>
          <w:b/>
          <w:sz w:val="26"/>
          <w:highlight w:val="green"/>
          <w:u w:val="single"/>
        </w:rPr>
        <w:t>160,000 data points</w:t>
      </w:r>
      <w:r w:rsidRPr="00317401">
        <w:rPr>
          <w:highlight w:val="green"/>
          <w:u w:val="single"/>
        </w:rPr>
        <w:t xml:space="preserve"> </w:t>
      </w:r>
      <w:r w:rsidRPr="00317401">
        <w:rPr>
          <w:b/>
          <w:sz w:val="26"/>
          <w:highlight w:val="green"/>
          <w:u w:val="single"/>
          <w:bdr w:val="single" w:sz="4" w:space="0" w:color="auto"/>
        </w:rPr>
        <w:t>to examine every instance where a pharmaceutical company added a new drug patent or exclusivity</w:t>
      </w:r>
      <w:r w:rsidRPr="00317401">
        <w:rPr>
          <w:u w:val="single"/>
        </w:rPr>
        <w:t xml:space="preserve">. “Most of it was done by hand,” Feldman said, “with multiple people reviewing it at every stage. And along the way we repeatedly made conservative choices. </w:t>
      </w:r>
      <w:r w:rsidRPr="00317401">
        <w:rPr>
          <w:b/>
          <w:sz w:val="26"/>
          <w:highlight w:val="green"/>
          <w:u w:val="single"/>
        </w:rPr>
        <w:t>We erred on the side of underrepresenting the evergreen gain</w:t>
      </w:r>
      <w:r w:rsidRPr="00317401">
        <w:rPr>
          <w:sz w:val="16"/>
          <w:highlight w:val="green"/>
        </w:rPr>
        <w:t xml:space="preserve"> </w:t>
      </w:r>
      <w:r w:rsidRPr="00317401">
        <w:rPr>
          <w:u w:val="single"/>
        </w:rPr>
        <w:t xml:space="preserve">to be sure we were as fair and reasonable as possible.” Among the 2,065 drugs covered in Evergreen Drug Patent Search, there are many examples of the evergreening strategy used by </w:t>
      </w:r>
      <w:r w:rsidRPr="00317401">
        <w:rPr>
          <w:u w:val="single"/>
        </w:rPr>
        <w:lastRenderedPageBreak/>
        <w:t>pharma to delay the entry of competition, especially generics, often for widely prescribed drugs, including those used to treat heartburn, chronic pain, and opioid addiction</w:t>
      </w:r>
      <w:r w:rsidRPr="00317401">
        <w:rPr>
          <w:sz w:val="16"/>
        </w:rPr>
        <w:t xml:space="preserve">. Nexium </w:t>
      </w:r>
      <w:r w:rsidRPr="00317401">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317401">
        <w:rPr>
          <w:highlight w:val="green"/>
          <w:u w:val="single"/>
        </w:rPr>
        <w:t xml:space="preserve">Nexium’s exclusivity </w:t>
      </w:r>
      <w:r w:rsidRPr="00317401">
        <w:rPr>
          <w:u w:val="single"/>
        </w:rPr>
        <w:t xml:space="preserve">was then </w:t>
      </w:r>
      <w:r w:rsidRPr="00317401">
        <w:rPr>
          <w:highlight w:val="green"/>
          <w:u w:val="single"/>
        </w:rPr>
        <w:t>extended by</w:t>
      </w:r>
      <w:r w:rsidRPr="00317401">
        <w:rPr>
          <w:u w:val="single"/>
        </w:rPr>
        <w:t xml:space="preserve"> more than </w:t>
      </w:r>
      <w:r w:rsidRPr="00317401">
        <w:rPr>
          <w:highlight w:val="green"/>
          <w:u w:val="single"/>
        </w:rPr>
        <w:t>15 years</w:t>
      </w:r>
      <w:r w:rsidRPr="00317401">
        <w:rPr>
          <w:u w:val="single"/>
        </w:rPr>
        <w:t xml:space="preserve">, as AstraZeneca received 97 protections stemming from 16 patents. </w:t>
      </w:r>
      <w:r w:rsidRPr="00317401">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317401">
        <w:rPr>
          <w:u w:val="single"/>
        </w:rPr>
        <w:t xml:space="preserve">When </w:t>
      </w:r>
      <w:r w:rsidRPr="00317401">
        <w:rPr>
          <w:highlight w:val="green"/>
          <w:u w:val="single"/>
        </w:rPr>
        <w:t>Truvada</w:t>
      </w:r>
      <w:r w:rsidRPr="00317401">
        <w:rPr>
          <w:u w:val="single"/>
        </w:rPr>
        <w:t xml:space="preserve">, commonly referred to as PrEP, was approved in 2004, this HIV-prevention drug was a breakthrough. But </w:t>
      </w:r>
      <w:r w:rsidRPr="00317401">
        <w:rPr>
          <w:highlight w:val="green"/>
          <w:u w:val="single"/>
        </w:rPr>
        <w:t xml:space="preserve">16 years </w:t>
      </w:r>
      <w:r w:rsidRPr="00317401">
        <w:rPr>
          <w:u w:val="single"/>
        </w:rPr>
        <w:t>later — and 14 years after its original exclusivity was to expire — it retains its monopoly status.</w:t>
      </w:r>
      <w:r w:rsidRPr="00317401">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317401">
        <w:rPr>
          <w:u w:val="single"/>
        </w:rPr>
        <w:t xml:space="preserve">As a result, Truvada is </w:t>
      </w:r>
      <w:r w:rsidRPr="00317401">
        <w:rPr>
          <w:highlight w:val="green"/>
          <w:u w:val="single"/>
        </w:rPr>
        <w:t xml:space="preserve">unaffordable to </w:t>
      </w:r>
      <w:r w:rsidRPr="00317401">
        <w:rPr>
          <w:u w:val="single"/>
        </w:rPr>
        <w:t xml:space="preserve">many </w:t>
      </w:r>
      <w:r w:rsidRPr="00317401">
        <w:rPr>
          <w:highlight w:val="green"/>
          <w:u w:val="single"/>
        </w:rPr>
        <w:t xml:space="preserve">people </w:t>
      </w:r>
      <w:r w:rsidRPr="00317401">
        <w:rPr>
          <w:b/>
          <w:bCs/>
          <w:highlight w:val="green"/>
          <w:u w:val="single"/>
        </w:rPr>
        <w:t>who need protection from HIV</w:t>
      </w:r>
      <w:r w:rsidRPr="00317401">
        <w:rPr>
          <w:u w:val="single"/>
        </w:rPr>
        <w:t>. Barred from access, they are left vulnerable to infection.</w:t>
      </w:r>
      <w:r w:rsidRPr="00317401">
        <w:rPr>
          <w:sz w:val="16"/>
        </w:rPr>
        <w:t xml:space="preserve"> “</w:t>
      </w:r>
      <w:r w:rsidRPr="00317401">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317401">
        <w:rPr>
          <w:sz w:val="16"/>
        </w:rPr>
        <w:t xml:space="preserve"> EpiPen First approved in 1987, the </w:t>
      </w:r>
      <w:r w:rsidRPr="00317401">
        <w:rPr>
          <w:highlight w:val="green"/>
          <w:u w:val="single"/>
        </w:rPr>
        <w:t>EpiPen</w:t>
      </w:r>
      <w:r w:rsidRPr="00317401">
        <w:rPr>
          <w:sz w:val="16"/>
          <w:highlight w:val="green"/>
        </w:rPr>
        <w:t xml:space="preserve"> </w:t>
      </w:r>
      <w:r w:rsidRPr="00317401">
        <w:rPr>
          <w:sz w:val="16"/>
        </w:rPr>
        <w:t>has saved the lives of countless numbers of people with deadly allergies</w:t>
      </w:r>
      <w:r w:rsidRPr="00317401">
        <w:rPr>
          <w:u w:val="single"/>
        </w:rPr>
        <w:t xml:space="preserve">. But it is </w:t>
      </w:r>
      <w:r w:rsidRPr="00317401">
        <w:rPr>
          <w:highlight w:val="green"/>
          <w:u w:val="single"/>
        </w:rPr>
        <w:t xml:space="preserve">protected </w:t>
      </w:r>
      <w:r w:rsidRPr="00317401">
        <w:rPr>
          <w:u w:val="single"/>
        </w:rPr>
        <w:t xml:space="preserve">from competition until 2025 — </w:t>
      </w:r>
      <w:r w:rsidRPr="00317401">
        <w:rPr>
          <w:highlight w:val="green"/>
          <w:u w:val="single"/>
        </w:rPr>
        <w:t xml:space="preserve">38 years </w:t>
      </w:r>
      <w:r w:rsidRPr="00317401">
        <w:rPr>
          <w:u w:val="single"/>
        </w:rPr>
        <w:t>after its introduction — because its owner, Mylan, has filed five patents, four since 2010, all involving tweaks to the automatic injector.</w:t>
      </w:r>
      <w:r w:rsidRPr="00317401">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As the Evergreen Drug Patent Search makes clear, the positive impact of Hatch-Waxman has been steadily and severely eroded by a regulatory system vulnerable to increasingly sophisticated forms of manipulation. “</w:t>
      </w:r>
      <w:r w:rsidRPr="00317401">
        <w:rPr>
          <w:u w:val="single"/>
        </w:rPr>
        <w:t>You might say that the patent and regulatory system has been weaponized,” Feldman said. “When billions of dollars are at stake, there’s a lot of money available to look for ways to exploit the legal system</w:t>
      </w:r>
      <w:r w:rsidRPr="00317401">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317401">
        <w:rPr>
          <w:u w:val="single"/>
        </w:rPr>
        <w:t>These may include: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317401">
        <w:rPr>
          <w:b/>
          <w:bCs/>
          <w:u w:val="single"/>
        </w:rPr>
        <w:t>The Evergreen Drug Patent Search provides the publicly available, evidence-based foundation that defines the extent of the problem</w:t>
      </w:r>
      <w:r w:rsidRPr="00317401">
        <w:rPr>
          <w:sz w:val="16"/>
        </w:rPr>
        <w:t xml:space="preserve">, and it can be used to develop policies that solve the problem of anti-competitive patent abuses,” said Kristi Martin, VP of Drug Pricing at Arnold Ventures. “Our incentives </w:t>
      </w:r>
      <w:r w:rsidRPr="00317401">
        <w:rPr>
          <w:sz w:val="16"/>
        </w:rPr>
        <w:lastRenderedPageBreak/>
        <w:t>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03DF9AD7" w14:textId="77777777" w:rsidR="007A448D" w:rsidRPr="00317401" w:rsidRDefault="007A448D" w:rsidP="007A448D">
      <w:pPr>
        <w:pStyle w:val="Heading4"/>
      </w:pPr>
      <w:r w:rsidRPr="00317401">
        <w:t xml:space="preserve">Pharma </w:t>
      </w:r>
      <w:r w:rsidRPr="00317401">
        <w:rPr>
          <w:u w:val="single"/>
        </w:rPr>
        <w:t>spills-over</w:t>
      </w:r>
      <w:r w:rsidRPr="00317401">
        <w:t xml:space="preserve"> – has cascading </w:t>
      </w:r>
      <w:r w:rsidRPr="00317401">
        <w:rPr>
          <w:u w:val="single"/>
        </w:rPr>
        <w:t>global impacts</w:t>
      </w:r>
      <w:r w:rsidRPr="00317401">
        <w:t xml:space="preserve"> that are necessary for </w:t>
      </w:r>
      <w:r w:rsidRPr="00317401">
        <w:rPr>
          <w:u w:val="single"/>
        </w:rPr>
        <w:t>human survival</w:t>
      </w:r>
      <w:r w:rsidRPr="00317401">
        <w:t>.</w:t>
      </w:r>
    </w:p>
    <w:p w14:paraId="3443DFD5" w14:textId="77777777" w:rsidR="007A448D" w:rsidRPr="00317401" w:rsidRDefault="007A448D" w:rsidP="007A448D">
      <w:r w:rsidRPr="00317401">
        <w:rPr>
          <w:rStyle w:val="Style13ptBold"/>
        </w:rPr>
        <w:t>NAS 8</w:t>
      </w:r>
      <w:r w:rsidRPr="00317401">
        <w:t xml:space="preserve"> National Academy of Sciences 12-3-2008 “The Role of the Life Sciences in Transforming America's Future Summary of a Workshop” //Re-cut by Elmer </w:t>
      </w:r>
    </w:p>
    <w:p w14:paraId="2AEEAAEC" w14:textId="77777777" w:rsidR="007A448D" w:rsidRPr="00317401" w:rsidRDefault="007A448D" w:rsidP="007A448D">
      <w:pPr>
        <w:rPr>
          <w:u w:val="single"/>
        </w:rPr>
      </w:pPr>
      <w:r w:rsidRPr="00317401">
        <w:rPr>
          <w:u w:val="single"/>
        </w:rPr>
        <w:t xml:space="preserve">Fostering Industries to Counter Global Problems The </w:t>
      </w:r>
      <w:r w:rsidRPr="00317401">
        <w:rPr>
          <w:highlight w:val="green"/>
          <w:u w:val="single"/>
        </w:rPr>
        <w:t>life sciences</w:t>
      </w:r>
      <w:r w:rsidRPr="00317401">
        <w:rPr>
          <w:u w:val="single"/>
        </w:rPr>
        <w:t xml:space="preserve"> </w:t>
      </w:r>
      <w:r w:rsidRPr="00317401">
        <w:rPr>
          <w:highlight w:val="green"/>
          <w:u w:val="single"/>
        </w:rPr>
        <w:t xml:space="preserve">have applications </w:t>
      </w:r>
      <w:r w:rsidRPr="00317401">
        <w:rPr>
          <w:u w:val="single"/>
        </w:rPr>
        <w:t xml:space="preserve">in areas that range far </w:t>
      </w:r>
      <w:r w:rsidRPr="00317401">
        <w:rPr>
          <w:highlight w:val="green"/>
          <w:u w:val="single"/>
        </w:rPr>
        <w:t>beyond human health</w:t>
      </w:r>
      <w:r w:rsidRPr="00317401">
        <w:rPr>
          <w:u w:val="single"/>
        </w:rPr>
        <w:t xml:space="preserve">. Life-science based approaches could </w:t>
      </w:r>
      <w:r w:rsidRPr="00317401">
        <w:rPr>
          <w:b/>
          <w:bCs/>
          <w:highlight w:val="green"/>
          <w:u w:val="single"/>
        </w:rPr>
        <w:t>contribute to advances in</w:t>
      </w:r>
      <w:r w:rsidRPr="00317401">
        <w:rPr>
          <w:u w:val="single"/>
        </w:rPr>
        <w:t xml:space="preserve"> many industries, from </w:t>
      </w:r>
      <w:r w:rsidRPr="00317401">
        <w:rPr>
          <w:rStyle w:val="Emphasis"/>
          <w:sz w:val="24"/>
          <w:highlight w:val="green"/>
        </w:rPr>
        <w:t>energy production</w:t>
      </w:r>
      <w:r w:rsidRPr="00317401">
        <w:rPr>
          <w:highlight w:val="green"/>
          <w:u w:val="single"/>
        </w:rPr>
        <w:t xml:space="preserve"> and </w:t>
      </w:r>
      <w:r w:rsidRPr="00317401">
        <w:rPr>
          <w:rStyle w:val="Emphasis"/>
          <w:sz w:val="24"/>
          <w:highlight w:val="green"/>
        </w:rPr>
        <w:t>pollution remediation</w:t>
      </w:r>
      <w:r w:rsidRPr="00317401">
        <w:rPr>
          <w:u w:val="single"/>
        </w:rPr>
        <w:t>, to clean manufacturing and the production of new biologically inspired materials. In fact, biological systems could provide the basis for new products, services and industries that we cannot yet imagine</w:t>
      </w:r>
      <w:r w:rsidRPr="00317401">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17401">
        <w:rPr>
          <w:u w:val="single"/>
        </w:rPr>
        <w:t xml:space="preserve">biological systems could be used </w:t>
      </w:r>
      <w:r w:rsidRPr="00317401">
        <w:rPr>
          <w:highlight w:val="green"/>
          <w:u w:val="single"/>
        </w:rPr>
        <w:t xml:space="preserve">to </w:t>
      </w:r>
      <w:r w:rsidRPr="00317401">
        <w:rPr>
          <w:rStyle w:val="Emphasis"/>
          <w:sz w:val="24"/>
          <w:highlight w:val="green"/>
        </w:rPr>
        <w:t>help manage climate change.</w:t>
      </w:r>
      <w:r w:rsidRPr="00317401">
        <w:rPr>
          <w:u w:val="single"/>
        </w:rPr>
        <w:t xml:space="preserve"> </w:t>
      </w:r>
      <w:r w:rsidRPr="00317401">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17401">
        <w:rPr>
          <w:u w:val="single"/>
        </w:rPr>
        <w:t xml:space="preserve">Fraley said that </w:t>
      </w:r>
      <w:r w:rsidRPr="00317401">
        <w:rPr>
          <w:rStyle w:val="Emphasis"/>
          <w:sz w:val="24"/>
          <w:highlight w:val="green"/>
        </w:rPr>
        <w:t>the global ag</w:t>
      </w:r>
      <w:r w:rsidRPr="00317401">
        <w:rPr>
          <w:rStyle w:val="Emphasis"/>
          <w:sz w:val="24"/>
        </w:rPr>
        <w:t xml:space="preserve">ricultural </w:t>
      </w:r>
      <w:r w:rsidRPr="00317401">
        <w:rPr>
          <w:rStyle w:val="Emphasis"/>
          <w:sz w:val="24"/>
          <w:highlight w:val="green"/>
        </w:rPr>
        <w:t>system</w:t>
      </w:r>
      <w:r w:rsidRPr="00317401">
        <w:rPr>
          <w:highlight w:val="green"/>
          <w:u w:val="single"/>
        </w:rPr>
        <w:t xml:space="preserve"> needs to</w:t>
      </w:r>
      <w:r w:rsidRPr="00317401">
        <w:rPr>
          <w:u w:val="single"/>
        </w:rPr>
        <w:t xml:space="preserve"> adopt the goal of </w:t>
      </w:r>
      <w:r w:rsidRPr="00317401">
        <w:rPr>
          <w:highlight w:val="green"/>
          <w:u w:val="single"/>
        </w:rPr>
        <w:t>doubl</w:t>
      </w:r>
      <w:r w:rsidRPr="00317401">
        <w:rPr>
          <w:u w:val="single"/>
        </w:rPr>
        <w:t xml:space="preserve">ing the current yield of </w:t>
      </w:r>
      <w:r w:rsidRPr="00317401">
        <w:rPr>
          <w:b/>
          <w:bCs/>
          <w:highlight w:val="green"/>
          <w:u w:val="single"/>
        </w:rPr>
        <w:t>crops while reducing</w:t>
      </w:r>
      <w:r w:rsidRPr="00317401">
        <w:rPr>
          <w:b/>
          <w:bCs/>
          <w:u w:val="single"/>
        </w:rPr>
        <w:t xml:space="preserve"> key inputs like pesticides, </w:t>
      </w:r>
      <w:r w:rsidRPr="00317401">
        <w:rPr>
          <w:b/>
          <w:bCs/>
          <w:highlight w:val="green"/>
          <w:u w:val="single"/>
        </w:rPr>
        <w:t>fertilizers, and water</w:t>
      </w:r>
      <w:r w:rsidRPr="00317401">
        <w:rPr>
          <w:b/>
          <w:bCs/>
          <w:u w:val="single"/>
        </w:rPr>
        <w:t xml:space="preserve"> </w:t>
      </w:r>
      <w:r w:rsidRPr="00317401">
        <w:rPr>
          <w:u w:val="single"/>
        </w:rPr>
        <w:t>by one third</w:t>
      </w:r>
      <w:r w:rsidRPr="00317401">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17401">
        <w:rPr>
          <w:u w:val="single"/>
        </w:rPr>
        <w:t xml:space="preserve">And </w:t>
      </w:r>
      <w:r w:rsidRPr="00317401">
        <w:rPr>
          <w:rStyle w:val="Emphasis"/>
          <w:sz w:val="24"/>
        </w:rPr>
        <w:t>all people need and deserve secure access to food supplies</w:t>
      </w:r>
      <w:r w:rsidRPr="00317401">
        <w:rPr>
          <w:u w:val="single"/>
        </w:rPr>
        <w:t xml:space="preserve">. Continued progress will require both </w:t>
      </w:r>
      <w:r w:rsidRPr="00317401">
        <w:rPr>
          <w:rStyle w:val="Emphasis"/>
          <w:sz w:val="24"/>
        </w:rPr>
        <w:t>basic and applied research</w:t>
      </w:r>
      <w:r w:rsidRPr="00317401">
        <w:rPr>
          <w:u w:val="single"/>
        </w:rPr>
        <w:t xml:space="preserve">, </w:t>
      </w:r>
      <w:r w:rsidRPr="00317401">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17401">
        <w:rPr>
          <w:u w:val="single"/>
        </w:rPr>
        <w:t xml:space="preserve">In the past decade, </w:t>
      </w:r>
      <w:r w:rsidRPr="00317401">
        <w:rPr>
          <w:highlight w:val="green"/>
          <w:u w:val="single"/>
        </w:rPr>
        <w:t>new tools</w:t>
      </w:r>
      <w:r w:rsidRPr="00317401">
        <w:rPr>
          <w:u w:val="single"/>
        </w:rPr>
        <w:t xml:space="preserve"> have become available to </w:t>
      </w:r>
      <w:r w:rsidRPr="00317401">
        <w:rPr>
          <w:highlight w:val="green"/>
          <w:u w:val="single"/>
        </w:rPr>
        <w:t>explore</w:t>
      </w:r>
      <w:r w:rsidRPr="00317401">
        <w:rPr>
          <w:u w:val="single"/>
        </w:rPr>
        <w:t xml:space="preserve"> the </w:t>
      </w:r>
      <w:r w:rsidRPr="00317401">
        <w:rPr>
          <w:highlight w:val="green"/>
          <w:u w:val="single"/>
        </w:rPr>
        <w:t>microbial processes that</w:t>
      </w:r>
      <w:r w:rsidRPr="00317401">
        <w:rPr>
          <w:u w:val="single"/>
        </w:rPr>
        <w:t xml:space="preserve"> </w:t>
      </w:r>
      <w:r w:rsidRPr="00317401">
        <w:rPr>
          <w:highlight w:val="green"/>
          <w:u w:val="single"/>
        </w:rPr>
        <w:t xml:space="preserve">drive the </w:t>
      </w:r>
      <w:r w:rsidRPr="00317401">
        <w:rPr>
          <w:b/>
          <w:bCs/>
          <w:highlight w:val="green"/>
          <w:u w:val="single"/>
        </w:rPr>
        <w:t>chemistry of the oceans</w:t>
      </w:r>
      <w:r w:rsidRPr="00317401">
        <w:rPr>
          <w:u w:val="single"/>
        </w:rPr>
        <w:t xml:space="preserve">, observed David Kingsbury, Chief Program Officer for Science at the Gordon and Betty Moore Foundation. </w:t>
      </w:r>
      <w:r w:rsidRPr="00317401">
        <w:rPr>
          <w:highlight w:val="green"/>
          <w:u w:val="single"/>
        </w:rPr>
        <w:t xml:space="preserve">These </w:t>
      </w:r>
      <w:r w:rsidRPr="00317401">
        <w:rPr>
          <w:u w:val="single"/>
        </w:rPr>
        <w:t xml:space="preserve">technologies have </w:t>
      </w:r>
      <w:r w:rsidRPr="00317401">
        <w:rPr>
          <w:highlight w:val="green"/>
          <w:u w:val="single"/>
        </w:rPr>
        <w:t>revealed</w:t>
      </w:r>
      <w:r w:rsidRPr="00317401">
        <w:rPr>
          <w:u w:val="single"/>
        </w:rPr>
        <w:t xml:space="preserve"> that a large proportion of </w:t>
      </w:r>
      <w:r w:rsidRPr="00317401">
        <w:rPr>
          <w:rStyle w:val="Emphasis"/>
          <w:sz w:val="24"/>
        </w:rPr>
        <w:t>the planet’s</w:t>
      </w:r>
      <w:r w:rsidRPr="00317401">
        <w:rPr>
          <w:rStyle w:val="Emphasis"/>
          <w:sz w:val="24"/>
          <w:highlight w:val="green"/>
        </w:rPr>
        <w:t xml:space="preserve"> genetic diversity</w:t>
      </w:r>
      <w:r w:rsidRPr="00317401">
        <w:rPr>
          <w:u w:val="single"/>
        </w:rPr>
        <w:t xml:space="preserve"> resides in the oceans. In addition, many organisms in the oceans readily exchange genes, creating evolutionary forces that can have global effects. The oceans are currently under great stress</w:t>
      </w:r>
      <w:r w:rsidRPr="00317401">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17401">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317401">
        <w:rPr>
          <w:rStyle w:val="Emphasis"/>
          <w:sz w:val="24"/>
          <w:highlight w:val="green"/>
        </w:rPr>
        <w:t>If we are not careful, we are not going to have a sustainable planet to live on,</w:t>
      </w:r>
      <w:r w:rsidRPr="00317401">
        <w:rPr>
          <w:u w:val="single"/>
        </w:rPr>
        <w:t>” said Kingsbury. Only by understanding the basic biological processes at work in the oceans can humans live sustainably on earth.</w:t>
      </w:r>
    </w:p>
    <w:p w14:paraId="211FF096" w14:textId="77777777" w:rsidR="007A448D" w:rsidRPr="00317401" w:rsidRDefault="007A448D" w:rsidP="007A448D">
      <w:pPr>
        <w:pStyle w:val="Heading4"/>
      </w:pPr>
      <w:r w:rsidRPr="00317401">
        <w:lastRenderedPageBreak/>
        <w:t xml:space="preserve">Expanding breadth of Pharma Innovation into </w:t>
      </w:r>
      <w:r w:rsidRPr="00317401">
        <w:rPr>
          <w:u w:val="single"/>
        </w:rPr>
        <w:t>neglected diseases</w:t>
      </w:r>
      <w:r w:rsidRPr="00317401">
        <w:t xml:space="preserve"> results in </w:t>
      </w:r>
      <w:r w:rsidRPr="00317401">
        <w:rPr>
          <w:u w:val="single"/>
        </w:rPr>
        <w:t>global linkages</w:t>
      </w:r>
      <w:r w:rsidRPr="00317401">
        <w:t xml:space="preserve"> that revitalizes </w:t>
      </w:r>
      <w:r w:rsidRPr="00317401">
        <w:rPr>
          <w:u w:val="single"/>
        </w:rPr>
        <w:t>global health diplomacy</w:t>
      </w:r>
      <w:r w:rsidRPr="00317401">
        <w:t>.</w:t>
      </w:r>
    </w:p>
    <w:p w14:paraId="615D5D97" w14:textId="77777777" w:rsidR="007A448D" w:rsidRPr="00317401" w:rsidRDefault="007A448D" w:rsidP="007A448D">
      <w:r w:rsidRPr="00317401">
        <w:rPr>
          <w:rStyle w:val="Style13ptBold"/>
        </w:rPr>
        <w:t>Hotez 16</w:t>
      </w:r>
      <w:r w:rsidRPr="00317401">
        <w:t xml:space="preserve">, Peter J. Blue marble health: an innovative plan to fight diseases of the poor amid wealth. JHU Press, 2016. (Sabin Vaccine Institute and Texas Children’s Hospital Center for Vaccine Development, Departments of Pediatrics and Molecular Virology and Microbiology)//Elmer </w:t>
      </w:r>
    </w:p>
    <w:p w14:paraId="55DC6569" w14:textId="77777777" w:rsidR="007A448D" w:rsidRPr="00317401" w:rsidRDefault="007A448D" w:rsidP="007A448D">
      <w:pPr>
        <w:rPr>
          <w:sz w:val="16"/>
        </w:rPr>
      </w:pPr>
      <w:r w:rsidRPr="00317401">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w:t>
      </w:r>
      <w:r w:rsidRPr="007B16B7">
        <w:rPr>
          <w:sz w:val="16"/>
        </w:rPr>
        <w:t xml:space="preserve">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7B16B7">
        <w:rPr>
          <w:rStyle w:val="StyleUnderline"/>
          <w:sz w:val="24"/>
        </w:rPr>
        <w:t xml:space="preserve">an </w:t>
      </w:r>
      <w:r w:rsidRPr="007B16B7">
        <w:rPr>
          <w:rStyle w:val="Emphasis"/>
          <w:sz w:val="24"/>
        </w:rPr>
        <w:t>important research and development agenda</w:t>
      </w:r>
      <w:r w:rsidRPr="007B16B7">
        <w:rPr>
          <w:sz w:val="16"/>
        </w:rPr>
        <w:t xml:space="preserve"> </w:t>
      </w:r>
      <w:r w:rsidRPr="007B16B7">
        <w:rPr>
          <w:rStyle w:val="StyleUnderline"/>
          <w:sz w:val="24"/>
        </w:rPr>
        <w:t>for</w:t>
      </w:r>
      <w:r w:rsidRPr="007B16B7">
        <w:rPr>
          <w:sz w:val="16"/>
        </w:rPr>
        <w:t xml:space="preserve"> the </w:t>
      </w:r>
      <w:r w:rsidRPr="007B16B7">
        <w:rPr>
          <w:rStyle w:val="StyleUnderline"/>
          <w:bCs/>
          <w:sz w:val="24"/>
        </w:rPr>
        <w:t>NTDs</w:t>
      </w:r>
      <w:r w:rsidRPr="007B16B7">
        <w:rPr>
          <w:rStyle w:val="StyleUnderline"/>
          <w:sz w:val="24"/>
        </w:rPr>
        <w:t xml:space="preserve"> in the United States. There are no </w:t>
      </w:r>
      <w:r w:rsidRPr="007B16B7">
        <w:rPr>
          <w:rStyle w:val="Emphasis"/>
          <w:sz w:val="24"/>
        </w:rPr>
        <w:t>point-of-care diagnostic</w:t>
      </w:r>
      <w:r w:rsidRPr="00317401">
        <w:rPr>
          <w:rStyle w:val="Emphasis"/>
          <w:sz w:val="24"/>
        </w:rPr>
        <w:t xml:space="preserve"> tests</w:t>
      </w:r>
      <w:r w:rsidRPr="00317401">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317401">
        <w:rPr>
          <w:rStyle w:val="StyleUnderline"/>
          <w:sz w:val="24"/>
        </w:rPr>
        <w:t xml:space="preserve">We also </w:t>
      </w:r>
      <w:r w:rsidRPr="00317401">
        <w:rPr>
          <w:rStyle w:val="StyleUnderline"/>
          <w:sz w:val="24"/>
          <w:highlight w:val="green"/>
        </w:rPr>
        <w:t xml:space="preserve">need </w:t>
      </w:r>
      <w:r w:rsidRPr="00317401">
        <w:rPr>
          <w:rStyle w:val="Emphasis"/>
          <w:sz w:val="24"/>
          <w:highlight w:val="green"/>
        </w:rPr>
        <w:t>new</w:t>
      </w:r>
      <w:r w:rsidRPr="00317401">
        <w:rPr>
          <w:rStyle w:val="Emphasis"/>
          <w:sz w:val="24"/>
        </w:rPr>
        <w:t xml:space="preserve"> and improved </w:t>
      </w:r>
      <w:r w:rsidRPr="00317401">
        <w:rPr>
          <w:rStyle w:val="Emphasis"/>
          <w:sz w:val="24"/>
          <w:highlight w:val="green"/>
        </w:rPr>
        <w:t>treatments and vaccines</w:t>
      </w:r>
      <w:r w:rsidRPr="00317401">
        <w:rPr>
          <w:sz w:val="16"/>
        </w:rPr>
        <w:t xml:space="preserve">. </w:t>
      </w:r>
      <w:r w:rsidRPr="00317401">
        <w:rPr>
          <w:rStyle w:val="StyleUnderline"/>
          <w:sz w:val="24"/>
        </w:rPr>
        <w:t xml:space="preserve">Because the </w:t>
      </w:r>
      <w:r w:rsidRPr="00317401">
        <w:rPr>
          <w:rStyle w:val="StyleUnderline"/>
          <w:sz w:val="24"/>
          <w:highlight w:val="green"/>
        </w:rPr>
        <w:t>NTDs</w:t>
      </w:r>
      <w:r w:rsidRPr="00317401">
        <w:rPr>
          <w:rStyle w:val="StyleUnderline"/>
          <w:sz w:val="24"/>
        </w:rPr>
        <w:t xml:space="preserve"> are poverty-related diseases, they often </w:t>
      </w:r>
      <w:r w:rsidRPr="00317401">
        <w:rPr>
          <w:rStyle w:val="Emphasis"/>
          <w:sz w:val="24"/>
          <w:highlight w:val="green"/>
        </w:rPr>
        <w:t>fly below the radar</w:t>
      </w:r>
      <w:r w:rsidRPr="00317401">
        <w:rPr>
          <w:rStyle w:val="StyleUnderline"/>
          <w:sz w:val="24"/>
        </w:rPr>
        <w:t xml:space="preserve"> screen </w:t>
      </w:r>
      <w:r w:rsidRPr="00317401">
        <w:rPr>
          <w:rStyle w:val="StyleUnderline"/>
          <w:sz w:val="24"/>
          <w:highlight w:val="green"/>
        </w:rPr>
        <w:t>of</w:t>
      </w:r>
      <w:r w:rsidRPr="00317401">
        <w:rPr>
          <w:rStyle w:val="StyleUnderline"/>
          <w:sz w:val="24"/>
        </w:rPr>
        <w:t xml:space="preserve"> the major </w:t>
      </w:r>
      <w:r w:rsidRPr="00317401">
        <w:rPr>
          <w:rStyle w:val="StyleUnderline"/>
          <w:sz w:val="24"/>
          <w:highlight w:val="green"/>
        </w:rPr>
        <w:t>pharma</w:t>
      </w:r>
      <w:r w:rsidRPr="00317401">
        <w:rPr>
          <w:rStyle w:val="StyleUnderline"/>
          <w:sz w:val="24"/>
        </w:rPr>
        <w:t xml:space="preserve">ceutical </w:t>
      </w:r>
      <w:r w:rsidRPr="00317401">
        <w:rPr>
          <w:rStyle w:val="StyleUnderline"/>
          <w:sz w:val="24"/>
          <w:highlight w:val="green"/>
        </w:rPr>
        <w:t xml:space="preserve">companies and are </w:t>
      </w:r>
      <w:r w:rsidRPr="00317401">
        <w:rPr>
          <w:rStyle w:val="Emphasis"/>
          <w:sz w:val="24"/>
          <w:highlight w:val="green"/>
        </w:rPr>
        <w:t>not prioritized</w:t>
      </w:r>
      <w:r w:rsidRPr="00317401">
        <w:rPr>
          <w:sz w:val="16"/>
          <w:highlight w:val="green"/>
        </w:rPr>
        <w:t xml:space="preserve">. </w:t>
      </w:r>
      <w:r w:rsidRPr="00317401">
        <w:rPr>
          <w:rStyle w:val="StyleUnderline"/>
          <w:sz w:val="24"/>
          <w:highlight w:val="green"/>
        </w:rPr>
        <w:t>Thus,</w:t>
      </w:r>
      <w:r w:rsidRPr="00317401">
        <w:rPr>
          <w:rStyle w:val="StyleUnderline"/>
          <w:sz w:val="24"/>
        </w:rPr>
        <w:t xml:space="preserve"> the </w:t>
      </w:r>
      <w:r w:rsidRPr="00317401">
        <w:rPr>
          <w:rStyle w:val="StyleUnderline"/>
          <w:sz w:val="24"/>
          <w:highlight w:val="green"/>
        </w:rPr>
        <w:t>drugs</w:t>
      </w:r>
      <w:r w:rsidRPr="00317401">
        <w:rPr>
          <w:rStyle w:val="StyleUnderline"/>
          <w:sz w:val="24"/>
        </w:rPr>
        <w:t xml:space="preserve"> used to treat these illnesses </w:t>
      </w:r>
      <w:r w:rsidRPr="00317401">
        <w:rPr>
          <w:rStyle w:val="StyleUnderline"/>
          <w:sz w:val="24"/>
          <w:highlight w:val="green"/>
        </w:rPr>
        <w:t xml:space="preserve">are </w:t>
      </w:r>
      <w:r w:rsidRPr="00317401">
        <w:rPr>
          <w:rStyle w:val="Emphasis"/>
          <w:sz w:val="24"/>
          <w:highlight w:val="green"/>
        </w:rPr>
        <w:t>not</w:t>
      </w:r>
      <w:r w:rsidRPr="00317401">
        <w:rPr>
          <w:rStyle w:val="Emphasis"/>
          <w:sz w:val="24"/>
        </w:rPr>
        <w:t xml:space="preserve"> widely </w:t>
      </w:r>
      <w:r w:rsidRPr="00317401">
        <w:rPr>
          <w:rStyle w:val="Emphasis"/>
          <w:sz w:val="24"/>
          <w:highlight w:val="green"/>
        </w:rPr>
        <w:t>available</w:t>
      </w:r>
      <w:r w:rsidRPr="00317401">
        <w:rPr>
          <w:sz w:val="16"/>
        </w:rPr>
        <w:t xml:space="preserve">, so typically the CDC has to be contacted in order to access them. </w:t>
      </w:r>
      <w:r w:rsidRPr="00317401">
        <w:rPr>
          <w:rStyle w:val="StyleUnderline"/>
          <w:sz w:val="24"/>
        </w:rPr>
        <w:t xml:space="preserve">In addition, many of these medicines were developed decades ago and produce a lot of </w:t>
      </w:r>
      <w:r w:rsidRPr="00317401">
        <w:rPr>
          <w:rStyle w:val="Emphasis"/>
          <w:sz w:val="24"/>
        </w:rPr>
        <w:t>side effects</w:t>
      </w:r>
      <w:r w:rsidRPr="00317401">
        <w:rPr>
          <w:sz w:val="16"/>
        </w:rPr>
        <w:t xml:space="preserve">. For instance, the two medicines for Chagas disease—benznidazole and nifurtimox—cause skin rashes, diarrhea, and other unpleasant or even dangerous symptoms and illnesses. Patients using these medications have to interrupt their treatments up to 20% of the time. Moreover, these drugs cannot be used by pregnant women. </w:t>
      </w:r>
      <w:r w:rsidRPr="00317401">
        <w:rPr>
          <w:rStyle w:val="StyleUnderline"/>
          <w:sz w:val="24"/>
        </w:rPr>
        <w:t xml:space="preserve">Currently, new innovations for NTDs like Chagas dis- multinational ease still rely on </w:t>
      </w:r>
      <w:r w:rsidRPr="00317401">
        <w:rPr>
          <w:rStyle w:val="Emphasis"/>
          <w:sz w:val="24"/>
        </w:rPr>
        <w:t>nonprofit PDPs</w:t>
      </w:r>
      <w:r w:rsidRPr="00317401">
        <w:rPr>
          <w:sz w:val="16"/>
        </w:rPr>
        <w:t xml:space="preserve">.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317401">
        <w:rPr>
          <w:rStyle w:val="StyleUnderline"/>
          <w:sz w:val="24"/>
        </w:rPr>
        <w:t xml:space="preserve">Approximately </w:t>
      </w:r>
      <w:r w:rsidRPr="00317401">
        <w:rPr>
          <w:rStyle w:val="Emphasis"/>
          <w:sz w:val="24"/>
        </w:rPr>
        <w:t>12 million Americans</w:t>
      </w:r>
      <w:r w:rsidRPr="00317401">
        <w:rPr>
          <w:rStyle w:val="StyleUnderline"/>
          <w:sz w:val="24"/>
        </w:rPr>
        <w:t xml:space="preserve"> are infected with NTDs, led by </w:t>
      </w:r>
      <w:r w:rsidRPr="00317401">
        <w:rPr>
          <w:rStyle w:val="Emphasis"/>
          <w:sz w:val="24"/>
        </w:rPr>
        <w:t>toxocariasis</w:t>
      </w:r>
      <w:r w:rsidRPr="00317401">
        <w:rPr>
          <w:rStyle w:val="StyleUnderline"/>
          <w:sz w:val="24"/>
        </w:rPr>
        <w:t xml:space="preserve"> and </w:t>
      </w:r>
      <w:r w:rsidRPr="00317401">
        <w:rPr>
          <w:rStyle w:val="Emphasis"/>
          <w:sz w:val="24"/>
        </w:rPr>
        <w:t>trichomoniasis</w:t>
      </w:r>
      <w:r w:rsidRPr="00317401">
        <w:rPr>
          <w:rStyle w:val="StyleUnderline"/>
          <w:sz w:val="24"/>
        </w:rPr>
        <w:t xml:space="preserve">—which disproportionately affect African Americans—and </w:t>
      </w:r>
      <w:r w:rsidRPr="00317401">
        <w:rPr>
          <w:rStyle w:val="Emphasis"/>
          <w:sz w:val="24"/>
        </w:rPr>
        <w:t>Chagas</w:t>
      </w:r>
      <w:r w:rsidRPr="00317401">
        <w:rPr>
          <w:rStyle w:val="StyleUnderline"/>
          <w:sz w:val="24"/>
        </w:rPr>
        <w:t xml:space="preserve"> disease</w:t>
      </w:r>
      <w:r w:rsidRPr="00317401">
        <w:rPr>
          <w:sz w:val="16"/>
        </w:rPr>
        <w:t xml:space="preserve"> (American trypanosomiasis) </w:t>
      </w:r>
      <w:r w:rsidRPr="00317401">
        <w:rPr>
          <w:rStyle w:val="StyleUnderline"/>
          <w:sz w:val="24"/>
        </w:rPr>
        <w:t>and cysticercosis—which disproportionately affect people of Hispanic origin</w:t>
      </w:r>
      <w:r w:rsidRPr="00317401">
        <w:rPr>
          <w:sz w:val="16"/>
        </w:rPr>
        <w:t xml:space="preserve">. </w:t>
      </w:r>
      <w:r w:rsidRPr="00317401">
        <w:rPr>
          <w:rStyle w:val="Emphasis"/>
          <w:sz w:val="24"/>
        </w:rPr>
        <w:t>Toxoplasmosis</w:t>
      </w:r>
      <w:r w:rsidRPr="00317401">
        <w:rPr>
          <w:sz w:val="16"/>
        </w:rPr>
        <w:t xml:space="preserve"> </w:t>
      </w:r>
      <w:r w:rsidRPr="00317401">
        <w:rPr>
          <w:rStyle w:val="StyleUnderline"/>
          <w:sz w:val="24"/>
        </w:rPr>
        <w:t xml:space="preserve">is another important NTD. Toxocariasis, cysticercosis, and toxocariasis exert important </w:t>
      </w:r>
      <w:r w:rsidRPr="00317401">
        <w:rPr>
          <w:rStyle w:val="Emphasis"/>
          <w:sz w:val="24"/>
        </w:rPr>
        <w:t>mental health effects</w:t>
      </w:r>
      <w:r w:rsidRPr="00317401">
        <w:rPr>
          <w:sz w:val="16"/>
        </w:rPr>
        <w:t xml:space="preserve"> </w:t>
      </w:r>
      <w:r w:rsidRPr="00317401">
        <w:rPr>
          <w:rStyle w:val="StyleUnderline"/>
          <w:sz w:val="24"/>
        </w:rPr>
        <w:t xml:space="preserve">on impoverished Americans. Many of these NTDs are transmitted </w:t>
      </w:r>
      <w:r w:rsidRPr="00317401">
        <w:rPr>
          <w:rStyle w:val="Emphasis"/>
          <w:sz w:val="24"/>
        </w:rPr>
        <w:t>within US borders</w:t>
      </w:r>
      <w:r w:rsidRPr="0031740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317401">
        <w:rPr>
          <w:rStyle w:val="StyleUnderline"/>
          <w:sz w:val="24"/>
        </w:rPr>
        <w:t xml:space="preserve">There is </w:t>
      </w:r>
      <w:r w:rsidRPr="00317401">
        <w:rPr>
          <w:rStyle w:val="StyleUnderline"/>
          <w:sz w:val="24"/>
        </w:rPr>
        <w:lastRenderedPageBreak/>
        <w:t xml:space="preserve">an </w:t>
      </w:r>
      <w:r w:rsidRPr="00317401">
        <w:rPr>
          <w:rStyle w:val="Emphasis"/>
          <w:sz w:val="24"/>
        </w:rPr>
        <w:t>urgent need</w:t>
      </w:r>
      <w:r w:rsidRPr="00317401">
        <w:rPr>
          <w:sz w:val="16"/>
        </w:rPr>
        <w:t xml:space="preserve"> </w:t>
      </w:r>
      <w:r w:rsidRPr="00317401">
        <w:rPr>
          <w:rStyle w:val="StyleUnderline"/>
          <w:sz w:val="24"/>
        </w:rPr>
        <w:t xml:space="preserve">for </w:t>
      </w:r>
      <w:r w:rsidRPr="00317401">
        <w:rPr>
          <w:rStyle w:val="Emphasis"/>
          <w:sz w:val="24"/>
        </w:rPr>
        <w:t xml:space="preserve">new “control tools” for American NTDs, </w:t>
      </w:r>
      <w:r w:rsidRPr="00317401">
        <w:rPr>
          <w:rStyle w:val="StyleUnderline"/>
          <w:sz w:val="24"/>
        </w:rPr>
        <w:t>including</w:t>
      </w:r>
      <w:r w:rsidRPr="00317401">
        <w:rPr>
          <w:sz w:val="16"/>
        </w:rPr>
        <w:t xml:space="preserve"> point-of-care </w:t>
      </w:r>
      <w:r w:rsidRPr="00317401">
        <w:rPr>
          <w:rStyle w:val="Emphasis"/>
          <w:sz w:val="24"/>
        </w:rPr>
        <w:t>diagnostics</w:t>
      </w:r>
      <w:r w:rsidRPr="00317401">
        <w:rPr>
          <w:sz w:val="16"/>
        </w:rPr>
        <w:t xml:space="preserve">, </w:t>
      </w:r>
      <w:r w:rsidRPr="00317401">
        <w:rPr>
          <w:rStyle w:val="Emphasis"/>
          <w:sz w:val="24"/>
        </w:rPr>
        <w:t>antiparasitic and antiviral drugs</w:t>
      </w:r>
      <w:r w:rsidRPr="00317401">
        <w:rPr>
          <w:sz w:val="16"/>
        </w:rPr>
        <w:t xml:space="preserve">, </w:t>
      </w:r>
      <w:r w:rsidRPr="00317401">
        <w:rPr>
          <w:rStyle w:val="StyleUnderline"/>
          <w:sz w:val="24"/>
        </w:rPr>
        <w:t>and</w:t>
      </w:r>
      <w:r w:rsidRPr="00317401">
        <w:rPr>
          <w:sz w:val="16"/>
        </w:rPr>
        <w:t xml:space="preserve"> </w:t>
      </w:r>
      <w:r w:rsidRPr="00317401">
        <w:rPr>
          <w:rStyle w:val="Emphasis"/>
          <w:sz w:val="24"/>
        </w:rPr>
        <w:t>vaccines</w:t>
      </w:r>
      <w:r w:rsidRPr="00317401">
        <w:rPr>
          <w:sz w:val="16"/>
        </w:rPr>
        <w:t xml:space="preserve">. </w:t>
      </w:r>
      <w:r w:rsidRPr="00317401">
        <w:rPr>
          <w:rStyle w:val="StyleUnderline"/>
          <w:sz w:val="24"/>
        </w:rPr>
        <w:t xml:space="preserve">Many of these products are being developed by </w:t>
      </w:r>
      <w:r w:rsidRPr="00317401">
        <w:rPr>
          <w:rStyle w:val="Emphasis"/>
          <w:sz w:val="24"/>
        </w:rPr>
        <w:t>nonprofit PDPs</w:t>
      </w:r>
      <w:r w:rsidRPr="00317401">
        <w:rPr>
          <w:rStyle w:val="StyleUnderline"/>
          <w:sz w:val="24"/>
        </w:rPr>
        <w:t xml:space="preserve"> rather than </w:t>
      </w:r>
      <w:r w:rsidRPr="00317401">
        <w:rPr>
          <w:rStyle w:val="Emphasis"/>
          <w:sz w:val="24"/>
        </w:rPr>
        <w:t>pharmaceutical companies</w:t>
      </w:r>
      <w:r w:rsidRPr="00317401">
        <w:rPr>
          <w:rStyle w:val="StyleUnderline"/>
          <w:sz w:val="24"/>
        </w:rPr>
        <w:t xml:space="preserve">. </w:t>
      </w:r>
      <w:r w:rsidRPr="0031740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r w:rsidRPr="00317401">
        <w:rPr>
          <w:sz w:val="16"/>
        </w:rPr>
        <w:lastRenderedPageBreak/>
        <w:t xml:space="preserve">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w:t>
      </w:r>
      <w:r w:rsidRPr="00317401">
        <w:rPr>
          <w:sz w:val="16"/>
        </w:rPr>
        <w:lastRenderedPageBreak/>
        <w:t xml:space="preserve">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317401">
        <w:rPr>
          <w:rStyle w:val="StyleUnderline"/>
          <w:sz w:val="24"/>
        </w:rPr>
        <w:t>nations</w:t>
      </w:r>
      <w:r w:rsidRPr="00317401">
        <w:rPr>
          <w:sz w:val="16"/>
        </w:rPr>
        <w:t xml:space="preserve"> and Nigeria </w:t>
      </w:r>
      <w:r w:rsidRPr="00317401">
        <w:rPr>
          <w:rStyle w:val="StyleUnderline"/>
          <w:sz w:val="24"/>
        </w:rPr>
        <w:t xml:space="preserve">need to take </w:t>
      </w:r>
      <w:r w:rsidRPr="00317401">
        <w:rPr>
          <w:rStyle w:val="Emphasis"/>
          <w:sz w:val="24"/>
        </w:rPr>
        <w:t>greater responsibility</w:t>
      </w:r>
      <w:r w:rsidRPr="00317401">
        <w:rPr>
          <w:rStyle w:val="StyleUnderline"/>
          <w:sz w:val="24"/>
        </w:rPr>
        <w:t xml:space="preserve"> for their </w:t>
      </w:r>
      <w:r w:rsidRPr="00317401">
        <w:rPr>
          <w:rStyle w:val="Emphasis"/>
          <w:sz w:val="24"/>
        </w:rPr>
        <w:t>own neglected diseases and neglected populations</w:t>
      </w:r>
      <w:r w:rsidRPr="00317401">
        <w:rPr>
          <w:rStyle w:val="StyleUnderline"/>
          <w:sz w:val="24"/>
        </w:rPr>
        <w:t xml:space="preserve">. Doing so </w:t>
      </w:r>
      <w:r w:rsidRPr="00317401">
        <w:rPr>
          <w:rStyle w:val="StyleUnderline"/>
          <w:sz w:val="24"/>
        </w:rPr>
        <w:lastRenderedPageBreak/>
        <w:t xml:space="preserve">could result in the control or elimination of </w:t>
      </w:r>
      <w:r w:rsidRPr="00317401">
        <w:rPr>
          <w:rStyle w:val="Emphasis"/>
          <w:sz w:val="24"/>
        </w:rPr>
        <w:t>one-half or more of the planets NTDs</w:t>
      </w:r>
      <w:r w:rsidRPr="00317401">
        <w:rPr>
          <w:sz w:val="16"/>
        </w:rPr>
        <w:t xml:space="preserve">, </w:t>
      </w:r>
      <w:r w:rsidRPr="00317401">
        <w:rPr>
          <w:rStyle w:val="StyleUnderline"/>
          <w:sz w:val="24"/>
        </w:rPr>
        <w:t>with substantial gains made against HIV/AIDS, ТВ, and malaria</w:t>
      </w:r>
      <w:r w:rsidRPr="00317401">
        <w:rPr>
          <w:sz w:val="16"/>
        </w:rPr>
        <w:t xml:space="preserve">. Thus, while programs of overseas development assistance devoted to health, such as PEPFAR, GFATM, PMI, and USAID’s NTD Program, in which </w:t>
      </w:r>
      <w:r w:rsidRPr="00317401">
        <w:rPr>
          <w:rStyle w:val="StyleUnderline"/>
          <w:sz w:val="24"/>
          <w:highlight w:val="green"/>
        </w:rPr>
        <w:t>the worlds richest</w:t>
      </w:r>
      <w:r w:rsidRPr="00317401">
        <w:rPr>
          <w:rStyle w:val="StyleUnderline"/>
          <w:sz w:val="24"/>
        </w:rPr>
        <w:t xml:space="preserve"> countries</w:t>
      </w:r>
      <w:r w:rsidRPr="00317401">
        <w:rPr>
          <w:sz w:val="16"/>
        </w:rPr>
        <w:t xml:space="preserve"> provide support to the poorest nations for their neglected diseases, must continue and should even expand, we </w:t>
      </w:r>
      <w:r w:rsidRPr="00317401">
        <w:rPr>
          <w:rStyle w:val="StyleUnderline"/>
          <w:sz w:val="24"/>
          <w:highlight w:val="green"/>
        </w:rPr>
        <w:t>need</w:t>
      </w:r>
      <w:r w:rsidRPr="00317401">
        <w:rPr>
          <w:rStyle w:val="StyleUnderline"/>
          <w:sz w:val="24"/>
        </w:rPr>
        <w:t xml:space="preserve"> increasingly </w:t>
      </w:r>
      <w:r w:rsidRPr="00317401">
        <w:rPr>
          <w:rStyle w:val="StyleUnderline"/>
          <w:sz w:val="24"/>
          <w:highlight w:val="green"/>
        </w:rPr>
        <w:t>to recognize the</w:t>
      </w:r>
      <w:r w:rsidRPr="00317401">
        <w:rPr>
          <w:rStyle w:val="StyleUnderline"/>
          <w:sz w:val="24"/>
        </w:rPr>
        <w:t xml:space="preserve"> hidden </w:t>
      </w:r>
      <w:r w:rsidRPr="00317401">
        <w:rPr>
          <w:rStyle w:val="StyleUnderline"/>
          <w:sz w:val="24"/>
          <w:highlight w:val="green"/>
        </w:rPr>
        <w:t>burden</w:t>
      </w:r>
      <w:r w:rsidRPr="00317401">
        <w:rPr>
          <w:rStyle w:val="StyleUnderline"/>
          <w:sz w:val="24"/>
        </w:rPr>
        <w:t xml:space="preserve"> of neglected diseases</w:t>
      </w:r>
      <w:r w:rsidRPr="00317401">
        <w:rPr>
          <w:sz w:val="16"/>
        </w:rPr>
        <w:t xml:space="preserve"> among the poor living in wealthy countries. As a first step, we must </w:t>
      </w:r>
      <w:r w:rsidRPr="00317401">
        <w:rPr>
          <w:rStyle w:val="StyleUnderline"/>
          <w:sz w:val="24"/>
          <w:highlight w:val="green"/>
        </w:rPr>
        <w:t>expand</w:t>
      </w:r>
      <w:r w:rsidRPr="00317401">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317401">
        <w:rPr>
          <w:rStyle w:val="Emphasis"/>
          <w:sz w:val="24"/>
          <w:highlight w:val="green"/>
        </w:rPr>
        <w:t>extraordinary</w:t>
      </w:r>
      <w:r w:rsidRPr="00317401">
        <w:rPr>
          <w:sz w:val="16"/>
        </w:rPr>
        <w:t xml:space="preserve"> finding is that at least three nations with positive worm indices—India, Pakistan, and China—also maintain nuclear stockpiles [1]. </w:t>
      </w:r>
      <w:r w:rsidRPr="00317401">
        <w:rPr>
          <w:rStyle w:val="StyleUnderline"/>
          <w:sz w:val="24"/>
        </w:rPr>
        <w:t xml:space="preserve">Could the </w:t>
      </w:r>
      <w:r w:rsidRPr="00317401">
        <w:rPr>
          <w:rStyle w:val="Emphasis"/>
          <w:sz w:val="24"/>
          <w:highlight w:val="green"/>
        </w:rPr>
        <w:t>scientific horsepower</w:t>
      </w:r>
      <w:r w:rsidRPr="00317401">
        <w:rPr>
          <w:rStyle w:val="Emphasis"/>
          <w:sz w:val="24"/>
        </w:rPr>
        <w:t xml:space="preserve"> of</w:t>
      </w:r>
      <w:r w:rsidRPr="00317401">
        <w:rPr>
          <w:sz w:val="16"/>
        </w:rPr>
        <w:t xml:space="preserve"> these nuclear </w:t>
      </w:r>
      <w:r w:rsidRPr="00317401">
        <w:rPr>
          <w:rStyle w:val="Emphasis"/>
          <w:sz w:val="24"/>
        </w:rPr>
        <w:t>states</w:t>
      </w:r>
      <w:r w:rsidRPr="00317401">
        <w:rPr>
          <w:sz w:val="16"/>
        </w:rPr>
        <w:t xml:space="preserve"> </w:t>
      </w:r>
      <w:r w:rsidRPr="00317401">
        <w:rPr>
          <w:rStyle w:val="StyleUnderline"/>
          <w:sz w:val="24"/>
        </w:rPr>
        <w:t>be</w:t>
      </w:r>
      <w:r w:rsidRPr="00317401">
        <w:rPr>
          <w:sz w:val="16"/>
        </w:rPr>
        <w:t xml:space="preserve"> </w:t>
      </w:r>
      <w:r w:rsidRPr="00317401">
        <w:rPr>
          <w:rStyle w:val="Emphasis"/>
          <w:sz w:val="24"/>
        </w:rPr>
        <w:t xml:space="preserve">partly redirected </w:t>
      </w:r>
      <w:r w:rsidRPr="00317401">
        <w:rPr>
          <w:rStyle w:val="Emphasis"/>
          <w:sz w:val="24"/>
          <w:highlight w:val="green"/>
        </w:rPr>
        <w:t>toward</w:t>
      </w:r>
      <w:r w:rsidRPr="00317401">
        <w:rPr>
          <w:rStyle w:val="Emphasis"/>
          <w:sz w:val="24"/>
        </w:rPr>
        <w:t xml:space="preserve"> </w:t>
      </w:r>
      <w:r w:rsidRPr="00317401">
        <w:rPr>
          <w:rStyle w:val="Emphasis"/>
          <w:sz w:val="24"/>
          <w:highlight w:val="green"/>
        </w:rPr>
        <w:t>reducing endemic NTDs</w:t>
      </w:r>
      <w:r w:rsidRPr="00317401">
        <w:rPr>
          <w:rStyle w:val="Emphasis"/>
          <w:sz w:val="24"/>
        </w:rPr>
        <w:t xml:space="preserve"> at home? </w:t>
      </w:r>
      <w:r w:rsidRPr="00317401">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317401">
        <w:rPr>
          <w:rStyle w:val="Emphasis"/>
          <w:sz w:val="24"/>
        </w:rPr>
        <w:t>International cooperation</w:t>
      </w:r>
      <w:r w:rsidRPr="00317401">
        <w:rPr>
          <w:sz w:val="16"/>
        </w:rPr>
        <w:t xml:space="preserve"> between these three East Asian nations and Nigeria, or with the G20 countries with positive worm indices, especially India, Indonesia, and Brazil (where they are the highest), </w:t>
      </w:r>
      <w:r w:rsidRPr="00317401">
        <w:rPr>
          <w:rStyle w:val="StyleUnderline"/>
          <w:sz w:val="24"/>
          <w:highlight w:val="green"/>
        </w:rPr>
        <w:t xml:space="preserve">could result in </w:t>
      </w:r>
      <w:r w:rsidRPr="00317401">
        <w:rPr>
          <w:rStyle w:val="Emphasis"/>
          <w:sz w:val="24"/>
          <w:highlight w:val="green"/>
        </w:rPr>
        <w:t>important</w:t>
      </w:r>
      <w:r w:rsidRPr="00317401">
        <w:rPr>
          <w:rStyle w:val="Emphasis"/>
          <w:sz w:val="24"/>
        </w:rPr>
        <w:t>, positive health and economic gains</w:t>
      </w:r>
      <w:r w:rsidRPr="00317401">
        <w:rPr>
          <w:sz w:val="16"/>
        </w:rPr>
        <w:t xml:space="preserve">. </w:t>
      </w:r>
      <w:r w:rsidRPr="00317401">
        <w:rPr>
          <w:rStyle w:val="StyleUnderline"/>
          <w:sz w:val="24"/>
        </w:rPr>
        <w:t xml:space="preserve">Each of these activities represents examples of what some refer to as </w:t>
      </w:r>
      <w:r w:rsidRPr="00317401">
        <w:rPr>
          <w:rStyle w:val="Emphasis"/>
          <w:sz w:val="24"/>
          <w:highlight w:val="green"/>
        </w:rPr>
        <w:t>global health diplomacy</w:t>
      </w:r>
      <w:r w:rsidRPr="00317401">
        <w:rPr>
          <w:rStyle w:val="StyleUnderline"/>
          <w:sz w:val="24"/>
        </w:rPr>
        <w:t xml:space="preserve">. </w:t>
      </w:r>
      <w:r w:rsidRPr="00317401">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317401">
        <w:rPr>
          <w:rStyle w:val="StyleUnderline"/>
          <w:sz w:val="24"/>
        </w:rPr>
        <w:t>global health diplomacy</w:t>
      </w:r>
      <w:r w:rsidRPr="00317401">
        <w:rPr>
          <w:sz w:val="16"/>
        </w:rPr>
        <w:t xml:space="preserve"> initiatives have been enacted that </w:t>
      </w:r>
      <w:r w:rsidRPr="00317401">
        <w:rPr>
          <w:rStyle w:val="StyleUnderline"/>
          <w:sz w:val="24"/>
        </w:rPr>
        <w:t>could</w:t>
      </w:r>
      <w:r w:rsidRPr="00317401">
        <w:rPr>
          <w:sz w:val="16"/>
        </w:rPr>
        <w:t xml:space="preserve"> </w:t>
      </w:r>
      <w:r w:rsidRPr="00317401">
        <w:rPr>
          <w:rStyle w:val="Emphasis"/>
          <w:sz w:val="24"/>
        </w:rPr>
        <w:t>facilitate NTD activities</w:t>
      </w:r>
      <w:r w:rsidRPr="00317401">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317401">
        <w:rPr>
          <w:rStyle w:val="StyleUnderline"/>
          <w:sz w:val="24"/>
        </w:rPr>
        <w:t>an</w:t>
      </w:r>
      <w:r w:rsidRPr="00317401">
        <w:rPr>
          <w:sz w:val="16"/>
        </w:rPr>
        <w:t xml:space="preserve"> </w:t>
      </w:r>
      <w:r w:rsidRPr="00317401">
        <w:rPr>
          <w:rStyle w:val="Emphasis"/>
          <w:sz w:val="24"/>
        </w:rPr>
        <w:t xml:space="preserve">interagency initiative of </w:t>
      </w:r>
      <w:r w:rsidRPr="00317401">
        <w:rPr>
          <w:rStyle w:val="Emphasis"/>
          <w:sz w:val="24"/>
          <w:highlight w:val="green"/>
        </w:rPr>
        <w:t>the US government</w:t>
      </w:r>
      <w:r w:rsidRPr="00317401">
        <w:rPr>
          <w:sz w:val="16"/>
        </w:rPr>
        <w:t xml:space="preserve"> </w:t>
      </w:r>
      <w:r w:rsidRPr="00317401">
        <w:rPr>
          <w:rStyle w:val="StyleUnderline"/>
          <w:sz w:val="24"/>
        </w:rPr>
        <w:t xml:space="preserve">conducted </w:t>
      </w:r>
      <w:r w:rsidRPr="00317401">
        <w:rPr>
          <w:rStyle w:val="StyleUnderline"/>
          <w:sz w:val="24"/>
          <w:highlight w:val="green"/>
        </w:rPr>
        <w:t>in partnership with other nations</w:t>
      </w:r>
      <w:r w:rsidRPr="00317401">
        <w:rPr>
          <w:sz w:val="16"/>
        </w:rPr>
        <w:t xml:space="preserve"> and international organizations, including WHO [7]. GHSA </w:t>
      </w:r>
      <w:r w:rsidRPr="00317401">
        <w:rPr>
          <w:rStyle w:val="StyleUnderline"/>
          <w:sz w:val="24"/>
        </w:rPr>
        <w:t>is</w:t>
      </w:r>
      <w:r w:rsidRPr="00317401">
        <w:rPr>
          <w:sz w:val="16"/>
        </w:rPr>
        <w:t xml:space="preserve"> also </w:t>
      </w:r>
      <w:r w:rsidRPr="00317401">
        <w:rPr>
          <w:rStyle w:val="StyleUnderline"/>
          <w:sz w:val="24"/>
        </w:rPr>
        <w:t xml:space="preserve">focused on preventing or reducing the impact of </w:t>
      </w:r>
      <w:r w:rsidRPr="00317401">
        <w:rPr>
          <w:rStyle w:val="Emphasis"/>
          <w:sz w:val="24"/>
        </w:rPr>
        <w:t>epidemics</w:t>
      </w:r>
      <w:r w:rsidRPr="00317401">
        <w:rPr>
          <w:sz w:val="16"/>
        </w:rPr>
        <w:t xml:space="preserve"> </w:t>
      </w:r>
      <w:r w:rsidRPr="00317401">
        <w:rPr>
          <w:rStyle w:val="StyleUnderline"/>
          <w:sz w:val="24"/>
        </w:rPr>
        <w:t>and</w:t>
      </w:r>
      <w:r w:rsidRPr="00317401">
        <w:rPr>
          <w:sz w:val="16"/>
        </w:rPr>
        <w:t xml:space="preserve"> outbreaks of </w:t>
      </w:r>
      <w:r w:rsidRPr="00317401">
        <w:rPr>
          <w:rStyle w:val="Emphasis"/>
          <w:sz w:val="24"/>
        </w:rPr>
        <w:t>pandemic potential</w:t>
      </w:r>
      <w:r w:rsidRPr="00317401">
        <w:rPr>
          <w:sz w:val="16"/>
        </w:rPr>
        <w:t xml:space="preserve">, such as H7N9 influenza virus or MERS coronavirus, as well as detecting emerging threats and implementing rapid and effective responses. In some respects, GHSA represents the </w:t>
      </w:r>
      <w:r w:rsidRPr="00317401">
        <w:rPr>
          <w:rStyle w:val="Emphasis"/>
          <w:sz w:val="24"/>
        </w:rPr>
        <w:t>US</w:t>
      </w:r>
      <w:r w:rsidRPr="00317401">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w:t>
      </w:r>
      <w:r w:rsidRPr="00317401">
        <w:rPr>
          <w:sz w:val="16"/>
        </w:rPr>
        <w:lastRenderedPageBreak/>
        <w:t xml:space="preserve">Development Report that helped to ignite international efforts to link investments in health with economic development [8]. The Lancet Commission identifies four key messages and actions: (1) the substantial economic return on investing in health, which </w:t>
      </w:r>
      <w:r w:rsidRPr="00317401">
        <w:rPr>
          <w:rStyle w:val="StyleUnderline"/>
          <w:sz w:val="24"/>
          <w:highlight w:val="green"/>
        </w:rPr>
        <w:t>can</w:t>
      </w:r>
      <w:r w:rsidRPr="00317401">
        <w:rPr>
          <w:sz w:val="16"/>
        </w:rPr>
        <w:t xml:space="preserve"> be as much as 24% in low- and middle-income countries; (2) implementation of a “grand convergence” in global health through </w:t>
      </w:r>
      <w:r w:rsidRPr="00317401">
        <w:rPr>
          <w:rStyle w:val="Emphasis"/>
          <w:sz w:val="24"/>
          <w:highlight w:val="green"/>
        </w:rPr>
        <w:t>scale-up</w:t>
      </w:r>
      <w:r w:rsidRPr="00317401">
        <w:rPr>
          <w:rStyle w:val="Emphasis"/>
          <w:sz w:val="24"/>
        </w:rPr>
        <w:t xml:space="preserve"> of </w:t>
      </w:r>
      <w:r w:rsidRPr="00317401">
        <w:rPr>
          <w:rStyle w:val="Emphasis"/>
          <w:sz w:val="24"/>
          <w:highlight w:val="green"/>
        </w:rPr>
        <w:t>health tech</w:t>
      </w:r>
      <w:r w:rsidRPr="00317401">
        <w:rPr>
          <w:rStyle w:val="Emphasis"/>
          <w:sz w:val="24"/>
        </w:rPr>
        <w:t>nologies</w:t>
      </w:r>
      <w:r w:rsidRPr="00317401">
        <w:rPr>
          <w:sz w:val="16"/>
        </w:rPr>
        <w:t xml:space="preserve"> </w:t>
      </w:r>
      <w:r w:rsidRPr="00317401">
        <w:rPr>
          <w:rStyle w:val="StyleUnderline"/>
          <w:sz w:val="24"/>
          <w:highlight w:val="green"/>
        </w:rPr>
        <w:t xml:space="preserve">and </w:t>
      </w:r>
      <w:r w:rsidRPr="00317401">
        <w:rPr>
          <w:rStyle w:val="Emphasis"/>
          <w:sz w:val="24"/>
          <w:highlight w:val="green"/>
        </w:rPr>
        <w:t>strengthen</w:t>
      </w:r>
      <w:r w:rsidRPr="00317401">
        <w:rPr>
          <w:sz w:val="16"/>
        </w:rPr>
        <w:t xml:space="preserve">ing health systems by the year 2035; (3) fiscal policies such as taxation of tobacco and reduction of subsidies for fossil fuels, which represent powerful forces or “levers” for elected leaders; </w:t>
      </w:r>
      <w:r w:rsidRPr="00317401">
        <w:rPr>
          <w:rStyle w:val="StyleUnderline"/>
          <w:sz w:val="24"/>
        </w:rPr>
        <w:t>and</w:t>
      </w:r>
      <w:r w:rsidRPr="00317401">
        <w:rPr>
          <w:sz w:val="16"/>
        </w:rPr>
        <w:t xml:space="preserve"> (4) </w:t>
      </w:r>
      <w:r w:rsidRPr="00317401">
        <w:rPr>
          <w:rStyle w:val="Emphasis"/>
          <w:sz w:val="24"/>
          <w:highlight w:val="green"/>
        </w:rPr>
        <w:t>universal health coverage</w:t>
      </w:r>
      <w:r w:rsidRPr="00317401">
        <w:rPr>
          <w:sz w:val="16"/>
        </w:rPr>
        <w:t xml:space="preserve"> </w:t>
      </w:r>
      <w:r w:rsidRPr="00317401">
        <w:rPr>
          <w:rStyle w:val="StyleUnderline"/>
          <w:sz w:val="24"/>
        </w:rPr>
        <w:t xml:space="preserve">as an efficient mechanism to improve health as well as </w:t>
      </w:r>
      <w:r w:rsidRPr="00317401">
        <w:rPr>
          <w:rStyle w:val="StyleUnderline"/>
          <w:sz w:val="24"/>
          <w:highlight w:val="green"/>
        </w:rPr>
        <w:t>to provide “financial protection”</w:t>
      </w:r>
      <w:r w:rsidRPr="00317401">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317401">
        <w:rPr>
          <w:rStyle w:val="StyleUnderline"/>
          <w:sz w:val="24"/>
        </w:rPr>
        <w:t>can</w:t>
      </w:r>
      <w:r w:rsidRPr="00317401">
        <w:rPr>
          <w:sz w:val="16"/>
        </w:rPr>
        <w:t xml:space="preserve"> identify ways to </w:t>
      </w:r>
      <w:r w:rsidRPr="00317401">
        <w:rPr>
          <w:rStyle w:val="Emphasis"/>
          <w:sz w:val="24"/>
        </w:rPr>
        <w:t>address</w:t>
      </w:r>
      <w:r w:rsidRPr="00317401">
        <w:rPr>
          <w:sz w:val="16"/>
        </w:rPr>
        <w:t xml:space="preserve"> blue marble health </w:t>
      </w:r>
      <w:r w:rsidRPr="00317401">
        <w:rPr>
          <w:rStyle w:val="Emphasis"/>
          <w:sz w:val="24"/>
        </w:rPr>
        <w:t>disparities</w:t>
      </w:r>
      <w:r w:rsidRPr="00317401">
        <w:rPr>
          <w:sz w:val="16"/>
        </w:rPr>
        <w:t xml:space="preserve"> </w:t>
      </w:r>
      <w:r w:rsidRPr="00317401">
        <w:rPr>
          <w:rStyle w:val="StyleUnderline"/>
          <w:sz w:val="24"/>
        </w:rPr>
        <w:t>under</w:t>
      </w:r>
      <w:r w:rsidRPr="00317401">
        <w:rPr>
          <w:sz w:val="16"/>
        </w:rPr>
        <w:t xml:space="preserve"> the auspices of the SDGs or the </w:t>
      </w:r>
      <w:r w:rsidRPr="00317401">
        <w:rPr>
          <w:rStyle w:val="StyleUnderline"/>
          <w:sz w:val="24"/>
        </w:rPr>
        <w:t>global health diplomacy</w:t>
      </w:r>
      <w:r w:rsidRPr="00317401">
        <w:rPr>
          <w:sz w:val="16"/>
        </w:rPr>
        <w:t xml:space="preserve"> initiatives highlighted above. However, at present there is no specific mandate for them to do so. Vaccine Science Diplomacy Concurrently, the G20 nations </w:t>
      </w:r>
      <w:r w:rsidRPr="00317401">
        <w:rPr>
          <w:rStyle w:val="StyleUnderline"/>
          <w:sz w:val="24"/>
        </w:rPr>
        <w:t>have opportunities to collaborate in</w:t>
      </w:r>
      <w:r w:rsidRPr="00317401">
        <w:rPr>
          <w:sz w:val="16"/>
        </w:rPr>
        <w:t xml:space="preserve"> scientific activities leading to the development of </w:t>
      </w:r>
      <w:r w:rsidRPr="00317401">
        <w:rPr>
          <w:rStyle w:val="Emphasis"/>
          <w:sz w:val="24"/>
        </w:rPr>
        <w:t>new drugs, diagnostics, and vaccines</w:t>
      </w:r>
      <w:r w:rsidRPr="00317401">
        <w:rPr>
          <w:sz w:val="16"/>
        </w:rPr>
        <w:t xml:space="preserve">. I have used the term “vaccine science diplomacy” to refer to inter- national scientific </w:t>
      </w:r>
      <w:r w:rsidRPr="00317401">
        <w:rPr>
          <w:rStyle w:val="StyleUnderline"/>
          <w:sz w:val="24"/>
          <w:highlight w:val="green"/>
        </w:rPr>
        <w:t>codevelopment</w:t>
      </w:r>
      <w:r w:rsidRPr="00317401">
        <w:rPr>
          <w:sz w:val="16"/>
        </w:rPr>
        <w:t xml:space="preserve"> of lifesaving vaccines </w:t>
      </w:r>
      <w:r w:rsidRPr="00317401">
        <w:rPr>
          <w:rStyle w:val="StyleUnderline"/>
          <w:sz w:val="24"/>
          <w:highlight w:val="green"/>
        </w:rPr>
        <w:t>between scientists</w:t>
      </w:r>
      <w:r w:rsidRPr="00317401">
        <w:rPr>
          <w:sz w:val="16"/>
        </w:rPr>
        <w:t xml:space="preserve"> of different nations, but particularly </w:t>
      </w:r>
      <w:r w:rsidRPr="00317401">
        <w:rPr>
          <w:rStyle w:val="StyleUnderline"/>
          <w:sz w:val="24"/>
          <w:highlight w:val="green"/>
        </w:rPr>
        <w:t>from nations with</w:t>
      </w:r>
      <w:r w:rsidRPr="00317401">
        <w:rPr>
          <w:rStyle w:val="StyleUnderline"/>
          <w:sz w:val="24"/>
        </w:rPr>
        <w:t xml:space="preserve"> </w:t>
      </w:r>
      <w:r w:rsidRPr="00317401">
        <w:rPr>
          <w:rStyle w:val="Emphasis"/>
          <w:sz w:val="24"/>
        </w:rPr>
        <w:t xml:space="preserve">strained or evenly </w:t>
      </w:r>
      <w:r w:rsidRPr="00317401">
        <w:rPr>
          <w:rStyle w:val="Emphasis"/>
          <w:sz w:val="24"/>
          <w:highlight w:val="green"/>
        </w:rPr>
        <w:t>openly contentious</w:t>
      </w:r>
      <w:r w:rsidRPr="00317401">
        <w:rPr>
          <w:rStyle w:val="Emphasis"/>
          <w:sz w:val="24"/>
        </w:rPr>
        <w:t xml:space="preserve"> international </w:t>
      </w:r>
      <w:r w:rsidRPr="00317401">
        <w:rPr>
          <w:rStyle w:val="Emphasis"/>
          <w:sz w:val="24"/>
          <w:highlight w:val="green"/>
        </w:rPr>
        <w:t>relations</w:t>
      </w:r>
      <w:r w:rsidRPr="00317401">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317401">
        <w:rPr>
          <w:rStyle w:val="StyleUnderline"/>
          <w:sz w:val="24"/>
          <w:highlight w:val="green"/>
        </w:rPr>
        <w:t>create</w:t>
      </w:r>
      <w:r w:rsidRPr="00317401">
        <w:rPr>
          <w:sz w:val="16"/>
          <w:highlight w:val="green"/>
        </w:rPr>
        <w:t xml:space="preserve"> </w:t>
      </w:r>
      <w:r w:rsidRPr="00317401">
        <w:rPr>
          <w:rStyle w:val="Emphasis"/>
          <w:sz w:val="24"/>
          <w:highlight w:val="green"/>
        </w:rPr>
        <w:t>new NTD tech</w:t>
      </w:r>
      <w:r w:rsidRPr="00317401">
        <w:rPr>
          <w:rStyle w:val="Emphasis"/>
          <w:sz w:val="24"/>
        </w:rPr>
        <w:t>nologies</w:t>
      </w:r>
      <w:r w:rsidRPr="00317401">
        <w:rPr>
          <w:sz w:val="16"/>
        </w:rPr>
        <w:t xml:space="preserve"> </w:t>
      </w:r>
      <w:r w:rsidRPr="00317401">
        <w:rPr>
          <w:rStyle w:val="StyleUnderline"/>
          <w:sz w:val="24"/>
          <w:highlight w:val="green"/>
        </w:rPr>
        <w:t>for</w:t>
      </w:r>
      <w:r w:rsidRPr="00317401">
        <w:rPr>
          <w:sz w:val="16"/>
        </w:rPr>
        <w:t xml:space="preserve"> some of </w:t>
      </w:r>
      <w:r w:rsidRPr="00317401">
        <w:rPr>
          <w:rStyle w:val="StyleUnderline"/>
          <w:sz w:val="24"/>
          <w:highlight w:val="green"/>
        </w:rPr>
        <w:t>the</w:t>
      </w:r>
      <w:r w:rsidRPr="00317401">
        <w:rPr>
          <w:sz w:val="16"/>
          <w:highlight w:val="green"/>
        </w:rPr>
        <w:t xml:space="preserve"> </w:t>
      </w:r>
      <w:r w:rsidRPr="00317401">
        <w:rPr>
          <w:rStyle w:val="Emphasis"/>
          <w:sz w:val="24"/>
          <w:highlight w:val="green"/>
        </w:rPr>
        <w:t>worst-off</w:t>
      </w:r>
      <w:r w:rsidRPr="00317401">
        <w:rPr>
          <w:rStyle w:val="Emphasis"/>
          <w:sz w:val="24"/>
        </w:rPr>
        <w:t xml:space="preserve"> </w:t>
      </w:r>
      <w:r w:rsidRPr="00317401">
        <w:rPr>
          <w:sz w:val="16"/>
        </w:rPr>
        <w:t xml:space="preserve">Muslim-majority </w:t>
      </w:r>
      <w:r w:rsidRPr="00317401">
        <w:rPr>
          <w:rStyle w:val="StyleUnderline"/>
          <w:sz w:val="24"/>
          <w:highlight w:val="green"/>
        </w:rPr>
        <w:t>countries</w:t>
      </w:r>
      <w:r w:rsidRPr="00317401">
        <w:rPr>
          <w:sz w:val="16"/>
        </w:rPr>
        <w:t>. The “worst-off” might include OIC countries at the high end of the worm index, including Mali, Cote d’Ivoire, Mozambique, Cameroon, Burkina Faso, and Niger, as well as Nigeria [11].</w:t>
      </w:r>
    </w:p>
    <w:p w14:paraId="032B5B25" w14:textId="77777777" w:rsidR="007A448D" w:rsidRPr="00317401" w:rsidRDefault="007A448D" w:rsidP="007A448D">
      <w:pPr>
        <w:pStyle w:val="Heading4"/>
      </w:pPr>
      <w:r w:rsidRPr="00317401">
        <w:t>Solves hotspot escalation</w:t>
      </w:r>
    </w:p>
    <w:p w14:paraId="3154406E" w14:textId="77777777" w:rsidR="007A448D" w:rsidRPr="00317401" w:rsidRDefault="007A448D" w:rsidP="007A448D">
      <w:r w:rsidRPr="00317401">
        <w:rPr>
          <w:rStyle w:val="Style13ptBold"/>
        </w:rPr>
        <w:t>Nang and Martin 17</w:t>
      </w:r>
      <w:r w:rsidRPr="00317401">
        <w:t xml:space="preserve">, Roberto N., and Keith Martin. "Global health diplomacy: A new strategic defense pillar." Military medicine 182.1-2 (2017): 1456-1460. (MC, Global Health Division, Uniformed Services University of the Health Sciences)//Elmer </w:t>
      </w:r>
    </w:p>
    <w:p w14:paraId="08389954" w14:textId="77777777" w:rsidR="007A448D" w:rsidRPr="00317401" w:rsidRDefault="007A448D" w:rsidP="007A448D">
      <w:pPr>
        <w:rPr>
          <w:sz w:val="16"/>
        </w:rPr>
      </w:pPr>
      <w:r w:rsidRPr="00317401">
        <w:rPr>
          <w:sz w:val="16"/>
        </w:rPr>
        <w:t xml:space="preserve">INTRODUCTION: FORCE IF NECESSARY BUT NOT NECESSARILY FORCE </w:t>
      </w:r>
      <w:r w:rsidRPr="00317401">
        <w:rPr>
          <w:rStyle w:val="Emphasis"/>
          <w:sz w:val="24"/>
        </w:rPr>
        <w:t>The world appears unhinged</w:t>
      </w:r>
      <w:r w:rsidRPr="00317401">
        <w:rPr>
          <w:rStyle w:val="StyleUnderline"/>
          <w:sz w:val="24"/>
        </w:rPr>
        <w:t xml:space="preserve">. </w:t>
      </w:r>
      <w:r w:rsidRPr="00317401">
        <w:rPr>
          <w:rStyle w:val="StyleUnderline"/>
          <w:sz w:val="24"/>
          <w:highlight w:val="green"/>
        </w:rPr>
        <w:t xml:space="preserve">Instability from the </w:t>
      </w:r>
      <w:r w:rsidRPr="00317401">
        <w:rPr>
          <w:rStyle w:val="Emphasis"/>
          <w:sz w:val="24"/>
          <w:highlight w:val="green"/>
        </w:rPr>
        <w:t>Middle East</w:t>
      </w:r>
      <w:r w:rsidRPr="00317401">
        <w:rPr>
          <w:rStyle w:val="StyleUnderline"/>
          <w:sz w:val="24"/>
          <w:highlight w:val="green"/>
        </w:rPr>
        <w:t xml:space="preserve">, </w:t>
      </w:r>
      <w:r w:rsidRPr="00317401">
        <w:rPr>
          <w:rStyle w:val="Emphasis"/>
          <w:sz w:val="24"/>
          <w:highlight w:val="green"/>
        </w:rPr>
        <w:t>Caucasus</w:t>
      </w:r>
      <w:r w:rsidRPr="00317401">
        <w:rPr>
          <w:rStyle w:val="StyleUnderline"/>
          <w:sz w:val="24"/>
          <w:highlight w:val="green"/>
        </w:rPr>
        <w:t xml:space="preserve">, </w:t>
      </w:r>
      <w:r w:rsidRPr="00317401">
        <w:rPr>
          <w:rStyle w:val="Emphasis"/>
          <w:sz w:val="24"/>
          <w:highlight w:val="green"/>
        </w:rPr>
        <w:t>Africa</w:t>
      </w:r>
      <w:r w:rsidRPr="00317401">
        <w:rPr>
          <w:rStyle w:val="StyleUnderline"/>
          <w:sz w:val="24"/>
          <w:highlight w:val="green"/>
        </w:rPr>
        <w:t xml:space="preserve">, and </w:t>
      </w:r>
      <w:r w:rsidRPr="00317401">
        <w:rPr>
          <w:rStyle w:val="Emphasis"/>
          <w:sz w:val="24"/>
          <w:highlight w:val="green"/>
        </w:rPr>
        <w:t>Central America</w:t>
      </w:r>
      <w:r w:rsidRPr="00317401">
        <w:rPr>
          <w:rStyle w:val="StyleUnderline"/>
          <w:sz w:val="24"/>
          <w:highlight w:val="green"/>
        </w:rPr>
        <w:t xml:space="preserve"> to </w:t>
      </w:r>
      <w:r w:rsidRPr="00317401">
        <w:rPr>
          <w:rStyle w:val="Emphasis"/>
          <w:sz w:val="24"/>
          <w:highlight w:val="green"/>
        </w:rPr>
        <w:t>Asia</w:t>
      </w:r>
      <w:r w:rsidRPr="00317401">
        <w:rPr>
          <w:rStyle w:val="StyleUnderline"/>
          <w:sz w:val="24"/>
          <w:highlight w:val="green"/>
        </w:rPr>
        <w:t xml:space="preserve"> abound</w:t>
      </w:r>
      <w:r w:rsidRPr="00317401">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317401">
        <w:rPr>
          <w:rStyle w:val="StyleUnderline"/>
          <w:sz w:val="24"/>
        </w:rPr>
        <w:t>many of these areas of instability</w:t>
      </w:r>
      <w:r w:rsidRPr="00317401">
        <w:rPr>
          <w:sz w:val="16"/>
        </w:rPr>
        <w:t xml:space="preserve"> share underlying causes that </w:t>
      </w:r>
      <w:r w:rsidRPr="00317401">
        <w:rPr>
          <w:rStyle w:val="StyleUnderline"/>
          <w:sz w:val="24"/>
        </w:rPr>
        <w:t>give rise to threats to the</w:t>
      </w:r>
      <w:r w:rsidRPr="00317401">
        <w:rPr>
          <w:sz w:val="16"/>
        </w:rPr>
        <w:t xml:space="preserve"> United States and </w:t>
      </w:r>
      <w:r w:rsidRPr="00317401">
        <w:rPr>
          <w:rStyle w:val="StyleUnderline"/>
          <w:sz w:val="24"/>
        </w:rPr>
        <w:t xml:space="preserve">the </w:t>
      </w:r>
      <w:r w:rsidRPr="00317401">
        <w:rPr>
          <w:rStyle w:val="Emphasis"/>
          <w:sz w:val="24"/>
        </w:rPr>
        <w:t>global community</w:t>
      </w:r>
      <w:r w:rsidRPr="00317401">
        <w:rPr>
          <w:sz w:val="16"/>
        </w:rPr>
        <w:t xml:space="preserve">. Human-generated causes include corruption, poor governance, absence of the rule of law, violence, gross human rights abuses, climate change, environmental degradation, a </w:t>
      </w:r>
      <w:r w:rsidRPr="00317401">
        <w:rPr>
          <w:sz w:val="16"/>
        </w:rPr>
        <w:lastRenderedPageBreak/>
        <w:t xml:space="preserve">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317401">
        <w:rPr>
          <w:rStyle w:val="StyleUnderline"/>
          <w:sz w:val="24"/>
        </w:rPr>
        <w:t>When</w:t>
      </w:r>
      <w:r w:rsidRPr="00317401">
        <w:rPr>
          <w:sz w:val="16"/>
        </w:rPr>
        <w:t xml:space="preserve"> these human or natural </w:t>
      </w:r>
      <w:r w:rsidRPr="00317401">
        <w:rPr>
          <w:rStyle w:val="StyleUnderline"/>
          <w:sz w:val="24"/>
        </w:rPr>
        <w:t>causes</w:t>
      </w:r>
      <w:r w:rsidRPr="00317401">
        <w:rPr>
          <w:sz w:val="16"/>
        </w:rPr>
        <w:t xml:space="preserve"> create conditions that </w:t>
      </w:r>
      <w:r w:rsidRPr="00317401">
        <w:rPr>
          <w:rStyle w:val="StyleUnderline"/>
          <w:sz w:val="24"/>
        </w:rPr>
        <w:t xml:space="preserve">result </w:t>
      </w:r>
      <w:r w:rsidRPr="00317401">
        <w:rPr>
          <w:rStyle w:val="StyleUnderline"/>
          <w:sz w:val="24"/>
          <w:highlight w:val="green"/>
        </w:rPr>
        <w:t>in poor provision of</w:t>
      </w:r>
      <w:r w:rsidRPr="00317401">
        <w:rPr>
          <w:sz w:val="16"/>
        </w:rPr>
        <w:t xml:space="preserve">, or unequal access to essential services, such as water, food, shelter, </w:t>
      </w:r>
      <w:r w:rsidRPr="00317401">
        <w:rPr>
          <w:rStyle w:val="StyleUnderline"/>
          <w:sz w:val="24"/>
          <w:highlight w:val="green"/>
        </w:rPr>
        <w:t>health services</w:t>
      </w:r>
      <w:r w:rsidRPr="00317401">
        <w:rPr>
          <w:sz w:val="16"/>
        </w:rPr>
        <w:t xml:space="preserve">, education, and economic opportunity, </w:t>
      </w:r>
      <w:r w:rsidRPr="00317401">
        <w:rPr>
          <w:rStyle w:val="StyleUnderline"/>
          <w:sz w:val="24"/>
          <w:highlight w:val="green"/>
        </w:rPr>
        <w:t>people</w:t>
      </w:r>
      <w:r w:rsidRPr="00317401">
        <w:rPr>
          <w:rStyle w:val="StyleUnderline"/>
          <w:sz w:val="24"/>
        </w:rPr>
        <w:t xml:space="preserve"> lose confidence</w:t>
      </w:r>
      <w:r w:rsidRPr="00317401">
        <w:rPr>
          <w:sz w:val="16"/>
        </w:rPr>
        <w:t xml:space="preserve"> in government and hope for their children and their future. </w:t>
      </w:r>
      <w:r w:rsidRPr="00317401">
        <w:rPr>
          <w:rStyle w:val="StyleUnderline"/>
          <w:sz w:val="24"/>
        </w:rPr>
        <w:t xml:space="preserve">They </w:t>
      </w:r>
      <w:r w:rsidRPr="00317401">
        <w:rPr>
          <w:rStyle w:val="StyleUnderline"/>
          <w:sz w:val="24"/>
          <w:highlight w:val="green"/>
        </w:rPr>
        <w:t>become</w:t>
      </w:r>
      <w:r w:rsidRPr="00317401">
        <w:rPr>
          <w:sz w:val="16"/>
        </w:rPr>
        <w:t xml:space="preserve"> restless, demonstrate, can become </w:t>
      </w:r>
      <w:r w:rsidRPr="00317401">
        <w:rPr>
          <w:rStyle w:val="StyleUnderline"/>
          <w:sz w:val="24"/>
          <w:highlight w:val="green"/>
        </w:rPr>
        <w:t>violent and overthrow</w:t>
      </w:r>
      <w:r w:rsidRPr="00317401">
        <w:rPr>
          <w:sz w:val="16"/>
        </w:rPr>
        <w:t xml:space="preserve"> their </w:t>
      </w:r>
      <w:r w:rsidRPr="00317401">
        <w:rPr>
          <w:rStyle w:val="StyleUnderline"/>
          <w:sz w:val="24"/>
          <w:highlight w:val="green"/>
        </w:rPr>
        <w:t>governments</w:t>
      </w:r>
      <w:r w:rsidRPr="00317401">
        <w:rPr>
          <w:sz w:val="16"/>
        </w:rPr>
        <w:t xml:space="preserve"> (such as the self-immolation of Mohamed Bouazizi, the Tunisian cart vendor, which sparked 35 more selfimmolations by extralegal businessmen and started the Arab Spring), </w:t>
      </w:r>
      <w:r w:rsidRPr="00317401">
        <w:rPr>
          <w:rStyle w:val="StyleUnderline"/>
          <w:sz w:val="24"/>
        </w:rPr>
        <w:t>or</w:t>
      </w:r>
      <w:r w:rsidRPr="00317401">
        <w:rPr>
          <w:sz w:val="16"/>
        </w:rPr>
        <w:t xml:space="preserve"> can </w:t>
      </w:r>
      <w:r w:rsidRPr="00317401">
        <w:rPr>
          <w:rStyle w:val="StyleUnderline"/>
          <w:sz w:val="24"/>
        </w:rPr>
        <w:t>result in mass migrations</w:t>
      </w:r>
      <w:r w:rsidRPr="00317401">
        <w:rPr>
          <w:sz w:val="16"/>
        </w:rPr>
        <w:t xml:space="preserve">.3 Desperate human security, </w:t>
      </w:r>
      <w:r w:rsidRPr="00317401">
        <w:rPr>
          <w:rStyle w:val="StyleUnderline"/>
          <w:sz w:val="24"/>
        </w:rPr>
        <w:t xml:space="preserve">conditions create desperate people </w:t>
      </w:r>
      <w:r w:rsidRPr="00317401">
        <w:rPr>
          <w:rStyle w:val="Emphasis"/>
          <w:sz w:val="24"/>
        </w:rPr>
        <w:t>undermining stability</w:t>
      </w:r>
      <w:r w:rsidRPr="00317401">
        <w:rPr>
          <w:sz w:val="16"/>
        </w:rPr>
        <w:t xml:space="preserve"> and creating even more demands from host nation governments and governments in neighboring states. Although force and counter terrorism programs are sometimes needed to address security threats, </w:t>
      </w:r>
      <w:r w:rsidRPr="00317401">
        <w:rPr>
          <w:rStyle w:val="StyleUnderline"/>
          <w:sz w:val="24"/>
        </w:rPr>
        <w:t>enormous opportunities are available to use nonkinetic capabilitie</w:t>
      </w:r>
      <w:r w:rsidRPr="00317401">
        <w:rPr>
          <w:sz w:val="16"/>
        </w:rPr>
        <w:t xml:space="preserve">s within the Department of Defense (DoD), Department of State, U.S. Agency for International Development, other U.S. Government agencies, and civilian organizations </w:t>
      </w:r>
      <w:r w:rsidRPr="00317401">
        <w:rPr>
          <w:rStyle w:val="StyleUnderline"/>
          <w:sz w:val="24"/>
        </w:rPr>
        <w:t xml:space="preserve">to address the underlying causes of instability. </w:t>
      </w:r>
      <w:r w:rsidRPr="00317401">
        <w:rPr>
          <w:rStyle w:val="Emphasis"/>
          <w:sz w:val="24"/>
          <w:highlight w:val="green"/>
        </w:rPr>
        <w:t>Global health diplomacy is an underutilized strategic asset to</w:t>
      </w:r>
      <w:r w:rsidRPr="00317401">
        <w:rPr>
          <w:rStyle w:val="Emphasis"/>
          <w:sz w:val="24"/>
        </w:rPr>
        <w:t xml:space="preserve"> do this</w:t>
      </w:r>
      <w:r w:rsidRPr="00317401">
        <w:rPr>
          <w:sz w:val="16"/>
        </w:rPr>
        <w:t xml:space="preserve">. At a far lower cost, </w:t>
      </w:r>
      <w:r w:rsidRPr="00317401">
        <w:rPr>
          <w:rStyle w:val="StyleUnderline"/>
          <w:sz w:val="24"/>
        </w:rPr>
        <w:t xml:space="preserve">it will </w:t>
      </w:r>
      <w:r w:rsidRPr="00317401">
        <w:rPr>
          <w:rStyle w:val="StyleUnderline"/>
          <w:sz w:val="24"/>
          <w:highlight w:val="green"/>
        </w:rPr>
        <w:t>save lives, decrease economic losses, reduce the need for</w:t>
      </w:r>
      <w:r w:rsidRPr="00317401">
        <w:rPr>
          <w:rStyle w:val="StyleUnderline"/>
          <w:sz w:val="24"/>
        </w:rPr>
        <w:t xml:space="preserve"> kinetic </w:t>
      </w:r>
      <w:r w:rsidRPr="00317401">
        <w:rPr>
          <w:rStyle w:val="StyleUnderline"/>
          <w:sz w:val="24"/>
          <w:highlight w:val="green"/>
        </w:rPr>
        <w:t>military op</w:t>
      </w:r>
      <w:r w:rsidRPr="00317401">
        <w:rPr>
          <w:rStyle w:val="StyleUnderline"/>
          <w:sz w:val="24"/>
        </w:rPr>
        <w:t>eration</w:t>
      </w:r>
      <w:r w:rsidRPr="00317401">
        <w:rPr>
          <w:rStyle w:val="StyleUnderline"/>
          <w:sz w:val="24"/>
          <w:highlight w:val="green"/>
        </w:rPr>
        <w:t>s, increase security cooperation, improve</w:t>
      </w:r>
      <w:r w:rsidRPr="00317401">
        <w:rPr>
          <w:rStyle w:val="StyleUnderline"/>
          <w:sz w:val="24"/>
        </w:rPr>
        <w:t xml:space="preserve"> diplomatic </w:t>
      </w:r>
      <w:r w:rsidRPr="00317401">
        <w:rPr>
          <w:rStyle w:val="StyleUnderline"/>
          <w:sz w:val="24"/>
          <w:highlight w:val="green"/>
        </w:rPr>
        <w:t>relations</w:t>
      </w:r>
      <w:r w:rsidRPr="00317401">
        <w:rPr>
          <w:rStyle w:val="StyleUnderline"/>
          <w:sz w:val="24"/>
        </w:rPr>
        <w:t xml:space="preserve">, encourage trade, </w:t>
      </w:r>
      <w:r w:rsidRPr="00317401">
        <w:rPr>
          <w:rStyle w:val="StyleUnderline"/>
          <w:sz w:val="24"/>
          <w:highlight w:val="green"/>
        </w:rPr>
        <w:t xml:space="preserve">and </w:t>
      </w:r>
      <w:r w:rsidRPr="00317401">
        <w:rPr>
          <w:rStyle w:val="Emphasis"/>
          <w:sz w:val="24"/>
          <w:highlight w:val="green"/>
        </w:rPr>
        <w:t>create the foundations for longterm stability</w:t>
      </w:r>
      <w:r w:rsidRPr="00317401">
        <w:rPr>
          <w:sz w:val="16"/>
        </w:rPr>
        <w:t xml:space="preserve">. HEALTH IS A NATIONAL SECURITY IMPERATIVE—DISTANT HEALTH THREATS ARE GLOBAL THREATS </w:t>
      </w:r>
      <w:r w:rsidRPr="00317401">
        <w:rPr>
          <w:rStyle w:val="StyleUnderline"/>
          <w:sz w:val="24"/>
        </w:rPr>
        <w:t>Health is a national security imperative. The</w:t>
      </w:r>
      <w:r w:rsidRPr="00317401">
        <w:rPr>
          <w:sz w:val="16"/>
        </w:rPr>
        <w:t xml:space="preserve"> second- and thirdorder </w:t>
      </w:r>
      <w:r w:rsidRPr="00317401">
        <w:rPr>
          <w:rStyle w:val="StyleUnderline"/>
          <w:sz w:val="24"/>
        </w:rPr>
        <w:t>effects of a</w:t>
      </w:r>
      <w:r w:rsidRPr="00317401">
        <w:rPr>
          <w:sz w:val="16"/>
        </w:rPr>
        <w:t xml:space="preserve"> strategic health or </w:t>
      </w:r>
      <w:r w:rsidRPr="00317401">
        <w:rPr>
          <w:rStyle w:val="StyleUnderline"/>
          <w:sz w:val="24"/>
        </w:rPr>
        <w:t>global health issue that severely impacts</w:t>
      </w:r>
      <w:r w:rsidRPr="00317401">
        <w:rPr>
          <w:sz w:val="16"/>
        </w:rPr>
        <w:t xml:space="preserve"> and overwhelms the stability of </w:t>
      </w:r>
      <w:r w:rsidRPr="00317401">
        <w:rPr>
          <w:rStyle w:val="StyleUnderline"/>
          <w:sz w:val="24"/>
        </w:rPr>
        <w:t xml:space="preserve">a far-distant nation can have </w:t>
      </w:r>
      <w:r w:rsidRPr="00317401">
        <w:rPr>
          <w:rStyle w:val="Emphasis"/>
          <w:sz w:val="24"/>
        </w:rPr>
        <w:t>broad and multiplying effects</w:t>
      </w:r>
      <w:r w:rsidRPr="00317401">
        <w:rPr>
          <w:rStyle w:val="StyleUnderline"/>
          <w:sz w:val="24"/>
        </w:rPr>
        <w:t xml:space="preserve"> that</w:t>
      </w:r>
      <w:r w:rsidRPr="00317401">
        <w:rPr>
          <w:sz w:val="16"/>
        </w:rPr>
        <w:t xml:space="preserve"> transcend boundaries and can </w:t>
      </w:r>
      <w:r w:rsidRPr="00317401">
        <w:rPr>
          <w:rStyle w:val="StyleUnderline"/>
          <w:sz w:val="24"/>
        </w:rPr>
        <w:t>become</w:t>
      </w:r>
      <w:r w:rsidRPr="00317401">
        <w:rPr>
          <w:sz w:val="16"/>
        </w:rPr>
        <w:t xml:space="preserve"> regional and </w:t>
      </w:r>
      <w:r w:rsidRPr="00317401">
        <w:rPr>
          <w:rStyle w:val="Emphasis"/>
          <w:sz w:val="24"/>
        </w:rPr>
        <w:t>global security threats</w:t>
      </w:r>
      <w:r w:rsidRPr="00317401">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high income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law,medicine, </w:t>
      </w:r>
      <w:r w:rsidRPr="00317401">
        <w:rPr>
          <w:rStyle w:val="StyleUnderline"/>
          <w:sz w:val="24"/>
          <w:highlight w:val="green"/>
        </w:rPr>
        <w:t>public health</w:t>
      </w:r>
      <w:r w:rsidRPr="00317401">
        <w:rPr>
          <w:sz w:val="16"/>
        </w:rPr>
        <w:t xml:space="preserve">, engineering, veterinary medicine, agronomy, and more. Their </w:t>
      </w:r>
      <w:r w:rsidRPr="00317401">
        <w:rPr>
          <w:rStyle w:val="StyleUnderline"/>
          <w:sz w:val="24"/>
          <w:highlight w:val="green"/>
        </w:rPr>
        <w:t>absence</w:t>
      </w:r>
      <w:r w:rsidRPr="00317401">
        <w:rPr>
          <w:rStyle w:val="StyleUnderline"/>
          <w:sz w:val="24"/>
        </w:rPr>
        <w:t xml:space="preserve"> [undermines]</w:t>
      </w:r>
      <w:r w:rsidRPr="00317401">
        <w:rPr>
          <w:sz w:val="16"/>
        </w:rPr>
        <w:t xml:space="preserve"> </w:t>
      </w:r>
      <w:r w:rsidRPr="00317401">
        <w:rPr>
          <w:strike/>
          <w:sz w:val="16"/>
        </w:rPr>
        <w:t>cripples</w:t>
      </w:r>
      <w:r w:rsidRPr="00317401">
        <w:rPr>
          <w:sz w:val="16"/>
        </w:rPr>
        <w:t xml:space="preserve"> </w:t>
      </w:r>
      <w:r w:rsidRPr="00317401">
        <w:rPr>
          <w:rStyle w:val="StyleUnderline"/>
          <w:sz w:val="24"/>
        </w:rPr>
        <w:t>a nation’s ability to support a foundation for</w:t>
      </w:r>
      <w:r w:rsidRPr="00317401">
        <w:rPr>
          <w:sz w:val="16"/>
        </w:rPr>
        <w:t xml:space="preserve"> human security and </w:t>
      </w:r>
      <w:r w:rsidRPr="00317401">
        <w:rPr>
          <w:rStyle w:val="StyleUnderline"/>
          <w:sz w:val="24"/>
        </w:rPr>
        <w:t>stability</w:t>
      </w:r>
      <w:r w:rsidRPr="00317401">
        <w:rPr>
          <w:sz w:val="16"/>
        </w:rPr>
        <w:t xml:space="preserve">, inhibits its ability to thrive in good times, and respond effectively to natural and man-made threats in bad times. </w:t>
      </w:r>
      <w:r w:rsidRPr="00317401">
        <w:rPr>
          <w:rStyle w:val="StyleUnderline"/>
          <w:sz w:val="24"/>
        </w:rPr>
        <w:t xml:space="preserve">It </w:t>
      </w:r>
      <w:r w:rsidRPr="00317401">
        <w:rPr>
          <w:rStyle w:val="StyleUnderline"/>
          <w:bCs/>
          <w:sz w:val="24"/>
          <w:highlight w:val="green"/>
        </w:rPr>
        <w:t>breeds corruption</w:t>
      </w:r>
      <w:r w:rsidRPr="00317401">
        <w:rPr>
          <w:rStyle w:val="StyleUnderline"/>
          <w:sz w:val="24"/>
        </w:rPr>
        <w:t xml:space="preserve">, poverty, poor health </w:t>
      </w:r>
      <w:r w:rsidRPr="00317401">
        <w:rPr>
          <w:rStyle w:val="StyleUnderline"/>
          <w:sz w:val="24"/>
        </w:rPr>
        <w:lastRenderedPageBreak/>
        <w:t xml:space="preserve">outcomes, spread of lethal diseases, gross </w:t>
      </w:r>
      <w:r w:rsidRPr="00317401">
        <w:rPr>
          <w:rStyle w:val="StyleUnderline"/>
          <w:bCs/>
          <w:sz w:val="24"/>
          <w:highlight w:val="green"/>
        </w:rPr>
        <w:t>human rights abuses and conflict</w:t>
      </w:r>
      <w:r w:rsidRPr="00317401">
        <w:rPr>
          <w:rStyle w:val="StyleUnderline"/>
          <w:bCs/>
          <w:sz w:val="24"/>
        </w:rPr>
        <w:t xml:space="preserve">. This we have </w:t>
      </w:r>
      <w:r w:rsidRPr="00317401">
        <w:rPr>
          <w:rStyle w:val="StyleUnderline"/>
          <w:bCs/>
          <w:sz w:val="24"/>
          <w:highlight w:val="green"/>
        </w:rPr>
        <w:t>seen</w:t>
      </w:r>
      <w:r w:rsidRPr="00317401">
        <w:rPr>
          <w:rStyle w:val="StyleUnderline"/>
          <w:bCs/>
          <w:sz w:val="24"/>
        </w:rPr>
        <w:t xml:space="preserve"> played out with grim efficiency </w:t>
      </w:r>
      <w:r w:rsidRPr="00317401">
        <w:rPr>
          <w:rStyle w:val="StyleUnderline"/>
          <w:bCs/>
          <w:sz w:val="24"/>
          <w:highlight w:val="green"/>
        </w:rPr>
        <w:t>in Afghanistan</w:t>
      </w:r>
      <w:r w:rsidRPr="00317401">
        <w:rPr>
          <w:rStyle w:val="StyleUnderline"/>
          <w:bCs/>
          <w:sz w:val="24"/>
        </w:rPr>
        <w:t xml:space="preserve">, Pakistan, </w:t>
      </w:r>
      <w:r w:rsidRPr="00317401">
        <w:rPr>
          <w:rStyle w:val="StyleUnderline"/>
          <w:bCs/>
          <w:sz w:val="24"/>
          <w:highlight w:val="green"/>
        </w:rPr>
        <w:t>Iraq, Syria</w:t>
      </w:r>
      <w:r w:rsidRPr="00317401">
        <w:rPr>
          <w:rStyle w:val="StyleUnderline"/>
          <w:bCs/>
          <w:sz w:val="24"/>
        </w:rPr>
        <w:t xml:space="preserve">, Sudan, Democratic Republic of the </w:t>
      </w:r>
      <w:r w:rsidRPr="00317401">
        <w:rPr>
          <w:rStyle w:val="StyleUnderline"/>
          <w:bCs/>
          <w:sz w:val="24"/>
          <w:highlight w:val="green"/>
        </w:rPr>
        <w:t>Congo</w:t>
      </w:r>
      <w:r w:rsidRPr="00317401">
        <w:rPr>
          <w:rStyle w:val="StyleUnderline"/>
          <w:bCs/>
          <w:sz w:val="24"/>
        </w:rPr>
        <w:t xml:space="preserve">, Central African Republic, Libya, Yemen, </w:t>
      </w:r>
      <w:r w:rsidRPr="00317401">
        <w:rPr>
          <w:rStyle w:val="StyleUnderline"/>
          <w:bCs/>
          <w:sz w:val="24"/>
          <w:highlight w:val="green"/>
        </w:rPr>
        <w:t>Somalia</w:t>
      </w:r>
      <w:r w:rsidRPr="00317401">
        <w:rPr>
          <w:rStyle w:val="StyleUnderline"/>
          <w:bCs/>
          <w:sz w:val="24"/>
        </w:rPr>
        <w:t xml:space="preserve">, Nigeria, Honduras, </w:t>
      </w:r>
      <w:r w:rsidRPr="00317401">
        <w:rPr>
          <w:rStyle w:val="StyleUnderline"/>
          <w:bCs/>
          <w:sz w:val="24"/>
          <w:highlight w:val="green"/>
        </w:rPr>
        <w:t>and beyond</w:t>
      </w:r>
      <w:r w:rsidRPr="00317401">
        <w:rPr>
          <w:rStyle w:val="StyleUnderline"/>
          <w:sz w:val="24"/>
        </w:rPr>
        <w:t xml:space="preserve">. All have had </w:t>
      </w:r>
      <w:r w:rsidRPr="00317401">
        <w:rPr>
          <w:rStyle w:val="Emphasis"/>
          <w:sz w:val="24"/>
        </w:rPr>
        <w:t>disastrous regional effects</w:t>
      </w:r>
      <w:r w:rsidRPr="00317401">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powerfulmagnet for youths, the poor, and the disenfranchised,who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317401">
        <w:rPr>
          <w:rStyle w:val="StyleUnderline"/>
          <w:sz w:val="24"/>
        </w:rPr>
        <w:t>However, global health diplomacy</w:t>
      </w:r>
      <w:r w:rsidRPr="00317401">
        <w:rPr>
          <w:sz w:val="16"/>
        </w:rPr>
        <w:t xml:space="preserve">, exercised through civil-military and military-military programs, </w:t>
      </w:r>
      <w:r w:rsidRPr="00317401">
        <w:rPr>
          <w:rStyle w:val="StyleUnderline"/>
          <w:sz w:val="24"/>
        </w:rPr>
        <w:t>is a promising strategic tool that should be employed to address</w:t>
      </w:r>
      <w:r w:rsidRPr="00317401">
        <w:rPr>
          <w:sz w:val="16"/>
        </w:rPr>
        <w:t xml:space="preserve"> these wicked strategic or </w:t>
      </w:r>
      <w:r w:rsidRPr="00317401">
        <w:rPr>
          <w:rStyle w:val="StyleUnderline"/>
          <w:sz w:val="24"/>
        </w:rPr>
        <w:t>global health problems and improve</w:t>
      </w:r>
      <w:r w:rsidRPr="00317401">
        <w:rPr>
          <w:sz w:val="16"/>
        </w:rPr>
        <w:t xml:space="preserve"> domestic and </w:t>
      </w:r>
      <w:r w:rsidRPr="00317401">
        <w:rPr>
          <w:rStyle w:val="StyleUnderline"/>
          <w:sz w:val="24"/>
        </w:rPr>
        <w:t>international security</w:t>
      </w:r>
      <w:r w:rsidRPr="00317401">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317401">
        <w:rPr>
          <w:rStyle w:val="StyleUnderline"/>
          <w:sz w:val="24"/>
          <w:highlight w:val="green"/>
        </w:rPr>
        <w:t>The U</w:t>
      </w:r>
      <w:r w:rsidRPr="00317401">
        <w:rPr>
          <w:rStyle w:val="StyleUnderline"/>
          <w:sz w:val="24"/>
        </w:rPr>
        <w:t xml:space="preserve">nited </w:t>
      </w:r>
      <w:r w:rsidRPr="00317401">
        <w:rPr>
          <w:rStyle w:val="StyleUnderline"/>
          <w:sz w:val="24"/>
          <w:highlight w:val="green"/>
        </w:rPr>
        <w:t>S</w:t>
      </w:r>
      <w:r w:rsidRPr="00317401">
        <w:rPr>
          <w:rStyle w:val="StyleUnderline"/>
          <w:sz w:val="24"/>
        </w:rPr>
        <w:t xml:space="preserve">tates, </w:t>
      </w:r>
      <w:r w:rsidRPr="00317401">
        <w:rPr>
          <w:rStyle w:val="Emphasis"/>
          <w:sz w:val="24"/>
        </w:rPr>
        <w:t>by virtue of its strengths across diplomacy, defense, development, trade, and its inherent domestic civilian capabilities</w:t>
      </w:r>
      <w:r w:rsidRPr="00317401">
        <w:rPr>
          <w:rStyle w:val="StyleUnderline"/>
          <w:sz w:val="24"/>
        </w:rPr>
        <w:t xml:space="preserve">, </w:t>
      </w:r>
      <w:r w:rsidRPr="00317401">
        <w:rPr>
          <w:rStyle w:val="StyleUnderline"/>
          <w:sz w:val="24"/>
          <w:highlight w:val="green"/>
        </w:rPr>
        <w:t xml:space="preserve">has an opportunity to </w:t>
      </w:r>
      <w:r w:rsidRPr="00317401">
        <w:rPr>
          <w:rStyle w:val="Emphasis"/>
          <w:sz w:val="24"/>
          <w:highlight w:val="green"/>
        </w:rPr>
        <w:t>exercise</w:t>
      </w:r>
      <w:r w:rsidRPr="00317401">
        <w:rPr>
          <w:rStyle w:val="Emphasis"/>
          <w:sz w:val="24"/>
        </w:rPr>
        <w:t xml:space="preserve"> its </w:t>
      </w:r>
      <w:r w:rsidRPr="00317401">
        <w:rPr>
          <w:rStyle w:val="Emphasis"/>
          <w:sz w:val="24"/>
          <w:highlight w:val="green"/>
        </w:rPr>
        <w:t>leadership</w:t>
      </w:r>
      <w:r w:rsidRPr="00317401">
        <w:rPr>
          <w:rStyle w:val="StyleUnderline"/>
          <w:sz w:val="24"/>
          <w:highlight w:val="green"/>
        </w:rPr>
        <w:t xml:space="preserve"> and </w:t>
      </w:r>
      <w:r w:rsidRPr="00317401">
        <w:rPr>
          <w:rStyle w:val="Emphasis"/>
          <w:sz w:val="24"/>
          <w:highlight w:val="green"/>
        </w:rPr>
        <w:t>mobilize these assets</w:t>
      </w:r>
      <w:r w:rsidRPr="00317401">
        <w:rPr>
          <w:rStyle w:val="StyleUnderline"/>
          <w:sz w:val="24"/>
        </w:rPr>
        <w:t xml:space="preserve">. Using global health diplomacy to comprehensively strengthen public service and governance capabilities has been chronically neglected by the international development community. It </w:t>
      </w:r>
      <w:r w:rsidRPr="00317401">
        <w:rPr>
          <w:rStyle w:val="Emphasis"/>
          <w:sz w:val="24"/>
        </w:rPr>
        <w:t>needs a leader</w:t>
      </w:r>
      <w:r w:rsidRPr="00317401">
        <w:rPr>
          <w:rStyle w:val="StyleUnderline"/>
          <w:sz w:val="24"/>
        </w:rPr>
        <w:t xml:space="preserve"> to start this process and the United States has the </w:t>
      </w:r>
      <w:r w:rsidRPr="00317401">
        <w:rPr>
          <w:rStyle w:val="Emphasis"/>
          <w:sz w:val="24"/>
        </w:rPr>
        <w:t>ability</w:t>
      </w:r>
      <w:r w:rsidRPr="00317401">
        <w:rPr>
          <w:rStyle w:val="StyleUnderline"/>
          <w:sz w:val="24"/>
        </w:rPr>
        <w:t xml:space="preserve"> and </w:t>
      </w:r>
      <w:r w:rsidRPr="00317401">
        <w:rPr>
          <w:rStyle w:val="Emphasis"/>
          <w:sz w:val="24"/>
        </w:rPr>
        <w:t>authority</w:t>
      </w:r>
      <w:r w:rsidRPr="00317401">
        <w:rPr>
          <w:rStyle w:val="StyleUnderline"/>
          <w:sz w:val="24"/>
        </w:rPr>
        <w:t xml:space="preserve"> to do so in the national and international interest</w:t>
      </w:r>
      <w:r w:rsidRPr="00317401">
        <w:rPr>
          <w:sz w:val="16"/>
        </w:rPr>
        <w:t>.</w:t>
      </w:r>
    </w:p>
    <w:p w14:paraId="37B06AB2" w14:textId="77777777" w:rsidR="004D1B49" w:rsidRPr="00317401" w:rsidRDefault="004D1B49" w:rsidP="004D1B49">
      <w:pPr>
        <w:pStyle w:val="Heading3"/>
      </w:pPr>
      <w:r w:rsidRPr="00317401">
        <w:lastRenderedPageBreak/>
        <w:t>1AC – Plan</w:t>
      </w:r>
    </w:p>
    <w:p w14:paraId="05F9F40D" w14:textId="77777777" w:rsidR="004D1B49" w:rsidRPr="00317401" w:rsidRDefault="004D1B49" w:rsidP="004D1B49">
      <w:pPr>
        <w:pStyle w:val="Heading4"/>
      </w:pPr>
      <w:r w:rsidRPr="00317401">
        <w:t>Plan – The member nations of the World Trade Organization ought to reduce intellectual property protections for medicines by implementing a one-and-done approach for patent protection.</w:t>
      </w:r>
    </w:p>
    <w:p w14:paraId="611451D7" w14:textId="77777777" w:rsidR="004D1B49" w:rsidRPr="00317401" w:rsidRDefault="004D1B49" w:rsidP="004D1B49">
      <w:pPr>
        <w:pStyle w:val="Heading4"/>
      </w:pPr>
      <w:r w:rsidRPr="00317401">
        <w:t xml:space="preserve">The Plan </w:t>
      </w:r>
      <w:r w:rsidRPr="00317401">
        <w:rPr>
          <w:u w:val="single"/>
        </w:rPr>
        <w:t>solves Evergreening</w:t>
      </w:r>
      <w:r w:rsidRPr="00317401">
        <w:t>.</w:t>
      </w:r>
    </w:p>
    <w:p w14:paraId="63948B02" w14:textId="77777777" w:rsidR="004D1B49" w:rsidRPr="00317401" w:rsidRDefault="004D1B49" w:rsidP="004D1B49">
      <w:r w:rsidRPr="00317401">
        <w:rPr>
          <w:rStyle w:val="Style13ptBold"/>
        </w:rPr>
        <w:t>Feldman 3</w:t>
      </w:r>
      <w:r w:rsidRPr="00317401">
        <w:t xml:space="preserve"> Robin Feldman 2-11-2019 "‘One-and-done’ for new drugs could cut patent thickets and boost generic competition" </w:t>
      </w:r>
      <w:hyperlink r:id="rId12" w:history="1">
        <w:r w:rsidRPr="00317401">
          <w:rPr>
            <w:rStyle w:val="Hyperlink"/>
          </w:rPr>
          <w:t>https://www.statnews.com/2019/02/11/drug-patent-protection-one-done/</w:t>
        </w:r>
      </w:hyperlink>
      <w:r w:rsidRPr="00317401">
        <w:t xml:space="preserve"> (Arthur J. Goldberg Distinguished Professor of Law, Albert Abramson ’54 Distinguished Professor of Law Chair, and Director of the Center for Innovation)//SidK + Elmer </w:t>
      </w:r>
    </w:p>
    <w:p w14:paraId="54A5A6C3" w14:textId="77777777" w:rsidR="004D1B49" w:rsidRPr="00317401" w:rsidRDefault="004D1B49" w:rsidP="004D1B49">
      <w:pPr>
        <w:rPr>
          <w:sz w:val="16"/>
        </w:rPr>
      </w:pPr>
      <w:r w:rsidRPr="00317401">
        <w:rPr>
          <w:u w:val="single"/>
        </w:rPr>
        <w:t xml:space="preserve">I believe that </w:t>
      </w:r>
      <w:r w:rsidRPr="00317401">
        <w:rPr>
          <w:highlight w:val="green"/>
          <w:u w:val="single"/>
        </w:rPr>
        <w:t xml:space="preserve">one period of protection </w:t>
      </w:r>
      <w:r w:rsidRPr="00317401">
        <w:rPr>
          <w:b/>
          <w:bCs/>
          <w:highlight w:val="green"/>
          <w:u w:val="single"/>
          <w:bdr w:val="single" w:sz="4" w:space="0" w:color="auto"/>
        </w:rPr>
        <w:t>should be enough</w:t>
      </w:r>
      <w:r w:rsidRPr="00317401">
        <w:rPr>
          <w:u w:val="single"/>
        </w:rPr>
        <w:t xml:space="preserve">. We should </w:t>
      </w:r>
      <w:r w:rsidRPr="00317401">
        <w:rPr>
          <w:highlight w:val="green"/>
          <w:u w:val="single"/>
        </w:rPr>
        <w:t xml:space="preserve">make </w:t>
      </w:r>
      <w:r w:rsidRPr="00317401">
        <w:rPr>
          <w:u w:val="single"/>
        </w:rPr>
        <w:t xml:space="preserve">the </w:t>
      </w:r>
      <w:r w:rsidRPr="00317401">
        <w:rPr>
          <w:highlight w:val="green"/>
          <w:u w:val="single"/>
        </w:rPr>
        <w:t xml:space="preserve">legal changes </w:t>
      </w:r>
      <w:r w:rsidRPr="00317401">
        <w:rPr>
          <w:u w:val="single"/>
        </w:rPr>
        <w:t xml:space="preserve">necessary </w:t>
      </w:r>
      <w:r w:rsidRPr="00317401">
        <w:rPr>
          <w:highlight w:val="green"/>
          <w:u w:val="single"/>
        </w:rPr>
        <w:t xml:space="preserve">to prevent companies </w:t>
      </w:r>
      <w:r w:rsidRPr="00317401">
        <w:rPr>
          <w:b/>
          <w:bCs/>
          <w:highlight w:val="green"/>
          <w:u w:val="single"/>
        </w:rPr>
        <w:t>from building patent walls</w:t>
      </w:r>
      <w:r w:rsidRPr="00317401">
        <w:rPr>
          <w:highlight w:val="green"/>
          <w:u w:val="single"/>
        </w:rPr>
        <w:t xml:space="preserve"> </w:t>
      </w:r>
      <w:r w:rsidRPr="00317401">
        <w:rPr>
          <w:u w:val="single"/>
        </w:rPr>
        <w:t xml:space="preserve">and piling up mountains of rights. This could be </w:t>
      </w:r>
      <w:r w:rsidRPr="00317401">
        <w:rPr>
          <w:highlight w:val="green"/>
          <w:u w:val="single"/>
        </w:rPr>
        <w:t xml:space="preserve">accomplished </w:t>
      </w:r>
      <w:r w:rsidRPr="00317401">
        <w:rPr>
          <w:b/>
          <w:bCs/>
          <w:highlight w:val="green"/>
          <w:u w:val="single"/>
          <w:bdr w:val="single" w:sz="4" w:space="0" w:color="auto"/>
        </w:rPr>
        <w:t>by a “one-and-done” approach</w:t>
      </w:r>
      <w:r w:rsidRPr="00317401">
        <w:rPr>
          <w:highlight w:val="green"/>
          <w:u w:val="single"/>
        </w:rPr>
        <w:t xml:space="preserve"> </w:t>
      </w:r>
      <w:r w:rsidRPr="00317401">
        <w:rPr>
          <w:u w:val="single"/>
        </w:rPr>
        <w:t>for patent protection. Under it, a drug would receive just one period of exclusivity, and no more</w:t>
      </w:r>
      <w:r w:rsidRPr="00317401">
        <w:rPr>
          <w:sz w:val="16"/>
        </w:rPr>
        <w:t xml:space="preserve">. The choice of which “one” could be left entirely in the hands of the pharmaceutical company, with the election made when the FDA approves the drug. </w:t>
      </w:r>
      <w:r w:rsidRPr="00317401">
        <w:rPr>
          <w:u w:val="single"/>
        </w:rPr>
        <w:t>Perhaps development of the drug went swiftly and smoothly, so the remaining life of one of the drug’s patents is of greatest value</w:t>
      </w:r>
      <w:r w:rsidRPr="00317401">
        <w:rPr>
          <w:sz w:val="16"/>
        </w:rPr>
        <w:t xml:space="preserve">. Perhaps development languished, so designation as an orphan drug or some other benefit would bring greater reward. </w:t>
      </w:r>
      <w:r w:rsidRPr="00317401">
        <w:rPr>
          <w:u w:val="single"/>
        </w:rPr>
        <w:t>The choice would be up to the company itself, based on its own calculation of the maximum benefit.</w:t>
      </w:r>
      <w:r w:rsidRPr="00317401">
        <w:rPr>
          <w:sz w:val="16"/>
        </w:rPr>
        <w:t xml:space="preserve"> </w:t>
      </w:r>
      <w:r w:rsidRPr="00317401">
        <w:rPr>
          <w:highlight w:val="green"/>
          <w:u w:val="single"/>
        </w:rPr>
        <w:t>The result</w:t>
      </w:r>
      <w:r w:rsidRPr="00317401">
        <w:rPr>
          <w:u w:val="single"/>
        </w:rPr>
        <w:t xml:space="preserve">, however, </w:t>
      </w:r>
      <w:r w:rsidRPr="00317401">
        <w:rPr>
          <w:highlight w:val="green"/>
          <w:u w:val="single"/>
        </w:rPr>
        <w:t xml:space="preserve">is that a </w:t>
      </w:r>
      <w:r w:rsidRPr="00317401">
        <w:rPr>
          <w:u w:val="single"/>
        </w:rPr>
        <w:t xml:space="preserve">pharmaceutical </w:t>
      </w:r>
      <w:r w:rsidRPr="00317401">
        <w:rPr>
          <w:highlight w:val="green"/>
          <w:u w:val="single"/>
        </w:rPr>
        <w:t xml:space="preserve">company chooses whether </w:t>
      </w:r>
      <w:r w:rsidRPr="00317401">
        <w:rPr>
          <w:u w:val="single"/>
        </w:rPr>
        <w:t xml:space="preserve">its period of </w:t>
      </w:r>
      <w:r w:rsidRPr="00317401">
        <w:rPr>
          <w:highlight w:val="green"/>
          <w:u w:val="single"/>
        </w:rPr>
        <w:t>exclusivity would be a patent</w:t>
      </w:r>
      <w:r w:rsidRPr="00317401">
        <w:rPr>
          <w:u w:val="single"/>
        </w:rPr>
        <w:t xml:space="preserve">, an </w:t>
      </w:r>
      <w:r w:rsidRPr="00317401">
        <w:rPr>
          <w:highlight w:val="green"/>
          <w:u w:val="single"/>
        </w:rPr>
        <w:t>orphan drug designation</w:t>
      </w:r>
      <w:r w:rsidRPr="00317401">
        <w:rPr>
          <w:u w:val="single"/>
        </w:rPr>
        <w:t xml:space="preserve">, a period of </w:t>
      </w:r>
      <w:r w:rsidRPr="00317401">
        <w:rPr>
          <w:highlight w:val="green"/>
          <w:u w:val="single"/>
        </w:rPr>
        <w:t xml:space="preserve">data exclusivity </w:t>
      </w:r>
      <w:r w:rsidRPr="00317401">
        <w:rPr>
          <w:u w:val="single"/>
        </w:rPr>
        <w:t xml:space="preserve">(in which no generic is allowed to use the original drug’s safety and effectiveness data), or something else — </w:t>
      </w:r>
      <w:r w:rsidRPr="00317401">
        <w:rPr>
          <w:highlight w:val="green"/>
          <w:u w:val="single"/>
        </w:rPr>
        <w:t xml:space="preserve">but </w:t>
      </w:r>
      <w:r w:rsidRPr="00317401">
        <w:rPr>
          <w:b/>
          <w:bCs/>
          <w:highlight w:val="green"/>
          <w:u w:val="single"/>
        </w:rPr>
        <w:t xml:space="preserve">not all of the above </w:t>
      </w:r>
      <w:r w:rsidRPr="00317401">
        <w:rPr>
          <w:u w:val="single"/>
        </w:rPr>
        <w:t>and more</w:t>
      </w:r>
      <w:r w:rsidRPr="00317401">
        <w:rPr>
          <w:sz w:val="16"/>
        </w:rPr>
        <w:t xml:space="preserve">. Consider Suboxone, a combination of buprenorphine and naloxone for treating opioid addiction. </w:t>
      </w:r>
      <w:r w:rsidRPr="00317401">
        <w:rPr>
          <w:u w:val="single"/>
        </w:rPr>
        <w:t>The drug’s maker has extended its protection cliff eight times, including obtaining an orphan drug designation, which is intended for drugs that serve only a small number of patients</w:t>
      </w:r>
      <w:r w:rsidRPr="00317401">
        <w:rPr>
          <w:sz w:val="16"/>
        </w:rPr>
        <w:t xml:space="preserve">. The drug’s first period of exclusivity ended in 2005, but with the additions its protection now lasts until 2024. </w:t>
      </w:r>
      <w:r w:rsidRPr="00317401">
        <w:rPr>
          <w:u w:val="single"/>
        </w:rPr>
        <w:t>That makes almost two additional decades in which the public has borne the burden of monopoly pricing, and access to the medicine may have been constrained</w:t>
      </w:r>
      <w:r w:rsidRPr="00317401">
        <w:rPr>
          <w:sz w:val="16"/>
        </w:rPr>
        <w:t xml:space="preserve">. </w:t>
      </w:r>
      <w:r w:rsidRPr="00317401">
        <w:rPr>
          <w:highlight w:val="green"/>
          <w:u w:val="single"/>
        </w:rPr>
        <w:t>Implementing</w:t>
      </w:r>
      <w:r w:rsidRPr="00317401">
        <w:rPr>
          <w:sz w:val="16"/>
          <w:highlight w:val="green"/>
        </w:rPr>
        <w:t xml:space="preserve"> </w:t>
      </w:r>
      <w:r w:rsidRPr="00317401">
        <w:rPr>
          <w:sz w:val="16"/>
        </w:rPr>
        <w:t xml:space="preserve">a </w:t>
      </w:r>
      <w:r w:rsidRPr="00317401">
        <w:rPr>
          <w:highlight w:val="green"/>
          <w:u w:val="single"/>
        </w:rPr>
        <w:t>one-and-done</w:t>
      </w:r>
      <w:r w:rsidRPr="00317401">
        <w:rPr>
          <w:sz w:val="16"/>
          <w:highlight w:val="green"/>
        </w:rPr>
        <w:t xml:space="preserve"> </w:t>
      </w:r>
      <w:r w:rsidRPr="00317401">
        <w:rPr>
          <w:sz w:val="16"/>
        </w:rPr>
        <w:t xml:space="preserve">approach in conjunction with FDA approval underscores the fact that these problems and solutions are designed for pharmaceuticals, not for all types of technologies. </w:t>
      </w:r>
      <w:r w:rsidRPr="00317401">
        <w:rPr>
          <w:u w:val="single"/>
        </w:rPr>
        <w:t xml:space="preserve">That way, one-and-done could be implemented </w:t>
      </w:r>
      <w:r w:rsidRPr="00317401">
        <w:rPr>
          <w:highlight w:val="green"/>
          <w:u w:val="single"/>
        </w:rPr>
        <w:t xml:space="preserve">through </w:t>
      </w:r>
      <w:r w:rsidRPr="00317401">
        <w:rPr>
          <w:b/>
          <w:bCs/>
          <w:highlight w:val="green"/>
          <w:u w:val="single"/>
          <w:bdr w:val="single" w:sz="4" w:space="0" w:color="auto"/>
        </w:rPr>
        <w:t>legislative changes to the FDA’s drug approval system</w:t>
      </w:r>
      <w:r w:rsidRPr="00317401">
        <w:rPr>
          <w:u w:val="single"/>
        </w:rPr>
        <w:t>, and would apply to patents granted going forward.</w:t>
      </w:r>
      <w:r w:rsidRPr="00317401">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317401">
        <w:rPr>
          <w:u w:val="single"/>
        </w:rPr>
        <w:t>Pharmaceutical companies have become adept at maneuvering through the system of patent and non-patent rights to create mountains of rights that can be applied, one after another.</w:t>
      </w:r>
      <w:r w:rsidRPr="00317401">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444B8EE8" w14:textId="77777777" w:rsidR="00BA1EFA" w:rsidRPr="00317401" w:rsidRDefault="00BA1EFA" w:rsidP="00BA1EFA">
      <w:pPr>
        <w:pStyle w:val="Heading3"/>
      </w:pPr>
      <w:r w:rsidRPr="00317401">
        <w:lastRenderedPageBreak/>
        <w:t>1AC – Framework (Long)</w:t>
      </w:r>
    </w:p>
    <w:p w14:paraId="21B625A9" w14:textId="77777777" w:rsidR="00BA1EFA" w:rsidRPr="00317401" w:rsidRDefault="00BA1EFA" w:rsidP="00BA1EFA">
      <w:pPr>
        <w:pStyle w:val="Heading4"/>
      </w:pPr>
      <w:r w:rsidRPr="00317401">
        <w:t>Ethics begin a posteriori.</w:t>
      </w:r>
    </w:p>
    <w:p w14:paraId="63CF93E4" w14:textId="77777777" w:rsidR="00BA1EFA" w:rsidRPr="00317401" w:rsidRDefault="00BA1EFA" w:rsidP="00BA1EFA">
      <w:pPr>
        <w:pStyle w:val="Heading4"/>
      </w:pPr>
      <w:r w:rsidRPr="00317401">
        <w:t xml:space="preserve">1. Knowledge is </w:t>
      </w:r>
      <w:r w:rsidRPr="00317401">
        <w:rPr>
          <w:u w:val="single"/>
        </w:rPr>
        <w:t>based</w:t>
      </w:r>
      <w:r w:rsidRPr="00317401">
        <w:t xml:space="preserve"> on experience – I </w:t>
      </w:r>
      <w:r w:rsidRPr="00317401">
        <w:rPr>
          <w:u w:val="single"/>
        </w:rPr>
        <w:t>wouldn’t</w:t>
      </w:r>
      <w:r w:rsidRPr="00317401">
        <w:t xml:space="preserve"> know 2+2=4 </w:t>
      </w:r>
      <w:r w:rsidRPr="00317401">
        <w:rPr>
          <w:u w:val="single"/>
        </w:rPr>
        <w:t>without</w:t>
      </w:r>
      <w:r w:rsidRPr="00317401">
        <w:t xml:space="preserve"> experience of objects </w:t>
      </w:r>
      <w:r w:rsidRPr="00317401">
        <w:rPr>
          <w:u w:val="single"/>
        </w:rPr>
        <w:t>nor</w:t>
      </w:r>
      <w:r w:rsidRPr="00317401">
        <w:t xml:space="preserve"> the color red </w:t>
      </w:r>
      <w:r w:rsidRPr="00317401">
        <w:rPr>
          <w:u w:val="single"/>
        </w:rPr>
        <w:t>without</w:t>
      </w:r>
      <w:r w:rsidRPr="00317401">
        <w:t xml:space="preserve"> some </w:t>
      </w:r>
      <w:r w:rsidRPr="00317401">
        <w:rPr>
          <w:u w:val="single"/>
        </w:rPr>
        <w:t>experience</w:t>
      </w:r>
      <w:r w:rsidRPr="00317401">
        <w:t xml:space="preserve"> of color. We </w:t>
      </w:r>
      <w:r w:rsidRPr="00317401">
        <w:rPr>
          <w:u w:val="single"/>
        </w:rPr>
        <w:t>can’t</w:t>
      </w:r>
      <w:r w:rsidRPr="00317401">
        <w:t xml:space="preserve"> obtain evidence of goodness without experience.</w:t>
      </w:r>
    </w:p>
    <w:p w14:paraId="2D698751" w14:textId="77777777" w:rsidR="00BA1EFA" w:rsidRPr="00317401" w:rsidRDefault="00BA1EFA" w:rsidP="00BA1EFA">
      <w:pPr>
        <w:pStyle w:val="Heading4"/>
      </w:pPr>
      <w:r w:rsidRPr="00317401">
        <w:t xml:space="preserve">2. Indifference – Even if there </w:t>
      </w:r>
      <w:r w:rsidRPr="00317401">
        <w:rPr>
          <w:u w:val="single"/>
        </w:rPr>
        <w:t>are</w:t>
      </w:r>
      <w:r w:rsidRPr="00317401">
        <w:t xml:space="preserve"> apriori moral truths, I can </w:t>
      </w:r>
      <w:r w:rsidRPr="00317401">
        <w:rPr>
          <w:u w:val="single"/>
        </w:rPr>
        <w:t>choose</w:t>
      </w:r>
      <w:r w:rsidRPr="00317401">
        <w:t xml:space="preserve"> to ignore them. Cognition is </w:t>
      </w:r>
      <w:r w:rsidRPr="00317401">
        <w:rPr>
          <w:u w:val="single"/>
        </w:rPr>
        <w:t>binding</w:t>
      </w:r>
      <w:r w:rsidRPr="00317401">
        <w:t xml:space="preserve"> – if I put my hand on a hot stove, I </w:t>
      </w:r>
      <w:r w:rsidRPr="00317401">
        <w:rPr>
          <w:u w:val="single"/>
        </w:rPr>
        <w:t>can’t</w:t>
      </w:r>
      <w:r w:rsidRPr="00317401">
        <w:t xml:space="preserve"> turn off my </w:t>
      </w:r>
      <w:r w:rsidRPr="00317401">
        <w:rPr>
          <w:u w:val="single"/>
        </w:rPr>
        <w:t>natural aversion</w:t>
      </w:r>
      <w:r w:rsidRPr="00317401">
        <w:t xml:space="preserve"> to it.</w:t>
      </w:r>
    </w:p>
    <w:p w14:paraId="44790112" w14:textId="77777777" w:rsidR="00BA1EFA" w:rsidRPr="00317401" w:rsidRDefault="00BA1EFA" w:rsidP="00BA1EFA">
      <w:pPr>
        <w:pStyle w:val="Heading4"/>
      </w:pPr>
      <w:r w:rsidRPr="00317401">
        <w:t xml:space="preserve">Independently, 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712AF6CA" w14:textId="77777777" w:rsidR="00BA1EFA" w:rsidRPr="00317401" w:rsidRDefault="00BA1EFA" w:rsidP="00BA1EFA">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184A88C3" w14:textId="77777777" w:rsidR="00BA1EFA" w:rsidRPr="00317401" w:rsidRDefault="00BA1EFA" w:rsidP="00BA1EFA">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3"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7E6D7189" w14:textId="77777777" w:rsidR="00BA1EFA" w:rsidRPr="00317401" w:rsidRDefault="00BA1EFA" w:rsidP="00BA1EFA">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w:t>
      </w:r>
      <w:r w:rsidRPr="00317401">
        <w:rPr>
          <w:rFonts w:asciiTheme="majorHAnsi" w:hAnsiTheme="majorHAnsi" w:cstheme="majorHAnsi"/>
          <w:sz w:val="16"/>
        </w:rPr>
        <w:lastRenderedPageBreak/>
        <w:t xml:space="preserve">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w:t>
      </w:r>
      <w:r w:rsidRPr="00317401">
        <w:rPr>
          <w:rFonts w:asciiTheme="majorHAnsi" w:hAnsiTheme="majorHAnsi" w:cstheme="majorHAnsi"/>
          <w:sz w:val="16"/>
        </w:rPr>
        <w:lastRenderedPageBreak/>
        <w:t xml:space="preserve">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317401">
        <w:rPr>
          <w:rFonts w:asciiTheme="majorHAnsi" w:hAnsiTheme="majorHAnsi" w:cstheme="majorHAnsi"/>
          <w:u w:val="single"/>
        </w:rPr>
        <w:t>Thus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salutogenesis, (salugenesis).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 xml:space="preserve">disgust </w:t>
      </w:r>
      <w:r w:rsidRPr="00317401">
        <w:rPr>
          <w:rFonts w:asciiTheme="majorHAnsi" w:hAnsiTheme="majorHAnsi" w:cstheme="majorHAnsi"/>
          <w:u w:val="single"/>
        </w:rPr>
        <w:lastRenderedPageBreak/>
        <w:t>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accumbens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w:t>
      </w:r>
      <w:r w:rsidRPr="00317401">
        <w:rPr>
          <w:rFonts w:asciiTheme="majorHAnsi" w:hAnsiTheme="majorHAnsi" w:cstheme="majorHAnsi"/>
          <w:sz w:val="16"/>
        </w:rPr>
        <w:lastRenderedPageBreak/>
        <w:t xml:space="preserve">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317401">
        <w:rPr>
          <w:rFonts w:asciiTheme="majorHAnsi" w:hAnsiTheme="majorHAnsi" w:cstheme="majorHAnsi"/>
          <w:highlight w:val="green"/>
          <w:u w:val="single"/>
        </w:rPr>
        <w:t>researchers examined</w:t>
      </w:r>
      <w:r w:rsidRPr="00317401">
        <w:rPr>
          <w:rFonts w:asciiTheme="majorHAnsi" w:hAnsiTheme="majorHAnsi" w:cstheme="majorHAnsi"/>
          <w:u w:val="single"/>
        </w:rPr>
        <w:t xml:space="preserve"> 247 specimens of </w:t>
      </w:r>
      <w:r w:rsidRPr="00317401">
        <w:rPr>
          <w:rFonts w:asciiTheme="majorHAnsi" w:hAnsiTheme="majorHAnsi" w:cstheme="majorHAnsi"/>
          <w:highlight w:val="green"/>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317401">
        <w:rPr>
          <w:rFonts w:asciiTheme="majorHAnsi" w:hAnsiTheme="majorHAnsi" w:cstheme="majorHAnsi"/>
          <w:b/>
          <w:bCs/>
          <w:highlight w:val="green"/>
          <w:u w:val="single"/>
        </w:rPr>
        <w:t>there was</w:t>
      </w:r>
      <w:r w:rsidRPr="00317401">
        <w:rPr>
          <w:rFonts w:asciiTheme="majorHAnsi" w:hAnsiTheme="majorHAnsi" w:cstheme="majorHAnsi"/>
          <w:u w:val="single"/>
        </w:rPr>
        <w:t xml:space="preserve"> a </w:t>
      </w:r>
      <w:r w:rsidRPr="00317401">
        <w:rPr>
          <w:rFonts w:asciiTheme="majorHAnsi" w:hAnsiTheme="majorHAnsi" w:cstheme="majorHAnsi"/>
          <w:b/>
          <w:bCs/>
          <w:highlight w:val="green"/>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317401">
        <w:rPr>
          <w:rFonts w:asciiTheme="majorHAnsi" w:hAnsiTheme="majorHAnsi" w:cstheme="majorHAnsi"/>
          <w:b/>
          <w:bCs/>
          <w:highlight w:val="green"/>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317401">
        <w:rPr>
          <w:rFonts w:asciiTheme="majorHAnsi" w:hAnsiTheme="majorHAnsi" w:cstheme="majorHAnsi"/>
          <w:highlight w:val="green"/>
          <w:u w:val="single"/>
        </w:rPr>
        <w:t>area of the brain</w:t>
      </w:r>
      <w:r w:rsidRPr="00317401">
        <w:rPr>
          <w:rFonts w:asciiTheme="majorHAnsi" w:hAnsiTheme="majorHAnsi" w:cstheme="majorHAnsi"/>
          <w:u w:val="single"/>
        </w:rPr>
        <w:t xml:space="preserve"> that is much </w:t>
      </w:r>
      <w:r w:rsidRPr="00317401">
        <w:rPr>
          <w:rFonts w:asciiTheme="majorHAnsi" w:hAnsiTheme="majorHAnsi" w:cstheme="majorHAnsi"/>
          <w:highlight w:val="green"/>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317401">
        <w:rPr>
          <w:rFonts w:asciiTheme="majorHAnsi" w:hAnsiTheme="majorHAnsi" w:cstheme="majorHAnsi"/>
          <w:highlight w:val="green"/>
          <w:u w:val="single"/>
        </w:rPr>
        <w:t>TH</w:t>
      </w:r>
      <w:r w:rsidRPr="00317401">
        <w:rPr>
          <w:rFonts w:asciiTheme="majorHAnsi" w:hAnsiTheme="majorHAnsi" w:cstheme="majorHAnsi"/>
          <w:u w:val="single"/>
        </w:rPr>
        <w:t xml:space="preserve">) for the enzyme, </w:t>
      </w:r>
      <w:r w:rsidRPr="00317401">
        <w:rPr>
          <w:rFonts w:asciiTheme="majorHAnsi" w:hAnsiTheme="majorHAnsi" w:cstheme="majorHAnsi"/>
          <w:highlight w:val="green"/>
          <w:u w:val="single"/>
        </w:rPr>
        <w:t>responsible for</w:t>
      </w:r>
      <w:r w:rsidRPr="00317401">
        <w:rPr>
          <w:rFonts w:asciiTheme="majorHAnsi" w:hAnsiTheme="majorHAnsi" w:cstheme="majorHAnsi"/>
          <w:u w:val="single"/>
        </w:rPr>
        <w:t xml:space="preserve"> the </w:t>
      </w:r>
      <w:r w:rsidRPr="00317401">
        <w:rPr>
          <w:rFonts w:asciiTheme="majorHAnsi" w:hAnsiTheme="majorHAnsi" w:cstheme="majorHAnsi"/>
          <w:highlight w:val="green"/>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47A986A9" w14:textId="77777777" w:rsidR="00BA1EFA" w:rsidRPr="00317401" w:rsidRDefault="00BA1EFA" w:rsidP="00BA1EFA">
      <w:pPr>
        <w:pStyle w:val="Heading4"/>
      </w:pPr>
      <w:r w:rsidRPr="00317401">
        <w:t>Thus, the standard is maximizing expected well-being or act hedonistic util. Prefer additionally –</w:t>
      </w:r>
    </w:p>
    <w:p w14:paraId="4D9FDED4" w14:textId="77777777" w:rsidR="00BA1EFA" w:rsidRPr="00317401" w:rsidRDefault="00BA1EFA" w:rsidP="00BA1EFA"/>
    <w:p w14:paraId="09345844" w14:textId="77777777" w:rsidR="00BA1EFA" w:rsidRPr="00317401" w:rsidRDefault="00BA1EFA" w:rsidP="00BA1EFA">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51AB6BA7" w14:textId="1E1538DF" w:rsidR="00E23775" w:rsidRDefault="00BA1EFA" w:rsidP="00E23775">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3B7D6997" w14:textId="28D66667" w:rsidR="00E23775" w:rsidRDefault="00E23775" w:rsidP="00E23775">
      <w:pPr>
        <w:pStyle w:val="Heading4"/>
      </w:pPr>
      <w:r>
        <w:t>3</w:t>
      </w:r>
      <w:r>
        <w:t>] No intent foresight distinction – if we foresee a consequence, then it becomes part of our deliberation, which makes it intrinsic to our actions.</w:t>
      </w:r>
    </w:p>
    <w:p w14:paraId="2F3389F8" w14:textId="287283FD" w:rsidR="00E23775" w:rsidRPr="00E23775" w:rsidRDefault="00E23775" w:rsidP="00956E3F">
      <w:pPr>
        <w:pStyle w:val="Heading4"/>
      </w:pPr>
      <w:r>
        <w:t>4</w:t>
      </w:r>
      <w:r>
        <w:t>] No act omission distinction – to omit doing an action is an action itself, which is especially true of governments because they have obligations to its citizens</w:t>
      </w:r>
    </w:p>
    <w:p w14:paraId="5E566D81" w14:textId="77777777" w:rsidR="00BA1EFA" w:rsidRPr="00317401" w:rsidRDefault="00BA1EFA" w:rsidP="00BA1EFA"/>
    <w:p w14:paraId="34B3D065" w14:textId="77777777" w:rsidR="00BA1EFA" w:rsidRPr="00317401" w:rsidRDefault="00BA1EFA" w:rsidP="00BA1EFA">
      <w:pPr>
        <w:pStyle w:val="Heading4"/>
      </w:pPr>
      <w:r w:rsidRPr="00317401">
        <w:lastRenderedPageBreak/>
        <w:t>Extinction first –</w:t>
      </w:r>
    </w:p>
    <w:p w14:paraId="714E870F" w14:textId="77777777" w:rsidR="00BA1EFA" w:rsidRPr="00317401" w:rsidRDefault="00BA1EFA" w:rsidP="00BA1EFA">
      <w:pPr>
        <w:pStyle w:val="Heading4"/>
      </w:pPr>
      <w:r w:rsidRPr="00317401">
        <w:t>1 – Forecloses future improvement – we can never improve society because our impact is irreversible</w:t>
      </w:r>
    </w:p>
    <w:p w14:paraId="6CA03884" w14:textId="77777777" w:rsidR="00BA1EFA" w:rsidRPr="00317401" w:rsidRDefault="00BA1EFA" w:rsidP="00BA1EFA">
      <w:pPr>
        <w:pStyle w:val="Heading4"/>
      </w:pPr>
      <w:r w:rsidRPr="00317401">
        <w:t>2 – Turns suffering – mass death causes suffering because people can’t get access to resources and basic necessities</w:t>
      </w:r>
    </w:p>
    <w:p w14:paraId="59A519B6" w14:textId="77777777" w:rsidR="00BA1EFA" w:rsidRPr="00317401" w:rsidRDefault="00BA1EFA" w:rsidP="00BA1EFA">
      <w:pPr>
        <w:pStyle w:val="Heading4"/>
      </w:pPr>
      <w:r w:rsidRPr="00317401">
        <w:t>3 – Moral obligation – allowing people to die is unethical and should be prevented because it creates ethics towards other people</w:t>
      </w:r>
    </w:p>
    <w:p w14:paraId="2DD83B67" w14:textId="77777777" w:rsidR="00BA1EFA" w:rsidRPr="00317401" w:rsidRDefault="00BA1EFA" w:rsidP="00BA1EFA">
      <w:pPr>
        <w:pStyle w:val="Heading4"/>
      </w:pPr>
      <w:r w:rsidRPr="00317401">
        <w:t>4 – Objectivity – body count is the most objective way to calculate impacts because comparing suffering is unethical</w:t>
      </w:r>
    </w:p>
    <w:p w14:paraId="5B6BA18D" w14:textId="77777777" w:rsidR="00BA1EFA" w:rsidRPr="00317401" w:rsidRDefault="00BA1EFA" w:rsidP="00BA1EFA">
      <w:pPr>
        <w:pStyle w:val="Heading4"/>
      </w:pPr>
      <w:r w:rsidRPr="00317401">
        <w:t>5 – Moral uncertainty – if we’re unsure about which interpretation of the world is true – we ought to preserve the world to keep debating about it</w:t>
      </w:r>
    </w:p>
    <w:p w14:paraId="1777DB8F" w14:textId="77777777" w:rsidR="007222B9" w:rsidRPr="00317401" w:rsidRDefault="007222B9" w:rsidP="007222B9">
      <w:pPr>
        <w:pStyle w:val="Heading3"/>
      </w:pPr>
      <w:r w:rsidRPr="00317401">
        <w:lastRenderedPageBreak/>
        <w:t>1AC – Underview</w:t>
      </w:r>
    </w:p>
    <w:p w14:paraId="6C2EA8DB" w14:textId="77777777" w:rsidR="007222B9" w:rsidRPr="00317401" w:rsidRDefault="007222B9" w:rsidP="007222B9">
      <w:pPr>
        <w:pStyle w:val="Heading4"/>
      </w:pPr>
      <w:r w:rsidRPr="00317401">
        <w:t xml:space="preserve">1] 1AR theory is legit – anything else means </w:t>
      </w:r>
      <w:r w:rsidRPr="00317401">
        <w:rPr>
          <w:u w:val="single"/>
        </w:rPr>
        <w:t xml:space="preserve">infinite abuse </w:t>
      </w:r>
      <w:r w:rsidRPr="00317401">
        <w:t xml:space="preserve">– drop the debater, competing interps, no rvis and the highest layer of the round – 1AR is </w:t>
      </w:r>
      <w:r w:rsidRPr="00317401">
        <w:rPr>
          <w:u w:val="single"/>
        </w:rPr>
        <w:t>too short</w:t>
      </w:r>
      <w:r w:rsidRPr="00317401">
        <w:t xml:space="preserve"> to make up for the time trade-off – no RVIs or 2NR theory and paradigm issues– 6 min 2NR means they can </w:t>
      </w:r>
      <w:r w:rsidRPr="00317401">
        <w:rPr>
          <w:u w:val="single"/>
        </w:rPr>
        <w:t>brute force</w:t>
      </w:r>
      <w:r w:rsidRPr="00317401">
        <w:t xml:space="preserve"> me every time.</w:t>
      </w:r>
    </w:p>
    <w:p w14:paraId="5510C455" w14:textId="77777777" w:rsidR="007222B9" w:rsidRPr="00317401" w:rsidRDefault="007222B9" w:rsidP="007222B9">
      <w:pPr>
        <w:pStyle w:val="Heading4"/>
        <w:rPr>
          <w:rFonts w:cs="Calibri"/>
        </w:rPr>
      </w:pPr>
      <w:r w:rsidRPr="00317401">
        <w:rPr>
          <w:rFonts w:cs="Calibri"/>
        </w:rPr>
        <w:t xml:space="preserve">2] Aff RVIs </w:t>
      </w:r>
    </w:p>
    <w:p w14:paraId="7F48C492" w14:textId="77777777" w:rsidR="007222B9" w:rsidRPr="00317401" w:rsidRDefault="007222B9" w:rsidP="007222B9">
      <w:pPr>
        <w:pStyle w:val="Heading4"/>
      </w:pPr>
      <w:r w:rsidRPr="00317401">
        <w:rPr>
          <w:rFonts w:cs="Calibri"/>
        </w:rPr>
        <w:t xml:space="preserve">---A] I have a 4 minute 1AR to answer T or Theory which skews my time from other arguments. </w:t>
      </w:r>
      <w:r w:rsidRPr="00317401">
        <w:t>T bites out of a higher percentage of my rebuttal time.</w:t>
      </w:r>
    </w:p>
    <w:p w14:paraId="25AA111F" w14:textId="77777777" w:rsidR="007222B9" w:rsidRPr="00317401" w:rsidRDefault="007222B9" w:rsidP="007222B9">
      <w:pPr>
        <w:pStyle w:val="Heading4"/>
        <w:rPr>
          <w:rFonts w:cs="Calibri"/>
        </w:rPr>
      </w:pPr>
      <w:r w:rsidRPr="00317401">
        <w:rPr>
          <w:rFonts w:cs="Calibri"/>
        </w:rPr>
        <w:t>---B] No risk issue for the negative, you can go for it in the 2nr if I undercover but if I overallocate you can just kick it.</w:t>
      </w:r>
    </w:p>
    <w:p w14:paraId="0404E602" w14:textId="747BBFED" w:rsidR="001636CD" w:rsidRPr="00317401" w:rsidRDefault="001636CD" w:rsidP="001636CD">
      <w:pPr>
        <w:pStyle w:val="Heading4"/>
      </w:pPr>
      <w:r>
        <w:t>3</w:t>
      </w:r>
      <w:r w:rsidR="0017692D">
        <w:t xml:space="preserve">] </w:t>
      </w:r>
      <w:r w:rsidRPr="00317401">
        <w:t xml:space="preserve"> Nothing in the 1AC triggers presumption or permissibility – but they should affirm:</w:t>
      </w:r>
    </w:p>
    <w:p w14:paraId="4AF8934C" w14:textId="77777777" w:rsidR="001636CD" w:rsidRPr="00317401" w:rsidRDefault="001636CD" w:rsidP="001636CD">
      <w:pPr>
        <w:pStyle w:val="Heading4"/>
      </w:pPr>
      <w:r w:rsidRPr="00317401">
        <w:t>---A] 1ar time skew means 1ar has to answer 7 minutes of offense and hedge against a 6 minute 2nr collapse, if the neg can’t prove the aff false you should presume its true</w:t>
      </w:r>
    </w:p>
    <w:p w14:paraId="3D37A9C5" w14:textId="77777777" w:rsidR="001636CD" w:rsidRPr="00317401" w:rsidRDefault="001636CD" w:rsidP="001636CD">
      <w:pPr>
        <w:pStyle w:val="Heading4"/>
      </w:pPr>
      <w:r w:rsidRPr="00317401">
        <w:t>---B] You presume statements true unless proven false – If I tell you my name is Nathan you believe me unless you have evidence to the contrary</w:t>
      </w:r>
    </w:p>
    <w:p w14:paraId="1B78B845" w14:textId="77777777" w:rsidR="001636CD" w:rsidRPr="00317401" w:rsidRDefault="001636CD" w:rsidP="001636CD">
      <w:pPr>
        <w:pStyle w:val="Heading4"/>
      </w:pPr>
      <w:r w:rsidRPr="00317401">
        <w:t>---C] Presuming statements are false is impossible – we can’t operate in the world if we can’t trust anything we hear</w:t>
      </w:r>
    </w:p>
    <w:p w14:paraId="5FA3C997" w14:textId="1A9E9D50" w:rsidR="007C5083" w:rsidRPr="008D552A" w:rsidRDefault="007C5083" w:rsidP="007C5083">
      <w:pPr>
        <w:pStyle w:val="Heading4"/>
        <w:rPr>
          <w:rFonts w:cs="Calibri"/>
        </w:rPr>
      </w:pPr>
      <w:r>
        <w:t>4</w:t>
      </w:r>
      <w:r>
        <w:t xml:space="preserve">] </w:t>
      </w:r>
      <w:r w:rsidRPr="008D552A">
        <w:rPr>
          <w:rFonts w:cs="Calibri"/>
        </w:rPr>
        <w:t>Interpretation: the neg must not contest the aff framework, read arguments that contest the ethical validity of the aff standard, or read an alternative framework provided that: the aff standard is act utilitarianism</w:t>
      </w:r>
    </w:p>
    <w:p w14:paraId="29798F35" w14:textId="5205B471" w:rsidR="007C5083" w:rsidRPr="008D552A" w:rsidRDefault="007C5083" w:rsidP="007C5083">
      <w:pPr>
        <w:pStyle w:val="Heading4"/>
        <w:rPr>
          <w:rFonts w:cs="Calibri"/>
        </w:rPr>
      </w:pPr>
      <w:r w:rsidRPr="008D552A">
        <w:rPr>
          <w:rFonts w:cs="Calibri"/>
        </w:rPr>
        <w:t xml:space="preserve">1] Clash – AFC is key to force substantive engagement – util doesn’t exclude impacts and forces debaters to do </w:t>
      </w:r>
      <w:r w:rsidRPr="008D552A">
        <w:rPr>
          <w:rFonts w:cs="Calibri"/>
          <w:u w:val="single"/>
        </w:rPr>
        <w:t>advocacy comparison</w:t>
      </w:r>
      <w:r w:rsidRPr="008D552A">
        <w:rPr>
          <w:rFonts w:cs="Calibri"/>
        </w:rPr>
        <w:t xml:space="preserve"> and engage in </w:t>
      </w:r>
      <w:r w:rsidRPr="008D552A">
        <w:rPr>
          <w:rFonts w:cs="Calibri"/>
          <w:u w:val="single"/>
        </w:rPr>
        <w:t>meaningful rebuttal clash</w:t>
      </w:r>
      <w:r w:rsidRPr="008D552A">
        <w:rPr>
          <w:rFonts w:cs="Calibri"/>
        </w:rPr>
        <w:t xml:space="preserve">. </w:t>
      </w:r>
    </w:p>
    <w:p w14:paraId="3777A691" w14:textId="77777777" w:rsidR="007C5083" w:rsidRDefault="007C5083" w:rsidP="007C5083">
      <w:pPr>
        <w:pStyle w:val="Heading4"/>
        <w:rPr>
          <w:rFonts w:cs="Calibri"/>
        </w:rPr>
      </w:pPr>
      <w:r w:rsidRPr="008D552A">
        <w:rPr>
          <w:rFonts w:cs="Calibri"/>
        </w:rPr>
        <w:t>2] Strat skew – neg is reactive and can up-layer the aff on moral frameworks, procedurals, and discursive arguments – AFC levels the playing field by forcing the neg to commit to the aff on substance, which ensures the AC matters</w:t>
      </w:r>
    </w:p>
    <w:p w14:paraId="043DD901" w14:textId="77777777" w:rsidR="007C5083" w:rsidRDefault="007C5083" w:rsidP="007C5083">
      <w:pPr>
        <w:pStyle w:val="Heading4"/>
      </w:pPr>
      <w:r>
        <w:t>3] Phil ed – debate’s strategic incentivizes makes phil ed unlearnable due to silly calc indicts and unrealistic skeptisism arguments.</w:t>
      </w:r>
    </w:p>
    <w:p w14:paraId="53BAA40C" w14:textId="77777777" w:rsidR="007C5083" w:rsidRDefault="007C5083" w:rsidP="007C5083">
      <w:pPr>
        <w:pStyle w:val="Heading4"/>
      </w:pPr>
      <w:r>
        <w:t>DTD: k2 deter future abuse and incentivize engagement</w:t>
      </w:r>
    </w:p>
    <w:p w14:paraId="3A345267" w14:textId="77777777" w:rsidR="007C5083" w:rsidRPr="004C2E0F" w:rsidRDefault="007C5083" w:rsidP="007C5083">
      <w:pPr>
        <w:pStyle w:val="Heading4"/>
      </w:pPr>
      <w:r>
        <w:t>Competing interps: reasonability causes a race to the bottom</w:t>
      </w:r>
    </w:p>
    <w:p w14:paraId="0449FE6E" w14:textId="77777777" w:rsidR="007C5083" w:rsidRPr="00FB72C8" w:rsidRDefault="007C5083" w:rsidP="007C5083">
      <w:pPr>
        <w:pStyle w:val="Heading4"/>
        <w:rPr>
          <w:rFonts w:cs="Calibri"/>
        </w:rPr>
      </w:pPr>
      <w:r w:rsidRPr="008D552A">
        <w:rPr>
          <w:rFonts w:cs="Calibri"/>
        </w:rPr>
        <w:lastRenderedPageBreak/>
        <w:t>No RVI on 1ac theory that has a pre-emptive violation--they would have 7 minutes to answer a minute-long shell and the debate would end right there--the entire 1ac cant be the shell because then they could just choose not to violate it</w:t>
      </w:r>
    </w:p>
    <w:p w14:paraId="5339692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B0F5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36CD"/>
    <w:rsid w:val="001761FC"/>
    <w:rsid w:val="0017692D"/>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68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248F"/>
    <w:rsid w:val="003A4D9C"/>
    <w:rsid w:val="003B0F51"/>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1B49"/>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17B01"/>
    <w:rsid w:val="007222B9"/>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48D"/>
    <w:rsid w:val="007B53D8"/>
    <w:rsid w:val="007C22C5"/>
    <w:rsid w:val="007C5083"/>
    <w:rsid w:val="007C57E1"/>
    <w:rsid w:val="007C5811"/>
    <w:rsid w:val="007D2DF5"/>
    <w:rsid w:val="007D451A"/>
    <w:rsid w:val="007D5E3E"/>
    <w:rsid w:val="007D7596"/>
    <w:rsid w:val="007E242C"/>
    <w:rsid w:val="007E6631"/>
    <w:rsid w:val="00803A12"/>
    <w:rsid w:val="00805417"/>
    <w:rsid w:val="0082236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E3F"/>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82E"/>
    <w:rsid w:val="00B5602D"/>
    <w:rsid w:val="00B60125"/>
    <w:rsid w:val="00B6656B"/>
    <w:rsid w:val="00B71625"/>
    <w:rsid w:val="00B75C54"/>
    <w:rsid w:val="00B8710E"/>
    <w:rsid w:val="00B92A93"/>
    <w:rsid w:val="00BA17A8"/>
    <w:rsid w:val="00BA1EFA"/>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775"/>
    <w:rsid w:val="00E353A2"/>
    <w:rsid w:val="00E36881"/>
    <w:rsid w:val="00E42E4C"/>
    <w:rsid w:val="00E47013"/>
    <w:rsid w:val="00E541F9"/>
    <w:rsid w:val="00E57B79"/>
    <w:rsid w:val="00E63419"/>
    <w:rsid w:val="00E64496"/>
    <w:rsid w:val="00E72115"/>
    <w:rsid w:val="00E8322E"/>
    <w:rsid w:val="00E903E0"/>
    <w:rsid w:val="00EA1115"/>
    <w:rsid w:val="00EA221C"/>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C94AE0"/>
  <w14:defaultImageDpi w14:val="300"/>
  <w15:docId w15:val="{4B490DC6-4527-5049-A040-9E444CE19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B0F5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B0F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B0F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B0F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3B0F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B0F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0F51"/>
  </w:style>
  <w:style w:type="character" w:customStyle="1" w:styleId="Heading1Char">
    <w:name w:val="Heading 1 Char"/>
    <w:aliases w:val="Pocket Char"/>
    <w:basedOn w:val="DefaultParagraphFont"/>
    <w:link w:val="Heading1"/>
    <w:uiPriority w:val="9"/>
    <w:rsid w:val="003B0F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B0F5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B0F51"/>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3B0F5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B0F51"/>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3B0F51"/>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3B0F5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B0F51"/>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3B0F51"/>
    <w:rPr>
      <w:color w:val="auto"/>
      <w:u w:val="none"/>
    </w:rPr>
  </w:style>
  <w:style w:type="paragraph" w:styleId="DocumentMap">
    <w:name w:val="Document Map"/>
    <w:basedOn w:val="Normal"/>
    <w:link w:val="DocumentMapChar"/>
    <w:uiPriority w:val="99"/>
    <w:semiHidden/>
    <w:unhideWhenUsed/>
    <w:rsid w:val="003B0F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0F51"/>
    <w:rPr>
      <w:rFonts w:ascii="Lucida Grande" w:hAnsi="Lucida Grande" w:cs="Lucida Grande"/>
    </w:rPr>
  </w:style>
  <w:style w:type="paragraph" w:customStyle="1" w:styleId="textbold">
    <w:name w:val="text bold"/>
    <w:basedOn w:val="Normal"/>
    <w:link w:val="Emphasis"/>
    <w:uiPriority w:val="20"/>
    <w:qFormat/>
    <w:rsid w:val="007A448D"/>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644656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tatnews.com/2019/02/11/drug-patent-protection-one-don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doi.org/10.1093/jlb/lsy022"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23</Pages>
  <Words>15608</Words>
  <Characters>88967</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104367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13</cp:revision>
  <dcterms:created xsi:type="dcterms:W3CDTF">2021-09-04T17:12:00Z</dcterms:created>
  <dcterms:modified xsi:type="dcterms:W3CDTF">2021-09-04T17:55:00Z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