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086D4" w14:textId="64405946" w:rsidR="00BB70FD" w:rsidRDefault="00BB70FD" w:rsidP="00BB70FD">
      <w:pPr>
        <w:pStyle w:val="Heading2"/>
      </w:pPr>
      <w:r>
        <w:t>AFF</w:t>
      </w:r>
    </w:p>
    <w:p w14:paraId="34413E52" w14:textId="77777777" w:rsidR="00BB70FD" w:rsidRDefault="00BB70FD" w:rsidP="00BB70FD">
      <w:pPr>
        <w:pStyle w:val="Heading3"/>
      </w:pPr>
      <w:r>
        <w:t>1AC: Plan</w:t>
      </w:r>
    </w:p>
    <w:p w14:paraId="46009852" w14:textId="77777777" w:rsidR="00BB70FD" w:rsidRDefault="00BB70FD" w:rsidP="00BB70FD">
      <w:pPr>
        <w:pStyle w:val="Heading4"/>
      </w:pPr>
      <w:r>
        <w:t>Plan – States ought to expand the Public Trust Doctrine to reduce private actor appropriation of Outer Space.</w:t>
      </w:r>
    </w:p>
    <w:p w14:paraId="1FE05509" w14:textId="77777777" w:rsidR="00BB70FD" w:rsidRPr="00072948" w:rsidRDefault="00BB70FD" w:rsidP="00BB70FD">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7C2B0C8A" w14:textId="77777777" w:rsidR="00BB70FD" w:rsidRDefault="00BB70FD" w:rsidP="00BB70FD">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A8CF4E9" w14:textId="77777777" w:rsidR="00BB70FD" w:rsidRDefault="00BB70FD" w:rsidP="00BB70FD">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C9C3BFA" w14:textId="77777777" w:rsidR="00BB70FD" w:rsidRPr="00F2365A" w:rsidRDefault="00BB70FD" w:rsidP="00BB70FD">
      <w:pPr>
        <w:pStyle w:val="Heading4"/>
      </w:pPr>
      <w:r>
        <w:t xml:space="preserve">Exemptions </w:t>
      </w:r>
      <w:r>
        <w:rPr>
          <w:u w:val="single"/>
        </w:rPr>
        <w:t>devastate</w:t>
      </w:r>
      <w:r>
        <w:t xml:space="preserve"> Regulation Credibility – OST </w:t>
      </w:r>
      <w:r>
        <w:rPr>
          <w:u w:val="single"/>
        </w:rPr>
        <w:t>proves</w:t>
      </w:r>
      <w:r>
        <w:t>.</w:t>
      </w:r>
    </w:p>
    <w:p w14:paraId="00B5BB8B" w14:textId="77777777" w:rsidR="00BB70FD" w:rsidRPr="00893DBD" w:rsidRDefault="00BB70FD" w:rsidP="00BB70FD">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6E86F2E" w14:textId="77777777" w:rsidR="00BB70FD" w:rsidRPr="00893DBD" w:rsidRDefault="00BB70FD" w:rsidP="00BB70FD">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r w:rsidRPr="00893DBD">
        <w:rPr>
          <w:rStyle w:val="StyleUnderline"/>
          <w:highlight w:val="green"/>
        </w:rPr>
        <w:t>the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DFE0D95" w14:textId="77777777" w:rsidR="00BB70FD" w:rsidRPr="00F103DB" w:rsidRDefault="00BB70FD" w:rsidP="00BB70FD"/>
    <w:p w14:paraId="065BD237" w14:textId="77777777" w:rsidR="00BB70FD" w:rsidRPr="00F103DB" w:rsidRDefault="00BB70FD" w:rsidP="00BB70FD">
      <w:pPr>
        <w:pStyle w:val="Heading3"/>
      </w:pPr>
      <w:r>
        <w:t>1AC: Sustainable Space Advantage</w:t>
      </w:r>
    </w:p>
    <w:p w14:paraId="0B9C4D98" w14:textId="77777777" w:rsidR="00BB70FD" w:rsidRDefault="00BB70FD" w:rsidP="00BB70FD">
      <w:pPr>
        <w:pStyle w:val="Heading4"/>
      </w:pPr>
      <w:r>
        <w:t xml:space="preserve">The Advantage is </w:t>
      </w:r>
      <w:r>
        <w:rPr>
          <w:u w:val="single"/>
        </w:rPr>
        <w:t>Sustainable Space Development</w:t>
      </w:r>
      <w:r>
        <w:t>:</w:t>
      </w:r>
    </w:p>
    <w:p w14:paraId="065969E2" w14:textId="77777777" w:rsidR="00BB70FD" w:rsidRPr="00CF6D80" w:rsidRDefault="00BB70FD" w:rsidP="00BB70FD">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2F3FB647" w14:textId="77777777" w:rsidR="00BB70FD" w:rsidRDefault="00BB70FD" w:rsidP="00BB70FD">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A409DF5" w14:textId="77777777" w:rsidR="00BB70FD" w:rsidRPr="00A86525" w:rsidRDefault="00BB70FD" w:rsidP="00BB70FD">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5BF88383" w14:textId="77777777" w:rsidR="00BB70FD" w:rsidRDefault="00BB70FD" w:rsidP="00BB70FD">
      <w:pPr>
        <w:pStyle w:val="Heading4"/>
      </w:pPr>
      <w:r>
        <w:t>Sustainable development embedded in law solves security, debris, traffic and SSA.</w:t>
      </w:r>
    </w:p>
    <w:p w14:paraId="67DA2BAD" w14:textId="77777777" w:rsidR="00BB70FD" w:rsidRDefault="00BB70FD" w:rsidP="00BB70FD">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37CA8C0D" w14:textId="77777777" w:rsidR="00BB70FD" w:rsidRDefault="00BB70FD" w:rsidP="00BB70FD">
      <w:pPr>
        <w:rPr>
          <w:sz w:val="18"/>
          <w:szCs w:val="18"/>
        </w:rPr>
      </w:pPr>
      <w:r>
        <w:rPr>
          <w:sz w:val="18"/>
          <w:szCs w:val="18"/>
        </w:rPr>
        <w:t>---Critique of status quo polices for space sustainability</w:t>
      </w:r>
    </w:p>
    <w:p w14:paraId="706BA064" w14:textId="77777777" w:rsidR="00BB70FD" w:rsidRDefault="00BB70FD" w:rsidP="00BB70FD">
      <w:pPr>
        <w:rPr>
          <w:sz w:val="18"/>
          <w:szCs w:val="18"/>
        </w:rPr>
      </w:pPr>
      <w:r>
        <w:rPr>
          <w:sz w:val="18"/>
          <w:szCs w:val="18"/>
        </w:rPr>
        <w:t>---New regimes key</w:t>
      </w:r>
    </w:p>
    <w:p w14:paraId="6BF51C14" w14:textId="77777777" w:rsidR="00BB70FD" w:rsidRDefault="00BB70FD" w:rsidP="00BB70FD">
      <w:pPr>
        <w:rPr>
          <w:sz w:val="18"/>
          <w:szCs w:val="18"/>
        </w:rPr>
      </w:pPr>
      <w:r>
        <w:rPr>
          <w:sz w:val="18"/>
          <w:szCs w:val="18"/>
        </w:rPr>
        <w:t>---Sustainability needs to be in law</w:t>
      </w:r>
    </w:p>
    <w:p w14:paraId="35431FEE" w14:textId="77777777" w:rsidR="00BB70FD" w:rsidRPr="00EE53B2" w:rsidRDefault="00BB70FD" w:rsidP="00BB70FD">
      <w:pPr>
        <w:rPr>
          <w:sz w:val="18"/>
          <w:szCs w:val="18"/>
        </w:rPr>
      </w:pPr>
      <w:r>
        <w:rPr>
          <w:sz w:val="18"/>
          <w:szCs w:val="18"/>
        </w:rPr>
        <w:t>---Perm VS Global South Ks</w:t>
      </w:r>
    </w:p>
    <w:p w14:paraId="6B2CC041" w14:textId="77777777" w:rsidR="00BB70FD" w:rsidRPr="00B57841" w:rsidRDefault="00BB70FD" w:rsidP="00BB70FD">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ED872CD" w14:textId="77777777" w:rsidR="00BB70FD" w:rsidRPr="009C412A" w:rsidRDefault="00BB70FD" w:rsidP="00BB70FD">
      <w:pPr>
        <w:pStyle w:val="Heading4"/>
      </w:pPr>
      <w:r>
        <w:t xml:space="preserve">Congestion creates </w:t>
      </w:r>
      <w:r>
        <w:rPr>
          <w:u w:val="single"/>
        </w:rPr>
        <w:t>rivalrous</w:t>
      </w:r>
      <w:r>
        <w:t xml:space="preserve"> orbits. </w:t>
      </w:r>
    </w:p>
    <w:p w14:paraId="40B8FF9C" w14:textId="77777777" w:rsidR="00BB70FD" w:rsidRPr="006A7B40" w:rsidRDefault="00BB70FD" w:rsidP="00BB70FD">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1432D50C" w14:textId="77777777" w:rsidR="00BB70FD" w:rsidRPr="00561197" w:rsidRDefault="00BB70FD" w:rsidP="00BB70FD">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D23EADF" w14:textId="77777777" w:rsidR="00BB70FD" w:rsidRPr="009C412A" w:rsidRDefault="00BB70FD" w:rsidP="00BB70FD">
      <w:pPr>
        <w:pStyle w:val="Heading4"/>
      </w:pPr>
      <w:r>
        <w:t xml:space="preserve">That triggers </w:t>
      </w:r>
      <w:r>
        <w:rPr>
          <w:u w:val="single"/>
        </w:rPr>
        <w:t>missile radars</w:t>
      </w:r>
      <w:r>
        <w:t xml:space="preserve">. </w:t>
      </w:r>
    </w:p>
    <w:p w14:paraId="65F67215" w14:textId="77777777" w:rsidR="00BB70FD" w:rsidRPr="001A09D0" w:rsidRDefault="00BB70FD" w:rsidP="00BB70F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A83803F" w14:textId="77777777" w:rsidR="00BB70FD" w:rsidRDefault="00BB70FD" w:rsidP="00BB70FD">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1DBCAF3" w14:textId="77777777" w:rsidR="00BB70FD" w:rsidRPr="00561197" w:rsidRDefault="00BB70FD" w:rsidP="00BB70FD">
      <w:pPr>
        <w:rPr>
          <w:sz w:val="16"/>
        </w:rPr>
      </w:pPr>
    </w:p>
    <w:p w14:paraId="4805B2DB" w14:textId="77777777" w:rsidR="00BB70FD" w:rsidRDefault="00BB70FD" w:rsidP="00BB70FD">
      <w:pPr>
        <w:pStyle w:val="Heading4"/>
      </w:pPr>
      <w:r w:rsidRPr="00AD0655">
        <w:rPr>
          <w:u w:val="single"/>
        </w:rPr>
        <w:t>Nuclear war</w:t>
      </w:r>
      <w:r>
        <w:t xml:space="preserve">. </w:t>
      </w:r>
    </w:p>
    <w:p w14:paraId="1DAB4896" w14:textId="77777777" w:rsidR="00BB70FD" w:rsidRDefault="00BB70FD" w:rsidP="00BB70FD">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4F0C71D7" w14:textId="77777777" w:rsidR="00BB70FD" w:rsidRPr="00561197" w:rsidRDefault="00BB70FD" w:rsidP="00BB70FD">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B782CA8" w14:textId="77777777" w:rsidR="00BB70FD" w:rsidRDefault="00BB70FD" w:rsidP="00BB70FD"/>
    <w:p w14:paraId="3C5603EB" w14:textId="77777777" w:rsidR="00BB70FD" w:rsidRPr="001F4FB0" w:rsidRDefault="00BB70FD" w:rsidP="00BB70FD">
      <w:pPr>
        <w:pStyle w:val="Heading4"/>
        <w:rPr>
          <w:rFonts w:cs="Calibri"/>
        </w:rPr>
      </w:pPr>
      <w:r>
        <w:rPr>
          <w:rFonts w:cs="Calibri"/>
        </w:rPr>
        <w:t xml:space="preserve">Independently causes Russia War. </w:t>
      </w:r>
    </w:p>
    <w:p w14:paraId="4AE134DF" w14:textId="77777777" w:rsidR="00BB70FD" w:rsidRPr="001F4FB0" w:rsidRDefault="00BB70FD" w:rsidP="00BB70FD">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CB63B6F" w14:textId="77777777" w:rsidR="00BB70FD" w:rsidRDefault="00BB70FD" w:rsidP="00BB70FD">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a debris strike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3612E4CC" w14:textId="77777777" w:rsidR="00BB70FD" w:rsidRPr="00146222" w:rsidRDefault="00BB70FD" w:rsidP="00BB70FD">
      <w:pPr>
        <w:pStyle w:val="Heading4"/>
      </w:pPr>
      <w:r>
        <w:t xml:space="preserve">Unchecked Commercial Appropriation </w:t>
      </w:r>
      <w:r>
        <w:rPr>
          <w:u w:val="single"/>
        </w:rPr>
        <w:t>causes</w:t>
      </w:r>
      <w:r>
        <w:t xml:space="preserve"> Space Conflicts.</w:t>
      </w:r>
    </w:p>
    <w:p w14:paraId="0DE026ED" w14:textId="77777777" w:rsidR="00BB70FD" w:rsidRPr="00BC2859" w:rsidRDefault="00BB70FD" w:rsidP="00BB70FD">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6B420A24" w14:textId="77777777" w:rsidR="00BB70FD" w:rsidRPr="00146222" w:rsidRDefault="00BB70FD" w:rsidP="00BB70FD">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activities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F8C022F" w14:textId="77777777" w:rsidR="00BB70FD" w:rsidRDefault="00BB70FD" w:rsidP="00BB70FD">
      <w:pPr>
        <w:pStyle w:val="Heading4"/>
      </w:pPr>
      <w:r>
        <w:t xml:space="preserve">Space War cause </w:t>
      </w:r>
      <w:r>
        <w:rPr>
          <w:u w:val="single"/>
        </w:rPr>
        <w:t>Nuclear War</w:t>
      </w:r>
      <w:r>
        <w:t>.</w:t>
      </w:r>
    </w:p>
    <w:p w14:paraId="193CAFB3" w14:textId="77777777" w:rsidR="00BB70FD" w:rsidRPr="00B0356E" w:rsidRDefault="00BB70FD" w:rsidP="00BB70FD">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82D2BB6" w14:textId="77777777" w:rsidR="00BB70FD" w:rsidRDefault="00BB70FD" w:rsidP="00BB70FD">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7F2BC1D" w14:textId="77777777" w:rsidR="00BB70FD" w:rsidRDefault="00BB70FD" w:rsidP="00BB70FD">
      <w:pPr>
        <w:pStyle w:val="Heading4"/>
      </w:pPr>
      <w:r>
        <w:t xml:space="preserve">Nuke war causes extinction AND outweighs </w:t>
      </w:r>
      <w:r w:rsidRPr="00C339DB">
        <w:rPr>
          <w:u w:val="single"/>
        </w:rPr>
        <w:t>other</w:t>
      </w:r>
      <w:r>
        <w:t xml:space="preserve"> existential risks</w:t>
      </w:r>
    </w:p>
    <w:p w14:paraId="06275398" w14:textId="77777777" w:rsidR="00BB70FD" w:rsidRPr="005E50AE" w:rsidRDefault="00BB70FD" w:rsidP="00BB70FD">
      <w:pPr>
        <w:pStyle w:val="ListParagraph"/>
        <w:numPr>
          <w:ilvl w:val="0"/>
          <w:numId w:val="12"/>
        </w:numPr>
      </w:pPr>
      <w:r>
        <w:t>Checked</w:t>
      </w:r>
    </w:p>
    <w:p w14:paraId="2DBEA465" w14:textId="77777777" w:rsidR="00BB70FD" w:rsidRPr="00E530E8" w:rsidRDefault="00BB70FD" w:rsidP="00BB70F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5B576AF" w14:textId="77777777" w:rsidR="00BB70FD" w:rsidRPr="00146222" w:rsidRDefault="00BB70FD" w:rsidP="00BB70FD">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r w:rsidRPr="000F1281">
        <w:rPr>
          <w:rStyle w:val="Emphasis"/>
          <w:sz w:val="24"/>
          <w:highlight w:val="green"/>
        </w:rPr>
        <w:t>self assured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D96CFB3" w14:textId="77777777" w:rsidR="00BB70FD" w:rsidRPr="00317401" w:rsidRDefault="00BB70FD" w:rsidP="00BB70FD">
      <w:pPr>
        <w:pStyle w:val="Heading3"/>
      </w:pPr>
      <w:r w:rsidRPr="00317401">
        <w:t>1AC – Framework (Short)</w:t>
      </w:r>
    </w:p>
    <w:p w14:paraId="3DAABB60" w14:textId="77777777" w:rsidR="00BB70FD" w:rsidRPr="00317401" w:rsidRDefault="00BB70FD" w:rsidP="00BB70FD">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9E3384D" w14:textId="77777777" w:rsidR="00BB70FD" w:rsidRPr="00317401" w:rsidRDefault="00BB70FD" w:rsidP="00BB70FD">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7CF3C76C" w14:textId="77777777" w:rsidR="00BB70FD" w:rsidRPr="00317401" w:rsidRDefault="00BB70FD" w:rsidP="00BB70FD">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2F367831" w14:textId="77777777" w:rsidR="00BB70FD" w:rsidRPr="00317401" w:rsidRDefault="00BB70FD" w:rsidP="00BB70FD">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w:t>
      </w:r>
      <w:r w:rsidRPr="003F5B60">
        <w:rPr>
          <w:rFonts w:asciiTheme="majorHAnsi" w:hAnsiTheme="majorHAnsi" w:cstheme="majorHAnsi"/>
          <w:sz w:val="16"/>
        </w:rPr>
        <w:t xml:space="preserve">In fact, Richard </w:t>
      </w:r>
      <w:r w:rsidRPr="003F5B60">
        <w:rPr>
          <w:rFonts w:asciiTheme="majorHAnsi" w:hAnsiTheme="majorHAnsi" w:cstheme="majorHAnsi"/>
          <w:u w:val="single"/>
        </w:rPr>
        <w:t>Dawkins stresses gene survival and propagation as the basic mechanism of life</w:t>
      </w:r>
      <w:r w:rsidRPr="003F5B60">
        <w:rPr>
          <w:rFonts w:asciiTheme="majorHAnsi" w:hAnsiTheme="majorHAnsi" w:cstheme="majorHAnsi"/>
          <w:sz w:val="16"/>
        </w:rPr>
        <w:t xml:space="preserve"> [20]. Only genes that lead to </w:t>
      </w:r>
      <w:r w:rsidRPr="003F5B60">
        <w:rPr>
          <w:rFonts w:asciiTheme="majorHAnsi" w:hAnsiTheme="majorHAnsi" w:cstheme="majorHAnsi"/>
          <w:u w:val="single"/>
        </w:rPr>
        <w:t>the fittest phenotype will make it.</w:t>
      </w:r>
      <w:r w:rsidRPr="003F5B60">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F5B60">
        <w:rPr>
          <w:rFonts w:asciiTheme="majorHAnsi" w:hAnsiTheme="majorHAnsi" w:cstheme="majorHAnsi"/>
          <w:u w:val="single"/>
        </w:rPr>
        <w:t>the ultimate, distal function of rewards is to increase evolutionary fitness</w:t>
      </w:r>
      <w:r w:rsidRPr="003F5B60">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F5B60">
        <w:rPr>
          <w:rFonts w:asciiTheme="majorHAnsi" w:hAnsiTheme="majorHAnsi" w:cstheme="majorHAnsi"/>
          <w:u w:val="single"/>
        </w:rPr>
        <w:t>Behavioral reward functions have evolved to help individuals to survive and propagate their genes</w:t>
      </w:r>
      <w:r w:rsidRPr="003F5B60">
        <w:rPr>
          <w:rFonts w:asciiTheme="majorHAnsi" w:hAnsiTheme="majorHAnsi" w:cstheme="majorHAnsi"/>
          <w:sz w:val="16"/>
        </w:rPr>
        <w:t xml:space="preserve">. Apparently, </w:t>
      </w:r>
      <w:r w:rsidRPr="003F5B60">
        <w:rPr>
          <w:rFonts w:asciiTheme="majorHAnsi" w:hAnsiTheme="majorHAnsi" w:cstheme="majorHAnsi"/>
          <w:u w:val="single"/>
        </w:rPr>
        <w:t>people need to live well and long enough to reproduce.</w:t>
      </w:r>
      <w:r w:rsidRPr="003F5B60">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F5B60">
        <w:rPr>
          <w:rFonts w:asciiTheme="majorHAnsi" w:hAnsiTheme="majorHAnsi" w:cstheme="majorHAnsi"/>
          <w:u w:val="single"/>
        </w:rPr>
        <w:t>any small edge will ultimately result in evolutionary advantage</w:t>
      </w:r>
      <w:r w:rsidRPr="003F5B60">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F5B60">
        <w:rPr>
          <w:rFonts w:asciiTheme="majorHAnsi" w:hAnsiTheme="majorHAnsi" w:cstheme="majorHAnsi"/>
          <w:u w:val="single"/>
        </w:rPr>
        <w:t>Thus the distal reward function in gene propagation and evolutionary fitness defines the proximal reward functions that we see</w:t>
      </w:r>
      <w:r w:rsidRPr="003F5B60">
        <w:rPr>
          <w:rFonts w:asciiTheme="majorHAnsi" w:hAnsiTheme="majorHAnsi" w:cstheme="majorHAnsi"/>
          <w:sz w:val="16"/>
        </w:rPr>
        <w:t xml:space="preserve"> in everyday behavior. </w:t>
      </w:r>
      <w:r w:rsidRPr="003F5B60">
        <w:rPr>
          <w:rFonts w:asciiTheme="majorHAnsi" w:hAnsiTheme="majorHAnsi" w:cstheme="majorHAnsi"/>
          <w:u w:val="single"/>
        </w:rPr>
        <w:t xml:space="preserve">That is why foods, drinks, mates, and offspring are rewarding. </w:t>
      </w:r>
      <w:r w:rsidRPr="003F5B60">
        <w:rPr>
          <w:rFonts w:asciiTheme="majorHAnsi" w:hAnsiTheme="majorHAnsi" w:cstheme="majorHAnsi"/>
          <w:sz w:val="16"/>
        </w:rPr>
        <w:t xml:space="preserve">There have been theories linking pleasure as a required component of health benefits salutogenesis, (salugenesis). In essence, under these terms, </w:t>
      </w:r>
      <w:r w:rsidRPr="003F5B60">
        <w:rPr>
          <w:rFonts w:asciiTheme="majorHAnsi" w:hAnsiTheme="majorHAnsi" w:cstheme="majorHAnsi"/>
          <w:u w:val="single"/>
        </w:rPr>
        <w:t>pleasure is described as a state or feeling of happiness and satisfaction resulting from an experience that one enjoys.</w:t>
      </w:r>
      <w:r w:rsidRPr="003F5B60">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F5B60">
        <w:rPr>
          <w:rFonts w:asciiTheme="majorHAnsi" w:hAnsiTheme="majorHAnsi" w:cstheme="majorHAnsi"/>
          <w:u w:val="single"/>
        </w:rPr>
        <w:t>pathways for ordinary liking and pleasure</w:t>
      </w:r>
      <w:r w:rsidRPr="003F5B60">
        <w:rPr>
          <w:rFonts w:asciiTheme="majorHAnsi" w:hAnsiTheme="majorHAnsi" w:cstheme="majorHAnsi"/>
          <w:sz w:val="16"/>
        </w:rPr>
        <w:t xml:space="preserve">, which </w:t>
      </w:r>
      <w:r w:rsidRPr="003F5B60">
        <w:rPr>
          <w:rFonts w:asciiTheme="majorHAnsi" w:hAnsiTheme="majorHAnsi" w:cstheme="majorHAnsi"/>
          <w:u w:val="single"/>
        </w:rPr>
        <w:t>are limited in scope</w:t>
      </w:r>
      <w:r w:rsidRPr="003F5B60">
        <w:rPr>
          <w:rFonts w:asciiTheme="majorHAnsi" w:hAnsiTheme="majorHAnsi" w:cstheme="majorHAnsi"/>
          <w:sz w:val="16"/>
        </w:rPr>
        <w:t xml:space="preserve"> as described above in this commentary. However, </w:t>
      </w:r>
      <w:r w:rsidRPr="003F5B60">
        <w:rPr>
          <w:rFonts w:asciiTheme="majorHAnsi" w:hAnsiTheme="majorHAnsi" w:cstheme="majorHAnsi"/>
          <w:u w:val="single"/>
        </w:rPr>
        <w:t xml:space="preserve">there are </w:t>
      </w:r>
      <w:r w:rsidRPr="003F5B60">
        <w:rPr>
          <w:rFonts w:asciiTheme="majorHAnsi" w:hAnsiTheme="majorHAnsi" w:cstheme="majorHAnsi"/>
          <w:b/>
          <w:bCs/>
          <w:u w:val="single"/>
        </w:rPr>
        <w:t>many brain regions</w:t>
      </w:r>
      <w:r w:rsidRPr="003F5B60">
        <w:rPr>
          <w:rFonts w:asciiTheme="majorHAnsi" w:hAnsiTheme="majorHAnsi" w:cstheme="majorHAnsi"/>
          <w:sz w:val="16"/>
        </w:rPr>
        <w:t xml:space="preserve">, often termed hot and cold spots, </w:t>
      </w:r>
      <w:r w:rsidRPr="003F5B60">
        <w:rPr>
          <w:rFonts w:asciiTheme="majorHAnsi" w:hAnsiTheme="majorHAnsi" w:cstheme="majorHAnsi"/>
          <w:u w:val="single"/>
        </w:rPr>
        <w:t xml:space="preserve">that significantly </w:t>
      </w:r>
      <w:r w:rsidRPr="003F5B60">
        <w:rPr>
          <w:rFonts w:asciiTheme="majorHAnsi" w:hAnsiTheme="majorHAnsi" w:cstheme="majorHAnsi"/>
          <w:b/>
          <w:bCs/>
          <w:u w:val="single"/>
        </w:rPr>
        <w:t>modulate</w:t>
      </w:r>
      <w:r w:rsidRPr="003F5B60">
        <w:rPr>
          <w:rFonts w:asciiTheme="majorHAnsi" w:hAnsiTheme="majorHAnsi" w:cstheme="majorHAnsi"/>
          <w:sz w:val="16"/>
        </w:rPr>
        <w:t xml:space="preserve"> (increase or decrease) </w:t>
      </w:r>
      <w:r w:rsidRPr="003F5B60">
        <w:rPr>
          <w:rFonts w:asciiTheme="majorHAnsi" w:hAnsiTheme="majorHAnsi" w:cstheme="majorHAnsi"/>
          <w:u w:val="single"/>
        </w:rPr>
        <w:t xml:space="preserve">our </w:t>
      </w:r>
      <w:r w:rsidRPr="003F5B60">
        <w:rPr>
          <w:rFonts w:asciiTheme="majorHAnsi" w:hAnsiTheme="majorHAnsi" w:cstheme="majorHAnsi"/>
          <w:b/>
          <w:bCs/>
          <w:u w:val="single"/>
        </w:rPr>
        <w:t>pleasure or</w:t>
      </w:r>
      <w:r w:rsidRPr="003F5B60">
        <w:rPr>
          <w:rFonts w:asciiTheme="majorHAnsi" w:hAnsiTheme="majorHAnsi" w:cstheme="majorHAnsi"/>
          <w:u w:val="single"/>
        </w:rPr>
        <w:t xml:space="preserve"> even </w:t>
      </w:r>
      <w:r w:rsidRPr="003F5B60">
        <w:rPr>
          <w:rFonts w:asciiTheme="majorHAnsi" w:hAnsiTheme="majorHAnsi" w:cstheme="majorHAnsi"/>
          <w:b/>
          <w:bCs/>
          <w:u w:val="single"/>
        </w:rPr>
        <w:t>produce the opposite</w:t>
      </w:r>
      <w:r w:rsidRPr="003F5B60">
        <w:rPr>
          <w:rFonts w:asciiTheme="majorHAnsi" w:hAnsiTheme="majorHAnsi" w:cstheme="majorHAnsi"/>
          <w:sz w:val="16"/>
        </w:rPr>
        <w:t xml:space="preserve"> of pleasure— that is </w:t>
      </w:r>
      <w:r w:rsidRPr="003F5B60">
        <w:rPr>
          <w:rFonts w:asciiTheme="majorHAnsi" w:hAnsiTheme="majorHAnsi" w:cstheme="majorHAnsi"/>
          <w:u w:val="single"/>
        </w:rPr>
        <w:t>disgust and fear</w:t>
      </w:r>
      <w:r w:rsidRPr="003F5B60">
        <w:rPr>
          <w:rFonts w:asciiTheme="majorHAnsi" w:hAnsiTheme="majorHAnsi" w:cstheme="majorHAnsi"/>
          <w:sz w:val="16"/>
        </w:rPr>
        <w:t xml:space="preserve"> [39]. </w:t>
      </w:r>
      <w:r w:rsidRPr="003F5B60">
        <w:rPr>
          <w:rFonts w:asciiTheme="majorHAnsi" w:hAnsiTheme="majorHAnsi" w:cstheme="majorHAnsi"/>
          <w:u w:val="single"/>
        </w:rPr>
        <w:t>One</w:t>
      </w:r>
      <w:r w:rsidRPr="003F5B60">
        <w:rPr>
          <w:rFonts w:asciiTheme="majorHAnsi" w:hAnsiTheme="majorHAnsi" w:cstheme="majorHAnsi"/>
          <w:sz w:val="16"/>
        </w:rPr>
        <w:t xml:space="preserve"> specific </w:t>
      </w:r>
      <w:r w:rsidRPr="003F5B60">
        <w:rPr>
          <w:rFonts w:asciiTheme="majorHAnsi" w:hAnsiTheme="majorHAnsi" w:cstheme="majorHAnsi"/>
          <w:u w:val="single"/>
        </w:rPr>
        <w:t>region</w:t>
      </w:r>
      <w:r w:rsidRPr="003F5B60">
        <w:rPr>
          <w:rFonts w:asciiTheme="majorHAnsi" w:hAnsiTheme="majorHAnsi" w:cstheme="majorHAnsi"/>
          <w:sz w:val="16"/>
        </w:rPr>
        <w:t xml:space="preserve"> of the nucleus accumbens </w:t>
      </w:r>
      <w:r w:rsidRPr="003F5B60">
        <w:rPr>
          <w:rFonts w:asciiTheme="majorHAnsi" w:hAnsiTheme="majorHAnsi" w:cstheme="majorHAnsi"/>
          <w:u w:val="single"/>
        </w:rPr>
        <w:t>is organized like a computer keyboard, with particular stimulus triggers in rows</w:t>
      </w:r>
      <w:r w:rsidRPr="003F5B60">
        <w:rPr>
          <w:rFonts w:asciiTheme="majorHAnsi" w:hAnsiTheme="majorHAnsi" w:cstheme="majorHAnsi"/>
          <w:sz w:val="16"/>
        </w:rPr>
        <w:t xml:space="preserve">— producing an increase and decrease of pleasure and disgust. Moreover, </w:t>
      </w:r>
      <w:r w:rsidRPr="003F5B60">
        <w:rPr>
          <w:rFonts w:asciiTheme="majorHAnsi" w:hAnsiTheme="majorHAnsi" w:cstheme="majorHAnsi"/>
          <w:u w:val="single"/>
        </w:rPr>
        <w:t>the cortex has unique roles in the cognitive evaluation of our feelings of pleasure</w:t>
      </w:r>
      <w:r w:rsidRPr="003F5B60">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F5B60">
        <w:rPr>
          <w:rFonts w:asciiTheme="majorHAnsi" w:hAnsiTheme="majorHAnsi" w:cstheme="majorHAnsi"/>
          <w:u w:val="single"/>
        </w:rPr>
        <w:t>“liking” of something, or pure pleasure, is represented by</w:t>
      </w:r>
      <w:r w:rsidRPr="003F5B60">
        <w:rPr>
          <w:rFonts w:asciiTheme="majorHAnsi" w:hAnsiTheme="majorHAnsi" w:cstheme="majorHAnsi"/>
          <w:sz w:val="16"/>
        </w:rPr>
        <w:t xml:space="preserve"> small </w:t>
      </w:r>
      <w:r w:rsidRPr="003F5B60">
        <w:rPr>
          <w:rFonts w:asciiTheme="majorHAnsi" w:hAnsiTheme="majorHAnsi" w:cstheme="majorHAnsi"/>
          <w:u w:val="single"/>
        </w:rPr>
        <w:t>regions</w:t>
      </w:r>
      <w:r w:rsidRPr="003F5B60">
        <w:rPr>
          <w:rFonts w:asciiTheme="majorHAnsi" w:hAnsiTheme="majorHAnsi" w:cstheme="majorHAnsi"/>
          <w:sz w:val="16"/>
        </w:rPr>
        <w:t xml:space="preserve"> mainly </w:t>
      </w:r>
      <w:r w:rsidRPr="003F5B60">
        <w:rPr>
          <w:rFonts w:asciiTheme="majorHAnsi" w:hAnsiTheme="majorHAnsi" w:cstheme="majorHAnsi"/>
          <w:u w:val="single"/>
        </w:rPr>
        <w:t>in the limbic system</w:t>
      </w:r>
      <w:r w:rsidRPr="003F5B60">
        <w:rPr>
          <w:rFonts w:asciiTheme="majorHAnsi" w:hAnsiTheme="majorHAnsi" w:cstheme="majorHAnsi"/>
          <w:sz w:val="16"/>
        </w:rPr>
        <w:t xml:space="preserve"> (old reptilian part of the brain). These may be </w:t>
      </w:r>
      <w:r w:rsidRPr="003F5B60">
        <w:rPr>
          <w:rFonts w:asciiTheme="majorHAnsi" w:hAnsiTheme="majorHAnsi" w:cstheme="majorHAnsi"/>
          <w:u w:val="single"/>
        </w:rPr>
        <w:t>part of larger neural circuits.</w:t>
      </w:r>
      <w:r w:rsidRPr="003F5B60">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F5B60">
        <w:rPr>
          <w:rFonts w:asciiTheme="majorHAnsi" w:hAnsiTheme="majorHAnsi" w:cstheme="majorHAnsi"/>
          <w:u w:val="single"/>
        </w:rPr>
        <w:t>Sousa et al.</w:t>
      </w:r>
      <w:r w:rsidRPr="003F5B60">
        <w:rPr>
          <w:rFonts w:asciiTheme="majorHAnsi" w:hAnsiTheme="majorHAnsi" w:cstheme="majorHAnsi"/>
          <w:sz w:val="16"/>
        </w:rPr>
        <w:t xml:space="preserve"> [50] small case </w:t>
      </w:r>
      <w:r w:rsidRPr="003F5B60">
        <w:rPr>
          <w:rFonts w:asciiTheme="majorHAnsi" w:hAnsiTheme="majorHAnsi" w:cstheme="majorHAnsi"/>
          <w:u w:val="single"/>
        </w:rPr>
        <w:t>found various differentially expressed genes, to associate with pleasure related systems.</w:t>
      </w:r>
      <w:r w:rsidRPr="003F5B60">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F5B60">
        <w:rPr>
          <w:rFonts w:asciiTheme="majorHAnsi" w:hAnsiTheme="majorHAnsi" w:cstheme="majorHAnsi"/>
          <w:u w:val="single"/>
        </w:rPr>
        <w:t>researchers examined 247 specimens of neural tissue from six humans, five chimpanzees, and five macaque monkeys.</w:t>
      </w:r>
      <w:r w:rsidRPr="003F5B60">
        <w:rPr>
          <w:rFonts w:asciiTheme="majorHAnsi" w:hAnsiTheme="majorHAnsi" w:cstheme="majorHAnsi"/>
          <w:sz w:val="16"/>
        </w:rPr>
        <w:t xml:space="preserve"> Moreover, these </w:t>
      </w:r>
      <w:r w:rsidRPr="003F5B60">
        <w:rPr>
          <w:rFonts w:asciiTheme="majorHAnsi" w:hAnsiTheme="majorHAnsi" w:cstheme="majorHAnsi"/>
          <w:u w:val="single"/>
        </w:rPr>
        <w:t>investigators analyzed which genes were turned on or off in 16 regions of the brain.</w:t>
      </w:r>
      <w:r w:rsidRPr="003F5B60">
        <w:rPr>
          <w:rFonts w:asciiTheme="majorHAnsi" w:hAnsiTheme="majorHAnsi" w:cstheme="majorHAnsi"/>
          <w:sz w:val="16"/>
        </w:rPr>
        <w:t xml:space="preserve"> While </w:t>
      </w:r>
      <w:r w:rsidRPr="003F5B60">
        <w:rPr>
          <w:rFonts w:asciiTheme="majorHAnsi" w:hAnsiTheme="majorHAnsi" w:cstheme="majorHAnsi"/>
          <w:u w:val="single"/>
        </w:rPr>
        <w:t xml:space="preserve">the differences among species were subtle, </w:t>
      </w:r>
      <w:r w:rsidRPr="003F5B60">
        <w:rPr>
          <w:rFonts w:asciiTheme="majorHAnsi" w:hAnsiTheme="majorHAnsi" w:cstheme="majorHAnsi"/>
          <w:b/>
          <w:bCs/>
          <w:u w:val="single"/>
        </w:rPr>
        <w:t>there was</w:t>
      </w:r>
      <w:r w:rsidRPr="003F5B60">
        <w:rPr>
          <w:rFonts w:asciiTheme="majorHAnsi" w:hAnsiTheme="majorHAnsi" w:cstheme="majorHAnsi"/>
          <w:u w:val="single"/>
        </w:rPr>
        <w:t xml:space="preserve"> a </w:t>
      </w:r>
      <w:r w:rsidRPr="003F5B60">
        <w:rPr>
          <w:rFonts w:asciiTheme="majorHAnsi" w:hAnsiTheme="majorHAnsi" w:cstheme="majorHAnsi"/>
          <w:b/>
          <w:bCs/>
          <w:u w:val="single"/>
        </w:rPr>
        <w:t>remarkable contrast in</w:t>
      </w:r>
      <w:r w:rsidRPr="003F5B60">
        <w:rPr>
          <w:rFonts w:asciiTheme="majorHAnsi" w:hAnsiTheme="majorHAnsi" w:cstheme="majorHAnsi"/>
          <w:u w:val="single"/>
        </w:rPr>
        <w:t xml:space="preserve"> the</w:t>
      </w:r>
      <w:r w:rsidRPr="003F5B60">
        <w:rPr>
          <w:rFonts w:asciiTheme="majorHAnsi" w:hAnsiTheme="majorHAnsi" w:cstheme="majorHAnsi"/>
          <w:b/>
          <w:bCs/>
          <w:u w:val="single"/>
        </w:rPr>
        <w:t xml:space="preserve"> neocortices</w:t>
      </w:r>
      <w:r w:rsidRPr="003F5B60">
        <w:rPr>
          <w:rFonts w:asciiTheme="majorHAnsi" w:hAnsiTheme="majorHAnsi" w:cstheme="majorHAnsi"/>
          <w:sz w:val="16"/>
        </w:rPr>
        <w:t xml:space="preserve">, specifically </w:t>
      </w:r>
      <w:r w:rsidRPr="003F5B60">
        <w:rPr>
          <w:rFonts w:asciiTheme="majorHAnsi" w:hAnsiTheme="majorHAnsi" w:cstheme="majorHAnsi"/>
          <w:u w:val="single"/>
        </w:rPr>
        <w:t>in an area of the brain that is much more developed in humans than in chimpanzees.</w:t>
      </w:r>
      <w:r w:rsidRPr="003F5B60">
        <w:rPr>
          <w:rFonts w:asciiTheme="majorHAnsi" w:hAnsiTheme="majorHAnsi" w:cstheme="majorHAnsi"/>
          <w:sz w:val="16"/>
        </w:rPr>
        <w:t xml:space="preserve"> In fact, these researchers found that a gene called </w:t>
      </w:r>
      <w:r w:rsidRPr="003F5B60">
        <w:rPr>
          <w:rFonts w:asciiTheme="majorHAnsi" w:hAnsiTheme="majorHAnsi" w:cstheme="majorHAnsi"/>
          <w:u w:val="single"/>
        </w:rPr>
        <w:t>tyrosine hydroxylase (TH) for the enzyme, responsible for the production of dopamine</w:t>
      </w:r>
      <w:r w:rsidRPr="003F5B60">
        <w:rPr>
          <w:rFonts w:asciiTheme="majorHAnsi" w:hAnsiTheme="majorHAnsi" w:cstheme="majorHAnsi"/>
          <w:sz w:val="16"/>
        </w:rPr>
        <w:t xml:space="preserve">, was </w:t>
      </w:r>
      <w:r w:rsidRPr="003F5B60">
        <w:rPr>
          <w:rFonts w:asciiTheme="majorHAnsi" w:hAnsiTheme="majorHAnsi" w:cstheme="majorHAnsi"/>
          <w:u w:val="single"/>
        </w:rPr>
        <w:t>expressed in the neocortex of humans, but not chimpanzees.</w:t>
      </w:r>
      <w:r w:rsidRPr="003F5B60">
        <w:rPr>
          <w:rFonts w:asciiTheme="majorHAnsi" w:hAnsiTheme="majorHAnsi" w:cstheme="majorHAnsi"/>
          <w:sz w:val="16"/>
        </w:rPr>
        <w:t xml:space="preserve"> As discussed earlier, </w:t>
      </w:r>
      <w:r w:rsidRPr="003F5B60">
        <w:rPr>
          <w:rFonts w:asciiTheme="majorHAnsi" w:hAnsiTheme="majorHAnsi" w:cstheme="majorHAnsi"/>
          <w:u w:val="single"/>
        </w:rPr>
        <w:t>dopamine is</w:t>
      </w:r>
      <w:r w:rsidRPr="003F5B60">
        <w:rPr>
          <w:rFonts w:asciiTheme="majorHAnsi" w:hAnsiTheme="majorHAnsi" w:cstheme="majorHAnsi"/>
          <w:sz w:val="16"/>
        </w:rPr>
        <w:t xml:space="preserve"> best </w:t>
      </w:r>
      <w:r w:rsidRPr="003F5B60">
        <w:rPr>
          <w:rFonts w:asciiTheme="majorHAnsi" w:hAnsiTheme="majorHAnsi" w:cstheme="majorHAnsi"/>
          <w:u w:val="single"/>
        </w:rPr>
        <w:t>known for its</w:t>
      </w:r>
      <w:r w:rsidRPr="003F5B60">
        <w:rPr>
          <w:rFonts w:asciiTheme="majorHAnsi" w:hAnsiTheme="majorHAnsi" w:cstheme="majorHAnsi"/>
          <w:sz w:val="16"/>
        </w:rPr>
        <w:t xml:space="preserve"> essential </w:t>
      </w:r>
      <w:r w:rsidRPr="003F5B60">
        <w:rPr>
          <w:rFonts w:asciiTheme="majorHAnsi" w:hAnsiTheme="majorHAnsi" w:cstheme="majorHAnsi"/>
          <w:u w:val="single"/>
        </w:rPr>
        <w:t>role within the brain’s reward system; the</w:t>
      </w:r>
      <w:r w:rsidRPr="003F5B60">
        <w:rPr>
          <w:rFonts w:asciiTheme="majorHAnsi" w:hAnsiTheme="majorHAnsi" w:cstheme="majorHAnsi"/>
          <w:sz w:val="16"/>
        </w:rPr>
        <w:t xml:space="preserve"> very </w:t>
      </w:r>
      <w:r w:rsidRPr="003F5B60">
        <w:rPr>
          <w:rFonts w:asciiTheme="majorHAnsi" w:hAnsiTheme="majorHAnsi" w:cstheme="majorHAnsi"/>
          <w:u w:val="single"/>
        </w:rPr>
        <w:t>system that responds to everything from sex, to gambling, to food, and to addictive drugs.</w:t>
      </w:r>
      <w:r w:rsidRPr="003F5B60">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F5B60">
        <w:rPr>
          <w:rFonts w:asciiTheme="majorHAnsi" w:hAnsiTheme="majorHAnsi" w:cstheme="majorHAnsi"/>
          <w:u w:val="single"/>
        </w:rPr>
        <w:t>dopamine plays a substantial role in humans’ ability to pursue various rewards that are perhaps months or even years away</w:t>
      </w:r>
      <w:r w:rsidRPr="003F5B60">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F5B60">
        <w:rPr>
          <w:rFonts w:asciiTheme="majorHAnsi" w:hAnsiTheme="majorHAnsi" w:cstheme="majorHAnsi"/>
          <w:u w:val="single"/>
        </w:rPr>
        <w:t>This may explain what often motivates people to work for things that have no apparent short-term benefit</w:t>
      </w:r>
      <w:r w:rsidRPr="003F5B60">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ADB050" w14:textId="77777777" w:rsidR="00BB70FD" w:rsidRPr="00317401" w:rsidRDefault="00BB70FD" w:rsidP="00BB70FD">
      <w:pPr>
        <w:pStyle w:val="Heading4"/>
      </w:pPr>
      <w:r w:rsidRPr="00317401">
        <w:t>Thus, the standard is maximizing expected well-being or act hedonistic util. Prefer additionally –</w:t>
      </w:r>
    </w:p>
    <w:p w14:paraId="3D51D5F6" w14:textId="77777777" w:rsidR="00BB70FD" w:rsidRPr="00317401" w:rsidRDefault="00BB70FD" w:rsidP="00BB70FD">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78A2399" w14:textId="77777777" w:rsidR="00BB70FD" w:rsidRPr="00317401" w:rsidRDefault="00BB70FD" w:rsidP="00BB70FD">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B26F9FA" w14:textId="77777777" w:rsidR="008A7CE5" w:rsidRPr="00317401" w:rsidRDefault="008A7CE5" w:rsidP="008A7CE5">
      <w:pPr>
        <w:pStyle w:val="Heading3"/>
      </w:pPr>
      <w:r w:rsidRPr="00317401">
        <w:t>1AC – Underview</w:t>
      </w:r>
    </w:p>
    <w:p w14:paraId="3150C9B5" w14:textId="7BA46F01" w:rsidR="008A7CE5" w:rsidRPr="00317401" w:rsidRDefault="008A7CE5" w:rsidP="008A7CE5">
      <w:pPr>
        <w:pStyle w:val="Heading4"/>
      </w:pPr>
      <w:r w:rsidRPr="00317401">
        <w:t xml:space="preserve">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72ABB04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A1E9B"/>
    <w:multiLevelType w:val="hybridMultilevel"/>
    <w:tmpl w:val="3BB85128"/>
    <w:lvl w:ilvl="0" w:tplc="EFA631F8">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7F550A"/>
    <w:multiLevelType w:val="hybridMultilevel"/>
    <w:tmpl w:val="B04037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1"/>
  </w:num>
  <w:num w:numId="14">
    <w:abstractNumId w:val="14"/>
  </w:num>
  <w:num w:numId="15">
    <w:abstractNumId w:val="20"/>
  </w:num>
  <w:num w:numId="16">
    <w:abstractNumId w:val="11"/>
  </w:num>
  <w:num w:numId="17">
    <w:abstractNumId w:val="16"/>
  </w:num>
  <w:num w:numId="18">
    <w:abstractNumId w:val="19"/>
  </w:num>
  <w:num w:numId="19">
    <w:abstractNumId w:val="18"/>
  </w:num>
  <w:num w:numId="20">
    <w:abstractNumId w:val="17"/>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0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54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5A4"/>
    <w:rsid w:val="00172FB5"/>
    <w:rsid w:val="001761FC"/>
    <w:rsid w:val="00182655"/>
    <w:rsid w:val="001840F2"/>
    <w:rsid w:val="00185134"/>
    <w:rsid w:val="001856C6"/>
    <w:rsid w:val="00191B5F"/>
    <w:rsid w:val="00192487"/>
    <w:rsid w:val="00193416"/>
    <w:rsid w:val="00195073"/>
    <w:rsid w:val="0019668D"/>
    <w:rsid w:val="001A25FD"/>
    <w:rsid w:val="001A4852"/>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7F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D6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B60"/>
    <w:rsid w:val="003F7DF0"/>
    <w:rsid w:val="004039AF"/>
    <w:rsid w:val="00403E54"/>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E9A"/>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6301"/>
    <w:rsid w:val="005870E8"/>
    <w:rsid w:val="0058789C"/>
    <w:rsid w:val="005A34D3"/>
    <w:rsid w:val="005A4D4E"/>
    <w:rsid w:val="005A7237"/>
    <w:rsid w:val="005B21FA"/>
    <w:rsid w:val="005B3244"/>
    <w:rsid w:val="005B5388"/>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AB1"/>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CE5"/>
    <w:rsid w:val="008B032E"/>
    <w:rsid w:val="008B0A67"/>
    <w:rsid w:val="008C0FA2"/>
    <w:rsid w:val="008C2342"/>
    <w:rsid w:val="008C77B6"/>
    <w:rsid w:val="008D1B91"/>
    <w:rsid w:val="008D724A"/>
    <w:rsid w:val="008E6CD7"/>
    <w:rsid w:val="008E7A3E"/>
    <w:rsid w:val="008F41FD"/>
    <w:rsid w:val="008F4479"/>
    <w:rsid w:val="008F4BA0"/>
    <w:rsid w:val="00901726"/>
    <w:rsid w:val="00902A59"/>
    <w:rsid w:val="0092069E"/>
    <w:rsid w:val="00920E6A"/>
    <w:rsid w:val="00931816"/>
    <w:rsid w:val="00932C71"/>
    <w:rsid w:val="00936E74"/>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1ED"/>
    <w:rsid w:val="00A431C6"/>
    <w:rsid w:val="00A54315"/>
    <w:rsid w:val="00A60FBC"/>
    <w:rsid w:val="00A65C0B"/>
    <w:rsid w:val="00A776BA"/>
    <w:rsid w:val="00A81FD2"/>
    <w:rsid w:val="00A8441A"/>
    <w:rsid w:val="00A8674A"/>
    <w:rsid w:val="00A86BF8"/>
    <w:rsid w:val="00A96E24"/>
    <w:rsid w:val="00AA6F6E"/>
    <w:rsid w:val="00AB020B"/>
    <w:rsid w:val="00AB122B"/>
    <w:rsid w:val="00AB21B0"/>
    <w:rsid w:val="00AB48D3"/>
    <w:rsid w:val="00AD654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B46"/>
    <w:rsid w:val="00B43676"/>
    <w:rsid w:val="00B5602D"/>
    <w:rsid w:val="00B60125"/>
    <w:rsid w:val="00B6656B"/>
    <w:rsid w:val="00B71625"/>
    <w:rsid w:val="00B75C54"/>
    <w:rsid w:val="00B8710E"/>
    <w:rsid w:val="00B92A93"/>
    <w:rsid w:val="00BA17A8"/>
    <w:rsid w:val="00BA3C33"/>
    <w:rsid w:val="00BB0878"/>
    <w:rsid w:val="00BB1879"/>
    <w:rsid w:val="00BB70F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06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A32"/>
    <w:rsid w:val="00D713A1"/>
    <w:rsid w:val="00D77956"/>
    <w:rsid w:val="00D80B5F"/>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70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0E024"/>
  <w14:defaultImageDpi w14:val="300"/>
  <w15:docId w15:val="{C5FFEDA7-414A-1242-943A-13D2C38CF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37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37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2F37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F37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F37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37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7F3"/>
  </w:style>
  <w:style w:type="character" w:customStyle="1" w:styleId="Heading1Char">
    <w:name w:val="Heading 1 Char"/>
    <w:aliases w:val="Pocket Char"/>
    <w:basedOn w:val="DefaultParagraphFont"/>
    <w:link w:val="Heading1"/>
    <w:uiPriority w:val="9"/>
    <w:rsid w:val="002F37F3"/>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2F37F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F37F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F37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37F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F37F3"/>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2F37F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37F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2F37F3"/>
    <w:rPr>
      <w:color w:val="auto"/>
      <w:u w:val="none"/>
    </w:rPr>
  </w:style>
  <w:style w:type="paragraph" w:styleId="DocumentMap">
    <w:name w:val="Document Map"/>
    <w:basedOn w:val="Normal"/>
    <w:link w:val="DocumentMapChar"/>
    <w:uiPriority w:val="99"/>
    <w:semiHidden/>
    <w:unhideWhenUsed/>
    <w:rsid w:val="002F37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37F3"/>
    <w:rPr>
      <w:rFonts w:ascii="Lucida Grande" w:hAnsi="Lucida Grande" w:cs="Lucida Grande"/>
    </w:rPr>
  </w:style>
  <w:style w:type="paragraph" w:customStyle="1" w:styleId="textbold">
    <w:name w:val="text bold"/>
    <w:basedOn w:val="Normal"/>
    <w:link w:val="Emphasis"/>
    <w:autoRedefine/>
    <w:uiPriority w:val="20"/>
    <w:qFormat/>
    <w:rsid w:val="00BB70F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B70FD"/>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B70FD"/>
    <w:rPr>
      <w:rFonts w:ascii="Times New Roman" w:eastAsia="Times New Roman" w:hAnsi="Times New Roman" w:cs="Times New Roman"/>
    </w:rPr>
  </w:style>
  <w:style w:type="paragraph" w:customStyle="1" w:styleId="Emphasis1">
    <w:name w:val="Emphasis1"/>
    <w:basedOn w:val="Normal"/>
    <w:autoRedefine/>
    <w:uiPriority w:val="20"/>
    <w:qFormat/>
    <w:rsid w:val="00BB70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B70FD"/>
    <w:pPr>
      <w:ind w:left="720"/>
      <w:contextualSpacing/>
    </w:pPr>
  </w:style>
  <w:style w:type="character" w:styleId="UnresolvedMention">
    <w:name w:val="Unresolved Mention"/>
    <w:basedOn w:val="DefaultParagraphFont"/>
    <w:uiPriority w:val="99"/>
    <w:semiHidden/>
    <w:unhideWhenUsed/>
    <w:rsid w:val="00BB70FD"/>
    <w:rPr>
      <w:color w:val="605E5C"/>
      <w:shd w:val="clear" w:color="auto" w:fill="E1DFDD"/>
    </w:rPr>
  </w:style>
  <w:style w:type="paragraph" w:styleId="Footer">
    <w:name w:val="footer"/>
    <w:basedOn w:val="Normal"/>
    <w:link w:val="FooterChar"/>
    <w:uiPriority w:val="99"/>
    <w:unhideWhenUsed/>
    <w:rsid w:val="00BB70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0FD"/>
    <w:rPr>
      <w:rFonts w:ascii="Calibri" w:hAnsi="Calibri" w:cs="Calibri"/>
      <w:sz w:val="22"/>
    </w:rPr>
  </w:style>
  <w:style w:type="paragraph" w:styleId="Header">
    <w:name w:val="header"/>
    <w:basedOn w:val="Normal"/>
    <w:link w:val="HeaderChar"/>
    <w:uiPriority w:val="99"/>
    <w:unhideWhenUsed/>
    <w:rsid w:val="00BB70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0FD"/>
    <w:rPr>
      <w:rFonts w:ascii="Calibri" w:hAnsi="Calibri" w:cs="Calibri"/>
      <w:sz w:val="22"/>
    </w:rPr>
  </w:style>
  <w:style w:type="paragraph" w:customStyle="1" w:styleId="Emphasize">
    <w:name w:val="Emphasize"/>
    <w:basedOn w:val="Normal"/>
    <w:uiPriority w:val="7"/>
    <w:qFormat/>
    <w:rsid w:val="00BB70F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BB70FD"/>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BB70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15625</Words>
  <Characters>89066</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29</cp:revision>
  <dcterms:created xsi:type="dcterms:W3CDTF">2022-01-15T18:34:00Z</dcterms:created>
  <dcterms:modified xsi:type="dcterms:W3CDTF">2022-01-15T19:55:00Z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