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9DDB8" w14:textId="77777777" w:rsidR="002712D7" w:rsidRDefault="002712D7" w:rsidP="002712D7">
      <w:pPr>
        <w:pStyle w:val="Heading2"/>
      </w:pPr>
      <w:r>
        <w:t>1AC</w:t>
      </w:r>
    </w:p>
    <w:p w14:paraId="6C0BC4E4" w14:textId="77777777" w:rsidR="002712D7" w:rsidRDefault="002712D7" w:rsidP="002712D7">
      <w:pPr>
        <w:pStyle w:val="Heading3"/>
      </w:pPr>
      <w:r>
        <w:t>1AC: Plan</w:t>
      </w:r>
    </w:p>
    <w:p w14:paraId="1A8D51FF" w14:textId="77777777" w:rsidR="002712D7" w:rsidRPr="007F3FA1" w:rsidRDefault="002712D7" w:rsidP="002712D7">
      <w:pPr>
        <w:pStyle w:val="Heading4"/>
      </w:pPr>
      <w:r>
        <w:t xml:space="preserve">Plan - </w:t>
      </w:r>
      <w:r w:rsidRPr="007F3FA1">
        <w:t>Private entities ought not appropriate lunar heritage sites</w:t>
      </w:r>
    </w:p>
    <w:p w14:paraId="3A8F5E28" w14:textId="77777777" w:rsidR="002712D7" w:rsidRDefault="002712D7" w:rsidP="002712D7">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291BF90D" w14:textId="77777777" w:rsidR="002712D7" w:rsidRPr="0088535C" w:rsidRDefault="002712D7" w:rsidP="002712D7">
      <w:pPr>
        <w:rPr>
          <w:rStyle w:val="Emphasis"/>
          <w:highlight w:val="green"/>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312E3D5E" w14:textId="77777777" w:rsidR="002712D7" w:rsidRDefault="002712D7" w:rsidP="002712D7">
      <w:pPr>
        <w:pStyle w:val="Heading3"/>
      </w:pPr>
      <w:r>
        <w:t>1AC: Lunar Heritage</w:t>
      </w:r>
    </w:p>
    <w:p w14:paraId="55F50A3A" w14:textId="77777777" w:rsidR="002712D7" w:rsidRPr="00926B03" w:rsidRDefault="002712D7" w:rsidP="002712D7">
      <w:pPr>
        <w:pStyle w:val="Heading4"/>
      </w:pPr>
      <w:r>
        <w:t xml:space="preserve">The Advantage is </w:t>
      </w:r>
      <w:r>
        <w:rPr>
          <w:u w:val="single"/>
        </w:rPr>
        <w:t>Lunar Heritage</w:t>
      </w:r>
      <w:r>
        <w:t>:</w:t>
      </w:r>
    </w:p>
    <w:p w14:paraId="34962D0F" w14:textId="77777777" w:rsidR="002712D7" w:rsidRDefault="002712D7" w:rsidP="002712D7">
      <w:pPr>
        <w:pStyle w:val="Heading4"/>
      </w:pPr>
      <w:r>
        <w:t xml:space="preserve">Global Moon Rush by </w:t>
      </w:r>
      <w:r>
        <w:rPr>
          <w:u w:val="single"/>
        </w:rPr>
        <w:t>private actors</w:t>
      </w:r>
      <w:r>
        <w:t xml:space="preserve"> is </w:t>
      </w:r>
      <w:r>
        <w:rPr>
          <w:u w:val="single"/>
        </w:rPr>
        <w:t>coming now</w:t>
      </w:r>
      <w:r>
        <w:t>.</w:t>
      </w:r>
    </w:p>
    <w:p w14:paraId="004B7810" w14:textId="77777777" w:rsidR="002712D7" w:rsidRPr="00042143" w:rsidRDefault="002712D7" w:rsidP="002712D7">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6A49A898" w14:textId="77777777" w:rsidR="002712D7" w:rsidRDefault="002712D7" w:rsidP="002712D7">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A50E06">
        <w:rPr>
          <w:rStyle w:val="Emphasis"/>
          <w:highlight w:val="green"/>
        </w:rPr>
        <w:t xml:space="preserve">have to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26D5C48F" w14:textId="77777777" w:rsidR="002712D7" w:rsidRDefault="002712D7" w:rsidP="002712D7">
      <w:pPr>
        <w:pStyle w:val="Heading4"/>
      </w:pPr>
      <w:r>
        <w:t xml:space="preserve">Corporate development, tourism, and looting will destroy </w:t>
      </w:r>
      <w:r w:rsidRPr="00D961AA">
        <w:rPr>
          <w:u w:val="single"/>
        </w:rPr>
        <w:t>scientifically rich</w:t>
      </w:r>
      <w:r>
        <w:t xml:space="preserve"> Tranquility base artifacts.</w:t>
      </w:r>
    </w:p>
    <w:p w14:paraId="71E2750B" w14:textId="77777777" w:rsidR="002712D7" w:rsidRPr="00380B2A" w:rsidRDefault="002712D7" w:rsidP="002712D7">
      <w:r w:rsidRPr="00FE7D12">
        <w:rPr>
          <w:rStyle w:val="Style13ptBold"/>
        </w:rPr>
        <w:t>Fessl 19</w:t>
      </w:r>
      <w:r>
        <w:t xml:space="preserve"> Sophie Fessl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17B111B2" w14:textId="77777777" w:rsidR="002712D7" w:rsidRDefault="002712D7" w:rsidP="002712D7">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7F00A650" w14:textId="77777777" w:rsidR="002712D7" w:rsidRDefault="002712D7" w:rsidP="002712D7">
      <w:pPr>
        <w:pStyle w:val="Heading4"/>
      </w:pPr>
      <w:r>
        <w:t xml:space="preserve">Private entities are a </w:t>
      </w:r>
      <w:r>
        <w:rPr>
          <w:u w:val="single"/>
        </w:rPr>
        <w:t>unique threat</w:t>
      </w:r>
      <w:r>
        <w:t>---universal rules key.</w:t>
      </w:r>
    </w:p>
    <w:p w14:paraId="56F9444C" w14:textId="77777777" w:rsidR="002712D7" w:rsidRPr="00D82DE1" w:rsidRDefault="002712D7" w:rsidP="002712D7">
      <w:pPr>
        <w:pStyle w:val="ListParagraph"/>
        <w:numPr>
          <w:ilvl w:val="0"/>
          <w:numId w:val="12"/>
        </w:numPr>
      </w:pPr>
      <w:r>
        <w:t>Private Key Card – AT: Alt Causes</w:t>
      </w:r>
    </w:p>
    <w:p w14:paraId="33BDED8E" w14:textId="77777777" w:rsidR="002712D7" w:rsidRDefault="002712D7" w:rsidP="002712D7">
      <w:pPr>
        <w:pStyle w:val="ListParagraph"/>
        <w:numPr>
          <w:ilvl w:val="0"/>
          <w:numId w:val="12"/>
        </w:numPr>
      </w:pPr>
      <w:r>
        <w:t>AT: Unilat CP</w:t>
      </w:r>
    </w:p>
    <w:p w14:paraId="184F212D" w14:textId="77777777" w:rsidR="002712D7" w:rsidRDefault="002712D7" w:rsidP="002712D7">
      <w:pPr>
        <w:pStyle w:val="ListParagraph"/>
        <w:numPr>
          <w:ilvl w:val="0"/>
          <w:numId w:val="12"/>
        </w:numPr>
      </w:pPr>
      <w:r>
        <w:t>AT: Adv CP</w:t>
      </w:r>
    </w:p>
    <w:p w14:paraId="2EB884DB" w14:textId="77777777" w:rsidR="002712D7" w:rsidRDefault="002712D7" w:rsidP="002712D7">
      <w:pPr>
        <w:pStyle w:val="ListParagraph"/>
        <w:numPr>
          <w:ilvl w:val="0"/>
          <w:numId w:val="12"/>
        </w:numPr>
      </w:pPr>
      <w:r>
        <w:t>AT: Generic DA</w:t>
      </w:r>
    </w:p>
    <w:p w14:paraId="77CD804D" w14:textId="77777777" w:rsidR="002712D7" w:rsidRDefault="002712D7" w:rsidP="002712D7">
      <w:pPr>
        <w:pStyle w:val="ListParagraph"/>
        <w:numPr>
          <w:ilvl w:val="0"/>
          <w:numId w:val="12"/>
        </w:numPr>
      </w:pPr>
      <w:r>
        <w:t>AT: OST DA</w:t>
      </w:r>
    </w:p>
    <w:p w14:paraId="21BFF366" w14:textId="77777777" w:rsidR="002712D7" w:rsidRDefault="002712D7" w:rsidP="002712D7">
      <w:pPr>
        <w:pStyle w:val="ListParagraph"/>
        <w:numPr>
          <w:ilvl w:val="0"/>
          <w:numId w:val="12"/>
        </w:numPr>
      </w:pPr>
      <w:r>
        <w:t>Solvency Advocate</w:t>
      </w:r>
    </w:p>
    <w:p w14:paraId="5BE95968" w14:textId="77777777" w:rsidR="002712D7" w:rsidRPr="00BE44DC" w:rsidRDefault="002712D7" w:rsidP="002712D7">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2217E451" w14:textId="77777777" w:rsidR="002712D7" w:rsidRPr="00420B02" w:rsidRDefault="002712D7" w:rsidP="002712D7">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2D21E1">
        <w:rPr>
          <w:b/>
          <w:bCs/>
          <w:highlight w:val="green"/>
          <w:u w:val="single"/>
        </w:rPr>
        <w:t>private</w:t>
      </w:r>
      <w:r w:rsidRPr="002D21E1">
        <w:rPr>
          <w:u w:val="single"/>
        </w:rPr>
        <w:t>-</w:t>
      </w:r>
      <w:r w:rsidRPr="002D21E1">
        <w:rPr>
          <w:b/>
          <w:bCs/>
          <w:u w:val="single"/>
        </w:rPr>
        <w:t>sector</w:t>
      </w:r>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099EC2BB" w14:textId="77777777" w:rsidR="002712D7" w:rsidRDefault="002712D7" w:rsidP="002712D7">
      <w:pPr>
        <w:pStyle w:val="Heading4"/>
      </w:pPr>
      <w:r>
        <w:t xml:space="preserve">Heritage Sites </w:t>
      </w:r>
      <w:r>
        <w:rPr>
          <w:u w:val="single"/>
        </w:rPr>
        <w:t>are critical</w:t>
      </w:r>
      <w:r>
        <w:t xml:space="preserve"> for </w:t>
      </w:r>
      <w:r>
        <w:rPr>
          <w:u w:val="single"/>
        </w:rPr>
        <w:t>science research</w:t>
      </w:r>
      <w:r>
        <w:t xml:space="preserve"> around Dust. </w:t>
      </w:r>
    </w:p>
    <w:p w14:paraId="2AA14877" w14:textId="77777777" w:rsidR="002712D7" w:rsidRPr="002C1327" w:rsidRDefault="002712D7" w:rsidP="002712D7">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865D07B" w14:textId="77777777" w:rsidR="002712D7" w:rsidRPr="00300410" w:rsidRDefault="002712D7" w:rsidP="002712D7">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active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2D267D">
        <w:rPr>
          <w:rStyle w:val="Emphasis"/>
        </w:rPr>
        <w:t>opportunities for</w:t>
      </w:r>
      <w:r w:rsidRPr="002D267D">
        <w:rPr>
          <w:rStyle w:val="StyleUnderline"/>
        </w:rPr>
        <w:t xml:space="preserve"> </w:t>
      </w:r>
      <w:r w:rsidRPr="002D267D">
        <w:rPr>
          <w:rStyle w:val="Emphasis"/>
          <w:bdr w:val="single" w:sz="18" w:space="0" w:color="auto"/>
        </w:rPr>
        <w:t>biological, physical, and material sciences.</w:t>
      </w:r>
      <w:r w:rsidRPr="002D267D">
        <w:rPr>
          <w:sz w:val="16"/>
        </w:rPr>
        <w:t xml:space="preserve"> </w:t>
      </w:r>
      <w:r w:rsidRPr="002D267D">
        <w:rPr>
          <w:rStyle w:val="StyleUnderline"/>
        </w:rPr>
        <w:t>Future vis</w:t>
      </w:r>
      <w:r w:rsidRPr="002C1327">
        <w:rPr>
          <w:rStyle w:val="StyleUnderline"/>
        </w:rPr>
        <w:t xml:space="preserve">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44FBAA97" w14:textId="77777777" w:rsidR="002712D7" w:rsidRDefault="002712D7" w:rsidP="002712D7">
      <w:pPr>
        <w:pStyle w:val="Heading4"/>
      </w:pPr>
      <w:r>
        <w:t xml:space="preserve">Moon Dust Research key to </w:t>
      </w:r>
      <w:r>
        <w:rPr>
          <w:u w:val="single"/>
        </w:rPr>
        <w:t>Moon Basing</w:t>
      </w:r>
      <w:r>
        <w:t>.</w:t>
      </w:r>
    </w:p>
    <w:p w14:paraId="05CC4DA2" w14:textId="77777777" w:rsidR="002712D7" w:rsidRPr="00362E4C" w:rsidRDefault="002712D7" w:rsidP="002712D7">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09CAED1D" w14:textId="77777777" w:rsidR="002712D7" w:rsidRPr="00322476" w:rsidRDefault="002712D7" w:rsidP="002712D7">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48F719EC" w14:textId="77777777" w:rsidR="002712D7" w:rsidRPr="00800925" w:rsidRDefault="002712D7" w:rsidP="002712D7">
      <w:pPr>
        <w:pStyle w:val="Heading4"/>
      </w:pPr>
      <w:r>
        <w:t xml:space="preserve">Scenario 1 – </w:t>
      </w:r>
      <w:r w:rsidRPr="00800925">
        <w:rPr>
          <w:u w:val="single"/>
        </w:rPr>
        <w:t>Warming</w:t>
      </w:r>
      <w:r>
        <w:t>:</w:t>
      </w:r>
    </w:p>
    <w:p w14:paraId="4AAA48E7" w14:textId="77777777" w:rsidR="002712D7" w:rsidRDefault="002712D7" w:rsidP="002712D7">
      <w:pPr>
        <w:pStyle w:val="Heading4"/>
      </w:pPr>
      <w:r>
        <w:t>Lunar observatory solves warming adaptation.</w:t>
      </w:r>
    </w:p>
    <w:p w14:paraId="01BB9B6A" w14:textId="77777777" w:rsidR="002712D7" w:rsidRPr="007B6F50" w:rsidRDefault="002712D7" w:rsidP="002712D7">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1545EEA7" w14:textId="77777777" w:rsidR="002712D7" w:rsidRDefault="002712D7" w:rsidP="002712D7">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w:t>
      </w:r>
      <w:r w:rsidRPr="00530535">
        <w:rPr>
          <w:u w:val="single"/>
        </w:rPr>
        <w:t>r</w:t>
      </w:r>
      <w:r w:rsidRPr="006134B3">
        <w:rPr>
          <w:u w:val="single"/>
        </w:rPr>
        <w:t>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2D267D">
        <w:rPr>
          <w:u w:val="single"/>
        </w:rPr>
        <w:t>showing obvious anisotropy</w:t>
      </w:r>
      <w:r w:rsidRPr="002D267D">
        <w:rPr>
          <w:sz w:val="14"/>
        </w:rPr>
        <w:t xml:space="preserve">. </w:t>
      </w:r>
      <w:r w:rsidRPr="002D267D">
        <w:rPr>
          <w:b/>
          <w:bCs/>
          <w:u w:val="single"/>
        </w:rPr>
        <w:t>Lack</w:t>
      </w:r>
      <w:r w:rsidRPr="002D267D">
        <w:rPr>
          <w:u w:val="single"/>
        </w:rPr>
        <w:t xml:space="preserve"> </w:t>
      </w:r>
      <w:r w:rsidRPr="002D267D">
        <w:rPr>
          <w:b/>
          <w:bCs/>
          <w:u w:val="single"/>
        </w:rPr>
        <w:t>of</w:t>
      </w:r>
      <w:r w:rsidRPr="002D267D">
        <w:rPr>
          <w:u w:val="single"/>
        </w:rPr>
        <w:t xml:space="preserve"> </w:t>
      </w:r>
      <w:r w:rsidRPr="002D267D">
        <w:rPr>
          <w:b/>
          <w:bCs/>
          <w:u w:val="single"/>
        </w:rPr>
        <w:t>sampling</w:t>
      </w:r>
      <w:r w:rsidRPr="002D267D">
        <w:rPr>
          <w:u w:val="single"/>
        </w:rPr>
        <w:t xml:space="preserve"> in space and time is </w:t>
      </w:r>
      <w:r w:rsidRPr="002D267D">
        <w:rPr>
          <w:b/>
          <w:bCs/>
          <w:u w:val="single"/>
        </w:rPr>
        <w:t>vulnerable</w:t>
      </w:r>
      <w:r w:rsidRPr="002D267D">
        <w:rPr>
          <w:u w:val="single"/>
        </w:rPr>
        <w:t xml:space="preserve"> </w:t>
      </w:r>
      <w:r w:rsidRPr="002D267D">
        <w:rPr>
          <w:b/>
          <w:bCs/>
          <w:u w:val="single"/>
        </w:rPr>
        <w:t>to</w:t>
      </w:r>
      <w:r w:rsidRPr="002D267D">
        <w:rPr>
          <w:u w:val="single"/>
        </w:rPr>
        <w:t xml:space="preserve"> </w:t>
      </w:r>
      <w:r w:rsidRPr="002D267D">
        <w:rPr>
          <w:b/>
          <w:bCs/>
          <w:u w:val="single"/>
        </w:rPr>
        <w:t>uncertainties</w:t>
      </w:r>
      <w:r w:rsidRPr="002D267D">
        <w:rPr>
          <w:sz w:val="14"/>
        </w:rPr>
        <w:t>.</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2D267D">
        <w:rPr>
          <w:u w:val="single"/>
        </w:rPr>
        <w:t xml:space="preserve">can provide a </w:t>
      </w:r>
      <w:r w:rsidRPr="002D267D">
        <w:rPr>
          <w:b/>
          <w:bCs/>
          <w:u w:val="single"/>
        </w:rPr>
        <w:t>very</w:t>
      </w:r>
      <w:r w:rsidRPr="002D267D">
        <w:rPr>
          <w:u w:val="single"/>
        </w:rPr>
        <w:t xml:space="preserve"> </w:t>
      </w:r>
      <w:r w:rsidRPr="002D267D">
        <w:rPr>
          <w:b/>
          <w:bCs/>
          <w:u w:val="single"/>
        </w:rPr>
        <w:t>long</w:t>
      </w:r>
      <w:r w:rsidRPr="002D267D">
        <w:rPr>
          <w:u w:val="single"/>
        </w:rPr>
        <w:t>-</w:t>
      </w:r>
      <w:r w:rsidRPr="002D267D">
        <w:rPr>
          <w:b/>
          <w:bCs/>
          <w:u w:val="single"/>
        </w:rPr>
        <w:t>term</w:t>
      </w:r>
      <w:r w:rsidRPr="002D267D">
        <w:rPr>
          <w:u w:val="single"/>
        </w:rPr>
        <w:t xml:space="preserve"> time series from a single orbit platform</w:t>
      </w:r>
      <w:r w:rsidRPr="002D267D">
        <w:rPr>
          <w:sz w:val="14"/>
        </w:rPr>
        <w:t xml:space="preserve">. </w:t>
      </w:r>
      <w:r w:rsidRPr="002D267D">
        <w:rPr>
          <w:u w:val="single"/>
        </w:rPr>
        <w:t>In a year, the time series covers all local times, all seasons</w:t>
      </w:r>
      <w:r w:rsidRPr="002D267D">
        <w:rPr>
          <w:sz w:val="14"/>
        </w:rPr>
        <w:t xml:space="preserve"> (different weather pattern) </w:t>
      </w:r>
      <w:r w:rsidRPr="002D267D">
        <w:rPr>
          <w:u w:val="single"/>
        </w:rPr>
        <w:t>and all Earth phases for all underlying surfaces</w:t>
      </w:r>
      <w:r w:rsidRPr="006F05AA">
        <w:rPr>
          <w:sz w:val="14"/>
        </w:rPr>
        <w:t xml:space="preserve"> (Pallé </w:t>
      </w:r>
      <w:r w:rsidRPr="00530535">
        <w:rPr>
          <w:sz w:val="14"/>
        </w:rPr>
        <w:t xml:space="preserve">and Goode 2009; Karalidi et al. 2012). The </w:t>
      </w:r>
      <w:r w:rsidRPr="00530535">
        <w:rPr>
          <w:u w:val="single"/>
        </w:rPr>
        <w:t xml:space="preserve">diversity of the </w:t>
      </w:r>
      <w:r w:rsidRPr="00530535">
        <w:rPr>
          <w:b/>
          <w:bCs/>
          <w:u w:val="single"/>
        </w:rPr>
        <w:t>surface</w:t>
      </w:r>
      <w:r w:rsidRPr="00530535">
        <w:rPr>
          <w:u w:val="single"/>
        </w:rPr>
        <w:t>-</w:t>
      </w:r>
      <w:r w:rsidRPr="00530535">
        <w:rPr>
          <w:b/>
          <w:bCs/>
          <w:u w:val="single"/>
        </w:rPr>
        <w:t>weatherphase</w:t>
      </w:r>
      <w:r w:rsidRPr="00530535">
        <w:rPr>
          <w:u w:val="single"/>
        </w:rPr>
        <w:t xml:space="preserve"> combination is beneficial to improving</w:t>
      </w:r>
      <w:r w:rsidRPr="00530535">
        <w:rPr>
          <w:sz w:val="14"/>
        </w:rPr>
        <w:t xml:space="preserve"> the </w:t>
      </w:r>
      <w:r w:rsidRPr="00530535">
        <w:rPr>
          <w:rStyle w:val="Emphasis"/>
        </w:rPr>
        <w:t>quality of global energy</w:t>
      </w:r>
      <w:r w:rsidRPr="00530535">
        <w:rPr>
          <w:sz w:val="14"/>
        </w:rPr>
        <w:t xml:space="preserve"> budget data and to the </w:t>
      </w:r>
      <w:r w:rsidRPr="00530535">
        <w:rPr>
          <w:u w:val="single"/>
        </w:rPr>
        <w:t>study of regional energy redistribution</w:t>
      </w:r>
      <w:r w:rsidRPr="00530535">
        <w:rPr>
          <w:sz w:val="14"/>
        </w:rPr>
        <w:t xml:space="preserve"> and its </w:t>
      </w:r>
      <w:r w:rsidRPr="00530535">
        <w:rPr>
          <w:u w:val="single"/>
        </w:rPr>
        <w:t>multi-layer coupling effects.</w:t>
      </w:r>
      <w:r w:rsidRPr="00530535">
        <w:rPr>
          <w:sz w:val="14"/>
        </w:rPr>
        <w:t xml:space="preserve"> The </w:t>
      </w:r>
      <w:r w:rsidRPr="00530535">
        <w:rPr>
          <w:u w:val="single"/>
        </w:rPr>
        <w:t>Moon-based data</w:t>
      </w:r>
      <w:r w:rsidRPr="00530535">
        <w:rPr>
          <w:sz w:val="14"/>
        </w:rPr>
        <w:t xml:space="preserve"> </w:t>
      </w:r>
      <w:r w:rsidRPr="00530535">
        <w:rPr>
          <w:u w:val="single"/>
        </w:rPr>
        <w:t>will</w:t>
      </w:r>
      <w:r w:rsidRPr="00530535">
        <w:rPr>
          <w:sz w:val="14"/>
        </w:rPr>
        <w:t xml:space="preserve"> also </w:t>
      </w:r>
      <w:r w:rsidRPr="00530535">
        <w:rPr>
          <w:u w:val="single"/>
        </w:rPr>
        <w:t>provide a direct connection between the data from space technology and the data from ground-based 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of </w:t>
      </w:r>
      <w:r w:rsidRPr="002D267D">
        <w:rPr>
          <w:u w:val="single"/>
        </w:rPr>
        <w:t>the global carbon pool</w:t>
      </w:r>
      <w:r w:rsidRPr="002D267D">
        <w:rPr>
          <w:sz w:val="14"/>
        </w:rPr>
        <w:t xml:space="preserve"> and a </w:t>
      </w:r>
      <w:r w:rsidRPr="002D267D">
        <w:rPr>
          <w:u w:val="single"/>
        </w:rPr>
        <w:t>key element of</w:t>
      </w:r>
      <w:r w:rsidRPr="002D267D">
        <w:rPr>
          <w:sz w:val="14"/>
        </w:rPr>
        <w:t xml:space="preserve"> global </w:t>
      </w:r>
      <w:r w:rsidRPr="002D267D">
        <w:rPr>
          <w:u w:val="single"/>
        </w:rPr>
        <w:t>carbon cycle</w:t>
      </w:r>
      <w:r w:rsidRPr="002D267D">
        <w:rPr>
          <w:sz w:val="14"/>
        </w:rPr>
        <w:t xml:space="preserve">. Most vegetation is distributed in middle- and low-latitude regions. A </w:t>
      </w:r>
      <w:r w:rsidRPr="002D267D">
        <w:rPr>
          <w:u w:val="single"/>
        </w:rPr>
        <w:t>Moon-based optical camera</w:t>
      </w:r>
      <w:r w:rsidRPr="002D267D">
        <w:rPr>
          <w:sz w:val="14"/>
        </w:rPr>
        <w:t xml:space="preserve"> </w:t>
      </w:r>
      <w:r w:rsidRPr="002D267D">
        <w:rPr>
          <w:u w:val="single"/>
        </w:rPr>
        <w:t xml:space="preserve">can image global </w:t>
      </w:r>
      <w:r w:rsidRPr="002D267D">
        <w:rPr>
          <w:b/>
          <w:bCs/>
          <w:u w:val="single"/>
        </w:rPr>
        <w:t>vegetation</w:t>
      </w:r>
      <w:r w:rsidRPr="002D267D">
        <w:rPr>
          <w:u w:val="single"/>
        </w:rPr>
        <w:t xml:space="preserve"> almost every day</w:t>
      </w:r>
      <w:r w:rsidRPr="002D267D">
        <w:rPr>
          <w:sz w:val="14"/>
        </w:rPr>
        <w:t xml:space="preserve">. SAR maps not only the horizontal distribution of vegetation, but also extracts forest morphological structure through tomography. The </w:t>
      </w:r>
      <w:r w:rsidRPr="002D267D">
        <w:rPr>
          <w:u w:val="single"/>
        </w:rPr>
        <w:t>Moon provides</w:t>
      </w:r>
      <w:r w:rsidRPr="002D267D">
        <w:rPr>
          <w:sz w:val="14"/>
        </w:rPr>
        <w:t xml:space="preserve"> </w:t>
      </w:r>
      <w:r w:rsidRPr="002D267D">
        <w:rPr>
          <w:u w:val="single"/>
        </w:rPr>
        <w:t xml:space="preserve">multi-baseline </w:t>
      </w:r>
      <w:r w:rsidRPr="002D267D">
        <w:rPr>
          <w:b/>
          <w:bCs/>
          <w:u w:val="single"/>
        </w:rPr>
        <w:t>accessibility</w:t>
      </w:r>
      <w:r w:rsidRPr="002D267D">
        <w:rPr>
          <w:sz w:val="14"/>
        </w:rPr>
        <w:t xml:space="preserve"> within a single pass to eliminate the tomographic temporal decorrelation, but the imaging temporal decorrelation</w:t>
      </w:r>
      <w:r w:rsidRPr="003155A7">
        <w:rPr>
          <w:sz w:val="14"/>
        </w:rPr>
        <w:t xml:space="preserve">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(Hamill 2016</w:t>
      </w:r>
      <w:r w:rsidRPr="002D267D">
        <w:rPr>
          <w:sz w:val="14"/>
        </w:rPr>
        <w:t xml:space="preserve">), and </w:t>
      </w:r>
      <w:r w:rsidRPr="002D267D">
        <w:rPr>
          <w:u w:val="single"/>
        </w:rPr>
        <w:t>shed light on the relationship between</w:t>
      </w:r>
      <w:r w:rsidRPr="002D267D">
        <w:rPr>
          <w:sz w:val="14"/>
        </w:rPr>
        <w:t xml:space="preserve"> </w:t>
      </w:r>
      <w:r w:rsidRPr="002D267D">
        <w:rPr>
          <w:u w:val="single"/>
        </w:rPr>
        <w:t xml:space="preserve">lunar phases and </w:t>
      </w:r>
      <w:r w:rsidRPr="002D267D">
        <w:rPr>
          <w:b/>
          <w:bCs/>
          <w:u w:val="single"/>
        </w:rPr>
        <w:t>cloudiness</w:t>
      </w:r>
      <w:r w:rsidRPr="002D267D">
        <w:rPr>
          <w:u w:val="single"/>
        </w:rPr>
        <w:t xml:space="preserve"> or </w:t>
      </w:r>
      <w:r w:rsidRPr="002D267D">
        <w:rPr>
          <w:b/>
          <w:bCs/>
          <w:u w:val="single"/>
        </w:rPr>
        <w:t>precipitation</w:t>
      </w:r>
      <w:r w:rsidRPr="002D267D">
        <w:rPr>
          <w:sz w:val="14"/>
        </w:rPr>
        <w:t xml:space="preserve">. Particularly, the </w:t>
      </w:r>
      <w:r w:rsidRPr="002D267D">
        <w:rPr>
          <w:u w:val="single"/>
        </w:rPr>
        <w:t xml:space="preserve">Moon offers a good place for </w:t>
      </w:r>
      <w:r w:rsidRPr="002D267D">
        <w:rPr>
          <w:b/>
          <w:bCs/>
          <w:u w:val="single"/>
        </w:rPr>
        <w:t>occultation</w:t>
      </w:r>
      <w:r w:rsidRPr="002D267D">
        <w:rPr>
          <w:u w:val="single"/>
        </w:rPr>
        <w:t xml:space="preserve"> observation</w:t>
      </w:r>
      <w:r w:rsidRPr="002D267D">
        <w:rPr>
          <w:sz w:val="14"/>
        </w:rPr>
        <w:t xml:space="preserve">, which </w:t>
      </w:r>
      <w:r w:rsidRPr="002D267D">
        <w:rPr>
          <w:u w:val="single"/>
        </w:rPr>
        <w:t>means observing the light or microwave changes emitted by stars or satellites</w:t>
      </w:r>
      <w:r w:rsidRPr="002D267D">
        <w:rPr>
          <w:sz w:val="14"/>
        </w:rPr>
        <w:t xml:space="preserve"> when they are obstructed by atmosphere around the Earth. The Global Ozone Monitoring</w:t>
      </w:r>
      <w:r w:rsidRPr="006F05AA">
        <w:rPr>
          <w:sz w:val="14"/>
        </w:rPr>
        <w:t xml:space="preserve">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36E1388A" w14:textId="77777777" w:rsidR="002712D7" w:rsidRDefault="002712D7" w:rsidP="002712D7">
      <w:pPr>
        <w:pStyle w:val="Heading4"/>
      </w:pPr>
      <w:r>
        <w:t xml:space="preserve">Adaptation </w:t>
      </w:r>
      <w:r>
        <w:rPr>
          <w:u w:val="single"/>
        </w:rPr>
        <w:t>solves</w:t>
      </w:r>
      <w:r>
        <w:t xml:space="preserve"> Climate Change’s worst effects – it’s the </w:t>
      </w:r>
      <w:r>
        <w:rPr>
          <w:u w:val="single"/>
        </w:rPr>
        <w:t>Silver Bullet</w:t>
      </w:r>
      <w:r>
        <w:t>.</w:t>
      </w:r>
    </w:p>
    <w:p w14:paraId="7942D5A1" w14:textId="77777777" w:rsidR="002712D7" w:rsidRPr="00A72CF3" w:rsidRDefault="002712D7" w:rsidP="002712D7">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2"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140A76FB" w14:textId="77777777" w:rsidR="002712D7" w:rsidRPr="00732E55" w:rsidRDefault="002712D7" w:rsidP="002712D7">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2D267D">
        <w:rPr>
          <w:rStyle w:val="Emphasis"/>
        </w:rPr>
        <w:t xml:space="preserve">when the next storm </w:t>
      </w:r>
      <w:r w:rsidRPr="002D267D">
        <w:rPr>
          <w:rStyle w:val="Emphasis"/>
          <w:bdr w:val="single" w:sz="18" w:space="0" w:color="auto"/>
        </w:rPr>
        <w:t>is not as destructive and costly</w:t>
      </w:r>
      <w:r w:rsidRPr="002D267D">
        <w:rPr>
          <w:sz w:val="16"/>
        </w:rPr>
        <w:t xml:space="preserve">. </w:t>
      </w:r>
      <w:r w:rsidRPr="002D267D">
        <w:rPr>
          <w:rStyle w:val="StyleUnderline"/>
        </w:rPr>
        <w:t>These wins he</w:t>
      </w:r>
      <w:r w:rsidRPr="00732E55">
        <w:rPr>
          <w:rStyle w:val="StyleUnderline"/>
        </w:rPr>
        <w:t>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w:t>
      </w:r>
      <w:r w:rsidRPr="002D267D">
        <w:rPr>
          <w:rStyle w:val="StyleUnderline"/>
        </w:rPr>
        <w:t xml:space="preserve">threat to </w:t>
      </w:r>
      <w:r w:rsidRPr="002D267D">
        <w:rPr>
          <w:rStyle w:val="Emphasis"/>
        </w:rPr>
        <w:t>our survival</w:t>
      </w:r>
      <w:r w:rsidRPr="002D267D">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2D267D">
        <w:rPr>
          <w:rStyle w:val="Emphasis"/>
          <w:bdr w:val="single" w:sz="18" w:space="0" w:color="auto"/>
        </w:rPr>
        <w:t>the need for mitigation</w:t>
      </w:r>
      <w:r w:rsidRPr="002D267D">
        <w:rPr>
          <w:rStyle w:val="StyleUnderline"/>
        </w:rPr>
        <w:t xml:space="preserve"> more real</w:t>
      </w:r>
      <w:r w:rsidRPr="00732E55">
        <w:rPr>
          <w:rStyle w:val="StyleUnderline"/>
        </w:rPr>
        <w:t xml:space="preserve"> and urgent.</w:t>
      </w:r>
    </w:p>
    <w:p w14:paraId="70832777" w14:textId="77777777" w:rsidR="002712D7" w:rsidRDefault="002712D7" w:rsidP="002712D7">
      <w:pPr>
        <w:pStyle w:val="Heading4"/>
      </w:pPr>
      <w:r>
        <w:t xml:space="preserve">Missing Data </w:t>
      </w:r>
      <w:r w:rsidRPr="006269A6">
        <w:rPr>
          <w:u w:val="single"/>
        </w:rPr>
        <w:t>holds back</w:t>
      </w:r>
      <w:r>
        <w:t xml:space="preserve"> Adaptation efforts. </w:t>
      </w:r>
    </w:p>
    <w:p w14:paraId="728DE77B" w14:textId="77777777" w:rsidR="002712D7" w:rsidRPr="00800925" w:rsidRDefault="002712D7" w:rsidP="002712D7">
      <w:r w:rsidRPr="00800925">
        <w:rPr>
          <w:rStyle w:val="Style13ptBold"/>
        </w:rPr>
        <w:t>Barrios</w:t>
      </w:r>
      <w:r>
        <w:rPr>
          <w:rStyle w:val="Style13ptBold"/>
        </w:rPr>
        <w:t xml:space="preserve"> et Al 18</w:t>
      </w:r>
      <w:r w:rsidRPr="00800925">
        <w:t>, Alonso, Guillermo Trincado, and René Garreaud.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48F63F36" w14:textId="77777777" w:rsidR="002712D7" w:rsidRPr="001C20CD" w:rsidRDefault="002712D7" w:rsidP="002712D7">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r w:rsidRPr="00800925">
        <w:rPr>
          <w:rStyle w:val="StyleUnderline"/>
        </w:rPr>
        <w:t xml:space="preserve">Cannell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2D267D">
        <w:rPr>
          <w:rStyle w:val="Emphasis"/>
        </w:rPr>
        <w:t>studying forest water balance</w:t>
      </w:r>
      <w:r w:rsidRPr="002D267D">
        <w:rPr>
          <w:sz w:val="16"/>
        </w:rPr>
        <w:t xml:space="preserve"> (Huber and Trecaman 2002), </w:t>
      </w:r>
      <w:r w:rsidRPr="002D267D">
        <w:rPr>
          <w:rStyle w:val="Emphasis"/>
        </w:rPr>
        <w:t>phenology processes</w:t>
      </w:r>
      <w:r w:rsidRPr="002D267D">
        <w:rPr>
          <w:rStyle w:val="StyleUnderline"/>
        </w:rPr>
        <w:t xml:space="preserve"> (Caveside</w:t>
      </w:r>
      <w:r w:rsidRPr="002D267D">
        <w:rPr>
          <w:sz w:val="16"/>
        </w:rPr>
        <w:t xml:space="preserve"> et al. 2005) </w:t>
      </w:r>
      <w:r w:rsidRPr="002D267D">
        <w:rPr>
          <w:rStyle w:val="StyleUnderline"/>
        </w:rPr>
        <w:t xml:space="preserve">and to carry out </w:t>
      </w:r>
      <w:r w:rsidRPr="002D267D">
        <w:rPr>
          <w:rStyle w:val="Emphasis"/>
        </w:rPr>
        <w:t>pest and disease research</w:t>
      </w:r>
      <w:r w:rsidRPr="002D267D">
        <w:rPr>
          <w:sz w:val="16"/>
        </w:rPr>
        <w:t xml:space="preserve"> (Ahumada et al. 2013). </w:t>
      </w:r>
      <w:r w:rsidRPr="002D267D">
        <w:rPr>
          <w:rStyle w:val="Emphasis"/>
        </w:rPr>
        <w:t xml:space="preserve">To perform these </w:t>
      </w:r>
      <w:r w:rsidRPr="00530535">
        <w:rPr>
          <w:rStyle w:val="Emphasis"/>
        </w:rPr>
        <w:t>studies</w:t>
      </w:r>
      <w:r w:rsidRPr="00530535">
        <w:rPr>
          <w:rStyle w:val="StyleUnderline"/>
        </w:rPr>
        <w:t xml:space="preserve">, </w:t>
      </w:r>
      <w:r w:rsidRPr="00530535">
        <w:rPr>
          <w:rStyle w:val="Emphasis"/>
          <w:bdr w:val="single" w:sz="18" w:space="0" w:color="auto"/>
        </w:rPr>
        <w:t>complete and homogenous climate data that covers a sufficiently long period of time is required</w:t>
      </w:r>
      <w:r w:rsidRPr="00530535">
        <w:rPr>
          <w:sz w:val="16"/>
        </w:rPr>
        <w:t xml:space="preserve"> (Teegavarapu</w:t>
      </w:r>
      <w:r w:rsidRPr="00800925">
        <w:rPr>
          <w:sz w:val="16"/>
        </w:rPr>
        <w:t xml:space="preserve"> 2012; Khosravi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(Alfaro an</w:t>
      </w:r>
      <w:r w:rsidRPr="002D267D">
        <w:rPr>
          <w:sz w:val="16"/>
        </w:rPr>
        <w:t xml:space="preserve">d Pacheco 2000). </w:t>
      </w:r>
      <w:r w:rsidRPr="002D267D">
        <w:rPr>
          <w:rStyle w:val="Emphasis"/>
        </w:rPr>
        <w:t xml:space="preserve">Missing values </w:t>
      </w:r>
      <w:r w:rsidRPr="002D267D">
        <w:rPr>
          <w:rStyle w:val="StyleUnderline"/>
        </w:rPr>
        <w:t xml:space="preserve">in climate series </w:t>
      </w:r>
      <w:r w:rsidRPr="002D267D">
        <w:rPr>
          <w:rStyle w:val="Emphasis"/>
        </w:rPr>
        <w:t>affects parameter estimation</w:t>
      </w:r>
      <w:r w:rsidRPr="002D267D">
        <w:rPr>
          <w:rStyle w:val="StyleUnderline"/>
        </w:rPr>
        <w:t xml:space="preserve"> when applying</w:t>
      </w:r>
      <w:r w:rsidRPr="00800925">
        <w:rPr>
          <w:rStyle w:val="StyleUnderline"/>
        </w:rPr>
        <w:t xml:space="preserve"> regression and multivariate analysis techniques </w:t>
      </w:r>
      <w:r w:rsidRPr="00800925">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 xml:space="preserve">(Khosravi </w:t>
      </w:r>
      <w:r w:rsidRPr="002B5EF4">
        <w:rPr>
          <w:sz w:val="16"/>
        </w:rPr>
        <w:t xml:space="preserve">et al. 2015), </w:t>
      </w:r>
      <w:r w:rsidRPr="002B5EF4">
        <w:rPr>
          <w:rStyle w:val="Emphasis"/>
          <w:bdr w:val="single" w:sz="18" w:space="0" w:color="auto"/>
        </w:rPr>
        <w:t>which is not the case for annual mean temperatures or precipitation values</w:t>
      </w:r>
      <w:r w:rsidRPr="002B5EF4">
        <w:rPr>
          <w:sz w:val="16"/>
        </w:rPr>
        <w:t>. A more co</w:t>
      </w:r>
      <w:r w:rsidRPr="00800925">
        <w:rPr>
          <w:sz w:val="16"/>
        </w:rPr>
        <w:t>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29E3D941" w14:textId="77777777" w:rsidR="002712D7" w:rsidRDefault="002712D7" w:rsidP="002712D7">
      <w:pPr>
        <w:pStyle w:val="Heading4"/>
      </w:pPr>
      <w:r>
        <w:t>That causes</w:t>
      </w:r>
      <w:r w:rsidRPr="00672307">
        <w:t xml:space="preserve"> </w:t>
      </w:r>
      <w:r>
        <w:rPr>
          <w:u w:val="single"/>
        </w:rPr>
        <w:t>e</w:t>
      </w:r>
      <w:r w:rsidRPr="00B84E85">
        <w:rPr>
          <w:u w:val="single"/>
        </w:rPr>
        <w:t>xtinction</w:t>
      </w:r>
      <w:r>
        <w:t>.</w:t>
      </w:r>
    </w:p>
    <w:p w14:paraId="251255E7" w14:textId="77777777" w:rsidR="002712D7" w:rsidRPr="008723F8" w:rsidRDefault="002712D7" w:rsidP="002712D7">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4B7636BD" w14:textId="77777777" w:rsidR="002712D7" w:rsidRPr="00A02D38" w:rsidRDefault="002712D7" w:rsidP="002712D7">
      <w:pPr>
        <w:rPr>
          <w:b/>
          <w:iCs/>
          <w:u w:val="single"/>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 w:val="0"/>
          <w:bCs/>
          <w:highlight w:val="cyan"/>
        </w:rPr>
        <w:t>planet</w:t>
      </w:r>
      <w:r w:rsidRPr="00200733">
        <w:rPr>
          <w:rStyle w:val="StyleUnderline"/>
          <w:bCs/>
        </w:rPr>
        <w:t>’s</w:t>
      </w:r>
      <w:r w:rsidRPr="00F86273">
        <w:rPr>
          <w:rStyle w:val="StyleUnderline"/>
        </w:rPr>
        <w:t xml:space="preserve"> climate </w:t>
      </w:r>
      <w:r w:rsidRPr="002E74DF">
        <w:rPr>
          <w:rStyle w:val="StyleUnderline"/>
          <w:highlight w:val="cyan"/>
        </w:rPr>
        <w:t xml:space="preserve">reaches a </w:t>
      </w:r>
      <w:r w:rsidRPr="002E74D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 w:val="0"/>
          <w:bCs/>
          <w:highlight w:val="cya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2E74D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2E74DF">
        <w:rPr>
          <w:rStyle w:val="Emphasis"/>
          <w:highlight w:val="cyan"/>
        </w:rPr>
        <w:t>12°</w:t>
      </w:r>
      <w:r w:rsidRPr="00F86273">
        <w:rPr>
          <w:rStyle w:val="StyleUnderline"/>
        </w:rPr>
        <w:t xml:space="preserve">C </w:t>
      </w:r>
      <w:r w:rsidRPr="002E74DF">
        <w:rPr>
          <w:rStyle w:val="StyleUnderline"/>
          <w:highlight w:val="cyan"/>
        </w:rPr>
        <w:t>would leave</w:t>
      </w:r>
      <w:r w:rsidRPr="00F86273">
        <w:rPr>
          <w:rStyle w:val="StyleUnderline"/>
        </w:rPr>
        <w:t xml:space="preserve"> much of </w:t>
      </w:r>
      <w:r w:rsidRPr="002E74DF">
        <w:rPr>
          <w:rStyle w:val="StyleUnderline"/>
          <w:highlight w:val="cyan"/>
        </w:rPr>
        <w:t xml:space="preserve">the planet </w:t>
      </w:r>
      <w:r w:rsidRPr="002E74DF">
        <w:rPr>
          <w:rStyle w:val="Emphasis"/>
          <w:highlight w:val="cyan"/>
        </w:rPr>
        <w:t>too hot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111ED6DE" w14:textId="77777777" w:rsidR="002712D7" w:rsidRDefault="002712D7" w:rsidP="002712D7">
      <w:pPr>
        <w:pStyle w:val="Heading4"/>
      </w:pPr>
      <w:r>
        <w:t xml:space="preserve">Scenario 2 – </w:t>
      </w:r>
      <w:r>
        <w:rPr>
          <w:u w:val="single"/>
        </w:rPr>
        <w:t>Neutrinos</w:t>
      </w:r>
      <w:r>
        <w:t>:</w:t>
      </w:r>
    </w:p>
    <w:p w14:paraId="6725ACD5" w14:textId="77777777" w:rsidR="002712D7" w:rsidRDefault="002712D7" w:rsidP="002712D7">
      <w:pPr>
        <w:pStyle w:val="Heading4"/>
      </w:pPr>
      <w:r>
        <w:t xml:space="preserve">Earth’s Atmosphere </w:t>
      </w:r>
      <w:r>
        <w:rPr>
          <w:u w:val="single"/>
        </w:rPr>
        <w:t>limits</w:t>
      </w:r>
      <w:r>
        <w:t xml:space="preserve"> Neutrino Research – only a Moon base </w:t>
      </w:r>
      <w:r>
        <w:rPr>
          <w:u w:val="single"/>
        </w:rPr>
        <w:t>solves</w:t>
      </w:r>
      <w:r>
        <w:t>.</w:t>
      </w:r>
    </w:p>
    <w:p w14:paraId="2B644B56" w14:textId="77777777" w:rsidR="002712D7" w:rsidRPr="006A60D6" w:rsidRDefault="002712D7" w:rsidP="002712D7">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1AAE18F" w14:textId="77777777" w:rsidR="002712D7" w:rsidRPr="00AA4515" w:rsidRDefault="002712D7" w:rsidP="002712D7">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clouds and water vapour</w:t>
      </w:r>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w:t>
      </w:r>
      <w:r w:rsidRPr="002D267D">
        <w:rPr>
          <w:u w:val="single"/>
        </w:rPr>
        <w:t xml:space="preserve">• </w:t>
      </w:r>
      <w:r w:rsidRPr="002D267D">
        <w:rPr>
          <w:rStyle w:val="Emphasis"/>
        </w:rPr>
        <w:t>turbulence</w:t>
      </w:r>
      <w:r w:rsidRPr="002D267D">
        <w:rPr>
          <w:u w:val="single"/>
        </w:rPr>
        <w:t xml:space="preserve"> in the ionosphere or troposphere, </w:t>
      </w:r>
      <w:r w:rsidRPr="002D267D">
        <w:rPr>
          <w:rStyle w:val="Emphasis"/>
        </w:rPr>
        <w:t>which</w:t>
      </w:r>
      <w:r w:rsidRPr="002D267D">
        <w:rPr>
          <w:u w:val="single"/>
        </w:rPr>
        <w:t xml:space="preserve"> </w:t>
      </w:r>
      <w:r w:rsidRPr="002D267D">
        <w:rPr>
          <w:rStyle w:val="Emphasis"/>
        </w:rPr>
        <w:t>distorts</w:t>
      </w:r>
      <w:r w:rsidRPr="002D267D">
        <w:rPr>
          <w:u w:val="single"/>
        </w:rPr>
        <w:t xml:space="preserve"> </w:t>
      </w:r>
      <w:r w:rsidRPr="002D267D">
        <w:rPr>
          <w:rStyle w:val="Emphasis"/>
        </w:rPr>
        <w:t>radio or optical wave fronts</w:t>
      </w:r>
      <w:r w:rsidRPr="002D267D">
        <w:rPr>
          <w:u w:val="single"/>
        </w:rPr>
        <w:t>, thereby</w:t>
      </w:r>
      <w:r w:rsidRPr="00004BE9">
        <w:rPr>
          <w:u w:val="single"/>
        </w:rPr>
        <w:t xml:space="preserve">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w:t>
      </w:r>
      <w:r w:rsidRPr="002D267D">
        <w:rPr>
          <w:sz w:val="16"/>
        </w:rPr>
        <w:t>number of somewhat smaller telescopes (e.g., the South Pole Telescope</w:t>
      </w:r>
      <w:r w:rsidRPr="00AA4515">
        <w:rPr>
          <w:sz w:val="16"/>
        </w:rPr>
        <w:t xml:space="preserve">, Carlstrom et al., 2011) as well as the giant IceCube detector. </w:t>
      </w:r>
      <w:r w:rsidRPr="00A50E06">
        <w:rPr>
          <w:rStyle w:val="Emphasis"/>
          <w:highlight w:val="green"/>
        </w:rPr>
        <w:t>IceCube is the</w:t>
      </w:r>
      <w:r w:rsidRPr="00AA4515">
        <w:rPr>
          <w:sz w:val="16"/>
        </w:rPr>
        <w:t xml:space="preserve"> world’s </w:t>
      </w:r>
      <w:r w:rsidRPr="00A50E06">
        <w:rPr>
          <w:rStyle w:val="Emphasis"/>
          <w:highlight w:val="green"/>
        </w:rPr>
        <w:t>largest 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 xml:space="preserve">for astronomy in the first place. After all, the International Space </w:t>
      </w:r>
      <w:r w:rsidRPr="002D267D">
        <w:rPr>
          <w:u w:val="single"/>
        </w:rPr>
        <w:t>Station (</w:t>
      </w:r>
      <w:r w:rsidRPr="002D267D">
        <w:rPr>
          <w:rStyle w:val="Emphasis"/>
        </w:rPr>
        <w:t>ISS</w:t>
      </w:r>
      <w:r w:rsidRPr="002D267D">
        <w:rPr>
          <w:u w:val="single"/>
        </w:rPr>
        <w:t xml:space="preserve">), while having a well-developed infrastructure available, </w:t>
      </w:r>
      <w:r w:rsidRPr="002D267D">
        <w:rPr>
          <w:rStyle w:val="Emphasis"/>
        </w:rPr>
        <w:t>is not used for telescopes</w:t>
      </w:r>
      <w:r w:rsidRPr="002D267D">
        <w:rPr>
          <w:u w:val="single"/>
        </w:rPr>
        <w:t xml:space="preserve">; its </w:t>
      </w:r>
      <w:r w:rsidRPr="002D267D">
        <w:rPr>
          <w:rStyle w:val="Emphasis"/>
        </w:rPr>
        <w:t>small</w:t>
      </w:r>
      <w:r w:rsidRPr="002D267D">
        <w:rPr>
          <w:u w:val="single"/>
        </w:rPr>
        <w:t xml:space="preserve">, relatively </w:t>
      </w:r>
      <w:r w:rsidRPr="002D267D">
        <w:rPr>
          <w:rStyle w:val="Emphasis"/>
        </w:rPr>
        <w:t>unstable</w:t>
      </w:r>
      <w:r w:rsidRPr="002D267D">
        <w:rPr>
          <w:u w:val="single"/>
        </w:rPr>
        <w:t xml:space="preserve"> platform in low</w:t>
      </w:r>
      <w:r w:rsidRPr="00320BF9">
        <w:rPr>
          <w:u w:val="single"/>
        </w:rPr>
        <w:t xml:space="preserve">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5E4166">
        <w:rPr>
          <w:rStyle w:val="Emphasis"/>
        </w:rPr>
        <w:t>wide consensus that</w:t>
      </w:r>
      <w:r w:rsidRPr="005E4166">
        <w:rPr>
          <w:sz w:val="16"/>
        </w:rPr>
        <w:t xml:space="preserve"> a </w:t>
      </w:r>
      <w:r w:rsidRPr="005E4166">
        <w:rPr>
          <w:rStyle w:val="Emphasis"/>
        </w:rPr>
        <w:t>low-frequency radio telescope</w:t>
      </w:r>
      <w:r w:rsidRPr="005E4166">
        <w:rPr>
          <w:sz w:val="16"/>
        </w:rPr>
        <w:t xml:space="preserve"> (i.e. a </w:t>
      </w:r>
      <w:r w:rsidRPr="005E4166">
        <w:rPr>
          <w:rStyle w:val="Emphasis"/>
        </w:rPr>
        <w:t>radio telescope operating at frequencies below 30-100 MHz</w:t>
      </w:r>
      <w:r w:rsidRPr="005E4166">
        <w:rPr>
          <w:sz w:val="16"/>
        </w:rPr>
        <w:t xml:space="preserve">) </w:t>
      </w:r>
      <w:r w:rsidRPr="005E4166">
        <w:rPr>
          <w:rStyle w:val="Emphasis"/>
          <w:bdr w:val="single" w:sz="18" w:space="0" w:color="auto"/>
        </w:rPr>
        <w:t>would be the highest priority</w:t>
      </w:r>
      <w:r w:rsidRPr="005E4166">
        <w:rPr>
          <w:sz w:val="16"/>
        </w:rPr>
        <w:t xml:space="preserve"> (e.g., Jester and Falcke, 2009; Burns et al., 2009). Radio waves at these frequencies are seriously distorted by the </w:t>
      </w:r>
      <w:r w:rsidRPr="005E4166">
        <w:rPr>
          <w:rStyle w:val="Emphasis"/>
        </w:rPr>
        <w:t>Earth’s ionosphere</w:t>
      </w:r>
      <w:r w:rsidRPr="005E4166">
        <w:rPr>
          <w:sz w:val="16"/>
        </w:rPr>
        <w:t xml:space="preserve"> </w:t>
      </w:r>
      <w:r w:rsidRPr="005E4166">
        <w:rPr>
          <w:rStyle w:val="StyleUnderline"/>
        </w:rPr>
        <w:t>and</w:t>
      </w:r>
      <w:r w:rsidRPr="005E4166">
        <w:rPr>
          <w:sz w:val="16"/>
        </w:rPr>
        <w:t xml:space="preserve"> </w:t>
      </w:r>
      <w:r w:rsidRPr="005E4166">
        <w:rPr>
          <w:rStyle w:val="Emphasis"/>
        </w:rPr>
        <w:t>completely absorbed</w:t>
      </w:r>
      <w:r w:rsidRPr="005E4166">
        <w:rPr>
          <w:sz w:val="16"/>
        </w:rPr>
        <w:t xml:space="preserve"> </w:t>
      </w:r>
      <w:r w:rsidRPr="005E4166">
        <w:rPr>
          <w:rStyle w:val="StyleUnderline"/>
        </w:rPr>
        <w:t>or reflected at</w:t>
      </w:r>
      <w:r w:rsidRPr="005E4166">
        <w:rPr>
          <w:sz w:val="16"/>
        </w:rPr>
        <w:t xml:space="preserve"> </w:t>
      </w:r>
      <w:r w:rsidRPr="005E4166">
        <w:rPr>
          <w:rStyle w:val="Emphasis"/>
        </w:rPr>
        <w:t>frequencies</w:t>
      </w:r>
      <w:r w:rsidRPr="005E4166">
        <w:rPr>
          <w:sz w:val="16"/>
        </w:rPr>
        <w:t xml:space="preserve"> </w:t>
      </w:r>
      <w:r w:rsidRPr="005E4166">
        <w:rPr>
          <w:rStyle w:val="Emphasis"/>
          <w:bdr w:val="single" w:sz="18" w:space="0" w:color="auto"/>
        </w:rPr>
        <w:t>below 10-30 MHz</w:t>
      </w:r>
      <w:r w:rsidRPr="005E4166">
        <w:rPr>
          <w:sz w:val="16"/>
        </w:rPr>
        <w:t>. H</w:t>
      </w:r>
      <w:r w:rsidRPr="005E4166">
        <w:rPr>
          <w:rStyle w:val="StyleUnderline"/>
        </w:rPr>
        <w:t>ence, the low-frequency universe is the last uncharted part of the electromagnetic</w:t>
      </w:r>
      <w:r w:rsidRPr="00AA4515">
        <w:rPr>
          <w:rStyle w:val="StyleUnderline"/>
        </w:rPr>
        <w:t xml:space="preserve"> spectrum, and a </w:t>
      </w:r>
      <w:r w:rsidRPr="00A50E06">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539BF115" w14:textId="77777777" w:rsidR="002712D7" w:rsidRDefault="002712D7" w:rsidP="002712D7">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207C8D12" w14:textId="77777777" w:rsidR="002712D7" w:rsidRPr="00DB6AEB" w:rsidRDefault="002712D7" w:rsidP="002712D7">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653CA83B" w14:textId="77777777" w:rsidR="002712D7" w:rsidRPr="001E4C04" w:rsidRDefault="002712D7" w:rsidP="002712D7">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7A65B9">
        <w:rPr>
          <w:rStyle w:val="StyleUnderline"/>
        </w:rPr>
        <w:t xml:space="preserve">fundamental </w:t>
      </w:r>
      <w:r w:rsidRPr="007A65B9">
        <w:rPr>
          <w:rStyle w:val="Emphasis"/>
        </w:rPr>
        <w:t>physics research in space</w:t>
      </w:r>
      <w:r w:rsidRPr="007A65B9">
        <w:rPr>
          <w:rStyle w:val="StyleUnderline"/>
        </w:rPr>
        <w:t xml:space="preserve">, </w:t>
      </w:r>
      <w:r w:rsidRPr="007A65B9">
        <w:rPr>
          <w:rStyle w:val="Emphasis"/>
          <w:bdr w:val="single" w:sz="18" w:space="0" w:color="auto"/>
        </w:rPr>
        <w:t>as a part of NASA's initiative</w:t>
      </w:r>
      <w:r w:rsidRPr="007A65B9">
        <w:rPr>
          <w:rStyle w:val="StyleUnderline"/>
        </w:rPr>
        <w:t xml:space="preserve"> </w:t>
      </w:r>
      <w:r w:rsidRPr="007A65B9">
        <w:rPr>
          <w:rStyle w:val="Emphasis"/>
        </w:rPr>
        <w:t>to re-establish</w:t>
      </w:r>
      <w:r w:rsidRPr="007A65B9">
        <w:rPr>
          <w:rStyle w:val="StyleUnderline"/>
        </w:rPr>
        <w:t xml:space="preserve"> </w:t>
      </w:r>
      <w:r w:rsidRPr="007A65B9">
        <w:rPr>
          <w:rStyle w:val="Emphasis"/>
          <w:bdr w:val="single" w:sz="18" w:space="0" w:color="auto"/>
        </w:rPr>
        <w:t>a permanent presence on the Moon.</w:t>
      </w:r>
      <w:r w:rsidRPr="007A65B9">
        <w:rPr>
          <w:sz w:val="16"/>
        </w:rPr>
        <w:t xml:space="preserve"> Such a </w:t>
      </w:r>
      <w:r w:rsidRPr="007A65B9">
        <w:rPr>
          <w:rStyle w:val="StyleUnderline"/>
        </w:rPr>
        <w:t xml:space="preserve">detector would </w:t>
      </w:r>
      <w:r w:rsidRPr="007A65B9">
        <w:rPr>
          <w:rStyle w:val="Emphasis"/>
        </w:rPr>
        <w:t>bolster</w:t>
      </w:r>
      <w:r w:rsidRPr="007A65B9">
        <w:rPr>
          <w:rStyle w:val="StyleUnderline"/>
        </w:rPr>
        <w:t xml:space="preserve"> not only the </w:t>
      </w:r>
      <w:r w:rsidRPr="007A65B9">
        <w:rPr>
          <w:rStyle w:val="Emphasis"/>
        </w:rPr>
        <w:t>science</w:t>
      </w:r>
      <w:r w:rsidRPr="007A65B9">
        <w:rPr>
          <w:rStyle w:val="StyleUnderline"/>
        </w:rPr>
        <w:t xml:space="preserve"> </w:t>
      </w:r>
      <w:r w:rsidRPr="007A65B9">
        <w:rPr>
          <w:rStyle w:val="Emphasis"/>
        </w:rPr>
        <w:t>of neutrino</w:t>
      </w:r>
      <w:r w:rsidRPr="007A65B9">
        <w:rPr>
          <w:rStyle w:val="StyleUnderline"/>
        </w:rPr>
        <w:t xml:space="preserve"> astronomy and its role in basic</w:t>
      </w:r>
      <w:r w:rsidRPr="002D267D">
        <w:rPr>
          <w:rStyle w:val="StyleUnderline"/>
        </w:rPr>
        <w:t xml:space="preserve"> astrophysics as a neutrino</w:t>
      </w:r>
      <w:r w:rsidRPr="00216297">
        <w:rPr>
          <w:rStyle w:val="StyleUnderline"/>
        </w:rPr>
        <w:t xml:space="preserve"> telescope, but would also enhance our fundamental understanding of </w:t>
      </w:r>
      <w:r w:rsidRPr="002D267D">
        <w:rPr>
          <w:rStyle w:val="StyleUnderline"/>
        </w:rPr>
        <w:t xml:space="preserve">the </w:t>
      </w:r>
      <w:r w:rsidRPr="002D267D">
        <w:rPr>
          <w:rStyle w:val="Emphasis"/>
        </w:rPr>
        <w:t>physics</w:t>
      </w:r>
      <w:r w:rsidRPr="002D267D">
        <w:rPr>
          <w:rStyle w:val="StyleUnderline"/>
        </w:rPr>
        <w:t xml:space="preserve"> of the</w:t>
      </w:r>
      <w:r w:rsidRPr="00216297">
        <w:rPr>
          <w:rStyle w:val="StyleUnderline"/>
        </w:rPr>
        <w:t xml:space="preserv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w:t>
      </w:r>
      <w:r w:rsidRPr="007A65B9">
        <w:rPr>
          <w:sz w:val="16"/>
        </w:rPr>
        <w:t xml:space="preserve">grand-scale neutrino detectors are already in use there, such as in the ongoing radiochemical studies [16] of solar neutrinos. </w:t>
      </w:r>
      <w:r w:rsidRPr="007A65B9">
        <w:rPr>
          <w:rStyle w:val="StyleUnderline"/>
        </w:rPr>
        <w:t xml:space="preserve">The </w:t>
      </w:r>
      <w:r w:rsidRPr="007A65B9">
        <w:rPr>
          <w:rStyle w:val="Emphasis"/>
        </w:rPr>
        <w:t>Moon</w:t>
      </w:r>
      <w:r w:rsidRPr="007A65B9">
        <w:rPr>
          <w:rStyle w:val="StyleUnderline"/>
        </w:rPr>
        <w:t xml:space="preserve">, on the other hand, clearly </w:t>
      </w:r>
      <w:r w:rsidRPr="007A65B9">
        <w:rPr>
          <w:rStyle w:val="Emphasis"/>
        </w:rPr>
        <w:t>has advantages</w:t>
      </w:r>
      <w:r w:rsidRPr="007A65B9">
        <w:rPr>
          <w:rStyle w:val="StyleUnderline"/>
        </w:rPr>
        <w:t xml:space="preserve"> illustrated in Figure 1 due to the </w:t>
      </w:r>
      <w:r w:rsidRPr="007A65B9">
        <w:rPr>
          <w:rStyle w:val="Emphasis"/>
        </w:rPr>
        <w:t>lack of</w:t>
      </w:r>
      <w:r w:rsidRPr="007A65B9">
        <w:rPr>
          <w:rStyle w:val="StyleUnderline"/>
        </w:rPr>
        <w:t xml:space="preserve"> in situ </w:t>
      </w:r>
      <w:r w:rsidRPr="007A65B9">
        <w:rPr>
          <w:rStyle w:val="Emphasis"/>
        </w:rPr>
        <w:t>atmospheric neutrinos</w:t>
      </w:r>
      <w:r w:rsidRPr="007A65B9">
        <w:rPr>
          <w:rStyle w:val="StyleUnderline"/>
        </w:rPr>
        <w:t xml:space="preserve"> [6,9] and the </w:t>
      </w:r>
      <w:r w:rsidRPr="007A65B9">
        <w:rPr>
          <w:rStyle w:val="Emphasis"/>
        </w:rPr>
        <w:t>absence of nuclear reactor antineutrino</w:t>
      </w:r>
      <w:r w:rsidRPr="007A65B9">
        <w:rPr>
          <w:rStyle w:val="StyleUnderline"/>
        </w:rPr>
        <w:t xml:space="preserve"> fluxes which are beginning to complicate antineutrino astronomy's access on Earth to portions of supernovae spectra</w:t>
      </w:r>
      <w:r w:rsidRPr="00216297">
        <w:rPr>
          <w:rStyle w:val="StyleUnderline"/>
        </w:rPr>
        <w:t xml:space="preserve"> in astrophysics</w:t>
      </w:r>
      <w:r w:rsidRPr="001E4C04">
        <w:rPr>
          <w:sz w:val="16"/>
        </w:rPr>
        <w:t>. The recent study of active galactic nuclei (AGN) neutrinos [17, 181 as another interesting astrophysical source are not presented.</w:t>
      </w:r>
    </w:p>
    <w:p w14:paraId="630EBE37" w14:textId="77777777" w:rsidR="002712D7" w:rsidRPr="00F06024" w:rsidRDefault="002712D7" w:rsidP="002712D7">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47A43B91" w14:textId="77777777" w:rsidR="002712D7" w:rsidRPr="00D06C87" w:rsidRDefault="002712D7" w:rsidP="002712D7">
      <w:r w:rsidRPr="00F06024">
        <w:rPr>
          <w:rStyle w:val="Style13ptBold"/>
        </w:rPr>
        <w:t>Lee 20</w:t>
      </w:r>
      <w:r>
        <w:t xml:space="preserve"> Thomas Lee </w:t>
      </w:r>
      <w:r w:rsidRPr="00F06024">
        <w:t>"Can tiny, invisible particles help stop the spread of nuclear weapons?"</w:t>
      </w:r>
      <w:r>
        <w:t xml:space="preserve"> </w:t>
      </w:r>
      <w:hyperlink r:id="rId13"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028DFF9F" w14:textId="77777777" w:rsidR="002712D7" w:rsidRPr="00055F1F" w:rsidRDefault="002712D7" w:rsidP="002712D7">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2D267D">
        <w:rPr>
          <w:rStyle w:val="Emphasis"/>
        </w:rPr>
        <w:t xml:space="preserve">may </w:t>
      </w:r>
      <w:r w:rsidRPr="00A50E06">
        <w:rPr>
          <w:rStyle w:val="Emphasis"/>
          <w:highlight w:val="green"/>
        </w:rPr>
        <w:t>depend on</w:t>
      </w:r>
      <w:r w:rsidRPr="00A50E06">
        <w:rPr>
          <w:sz w:val="16"/>
          <w:highlight w:val="green"/>
        </w:rPr>
        <w:t xml:space="preserve"> </w:t>
      </w:r>
      <w:r w:rsidRPr="00055F1F">
        <w:rPr>
          <w:sz w:val="16"/>
        </w:rPr>
        <w:t xml:space="preserve">a </w:t>
      </w:r>
      <w:r w:rsidRPr="002D267D">
        <w:rPr>
          <w:sz w:val="16"/>
        </w:rPr>
        <w:t xml:space="preserve">little bit of </w:t>
      </w:r>
      <w:r w:rsidRPr="002D267D">
        <w:rPr>
          <w:rStyle w:val="Emphasis"/>
          <w:bdr w:val="single" w:sz="18" w:space="0" w:color="auto"/>
        </w:rPr>
        <w:t>ghost hunting</w:t>
      </w:r>
      <w:r w:rsidRPr="002D267D">
        <w:rPr>
          <w:sz w:val="16"/>
        </w:rPr>
        <w:t>. Scientists</w:t>
      </w:r>
      <w:r w:rsidRPr="00055F1F">
        <w:rPr>
          <w:sz w:val="16"/>
        </w:rPr>
        <w:t xml:space="preserve">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w:t>
      </w:r>
      <w:r w:rsidRPr="007A65B9">
        <w:rPr>
          <w:rStyle w:val="StyleUnderline"/>
        </w:rPr>
        <w:t>o</w:t>
      </w:r>
      <w:r w:rsidRPr="00B26A19">
        <w:rPr>
          <w:rStyle w:val="StyleUnderline"/>
        </w:rPr>
        <w:t xml:space="preserve">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7A65B9">
        <w:rPr>
          <w:rStyle w:val="StyleUnderline"/>
        </w:rPr>
        <w:t xml:space="preserve">. </w:t>
      </w:r>
      <w:r w:rsidRPr="007A65B9">
        <w:rPr>
          <w:rStyle w:val="Emphasis"/>
        </w:rPr>
        <w:t>For now</w:t>
      </w:r>
      <w:r w:rsidRPr="007A65B9">
        <w:rPr>
          <w:sz w:val="16"/>
        </w:rPr>
        <w:t xml:space="preserve">, </w:t>
      </w:r>
      <w:r w:rsidRPr="007A65B9">
        <w:rPr>
          <w:rStyle w:val="Emphasis"/>
        </w:rPr>
        <w:t>a detector must stay within tens of meters</w:t>
      </w:r>
      <w:r w:rsidRPr="007A65B9">
        <w:rPr>
          <w:sz w:val="16"/>
        </w:rPr>
        <w:t xml:space="preserve"> of the reactor to be effective. But </w:t>
      </w:r>
      <w:r w:rsidRPr="007A65B9">
        <w:rPr>
          <w:rStyle w:val="Emphasis"/>
        </w:rPr>
        <w:t>in the future</w:t>
      </w:r>
      <w:r w:rsidRPr="007A65B9">
        <w:rPr>
          <w:sz w:val="16"/>
        </w:rPr>
        <w:t xml:space="preserve">, </w:t>
      </w:r>
      <w:r w:rsidRPr="007A65B9">
        <w:rPr>
          <w:rStyle w:val="StyleUnderline"/>
        </w:rPr>
        <w:t xml:space="preserve">could such </w:t>
      </w:r>
      <w:r w:rsidRPr="007A65B9">
        <w:rPr>
          <w:rStyle w:val="Emphasis"/>
          <w:bdr w:val="single" w:sz="18" w:space="0" w:color="auto"/>
        </w:rPr>
        <w:t>technology</w:t>
      </w:r>
      <w:r w:rsidRPr="007A65B9">
        <w:rPr>
          <w:rStyle w:val="StyleUnderline"/>
          <w:bdr w:val="single" w:sz="18" w:space="0" w:color="auto"/>
        </w:rPr>
        <w:t xml:space="preserve"> </w:t>
      </w:r>
      <w:r w:rsidRPr="007A65B9">
        <w:rPr>
          <w:rStyle w:val="Emphasis"/>
          <w:bdr w:val="single" w:sz="18" w:space="0" w:color="auto"/>
        </w:rPr>
        <w:t>spot</w:t>
      </w:r>
      <w:r w:rsidRPr="007A65B9">
        <w:rPr>
          <w:rStyle w:val="StyleUnderline"/>
          <w:bdr w:val="single" w:sz="18" w:space="0" w:color="auto"/>
        </w:rPr>
        <w:t xml:space="preserve"> </w:t>
      </w:r>
      <w:r w:rsidRPr="007A65B9">
        <w:rPr>
          <w:rStyle w:val="Emphasis"/>
          <w:bdr w:val="single" w:sz="18" w:space="0" w:color="auto"/>
        </w:rPr>
        <w:t>antineutrinos from longer distances</w:t>
      </w:r>
      <w:r w:rsidRPr="007A65B9">
        <w:rPr>
          <w:rStyle w:val="StyleUnderline"/>
          <w:bdr w:val="single" w:sz="18" w:space="0" w:color="auto"/>
        </w:rPr>
        <w:t xml:space="preserve"> </w:t>
      </w:r>
      <w:r w:rsidRPr="007A65B9">
        <w:rPr>
          <w:rStyle w:val="Emphasis"/>
          <w:bdr w:val="single" w:sz="18" w:space="0" w:color="auto"/>
        </w:rPr>
        <w:t>and</w:t>
      </w:r>
      <w:r w:rsidRPr="007A65B9">
        <w:rPr>
          <w:rStyle w:val="StyleUnderline"/>
          <w:bdr w:val="single" w:sz="18" w:space="0" w:color="auto"/>
        </w:rPr>
        <w:t xml:space="preserve"> even </w:t>
      </w:r>
      <w:r w:rsidRPr="007A65B9">
        <w:rPr>
          <w:rStyle w:val="Emphasis"/>
          <w:bdr w:val="single" w:sz="18" w:space="0" w:color="auto"/>
        </w:rPr>
        <w:t>across borders</w:t>
      </w:r>
      <w:r w:rsidRPr="007A65B9">
        <w:rPr>
          <w:rStyle w:val="Emphasis"/>
        </w:rPr>
        <w:t>?</w:t>
      </w:r>
      <w:r w:rsidRPr="007A65B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A65B9">
        <w:rPr>
          <w:rStyle w:val="Emphasis"/>
        </w:rPr>
        <w:t>study</w:t>
      </w:r>
      <w:r w:rsidRPr="007A65B9">
        <w:rPr>
          <w:rStyle w:val="StyleUnderline"/>
        </w:rPr>
        <w:t xml:space="preserve"> of a range of possible </w:t>
      </w:r>
      <w:r w:rsidRPr="007A65B9">
        <w:rPr>
          <w:rStyle w:val="Emphasis"/>
        </w:rPr>
        <w:t>enhancements</w:t>
      </w:r>
      <w:r w:rsidRPr="007A65B9">
        <w:rPr>
          <w:rStyle w:val="StyleUnderline"/>
        </w:rPr>
        <w:t xml:space="preserve"> to improve</w:t>
      </w:r>
      <w:r w:rsidRPr="00B26A19">
        <w:rPr>
          <w:rStyle w:val="StyleUnderline"/>
        </w:rPr>
        <w:t xml:space="preserve"> standoff and overall sensitivity. And in any cas</w:t>
      </w:r>
      <w:r w:rsidRPr="002D267D">
        <w:rPr>
          <w:rStyle w:val="StyleUnderline"/>
        </w:rPr>
        <w:t>e</w:t>
      </w:r>
      <w:r w:rsidRPr="00B26A19">
        <w:rPr>
          <w:rStyle w:val="StyleUnderline"/>
        </w:rPr>
        <w:t xml:space="preserve">, </w:t>
      </w:r>
      <w:r w:rsidRPr="00A50E06">
        <w:rPr>
          <w:rStyle w:val="Emphasis"/>
          <w:highlight w:val="green"/>
        </w:rPr>
        <w:t xml:space="preserve">the mere knowledge </w:t>
      </w:r>
      <w:r w:rsidRPr="002D267D">
        <w:rPr>
          <w:rStyle w:val="Emphasis"/>
        </w:rPr>
        <w:t xml:space="preserve">that such </w:t>
      </w:r>
      <w:r w:rsidRPr="002D267D">
        <w:rPr>
          <w:rStyle w:val="Emphasis"/>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a powerful deterrent to nuclear proliferation</w:t>
      </w:r>
      <w:r w:rsidRPr="00A50E06">
        <w:rPr>
          <w:rStyle w:val="Emphasis"/>
          <w:highlight w:val="green"/>
        </w:rPr>
        <w:t xml:space="preserve"> </w:t>
      </w:r>
      <w:r w:rsidRPr="00B26A19">
        <w:rPr>
          <w:rStyle w:val="StyleUnderline"/>
        </w:rPr>
        <w:t>in itself.</w:t>
      </w:r>
    </w:p>
    <w:p w14:paraId="1C94375A" w14:textId="77777777" w:rsidR="002712D7" w:rsidRPr="00216297" w:rsidRDefault="002712D7" w:rsidP="002712D7">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7D1C4133" w14:textId="77777777" w:rsidR="002712D7" w:rsidRPr="00FE2CDD" w:rsidRDefault="002712D7" w:rsidP="002712D7">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3FFE39A3" w14:textId="77777777" w:rsidR="002712D7" w:rsidRDefault="002712D7" w:rsidP="002712D7">
      <w:pPr>
        <w:spacing w:line="240" w:lineRule="auto"/>
        <w:rPr>
          <w:rStyle w:val="StyleUnderline"/>
        </w:rPr>
      </w:pPr>
      <w:r w:rsidRPr="00A50E06">
        <w:rPr>
          <w:rStyle w:val="StyleUnderline"/>
          <w:highlight w:val="green"/>
        </w:rPr>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in an attempt </w:t>
      </w:r>
      <w:r w:rsidRPr="00A50E06">
        <w:rPr>
          <w:rStyle w:val="Emphasis"/>
          <w:highlight w:val="green"/>
        </w:rPr>
        <w:t>to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Laden declared it a ‘religious duty’ for Al- Qa’eda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Al-Qa’eda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nuclear-armed Iran would likely step up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16F602A6" w14:textId="77777777" w:rsidR="002712D7" w:rsidRDefault="002712D7" w:rsidP="002712D7">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76D06B60" w14:textId="77777777" w:rsidR="002712D7" w:rsidRPr="00FD7DA6" w:rsidRDefault="002712D7" w:rsidP="002712D7">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4"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34B4303F" w14:textId="77777777" w:rsidR="002712D7" w:rsidRPr="007C7FA5" w:rsidRDefault="002712D7" w:rsidP="002712D7">
      <w:pPr>
        <w:rPr>
          <w:sz w:val="16"/>
        </w:rPr>
      </w:pPr>
      <w:r w:rsidRPr="00055F1F">
        <w:rPr>
          <w:rStyle w:val="StyleUnderline"/>
        </w:rPr>
        <w:t>The</w:t>
      </w:r>
      <w:r w:rsidRPr="007C7FA5">
        <w:rPr>
          <w:sz w:val="16"/>
        </w:rPr>
        <w:t xml:space="preserve"> </w:t>
      </w:r>
      <w:r w:rsidRPr="00A50E06">
        <w:rPr>
          <w:rStyle w:val="Emphasis"/>
          <w:highlight w:val="green"/>
        </w:rPr>
        <w:t>global system to prevent</w:t>
      </w:r>
      <w:r w:rsidRPr="00A50E06">
        <w:rPr>
          <w:sz w:val="16"/>
          <w:highlight w:val="green"/>
        </w:rPr>
        <w:t xml:space="preserve"> </w:t>
      </w:r>
      <w:r w:rsidRPr="00A50E06">
        <w:rPr>
          <w:rStyle w:val="Emphasis"/>
          <w:highlight w:val="green"/>
        </w:rPr>
        <w:t>nuclear proliferation</w:t>
      </w:r>
      <w:r w:rsidRPr="00A50E06">
        <w:rPr>
          <w:sz w:val="16"/>
          <w:highlight w:val="green"/>
        </w:rPr>
        <w:t xml:space="preserve"> </w:t>
      </w:r>
      <w:r w:rsidRPr="00055F1F">
        <w:rPr>
          <w:rStyle w:val="StyleUnderline"/>
        </w:rPr>
        <w:t>and promote disarmament</w:t>
      </w:r>
      <w:r w:rsidRPr="007C7FA5">
        <w:rPr>
          <w:sz w:val="16"/>
        </w:rPr>
        <w:t xml:space="preserve"> </w:t>
      </w:r>
      <w:r w:rsidRPr="00A50E06">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A50E06">
        <w:rPr>
          <w:rStyle w:val="Emphasis"/>
          <w:highlight w:val="green"/>
        </w:rPr>
        <w:t>more countries</w:t>
      </w:r>
      <w:r w:rsidRPr="00A50E06">
        <w:rPr>
          <w:sz w:val="16"/>
          <w:highlight w:val="green"/>
        </w:rPr>
        <w:t xml:space="preserve"> </w:t>
      </w:r>
      <w:r w:rsidRPr="007C7FA5">
        <w:rPr>
          <w:sz w:val="16"/>
        </w:rPr>
        <w:t xml:space="preserve">are </w:t>
      </w:r>
      <w:r w:rsidRPr="00A50E06">
        <w:rPr>
          <w:rStyle w:val="Emphasis"/>
          <w:highlight w:val="green"/>
        </w:rPr>
        <w:t>acquiring</w:t>
      </w:r>
      <w:r w:rsidRPr="00A50E06">
        <w:rPr>
          <w:sz w:val="16"/>
          <w:highlight w:val="green"/>
        </w:rPr>
        <w:t xml:space="preserve"> </w:t>
      </w:r>
      <w:r w:rsidRPr="00A50E06">
        <w:rPr>
          <w:rStyle w:val="Emphasis"/>
          <w:highlight w:val="green"/>
          <w:bdr w:val="single" w:sz="18" w:space="0" w:color="auto"/>
        </w:rPr>
        <w:t>sensitive nuclear material</w:t>
      </w:r>
      <w:r w:rsidRPr="00A50E06">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A50E06">
        <w:rPr>
          <w:rStyle w:val="Emphasis"/>
          <w:highlight w:val="green"/>
        </w:rPr>
        <w:t xml:space="preserve">It is </w:t>
      </w:r>
      <w:r w:rsidRPr="00A50E06">
        <w:rPr>
          <w:rStyle w:val="Emphasis"/>
          <w:highlight w:val="green"/>
          <w:bdr w:val="single" w:sz="18" w:space="0" w:color="auto"/>
        </w:rPr>
        <w:t>increasingly difficult to distinguish between nuclear programs designed for peaceful purposes and</w:t>
      </w:r>
      <w:r w:rsidRPr="00A50E06">
        <w:rPr>
          <w:sz w:val="16"/>
          <w:highlight w:val="green"/>
          <w:bdr w:val="single" w:sz="18" w:space="0" w:color="auto"/>
        </w:rPr>
        <w:t xml:space="preserve"> </w:t>
      </w:r>
      <w:r w:rsidRPr="00A50E06">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A50E06">
        <w:rPr>
          <w:rStyle w:val="Emphasis"/>
          <w:highlight w:val="green"/>
        </w:rPr>
        <w:t>To restore</w:t>
      </w:r>
      <w:r w:rsidRPr="00A50E06">
        <w:rPr>
          <w:rStyle w:val="StyleUnderline"/>
          <w:highlight w:val="green"/>
        </w:rPr>
        <w:t xml:space="preserve"> </w:t>
      </w:r>
      <w:r w:rsidRPr="00055F1F">
        <w:rPr>
          <w:rStyle w:val="StyleUnderline"/>
        </w:rPr>
        <w:t xml:space="preserve">the nonproliferation regime’s role as a bulwark of </w:t>
      </w:r>
      <w:r w:rsidRPr="00A50E06">
        <w:rPr>
          <w:rStyle w:val="Emphasis"/>
          <w:highlight w:val="green"/>
        </w:rPr>
        <w:t>global stability</w:t>
      </w:r>
      <w:r w:rsidRPr="00055F1F">
        <w:rPr>
          <w:rStyle w:val="StyleUnderline"/>
        </w:rPr>
        <w:t xml:space="preserve">, international nonproliferation </w:t>
      </w:r>
      <w:r w:rsidRPr="00A50E06">
        <w:rPr>
          <w:rStyle w:val="Emphasis"/>
          <w:highlight w:val="green"/>
        </w:rPr>
        <w:t>institutions</w:t>
      </w:r>
      <w:r w:rsidRPr="00A50E06">
        <w:rPr>
          <w:rStyle w:val="StyleUnderline"/>
          <w:highlight w:val="green"/>
        </w:rPr>
        <w:t xml:space="preserve"> </w:t>
      </w:r>
      <w:r w:rsidRPr="00055F1F">
        <w:rPr>
          <w:rStyle w:val="StyleUnderline"/>
        </w:rPr>
        <w:t xml:space="preserve">and states </w:t>
      </w:r>
      <w:r w:rsidRPr="00A50E06">
        <w:rPr>
          <w:rStyle w:val="Emphasis"/>
          <w:highlight w:val="green"/>
        </w:rPr>
        <w:t>need</w:t>
      </w:r>
      <w:r w:rsidRPr="00A50E06">
        <w:rPr>
          <w:rStyle w:val="StyleUnderline"/>
          <w:highlight w:val="green"/>
        </w:rPr>
        <w:t xml:space="preserve"> </w:t>
      </w:r>
      <w:r w:rsidRPr="00A50E06">
        <w:rPr>
          <w:rStyle w:val="Emphasis"/>
          <w:highlight w:val="green"/>
          <w:bdr w:val="single" w:sz="18" w:space="0" w:color="auto"/>
        </w:rPr>
        <w:t>new ways to track</w:t>
      </w:r>
      <w:r w:rsidRPr="00A50E06">
        <w:rPr>
          <w:rStyle w:val="StyleUnderline"/>
          <w:highlight w:val="green"/>
        </w:rPr>
        <w:t xml:space="preserve"> </w:t>
      </w:r>
      <w:r w:rsidRPr="00055F1F">
        <w:rPr>
          <w:rStyle w:val="StyleUnderline"/>
        </w:rPr>
        <w:t xml:space="preserve">and tackle the development of </w:t>
      </w:r>
      <w:r w:rsidRPr="00A50E06">
        <w:rPr>
          <w:rStyle w:val="Emphasis"/>
          <w:highlight w:val="green"/>
        </w:rPr>
        <w:t>nuclear weapons</w:t>
      </w:r>
      <w:r w:rsidRPr="007C7FA5">
        <w:rPr>
          <w:sz w:val="16"/>
        </w:rPr>
        <w:t xml:space="preserve">. This requires an innovative approach to monitoring and constraining dangerous </w:t>
      </w:r>
      <w:r w:rsidRPr="00613200">
        <w:rPr>
          <w:sz w:val="16"/>
        </w:rPr>
        <w:t xml:space="preserve">activity. But given that more countries are acquiring or producing highly enriched uranium, material constraints alone are not enough. </w:t>
      </w:r>
      <w:r w:rsidRPr="00613200">
        <w:rPr>
          <w:rStyle w:val="StyleUnderline"/>
        </w:rPr>
        <w:t xml:space="preserve">Monitors </w:t>
      </w:r>
      <w:r w:rsidRPr="00613200">
        <w:rPr>
          <w:rStyle w:val="Emphasis"/>
          <w:bdr w:val="single" w:sz="18" w:space="0" w:color="auto"/>
        </w:rPr>
        <w:t>will need fresh tools to credibly track</w:t>
      </w:r>
      <w:r w:rsidRPr="00613200">
        <w:rPr>
          <w:rStyle w:val="StyleUnderline"/>
        </w:rPr>
        <w:t xml:space="preserve"> additional indicators of potential bomb</w:t>
      </w:r>
      <w:r w:rsidRPr="007C7FA5">
        <w:rPr>
          <w:rStyle w:val="StyleUnderline"/>
        </w:rPr>
        <w:t xml:space="preserve">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A50E06">
        <w:rPr>
          <w:rStyle w:val="Emphasis"/>
          <w:highlight w:val="green"/>
          <w:bdr w:val="single" w:sz="18" w:space="0" w:color="auto"/>
        </w:rPr>
        <w:t>should move quickly</w:t>
      </w:r>
      <w:r w:rsidRPr="00A50E06">
        <w:rPr>
          <w:rStyle w:val="StyleUnderline"/>
          <w:highlight w:val="green"/>
        </w:rPr>
        <w:t xml:space="preserve"> </w:t>
      </w:r>
      <w:r w:rsidRPr="007C7FA5">
        <w:rPr>
          <w:rStyle w:val="StyleUnderline"/>
        </w:rPr>
        <w:t>to create such a system.</w:t>
      </w:r>
      <w:r w:rsidRPr="007C7FA5">
        <w:rPr>
          <w:sz w:val="16"/>
        </w:rPr>
        <w:t xml:space="preserve"> </w:t>
      </w:r>
      <w:r w:rsidRPr="00A50E06">
        <w:rPr>
          <w:rStyle w:val="Emphasis"/>
          <w:highlight w:val="green"/>
        </w:rPr>
        <w:t>When</w:t>
      </w:r>
      <w:r w:rsidRPr="00A50E06">
        <w:rPr>
          <w:sz w:val="16"/>
          <w:highlight w:val="green"/>
        </w:rPr>
        <w:t xml:space="preserve"> </w:t>
      </w:r>
      <w:r w:rsidRPr="007C7FA5">
        <w:rPr>
          <w:rStyle w:val="StyleUnderline"/>
        </w:rPr>
        <w:t>existing</w:t>
      </w:r>
      <w:r w:rsidRPr="007C7FA5">
        <w:rPr>
          <w:sz w:val="16"/>
        </w:rPr>
        <w:t xml:space="preserve"> </w:t>
      </w:r>
      <w:r w:rsidRPr="00A50E06">
        <w:rPr>
          <w:rStyle w:val="Emphasis"/>
          <w:highlight w:val="green"/>
        </w:rPr>
        <w:t>powers</w:t>
      </w:r>
      <w:r w:rsidRPr="00A50E06">
        <w:rPr>
          <w:sz w:val="16"/>
          <w:highlight w:val="green"/>
        </w:rPr>
        <w:t xml:space="preserve"> </w:t>
      </w:r>
      <w:r w:rsidRPr="00A50E06">
        <w:rPr>
          <w:rStyle w:val="Emphasis"/>
          <w:highlight w:val="green"/>
        </w:rPr>
        <w:t>are less able to prevent</w:t>
      </w:r>
      <w:r w:rsidRPr="00A50E06">
        <w:rPr>
          <w:sz w:val="16"/>
          <w:highlight w:val="green"/>
        </w:rPr>
        <w:t xml:space="preserve"> </w:t>
      </w:r>
      <w:r w:rsidRPr="007C7FA5">
        <w:rPr>
          <w:rStyle w:val="StyleUnderline"/>
        </w:rPr>
        <w:t>uranium</w:t>
      </w:r>
      <w:r w:rsidRPr="007C7FA5">
        <w:rPr>
          <w:sz w:val="16"/>
        </w:rPr>
        <w:t xml:space="preserve"> </w:t>
      </w:r>
      <w:r w:rsidRPr="00A50E06">
        <w:rPr>
          <w:rStyle w:val="Emphasis"/>
          <w:highlight w:val="green"/>
        </w:rPr>
        <w:t>enrichment</w:t>
      </w:r>
      <w:r w:rsidRPr="007C7FA5">
        <w:rPr>
          <w:rStyle w:val="StyleUnderline"/>
        </w:rPr>
        <w:t>—and even hand over highly enriched material to other countries—</w:t>
      </w:r>
      <w:r w:rsidRPr="00A50E06">
        <w:rPr>
          <w:rStyle w:val="Emphasis"/>
          <w:highlight w:val="green"/>
        </w:rPr>
        <w:t xml:space="preserve">it incentivizes competitors </w:t>
      </w:r>
      <w:r w:rsidRPr="00A50E06">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A50E06">
        <w:rPr>
          <w:rStyle w:val="Emphasis"/>
          <w:highlight w:val="green"/>
        </w:rPr>
        <w:t>Russia</w:t>
      </w:r>
      <w:r w:rsidRPr="00A50E06">
        <w:rPr>
          <w:rStyle w:val="StyleUnderline"/>
          <w:highlight w:val="green"/>
        </w:rPr>
        <w:t xml:space="preserve"> </w:t>
      </w:r>
      <w:r w:rsidRPr="007C7FA5">
        <w:rPr>
          <w:rStyle w:val="StyleUnderline"/>
        </w:rPr>
        <w:t xml:space="preserve">and the </w:t>
      </w:r>
      <w:r w:rsidRPr="00A50E06">
        <w:rPr>
          <w:rStyle w:val="Emphasis"/>
          <w:highlight w:val="green"/>
        </w:rPr>
        <w:t>U</w:t>
      </w:r>
      <w:r w:rsidRPr="007C7FA5">
        <w:rPr>
          <w:rStyle w:val="StyleUnderline"/>
        </w:rPr>
        <w:t xml:space="preserve">nited </w:t>
      </w:r>
      <w:r w:rsidRPr="00A50E06">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A50E06">
        <w:rPr>
          <w:rStyle w:val="Emphasis"/>
          <w:highlight w:val="green"/>
        </w:rPr>
        <w:t>China</w:t>
      </w:r>
      <w:r w:rsidRPr="007C7FA5">
        <w:rPr>
          <w:rStyle w:val="StyleUnderline"/>
        </w:rPr>
        <w:t xml:space="preserve">, </w:t>
      </w:r>
      <w:r w:rsidRPr="00A50E06">
        <w:rPr>
          <w:rStyle w:val="Emphasis"/>
          <w:highlight w:val="green"/>
        </w:rPr>
        <w:t>India</w:t>
      </w:r>
      <w:r w:rsidRPr="007C7FA5">
        <w:rPr>
          <w:rStyle w:val="StyleUnderline"/>
        </w:rPr>
        <w:t xml:space="preserve">, </w:t>
      </w:r>
      <w:r w:rsidRPr="00A50E06">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A50E06">
        <w:rPr>
          <w:rStyle w:val="Emphasis"/>
          <w:highlight w:val="green"/>
        </w:rPr>
        <w:t>North Korea</w:t>
      </w:r>
      <w:r w:rsidRPr="007C7FA5">
        <w:rPr>
          <w:sz w:val="16"/>
        </w:rPr>
        <w:t xml:space="preserve">. But the most worrisome problem is that </w:t>
      </w:r>
      <w:r w:rsidRPr="007C7FA5">
        <w:rPr>
          <w:rStyle w:val="StyleUnderline"/>
        </w:rPr>
        <w:t xml:space="preserve">the </w:t>
      </w:r>
      <w:r w:rsidRPr="00A50E06">
        <w:rPr>
          <w:rStyle w:val="Emphasis"/>
          <w:highlight w:val="green"/>
        </w:rPr>
        <w:t>barrier</w:t>
      </w:r>
      <w:r w:rsidRPr="00A50E06">
        <w:rPr>
          <w:rStyle w:val="StyleUnderline"/>
          <w:highlight w:val="green"/>
        </w:rPr>
        <w:t xml:space="preserve"> </w:t>
      </w:r>
      <w:r w:rsidRPr="007C7FA5">
        <w:rPr>
          <w:rStyle w:val="StyleUnderline"/>
        </w:rPr>
        <w:t xml:space="preserve">between peaceful nuclear activity and weapons development is </w:t>
      </w:r>
      <w:r w:rsidRPr="00A50E06">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A50E06">
        <w:rPr>
          <w:rStyle w:val="Emphasis"/>
          <w:highlight w:val="green"/>
        </w:rPr>
        <w:t>Countries</w:t>
      </w:r>
      <w:r w:rsidRPr="00A50E06">
        <w:rPr>
          <w:rStyle w:val="StyleUnderline"/>
          <w:highlight w:val="green"/>
        </w:rPr>
        <w:t xml:space="preserve"> </w:t>
      </w:r>
      <w:r w:rsidRPr="00A50E06">
        <w:rPr>
          <w:rStyle w:val="Emphasis"/>
          <w:highlight w:val="green"/>
        </w:rPr>
        <w:t>with</w:t>
      </w:r>
      <w:r w:rsidRPr="00A50E06">
        <w:rPr>
          <w:rStyle w:val="StyleUnderline"/>
          <w:highlight w:val="green"/>
        </w:rPr>
        <w:t xml:space="preserve"> </w:t>
      </w:r>
      <w:r w:rsidRPr="00A50E06">
        <w:rPr>
          <w:rStyle w:val="Emphasis"/>
          <w:highlight w:val="green"/>
        </w:rPr>
        <w:t xml:space="preserve">weapons aspirations can now more easily </w:t>
      </w:r>
      <w:r w:rsidRPr="00A50E06">
        <w:rPr>
          <w:rStyle w:val="Emphasis"/>
          <w:highlight w:val="green"/>
          <w:bdr w:val="single" w:sz="18" w:space="0" w:color="auto"/>
        </w:rPr>
        <w:t>hide their ambitions</w:t>
      </w:r>
      <w:r w:rsidRPr="007C7FA5">
        <w:rPr>
          <w:rStyle w:val="StyleUnderline"/>
        </w:rPr>
        <w:t>—and progress—</w:t>
      </w:r>
      <w:r w:rsidRPr="00A50E06">
        <w:rPr>
          <w:rStyle w:val="Emphasis"/>
          <w:highlight w:val="green"/>
        </w:rPr>
        <w:t>in plain sight</w:t>
      </w:r>
      <w:r w:rsidRPr="007C7FA5">
        <w:rPr>
          <w:sz w:val="16"/>
        </w:rPr>
        <w:t>.</w:t>
      </w:r>
    </w:p>
    <w:p w14:paraId="7FABA9CA" w14:textId="77777777" w:rsidR="002712D7" w:rsidRDefault="002712D7" w:rsidP="002712D7">
      <w:pPr>
        <w:spacing w:line="240" w:lineRule="auto"/>
        <w:rPr>
          <w:rStyle w:val="StyleUnderline"/>
        </w:rPr>
      </w:pPr>
    </w:p>
    <w:p w14:paraId="779DA077" w14:textId="77777777" w:rsidR="002712D7" w:rsidRDefault="002712D7" w:rsidP="002712D7">
      <w:pPr>
        <w:pStyle w:val="Heading4"/>
      </w:pPr>
      <w:r>
        <w:t xml:space="preserve">Nuke war causes extinction AND outweighs </w:t>
      </w:r>
      <w:r w:rsidRPr="00C339DB">
        <w:rPr>
          <w:u w:val="single"/>
        </w:rPr>
        <w:t>other</w:t>
      </w:r>
      <w:r>
        <w:t xml:space="preserve"> existential risks</w:t>
      </w:r>
    </w:p>
    <w:p w14:paraId="7521FF9F" w14:textId="77777777" w:rsidR="002712D7" w:rsidRPr="00E530E8" w:rsidRDefault="002712D7" w:rsidP="002712D7">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3458637C" w14:textId="77777777" w:rsidR="002712D7" w:rsidRPr="00216297" w:rsidRDefault="002712D7" w:rsidP="002712D7">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r w:rsidRPr="00A50E06">
        <w:rPr>
          <w:rStyle w:val="Emphasis"/>
          <w:highlight w:val="green"/>
        </w:rPr>
        <w:t>self assured destruction</w:t>
      </w:r>
      <w:r w:rsidRPr="00A50E06">
        <w:rPr>
          <w:rStyle w:val="StyleUnderline"/>
          <w:highlight w:val="green"/>
        </w:rPr>
        <w:t xml:space="preserve">. </w:t>
      </w:r>
      <w:r w:rsidRPr="00B86C9D">
        <w:rPr>
          <w:rStyle w:val="StyleUnderline"/>
        </w:rPr>
        <w:t xml:space="preserve">Even a 'small' nuclear war </w:t>
      </w:r>
      <w:r w:rsidRPr="00B86C9D">
        <w:rPr>
          <w:sz w:val="16"/>
        </w:rPr>
        <w:t xml:space="preserve">between India and Pakistan, with each country detonating 50 Hiroshima-size atom bombs--only about 0.03 percent of the global nuclear arsenal's explosive power--as air bursts in urban areas, </w:t>
      </w:r>
      <w:r w:rsidRPr="00B86C9D">
        <w:rPr>
          <w:rStyle w:val="StyleUnderline"/>
        </w:rPr>
        <w:t>could produce so much smoke that temperatures would fall below those of the Little Ice Age</w:t>
      </w:r>
      <w:r w:rsidRPr="00B86C9D">
        <w:rPr>
          <w:sz w:val="16"/>
        </w:rPr>
        <w:t xml:space="preserve"> of the fourteenth to nineteenth centuries, </w:t>
      </w:r>
      <w:r w:rsidRPr="00B86C9D">
        <w:rPr>
          <w:rStyle w:val="StyleUnderline"/>
        </w:rPr>
        <w:t>shortening the growing season around the world and threatening the global food supply</w:t>
      </w:r>
      <w:r w:rsidRPr="00B86C9D">
        <w:rPr>
          <w:sz w:val="16"/>
        </w:rPr>
        <w:t>. Furthermore,</w:t>
      </w:r>
      <w:r w:rsidRPr="00391E10">
        <w:rPr>
          <w:sz w:val="16"/>
        </w:rPr>
        <w:t xml:space="preserv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w:t>
      </w:r>
      <w:r w:rsidRPr="00B86C9D">
        <w:rPr>
          <w:rStyle w:val="StyleUnderline"/>
        </w:rPr>
        <w:t>threat posed by nuclear weapons use as one that</w:t>
      </w:r>
      <w:r w:rsidRPr="00B86C9D">
        <w:rPr>
          <w:sz w:val="16"/>
        </w:rPr>
        <w:t xml:space="preserve"> at least threatens what we now call 'civilization' and that potentially </w:t>
      </w:r>
      <w:r w:rsidRPr="00B86C9D">
        <w:rPr>
          <w:rStyle w:val="Emphasis"/>
        </w:rPr>
        <w:t>threatens human survival with an immediacy that even climate change does not</w:t>
      </w:r>
      <w:r w:rsidRPr="00B86C9D">
        <w:rPr>
          <w:sz w:val="16"/>
        </w:rPr>
        <w:t>, though we can see the results of climate change here and now and of course the immediate post-nuclear results for Hiroshima and Nagasaki as well</w:t>
      </w:r>
      <w:r w:rsidRPr="00055D8B">
        <w:rPr>
          <w:sz w:val="16"/>
        </w:rPr>
        <w:t xml:space="preserve">. </w:t>
      </w:r>
    </w:p>
    <w:p w14:paraId="3DED551A" w14:textId="77777777" w:rsidR="002712D7" w:rsidRPr="00317401" w:rsidRDefault="002712D7" w:rsidP="002712D7">
      <w:pPr>
        <w:pStyle w:val="Heading3"/>
      </w:pPr>
      <w:r w:rsidRPr="00317401">
        <w:t>1AC – Framework (Short)</w:t>
      </w:r>
    </w:p>
    <w:p w14:paraId="54E6A41B" w14:textId="77777777" w:rsidR="002712D7" w:rsidRPr="00317401" w:rsidRDefault="002712D7" w:rsidP="002712D7">
      <w:pPr>
        <w:pStyle w:val="Heading4"/>
      </w:pPr>
      <w:r>
        <w:t>T</w:t>
      </w:r>
      <w:r w:rsidRPr="00317401">
        <w:t>he standard is maximizing expected well-being or act hedonistic util. Prefer additionally –</w:t>
      </w:r>
    </w:p>
    <w:p w14:paraId="2F327B99" w14:textId="77777777" w:rsidR="002712D7" w:rsidRPr="00317401" w:rsidRDefault="002712D7" w:rsidP="002712D7">
      <w:pPr>
        <w:pStyle w:val="Heading4"/>
        <w:rPr>
          <w:rFonts w:cs="Calibri"/>
          <w:color w:val="000000" w:themeColor="text1"/>
        </w:rPr>
      </w:pPr>
      <w:r w:rsidRPr="00317401">
        <w:t xml:space="preserve">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3EBC639D" w14:textId="77777777" w:rsidR="002712D7" w:rsidRPr="00F601E6" w:rsidRDefault="002712D7" w:rsidP="002712D7"/>
    <w:p w14:paraId="5C465F5E" w14:textId="77777777" w:rsidR="002712D7" w:rsidRPr="00F601E6" w:rsidRDefault="002712D7" w:rsidP="002712D7"/>
    <w:p w14:paraId="12C5711E" w14:textId="77777777" w:rsidR="002712D7" w:rsidRPr="00F601E6" w:rsidRDefault="002712D7" w:rsidP="002712D7"/>
    <w:p w14:paraId="63A8446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12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2D7"/>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9F03D0"/>
  <w14:defaultImageDpi w14:val="300"/>
  <w15:docId w15:val="{3766CACD-8395-BC46-9E5F-39176A033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12D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712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12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712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2712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12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12D7"/>
  </w:style>
  <w:style w:type="character" w:customStyle="1" w:styleId="Heading1Char">
    <w:name w:val="Heading 1 Char"/>
    <w:aliases w:val="Pocket Char"/>
    <w:basedOn w:val="DefaultParagraphFont"/>
    <w:link w:val="Heading1"/>
    <w:uiPriority w:val="9"/>
    <w:rsid w:val="002712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12D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712D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2712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712D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2712D7"/>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2712D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712D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712D7"/>
    <w:rPr>
      <w:color w:val="auto"/>
      <w:u w:val="none"/>
    </w:rPr>
  </w:style>
  <w:style w:type="paragraph" w:styleId="DocumentMap">
    <w:name w:val="Document Map"/>
    <w:basedOn w:val="Normal"/>
    <w:link w:val="DocumentMapChar"/>
    <w:uiPriority w:val="99"/>
    <w:semiHidden/>
    <w:unhideWhenUsed/>
    <w:rsid w:val="002712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12D7"/>
    <w:rPr>
      <w:rFonts w:ascii="Lucida Grande" w:hAnsi="Lucida Grande" w:cs="Lucida Grande"/>
    </w:rPr>
  </w:style>
  <w:style w:type="paragraph" w:customStyle="1" w:styleId="Emphasis1">
    <w:name w:val="Emphasis1"/>
    <w:basedOn w:val="Normal"/>
    <w:link w:val="Emphasis"/>
    <w:autoRedefine/>
    <w:uiPriority w:val="20"/>
    <w:qFormat/>
    <w:rsid w:val="002712D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2712D7"/>
    <w:rPr>
      <w:color w:val="605E5C"/>
      <w:shd w:val="clear" w:color="auto" w:fill="E1DFDD"/>
    </w:rPr>
  </w:style>
  <w:style w:type="paragraph" w:customStyle="1" w:styleId="textbold">
    <w:name w:val="text bold"/>
    <w:basedOn w:val="Normal"/>
    <w:autoRedefine/>
    <w:uiPriority w:val="20"/>
    <w:qFormat/>
    <w:rsid w:val="002712D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2712D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2712D7"/>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712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1"/>
    <w:uiPriority w:val="6"/>
    <w:qFormat/>
    <w:rsid w:val="002712D7"/>
    <w:pPr>
      <w:widowControl w:val="0"/>
      <w:autoSpaceDE w:val="0"/>
      <w:autoSpaceDN w:val="0"/>
      <w:adjustRightInd w:val="0"/>
      <w:spacing w:before="240" w:after="60"/>
      <w:jc w:val="center"/>
      <w:outlineLvl w:val="0"/>
    </w:pPr>
    <w:rPr>
      <w:u w:val="single"/>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2712D7"/>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2712D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2712D7"/>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gineering.berkeley.edu/news/2020/03/can-tiny-invisible-particles-help-stop-the-spread-of-nuclear-weap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Kac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archive.is/MQ4s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15651</Words>
  <Characters>89213</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cp:revision>
  <dcterms:created xsi:type="dcterms:W3CDTF">2022-02-18T20:37:00Z</dcterms:created>
  <dcterms:modified xsi:type="dcterms:W3CDTF">2022-02-18T20:37:00Z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