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A6862" w14:textId="5DA51280" w:rsidR="006E32E6" w:rsidRDefault="006E32E6" w:rsidP="006E32E6">
      <w:pPr>
        <w:pStyle w:val="Heading2"/>
      </w:pPr>
      <w:r>
        <w:t>1AC</w:t>
      </w:r>
    </w:p>
    <w:p w14:paraId="2B423301" w14:textId="77777777" w:rsidR="00060BB5" w:rsidRDefault="00060BB5" w:rsidP="00060BB5">
      <w:pPr>
        <w:pStyle w:val="Heading3"/>
      </w:pPr>
      <w:r>
        <w:lastRenderedPageBreak/>
        <w:t>1AC: Plan</w:t>
      </w:r>
    </w:p>
    <w:p w14:paraId="25AB7C7D" w14:textId="77777777" w:rsidR="00060BB5" w:rsidRDefault="00060BB5" w:rsidP="00060BB5">
      <w:pPr>
        <w:pStyle w:val="Heading4"/>
      </w:pPr>
      <w:r>
        <w:t xml:space="preserve">Plan - </w:t>
      </w:r>
      <w:r w:rsidRPr="007F3FA1">
        <w:t>Private entities ought not appropriate lunar heritage sites</w:t>
      </w:r>
      <w:r>
        <w:t xml:space="preserve"> in outer space.</w:t>
      </w:r>
    </w:p>
    <w:p w14:paraId="3ED39A0E" w14:textId="77777777" w:rsidR="00060BB5" w:rsidRPr="004D22B7" w:rsidRDefault="00060BB5" w:rsidP="00060BB5">
      <w:pPr>
        <w:pStyle w:val="ListParagraph"/>
        <w:numPr>
          <w:ilvl w:val="0"/>
          <w:numId w:val="16"/>
        </w:numPr>
      </w:pPr>
      <w:r>
        <w:t xml:space="preserve">We will defend NASA’s interpretation of lunar heritage sites </w:t>
      </w:r>
    </w:p>
    <w:p w14:paraId="56C9F256" w14:textId="77777777" w:rsidR="00060BB5" w:rsidRDefault="00060BB5" w:rsidP="00060BB5">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1C62B29F" w14:textId="77777777" w:rsidR="00060BB5" w:rsidRDefault="00060BB5" w:rsidP="00060BB5">
      <w:pPr>
        <w:rPr>
          <w:rStyle w:val="Emphasis"/>
        </w:rPr>
      </w:pPr>
      <w:r w:rsidRPr="008532F8">
        <w:rPr>
          <w:rStyle w:val="StyleUnderline"/>
        </w:rPr>
        <w:t xml:space="preserve">The </w:t>
      </w:r>
      <w:r w:rsidRPr="0088535C">
        <w:rPr>
          <w:rStyle w:val="Emphasis"/>
          <w:highlight w:val="green"/>
        </w:rPr>
        <w:t>issue of</w:t>
      </w:r>
      <w:r w:rsidRPr="00AC61A7">
        <w:rPr>
          <w:rStyle w:val="Emphasis"/>
        </w:rPr>
        <w:t xml:space="preserve"> humanity’s cultural </w:t>
      </w:r>
      <w:r w:rsidRPr="0088535C">
        <w:rPr>
          <w:rStyle w:val="Emphasis"/>
          <w:highlight w:val="green"/>
        </w:rPr>
        <w:t xml:space="preserve">heritage in space </w:t>
      </w:r>
      <w:r w:rsidRPr="00AC61A7">
        <w:rPr>
          <w:rStyle w:val="Emphasis"/>
          <w:bdr w:val="single" w:sz="18" w:space="0" w:color="auto"/>
        </w:rPr>
        <w:t xml:space="preserve">has </w:t>
      </w:r>
      <w:r w:rsidRPr="0088535C">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88535C">
        <w:rPr>
          <w:rStyle w:val="Emphasis"/>
          <w:highlight w:val="green"/>
        </w:rPr>
        <w:t>promulgated</w:t>
      </w:r>
      <w:r w:rsidRPr="0088535C">
        <w:rPr>
          <w:rStyle w:val="StyleUnderline"/>
          <w:highlight w:val="green"/>
        </w:rPr>
        <w:t xml:space="preserve"> </w:t>
      </w:r>
      <w:r w:rsidRPr="008532F8">
        <w:rPr>
          <w:rStyle w:val="StyleUnderline"/>
        </w:rPr>
        <w:t xml:space="preserve">their </w:t>
      </w:r>
      <w:r w:rsidRPr="0088535C">
        <w:rPr>
          <w:rStyle w:val="Emphasis"/>
          <w:highlight w:val="green"/>
        </w:rPr>
        <w:t>recommendations</w:t>
      </w:r>
      <w:r w:rsidRPr="0088535C">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88535C">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88535C">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may be desecrated so </w:t>
      </w:r>
      <w:r w:rsidRPr="0088535C">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88535C">
        <w:rPr>
          <w:rStyle w:val="Emphasis"/>
          <w:highlight w:val="green"/>
        </w:rPr>
        <w:t>While national heritage legislation can protect</w:t>
      </w:r>
      <w:r w:rsidRPr="0088535C">
        <w:rPr>
          <w:rStyle w:val="StyleUnderline"/>
          <w:highlight w:val="green"/>
        </w:rPr>
        <w:t xml:space="preserve"> </w:t>
      </w:r>
      <w:r w:rsidRPr="008532F8">
        <w:rPr>
          <w:rStyle w:val="StyleUnderline"/>
        </w:rPr>
        <w:t xml:space="preserve">space artifacts </w:t>
      </w:r>
      <w:r w:rsidRPr="0088535C">
        <w:rPr>
          <w:rStyle w:val="Emphasis"/>
          <w:highlight w:val="green"/>
        </w:rPr>
        <w:t xml:space="preserve">from </w:t>
      </w:r>
      <w:r w:rsidRPr="00A818DB">
        <w:rPr>
          <w:rStyle w:val="Emphasis"/>
        </w:rPr>
        <w:t xml:space="preserve">citizens of </w:t>
      </w:r>
      <w:r w:rsidRPr="0088535C">
        <w:rPr>
          <w:rStyle w:val="Emphasis"/>
          <w:highlight w:val="green"/>
        </w:rPr>
        <w:t>their own countries</w:t>
      </w:r>
      <w:r w:rsidRPr="008532F8">
        <w:rPr>
          <w:rStyle w:val="StyleUnderline"/>
        </w:rPr>
        <w:t xml:space="preserve">, there is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88535C">
        <w:rPr>
          <w:rStyle w:val="Emphasis"/>
          <w:highlight w:val="green"/>
        </w:rPr>
        <w:t>which</w:t>
      </w:r>
      <w:r w:rsidRPr="0088535C">
        <w:rPr>
          <w:rStyle w:val="StyleUnderline"/>
          <w:highlight w:val="green"/>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88535C">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88535C">
        <w:rPr>
          <w:rStyle w:val="Emphasis"/>
          <w:highlight w:val="green"/>
          <w:bdr w:val="single" w:sz="18" w:space="0" w:color="auto"/>
        </w:rPr>
        <w:t>cultural heritage in space</w:t>
      </w:r>
      <w:r w:rsidRPr="00A818DB">
        <w:rPr>
          <w:rStyle w:val="Emphasis"/>
        </w:rPr>
        <w:t>.</w:t>
      </w:r>
    </w:p>
    <w:p w14:paraId="116B4E63" w14:textId="77777777" w:rsidR="00060BB5" w:rsidRDefault="00060BB5" w:rsidP="00060BB5">
      <w:pPr>
        <w:pStyle w:val="Heading4"/>
      </w:pPr>
      <w:r w:rsidRPr="001837E9">
        <w:t>W</w:t>
      </w:r>
      <w:r>
        <w:t xml:space="preserve">e’ll defend NASA’s list of Lunar Heritage Sites – insert Map below. </w:t>
      </w:r>
    </w:p>
    <w:p w14:paraId="5CAAF086" w14:textId="77777777" w:rsidR="00060BB5" w:rsidRPr="001837E9" w:rsidRDefault="00060BB5" w:rsidP="00060BB5">
      <w:r w:rsidRPr="001837E9">
        <w:rPr>
          <w:rStyle w:val="Style13ptBold"/>
        </w:rPr>
        <w:t>JPL</w:t>
      </w:r>
      <w:r>
        <w:rPr>
          <w:rStyle w:val="Style13ptBold"/>
        </w:rPr>
        <w:t xml:space="preserve"> 13</w:t>
      </w:r>
      <w:r w:rsidRPr="001837E9">
        <w:t xml:space="preserve"> 12-13-2013 "Lunar Heritage Sites"</w:t>
      </w:r>
      <w:r>
        <w:t xml:space="preserve"> </w:t>
      </w:r>
      <w:hyperlink r:id="rId9" w:history="1">
        <w:r w:rsidRPr="00014385">
          <w:rPr>
            <w:rStyle w:val="Hyperlink"/>
          </w:rPr>
          <w:t>https://moon.nasa.gov/resources/53/lunar-heritage-sites/</w:t>
        </w:r>
      </w:hyperlink>
      <w:r>
        <w:t xml:space="preserve"> (Jet Propulsion Laboratory at CalTech)//Elmer</w:t>
      </w:r>
    </w:p>
    <w:p w14:paraId="24DA263D" w14:textId="77777777" w:rsidR="00060BB5" w:rsidRPr="001837E9" w:rsidRDefault="00060BB5" w:rsidP="00060BB5">
      <w:r>
        <w:rPr>
          <w:noProof/>
        </w:rPr>
        <w:lastRenderedPageBreak/>
        <w:drawing>
          <wp:inline distT="0" distB="0" distL="0" distR="0" wp14:anchorId="7A8BDEBD" wp14:editId="62ECE1DC">
            <wp:extent cx="3850343" cy="3888188"/>
            <wp:effectExtent l="0" t="0" r="0" b="0"/>
            <wp:docPr id="1" name="Picture 1" descr="A picture containing do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om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52185" cy="3890048"/>
                    </a:xfrm>
                    <a:prstGeom prst="rect">
                      <a:avLst/>
                    </a:prstGeom>
                  </pic:spPr>
                </pic:pic>
              </a:graphicData>
            </a:graphic>
          </wp:inline>
        </w:drawing>
      </w:r>
    </w:p>
    <w:p w14:paraId="5FF9B8AB" w14:textId="77777777" w:rsidR="00060BB5" w:rsidRPr="0088535C" w:rsidRDefault="00060BB5" w:rsidP="00060BB5">
      <w:pPr>
        <w:rPr>
          <w:rStyle w:val="Emphasis"/>
          <w:highlight w:val="green"/>
        </w:rPr>
      </w:pPr>
    </w:p>
    <w:p w14:paraId="0A2E4F0B" w14:textId="77777777" w:rsidR="00060BB5" w:rsidRDefault="00060BB5" w:rsidP="00060BB5">
      <w:pPr>
        <w:pStyle w:val="Heading3"/>
      </w:pPr>
      <w:r>
        <w:lastRenderedPageBreak/>
        <w:t>1AC: Lunar Heritage</w:t>
      </w:r>
    </w:p>
    <w:p w14:paraId="2D9B0116" w14:textId="77777777" w:rsidR="00060BB5" w:rsidRPr="00926B03" w:rsidRDefault="00060BB5" w:rsidP="00060BB5">
      <w:pPr>
        <w:pStyle w:val="Heading4"/>
      </w:pPr>
      <w:r>
        <w:t xml:space="preserve">The Advantage is </w:t>
      </w:r>
      <w:r>
        <w:rPr>
          <w:u w:val="single"/>
        </w:rPr>
        <w:t>Lunar Heritage</w:t>
      </w:r>
      <w:r>
        <w:t>:</w:t>
      </w:r>
    </w:p>
    <w:p w14:paraId="2E85634A" w14:textId="77777777" w:rsidR="00060BB5" w:rsidRDefault="00060BB5" w:rsidP="00060BB5">
      <w:pPr>
        <w:pStyle w:val="Heading4"/>
      </w:pPr>
      <w:r>
        <w:t xml:space="preserve">Global Moon Rush by </w:t>
      </w:r>
      <w:r>
        <w:rPr>
          <w:u w:val="single"/>
        </w:rPr>
        <w:t>private actors</w:t>
      </w:r>
      <w:r>
        <w:t xml:space="preserve"> is </w:t>
      </w:r>
      <w:r>
        <w:rPr>
          <w:u w:val="single"/>
        </w:rPr>
        <w:t>coming now</w:t>
      </w:r>
      <w:r>
        <w:t>.</w:t>
      </w:r>
    </w:p>
    <w:p w14:paraId="4E3ECD7F" w14:textId="77777777" w:rsidR="00060BB5" w:rsidRPr="00042143" w:rsidRDefault="00060BB5" w:rsidP="00060BB5">
      <w:r w:rsidRPr="00042143">
        <w:rPr>
          <w:rStyle w:val="Style13ptBold"/>
        </w:rPr>
        <w:t>Sample 19</w:t>
      </w:r>
      <w:r>
        <w:t xml:space="preserve"> Ian Sample 7-19-2019 “Apollo 11 site should be granted heritage status, says space agency boss” </w:t>
      </w:r>
      <w:hyperlink r:id="rId11" w:history="1">
        <w:r w:rsidRPr="0038339F">
          <w:rPr>
            <w:rStyle w:val="Hyperlink"/>
          </w:rPr>
          <w:t>https://www.theguardian.com/science/2019/jul/19/apollo-11-site-heritage-status-space-agency-moon</w:t>
        </w:r>
      </w:hyperlink>
      <w:r>
        <w:t xml:space="preserve"> (PhD at Queens Mary College)//Elmer </w:t>
      </w:r>
    </w:p>
    <w:p w14:paraId="5A5E6324" w14:textId="77777777" w:rsidR="00060BB5" w:rsidRDefault="00060BB5" w:rsidP="00060BB5">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w:t>
      </w:r>
      <w:r w:rsidRPr="00926B03">
        <w:rPr>
          <w:sz w:val="16"/>
        </w:rPr>
        <w:lastRenderedPageBreak/>
        <w:t xml:space="preserve">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A50E06">
        <w:rPr>
          <w:rStyle w:val="Emphasis"/>
          <w:highlight w:val="green"/>
        </w:rPr>
        <w:t xml:space="preserve">private </w:t>
      </w:r>
      <w:r w:rsidRPr="00546A7A">
        <w:rPr>
          <w:rStyle w:val="Emphasis"/>
          <w:highlight w:val="green"/>
        </w:rPr>
        <w:t>sector</w:t>
      </w:r>
      <w:r w:rsidRPr="00546A7A">
        <w:rPr>
          <w:rStyle w:val="Emphasis"/>
        </w:rPr>
        <w:t xml:space="preserve"> </w:t>
      </w:r>
      <w:r w:rsidRPr="00A818DB">
        <w:rPr>
          <w:rStyle w:val="Emphasis"/>
        </w:rPr>
        <w:t xml:space="preserve">is </w:t>
      </w:r>
      <w:r w:rsidRPr="00546A7A">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A50E06">
        <w:rPr>
          <w:rStyle w:val="Emphasis"/>
          <w:highlight w:val="green"/>
          <w:bdr w:val="single" w:sz="18" w:space="0" w:color="auto"/>
        </w:rPr>
        <w:t xml:space="preserve">five companies </w:t>
      </w:r>
      <w:r w:rsidRPr="00546A7A">
        <w:rPr>
          <w:rStyle w:val="Emphasis"/>
          <w:bdr w:val="single" w:sz="18" w:space="0" w:color="auto"/>
        </w:rPr>
        <w:t xml:space="preserve">aim </w:t>
      </w:r>
      <w:r w:rsidRPr="00546A7A">
        <w:rPr>
          <w:rStyle w:val="Emphasis"/>
          <w:highlight w:val="green"/>
          <w:bdr w:val="single" w:sz="18" w:space="0" w:color="auto"/>
        </w:rPr>
        <w:t>to</w:t>
      </w:r>
      <w:r w:rsidRPr="00546A7A">
        <w:rPr>
          <w:rStyle w:val="Emphasis"/>
          <w:bdr w:val="single" w:sz="18" w:space="0" w:color="auto"/>
        </w:rPr>
        <w:t xml:space="preserve"> </w:t>
      </w:r>
      <w:r w:rsidRPr="00A50E06">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A50E06">
        <w:rPr>
          <w:rStyle w:val="Emphasis"/>
          <w:highlight w:val="green"/>
        </w:rPr>
        <w:t xml:space="preserve">flurry of activity </w:t>
      </w:r>
      <w:r w:rsidRPr="00A818DB">
        <w:rPr>
          <w:rStyle w:val="Emphasis"/>
          <w:bdr w:val="single" w:sz="18" w:space="0" w:color="auto"/>
        </w:rPr>
        <w:t xml:space="preserve">may </w:t>
      </w:r>
      <w:r w:rsidRPr="00A50E06">
        <w:rPr>
          <w:rStyle w:val="Emphasis"/>
          <w:highlight w:val="green"/>
          <w:bdr w:val="single" w:sz="18" w:space="0" w:color="auto"/>
        </w:rPr>
        <w:t>make protection</w:t>
      </w:r>
      <w:r w:rsidRPr="00A50E06">
        <w:rPr>
          <w:rStyle w:val="StyleUnderline"/>
          <w:highlight w:val="green"/>
          <w:bdr w:val="single" w:sz="18" w:space="0" w:color="auto"/>
        </w:rPr>
        <w:t xml:space="preserve"> </w:t>
      </w:r>
      <w:r w:rsidRPr="00A50E06">
        <w:rPr>
          <w:rStyle w:val="Emphasis"/>
          <w:highlight w:val="gree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A50E06">
        <w:rPr>
          <w:rStyle w:val="Emphasis"/>
          <w:highlight w:val="green"/>
        </w:rPr>
        <w:t xml:space="preserve">have to be prepared for the company </w:t>
      </w:r>
      <w:r w:rsidRPr="00926B03">
        <w:rPr>
          <w:rStyle w:val="StyleUnderline"/>
        </w:rPr>
        <w:t xml:space="preserve">or nation </w:t>
      </w:r>
      <w:r w:rsidRPr="00A50E06">
        <w:rPr>
          <w:rStyle w:val="Emphasis"/>
          <w:highlight w:val="green"/>
        </w:rPr>
        <w:t>that doesn’t care</w:t>
      </w:r>
      <w:r w:rsidRPr="00A50E06">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A50E06">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A50E06">
        <w:rPr>
          <w:rStyle w:val="Emphasis"/>
          <w:highlight w:val="green"/>
        </w:rPr>
        <w:t xml:space="preserve">to pillage </w:t>
      </w:r>
      <w:r w:rsidRPr="00A818DB">
        <w:rPr>
          <w:rStyle w:val="Emphasis"/>
        </w:rPr>
        <w:t xml:space="preserve">for </w:t>
      </w:r>
      <w:r w:rsidRPr="00A50E06">
        <w:rPr>
          <w:rStyle w:val="Emphasis"/>
          <w:highlight w:val="green"/>
        </w:rPr>
        <w:t>artefacts that will</w:t>
      </w:r>
      <w:r w:rsidRPr="00926B03">
        <w:rPr>
          <w:rStyle w:val="StyleUnderline"/>
        </w:rPr>
        <w:t xml:space="preserve"> undoubtedly </w:t>
      </w:r>
      <w:r w:rsidRPr="00A50E06">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720E4C65" w14:textId="77777777" w:rsidR="00060BB5" w:rsidRDefault="00060BB5" w:rsidP="00060BB5">
      <w:pPr>
        <w:pStyle w:val="Heading4"/>
      </w:pPr>
      <w:r>
        <w:lastRenderedPageBreak/>
        <w:t xml:space="preserve">Corporate development, tourism, and looting will destroy </w:t>
      </w:r>
      <w:r w:rsidRPr="00D961AA">
        <w:rPr>
          <w:u w:val="single"/>
        </w:rPr>
        <w:t>scientifically rich</w:t>
      </w:r>
      <w:r>
        <w:t xml:space="preserve"> Tranquility base artifacts.</w:t>
      </w:r>
    </w:p>
    <w:p w14:paraId="2995A33F" w14:textId="77777777" w:rsidR="00060BB5" w:rsidRPr="00380B2A" w:rsidRDefault="00060BB5" w:rsidP="00060BB5">
      <w:r w:rsidRPr="00FE7D12">
        <w:rPr>
          <w:rStyle w:val="Style13ptBold"/>
        </w:rPr>
        <w:t>Fessl 19</w:t>
      </w:r>
      <w:r>
        <w:t xml:space="preserve"> Sophie Fessl 7-10-2019 “Should the Moon Landing Site Be a National Historic Landmark?” </w:t>
      </w:r>
      <w:hyperlink r:id="rId12" w:history="1">
        <w:r w:rsidRPr="0038339F">
          <w:rPr>
            <w:rStyle w:val="Hyperlink"/>
          </w:rPr>
          <w:t>https://daily.jstor.org/should-the-moon-landing-site-be-a-national-historic-landmark/</w:t>
        </w:r>
      </w:hyperlink>
      <w:r>
        <w:t xml:space="preserve"> (PhD King’s College London, BA Oxford)//Elmer </w:t>
      </w:r>
    </w:p>
    <w:p w14:paraId="6CA478BB" w14:textId="77777777" w:rsidR="00060BB5" w:rsidRDefault="00060BB5" w:rsidP="00060BB5">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A50E06">
        <w:rPr>
          <w:rStyle w:val="Emphasis"/>
          <w:highlight w:val="green"/>
        </w:rPr>
        <w:t>Flags</w:t>
      </w:r>
      <w:r w:rsidRPr="006D6898">
        <w:rPr>
          <w:rStyle w:val="StyleUnderline"/>
        </w:rPr>
        <w:t xml:space="preserve">, rovers, laser-reflecting </w:t>
      </w:r>
      <w:r w:rsidRPr="00A50E06">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A50E06">
        <w:rPr>
          <w:rStyle w:val="Emphasis"/>
          <w:highlight w:val="green"/>
        </w:rPr>
        <w:t>dozens</w:t>
      </w:r>
      <w:r w:rsidRPr="00A50E06">
        <w:rPr>
          <w:rStyle w:val="StyleUnderline"/>
          <w:highlight w:val="green"/>
        </w:rPr>
        <w:t xml:space="preserve"> </w:t>
      </w:r>
      <w:r w:rsidRPr="00546A7A">
        <w:rPr>
          <w:rStyle w:val="StyleUnderline"/>
        </w:rPr>
        <w:t xml:space="preserve">of </w:t>
      </w:r>
      <w:r w:rsidRPr="00A50E06">
        <w:rPr>
          <w:rStyle w:val="Emphasis"/>
          <w:highlight w:val="green"/>
        </w:rPr>
        <w:t>artifacts</w:t>
      </w:r>
      <w:r w:rsidRPr="00A50E06">
        <w:rPr>
          <w:rStyle w:val="StyleUnderline"/>
          <w:highlight w:val="green"/>
        </w:rPr>
        <w:t xml:space="preserve"> </w:t>
      </w:r>
      <w:r w:rsidRPr="006D6898">
        <w:rPr>
          <w:rStyle w:val="StyleUnderline"/>
        </w:rPr>
        <w:t xml:space="preserve">and features that </w:t>
      </w:r>
      <w:r w:rsidRPr="00A50E06">
        <w:rPr>
          <w:rStyle w:val="Emphasis"/>
          <w:highlight w:val="green"/>
          <w:bdr w:val="single" w:sz="18" w:space="0" w:color="auto"/>
        </w:rPr>
        <w:t xml:space="preserve">bear witness to </w:t>
      </w:r>
      <w:r w:rsidRPr="00546A7A">
        <w:rPr>
          <w:rStyle w:val="Emphasis"/>
          <w:bdr w:val="single" w:sz="18" w:space="0" w:color="auto"/>
        </w:rPr>
        <w:t xml:space="preserve">our </w:t>
      </w:r>
      <w:r w:rsidRPr="00A50E06">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A50E06">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46A7A">
        <w:rPr>
          <w:rStyle w:val="Emphasis"/>
          <w:highlight w:val="green"/>
        </w:rPr>
        <w:t>at</w:t>
      </w:r>
      <w:r w:rsidRPr="00546A7A">
        <w:rPr>
          <w:rStyle w:val="Emphasis"/>
        </w:rPr>
        <w:t xml:space="preserve"> </w:t>
      </w:r>
      <w:r w:rsidRPr="00A50E06">
        <w:rPr>
          <w:rStyle w:val="Emphasis"/>
          <w:highlight w:val="green"/>
        </w:rPr>
        <w:t>Tranquility Base</w:t>
      </w:r>
      <w:r w:rsidRPr="00A50E06">
        <w:rPr>
          <w:sz w:val="14"/>
          <w:highlight w:val="green"/>
        </w:rPr>
        <w:t xml:space="preserve"> </w:t>
      </w:r>
      <w:r w:rsidRPr="00546A7A">
        <w:rPr>
          <w:rStyle w:val="StyleUnderline"/>
        </w:rPr>
        <w:t xml:space="preserve">could be </w:t>
      </w:r>
      <w:r w:rsidRPr="00A50E06">
        <w:rPr>
          <w:rStyle w:val="StyleUnderline"/>
          <w:highlight w:val="green"/>
        </w:rPr>
        <w:t xml:space="preserve">swept away with </w:t>
      </w:r>
      <w:r w:rsidRPr="00546A7A">
        <w:rPr>
          <w:rStyle w:val="StyleUnderline"/>
          <w:highlight w:val="green"/>
        </w:rPr>
        <w:t>a</w:t>
      </w:r>
      <w:r w:rsidRPr="00546A7A">
        <w:rPr>
          <w:rStyle w:val="StyleUnderline"/>
        </w:rPr>
        <w:t xml:space="preserve"> </w:t>
      </w:r>
      <w:r w:rsidRPr="00A50E06">
        <w:rPr>
          <w:rStyle w:val="Emphasis"/>
          <w:highlight w:val="green"/>
        </w:rPr>
        <w:t>casual brush</w:t>
      </w:r>
      <w:r w:rsidRPr="006D6898">
        <w:rPr>
          <w:rStyle w:val="StyleUnderline"/>
        </w:rPr>
        <w:t xml:space="preserve"> </w:t>
      </w:r>
      <w:r w:rsidRPr="00A50E06">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The s</w:t>
      </w:r>
      <w:r w:rsidRPr="00FE7D12">
        <w:rPr>
          <w:rStyle w:val="StyleUnderline"/>
        </w:rPr>
        <w:lastRenderedPageBreak/>
        <w:t xml:space="preserve">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A50E06">
        <w:rPr>
          <w:rStyle w:val="Emphasis"/>
          <w:highlight w:val="green"/>
        </w:rPr>
        <w:t xml:space="preserve">Bezos’ </w:t>
      </w:r>
      <w:r w:rsidRPr="00546A7A">
        <w:rPr>
          <w:rStyle w:val="Emphasis"/>
        </w:rPr>
        <w:t xml:space="preserve">recent </w:t>
      </w:r>
      <w:r w:rsidRPr="00A50E06">
        <w:rPr>
          <w:rStyle w:val="Emphasis"/>
          <w:highlight w:val="green"/>
        </w:rPr>
        <w:t>unveiling of</w:t>
      </w:r>
      <w:r w:rsidRPr="00A50E06">
        <w:rPr>
          <w:rStyle w:val="StyleUnderline"/>
          <w:highlight w:val="green"/>
        </w:rPr>
        <w:t xml:space="preserve"> </w:t>
      </w:r>
      <w:r w:rsidRPr="003C617C">
        <w:rPr>
          <w:rStyle w:val="StyleUnderline"/>
        </w:rPr>
        <w:t>a mock-up</w:t>
      </w:r>
      <w:r w:rsidRPr="006D6898">
        <w:rPr>
          <w:rStyle w:val="StyleUnderline"/>
        </w:rPr>
        <w:t xml:space="preserve"> of the </w:t>
      </w:r>
      <w:r w:rsidRPr="00A50E06">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A50E06">
        <w:rPr>
          <w:rStyle w:val="Emphasis"/>
          <w:highlight w:val="green"/>
        </w:rPr>
        <w:t>only a</w:t>
      </w:r>
      <w:r w:rsidRPr="00FE7D12">
        <w:rPr>
          <w:rStyle w:val="Emphasis"/>
        </w:rPr>
        <w:t xml:space="preserve"> </w:t>
      </w:r>
      <w:r w:rsidRPr="00A50E06">
        <w:rPr>
          <w:rStyle w:val="Emphasis"/>
          <w:highlight w:val="green"/>
        </w:rPr>
        <w:t xml:space="preserve">matter of time </w:t>
      </w:r>
      <w:r w:rsidRPr="00A50E06">
        <w:rPr>
          <w:rStyle w:val="Emphasis"/>
          <w:highlight w:val="green"/>
          <w:bdr w:val="single" w:sz="18" w:space="0" w:color="auto"/>
        </w:rPr>
        <w:t>before corporate adventurers</w:t>
      </w:r>
      <w:r w:rsidRPr="00FE7D12">
        <w:rPr>
          <w:rStyle w:val="StyleUnderline"/>
          <w:bdr w:val="single" w:sz="18" w:space="0" w:color="auto"/>
        </w:rPr>
        <w:t xml:space="preserve"> </w:t>
      </w:r>
      <w:r w:rsidRPr="00A50E06">
        <w:rPr>
          <w:rStyle w:val="Emphasis"/>
          <w:highlight w:val="green"/>
          <w:bdr w:val="single" w:sz="18" w:space="0" w:color="auto"/>
        </w:rPr>
        <w:t>and space tourists</w:t>
      </w:r>
      <w:r w:rsidRPr="00A50E06">
        <w:rPr>
          <w:rStyle w:val="StyleUnderline"/>
          <w:highlight w:val="green"/>
          <w:bdr w:val="single" w:sz="18" w:space="0" w:color="auto"/>
        </w:rPr>
        <w:t xml:space="preserve"> </w:t>
      </w:r>
      <w:r w:rsidRPr="00A50E06">
        <w:rPr>
          <w:rStyle w:val="Emphasis"/>
          <w:highlight w:val="green"/>
          <w:bdr w:val="single" w:sz="18" w:space="0" w:color="auto"/>
        </w:rPr>
        <w:t>reach the moon</w:t>
      </w:r>
      <w:r w:rsidRPr="00A50E06">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7CB89DC2" w14:textId="77777777" w:rsidR="00060BB5" w:rsidRDefault="00060BB5" w:rsidP="00060BB5">
      <w:pPr>
        <w:pStyle w:val="Heading4"/>
      </w:pPr>
      <w:r>
        <w:t xml:space="preserve">Private entities are a </w:t>
      </w:r>
      <w:r>
        <w:rPr>
          <w:u w:val="single"/>
        </w:rPr>
        <w:t>unique threat</w:t>
      </w:r>
      <w:r>
        <w:t>---universal rules key.</w:t>
      </w:r>
    </w:p>
    <w:p w14:paraId="5189172F" w14:textId="77777777" w:rsidR="00060BB5" w:rsidRPr="00D82DE1" w:rsidRDefault="00060BB5" w:rsidP="00060BB5">
      <w:pPr>
        <w:pStyle w:val="ListParagraph"/>
        <w:numPr>
          <w:ilvl w:val="0"/>
          <w:numId w:val="12"/>
        </w:numPr>
      </w:pPr>
      <w:r>
        <w:t>Private Key Card – AT: Alt Causes</w:t>
      </w:r>
    </w:p>
    <w:p w14:paraId="134B3BB8" w14:textId="77777777" w:rsidR="00060BB5" w:rsidRDefault="00060BB5" w:rsidP="00060BB5">
      <w:pPr>
        <w:pStyle w:val="ListParagraph"/>
        <w:numPr>
          <w:ilvl w:val="0"/>
          <w:numId w:val="12"/>
        </w:numPr>
      </w:pPr>
      <w:r>
        <w:t>AT: Unilat CP</w:t>
      </w:r>
    </w:p>
    <w:p w14:paraId="483ECCEC" w14:textId="77777777" w:rsidR="00060BB5" w:rsidRDefault="00060BB5" w:rsidP="00060BB5">
      <w:pPr>
        <w:pStyle w:val="ListParagraph"/>
        <w:numPr>
          <w:ilvl w:val="0"/>
          <w:numId w:val="12"/>
        </w:numPr>
      </w:pPr>
      <w:r>
        <w:t>AT: Adv CP</w:t>
      </w:r>
    </w:p>
    <w:p w14:paraId="2C4853BA" w14:textId="77777777" w:rsidR="00060BB5" w:rsidRDefault="00060BB5" w:rsidP="00060BB5">
      <w:pPr>
        <w:pStyle w:val="ListParagraph"/>
        <w:numPr>
          <w:ilvl w:val="0"/>
          <w:numId w:val="12"/>
        </w:numPr>
      </w:pPr>
      <w:r>
        <w:t>AT: Generic DA</w:t>
      </w:r>
    </w:p>
    <w:p w14:paraId="6DC0BFD0" w14:textId="77777777" w:rsidR="00060BB5" w:rsidRDefault="00060BB5" w:rsidP="00060BB5">
      <w:pPr>
        <w:pStyle w:val="ListParagraph"/>
        <w:numPr>
          <w:ilvl w:val="0"/>
          <w:numId w:val="12"/>
        </w:numPr>
      </w:pPr>
      <w:r>
        <w:t>AT: OST DA</w:t>
      </w:r>
    </w:p>
    <w:p w14:paraId="168B8613" w14:textId="77777777" w:rsidR="00060BB5" w:rsidRDefault="00060BB5" w:rsidP="00060BB5">
      <w:pPr>
        <w:pStyle w:val="ListParagraph"/>
        <w:numPr>
          <w:ilvl w:val="0"/>
          <w:numId w:val="12"/>
        </w:numPr>
      </w:pPr>
      <w:r>
        <w:t>Solvency Advocate</w:t>
      </w:r>
    </w:p>
    <w:p w14:paraId="01A355F5" w14:textId="77777777" w:rsidR="00060BB5" w:rsidRPr="00BE44DC" w:rsidRDefault="00060BB5" w:rsidP="00060BB5">
      <w:pPr>
        <w:rPr>
          <w:sz w:val="20"/>
          <w:szCs w:val="20"/>
        </w:rPr>
      </w:pPr>
      <w:r w:rsidRPr="00BE44DC">
        <w:rPr>
          <w:rStyle w:val="Style13ptBold"/>
        </w:rPr>
        <w:lastRenderedPageBreak/>
        <w:t>Hertzfeld</w:t>
      </w:r>
      <w:r>
        <w:rPr>
          <w:rStyle w:val="Style13ptBold"/>
        </w:rPr>
        <w:t xml:space="preserve"> and Pace 13 </w:t>
      </w:r>
      <w:r w:rsidRPr="00BE44DC">
        <w:rPr>
          <w:rStyle w:val="Style13ptBold"/>
          <w:b w:val="0"/>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72253D51" w14:textId="77777777" w:rsidR="00060BB5" w:rsidRPr="00420B02" w:rsidRDefault="00060BB5" w:rsidP="00060BB5">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r w:rsidRPr="002D21E1">
        <w:rPr>
          <w:b/>
          <w:bCs/>
          <w:highlight w:val="green"/>
          <w:u w:val="single"/>
        </w:rPr>
        <w:t>private</w:t>
      </w:r>
      <w:r w:rsidRPr="002D21E1">
        <w:rPr>
          <w:u w:val="single"/>
        </w:rPr>
        <w:t>-</w:t>
      </w:r>
      <w:r w:rsidRPr="002D21E1">
        <w:rPr>
          <w:b/>
          <w:bCs/>
          <w:u w:val="single"/>
        </w:rPr>
        <w:t>sector</w:t>
      </w:r>
      <w:r w:rsidRPr="002D21E1">
        <w:rPr>
          <w:u w:val="single"/>
        </w:rPr>
        <w:t xml:space="preserve"> </w:t>
      </w:r>
      <w:r w:rsidRPr="002D21E1">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A50E06">
        <w:rPr>
          <w:highlight w:val="green"/>
          <w:u w:val="single"/>
        </w:rPr>
        <w:t>threats</w:t>
      </w:r>
      <w:r w:rsidRPr="00CB35C6">
        <w:rPr>
          <w:u w:val="single"/>
        </w:rPr>
        <w:t xml:space="preserve"> </w:t>
      </w:r>
      <w:r w:rsidRPr="00A50E06">
        <w:rPr>
          <w:highlight w:val="green"/>
          <w:u w:val="single"/>
        </w:rPr>
        <w:t>to</w:t>
      </w:r>
      <w:r w:rsidRPr="00CB35C6">
        <w:rPr>
          <w:u w:val="single"/>
        </w:rPr>
        <w:t xml:space="preserve"> the </w:t>
      </w:r>
      <w:r w:rsidRPr="00A50E06">
        <w:rPr>
          <w:highlight w:val="green"/>
          <w:u w:val="single"/>
        </w:rPr>
        <w:t>historic</w:t>
      </w:r>
      <w:r w:rsidRPr="00CB35C6">
        <w:rPr>
          <w:u w:val="single"/>
        </w:rPr>
        <w:t xml:space="preserve"> </w:t>
      </w:r>
      <w:r w:rsidRPr="00A50E06">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2D21E1">
        <w:rPr>
          <w:u w:val="single"/>
        </w:rPr>
        <w:t xml:space="preserve">use of </w:t>
      </w:r>
      <w:r w:rsidRPr="00A50E06">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A50E06">
        <w:rPr>
          <w:b/>
          <w:bCs/>
          <w:highlight w:val="green"/>
          <w:u w:val="single"/>
        </w:rPr>
        <w:t>missions</w:t>
      </w:r>
      <w:r w:rsidRPr="00E47DE8">
        <w:rPr>
          <w:u w:val="single"/>
        </w:rPr>
        <w:t xml:space="preserve"> that </w:t>
      </w:r>
      <w:r w:rsidRPr="002D21E1">
        <w:rPr>
          <w:u w:val="single"/>
        </w:rPr>
        <w:t xml:space="preserve">could land </w:t>
      </w:r>
      <w:r w:rsidRPr="002D21E1">
        <w:rPr>
          <w:highlight w:val="green"/>
          <w:u w:val="single"/>
        </w:rPr>
        <w:t>in</w:t>
      </w:r>
      <w:r w:rsidRPr="00E47DE8">
        <w:rPr>
          <w:u w:val="single"/>
        </w:rPr>
        <w:t xml:space="preserve"> </w:t>
      </w:r>
      <w:r w:rsidRPr="002D21E1">
        <w:rPr>
          <w:u w:val="single"/>
        </w:rPr>
        <w:t xml:space="preserve">the </w:t>
      </w:r>
      <w:r w:rsidRPr="002D21E1">
        <w:rPr>
          <w:highlight w:val="green"/>
          <w:u w:val="single"/>
        </w:rPr>
        <w:t>vicinity</w:t>
      </w:r>
      <w:r w:rsidRPr="002D21E1">
        <w:rPr>
          <w:u w:val="single"/>
        </w:rPr>
        <w:t xml:space="preserve"> </w:t>
      </w:r>
      <w:r w:rsidRPr="002D21E1">
        <w:rPr>
          <w:highlight w:val="green"/>
          <w:u w:val="single"/>
        </w:rPr>
        <w:t>of</w:t>
      </w:r>
      <w:r w:rsidRPr="00E47DE8">
        <w:rPr>
          <w:u w:val="single"/>
        </w:rPr>
        <w:t xml:space="preserve"> the </w:t>
      </w:r>
      <w:r w:rsidRPr="002D21E1">
        <w:rPr>
          <w:u w:val="single"/>
        </w:rPr>
        <w:t xml:space="preserve">historical </w:t>
      </w:r>
      <w:r w:rsidRPr="002D21E1">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A50E06">
        <w:rPr>
          <w:b/>
          <w:bCs/>
          <w:highlight w:val="green"/>
          <w:u w:val="single"/>
        </w:rPr>
        <w:t>irreparably</w:t>
      </w:r>
      <w:r w:rsidRPr="00A50E06">
        <w:rPr>
          <w:highlight w:val="green"/>
          <w:u w:val="single"/>
        </w:rPr>
        <w:t xml:space="preserve"> </w:t>
      </w:r>
      <w:r w:rsidRPr="00A50E06">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2D21E1">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 xml:space="preserve">fails to address interests of other states that have visited and will likely visit the </w:t>
      </w:r>
      <w:r w:rsidRPr="00420B02">
        <w:rPr>
          <w:u w:val="single"/>
        </w:rPr>
        <w:lastRenderedPageBreak/>
        <w:t>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A50E06">
        <w:rPr>
          <w:highlight w:val="green"/>
          <w:u w:val="single"/>
        </w:rPr>
        <w:t>U</w:t>
      </w:r>
      <w:r w:rsidRPr="006D0707">
        <w:rPr>
          <w:sz w:val="16"/>
        </w:rPr>
        <w:t>n</w:t>
      </w:r>
      <w:r w:rsidRPr="009F303A">
        <w:rPr>
          <w:sz w:val="16"/>
        </w:rPr>
        <w:t xml:space="preserve">ited </w:t>
      </w:r>
      <w:r w:rsidRPr="00A50E06">
        <w:rPr>
          <w:highlight w:val="green"/>
          <w:u w:val="single"/>
        </w:rPr>
        <w:t>S</w:t>
      </w:r>
      <w:r w:rsidRPr="006D0707">
        <w:rPr>
          <w:sz w:val="16"/>
        </w:rPr>
        <w:t>t</w:t>
      </w:r>
      <w:r w:rsidRPr="009F303A">
        <w:rPr>
          <w:sz w:val="16"/>
        </w:rPr>
        <w:t xml:space="preserve">ates and </w:t>
      </w:r>
      <w:r w:rsidRPr="00A50E06">
        <w:rPr>
          <w:highlight w:val="green"/>
          <w:u w:val="single"/>
        </w:rPr>
        <w:t>Russia</w:t>
      </w:r>
      <w:r w:rsidRPr="009F303A">
        <w:rPr>
          <w:sz w:val="16"/>
        </w:rPr>
        <w:t xml:space="preserve">. </w:t>
      </w:r>
      <w:r w:rsidRPr="00A50E06">
        <w:rPr>
          <w:highlight w:val="gree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A50E06">
        <w:rPr>
          <w:b/>
          <w:bCs/>
          <w:highlight w:val="green"/>
          <w:u w:val="single"/>
        </w:rPr>
        <w:t>nothing</w:t>
      </w:r>
      <w:r w:rsidRPr="00E47DE8">
        <w:rPr>
          <w:u w:val="single"/>
        </w:rPr>
        <w:t xml:space="preserve"> </w:t>
      </w:r>
      <w:r w:rsidRPr="00A50E06">
        <w:rPr>
          <w:b/>
          <w:bCs/>
          <w:highlight w:val="green"/>
          <w:u w:val="single"/>
        </w:rPr>
        <w:t>to</w:t>
      </w:r>
      <w:r w:rsidRPr="00E47DE8">
        <w:rPr>
          <w:u w:val="single"/>
        </w:rPr>
        <w:t xml:space="preserve"> </w:t>
      </w:r>
      <w:r w:rsidRPr="00A50E06">
        <w:rPr>
          <w:b/>
          <w:bCs/>
          <w:highlight w:val="green"/>
          <w:u w:val="single"/>
        </w:rPr>
        <w:t>lose</w:t>
      </w:r>
      <w:r w:rsidRPr="00E47DE8">
        <w:rPr>
          <w:u w:val="single"/>
        </w:rPr>
        <w:t xml:space="preserve"> </w:t>
      </w:r>
      <w:r w:rsidRPr="00A50E06">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A50E06">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A50E06">
        <w:rPr>
          <w:highlight w:val="green"/>
          <w:u w:val="single"/>
        </w:rPr>
        <w:t>mutual respect</w:t>
      </w:r>
      <w:r w:rsidRPr="00E47DE8">
        <w:rPr>
          <w:u w:val="single"/>
        </w:rPr>
        <w:t xml:space="preserve"> </w:t>
      </w:r>
      <w:r w:rsidRPr="00A50E06">
        <w:rPr>
          <w:highlight w:val="green"/>
          <w:u w:val="single"/>
        </w:rPr>
        <w:t>and</w:t>
      </w:r>
      <w:r w:rsidRPr="00E47DE8">
        <w:rPr>
          <w:u w:val="single"/>
        </w:rPr>
        <w:t xml:space="preserve"> mutual </w:t>
      </w:r>
      <w:r w:rsidRPr="00A50E06">
        <w:rPr>
          <w:highlight w:val="green"/>
          <w:u w:val="single"/>
        </w:rPr>
        <w:t>protection</w:t>
      </w:r>
      <w:r w:rsidRPr="00E47DE8">
        <w:rPr>
          <w:u w:val="single"/>
        </w:rPr>
        <w:t xml:space="preserve"> </w:t>
      </w:r>
      <w:r w:rsidRPr="00A50E06">
        <w:rPr>
          <w:highlight w:val="green"/>
          <w:u w:val="single"/>
        </w:rPr>
        <w:t>of</w:t>
      </w:r>
      <w:r w:rsidRPr="00E47DE8">
        <w:rPr>
          <w:u w:val="single"/>
        </w:rPr>
        <w:t xml:space="preserve"> </w:t>
      </w:r>
      <w:r w:rsidRPr="00A50E06">
        <w:rPr>
          <w:highlight w:val="green"/>
          <w:u w:val="single"/>
        </w:rPr>
        <w:t xml:space="preserve">each </w:t>
      </w:r>
      <w:r w:rsidRPr="002D21E1">
        <w:rPr>
          <w:u w:val="single"/>
        </w:rPr>
        <w:t xml:space="preserve">other’s </w:t>
      </w:r>
      <w:r w:rsidRPr="00A50E06">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A50E06">
        <w:rPr>
          <w:b/>
          <w:bCs/>
          <w:highlight w:val="green"/>
          <w:u w:val="single"/>
        </w:rPr>
        <w:t>granting</w:t>
      </w:r>
      <w:r w:rsidRPr="009F303A">
        <w:rPr>
          <w:u w:val="single"/>
        </w:rPr>
        <w:t xml:space="preserve"> </w:t>
      </w:r>
      <w:r w:rsidRPr="00A50E06">
        <w:rPr>
          <w:b/>
          <w:bCs/>
          <w:highlight w:val="green"/>
          <w:u w:val="single"/>
        </w:rPr>
        <w:t>of</w:t>
      </w:r>
      <w:r w:rsidRPr="009F303A">
        <w:rPr>
          <w:u w:val="single"/>
        </w:rPr>
        <w:t xml:space="preserve"> </w:t>
      </w:r>
      <w:r w:rsidRPr="002D21E1">
        <w:rPr>
          <w:highlight w:val="green"/>
          <w:u w:val="single"/>
        </w:rPr>
        <w:t>lunar</w:t>
      </w:r>
      <w:r w:rsidRPr="009F303A">
        <w:rPr>
          <w:u w:val="single"/>
        </w:rPr>
        <w:t xml:space="preserve"> territorial </w:t>
      </w:r>
      <w:r w:rsidRPr="00A50E06">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A50E06">
        <w:rPr>
          <w:b/>
          <w:bCs/>
          <w:highlight w:val="green"/>
          <w:u w:val="single"/>
        </w:rPr>
        <w:t>violates</w:t>
      </w:r>
      <w:r w:rsidRPr="009F303A">
        <w:rPr>
          <w:u w:val="single"/>
        </w:rPr>
        <w:t xml:space="preserve"> the </w:t>
      </w:r>
      <w:r w:rsidRPr="00A50E06">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A50E06">
        <w:rPr>
          <w:b/>
          <w:bCs/>
          <w:highlight w:val="green"/>
          <w:u w:val="single"/>
        </w:rPr>
        <w:t>Any</w:t>
      </w:r>
      <w:r w:rsidRPr="00A50E06">
        <w:rPr>
          <w:highlight w:val="green"/>
          <w:u w:val="single"/>
        </w:rPr>
        <w:t xml:space="preserve"> </w:t>
      </w:r>
      <w:r w:rsidRPr="00A50E06">
        <w:rPr>
          <w:b/>
          <w:bCs/>
          <w:highlight w:val="green"/>
          <w:u w:val="single"/>
        </w:rPr>
        <w:t>nation</w:t>
      </w:r>
      <w:r w:rsidRPr="009F303A">
        <w:rPr>
          <w:u w:val="single"/>
        </w:rPr>
        <w:t xml:space="preserve"> </w:t>
      </w:r>
      <w:r w:rsidRPr="00A50E06">
        <w:rPr>
          <w:b/>
          <w:bCs/>
          <w:highlight w:val="green"/>
          <w:u w:val="single"/>
        </w:rPr>
        <w:t>with</w:t>
      </w:r>
      <w:r w:rsidRPr="009F303A">
        <w:rPr>
          <w:u w:val="single"/>
        </w:rPr>
        <w:t xml:space="preserve"> </w:t>
      </w:r>
      <w:r w:rsidRPr="00A50E06">
        <w:rPr>
          <w:b/>
          <w:bCs/>
          <w:highlight w:val="green"/>
          <w:u w:val="single"/>
        </w:rPr>
        <w:t>assets</w:t>
      </w:r>
      <w:r w:rsidRPr="009F303A">
        <w:rPr>
          <w:u w:val="single"/>
        </w:rPr>
        <w:t xml:space="preserve"> </w:t>
      </w:r>
      <w:r w:rsidRPr="00A50E06">
        <w:rPr>
          <w:highlight w:val="green"/>
          <w:u w:val="single"/>
        </w:rPr>
        <w:t>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A50E06">
        <w:rPr>
          <w:b/>
          <w:bCs/>
          <w:highlight w:val="green"/>
          <w:u w:val="single"/>
        </w:rPr>
        <w:t>endeavor</w:t>
      </w:r>
      <w:r w:rsidRPr="009F303A">
        <w:rPr>
          <w:u w:val="single"/>
        </w:rPr>
        <w:t xml:space="preserve"> </w:t>
      </w:r>
      <w:r w:rsidRPr="00A50E06">
        <w:rPr>
          <w:b/>
          <w:bCs/>
          <w:highlight w:val="green"/>
          <w:u w:val="single"/>
        </w:rPr>
        <w:t>to</w:t>
      </w:r>
      <w:r w:rsidRPr="00A50E06">
        <w:rPr>
          <w:highlight w:val="green"/>
          <w:u w:val="single"/>
        </w:rPr>
        <w:t xml:space="preserve"> </w:t>
      </w:r>
      <w:r w:rsidRPr="00A50E06">
        <w:rPr>
          <w:b/>
          <w:bCs/>
          <w:highlight w:val="green"/>
          <w:u w:val="single"/>
        </w:rPr>
        <w:t>protect</w:t>
      </w:r>
      <w:r w:rsidRPr="00A50E06">
        <w:rPr>
          <w:highlight w:val="green"/>
          <w:u w:val="single"/>
        </w:rPr>
        <w:t xml:space="preserve"> </w:t>
      </w:r>
      <w:r w:rsidRPr="002D21E1">
        <w:rPr>
          <w:u w:val="single"/>
        </w:rPr>
        <w:t xml:space="preserve">those </w:t>
      </w:r>
      <w:r w:rsidRPr="002D21E1">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A50E06">
        <w:rPr>
          <w:highlight w:val="green"/>
          <w:u w:val="single"/>
        </w:rPr>
        <w:t>nations</w:t>
      </w:r>
      <w:r w:rsidRPr="009F303A">
        <w:rPr>
          <w:u w:val="single"/>
        </w:rPr>
        <w:t xml:space="preserve"> </w:t>
      </w:r>
      <w:r w:rsidRPr="00A50E06">
        <w:rPr>
          <w:highlight w:val="green"/>
          <w:u w:val="single"/>
        </w:rPr>
        <w:t>have</w:t>
      </w:r>
      <w:r w:rsidRPr="009F303A">
        <w:rPr>
          <w:u w:val="single"/>
        </w:rPr>
        <w:t xml:space="preserve"> a </w:t>
      </w:r>
      <w:r w:rsidRPr="00A50E06">
        <w:rPr>
          <w:b/>
          <w:bCs/>
          <w:highlight w:val="green"/>
          <w:u w:val="single"/>
        </w:rPr>
        <w:t>timely</w:t>
      </w:r>
      <w:r w:rsidRPr="009F303A">
        <w:rPr>
          <w:u w:val="single"/>
        </w:rPr>
        <w:t xml:space="preserve">, </w:t>
      </w:r>
      <w:r w:rsidRPr="00A50E06">
        <w:rPr>
          <w:b/>
          <w:bCs/>
          <w:highlight w:val="green"/>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A50E06">
        <w:rPr>
          <w:b/>
          <w:bCs/>
          <w:highlight w:val="green"/>
          <w:u w:val="single"/>
        </w:rPr>
        <w:t>interest</w:t>
      </w:r>
      <w:r w:rsidRPr="009F303A">
        <w:rPr>
          <w:u w:val="single"/>
        </w:rPr>
        <w:t xml:space="preserve"> </w:t>
      </w:r>
      <w:r w:rsidRPr="00A50E06">
        <w:rPr>
          <w:highlight w:val="green"/>
          <w:u w:val="single"/>
        </w:rPr>
        <w:t>incorporating</w:t>
      </w:r>
      <w:r w:rsidRPr="009F303A">
        <w:rPr>
          <w:u w:val="single"/>
        </w:rPr>
        <w:t xml:space="preserve"> important </w:t>
      </w:r>
      <w:r w:rsidRPr="00A50E06">
        <w:rPr>
          <w:highlight w:val="green"/>
          <w:u w:val="single"/>
        </w:rPr>
        <w:t>implications</w:t>
      </w:r>
      <w:r w:rsidRPr="009F303A">
        <w:rPr>
          <w:u w:val="single"/>
        </w:rPr>
        <w:t xml:space="preserve"> </w:t>
      </w:r>
      <w:r w:rsidRPr="00A50E06">
        <w:rPr>
          <w:highlight w:val="green"/>
          <w:u w:val="single"/>
        </w:rPr>
        <w:t>for</w:t>
      </w:r>
      <w:r w:rsidRPr="009F303A">
        <w:rPr>
          <w:u w:val="single"/>
        </w:rPr>
        <w:t xml:space="preserve"> </w:t>
      </w:r>
      <w:r w:rsidRPr="00A50E06">
        <w:rPr>
          <w:highlight w:val="green"/>
          <w:u w:val="single"/>
        </w:rPr>
        <w:t>peaceful uses</w:t>
      </w:r>
      <w:r w:rsidRPr="009F303A">
        <w:rPr>
          <w:u w:val="single"/>
        </w:rPr>
        <w:t xml:space="preserve"> </w:t>
      </w:r>
      <w:r w:rsidRPr="00A50E06">
        <w:rPr>
          <w:highlight w:val="green"/>
          <w:u w:val="single"/>
        </w:rPr>
        <w:t>of</w:t>
      </w:r>
      <w:r w:rsidRPr="009F303A">
        <w:rPr>
          <w:u w:val="single"/>
        </w:rPr>
        <w:t xml:space="preserve"> outer </w:t>
      </w:r>
      <w:r w:rsidRPr="00A50E06">
        <w:rPr>
          <w:highlight w:val="green"/>
          <w:u w:val="single"/>
        </w:rPr>
        <w:t>space</w:t>
      </w:r>
      <w:r w:rsidRPr="009F303A">
        <w:rPr>
          <w:u w:val="single"/>
        </w:rPr>
        <w:t xml:space="preserve">; </w:t>
      </w:r>
      <w:r w:rsidRPr="00A50E06">
        <w:rPr>
          <w:b/>
          <w:bCs/>
          <w:highlight w:val="green"/>
          <w:u w:val="single"/>
        </w:rPr>
        <w:t>scientific</w:t>
      </w:r>
      <w:r w:rsidRPr="00A50E06">
        <w:rPr>
          <w:highlight w:val="green"/>
          <w:u w:val="single"/>
        </w:rPr>
        <w:t xml:space="preserve"> </w:t>
      </w:r>
      <w:r w:rsidRPr="00A50E06">
        <w:rPr>
          <w:b/>
          <w:bCs/>
          <w:highlight w:val="green"/>
          <w:u w:val="single"/>
        </w:rPr>
        <w:t>research</w:t>
      </w:r>
      <w:r w:rsidRPr="009F303A">
        <w:rPr>
          <w:u w:val="single"/>
        </w:rPr>
        <w:t xml:space="preserve"> and the advancement of </w:t>
      </w:r>
      <w:r w:rsidRPr="00A50E06">
        <w:rPr>
          <w:b/>
          <w:bCs/>
          <w:highlight w:val="green"/>
          <w:u w:val="single"/>
        </w:rPr>
        <w:t>knowledge</w:t>
      </w:r>
      <w:r w:rsidRPr="009F303A">
        <w:rPr>
          <w:u w:val="single"/>
        </w:rPr>
        <w:t xml:space="preserve">; and </w:t>
      </w:r>
      <w:r w:rsidRPr="00A50E06">
        <w:rPr>
          <w:b/>
          <w:bCs/>
          <w:highlight w:val="green"/>
          <w:u w:val="single"/>
        </w:rPr>
        <w:t>cultural</w:t>
      </w:r>
      <w:r w:rsidRPr="009F303A">
        <w:rPr>
          <w:u w:val="single"/>
        </w:rPr>
        <w:t xml:space="preserve"> </w:t>
      </w:r>
      <w:r w:rsidRPr="00A50E06">
        <w:rPr>
          <w:b/>
          <w:bCs/>
          <w:highlight w:val="green"/>
          <w:u w:val="single"/>
        </w:rPr>
        <w:t>and</w:t>
      </w:r>
      <w:r w:rsidRPr="009F303A">
        <w:rPr>
          <w:u w:val="single"/>
        </w:rPr>
        <w:t xml:space="preserve"> </w:t>
      </w:r>
      <w:r w:rsidRPr="00A50E06">
        <w:rPr>
          <w:b/>
          <w:bCs/>
          <w:highlight w:val="green"/>
          <w:u w:val="single"/>
        </w:rPr>
        <w:t>heritage</w:t>
      </w:r>
      <w:r w:rsidRPr="00A50E06">
        <w:rPr>
          <w:highlight w:val="green"/>
          <w:u w:val="single"/>
        </w:rPr>
        <w:t xml:space="preserve"> </w:t>
      </w:r>
      <w:r w:rsidRPr="00A50E06">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lastRenderedPageBreak/>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A50E06">
        <w:rPr>
          <w:rStyle w:val="Emphasis"/>
          <w:highlight w:val="green"/>
        </w:rPr>
        <w:t>develop a new level of trust</w:t>
      </w:r>
      <w:r w:rsidRPr="00A50E06">
        <w:rPr>
          <w:highlight w:val="green"/>
          <w:u w:val="single"/>
        </w:rPr>
        <w:t xml:space="preserve"> </w:t>
      </w:r>
      <w:r w:rsidRPr="00420B02">
        <w:rPr>
          <w:u w:val="single"/>
        </w:rPr>
        <w:t xml:space="preserve">among nations that could </w:t>
      </w:r>
      <w:r w:rsidRPr="00A50E06">
        <w:rPr>
          <w:rStyle w:val="Emphasis"/>
          <w:highlight w:val="green"/>
        </w:rPr>
        <w:t>then 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19AE37CD" w14:textId="77777777" w:rsidR="00060BB5" w:rsidRDefault="00060BB5" w:rsidP="00060BB5">
      <w:pPr>
        <w:pStyle w:val="Heading4"/>
      </w:pPr>
      <w:r>
        <w:t xml:space="preserve">Heritage Sites </w:t>
      </w:r>
      <w:r>
        <w:rPr>
          <w:u w:val="single"/>
        </w:rPr>
        <w:t>are critical</w:t>
      </w:r>
      <w:r>
        <w:t xml:space="preserve"> for </w:t>
      </w:r>
      <w:r>
        <w:rPr>
          <w:u w:val="single"/>
        </w:rPr>
        <w:t>science research</w:t>
      </w:r>
      <w:r>
        <w:t xml:space="preserve"> around Dust. </w:t>
      </w:r>
    </w:p>
    <w:p w14:paraId="4B9F7DBA" w14:textId="77777777" w:rsidR="00060BB5" w:rsidRPr="002C1327" w:rsidRDefault="00060BB5" w:rsidP="00060BB5">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40A722A2" w14:textId="77777777" w:rsidR="00060BB5" w:rsidRPr="00300410" w:rsidRDefault="00060BB5" w:rsidP="00060BB5">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A50E06">
        <w:rPr>
          <w:rStyle w:val="Emphasis"/>
          <w:highlight w:val="green"/>
        </w:rPr>
        <w:t>sites</w:t>
      </w:r>
      <w:r w:rsidRPr="00B51893">
        <w:rPr>
          <w:rStyle w:val="StyleUnderline"/>
        </w:rPr>
        <w:t xml:space="preserve"> </w:t>
      </w:r>
      <w:r w:rsidRPr="002C1327">
        <w:rPr>
          <w:rStyle w:val="StyleUnderline"/>
        </w:rPr>
        <w:t xml:space="preserve">remain scientifically active and all the landing sites </w:t>
      </w:r>
      <w:r w:rsidRPr="00A50E06">
        <w:rPr>
          <w:rStyle w:val="Emphasis"/>
          <w:highlight w:val="green"/>
        </w:rPr>
        <w:t>provide</w:t>
      </w:r>
      <w:r w:rsidRPr="00A50E06">
        <w:rPr>
          <w:rStyle w:val="StyleUnderline"/>
          <w:highlight w:val="green"/>
        </w:rPr>
        <w:t xml:space="preserve"> </w:t>
      </w:r>
      <w:r w:rsidRPr="002C1327">
        <w:rPr>
          <w:rStyle w:val="StyleUnderline"/>
        </w:rPr>
        <w:t xml:space="preserve">the </w:t>
      </w:r>
      <w:r w:rsidRPr="00A50E06">
        <w:rPr>
          <w:rStyle w:val="Emphasis"/>
          <w:highlight w:val="green"/>
        </w:rPr>
        <w:t xml:space="preserve">opportunity </w:t>
      </w:r>
      <w:r w:rsidRPr="002D21E1">
        <w:rPr>
          <w:rStyle w:val="Emphasis"/>
        </w:rPr>
        <w:t xml:space="preserve">to </w:t>
      </w:r>
      <w:r w:rsidRPr="00A50E06">
        <w:rPr>
          <w:rStyle w:val="Emphasis"/>
          <w:highlight w:val="green"/>
        </w:rPr>
        <w:t>learn about</w:t>
      </w:r>
      <w:r w:rsidRPr="00A50E06">
        <w:rPr>
          <w:rStyle w:val="StyleUnderline"/>
          <w:highlight w:val="green"/>
        </w:rPr>
        <w:t xml:space="preserve"> </w:t>
      </w:r>
      <w:r w:rsidRPr="002C1327">
        <w:rPr>
          <w:rStyle w:val="StyleUnderline"/>
        </w:rPr>
        <w:t xml:space="preserve">the </w:t>
      </w:r>
      <w:r w:rsidRPr="00A50E06">
        <w:rPr>
          <w:rStyle w:val="Emphasis"/>
          <w:highlight w:val="green"/>
        </w:rPr>
        <w:t>changes</w:t>
      </w:r>
      <w:r w:rsidRPr="00A50E06">
        <w:rPr>
          <w:rStyle w:val="StyleUnderline"/>
          <w:highlight w:val="green"/>
        </w:rPr>
        <w:t xml:space="preserve"> </w:t>
      </w:r>
      <w:r w:rsidRPr="002D21E1">
        <w:rPr>
          <w:rStyle w:val="Emphasis"/>
        </w:rPr>
        <w:t xml:space="preserve">associated </w:t>
      </w:r>
      <w:r w:rsidRPr="00A50E06">
        <w:rPr>
          <w:rStyle w:val="Emphasis"/>
          <w:highlight w:val="green"/>
          <w:bdr w:val="single" w:sz="18" w:space="0" w:color="auto"/>
        </w:rPr>
        <w:t>with long-term exposure of human-created systems</w:t>
      </w:r>
      <w:r w:rsidRPr="00A50E06">
        <w:rPr>
          <w:rStyle w:val="StyleUnderline"/>
          <w:highlight w:val="green"/>
        </w:rPr>
        <w:t xml:space="preserve"> </w:t>
      </w:r>
      <w:r w:rsidRPr="00A50E06">
        <w:rPr>
          <w:rStyle w:val="Emphasis"/>
          <w:highlight w:val="green"/>
        </w:rPr>
        <w:t>in</w:t>
      </w:r>
      <w:r w:rsidRPr="00A50E06">
        <w:rPr>
          <w:rStyle w:val="StyleUnderline"/>
          <w:highlight w:val="green"/>
        </w:rPr>
        <w:t xml:space="preserve"> </w:t>
      </w:r>
      <w:r w:rsidRPr="002C1327">
        <w:rPr>
          <w:rStyle w:val="StyleUnderline"/>
        </w:rPr>
        <w:t xml:space="preserve">the </w:t>
      </w:r>
      <w:r w:rsidRPr="008124B4">
        <w:rPr>
          <w:rStyle w:val="Emphasis"/>
        </w:rPr>
        <w:t xml:space="preserve">harsh </w:t>
      </w:r>
      <w:r w:rsidRPr="00A50E06">
        <w:rPr>
          <w:rStyle w:val="Emphasis"/>
          <w:highlight w:val="green"/>
        </w:rPr>
        <w:t>lunar environment</w:t>
      </w:r>
      <w:r w:rsidRPr="002C1327">
        <w:rPr>
          <w:rStyle w:val="StyleUnderline"/>
        </w:rPr>
        <w:t xml:space="preserve">. These sites offer </w:t>
      </w:r>
      <w:r w:rsidRPr="002D21E1">
        <w:rPr>
          <w:rStyle w:val="Emphasis"/>
        </w:rPr>
        <w:t xml:space="preserve">rich </w:t>
      </w:r>
      <w:r w:rsidRPr="002D267D">
        <w:rPr>
          <w:rStyle w:val="Emphasis"/>
        </w:rPr>
        <w:t>opportunities for</w:t>
      </w:r>
      <w:r w:rsidRPr="002D267D">
        <w:rPr>
          <w:rStyle w:val="StyleUnderline"/>
        </w:rPr>
        <w:t xml:space="preserve"> </w:t>
      </w:r>
      <w:r w:rsidRPr="002D267D">
        <w:rPr>
          <w:rStyle w:val="Emphasis"/>
          <w:bdr w:val="single" w:sz="18" w:space="0" w:color="auto"/>
        </w:rPr>
        <w:t>biological, physical, and material sciences.</w:t>
      </w:r>
      <w:r w:rsidRPr="002D267D">
        <w:rPr>
          <w:sz w:val="16"/>
        </w:rPr>
        <w:t xml:space="preserve"> </w:t>
      </w:r>
      <w:r w:rsidRPr="002D267D">
        <w:rPr>
          <w:rStyle w:val="StyleUnderline"/>
        </w:rPr>
        <w:t>Future vis</w:t>
      </w:r>
      <w:r w:rsidRPr="002C1327">
        <w:rPr>
          <w:rStyle w:val="StyleUnderline"/>
        </w:rPr>
        <w:t xml:space="preserve">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A50E06">
        <w:rPr>
          <w:rStyle w:val="Emphasis"/>
          <w:highlight w:val="green"/>
        </w:rPr>
        <w:t>exposure</w:t>
      </w:r>
      <w:r w:rsidRPr="00A50E06">
        <w:rPr>
          <w:rStyle w:val="StyleUnderline"/>
          <w:highlight w:val="green"/>
        </w:rPr>
        <w:t xml:space="preserve"> </w:t>
      </w:r>
      <w:r w:rsidRPr="002C1327">
        <w:rPr>
          <w:rStyle w:val="StyleUnderline"/>
        </w:rPr>
        <w:t xml:space="preserve">to the lunar environment </w:t>
      </w:r>
      <w:r w:rsidRPr="00A50E06">
        <w:rPr>
          <w:rStyle w:val="Emphasis"/>
          <w:highlight w:val="green"/>
        </w:rPr>
        <w:t>on</w:t>
      </w:r>
      <w:r w:rsidRPr="00A50E06">
        <w:rPr>
          <w:rStyle w:val="StyleUnderline"/>
          <w:highlight w:val="green"/>
        </w:rPr>
        <w:t xml:space="preserve"> </w:t>
      </w:r>
      <w:r w:rsidRPr="00A50E06">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A50E06">
        <w:rPr>
          <w:rStyle w:val="Emphasis"/>
          <w:highlight w:val="green"/>
        </w:rPr>
        <w:t xml:space="preserve">little data exist </w:t>
      </w:r>
      <w:r w:rsidRPr="002D21E1">
        <w:rPr>
          <w:rStyle w:val="Emphasis"/>
        </w:rPr>
        <w:t xml:space="preserve">that </w:t>
      </w:r>
      <w:r w:rsidRPr="00A50E06">
        <w:rPr>
          <w:rStyle w:val="Emphasis"/>
          <w:highlight w:val="green"/>
        </w:rPr>
        <w:t>describe</w:t>
      </w:r>
      <w:r w:rsidRPr="00A50E06">
        <w:rPr>
          <w:rStyle w:val="StyleUnderline"/>
          <w:highlight w:val="green"/>
        </w:rPr>
        <w:t xml:space="preserve"> </w:t>
      </w:r>
      <w:r w:rsidRPr="002D21E1">
        <w:rPr>
          <w:rStyle w:val="Emphasis"/>
        </w:rPr>
        <w:t xml:space="preserve">what </w:t>
      </w:r>
      <w:r w:rsidRPr="00A50E06">
        <w:rPr>
          <w:rStyle w:val="Emphasis"/>
          <w:highlight w:val="green"/>
        </w:rPr>
        <w:t>effect temperature extremes, lunar dust</w:t>
      </w:r>
      <w:r w:rsidRPr="002C1327">
        <w:rPr>
          <w:rStyle w:val="StyleUnderline"/>
        </w:rPr>
        <w:t xml:space="preserve">, </w:t>
      </w:r>
      <w:r w:rsidRPr="00A50E06">
        <w:rPr>
          <w:rStyle w:val="Emphasis"/>
          <w:highlight w:val="green"/>
        </w:rPr>
        <w:t>micrometeoroids</w:t>
      </w:r>
      <w:r w:rsidRPr="002C1327">
        <w:rPr>
          <w:rStyle w:val="StyleUnderline"/>
        </w:rPr>
        <w:t xml:space="preserve">, </w:t>
      </w:r>
      <w:r w:rsidRPr="00A50E06">
        <w:rPr>
          <w:rStyle w:val="Emphasis"/>
          <w:highlight w:val="green"/>
        </w:rPr>
        <w:t>solar radiation</w:t>
      </w:r>
      <w:r w:rsidRPr="002C1327">
        <w:rPr>
          <w:rStyle w:val="StyleUnderline"/>
        </w:rPr>
        <w:t xml:space="preserve">, etc. </w:t>
      </w:r>
      <w:r w:rsidRPr="00A50E06">
        <w:rPr>
          <w:rStyle w:val="Emphasis"/>
          <w:highlight w:val="green"/>
        </w:rPr>
        <w:t>have on</w:t>
      </w:r>
      <w:r w:rsidRPr="00A50E06">
        <w:rPr>
          <w:rStyle w:val="StyleUnderline"/>
          <w:highlight w:val="green"/>
        </w:rPr>
        <w:t xml:space="preserve"> </w:t>
      </w:r>
      <w:r w:rsidRPr="002C1327">
        <w:rPr>
          <w:rStyle w:val="StyleUnderline"/>
        </w:rPr>
        <w:t xml:space="preserve">such </w:t>
      </w:r>
      <w:r w:rsidRPr="002D21E1">
        <w:rPr>
          <w:rStyle w:val="Emphasis"/>
        </w:rPr>
        <w:t xml:space="preserve">man-made </w:t>
      </w:r>
      <w:r w:rsidRPr="00A50E06">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lastRenderedPageBreak/>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A50E06">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A50E06">
        <w:rPr>
          <w:rStyle w:val="Emphasis"/>
          <w:highlight w:val="green"/>
        </w:rPr>
        <w:t>survived</w:t>
      </w:r>
      <w:r w:rsidRPr="00A50E06">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A50E06">
        <w:rPr>
          <w:rStyle w:val="Emphasis"/>
          <w:highlight w:val="green"/>
        </w:rPr>
        <w:t>great interest to</w:t>
      </w:r>
      <w:r w:rsidRPr="00A50E06">
        <w:rPr>
          <w:rStyle w:val="StyleUnderline"/>
          <w:highlight w:val="green"/>
        </w:rPr>
        <w:t xml:space="preserve"> </w:t>
      </w:r>
      <w:r w:rsidRPr="00C43C2B">
        <w:rPr>
          <w:rStyle w:val="Emphasis"/>
          <w:bdr w:val="single" w:sz="18" w:space="0" w:color="auto"/>
        </w:rPr>
        <w:t xml:space="preserve">engineers and </w:t>
      </w:r>
      <w:r w:rsidRPr="00A50E06">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A50E06">
        <w:rPr>
          <w:rStyle w:val="Emphasis"/>
          <w:highlight w:val="green"/>
          <w:bdr w:val="single" w:sz="18" w:space="0" w:color="auto"/>
        </w:rPr>
        <w:t>unprecedented</w:t>
      </w:r>
      <w:r w:rsidRPr="00A50E06">
        <w:rPr>
          <w:rStyle w:val="StyleUnderline"/>
          <w:highlight w:val="green"/>
        </w:rPr>
        <w:t xml:space="preserve"> </w:t>
      </w:r>
      <w:r w:rsidRPr="00C43C2B">
        <w:rPr>
          <w:rStyle w:val="StyleUnderline"/>
          <w:highlight w:val="green"/>
        </w:rPr>
        <w:t>data</w:t>
      </w:r>
      <w:r w:rsidRPr="002C1327">
        <w:rPr>
          <w:rStyle w:val="StyleUnderline"/>
        </w:rPr>
        <w:t xml:space="preserve"> if lunar missions to gather and not corrupt the data are developed. These data will be </w:t>
      </w:r>
      <w:r w:rsidRPr="00A50E06">
        <w:rPr>
          <w:rStyle w:val="Emphasis"/>
          <w:highlight w:val="green"/>
        </w:rPr>
        <w:t>invaluable</w:t>
      </w:r>
      <w:r w:rsidRPr="00A50E06">
        <w:rPr>
          <w:rStyle w:val="StyleUnderline"/>
          <w:highlight w:val="green"/>
        </w:rPr>
        <w:t xml:space="preserve"> </w:t>
      </w:r>
      <w:r w:rsidRPr="00A50E06">
        <w:rPr>
          <w:rStyle w:val="Emphasis"/>
          <w:highlight w:val="green"/>
        </w:rPr>
        <w:t>for</w:t>
      </w:r>
      <w:r w:rsidRPr="00A50E06">
        <w:rPr>
          <w:rStyle w:val="StyleUnderline"/>
          <w:highlight w:val="green"/>
        </w:rPr>
        <w:t xml:space="preserve"> </w:t>
      </w:r>
      <w:r w:rsidRPr="00A50E06">
        <w:rPr>
          <w:rStyle w:val="Emphasis"/>
          <w:highlight w:val="green"/>
        </w:rPr>
        <w:t xml:space="preserve">helping </w:t>
      </w:r>
      <w:r w:rsidRPr="00C43C2B">
        <w:rPr>
          <w:rStyle w:val="Emphasis"/>
        </w:rPr>
        <w:t>to design</w:t>
      </w:r>
      <w:r w:rsidRPr="00C43C2B">
        <w:rPr>
          <w:rStyle w:val="StyleUnderline"/>
        </w:rPr>
        <w:t xml:space="preserve"> </w:t>
      </w:r>
      <w:r w:rsidRPr="00A50E06">
        <w:rPr>
          <w:rStyle w:val="Emphasis"/>
          <w:highlight w:val="green"/>
        </w:rPr>
        <w:t>future</w:t>
      </w:r>
      <w:r w:rsidRPr="00A50E06">
        <w:rPr>
          <w:rStyle w:val="StyleUnderline"/>
          <w:highlight w:val="green"/>
        </w:rPr>
        <w:t xml:space="preserve"> </w:t>
      </w:r>
      <w:r w:rsidRPr="00A50E06">
        <w:rPr>
          <w:rStyle w:val="Emphasis"/>
          <w:highlight w:val="green"/>
        </w:rPr>
        <w:t xml:space="preserve">long-duration </w:t>
      </w:r>
      <w:r w:rsidRPr="002C1327">
        <w:rPr>
          <w:rStyle w:val="StyleUnderline"/>
        </w:rPr>
        <w:t xml:space="preserve">systems for </w:t>
      </w:r>
      <w:r w:rsidRPr="00A50E06">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66E8876D" w14:textId="77777777" w:rsidR="00060BB5" w:rsidRDefault="00060BB5" w:rsidP="00060BB5">
      <w:pPr>
        <w:pStyle w:val="Heading4"/>
      </w:pPr>
      <w:r>
        <w:t xml:space="preserve">Moon Dust Research key to </w:t>
      </w:r>
      <w:r>
        <w:rPr>
          <w:u w:val="single"/>
        </w:rPr>
        <w:t>Moon Basing</w:t>
      </w:r>
      <w:r>
        <w:t>.</w:t>
      </w:r>
    </w:p>
    <w:p w14:paraId="01A053FE" w14:textId="77777777" w:rsidR="00060BB5" w:rsidRPr="00362E4C" w:rsidRDefault="00060BB5" w:rsidP="00060BB5">
      <w:r w:rsidRPr="00EA56EB">
        <w:rPr>
          <w:rStyle w:val="Style13ptBold"/>
        </w:rPr>
        <w:t>Smith 19</w:t>
      </w:r>
      <w:r>
        <w:t xml:space="preserve"> Belinda Smith 7-18-2019 “</w:t>
      </w:r>
      <w:r w:rsidRPr="00362E4C">
        <w:t>Who protects Apollo sites when no-one owns the Moon?</w:t>
      </w:r>
      <w:r>
        <w:t xml:space="preserve">” </w:t>
      </w:r>
      <w:hyperlink r:id="rId13"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7EC2E041" w14:textId="77777777" w:rsidR="00060BB5" w:rsidRPr="00322476" w:rsidRDefault="00060BB5" w:rsidP="00060BB5">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A50E06">
        <w:rPr>
          <w:rStyle w:val="StyleUnderline"/>
          <w:highlight w:val="green"/>
        </w:rPr>
        <w:t>moon dust</w:t>
      </w:r>
      <w:r w:rsidRPr="00B51893">
        <w:rPr>
          <w:rStyle w:val="StyleUnderline"/>
        </w:rPr>
        <w:t xml:space="preserve">. It's a real </w:t>
      </w:r>
      <w:r w:rsidRPr="00A50E06">
        <w:rPr>
          <w:rStyle w:val="StyleUnderline"/>
          <w:highlight w:val="green"/>
        </w:rPr>
        <w:t>problem for</w:t>
      </w:r>
      <w:r w:rsidRPr="00AE2E56">
        <w:rPr>
          <w:rStyle w:val="StyleUnderline"/>
        </w:rPr>
        <w:t xml:space="preserve"> </w:t>
      </w:r>
      <w:r w:rsidRPr="00A50E06">
        <w:rPr>
          <w:rStyle w:val="StyleUnderline"/>
          <w:highlight w:val="green"/>
        </w:rPr>
        <w:t>moon-bound equipment</w:t>
      </w:r>
      <w:r w:rsidRPr="00AE2E56">
        <w:rPr>
          <w:rStyle w:val="StyleUnderline"/>
        </w:rPr>
        <w:t xml:space="preserve"> because it's </w:t>
      </w:r>
      <w:r w:rsidRPr="00A50E06">
        <w:rPr>
          <w:rStyle w:val="Emphasis"/>
          <w:highlight w:val="green"/>
        </w:rPr>
        <w:t>made o</w:t>
      </w:r>
      <w:r w:rsidRPr="00A50E06">
        <w:rPr>
          <w:rStyle w:val="StyleUnderline"/>
          <w:highlight w:val="green"/>
        </w:rPr>
        <w:t>f</w:t>
      </w:r>
      <w:r w:rsidRPr="00AE2E56">
        <w:rPr>
          <w:rStyle w:val="StyleUnderline"/>
        </w:rPr>
        <w:t xml:space="preserve"> fine,</w:t>
      </w:r>
      <w:r w:rsidRPr="00AA1107">
        <w:rPr>
          <w:sz w:val="14"/>
        </w:rPr>
        <w:t xml:space="preserve"> super sticky and highly </w:t>
      </w:r>
      <w:r w:rsidRPr="00A50E06">
        <w:rPr>
          <w:rStyle w:val="Emphasis"/>
          <w:highlight w:val="green"/>
        </w:rPr>
        <w:t>abrasive grains</w:t>
      </w:r>
      <w:r w:rsidRPr="00AE2E56">
        <w:rPr>
          <w:rStyle w:val="StyleUnderline"/>
        </w:rPr>
        <w:t xml:space="preserve">, </w:t>
      </w:r>
      <w:r w:rsidRPr="00B51893">
        <w:rPr>
          <w:rStyle w:val="Emphasis"/>
        </w:rPr>
        <w:t xml:space="preserve">which have a </w:t>
      </w:r>
      <w:r w:rsidRPr="00A50E06">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A50E06">
        <w:rPr>
          <w:rStyle w:val="Emphasis"/>
          <w:highlight w:val="green"/>
        </w:rPr>
        <w:t>footprints</w:t>
      </w:r>
      <w:r w:rsidRPr="00A50E06">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A50E06">
        <w:rPr>
          <w:rStyle w:val="Emphasis"/>
          <w:highlight w:val="green"/>
        </w:rPr>
        <w:t xml:space="preserve">gave us </w:t>
      </w:r>
      <w:r w:rsidRPr="00C43C2B">
        <w:rPr>
          <w:rStyle w:val="Emphasis"/>
          <w:highlight w:val="green"/>
        </w:rPr>
        <w:t>valuable</w:t>
      </w:r>
      <w:r w:rsidRPr="00C43C2B">
        <w:rPr>
          <w:rStyle w:val="Emphasis"/>
        </w:rPr>
        <w:t xml:space="preserve"> </w:t>
      </w:r>
      <w:r w:rsidRPr="00A50E06">
        <w:rPr>
          <w:rStyle w:val="Emphasis"/>
          <w:highlight w:val="green"/>
          <w:bdr w:val="single" w:sz="18" w:space="0" w:color="auto"/>
        </w:rPr>
        <w:t xml:space="preserve">information into </w:t>
      </w:r>
      <w:r w:rsidRPr="00C43C2B">
        <w:rPr>
          <w:rStyle w:val="Emphasis"/>
          <w:bdr w:val="single" w:sz="18" w:space="0" w:color="auto"/>
        </w:rPr>
        <w:t xml:space="preserve">the </w:t>
      </w:r>
      <w:r w:rsidRPr="00A50E06">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C43C2B">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C43C2B">
        <w:rPr>
          <w:rStyle w:val="Emphasis"/>
          <w:highlight w:val="green"/>
          <w:bdr w:val="single" w:sz="18" w:space="0" w:color="auto"/>
        </w:rPr>
        <w:t>long</w:t>
      </w:r>
      <w:r w:rsidRPr="00C43C2B">
        <w:rPr>
          <w:rStyle w:val="Emphasis"/>
          <w:bdr w:val="single" w:sz="18" w:space="0" w:color="auto"/>
        </w:rPr>
        <w:t>-</w:t>
      </w:r>
      <w:r w:rsidRPr="00C43C2B">
        <w:rPr>
          <w:rStyle w:val="Emphasis"/>
          <w:highlight w:val="green"/>
          <w:bdr w:val="single" w:sz="18" w:space="0" w:color="auto"/>
        </w:rPr>
        <w:t>term</w:t>
      </w:r>
      <w:r w:rsidRPr="00C43C2B">
        <w:rPr>
          <w:rStyle w:val="Emphasis"/>
          <w:bdr w:val="single" w:sz="18" w:space="0" w:color="auto"/>
        </w:rPr>
        <w:t xml:space="preserve"> </w:t>
      </w:r>
      <w:r w:rsidRPr="00C43C2B">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A50E06">
        <w:rPr>
          <w:rStyle w:val="StyleUnderline"/>
          <w:highlight w:val="green"/>
        </w:rPr>
        <w:t xml:space="preserve">need to know how our gear </w:t>
      </w:r>
      <w:r w:rsidRPr="00A50E06">
        <w:rPr>
          <w:rStyle w:val="Emphasis"/>
          <w:highlight w:val="green"/>
        </w:rPr>
        <w:t>will stand up to lunar conditions</w:t>
      </w:r>
      <w:r w:rsidRPr="00AA1107">
        <w:rPr>
          <w:sz w:val="14"/>
        </w:rPr>
        <w:t xml:space="preserve">. Apart from the sticky, gritty dust, the lunar surface is also peppered with </w:t>
      </w:r>
      <w:r w:rsidRPr="00A50E06">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A50E06">
        <w:rPr>
          <w:rStyle w:val="Emphasis"/>
          <w:highlight w:val="green"/>
        </w:rPr>
        <w:t>What</w:t>
      </w:r>
      <w:r w:rsidRPr="00A50E06">
        <w:rPr>
          <w:rStyle w:val="StyleUnderline"/>
          <w:highlight w:val="green"/>
        </w:rPr>
        <w:t xml:space="preserve"> </w:t>
      </w:r>
      <w:r w:rsidRPr="00EA56EB">
        <w:rPr>
          <w:rStyle w:val="StyleUnderline"/>
        </w:rPr>
        <w:t xml:space="preserve">has </w:t>
      </w:r>
      <w:r w:rsidRPr="00A50E06">
        <w:rPr>
          <w:rStyle w:val="Emphasis"/>
          <w:highlight w:val="green"/>
        </w:rPr>
        <w:t>happened to</w:t>
      </w:r>
      <w:r w:rsidRPr="00A50E06">
        <w:rPr>
          <w:rStyle w:val="StyleUnderline"/>
          <w:highlight w:val="green"/>
        </w:rPr>
        <w:t xml:space="preserve"> this</w:t>
      </w:r>
      <w:r w:rsidRPr="00EA56EB">
        <w:rPr>
          <w:rStyle w:val="StyleUnderline"/>
        </w:rPr>
        <w:t xml:space="preserve"> </w:t>
      </w:r>
      <w:r w:rsidRPr="00A50E06">
        <w:rPr>
          <w:rStyle w:val="Emphasis"/>
          <w:highlight w:val="green"/>
        </w:rPr>
        <w:t>material</w:t>
      </w:r>
      <w:r w:rsidRPr="00A50E06">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A50E06">
        <w:rPr>
          <w:rStyle w:val="Emphasis"/>
          <w:highlight w:val="green"/>
        </w:rPr>
        <w:t>will help planning</w:t>
      </w:r>
      <w:r w:rsidRPr="00A50E06">
        <w:rPr>
          <w:rStyle w:val="StyleUnderline"/>
          <w:highlight w:val="green"/>
        </w:rPr>
        <w:t xml:space="preserve"> </w:t>
      </w:r>
      <w:r w:rsidRPr="00A50E06">
        <w:rPr>
          <w:rStyle w:val="Emphasis"/>
          <w:highlight w:val="green"/>
          <w:bdr w:val="single" w:sz="18" w:space="0" w:color="auto"/>
        </w:rPr>
        <w:t>for future missions</w:t>
      </w:r>
      <w:r w:rsidRPr="00A50E06">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012D3973" w14:textId="77777777" w:rsidR="00060BB5" w:rsidRPr="00800925" w:rsidRDefault="00060BB5" w:rsidP="00060BB5">
      <w:pPr>
        <w:pStyle w:val="Heading4"/>
      </w:pPr>
      <w:r>
        <w:t xml:space="preserve">Scenario 1 – </w:t>
      </w:r>
      <w:r w:rsidRPr="00800925">
        <w:rPr>
          <w:u w:val="single"/>
        </w:rPr>
        <w:t>Warming</w:t>
      </w:r>
      <w:r>
        <w:t>:</w:t>
      </w:r>
    </w:p>
    <w:p w14:paraId="3F019E69" w14:textId="77777777" w:rsidR="00060BB5" w:rsidRDefault="00060BB5" w:rsidP="00060BB5">
      <w:pPr>
        <w:pStyle w:val="Heading4"/>
      </w:pPr>
      <w:r>
        <w:t>Lunar observatory solves warming adaptation.</w:t>
      </w:r>
    </w:p>
    <w:p w14:paraId="3C26ED60" w14:textId="77777777" w:rsidR="00060BB5" w:rsidRPr="007B6F50" w:rsidRDefault="00060BB5" w:rsidP="00060BB5">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w:t>
      </w:r>
      <w:r w:rsidRPr="00FD54C2">
        <w:rPr>
          <w:sz w:val="20"/>
          <w:szCs w:val="20"/>
        </w:rPr>
        <w:lastRenderedPageBreak/>
        <w:t>&lt;https://www.tandfonline.com/doi/full/10.1080/17538947.2017.1356879&gt;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3C6D48E7" w14:textId="77777777" w:rsidR="00060BB5" w:rsidRDefault="00060BB5" w:rsidP="00060BB5">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c . (7) In this equation, the incidence angle ui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7E17E1">
        <w:rPr>
          <w:b/>
          <w:bCs/>
          <w:u w:val="single"/>
        </w:rPr>
        <w:t>climate</w:t>
      </w:r>
      <w:r w:rsidRPr="007E17E1">
        <w:rPr>
          <w:u w:val="single"/>
        </w:rPr>
        <w:t xml:space="preserve"> </w:t>
      </w:r>
      <w:r w:rsidRPr="007E17E1">
        <w:rPr>
          <w:b/>
          <w:bCs/>
          <w:u w:val="single"/>
        </w:rPr>
        <w:t>change</w:t>
      </w:r>
      <w:r w:rsidRPr="007E17E1">
        <w:rPr>
          <w:u w:val="single"/>
        </w:rPr>
        <w:t xml:space="preserve"> </w:t>
      </w:r>
      <w:r w:rsidRPr="007E17E1">
        <w:rPr>
          <w:b/>
          <w:bCs/>
          <w:u w:val="single"/>
        </w:rPr>
        <w:t>depends</w:t>
      </w:r>
      <w:r w:rsidRPr="007E17E1">
        <w:rPr>
          <w:u w:val="single"/>
        </w:rPr>
        <w:t xml:space="preserve"> </w:t>
      </w:r>
      <w:r w:rsidRPr="007E17E1">
        <w:rPr>
          <w:b/>
          <w:bCs/>
          <w:u w:val="single"/>
        </w:rPr>
        <w:t>on</w:t>
      </w:r>
      <w:r w:rsidRPr="007E17E1">
        <w:rPr>
          <w:u w:val="single"/>
        </w:rPr>
        <w:t xml:space="preserve"> Earth’s </w:t>
      </w:r>
      <w:r w:rsidRPr="007E17E1">
        <w:rPr>
          <w:b/>
          <w:bCs/>
          <w:u w:val="single"/>
          <w:bdr w:val="single" w:sz="18" w:space="0" w:color="auto"/>
        </w:rPr>
        <w:t>radiation</w:t>
      </w:r>
      <w:r w:rsidRPr="007E17E1">
        <w:rPr>
          <w:u w:val="single"/>
          <w:bdr w:val="single" w:sz="18" w:space="0" w:color="auto"/>
        </w:rPr>
        <w:t xml:space="preserve"> </w:t>
      </w:r>
      <w:r w:rsidRPr="007E17E1">
        <w:rPr>
          <w:b/>
          <w:bCs/>
          <w:u w:val="single"/>
          <w:bdr w:val="single" w:sz="18" w:space="0" w:color="auto"/>
        </w:rPr>
        <w:t>balance</w:t>
      </w:r>
      <w:r w:rsidRPr="007E17E1">
        <w:rPr>
          <w:sz w:val="14"/>
        </w:rPr>
        <w:t>.</w:t>
      </w:r>
      <w:r w:rsidRPr="006F05AA">
        <w:rPr>
          <w:sz w:val="14"/>
        </w:rPr>
        <w:t xml:space="preserve"> </w:t>
      </w:r>
      <w:r w:rsidRPr="00A50E06">
        <w:rPr>
          <w:b/>
          <w:bCs/>
          <w:highlight w:val="green"/>
          <w:u w:val="single"/>
        </w:rPr>
        <w:t>Observation</w:t>
      </w:r>
      <w:r w:rsidRPr="006134B3">
        <w:rPr>
          <w:u w:val="single"/>
        </w:rPr>
        <w:t xml:space="preserve"> </w:t>
      </w:r>
      <w:r w:rsidRPr="00A50E06">
        <w:rPr>
          <w:b/>
          <w:bCs/>
          <w:highlight w:val="green"/>
          <w:u w:val="single"/>
        </w:rPr>
        <w:t>of</w:t>
      </w:r>
      <w:r w:rsidRPr="006134B3">
        <w:rPr>
          <w:u w:val="single"/>
        </w:rPr>
        <w:t xml:space="preserve"> both the </w:t>
      </w:r>
      <w:r w:rsidRPr="00A50E06">
        <w:rPr>
          <w:highlight w:val="green"/>
          <w:u w:val="single"/>
        </w:rPr>
        <w:t xml:space="preserve">solar </w:t>
      </w:r>
      <w:r w:rsidRPr="00A50E06">
        <w:rPr>
          <w:b/>
          <w:bCs/>
          <w:highlight w:val="green"/>
          <w:u w:val="single"/>
        </w:rPr>
        <w:t>radiation</w:t>
      </w:r>
      <w:r w:rsidRPr="006134B3">
        <w:rPr>
          <w:u w:val="single"/>
        </w:rPr>
        <w:t xml:space="preserve"> </w:t>
      </w:r>
      <w:r w:rsidRPr="00A50E06">
        <w:rPr>
          <w:b/>
          <w:bCs/>
          <w:highlight w:val="green"/>
          <w:u w:val="single"/>
        </w:rPr>
        <w:t>and</w:t>
      </w:r>
      <w:r w:rsidRPr="006134B3">
        <w:rPr>
          <w:u w:val="single"/>
        </w:rPr>
        <w:t xml:space="preserve"> </w:t>
      </w:r>
      <w:r w:rsidRPr="00A50E06">
        <w:rPr>
          <w:highlight w:val="green"/>
          <w:u w:val="single"/>
        </w:rPr>
        <w:t xml:space="preserve">Earth’s </w:t>
      </w:r>
      <w:r w:rsidRPr="00A50E06">
        <w:rPr>
          <w:b/>
          <w:bCs/>
          <w:highlight w:val="green"/>
          <w:u w:val="single"/>
        </w:rPr>
        <w:t>reflection</w:t>
      </w:r>
      <w:r w:rsidRPr="006F05AA">
        <w:rPr>
          <w:sz w:val="14"/>
        </w:rPr>
        <w:t xml:space="preserve"> </w:t>
      </w:r>
      <w:r w:rsidRPr="006134B3">
        <w:rPr>
          <w:u w:val="single"/>
        </w:rPr>
        <w:t>and</w:t>
      </w:r>
      <w:r w:rsidRPr="006F05AA">
        <w:rPr>
          <w:sz w:val="14"/>
        </w:rPr>
        <w:t xml:space="preserve"> </w:t>
      </w:r>
      <w:r w:rsidRPr="00A50E06">
        <w:rPr>
          <w:highlight w:val="green"/>
          <w:u w:val="single"/>
        </w:rPr>
        <w:t>emission</w:t>
      </w:r>
      <w:r w:rsidRPr="006134B3">
        <w:rPr>
          <w:u w:val="single"/>
        </w:rPr>
        <w:t xml:space="preserve"> </w:t>
      </w:r>
      <w:r w:rsidRPr="007E17E1">
        <w:rPr>
          <w:u w:val="single"/>
        </w:rPr>
        <w:t xml:space="preserve">will </w:t>
      </w:r>
      <w:r w:rsidRPr="00A50E06">
        <w:rPr>
          <w:b/>
          <w:bCs/>
          <w:highlight w:val="green"/>
          <w:u w:val="single"/>
        </w:rPr>
        <w:t>depend</w:t>
      </w:r>
      <w:r w:rsidRPr="00A50E06">
        <w:rPr>
          <w:highlight w:val="green"/>
          <w:u w:val="single"/>
        </w:rPr>
        <w:t xml:space="preserve"> </w:t>
      </w:r>
      <w:r w:rsidRPr="00A50E06">
        <w:rPr>
          <w:b/>
          <w:bCs/>
          <w:highlight w:val="green"/>
          <w:u w:val="single"/>
        </w:rPr>
        <w:t>on</w:t>
      </w:r>
      <w:r w:rsidRPr="00A50E06">
        <w:rPr>
          <w:highlight w:val="green"/>
          <w:u w:val="single"/>
        </w:rPr>
        <w:t xml:space="preserve"> </w:t>
      </w:r>
      <w:r w:rsidRPr="007E17E1">
        <w:rPr>
          <w:b/>
          <w:bCs/>
          <w:u w:val="single"/>
        </w:rPr>
        <w:t>accurate</w:t>
      </w:r>
      <w:r w:rsidRPr="006134B3">
        <w:rPr>
          <w:u w:val="single"/>
        </w:rPr>
        <w:t xml:space="preserve"> </w:t>
      </w:r>
      <w:r w:rsidRPr="00A50E06">
        <w:rPr>
          <w:b/>
          <w:bCs/>
          <w:highlight w:val="green"/>
          <w:u w:val="single"/>
        </w:rPr>
        <w:t>measurement</w:t>
      </w:r>
      <w:r w:rsidRPr="006134B3">
        <w:rPr>
          <w:u w:val="single"/>
        </w:rPr>
        <w:t xml:space="preserve"> </w:t>
      </w:r>
      <w:r w:rsidRPr="00A50E06">
        <w:rPr>
          <w:rStyle w:val="Emphasis"/>
          <w:highlight w:val="green"/>
          <w:bdr w:val="single" w:sz="18" w:space="0" w:color="auto"/>
        </w:rPr>
        <w:t>with space technology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w:t>
      </w:r>
      <w:r w:rsidRPr="00530535">
        <w:rPr>
          <w:u w:val="single"/>
        </w:rPr>
        <w:t>r</w:t>
      </w:r>
      <w:r w:rsidRPr="006134B3">
        <w:rPr>
          <w:u w:val="single"/>
        </w:rPr>
        <w:t>th disk with a constant look angle</w:t>
      </w:r>
      <w:r w:rsidRPr="006F05AA">
        <w:rPr>
          <w:sz w:val="14"/>
        </w:rPr>
        <w:t xml:space="preserve">. But in the </w:t>
      </w:r>
      <w:r w:rsidRPr="00A50E06">
        <w:rPr>
          <w:highlight w:val="green"/>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A50E06">
        <w:rPr>
          <w:b/>
          <w:bCs/>
          <w:highlight w:val="green"/>
          <w:u w:val="single"/>
        </w:rPr>
        <w:t>highly</w:t>
      </w:r>
      <w:r w:rsidRPr="00A50E06">
        <w:rPr>
          <w:highlight w:val="green"/>
          <w:u w:val="single"/>
        </w:rPr>
        <w:t xml:space="preserve"> </w:t>
      </w:r>
      <w:r w:rsidRPr="00A50E06">
        <w:rPr>
          <w:b/>
          <w:bCs/>
          <w:highlight w:val="green"/>
          <w:u w:val="single"/>
        </w:rPr>
        <w:t>affected</w:t>
      </w:r>
      <w:r w:rsidRPr="00A50E06">
        <w:rPr>
          <w:highlight w:val="green"/>
          <w:u w:val="single"/>
        </w:rPr>
        <w:t xml:space="preserve"> </w:t>
      </w:r>
      <w:r w:rsidRPr="00A50E06">
        <w:rPr>
          <w:b/>
          <w:bCs/>
          <w:highlight w:val="green"/>
          <w:u w:val="single"/>
        </w:rPr>
        <w:t>by</w:t>
      </w:r>
      <w:r w:rsidRPr="006134B3">
        <w:rPr>
          <w:u w:val="single"/>
        </w:rPr>
        <w:t xml:space="preserve"> </w:t>
      </w:r>
      <w:r w:rsidRPr="007E17E1">
        <w:rPr>
          <w:b/>
          <w:bCs/>
          <w:u w:val="single"/>
        </w:rPr>
        <w:t>albedo</w:t>
      </w:r>
      <w:r w:rsidRPr="006134B3">
        <w:rPr>
          <w:u w:val="single"/>
        </w:rPr>
        <w:t xml:space="preserve"> </w:t>
      </w:r>
      <w:r w:rsidRPr="007E17E1">
        <w:rPr>
          <w:b/>
          <w:bCs/>
          <w:u w:val="single"/>
        </w:rPr>
        <w:t>and</w:t>
      </w:r>
      <w:r w:rsidRPr="006134B3">
        <w:rPr>
          <w:u w:val="single"/>
        </w:rPr>
        <w:t xml:space="preserve"> </w:t>
      </w:r>
      <w:r w:rsidRPr="00A50E06">
        <w:rPr>
          <w:b/>
          <w:bCs/>
          <w:highlight w:val="green"/>
          <w:u w:val="single"/>
        </w:rPr>
        <w:t>atmospheric</w:t>
      </w:r>
      <w:r w:rsidRPr="00A50E06">
        <w:rPr>
          <w:highlight w:val="green"/>
          <w:u w:val="single"/>
        </w:rPr>
        <w:t xml:space="preserve"> </w:t>
      </w:r>
      <w:r w:rsidRPr="00A50E06">
        <w:rPr>
          <w:b/>
          <w:bCs/>
          <w:highlight w:val="green"/>
          <w:u w:val="single"/>
        </w:rPr>
        <w:t>conditions</w:t>
      </w:r>
      <w:r w:rsidRPr="006F05AA">
        <w:rPr>
          <w:sz w:val="14"/>
        </w:rPr>
        <w:t xml:space="preserve">, </w:t>
      </w:r>
      <w:r w:rsidRPr="002D267D">
        <w:rPr>
          <w:u w:val="single"/>
        </w:rPr>
        <w:t>showing obvious anisotropy</w:t>
      </w:r>
      <w:r w:rsidRPr="002D267D">
        <w:rPr>
          <w:sz w:val="14"/>
        </w:rPr>
        <w:t xml:space="preserve">. </w:t>
      </w:r>
      <w:r w:rsidRPr="002D267D">
        <w:rPr>
          <w:b/>
          <w:bCs/>
          <w:u w:val="single"/>
        </w:rPr>
        <w:t>Lack</w:t>
      </w:r>
      <w:r w:rsidRPr="002D267D">
        <w:rPr>
          <w:u w:val="single"/>
        </w:rPr>
        <w:t xml:space="preserve"> </w:t>
      </w:r>
      <w:r w:rsidRPr="002D267D">
        <w:rPr>
          <w:b/>
          <w:bCs/>
          <w:u w:val="single"/>
        </w:rPr>
        <w:t>of</w:t>
      </w:r>
      <w:r w:rsidRPr="002D267D">
        <w:rPr>
          <w:u w:val="single"/>
        </w:rPr>
        <w:t xml:space="preserve"> </w:t>
      </w:r>
      <w:r w:rsidRPr="002D267D">
        <w:rPr>
          <w:b/>
          <w:bCs/>
          <w:u w:val="single"/>
        </w:rPr>
        <w:t>sampling</w:t>
      </w:r>
      <w:r w:rsidRPr="002D267D">
        <w:rPr>
          <w:u w:val="single"/>
        </w:rPr>
        <w:t xml:space="preserve"> in space and time is </w:t>
      </w:r>
      <w:r w:rsidRPr="002D267D">
        <w:rPr>
          <w:b/>
          <w:bCs/>
          <w:u w:val="single"/>
        </w:rPr>
        <w:t>vulnerable</w:t>
      </w:r>
      <w:r w:rsidRPr="002D267D">
        <w:rPr>
          <w:u w:val="single"/>
        </w:rPr>
        <w:t xml:space="preserve"> </w:t>
      </w:r>
      <w:r w:rsidRPr="002D267D">
        <w:rPr>
          <w:b/>
          <w:bCs/>
          <w:u w:val="single"/>
        </w:rPr>
        <w:t>to</w:t>
      </w:r>
      <w:r w:rsidRPr="002D267D">
        <w:rPr>
          <w:u w:val="single"/>
        </w:rPr>
        <w:t xml:space="preserve"> </w:t>
      </w:r>
      <w:r w:rsidRPr="002D267D">
        <w:rPr>
          <w:b/>
          <w:bCs/>
          <w:u w:val="single"/>
        </w:rPr>
        <w:t>uncertainties</w:t>
      </w:r>
      <w:r w:rsidRPr="002D267D">
        <w:rPr>
          <w:sz w:val="14"/>
        </w:rPr>
        <w:t>.</w:t>
      </w:r>
      <w:r w:rsidRPr="006F05AA">
        <w:rPr>
          <w:sz w:val="14"/>
        </w:rPr>
        <w:t xml:space="preserve"> The </w:t>
      </w:r>
      <w:r w:rsidRPr="00A50E06">
        <w:rPr>
          <w:b/>
          <w:bCs/>
          <w:highlight w:val="green"/>
          <w:u w:val="single"/>
        </w:rPr>
        <w:t>lunar</w:t>
      </w:r>
      <w:r w:rsidRPr="00A50E06">
        <w:rPr>
          <w:highlight w:val="green"/>
          <w:u w:val="single"/>
        </w:rPr>
        <w:t xml:space="preserve"> </w:t>
      </w:r>
      <w:r w:rsidRPr="00A50E06">
        <w:rPr>
          <w:b/>
          <w:bCs/>
          <w:highlight w:val="green"/>
          <w:u w:val="single"/>
        </w:rPr>
        <w:t>observatory</w:t>
      </w:r>
      <w:r w:rsidRPr="006F05AA">
        <w:rPr>
          <w:sz w:val="14"/>
        </w:rPr>
        <w:t xml:space="preserve"> </w:t>
      </w:r>
      <w:r w:rsidRPr="00A50E06">
        <w:rPr>
          <w:b/>
          <w:bCs/>
          <w:highlight w:val="green"/>
          <w:u w:val="single"/>
        </w:rPr>
        <w:t>provides</w:t>
      </w:r>
      <w:r w:rsidRPr="00397345">
        <w:rPr>
          <w:u w:val="single"/>
        </w:rPr>
        <w:t xml:space="preserve"> </w:t>
      </w:r>
      <w:r w:rsidRPr="00A50E06">
        <w:rPr>
          <w:b/>
          <w:bCs/>
          <w:highlight w:val="green"/>
          <w:u w:val="single"/>
        </w:rPr>
        <w:t>large</w:t>
      </w:r>
      <w:r w:rsidRPr="00397345">
        <w:rPr>
          <w:u w:val="single"/>
        </w:rPr>
        <w:t>-</w:t>
      </w:r>
      <w:r w:rsidRPr="00A50E06">
        <w:rPr>
          <w:b/>
          <w:bCs/>
          <w:highlight w:val="green"/>
          <w:u w:val="single"/>
        </w:rPr>
        <w:t>scale</w:t>
      </w:r>
      <w:r w:rsidRPr="00397345">
        <w:rPr>
          <w:u w:val="single"/>
        </w:rPr>
        <w:t xml:space="preserve"> </w:t>
      </w:r>
      <w:r w:rsidRPr="00A50E06">
        <w:rPr>
          <w:b/>
          <w:bCs/>
          <w:highlight w:val="green"/>
          <w:u w:val="single"/>
        </w:rPr>
        <w:t>observation</w:t>
      </w:r>
      <w:r w:rsidRPr="00397345">
        <w:rPr>
          <w:u w:val="single"/>
        </w:rPr>
        <w:t xml:space="preserve"> </w:t>
      </w:r>
      <w:r w:rsidRPr="00A50E06">
        <w:rPr>
          <w:b/>
          <w:bCs/>
          <w:highlight w:val="green"/>
          <w:u w:val="single"/>
        </w:rPr>
        <w:t>with</w:t>
      </w:r>
      <w:r w:rsidRPr="00397345">
        <w:rPr>
          <w:u w:val="single"/>
        </w:rPr>
        <w:t xml:space="preserve"> </w:t>
      </w:r>
      <w:r w:rsidRPr="00A50E06">
        <w:rPr>
          <w:highlight w:val="green"/>
          <w:u w:val="single"/>
        </w:rPr>
        <w:t xml:space="preserve">continuously </w:t>
      </w:r>
      <w:r w:rsidRPr="00A50E06">
        <w:rPr>
          <w:b/>
          <w:bCs/>
          <w:highlight w:val="green"/>
          <w:u w:val="single"/>
        </w:rPr>
        <w:t>changing</w:t>
      </w:r>
      <w:r w:rsidRPr="00A50E06">
        <w:rPr>
          <w:highlight w:val="green"/>
          <w:u w:val="single"/>
        </w:rPr>
        <w:t xml:space="preserve"> </w:t>
      </w:r>
      <w:r w:rsidRPr="00A50E06">
        <w:rPr>
          <w:b/>
          <w:bCs/>
          <w:highlight w:val="green"/>
          <w:u w:val="single"/>
        </w:rPr>
        <w:t>angles</w:t>
      </w:r>
      <w:r w:rsidRPr="006F05AA">
        <w:rPr>
          <w:sz w:val="14"/>
        </w:rPr>
        <w:t xml:space="preserve">, </w:t>
      </w:r>
      <w:r w:rsidRPr="00A50E06">
        <w:rPr>
          <w:highlight w:val="green"/>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2D267D">
        <w:rPr>
          <w:u w:val="single"/>
        </w:rPr>
        <w:t xml:space="preserve">can </w:t>
      </w:r>
      <w:r w:rsidRPr="002D267D">
        <w:rPr>
          <w:u w:val="single"/>
        </w:rPr>
        <w:lastRenderedPageBreak/>
        <w:t xml:space="preserve">provide a </w:t>
      </w:r>
      <w:r w:rsidRPr="002D267D">
        <w:rPr>
          <w:b/>
          <w:bCs/>
          <w:u w:val="single"/>
        </w:rPr>
        <w:t>very</w:t>
      </w:r>
      <w:r w:rsidRPr="002D267D">
        <w:rPr>
          <w:u w:val="single"/>
        </w:rPr>
        <w:t xml:space="preserve"> </w:t>
      </w:r>
      <w:r w:rsidRPr="002D267D">
        <w:rPr>
          <w:b/>
          <w:bCs/>
          <w:u w:val="single"/>
        </w:rPr>
        <w:t>long</w:t>
      </w:r>
      <w:r w:rsidRPr="002D267D">
        <w:rPr>
          <w:u w:val="single"/>
        </w:rPr>
        <w:t>-</w:t>
      </w:r>
      <w:r w:rsidRPr="002D267D">
        <w:rPr>
          <w:b/>
          <w:bCs/>
          <w:u w:val="single"/>
        </w:rPr>
        <w:t>term</w:t>
      </w:r>
      <w:r w:rsidRPr="002D267D">
        <w:rPr>
          <w:u w:val="single"/>
        </w:rPr>
        <w:t xml:space="preserve"> time series from a single orbit platform</w:t>
      </w:r>
      <w:r w:rsidRPr="002D267D">
        <w:rPr>
          <w:sz w:val="14"/>
        </w:rPr>
        <w:t xml:space="preserve">. </w:t>
      </w:r>
      <w:r w:rsidRPr="002D267D">
        <w:rPr>
          <w:u w:val="single"/>
        </w:rPr>
        <w:t>In a year, the time series covers all local times, all seasons</w:t>
      </w:r>
      <w:r w:rsidRPr="002D267D">
        <w:rPr>
          <w:sz w:val="14"/>
        </w:rPr>
        <w:t xml:space="preserve"> (different weather pattern) </w:t>
      </w:r>
      <w:r w:rsidRPr="002D267D">
        <w:rPr>
          <w:u w:val="single"/>
        </w:rPr>
        <w:t>and all Earth phases for all underlying surfaces</w:t>
      </w:r>
      <w:r w:rsidRPr="006F05AA">
        <w:rPr>
          <w:sz w:val="14"/>
        </w:rPr>
        <w:t xml:space="preserve"> (Pallé </w:t>
      </w:r>
      <w:r w:rsidRPr="00530535">
        <w:rPr>
          <w:sz w:val="14"/>
        </w:rPr>
        <w:t xml:space="preserve">and Goode 2009; Karalidi et al. 2012). The </w:t>
      </w:r>
      <w:r w:rsidRPr="00530535">
        <w:rPr>
          <w:u w:val="single"/>
        </w:rPr>
        <w:t xml:space="preserve">diversity of the </w:t>
      </w:r>
      <w:r w:rsidRPr="00530535">
        <w:rPr>
          <w:b/>
          <w:bCs/>
          <w:u w:val="single"/>
        </w:rPr>
        <w:t>surface</w:t>
      </w:r>
      <w:r w:rsidRPr="00530535">
        <w:rPr>
          <w:u w:val="single"/>
        </w:rPr>
        <w:t>-</w:t>
      </w:r>
      <w:r w:rsidRPr="00530535">
        <w:rPr>
          <w:b/>
          <w:bCs/>
          <w:u w:val="single"/>
        </w:rPr>
        <w:t>weatherphase</w:t>
      </w:r>
      <w:r w:rsidRPr="00530535">
        <w:rPr>
          <w:u w:val="single"/>
        </w:rPr>
        <w:t xml:space="preserve"> combination is beneficial to improving</w:t>
      </w:r>
      <w:r w:rsidRPr="00530535">
        <w:rPr>
          <w:sz w:val="14"/>
        </w:rPr>
        <w:t xml:space="preserve"> the </w:t>
      </w:r>
      <w:r w:rsidRPr="00530535">
        <w:rPr>
          <w:rStyle w:val="Emphasis"/>
        </w:rPr>
        <w:t>quality of global energy</w:t>
      </w:r>
      <w:r w:rsidRPr="00530535">
        <w:rPr>
          <w:sz w:val="14"/>
        </w:rPr>
        <w:t xml:space="preserve"> budget data and to the </w:t>
      </w:r>
      <w:r w:rsidRPr="00530535">
        <w:rPr>
          <w:u w:val="single"/>
        </w:rPr>
        <w:t>study of regional energy redistribution</w:t>
      </w:r>
      <w:r w:rsidRPr="00530535">
        <w:rPr>
          <w:sz w:val="14"/>
        </w:rPr>
        <w:t xml:space="preserve"> and its </w:t>
      </w:r>
      <w:r w:rsidRPr="00530535">
        <w:rPr>
          <w:u w:val="single"/>
        </w:rPr>
        <w:t>multi-layer coupling effects.</w:t>
      </w:r>
      <w:r w:rsidRPr="00530535">
        <w:rPr>
          <w:sz w:val="14"/>
        </w:rPr>
        <w:t xml:space="preserve"> The </w:t>
      </w:r>
      <w:r w:rsidRPr="00530535">
        <w:rPr>
          <w:u w:val="single"/>
        </w:rPr>
        <w:t>Moon-based data</w:t>
      </w:r>
      <w:r w:rsidRPr="00530535">
        <w:rPr>
          <w:sz w:val="14"/>
        </w:rPr>
        <w:t xml:space="preserve"> </w:t>
      </w:r>
      <w:r w:rsidRPr="00530535">
        <w:rPr>
          <w:u w:val="single"/>
        </w:rPr>
        <w:t>will</w:t>
      </w:r>
      <w:r w:rsidRPr="00530535">
        <w:rPr>
          <w:sz w:val="14"/>
        </w:rPr>
        <w:t xml:space="preserve"> also </w:t>
      </w:r>
      <w:r w:rsidRPr="00530535">
        <w:rPr>
          <w:u w:val="single"/>
        </w:rPr>
        <w:t>provide a direct connection between the data from space technology and the data from ground-based earthshine measurement 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 xml:space="preserve">important part of </w:t>
      </w:r>
      <w:r w:rsidRPr="002D267D">
        <w:rPr>
          <w:u w:val="single"/>
        </w:rPr>
        <w:t>the global carbon pool</w:t>
      </w:r>
      <w:r w:rsidRPr="002D267D">
        <w:rPr>
          <w:sz w:val="14"/>
        </w:rPr>
        <w:t xml:space="preserve"> and a </w:t>
      </w:r>
      <w:r w:rsidRPr="002D267D">
        <w:rPr>
          <w:u w:val="single"/>
        </w:rPr>
        <w:t>key element of</w:t>
      </w:r>
      <w:r w:rsidRPr="002D267D">
        <w:rPr>
          <w:sz w:val="14"/>
        </w:rPr>
        <w:t xml:space="preserve"> global </w:t>
      </w:r>
      <w:r w:rsidRPr="002D267D">
        <w:rPr>
          <w:u w:val="single"/>
        </w:rPr>
        <w:t>carbon cycle</w:t>
      </w:r>
      <w:r w:rsidRPr="002D267D">
        <w:rPr>
          <w:sz w:val="14"/>
        </w:rPr>
        <w:t xml:space="preserve">. Most vegetation is distributed in middle- and low-latitude regions. A </w:t>
      </w:r>
      <w:r w:rsidRPr="002D267D">
        <w:rPr>
          <w:u w:val="single"/>
        </w:rPr>
        <w:t>Moon-based optical camera</w:t>
      </w:r>
      <w:r w:rsidRPr="002D267D">
        <w:rPr>
          <w:sz w:val="14"/>
        </w:rPr>
        <w:t xml:space="preserve"> </w:t>
      </w:r>
      <w:r w:rsidRPr="002D267D">
        <w:rPr>
          <w:u w:val="single"/>
        </w:rPr>
        <w:t xml:space="preserve">can image global </w:t>
      </w:r>
      <w:r w:rsidRPr="002D267D">
        <w:rPr>
          <w:b/>
          <w:bCs/>
          <w:u w:val="single"/>
        </w:rPr>
        <w:t>vegetation</w:t>
      </w:r>
      <w:r w:rsidRPr="002D267D">
        <w:rPr>
          <w:u w:val="single"/>
        </w:rPr>
        <w:t xml:space="preserve"> almost every day</w:t>
      </w:r>
      <w:r w:rsidRPr="002D267D">
        <w:rPr>
          <w:sz w:val="14"/>
        </w:rPr>
        <w:t xml:space="preserve">. SAR maps not only the horizontal distribution of vegetation, but also extracts forest morphological structure through tomography. The </w:t>
      </w:r>
      <w:r w:rsidRPr="002D267D">
        <w:rPr>
          <w:u w:val="single"/>
        </w:rPr>
        <w:t>Moon provides</w:t>
      </w:r>
      <w:r w:rsidRPr="002D267D">
        <w:rPr>
          <w:sz w:val="14"/>
        </w:rPr>
        <w:t xml:space="preserve"> </w:t>
      </w:r>
      <w:r w:rsidRPr="002D267D">
        <w:rPr>
          <w:u w:val="single"/>
        </w:rPr>
        <w:t xml:space="preserve">multi-baseline </w:t>
      </w:r>
      <w:r w:rsidRPr="002D267D">
        <w:rPr>
          <w:b/>
          <w:bCs/>
          <w:u w:val="single"/>
        </w:rPr>
        <w:t>accessibility</w:t>
      </w:r>
      <w:r w:rsidRPr="002D267D">
        <w:rPr>
          <w:sz w:val="14"/>
        </w:rPr>
        <w:t xml:space="preserve"> within a single pass to eliminate the tomographic temporal decorrelation, but the imaging temporal decorrelation</w:t>
      </w:r>
      <w:r w:rsidRPr="003155A7">
        <w:rPr>
          <w:sz w:val="14"/>
        </w:rPr>
        <w:t xml:space="preserve">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cloud fraction</w:t>
      </w:r>
      <w:r w:rsidRPr="00397345">
        <w:rPr>
          <w:u w:val="single"/>
        </w:rPr>
        <w:t xml:space="preserve"> </w:t>
      </w:r>
      <w:r w:rsidRPr="00A50E06">
        <w:rPr>
          <w:highlight w:val="green"/>
          <w:u w:val="single"/>
        </w:rPr>
        <w:t>in</w:t>
      </w:r>
      <w:r w:rsidRPr="00397345">
        <w:rPr>
          <w:u w:val="single"/>
        </w:rPr>
        <w:t xml:space="preserve"> an </w:t>
      </w:r>
      <w:r w:rsidRPr="00A50E06">
        <w:rPr>
          <w:highlight w:val="green"/>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A50E06">
        <w:rPr>
          <w:highlight w:val="green"/>
          <w:u w:val="single"/>
        </w:rPr>
        <w:t xml:space="preserve">major </w:t>
      </w:r>
      <w:r w:rsidRPr="00A50E06">
        <w:rPr>
          <w:b/>
          <w:bCs/>
          <w:highlight w:val="green"/>
          <w:u w:val="single"/>
        </w:rPr>
        <w:t>trace</w:t>
      </w:r>
      <w:r w:rsidRPr="00A50E06">
        <w:rPr>
          <w:highlight w:val="green"/>
          <w:u w:val="single"/>
        </w:rPr>
        <w:t xml:space="preserve"> </w:t>
      </w:r>
      <w:r w:rsidRPr="00A50E06">
        <w:rPr>
          <w:b/>
          <w:bCs/>
          <w:highlight w:val="green"/>
          <w:u w:val="single"/>
        </w:rPr>
        <w:t>gas</w:t>
      </w:r>
      <w:r w:rsidRPr="00397345">
        <w:rPr>
          <w:u w:val="single"/>
        </w:rPr>
        <w:t xml:space="preserve"> and aerosols </w:t>
      </w:r>
      <w:r w:rsidRPr="006F05AA">
        <w:rPr>
          <w:sz w:val="14"/>
        </w:rPr>
        <w:t>(Hamill 2016</w:t>
      </w:r>
      <w:r w:rsidRPr="002D267D">
        <w:rPr>
          <w:sz w:val="14"/>
        </w:rPr>
        <w:t xml:space="preserve">), and </w:t>
      </w:r>
      <w:r w:rsidRPr="002D267D">
        <w:rPr>
          <w:u w:val="single"/>
        </w:rPr>
        <w:t>shed light on the relationship between</w:t>
      </w:r>
      <w:r w:rsidRPr="002D267D">
        <w:rPr>
          <w:sz w:val="14"/>
        </w:rPr>
        <w:t xml:space="preserve"> </w:t>
      </w:r>
      <w:r w:rsidRPr="002D267D">
        <w:rPr>
          <w:u w:val="single"/>
        </w:rPr>
        <w:t xml:space="preserve">lunar phases and </w:t>
      </w:r>
      <w:r w:rsidRPr="002D267D">
        <w:rPr>
          <w:b/>
          <w:bCs/>
          <w:u w:val="single"/>
        </w:rPr>
        <w:t>cloudiness</w:t>
      </w:r>
      <w:r w:rsidRPr="002D267D">
        <w:rPr>
          <w:u w:val="single"/>
        </w:rPr>
        <w:t xml:space="preserve"> or </w:t>
      </w:r>
      <w:r w:rsidRPr="002D267D">
        <w:rPr>
          <w:b/>
          <w:bCs/>
          <w:u w:val="single"/>
        </w:rPr>
        <w:t>precipitation</w:t>
      </w:r>
      <w:r w:rsidRPr="002D267D">
        <w:rPr>
          <w:sz w:val="14"/>
        </w:rPr>
        <w:t xml:space="preserve">. Particularly, the </w:t>
      </w:r>
      <w:r w:rsidRPr="002D267D">
        <w:rPr>
          <w:u w:val="single"/>
        </w:rPr>
        <w:t xml:space="preserve">Moon offers a good place for </w:t>
      </w:r>
      <w:r w:rsidRPr="002D267D">
        <w:rPr>
          <w:b/>
          <w:bCs/>
          <w:u w:val="single"/>
        </w:rPr>
        <w:t>occultation</w:t>
      </w:r>
      <w:r w:rsidRPr="002D267D">
        <w:rPr>
          <w:u w:val="single"/>
        </w:rPr>
        <w:t xml:space="preserve"> observation</w:t>
      </w:r>
      <w:r w:rsidRPr="002D267D">
        <w:rPr>
          <w:sz w:val="14"/>
        </w:rPr>
        <w:t xml:space="preserve">, which </w:t>
      </w:r>
      <w:r w:rsidRPr="002D267D">
        <w:rPr>
          <w:u w:val="single"/>
        </w:rPr>
        <w:t>means observing the light or microwave changes emitted by stars or satellites</w:t>
      </w:r>
      <w:r w:rsidRPr="002D267D">
        <w:rPr>
          <w:sz w:val="14"/>
        </w:rPr>
        <w:t xml:space="preserve"> when they are obstructed by atmosphere around the Earth. The Global Ozone Monitoring</w:t>
      </w:r>
      <w:r w:rsidRPr="006F05AA">
        <w:rPr>
          <w:sz w:val="14"/>
        </w:rPr>
        <w:t xml:space="preserve"> by Occultation of Stars (GOMOS) instrument on board the Envisat satellite is a typical system using the stellar occultation measurement principle in monitoring ozone and other trace gases in Earth’s stratosphere (Kyrola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w:t>
      </w:r>
      <w:r w:rsidRPr="006F05AA">
        <w:rPr>
          <w:sz w:val="14"/>
        </w:rPr>
        <w:lastRenderedPageBreak/>
        <w:t xml:space="preserve">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40040E01" w14:textId="77777777" w:rsidR="00060BB5" w:rsidRDefault="00060BB5" w:rsidP="00060BB5">
      <w:pPr>
        <w:pStyle w:val="Heading4"/>
      </w:pPr>
      <w:r>
        <w:t xml:space="preserve">Adaptation </w:t>
      </w:r>
      <w:r>
        <w:rPr>
          <w:u w:val="single"/>
        </w:rPr>
        <w:t>solves</w:t>
      </w:r>
      <w:r>
        <w:t xml:space="preserve"> Climate Change’s worst effects – it’s the </w:t>
      </w:r>
      <w:r>
        <w:rPr>
          <w:u w:val="single"/>
        </w:rPr>
        <w:t>Silver Bullet</w:t>
      </w:r>
      <w:r>
        <w:t>.</w:t>
      </w:r>
    </w:p>
    <w:p w14:paraId="769A026B" w14:textId="77777777" w:rsidR="00060BB5" w:rsidRPr="00A72CF3" w:rsidRDefault="00060BB5" w:rsidP="00060BB5">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4"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0D5BBCB5" w14:textId="77777777" w:rsidR="00060BB5" w:rsidRPr="00732E55" w:rsidRDefault="00060BB5" w:rsidP="00060BB5">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E17E1">
        <w:rPr>
          <w:rStyle w:val="Emphasis"/>
        </w:rPr>
        <w:t xml:space="preserve">we are </w:t>
      </w:r>
      <w:r w:rsidRPr="00A50E06">
        <w:rPr>
          <w:rStyle w:val="Emphasis"/>
          <w:highlight w:val="green"/>
        </w:rPr>
        <w:t>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E17E1">
        <w:rPr>
          <w:rStyle w:val="Emphasis"/>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7E17E1">
        <w:rPr>
          <w:rStyle w:val="Emphasis"/>
        </w:rPr>
        <w:t xml:space="preserve">When a </w:t>
      </w:r>
      <w:r w:rsidRPr="00A50E06">
        <w:rPr>
          <w:rStyle w:val="Emphasis"/>
          <w:highlight w:val="green"/>
        </w:rPr>
        <w:t>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2D267D">
        <w:rPr>
          <w:rStyle w:val="Emphasis"/>
        </w:rPr>
        <w:t xml:space="preserve">when the next storm </w:t>
      </w:r>
      <w:r w:rsidRPr="002D267D">
        <w:rPr>
          <w:rStyle w:val="Emphasis"/>
          <w:bdr w:val="single" w:sz="18" w:space="0" w:color="auto"/>
        </w:rPr>
        <w:t>is not as destructive and costly</w:t>
      </w:r>
      <w:r w:rsidRPr="002D267D">
        <w:rPr>
          <w:sz w:val="16"/>
        </w:rPr>
        <w:t xml:space="preserve">. </w:t>
      </w:r>
      <w:r w:rsidRPr="002D267D">
        <w:rPr>
          <w:rStyle w:val="StyleUnderline"/>
        </w:rPr>
        <w:t>These wins he</w:t>
      </w:r>
      <w:r w:rsidRPr="00732E55">
        <w:rPr>
          <w:rStyle w:val="StyleUnderline"/>
        </w:rPr>
        <w:t>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 xml:space="preserve">There have been those calling for </w:t>
      </w:r>
      <w:r w:rsidRPr="00732E55">
        <w:rPr>
          <w:rStyle w:val="StyleUnderline"/>
        </w:rPr>
        <w:lastRenderedPageBreak/>
        <w:t>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w:t>
      </w:r>
      <w:r w:rsidRPr="002D267D">
        <w:rPr>
          <w:rStyle w:val="StyleUnderline"/>
        </w:rPr>
        <w:t xml:space="preserve">threat to </w:t>
      </w:r>
      <w:r w:rsidRPr="002D267D">
        <w:rPr>
          <w:rStyle w:val="Emphasis"/>
        </w:rPr>
        <w:t>our survival</w:t>
      </w:r>
      <w:r w:rsidRPr="002D267D">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2D267D">
        <w:rPr>
          <w:rStyle w:val="Emphasis"/>
          <w:bdr w:val="single" w:sz="18" w:space="0" w:color="auto"/>
        </w:rPr>
        <w:t>the need for mitigation</w:t>
      </w:r>
      <w:r w:rsidRPr="002D267D">
        <w:rPr>
          <w:rStyle w:val="StyleUnderline"/>
        </w:rPr>
        <w:t xml:space="preserve"> more real</w:t>
      </w:r>
      <w:r w:rsidRPr="00732E55">
        <w:rPr>
          <w:rStyle w:val="StyleUnderline"/>
        </w:rPr>
        <w:t xml:space="preserve"> and urgent.</w:t>
      </w:r>
    </w:p>
    <w:p w14:paraId="13632CB8" w14:textId="77777777" w:rsidR="00060BB5" w:rsidRDefault="00060BB5" w:rsidP="00060BB5">
      <w:pPr>
        <w:pStyle w:val="Heading4"/>
      </w:pPr>
      <w:r>
        <w:t xml:space="preserve">Missing Data </w:t>
      </w:r>
      <w:r w:rsidRPr="006269A6">
        <w:rPr>
          <w:u w:val="single"/>
        </w:rPr>
        <w:t>holds back</w:t>
      </w:r>
      <w:r>
        <w:t xml:space="preserve"> Adaptation efforts. </w:t>
      </w:r>
    </w:p>
    <w:p w14:paraId="5EB754D3" w14:textId="77777777" w:rsidR="00060BB5" w:rsidRPr="00800925" w:rsidRDefault="00060BB5" w:rsidP="00060BB5">
      <w:r w:rsidRPr="00800925">
        <w:rPr>
          <w:rStyle w:val="Style13ptBold"/>
        </w:rPr>
        <w:t>Barrios</w:t>
      </w:r>
      <w:r>
        <w:rPr>
          <w:rStyle w:val="Style13ptBold"/>
        </w:rPr>
        <w:t xml:space="preserve"> et Al 18</w:t>
      </w:r>
      <w:r w:rsidRPr="00800925">
        <w:t>, Alonso, Guillermo Trincado, and René Garreaud.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3A3E1585" w14:textId="77777777" w:rsidR="00060BB5" w:rsidRPr="001C20CD" w:rsidRDefault="00060BB5" w:rsidP="00060BB5">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r w:rsidRPr="00800925">
        <w:rPr>
          <w:rStyle w:val="StyleUnderline"/>
        </w:rPr>
        <w:t xml:space="preserve">Cannell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A50E06">
        <w:rPr>
          <w:rStyle w:val="Emphasis"/>
          <w:highlight w:val="green"/>
        </w:rPr>
        <w:t>climate data</w:t>
      </w:r>
      <w:r w:rsidRPr="00A50E06">
        <w:rPr>
          <w:rStyle w:val="StyleUnderline"/>
          <w:highlight w:val="green"/>
        </w:rPr>
        <w:t xml:space="preserve"> </w:t>
      </w:r>
      <w:r w:rsidRPr="00800925">
        <w:rPr>
          <w:rStyle w:val="StyleUnderline"/>
        </w:rPr>
        <w:t xml:space="preserve">are also </w:t>
      </w:r>
      <w:r w:rsidRPr="00A50E06">
        <w:rPr>
          <w:rStyle w:val="Emphasis"/>
          <w:highlight w:val="green"/>
        </w:rPr>
        <w:t>required for</w:t>
      </w:r>
      <w:r w:rsidRPr="00A50E06">
        <w:rPr>
          <w:rStyle w:val="StyleUnderline"/>
          <w:highlight w:val="green"/>
        </w:rPr>
        <w:t xml:space="preserve"> </w:t>
      </w:r>
      <w:r w:rsidRPr="00A50E06">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2D267D">
        <w:rPr>
          <w:rStyle w:val="Emphasis"/>
        </w:rPr>
        <w:t>studying forest water balance</w:t>
      </w:r>
      <w:r w:rsidRPr="002D267D">
        <w:rPr>
          <w:sz w:val="16"/>
        </w:rPr>
        <w:t xml:space="preserve"> (Huber and Trecaman 2002), </w:t>
      </w:r>
      <w:r w:rsidRPr="002D267D">
        <w:rPr>
          <w:rStyle w:val="Emphasis"/>
        </w:rPr>
        <w:t>phenology processes</w:t>
      </w:r>
      <w:r w:rsidRPr="002D267D">
        <w:rPr>
          <w:rStyle w:val="StyleUnderline"/>
        </w:rPr>
        <w:t xml:space="preserve"> (Caveside</w:t>
      </w:r>
      <w:r w:rsidRPr="002D267D">
        <w:rPr>
          <w:sz w:val="16"/>
        </w:rPr>
        <w:t xml:space="preserve"> et al. 2005) </w:t>
      </w:r>
      <w:r w:rsidRPr="002D267D">
        <w:rPr>
          <w:rStyle w:val="StyleUnderline"/>
        </w:rPr>
        <w:t xml:space="preserve">and to carry out </w:t>
      </w:r>
      <w:r w:rsidRPr="002D267D">
        <w:rPr>
          <w:rStyle w:val="Emphasis"/>
        </w:rPr>
        <w:t>pest and disease research</w:t>
      </w:r>
      <w:r w:rsidRPr="002D267D">
        <w:rPr>
          <w:sz w:val="16"/>
        </w:rPr>
        <w:t xml:space="preserve"> (Ahumada et al. 2013). </w:t>
      </w:r>
      <w:r w:rsidRPr="002D267D">
        <w:rPr>
          <w:rStyle w:val="Emphasis"/>
        </w:rPr>
        <w:t xml:space="preserve">To perform these </w:t>
      </w:r>
      <w:r w:rsidRPr="00530535">
        <w:rPr>
          <w:rStyle w:val="Emphasis"/>
        </w:rPr>
        <w:t>studies</w:t>
      </w:r>
      <w:r w:rsidRPr="00530535">
        <w:rPr>
          <w:rStyle w:val="StyleUnderline"/>
        </w:rPr>
        <w:t xml:space="preserve">, </w:t>
      </w:r>
      <w:r w:rsidRPr="00530535">
        <w:rPr>
          <w:rStyle w:val="Emphasis"/>
          <w:bdr w:val="single" w:sz="18" w:space="0" w:color="auto"/>
        </w:rPr>
        <w:t>complete and homogenous climate data that covers a sufficiently long period of time is required</w:t>
      </w:r>
      <w:r w:rsidRPr="00530535">
        <w:rPr>
          <w:sz w:val="16"/>
        </w:rPr>
        <w:t xml:space="preserve"> (Teegavarapu</w:t>
      </w:r>
      <w:r w:rsidRPr="00800925">
        <w:rPr>
          <w:sz w:val="16"/>
        </w:rPr>
        <w:t xml:space="preserve"> 2012; Khosravi et al. 2015). </w:t>
      </w:r>
      <w:r w:rsidRPr="00A50E06">
        <w:rPr>
          <w:rStyle w:val="Emphasis"/>
          <w:highlight w:val="green"/>
        </w:rPr>
        <w:t>Climate data</w:t>
      </w:r>
      <w:r w:rsidRPr="00A50E06">
        <w:rPr>
          <w:rStyle w:val="StyleUnderline"/>
          <w:highlight w:val="green"/>
        </w:rPr>
        <w:t xml:space="preserve"> </w:t>
      </w:r>
      <w:r w:rsidRPr="00A50E06">
        <w:rPr>
          <w:rStyle w:val="Emphasis"/>
          <w:highlight w:val="green"/>
        </w:rPr>
        <w:t>often</w:t>
      </w:r>
      <w:r w:rsidRPr="00A50E06">
        <w:rPr>
          <w:rStyle w:val="StyleUnderline"/>
          <w:highlight w:val="green"/>
        </w:rPr>
        <w:t xml:space="preserve"> </w:t>
      </w:r>
      <w:r w:rsidRPr="00800925">
        <w:rPr>
          <w:rStyle w:val="StyleUnderline"/>
        </w:rPr>
        <w:t xml:space="preserve">have </w:t>
      </w:r>
      <w:r w:rsidRPr="00A50E06">
        <w:rPr>
          <w:rStyle w:val="Emphasis"/>
          <w:highlight w:val="green"/>
        </w:rPr>
        <w:t xml:space="preserve">missing information </w:t>
      </w:r>
      <w:r w:rsidRPr="00A50E06">
        <w:rPr>
          <w:rStyle w:val="Emphasis"/>
          <w:highlight w:val="green"/>
          <w:bdr w:val="single" w:sz="18" w:space="0" w:color="auto"/>
        </w:rPr>
        <w:t>that limits their use</w:t>
      </w:r>
      <w:r w:rsidRPr="00A50E06">
        <w:rPr>
          <w:sz w:val="16"/>
          <w:highlight w:val="green"/>
        </w:rPr>
        <w:t xml:space="preserve"> </w:t>
      </w:r>
      <w:r w:rsidRPr="00800925">
        <w:rPr>
          <w:sz w:val="16"/>
        </w:rPr>
        <w:t>(Alfaro an</w:t>
      </w:r>
      <w:r w:rsidRPr="002D267D">
        <w:rPr>
          <w:sz w:val="16"/>
        </w:rPr>
        <w:t xml:space="preserve">d Pacheco 2000). </w:t>
      </w:r>
      <w:r w:rsidRPr="002D267D">
        <w:rPr>
          <w:rStyle w:val="Emphasis"/>
        </w:rPr>
        <w:t xml:space="preserve">Missing values </w:t>
      </w:r>
      <w:r w:rsidRPr="002D267D">
        <w:rPr>
          <w:rStyle w:val="StyleUnderline"/>
        </w:rPr>
        <w:t xml:space="preserve">in climate series </w:t>
      </w:r>
      <w:r w:rsidRPr="002D267D">
        <w:rPr>
          <w:rStyle w:val="Emphasis"/>
        </w:rPr>
        <w:t>affects parameter estimation</w:t>
      </w:r>
      <w:r w:rsidRPr="002D267D">
        <w:rPr>
          <w:rStyle w:val="StyleUnderline"/>
        </w:rPr>
        <w:t xml:space="preserve"> when applying</w:t>
      </w:r>
      <w:r w:rsidRPr="00800925">
        <w:rPr>
          <w:rStyle w:val="StyleUnderline"/>
        </w:rPr>
        <w:t xml:space="preserve"> regression and multivariate analysis techniques </w:t>
      </w:r>
      <w:r w:rsidRPr="00800925">
        <w:rPr>
          <w:sz w:val="16"/>
        </w:rPr>
        <w:t xml:space="preserve">(Ramos-Calzado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filled-in. </w:t>
      </w:r>
      <w:r w:rsidRPr="00800925">
        <w:rPr>
          <w:rStyle w:val="StyleUnderline"/>
        </w:rPr>
        <w:t xml:space="preserve">The </w:t>
      </w:r>
      <w:r w:rsidRPr="00A50E06">
        <w:rPr>
          <w:rStyle w:val="Emphasis"/>
          <w:highlight w:val="green"/>
        </w:rPr>
        <w:t>main limitation</w:t>
      </w:r>
      <w:r w:rsidRPr="00A50E06">
        <w:rPr>
          <w:rStyle w:val="StyleUnderline"/>
          <w:highlight w:val="green"/>
        </w:rPr>
        <w:t xml:space="preserve"> </w:t>
      </w:r>
      <w:r w:rsidRPr="00800925">
        <w:rPr>
          <w:rStyle w:val="StyleUnderline"/>
        </w:rPr>
        <w:t xml:space="preserve">is that these </w:t>
      </w:r>
      <w:r w:rsidRPr="00A50E06">
        <w:rPr>
          <w:rStyle w:val="Emphasis"/>
          <w:highlight w:val="green"/>
        </w:rPr>
        <w:t>approaches</w:t>
      </w:r>
      <w:r w:rsidRPr="00A50E06">
        <w:rPr>
          <w:rStyle w:val="StyleUnderline"/>
          <w:highlight w:val="green"/>
        </w:rPr>
        <w:t xml:space="preserve"> </w:t>
      </w:r>
      <w:r w:rsidRPr="00800925">
        <w:rPr>
          <w:rStyle w:val="StyleUnderline"/>
        </w:rPr>
        <w:t xml:space="preserve">are suitable for small gaps and </w:t>
      </w:r>
      <w:r w:rsidRPr="00A50E06">
        <w:rPr>
          <w:rStyle w:val="Emphasis"/>
          <w:highlight w:val="green"/>
        </w:rPr>
        <w:t xml:space="preserve">can only be applied to climate variables with a high degree of autocorrelation </w:t>
      </w:r>
      <w:r w:rsidRPr="00800925">
        <w:rPr>
          <w:sz w:val="16"/>
        </w:rPr>
        <w:t xml:space="preserve">(Khosravi </w:t>
      </w:r>
      <w:r w:rsidRPr="002B5EF4">
        <w:rPr>
          <w:sz w:val="16"/>
        </w:rPr>
        <w:t xml:space="preserve">et al. 2015), </w:t>
      </w:r>
      <w:r w:rsidRPr="002B5EF4">
        <w:rPr>
          <w:rStyle w:val="Emphasis"/>
          <w:bdr w:val="single" w:sz="18" w:space="0" w:color="auto"/>
        </w:rPr>
        <w:t>which is not the case for annual mean temperatures or precipitation values</w:t>
      </w:r>
      <w:r w:rsidRPr="002B5EF4">
        <w:rPr>
          <w:sz w:val="16"/>
        </w:rPr>
        <w:t>. A more co</w:t>
      </w:r>
      <w:r w:rsidRPr="00800925">
        <w:rPr>
          <w:sz w:val="16"/>
        </w:rPr>
        <w:t>mmon approach to complete missing data is to use information from neighboring meteorological stations (Vasiliev 1996), using techniques such as inverse distance weighting (IDW). Nonetheless, horizontal distance is not a measure of spatial autocorrelation (e.g., Ahrens 2006; Ramos-Calzado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Teegavarapu and Chandramouli (2005) found that replacing distances with correlation coefficients as weights improved estimation of missing precipitation data. The resulting method is known as a coefficient of correlation weighting (CCW), reported by Teegavarapu (2009).</w:t>
      </w:r>
    </w:p>
    <w:p w14:paraId="7ACC543F" w14:textId="77777777" w:rsidR="00060BB5" w:rsidRDefault="00060BB5" w:rsidP="00060BB5">
      <w:pPr>
        <w:pStyle w:val="Heading4"/>
      </w:pPr>
      <w:r>
        <w:lastRenderedPageBreak/>
        <w:t>That causes</w:t>
      </w:r>
      <w:r w:rsidRPr="00672307">
        <w:t xml:space="preserve"> </w:t>
      </w:r>
      <w:r>
        <w:rPr>
          <w:u w:val="single"/>
        </w:rPr>
        <w:t>e</w:t>
      </w:r>
      <w:r w:rsidRPr="00B84E85">
        <w:rPr>
          <w:u w:val="single"/>
        </w:rPr>
        <w:t>xtinction</w:t>
      </w:r>
      <w:r>
        <w:t>.</w:t>
      </w:r>
    </w:p>
    <w:p w14:paraId="0BC8F94A" w14:textId="77777777" w:rsidR="00060BB5" w:rsidRPr="008723F8" w:rsidRDefault="00060BB5" w:rsidP="00060BB5">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rahulpenu</w:t>
      </w:r>
    </w:p>
    <w:p w14:paraId="38103DDC" w14:textId="77777777" w:rsidR="00060BB5" w:rsidRPr="00A02D38" w:rsidRDefault="00060BB5" w:rsidP="00060BB5">
      <w:pPr>
        <w:rPr>
          <w:b/>
          <w:iCs/>
          <w:u w:val="single"/>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Humanity has become one of the driving forces behind Earth’s climate system</w:t>
      </w:r>
      <w:r w:rsidRPr="00F72911">
        <w:rPr>
          <w:sz w:val="16"/>
        </w:rPr>
        <w:t xml:space="preserve"> (Crutzen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2E74DF">
        <w:rPr>
          <w:rStyle w:val="StyleUnderline"/>
          <w:highlight w:val="cyan"/>
        </w:rPr>
        <w:t>Climate</w:t>
      </w:r>
      <w:r w:rsidRPr="00F86273">
        <w:rPr>
          <w:rStyle w:val="StyleUnderline"/>
        </w:rPr>
        <w:t xml:space="preserve"> change </w:t>
      </w:r>
      <w:r w:rsidRPr="002E74DF">
        <w:rPr>
          <w:rStyle w:val="StyleUnderline"/>
          <w:highlight w:val="cyan"/>
        </w:rPr>
        <w:t xml:space="preserve">could </w:t>
      </w:r>
      <w:r w:rsidRPr="002E74DF">
        <w:rPr>
          <w:rStyle w:val="Emphasis"/>
          <w:highlight w:val="cyan"/>
        </w:rPr>
        <w:t>be</w:t>
      </w:r>
      <w:r w:rsidRPr="00F86273">
        <w:rPr>
          <w:rStyle w:val="StyleUnderline"/>
        </w:rPr>
        <w:t xml:space="preserve">come an </w:t>
      </w:r>
      <w:r w:rsidRPr="002E74DF">
        <w:rPr>
          <w:rStyle w:val="Emphasis"/>
          <w:highlight w:val="cyan"/>
        </w:rPr>
        <w:t>existential</w:t>
      </w:r>
      <w:r w:rsidRPr="00F72911">
        <w:rPr>
          <w:rStyle w:val="Emphasis"/>
        </w:rPr>
        <w:t xml:space="preserve"> threat</w:t>
      </w:r>
      <w:r w:rsidRPr="00F86273">
        <w:rPr>
          <w:rStyle w:val="StyleUnderline"/>
        </w:rPr>
        <w:t xml:space="preserve"> to humanity </w:t>
      </w:r>
      <w:r w:rsidRPr="002E74DF">
        <w:rPr>
          <w:rStyle w:val="StyleUnderline"/>
          <w:highlight w:val="cyan"/>
        </w:rPr>
        <w:t xml:space="preserve">if the </w:t>
      </w:r>
      <w:r w:rsidRPr="002E74DF">
        <w:rPr>
          <w:rStyle w:val="Emphasis"/>
          <w:b w:val="0"/>
          <w:bCs/>
          <w:highlight w:val="cyan"/>
        </w:rPr>
        <w:t>planet</w:t>
      </w:r>
      <w:r w:rsidRPr="00200733">
        <w:rPr>
          <w:rStyle w:val="StyleUnderline"/>
          <w:bCs/>
        </w:rPr>
        <w:t>’s</w:t>
      </w:r>
      <w:r w:rsidRPr="00F86273">
        <w:rPr>
          <w:rStyle w:val="StyleUnderline"/>
        </w:rPr>
        <w:t xml:space="preserve"> climate </w:t>
      </w:r>
      <w:r w:rsidRPr="002E74DF">
        <w:rPr>
          <w:rStyle w:val="StyleUnderline"/>
          <w:highlight w:val="cyan"/>
        </w:rPr>
        <w:t xml:space="preserve">reaches a </w:t>
      </w:r>
      <w:r w:rsidRPr="002E74DF">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2E74DF">
        <w:rPr>
          <w:rStyle w:val="Emphasis"/>
          <w:b w:val="0"/>
          <w:bCs/>
          <w:highlight w:val="cyan"/>
        </w:rPr>
        <w:t>extreme heat</w:t>
      </w:r>
      <w:r w:rsidRPr="00F86273">
        <w:rPr>
          <w:rStyle w:val="StyleUnderline"/>
        </w:rPr>
        <w:t xml:space="preserve">. </w:t>
      </w:r>
      <w:r w:rsidRPr="00017DEF">
        <w:rPr>
          <w:rStyle w:val="StyleUnderline"/>
        </w:rPr>
        <w:t xml:space="preserve">While human societies possesses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2E74DF">
        <w:rPr>
          <w:rStyle w:val="Emphasis"/>
          <w:highlight w:val="cya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2E74DF">
        <w:rPr>
          <w:rStyle w:val="Emphasis"/>
          <w:highlight w:val="cyan"/>
        </w:rPr>
        <w:t>12°</w:t>
      </w:r>
      <w:r w:rsidRPr="00F86273">
        <w:rPr>
          <w:rStyle w:val="StyleUnderline"/>
        </w:rPr>
        <w:t xml:space="preserve">C </w:t>
      </w:r>
      <w:r w:rsidRPr="002E74DF">
        <w:rPr>
          <w:rStyle w:val="StyleUnderline"/>
          <w:highlight w:val="cyan"/>
        </w:rPr>
        <w:t>would leave</w:t>
      </w:r>
      <w:r w:rsidRPr="00F86273">
        <w:rPr>
          <w:rStyle w:val="StyleUnderline"/>
        </w:rPr>
        <w:t xml:space="preserve"> much of </w:t>
      </w:r>
      <w:r w:rsidRPr="002E74DF">
        <w:rPr>
          <w:rStyle w:val="StyleUnderline"/>
          <w:highlight w:val="cyan"/>
        </w:rPr>
        <w:t xml:space="preserve">the planet </w:t>
      </w:r>
      <w:r w:rsidRPr="002E74DF">
        <w:rPr>
          <w:rStyle w:val="Emphasis"/>
          <w:highlight w:val="cyan"/>
        </w:rPr>
        <w:t>too hot for</w:t>
      </w:r>
      <w:r w:rsidRPr="00F72911">
        <w:rPr>
          <w:rStyle w:val="Emphasis"/>
        </w:rPr>
        <w:t xml:space="preserve"> human </w:t>
      </w:r>
      <w:r w:rsidRPr="002E74DF">
        <w:rPr>
          <w:rStyle w:val="Emphasis"/>
          <w:highlight w:val="cyan"/>
        </w:rPr>
        <w:t>habitation</w:t>
      </w:r>
      <w:r w:rsidRPr="00F72911">
        <w:rPr>
          <w:sz w:val="16"/>
        </w:rPr>
        <w:t xml:space="preserve"> (Sherwood et al. 2010). </w:t>
      </w:r>
      <w:r w:rsidRPr="00F86273">
        <w:rPr>
          <w:rStyle w:val="StyleUnderline"/>
        </w:rPr>
        <w:t xml:space="preserve">The </w:t>
      </w:r>
      <w:r w:rsidRPr="002E74DF">
        <w:rPr>
          <w:rStyle w:val="Emphasis"/>
          <w:highlight w:val="cyan"/>
        </w:rPr>
        <w:t>indirect</w:t>
      </w:r>
      <w:r w:rsidRPr="002E74DF">
        <w:rPr>
          <w:rStyle w:val="StyleUnderline"/>
          <w:highlight w:val="cyan"/>
        </w:rPr>
        <w:t xml:space="preserve"> effects</w:t>
      </w:r>
      <w:r w:rsidRPr="00F86273">
        <w:rPr>
          <w:rStyle w:val="StyleUnderline"/>
        </w:rPr>
        <w:t xml:space="preserve"> of climate change could </w:t>
      </w:r>
      <w:r w:rsidRPr="002E74DF">
        <w:rPr>
          <w:rStyle w:val="StyleUnderline"/>
          <w:highlight w:val="cyan"/>
        </w:rPr>
        <w:t>include</w:t>
      </w:r>
      <w:r w:rsidRPr="00F72911">
        <w:rPr>
          <w:sz w:val="16"/>
        </w:rPr>
        <w:t xml:space="preserve">, inter alia, </w:t>
      </w:r>
      <w:r w:rsidRPr="002E74DF">
        <w:rPr>
          <w:rStyle w:val="StyleUnderline"/>
          <w:highlight w:val="cyan"/>
        </w:rPr>
        <w:t xml:space="preserve">rising </w:t>
      </w:r>
      <w:r w:rsidRPr="002E74DF">
        <w:rPr>
          <w:rStyle w:val="Emphasis"/>
          <w:highlight w:val="cya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2E74DF">
        <w:rPr>
          <w:rStyle w:val="Emphasis"/>
          <w:highlight w:val="cyan"/>
        </w:rPr>
        <w:t>disasters</w:t>
      </w:r>
      <w:r w:rsidRPr="00F72911">
        <w:rPr>
          <w:sz w:val="16"/>
        </w:rPr>
        <w:t xml:space="preserve"> (e.g., hurricanes and forest fires); </w:t>
      </w:r>
      <w:r w:rsidRPr="00F86273">
        <w:rPr>
          <w:rStyle w:val="StyleUnderline"/>
        </w:rPr>
        <w:t xml:space="preserve">environmental </w:t>
      </w:r>
      <w:r w:rsidRPr="002E74DF">
        <w:rPr>
          <w:rStyle w:val="StyleUnderline"/>
          <w:highlight w:val="cyan"/>
        </w:rPr>
        <w:t xml:space="preserve">pressures on </w:t>
      </w:r>
      <w:r w:rsidRPr="002E74DF">
        <w:rPr>
          <w:rStyle w:val="Emphasis"/>
          <w:highlight w:val="cyan"/>
        </w:rPr>
        <w:t>water</w:t>
      </w:r>
      <w:r w:rsidRPr="002E74DF">
        <w:rPr>
          <w:rStyle w:val="StyleUnderline"/>
          <w:highlight w:val="cyan"/>
        </w:rPr>
        <w:t xml:space="preserve"> and </w:t>
      </w:r>
      <w:r w:rsidRPr="002E74DF">
        <w:rPr>
          <w:rStyle w:val="Emphasis"/>
          <w:highlight w:val="cyan"/>
        </w:rPr>
        <w:t>food</w:t>
      </w:r>
      <w:r w:rsidRPr="00F72911">
        <w:rPr>
          <w:rStyle w:val="Emphasis"/>
        </w:rPr>
        <w:t xml:space="preserve"> </w:t>
      </w:r>
      <w:r w:rsidRPr="002E74DF">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2E74DF">
        <w:rPr>
          <w:rStyle w:val="Emphasis"/>
          <w:highlight w:val="cyan"/>
        </w:rPr>
        <w:t>viruses</w:t>
      </w:r>
      <w:r w:rsidRPr="00017DEF">
        <w:rPr>
          <w:rStyle w:val="StyleUnderline"/>
        </w:rPr>
        <w:t xml:space="preserve">; </w:t>
      </w:r>
      <w:r w:rsidRPr="002E74DF">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2E74DF">
        <w:rPr>
          <w:rStyle w:val="Emphasis"/>
          <w:highlight w:val="cyan"/>
        </w:rPr>
        <w:t>migration</w:t>
      </w:r>
      <w:r w:rsidRPr="00F72911">
        <w:rPr>
          <w:sz w:val="16"/>
        </w:rPr>
        <w:t xml:space="preserve"> (World Bank 2012; Wallace-Well 2019; Richards, Lupton &amp; Allywood 2001). While it is difficult to determine the existential implications of extreme environmental conditions, </w:t>
      </w:r>
      <w:r w:rsidRPr="00F86273">
        <w:rPr>
          <w:rStyle w:val="StyleUnderline"/>
        </w:rPr>
        <w:t xml:space="preserve">there are historic precedents for the </w:t>
      </w:r>
      <w:r w:rsidRPr="002E74DF">
        <w:rPr>
          <w:rStyle w:val="Emphasis"/>
          <w:highlight w:val="cyan"/>
        </w:rPr>
        <w:t>collapse of</w:t>
      </w:r>
      <w:r w:rsidRPr="00F72911">
        <w:rPr>
          <w:rStyle w:val="Emphasis"/>
        </w:rPr>
        <w:t xml:space="preserve"> human </w:t>
      </w:r>
      <w:r w:rsidRPr="002E74DF">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2E74DF">
        <w:rPr>
          <w:rStyle w:val="Emphasis"/>
          <w:highlight w:val="cyan"/>
        </w:rPr>
        <w:t>mass extinction</w:t>
      </w:r>
      <w:r w:rsidRPr="00F72911">
        <w:rPr>
          <w:rStyle w:val="Emphasis"/>
        </w:rPr>
        <w:t xml:space="preserve"> </w:t>
      </w:r>
      <w:r w:rsidRPr="002E74DF">
        <w:rPr>
          <w:rStyle w:val="Emphasis"/>
          <w:highlight w:val="cyan"/>
        </w:rPr>
        <w:t>events</w:t>
      </w:r>
      <w:r w:rsidRPr="00F86273">
        <w:rPr>
          <w:rStyle w:val="StyleUnderline"/>
        </w:rPr>
        <w:t xml:space="preserve"> have been </w:t>
      </w:r>
      <w:r w:rsidRPr="002E74DF">
        <w:rPr>
          <w:rStyle w:val="Emphasis"/>
          <w:highlight w:val="cyan"/>
        </w:rPr>
        <w:t>link</w:t>
      </w:r>
      <w:r w:rsidRPr="007424D2">
        <w:rPr>
          <w:rStyle w:val="StyleUnderline"/>
        </w:rPr>
        <w:t>ed</w:t>
      </w:r>
      <w:r w:rsidRPr="00F86273">
        <w:rPr>
          <w:rStyle w:val="StyleUnderline"/>
        </w:rPr>
        <w:t xml:space="preserve"> </w:t>
      </w:r>
      <w:r w:rsidRPr="002E74DF">
        <w:rPr>
          <w:rStyle w:val="StyleUnderline"/>
          <w:highlight w:val="cyan"/>
        </w:rPr>
        <w:t>to</w:t>
      </w:r>
      <w:r w:rsidRPr="00F86273">
        <w:rPr>
          <w:rStyle w:val="StyleUnderline"/>
        </w:rPr>
        <w:t xml:space="preserve"> dramatic shifts in Earth’s </w:t>
      </w:r>
      <w:r w:rsidRPr="002E74DF">
        <w:rPr>
          <w:rStyle w:val="Emphasis"/>
          <w:highlight w:val="cyan"/>
        </w:rPr>
        <w:t>climate</w:t>
      </w:r>
      <w:r w:rsidRPr="00F72911">
        <w:rPr>
          <w:sz w:val="16"/>
        </w:rPr>
        <w:t xml:space="preserve"> (Ward 2008; Payne &amp; Clapham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 ).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2E74DF">
        <w:rPr>
          <w:rStyle w:val="Emphasis"/>
          <w:highlight w:val="cyan"/>
        </w:rPr>
        <w:t>positive</w:t>
      </w:r>
      <w:r w:rsidRPr="00F72911">
        <w:rPr>
          <w:rStyle w:val="Emphasis"/>
        </w:rPr>
        <w:t xml:space="preserve"> feedback </w:t>
      </w:r>
      <w:r w:rsidRPr="002E74DF">
        <w:rPr>
          <w:rStyle w:val="Emphasis"/>
          <w:highlight w:val="cyan"/>
        </w:rPr>
        <w:t>loops</w:t>
      </w:r>
      <w:r w:rsidRPr="00F72911">
        <w:rPr>
          <w:sz w:val="16"/>
        </w:rPr>
        <w:t xml:space="preserve"> in Earth’s climate system </w:t>
      </w:r>
      <w:r w:rsidRPr="00F86273">
        <w:rPr>
          <w:rStyle w:val="StyleUnderline"/>
        </w:rPr>
        <w:t xml:space="preserve">could </w:t>
      </w:r>
      <w:r w:rsidRPr="002E74DF">
        <w:rPr>
          <w:rStyle w:val="StyleUnderline"/>
          <w:highlight w:val="cyan"/>
        </w:rPr>
        <w:t>lead to</w:t>
      </w:r>
      <w:r w:rsidRPr="00F72911">
        <w:rPr>
          <w:sz w:val="16"/>
        </w:rPr>
        <w:t xml:space="preserve"> potentially </w:t>
      </w:r>
      <w:r w:rsidRPr="002E74DF">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2E74DF">
        <w:rPr>
          <w:rStyle w:val="Emphasis"/>
          <w:highlight w:val="cyan"/>
        </w:rPr>
        <w:t>“runaway”</w:t>
      </w:r>
      <w:r w:rsidRPr="00F86273">
        <w:rPr>
          <w:rStyle w:val="StyleUnderline"/>
        </w:rPr>
        <w:t xml:space="preserve"> climate </w:t>
      </w:r>
      <w:r w:rsidRPr="002E74DF">
        <w:rPr>
          <w:rStyle w:val="StyleUnderline"/>
          <w:highlight w:val="cyan"/>
        </w:rPr>
        <w:t>change</w:t>
      </w:r>
      <w:r w:rsidRPr="00F72911">
        <w:rPr>
          <w:sz w:val="16"/>
        </w:rPr>
        <w:t xml:space="preserve">. For example, </w:t>
      </w:r>
      <w:r w:rsidRPr="00F86273">
        <w:rPr>
          <w:rStyle w:val="StyleUnderline"/>
        </w:rPr>
        <w:t xml:space="preserve">the </w:t>
      </w:r>
      <w:r w:rsidRPr="002E74DF">
        <w:rPr>
          <w:rStyle w:val="StyleUnderline"/>
          <w:highlight w:val="cyan"/>
        </w:rPr>
        <w:t xml:space="preserve">melting of </w:t>
      </w:r>
      <w:r w:rsidRPr="002E74DF">
        <w:rPr>
          <w:rStyle w:val="Emphasis"/>
          <w:highlight w:val="cyan"/>
        </w:rPr>
        <w:t xml:space="preserve">Arctic </w:t>
      </w:r>
      <w:r w:rsidRPr="002E74DF">
        <w:rPr>
          <w:rStyle w:val="Emphasis"/>
          <w:highlight w:val="cyan"/>
        </w:rPr>
        <w:lastRenderedPageBreak/>
        <w:t>“permafrost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w:t>
      </w:r>
      <w:r w:rsidRPr="00AC50F8">
        <w:rPr>
          <w:sz w:val="16"/>
        </w:rPr>
        <w:t xml:space="preserve">that </w:t>
      </w:r>
      <w:r w:rsidRPr="00AC50F8">
        <w:rPr>
          <w:rStyle w:val="StyleUnderline"/>
        </w:rPr>
        <w:t xml:space="preserve">a “planetary </w:t>
      </w:r>
      <w:r w:rsidRPr="00AC50F8">
        <w:rPr>
          <w:rStyle w:val="Emphasis"/>
        </w:rPr>
        <w:t>threshold</w:t>
      </w:r>
      <w:r w:rsidRPr="00AC50F8">
        <w:rPr>
          <w:rStyle w:val="StyleUnderline"/>
        </w:rPr>
        <w:t>” could exist at</w:t>
      </w:r>
      <w:r w:rsidRPr="00AC50F8">
        <w:rPr>
          <w:sz w:val="16"/>
        </w:rPr>
        <w:t xml:space="preserve"> global average </w:t>
      </w:r>
      <w:r w:rsidRPr="00AC50F8">
        <w:rPr>
          <w:rStyle w:val="StyleUnderline"/>
        </w:rPr>
        <w:t xml:space="preserve">temperature of </w:t>
      </w:r>
      <w:r w:rsidRPr="00AC50F8">
        <w:rPr>
          <w:rStyle w:val="Emphasis"/>
        </w:rPr>
        <w:t>2°</w:t>
      </w:r>
      <w:r w:rsidRPr="00AC50F8">
        <w:rPr>
          <w:rStyle w:val="StyleUnderline"/>
        </w:rPr>
        <w:t>C</w:t>
      </w:r>
      <w:r w:rsidRPr="00F46D9E">
        <w:t xml:space="preserve"> </w:t>
      </w:r>
      <w:r w:rsidRPr="00F72911">
        <w:rPr>
          <w:sz w:val="16"/>
        </w:rPr>
        <w:t xml:space="preserve">above preindustrial levels (Steffen et al. 2018; also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622200AE" w14:textId="77777777" w:rsidR="00060BB5" w:rsidRDefault="00060BB5" w:rsidP="00060BB5">
      <w:pPr>
        <w:pStyle w:val="Heading4"/>
      </w:pPr>
      <w:r>
        <w:t xml:space="preserve">Scenario 2 – </w:t>
      </w:r>
      <w:r>
        <w:rPr>
          <w:u w:val="single"/>
        </w:rPr>
        <w:t>Neutrinos</w:t>
      </w:r>
      <w:r>
        <w:t>:</w:t>
      </w:r>
    </w:p>
    <w:p w14:paraId="4D80F24B" w14:textId="77777777" w:rsidR="00060BB5" w:rsidRDefault="00060BB5" w:rsidP="00060BB5">
      <w:pPr>
        <w:pStyle w:val="Heading4"/>
      </w:pPr>
      <w:r>
        <w:t xml:space="preserve">Earth’s Atmosphere </w:t>
      </w:r>
      <w:r>
        <w:rPr>
          <w:u w:val="single"/>
        </w:rPr>
        <w:t>limits</w:t>
      </w:r>
      <w:r>
        <w:t xml:space="preserve"> Neutrino Research – only a Moon base </w:t>
      </w:r>
      <w:r>
        <w:rPr>
          <w:u w:val="single"/>
        </w:rPr>
        <w:t>solves</w:t>
      </w:r>
      <w:r>
        <w:t>.</w:t>
      </w:r>
    </w:p>
    <w:p w14:paraId="66DC1457" w14:textId="77777777" w:rsidR="00060BB5" w:rsidRPr="006A60D6" w:rsidRDefault="00060BB5" w:rsidP="00060BB5">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2405396E" w14:textId="77777777" w:rsidR="00060BB5" w:rsidRPr="00AA4515" w:rsidRDefault="00060BB5" w:rsidP="00060BB5">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A50E06">
        <w:rPr>
          <w:rStyle w:val="Emphasis"/>
          <w:highlight w:val="green"/>
        </w:rPr>
        <w:t>requirements for telescope sites</w:t>
      </w:r>
      <w:r w:rsidRPr="00A50E06">
        <w:rPr>
          <w:rStyle w:val="StyleUnderline"/>
          <w:highlight w:val="green"/>
        </w:rPr>
        <w:t xml:space="preserve"> </w:t>
      </w:r>
      <w:r w:rsidRPr="00004BE9">
        <w:rPr>
          <w:rStyle w:val="StyleUnderline"/>
        </w:rPr>
        <w:t xml:space="preserve">have </w:t>
      </w:r>
      <w:r w:rsidRPr="00A50E06">
        <w:rPr>
          <w:rStyle w:val="Emphasis"/>
          <w:highlight w:val="green"/>
        </w:rPr>
        <w:t>become more</w:t>
      </w:r>
      <w:r w:rsidRPr="00A50E06">
        <w:rPr>
          <w:rStyle w:val="StyleUnderline"/>
          <w:highlight w:val="green"/>
        </w:rPr>
        <w:t xml:space="preserve"> </w:t>
      </w:r>
      <w:r w:rsidRPr="00004BE9">
        <w:rPr>
          <w:rStyle w:val="StyleUnderline"/>
        </w:rPr>
        <w:t xml:space="preserve">and more </w:t>
      </w:r>
      <w:r w:rsidRPr="00A50E0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A50E06">
        <w:rPr>
          <w:rStyle w:val="Emphasis"/>
          <w:highlight w:val="green"/>
        </w:rPr>
        <w:t>Detrimental effects of</w:t>
      </w:r>
      <w:r w:rsidRPr="00A50E06">
        <w:rPr>
          <w:highlight w:val="green"/>
          <w:u w:val="single"/>
        </w:rPr>
        <w:t xml:space="preserve"> </w:t>
      </w:r>
      <w:r w:rsidRPr="00004BE9">
        <w:rPr>
          <w:u w:val="single"/>
        </w:rPr>
        <w:t xml:space="preserve">the </w:t>
      </w:r>
      <w:r w:rsidRPr="00A50E06">
        <w:rPr>
          <w:rStyle w:val="Emphasis"/>
          <w:highlight w:val="green"/>
        </w:rPr>
        <w:t>atmosphere include</w:t>
      </w:r>
      <w:r w:rsidRPr="00004BE9">
        <w:rPr>
          <w:u w:val="single"/>
        </w:rPr>
        <w:t xml:space="preserve">: • temporary effects such as </w:t>
      </w:r>
      <w:r w:rsidRPr="00A50E06">
        <w:rPr>
          <w:rStyle w:val="Emphasis"/>
          <w:highlight w:val="green"/>
        </w:rPr>
        <w:t>clouds and water vapour</w:t>
      </w:r>
      <w:r w:rsidRPr="00AA4515">
        <w:rPr>
          <w:u w:val="single"/>
        </w:rPr>
        <w:t xml:space="preserve">, </w:t>
      </w:r>
      <w:r w:rsidRPr="00A50E06">
        <w:rPr>
          <w:rStyle w:val="Emphasis"/>
          <w:highlight w:val="green"/>
        </w:rPr>
        <w:t>which</w:t>
      </w:r>
      <w:r w:rsidRPr="00A50E06">
        <w:rPr>
          <w:highlight w:val="green"/>
          <w:u w:val="single"/>
        </w:rPr>
        <w:t xml:space="preserve"> </w:t>
      </w:r>
      <w:r w:rsidRPr="00004BE9">
        <w:rPr>
          <w:u w:val="single"/>
        </w:rPr>
        <w:t xml:space="preserve">temporarily absorb and </w:t>
      </w:r>
      <w:r w:rsidRPr="00A50E06">
        <w:rPr>
          <w:rStyle w:val="Emphasis"/>
          <w:highlight w:val="green"/>
        </w:rPr>
        <w:t>disturb</w:t>
      </w:r>
      <w:r w:rsidRPr="00A50E06">
        <w:rPr>
          <w:highlight w:val="green"/>
          <w:u w:val="single"/>
        </w:rPr>
        <w:t xml:space="preserve"> </w:t>
      </w:r>
      <w:r w:rsidRPr="00004BE9">
        <w:rPr>
          <w:u w:val="single"/>
        </w:rPr>
        <w:t xml:space="preserve">optical or </w:t>
      </w:r>
      <w:r w:rsidRPr="00A50E06">
        <w:rPr>
          <w:rStyle w:val="Emphasis"/>
          <w:highlight w:val="green"/>
          <w:bdr w:val="single" w:sz="18" w:space="0" w:color="auto"/>
        </w:rPr>
        <w:t>high-frequency radio radiation</w:t>
      </w:r>
      <w:r w:rsidRPr="00004BE9">
        <w:rPr>
          <w:u w:val="single"/>
        </w:rPr>
        <w:t xml:space="preserve">, </w:t>
      </w:r>
      <w:r w:rsidRPr="002D267D">
        <w:rPr>
          <w:u w:val="single"/>
        </w:rPr>
        <w:t xml:space="preserve">• </w:t>
      </w:r>
      <w:r w:rsidRPr="002D267D">
        <w:rPr>
          <w:rStyle w:val="Emphasis"/>
        </w:rPr>
        <w:t>turbulence</w:t>
      </w:r>
      <w:r w:rsidRPr="002D267D">
        <w:rPr>
          <w:u w:val="single"/>
        </w:rPr>
        <w:t xml:space="preserve"> in the ionosphere or troposphere, </w:t>
      </w:r>
      <w:r w:rsidRPr="002D267D">
        <w:rPr>
          <w:rStyle w:val="Emphasis"/>
        </w:rPr>
        <w:t>which</w:t>
      </w:r>
      <w:r w:rsidRPr="002D267D">
        <w:rPr>
          <w:u w:val="single"/>
        </w:rPr>
        <w:t xml:space="preserve"> </w:t>
      </w:r>
      <w:r w:rsidRPr="002D267D">
        <w:rPr>
          <w:rStyle w:val="Emphasis"/>
        </w:rPr>
        <w:t>distorts</w:t>
      </w:r>
      <w:r w:rsidRPr="002D267D">
        <w:rPr>
          <w:u w:val="single"/>
        </w:rPr>
        <w:t xml:space="preserve"> </w:t>
      </w:r>
      <w:r w:rsidRPr="002D267D">
        <w:rPr>
          <w:rStyle w:val="Emphasis"/>
        </w:rPr>
        <w:t>radio or optical wave fronts</w:t>
      </w:r>
      <w:r w:rsidRPr="002D267D">
        <w:rPr>
          <w:u w:val="single"/>
        </w:rPr>
        <w:t>, thereby</w:t>
      </w:r>
      <w:r w:rsidRPr="00004BE9">
        <w:rPr>
          <w:u w:val="single"/>
        </w:rPr>
        <w:t xml:space="preserve"> </w:t>
      </w:r>
      <w:r w:rsidRPr="00A50E06">
        <w:rPr>
          <w:rStyle w:val="Emphasis"/>
          <w:highlight w:val="green"/>
        </w:rPr>
        <w:t>severely degrading</w:t>
      </w:r>
      <w:r w:rsidRPr="00A50E06">
        <w:rPr>
          <w:highlight w:val="green"/>
          <w:u w:val="single"/>
        </w:rPr>
        <w:t xml:space="preserve"> </w:t>
      </w:r>
      <w:r w:rsidRPr="00004BE9">
        <w:rPr>
          <w:u w:val="single"/>
        </w:rPr>
        <w:t xml:space="preserve">the image </w:t>
      </w:r>
      <w:r w:rsidRPr="00A50E0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w:t>
      </w:r>
      <w:r w:rsidRPr="002D267D">
        <w:rPr>
          <w:sz w:val="16"/>
        </w:rPr>
        <w:t>number of somewhat smaller telescopes (e.g., the South Pole Telescope</w:t>
      </w:r>
      <w:r w:rsidRPr="00AA4515">
        <w:rPr>
          <w:sz w:val="16"/>
        </w:rPr>
        <w:t xml:space="preserve">, Carlstrom et al., 2011) as well as the giant IceCube detector. </w:t>
      </w:r>
      <w:r w:rsidRPr="00A50E06">
        <w:rPr>
          <w:rStyle w:val="Emphasis"/>
          <w:highlight w:val="green"/>
        </w:rPr>
        <w:t>IceCube is the</w:t>
      </w:r>
      <w:r w:rsidRPr="00AA4515">
        <w:rPr>
          <w:sz w:val="16"/>
        </w:rPr>
        <w:t xml:space="preserve"> world’s </w:t>
      </w:r>
      <w:r w:rsidRPr="00A50E06">
        <w:rPr>
          <w:rStyle w:val="Emphasis"/>
          <w:highlight w:val="green"/>
        </w:rPr>
        <w:t xml:space="preserve">largest </w:t>
      </w:r>
      <w:r w:rsidRPr="00A50E06">
        <w:rPr>
          <w:rStyle w:val="Emphasis"/>
          <w:highlight w:val="green"/>
        </w:rPr>
        <w:lastRenderedPageBreak/>
        <w:t>neutrino observatory</w:t>
      </w:r>
      <w:r w:rsidRPr="00AA4515">
        <w:rPr>
          <w:sz w:val="16"/>
        </w:rPr>
        <w:t xml:space="preserve">, using the ice itself as detector material (e.g., Abbasi et al., 2011). </w:t>
      </w:r>
      <w:r w:rsidRPr="00A50E06">
        <w:rPr>
          <w:rStyle w:val="Emphasis"/>
          <w:highlight w:val="gree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A50E06">
        <w:rPr>
          <w:rStyle w:val="Emphasis"/>
          <w:highlight w:val="green"/>
        </w:rPr>
        <w:t>any</w:t>
      </w:r>
      <w:r w:rsidRPr="00A50E06">
        <w:rPr>
          <w:highlight w:val="green"/>
          <w:u w:val="single"/>
        </w:rPr>
        <w:t xml:space="preserve"> </w:t>
      </w:r>
      <w:r w:rsidRPr="00A50E06">
        <w:rPr>
          <w:rStyle w:val="Emphasis"/>
          <w:highlight w:val="green"/>
        </w:rPr>
        <w:t xml:space="preserve">significant exploitation of the Moon </w:t>
      </w:r>
      <w:r w:rsidRPr="00A50E06">
        <w:rPr>
          <w:rStyle w:val="Emphasis"/>
          <w:highlight w:val="green"/>
          <w:bdr w:val="single" w:sz="18" w:space="0" w:color="auto"/>
        </w:rPr>
        <w:t>requires a developed infrastructure</w:t>
      </w:r>
      <w:r w:rsidRPr="00A50E06">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A50E06">
        <w:rPr>
          <w:rStyle w:val="Emphasis"/>
          <w:highlight w:val="green"/>
        </w:rPr>
        <w:t>how unique</w:t>
      </w:r>
      <w:r w:rsidRPr="00A50E06">
        <w:rPr>
          <w:highlight w:val="green"/>
          <w:u w:val="single"/>
        </w:rPr>
        <w:t xml:space="preserve"> </w:t>
      </w:r>
      <w:r w:rsidRPr="00320BF9">
        <w:rPr>
          <w:u w:val="single"/>
        </w:rPr>
        <w:t xml:space="preserve">and useful </w:t>
      </w:r>
      <w:r w:rsidRPr="00A50E06">
        <w:rPr>
          <w:rStyle w:val="Emphasis"/>
          <w:highlight w:val="green"/>
        </w:rPr>
        <w:t xml:space="preserve">the Moon is </w:t>
      </w:r>
      <w:r w:rsidRPr="00320BF9">
        <w:rPr>
          <w:u w:val="single"/>
        </w:rPr>
        <w:t xml:space="preserve">for astronomy in the first place. After all, the International Space </w:t>
      </w:r>
      <w:r w:rsidRPr="002D267D">
        <w:rPr>
          <w:u w:val="single"/>
        </w:rPr>
        <w:t>Station (</w:t>
      </w:r>
      <w:r w:rsidRPr="002D267D">
        <w:rPr>
          <w:rStyle w:val="Emphasis"/>
        </w:rPr>
        <w:t>ISS</w:t>
      </w:r>
      <w:r w:rsidRPr="002D267D">
        <w:rPr>
          <w:u w:val="single"/>
        </w:rPr>
        <w:t xml:space="preserve">), while having a well-developed infrastructure available, </w:t>
      </w:r>
      <w:r w:rsidRPr="002D267D">
        <w:rPr>
          <w:rStyle w:val="Emphasis"/>
        </w:rPr>
        <w:t>is not used for telescopes</w:t>
      </w:r>
      <w:r w:rsidRPr="002D267D">
        <w:rPr>
          <w:u w:val="single"/>
        </w:rPr>
        <w:t xml:space="preserve">; its </w:t>
      </w:r>
      <w:r w:rsidRPr="002D267D">
        <w:rPr>
          <w:rStyle w:val="Emphasis"/>
        </w:rPr>
        <w:t>small</w:t>
      </w:r>
      <w:r w:rsidRPr="002D267D">
        <w:rPr>
          <w:u w:val="single"/>
        </w:rPr>
        <w:t xml:space="preserve">, relatively </w:t>
      </w:r>
      <w:r w:rsidRPr="002D267D">
        <w:rPr>
          <w:rStyle w:val="Emphasis"/>
        </w:rPr>
        <w:t>unstable</w:t>
      </w:r>
      <w:r w:rsidRPr="002D267D">
        <w:rPr>
          <w:u w:val="single"/>
        </w:rPr>
        <w:t xml:space="preserve"> platform in low</w:t>
      </w:r>
      <w:r w:rsidRPr="00320BF9">
        <w:rPr>
          <w:u w:val="single"/>
        </w:rPr>
        <w:t xml:space="preserve">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5E4166">
        <w:rPr>
          <w:rStyle w:val="Emphasis"/>
        </w:rPr>
        <w:t>wide consensus that</w:t>
      </w:r>
      <w:r w:rsidRPr="005E4166">
        <w:rPr>
          <w:sz w:val="16"/>
        </w:rPr>
        <w:t xml:space="preserve"> a </w:t>
      </w:r>
      <w:r w:rsidRPr="005E4166">
        <w:rPr>
          <w:rStyle w:val="Emphasis"/>
        </w:rPr>
        <w:t>low-frequency radio telescope</w:t>
      </w:r>
      <w:r w:rsidRPr="005E4166">
        <w:rPr>
          <w:sz w:val="16"/>
        </w:rPr>
        <w:t xml:space="preserve"> (i.e. a </w:t>
      </w:r>
      <w:r w:rsidRPr="005E4166">
        <w:rPr>
          <w:rStyle w:val="Emphasis"/>
        </w:rPr>
        <w:t>radio telescope operating at frequencies below 30-100 MHz</w:t>
      </w:r>
      <w:r w:rsidRPr="005E4166">
        <w:rPr>
          <w:sz w:val="16"/>
        </w:rPr>
        <w:t xml:space="preserve">) </w:t>
      </w:r>
      <w:r w:rsidRPr="005E4166">
        <w:rPr>
          <w:rStyle w:val="Emphasis"/>
          <w:bdr w:val="single" w:sz="18" w:space="0" w:color="auto"/>
        </w:rPr>
        <w:t>would be the highest priority</w:t>
      </w:r>
      <w:r w:rsidRPr="005E4166">
        <w:rPr>
          <w:sz w:val="16"/>
        </w:rPr>
        <w:t xml:space="preserve"> (e.g., Jester and Falcke, 2009; Burns et al., 2009). Radio waves at these frequencies are seriously distorted by the </w:t>
      </w:r>
      <w:r w:rsidRPr="005E4166">
        <w:rPr>
          <w:rStyle w:val="Emphasis"/>
        </w:rPr>
        <w:t>Earth’s ionosphere</w:t>
      </w:r>
      <w:r w:rsidRPr="005E4166">
        <w:rPr>
          <w:sz w:val="16"/>
        </w:rPr>
        <w:t xml:space="preserve"> </w:t>
      </w:r>
      <w:r w:rsidRPr="005E4166">
        <w:rPr>
          <w:rStyle w:val="StyleUnderline"/>
        </w:rPr>
        <w:t>and</w:t>
      </w:r>
      <w:r w:rsidRPr="005E4166">
        <w:rPr>
          <w:sz w:val="16"/>
        </w:rPr>
        <w:t xml:space="preserve"> </w:t>
      </w:r>
      <w:r w:rsidRPr="005E4166">
        <w:rPr>
          <w:rStyle w:val="Emphasis"/>
        </w:rPr>
        <w:t>completely absorbed</w:t>
      </w:r>
      <w:r w:rsidRPr="005E4166">
        <w:rPr>
          <w:sz w:val="16"/>
        </w:rPr>
        <w:t xml:space="preserve"> </w:t>
      </w:r>
      <w:r w:rsidRPr="005E4166">
        <w:rPr>
          <w:rStyle w:val="StyleUnderline"/>
        </w:rPr>
        <w:t>or reflected at</w:t>
      </w:r>
      <w:r w:rsidRPr="005E4166">
        <w:rPr>
          <w:sz w:val="16"/>
        </w:rPr>
        <w:t xml:space="preserve"> </w:t>
      </w:r>
      <w:r w:rsidRPr="005E4166">
        <w:rPr>
          <w:rStyle w:val="Emphasis"/>
        </w:rPr>
        <w:t>frequencies</w:t>
      </w:r>
      <w:r w:rsidRPr="005E4166">
        <w:rPr>
          <w:sz w:val="16"/>
        </w:rPr>
        <w:t xml:space="preserve"> </w:t>
      </w:r>
      <w:r w:rsidRPr="005E4166">
        <w:rPr>
          <w:rStyle w:val="Emphasis"/>
          <w:bdr w:val="single" w:sz="18" w:space="0" w:color="auto"/>
        </w:rPr>
        <w:t>below 10-30 MHz</w:t>
      </w:r>
      <w:r w:rsidRPr="005E4166">
        <w:rPr>
          <w:sz w:val="16"/>
        </w:rPr>
        <w:t>. H</w:t>
      </w:r>
      <w:r w:rsidRPr="005E4166">
        <w:rPr>
          <w:rStyle w:val="StyleUnderline"/>
        </w:rPr>
        <w:t>ence, the low-frequency universe is the last uncharted part of the electromagnetic</w:t>
      </w:r>
      <w:r w:rsidRPr="00AA4515">
        <w:rPr>
          <w:rStyle w:val="StyleUnderline"/>
        </w:rPr>
        <w:t xml:space="preserve"> spectrum, and a </w:t>
      </w:r>
      <w:r w:rsidRPr="00A50E06">
        <w:rPr>
          <w:rStyle w:val="Emphasis"/>
          <w:highlight w:val="green"/>
          <w:bdr w:val="single" w:sz="18" w:space="0" w:color="auto"/>
        </w:rPr>
        <w:t>lunar infrastructure would greatly benefit its 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7778F30B" w14:textId="77777777" w:rsidR="00060BB5" w:rsidRDefault="00060BB5" w:rsidP="00060BB5">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7610F523" w14:textId="77777777" w:rsidR="00060BB5" w:rsidRPr="00DB6AEB" w:rsidRDefault="00060BB5" w:rsidP="00060BB5">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03994192" w14:textId="77777777" w:rsidR="00060BB5" w:rsidRPr="001E4C04" w:rsidRDefault="00060BB5" w:rsidP="00060BB5">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A50E06">
        <w:rPr>
          <w:rStyle w:val="Emphasis"/>
          <w:highlight w:val="green"/>
        </w:rPr>
        <w:t>the</w:t>
      </w:r>
      <w:r w:rsidRPr="00A50E06">
        <w:rPr>
          <w:rStyle w:val="StyleUnderline"/>
          <w:highlight w:val="green"/>
        </w:rPr>
        <w:t xml:space="preserve"> </w:t>
      </w:r>
      <w:r w:rsidRPr="00216297">
        <w:rPr>
          <w:rStyle w:val="StyleUnderline"/>
        </w:rPr>
        <w:t xml:space="preserve">ultimate </w:t>
      </w:r>
      <w:r w:rsidRPr="00A50E06">
        <w:rPr>
          <w:rStyle w:val="Emphasis"/>
          <w:highlight w:val="green"/>
        </w:rPr>
        <w:t>future of neutrino astronomy</w:t>
      </w:r>
      <w:r w:rsidRPr="00A50E06">
        <w:rPr>
          <w:rStyle w:val="StyleUnderline"/>
          <w:highlight w:val="green"/>
        </w:rPr>
        <w:t xml:space="preserve"> </w:t>
      </w:r>
      <w:r w:rsidRPr="00216297">
        <w:rPr>
          <w:rStyle w:val="StyleUnderline"/>
        </w:rPr>
        <w:t xml:space="preserve">in the 21st Century </w:t>
      </w:r>
      <w:r w:rsidRPr="00A50E06">
        <w:rPr>
          <w:rStyle w:val="Emphasis"/>
          <w:highlight w:val="green"/>
        </w:rPr>
        <w:t>may</w:t>
      </w:r>
      <w:r w:rsidRPr="00A50E06">
        <w:rPr>
          <w:rStyle w:val="StyleUnderline"/>
          <w:highlight w:val="green"/>
        </w:rPr>
        <w:t xml:space="preserve"> </w:t>
      </w:r>
      <w:r w:rsidRPr="00A50E0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xml:space="preserve">, provided its justification is a strong scientific initiative directed at taking advantage of the lower </w:t>
      </w:r>
      <w:r w:rsidRPr="00216297">
        <w:rPr>
          <w:rStyle w:val="StyleUnderline"/>
        </w:rPr>
        <w:lastRenderedPageBreak/>
        <w:t>background ambient magnetic fields than on Earth and the absence of an appreciable atmosphere.</w:t>
      </w:r>
      <w:r w:rsidRPr="001E4C04">
        <w:rPr>
          <w:sz w:val="16"/>
        </w:rPr>
        <w:t xml:space="preserve"> </w:t>
      </w:r>
      <w:r w:rsidRPr="00216297">
        <w:rPr>
          <w:rStyle w:val="StyleUnderline"/>
        </w:rPr>
        <w:t xml:space="preserve">Several </w:t>
      </w:r>
      <w:r w:rsidRPr="00A50E0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A50E0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A50E06">
        <w:rPr>
          <w:rStyle w:val="Emphasis"/>
          <w:highlight w:val="green"/>
        </w:rPr>
        <w:t>Earth's stratosphere</w:t>
      </w:r>
      <w:r w:rsidRPr="00A50E0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A50E06">
        <w:rPr>
          <w:rStyle w:val="Emphasis"/>
          <w:highlight w:val="green"/>
        </w:rPr>
        <w:t>proposal for a neutrino detector at a lunar base</w:t>
      </w:r>
      <w:r w:rsidRPr="00216297">
        <w:rPr>
          <w:rStyle w:val="StyleUnderline"/>
        </w:rPr>
        <w:t xml:space="preserve">, then, </w:t>
      </w:r>
      <w:r w:rsidRPr="00A50E06">
        <w:rPr>
          <w:rStyle w:val="Emphasis"/>
          <w:highlight w:val="green"/>
        </w:rPr>
        <w:t>represents</w:t>
      </w:r>
      <w:r w:rsidRPr="00A50E06">
        <w:rPr>
          <w:rStyle w:val="StyleUnderline"/>
          <w:highlight w:val="green"/>
        </w:rPr>
        <w:t xml:space="preserve"> </w:t>
      </w:r>
      <w:r w:rsidRPr="00216297">
        <w:rPr>
          <w:rStyle w:val="StyleUnderline"/>
        </w:rPr>
        <w:t xml:space="preserve">an important </w:t>
      </w:r>
      <w:r w:rsidRPr="00A50E06">
        <w:rPr>
          <w:rStyle w:val="Emphasis"/>
          <w:highlight w:val="green"/>
        </w:rPr>
        <w:t>shift in emphasis towards</w:t>
      </w:r>
      <w:r w:rsidRPr="00A50E06">
        <w:rPr>
          <w:rStyle w:val="StyleUnderline"/>
          <w:highlight w:val="green"/>
        </w:rPr>
        <w:t xml:space="preserve"> </w:t>
      </w:r>
      <w:r w:rsidRPr="007A65B9">
        <w:rPr>
          <w:rStyle w:val="StyleUnderline"/>
        </w:rPr>
        <w:t xml:space="preserve">fundamental </w:t>
      </w:r>
      <w:r w:rsidRPr="007A65B9">
        <w:rPr>
          <w:rStyle w:val="Emphasis"/>
        </w:rPr>
        <w:t>physics research in space</w:t>
      </w:r>
      <w:r w:rsidRPr="007A65B9">
        <w:rPr>
          <w:rStyle w:val="StyleUnderline"/>
        </w:rPr>
        <w:t xml:space="preserve">, </w:t>
      </w:r>
      <w:r w:rsidRPr="007A65B9">
        <w:rPr>
          <w:rStyle w:val="Emphasis"/>
          <w:bdr w:val="single" w:sz="18" w:space="0" w:color="auto"/>
        </w:rPr>
        <w:t>as a part of NASA's initiative</w:t>
      </w:r>
      <w:r w:rsidRPr="007A65B9">
        <w:rPr>
          <w:rStyle w:val="StyleUnderline"/>
        </w:rPr>
        <w:t xml:space="preserve"> </w:t>
      </w:r>
      <w:r w:rsidRPr="007A65B9">
        <w:rPr>
          <w:rStyle w:val="Emphasis"/>
        </w:rPr>
        <w:t>to re-establish</w:t>
      </w:r>
      <w:r w:rsidRPr="007A65B9">
        <w:rPr>
          <w:rStyle w:val="StyleUnderline"/>
        </w:rPr>
        <w:t xml:space="preserve"> </w:t>
      </w:r>
      <w:r w:rsidRPr="007A65B9">
        <w:rPr>
          <w:rStyle w:val="Emphasis"/>
          <w:bdr w:val="single" w:sz="18" w:space="0" w:color="auto"/>
        </w:rPr>
        <w:t>a permanent presence on the Moon.</w:t>
      </w:r>
      <w:r w:rsidRPr="007A65B9">
        <w:rPr>
          <w:sz w:val="16"/>
        </w:rPr>
        <w:t xml:space="preserve"> Such a </w:t>
      </w:r>
      <w:r w:rsidRPr="007A65B9">
        <w:rPr>
          <w:rStyle w:val="StyleUnderline"/>
        </w:rPr>
        <w:t xml:space="preserve">detector would </w:t>
      </w:r>
      <w:r w:rsidRPr="007A65B9">
        <w:rPr>
          <w:rStyle w:val="Emphasis"/>
        </w:rPr>
        <w:t>bolster</w:t>
      </w:r>
      <w:r w:rsidRPr="007A65B9">
        <w:rPr>
          <w:rStyle w:val="StyleUnderline"/>
        </w:rPr>
        <w:t xml:space="preserve"> not only the </w:t>
      </w:r>
      <w:r w:rsidRPr="007A65B9">
        <w:rPr>
          <w:rStyle w:val="Emphasis"/>
        </w:rPr>
        <w:t>science</w:t>
      </w:r>
      <w:r w:rsidRPr="007A65B9">
        <w:rPr>
          <w:rStyle w:val="StyleUnderline"/>
        </w:rPr>
        <w:t xml:space="preserve"> </w:t>
      </w:r>
      <w:r w:rsidRPr="007A65B9">
        <w:rPr>
          <w:rStyle w:val="Emphasis"/>
        </w:rPr>
        <w:t>of neutrino</w:t>
      </w:r>
      <w:r w:rsidRPr="007A65B9">
        <w:rPr>
          <w:rStyle w:val="StyleUnderline"/>
        </w:rPr>
        <w:t xml:space="preserve"> astronomy and its role in basic</w:t>
      </w:r>
      <w:r w:rsidRPr="002D267D">
        <w:rPr>
          <w:rStyle w:val="StyleUnderline"/>
        </w:rPr>
        <w:t xml:space="preserve"> astrophysics as a neutrino</w:t>
      </w:r>
      <w:r w:rsidRPr="00216297">
        <w:rPr>
          <w:rStyle w:val="StyleUnderline"/>
        </w:rPr>
        <w:t xml:space="preserve"> telescope, but would also enhance our fundamental understanding of </w:t>
      </w:r>
      <w:r w:rsidRPr="002D267D">
        <w:rPr>
          <w:rStyle w:val="StyleUnderline"/>
        </w:rPr>
        <w:t xml:space="preserve">the </w:t>
      </w:r>
      <w:r w:rsidRPr="002D267D">
        <w:rPr>
          <w:rStyle w:val="Emphasis"/>
        </w:rPr>
        <w:t>physics</w:t>
      </w:r>
      <w:r w:rsidRPr="002D267D">
        <w:rPr>
          <w:rStyle w:val="StyleUnderline"/>
        </w:rPr>
        <w:t xml:space="preserve"> of the</w:t>
      </w:r>
      <w:r w:rsidRPr="00216297">
        <w:rPr>
          <w:rStyle w:val="StyleUnderline"/>
        </w:rPr>
        <w:t xml:space="preserv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A50E06">
        <w:rPr>
          <w:rStyle w:val="Emphasis"/>
          <w:highlight w:val="green"/>
        </w:rPr>
        <w:t>round of scientific experiment candidates for a lunar outpost</w:t>
      </w:r>
      <w:r w:rsidRPr="00216297">
        <w:rPr>
          <w:rStyle w:val="Emphasis"/>
        </w:rPr>
        <w:t xml:space="preserve">, in fact, </w:t>
      </w:r>
      <w:r w:rsidRPr="00A50E06">
        <w:rPr>
          <w:rStyle w:val="Emphasis"/>
          <w:highlight w:val="green"/>
        </w:rPr>
        <w:t xml:space="preserve">includes </w:t>
      </w:r>
      <w:r w:rsidRPr="00216297">
        <w:rPr>
          <w:rStyle w:val="Emphasis"/>
        </w:rPr>
        <w:t xml:space="preserve">a </w:t>
      </w:r>
      <w:r w:rsidRPr="00A50E06">
        <w:rPr>
          <w:rStyle w:val="Emphasis"/>
          <w:highlight w:val="green"/>
          <w:bdr w:val="single" w:sz="18" w:space="0" w:color="auto"/>
        </w:rPr>
        <w:t>lunar neutrino telescope</w:t>
      </w:r>
      <w:r w:rsidRPr="00A50E06">
        <w:rPr>
          <w:rStyle w:val="Emphasis"/>
          <w:highlight w:val="gree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sidRPr="001E4C04">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w:t>
      </w:r>
      <w:r w:rsidRPr="007A65B9">
        <w:rPr>
          <w:sz w:val="16"/>
        </w:rPr>
        <w:t xml:space="preserve">grand-scale neutrino detectors are already in use there, such as in the ongoing radiochemical studies [16] of solar neutrinos. </w:t>
      </w:r>
      <w:r w:rsidRPr="007A65B9">
        <w:rPr>
          <w:rStyle w:val="StyleUnderline"/>
        </w:rPr>
        <w:t xml:space="preserve">The </w:t>
      </w:r>
      <w:r w:rsidRPr="007A65B9">
        <w:rPr>
          <w:rStyle w:val="Emphasis"/>
        </w:rPr>
        <w:t>Moon</w:t>
      </w:r>
      <w:r w:rsidRPr="007A65B9">
        <w:rPr>
          <w:rStyle w:val="StyleUnderline"/>
        </w:rPr>
        <w:t xml:space="preserve">, on the other hand, clearly </w:t>
      </w:r>
      <w:r w:rsidRPr="007A65B9">
        <w:rPr>
          <w:rStyle w:val="Emphasis"/>
        </w:rPr>
        <w:t>has advantages</w:t>
      </w:r>
      <w:r w:rsidRPr="007A65B9">
        <w:rPr>
          <w:rStyle w:val="StyleUnderline"/>
        </w:rPr>
        <w:t xml:space="preserve"> illustrated in Figure 1 due to the </w:t>
      </w:r>
      <w:r w:rsidRPr="007A65B9">
        <w:rPr>
          <w:rStyle w:val="Emphasis"/>
        </w:rPr>
        <w:t>lack of</w:t>
      </w:r>
      <w:r w:rsidRPr="007A65B9">
        <w:rPr>
          <w:rStyle w:val="StyleUnderline"/>
        </w:rPr>
        <w:t xml:space="preserve"> in situ </w:t>
      </w:r>
      <w:r w:rsidRPr="007A65B9">
        <w:rPr>
          <w:rStyle w:val="Emphasis"/>
        </w:rPr>
        <w:t>atmospheric neutrinos</w:t>
      </w:r>
      <w:r w:rsidRPr="007A65B9">
        <w:rPr>
          <w:rStyle w:val="StyleUnderline"/>
        </w:rPr>
        <w:t xml:space="preserve"> [6,9] and the </w:t>
      </w:r>
      <w:r w:rsidRPr="007A65B9">
        <w:rPr>
          <w:rStyle w:val="Emphasis"/>
        </w:rPr>
        <w:t>absence of nuclear reactor antineutrino</w:t>
      </w:r>
      <w:r w:rsidRPr="007A65B9">
        <w:rPr>
          <w:rStyle w:val="StyleUnderline"/>
        </w:rPr>
        <w:t xml:space="preserve"> fluxes which are beginning to complicate antineutrino astronomy's access on Earth to portions of supernovae spectra</w:t>
      </w:r>
      <w:r w:rsidRPr="00216297">
        <w:rPr>
          <w:rStyle w:val="StyleUnderline"/>
        </w:rPr>
        <w:t xml:space="preserve"> in astrophysics</w:t>
      </w:r>
      <w:r w:rsidRPr="001E4C04">
        <w:rPr>
          <w:sz w:val="16"/>
        </w:rPr>
        <w:t>. The recent study of active galactic nuclei (AGN) neutrinos [17, 181 as another interesting astrophysical source are not presented.</w:t>
      </w:r>
    </w:p>
    <w:p w14:paraId="29752946" w14:textId="77777777" w:rsidR="00060BB5" w:rsidRPr="00F06024" w:rsidRDefault="00060BB5" w:rsidP="00060BB5">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0EBD34DB" w14:textId="77777777" w:rsidR="00060BB5" w:rsidRPr="00D06C87" w:rsidRDefault="00060BB5" w:rsidP="00060BB5">
      <w:r w:rsidRPr="00F06024">
        <w:rPr>
          <w:rStyle w:val="Style13ptBold"/>
        </w:rPr>
        <w:t>Lee 20</w:t>
      </w:r>
      <w:r>
        <w:t xml:space="preserve"> Thomas Lee </w:t>
      </w:r>
      <w:r w:rsidRPr="00F06024">
        <w:t>"Can tiny, invisible particles help stop the spread of nuclear weapons?"</w:t>
      </w:r>
      <w:r>
        <w:t xml:space="preserve"> </w:t>
      </w:r>
      <w:hyperlink r:id="rId15"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0BA1618C" w14:textId="77777777" w:rsidR="00060BB5" w:rsidRPr="00055F1F" w:rsidRDefault="00060BB5" w:rsidP="00060BB5">
      <w:pPr>
        <w:rPr>
          <w:sz w:val="16"/>
        </w:rPr>
      </w:pPr>
      <w:r w:rsidRPr="00055F1F">
        <w:rPr>
          <w:sz w:val="16"/>
        </w:rPr>
        <w:t xml:space="preserve">The </w:t>
      </w:r>
      <w:r w:rsidRPr="00A50E06">
        <w:rPr>
          <w:rStyle w:val="Emphasis"/>
          <w:highlight w:val="green"/>
        </w:rPr>
        <w:t>key to preventing nuclear proliferation</w:t>
      </w:r>
      <w:r w:rsidRPr="00A50E06">
        <w:rPr>
          <w:sz w:val="16"/>
          <w:highlight w:val="green"/>
        </w:rPr>
        <w:t xml:space="preserve"> </w:t>
      </w:r>
      <w:r w:rsidRPr="002D267D">
        <w:rPr>
          <w:rStyle w:val="Emphasis"/>
        </w:rPr>
        <w:t xml:space="preserve">may </w:t>
      </w:r>
      <w:r w:rsidRPr="00A50E06">
        <w:rPr>
          <w:rStyle w:val="Emphasis"/>
          <w:highlight w:val="green"/>
        </w:rPr>
        <w:t>depend on</w:t>
      </w:r>
      <w:r w:rsidRPr="00A50E06">
        <w:rPr>
          <w:sz w:val="16"/>
          <w:highlight w:val="green"/>
        </w:rPr>
        <w:t xml:space="preserve"> </w:t>
      </w:r>
      <w:r w:rsidRPr="00055F1F">
        <w:rPr>
          <w:sz w:val="16"/>
        </w:rPr>
        <w:t xml:space="preserve">a </w:t>
      </w:r>
      <w:r w:rsidRPr="002D267D">
        <w:rPr>
          <w:sz w:val="16"/>
        </w:rPr>
        <w:t xml:space="preserve">little bit of </w:t>
      </w:r>
      <w:r w:rsidRPr="002D267D">
        <w:rPr>
          <w:rStyle w:val="Emphasis"/>
          <w:bdr w:val="single" w:sz="18" w:space="0" w:color="auto"/>
        </w:rPr>
        <w:t>ghost hunting</w:t>
      </w:r>
      <w:r w:rsidRPr="002D267D">
        <w:rPr>
          <w:sz w:val="16"/>
        </w:rPr>
        <w:t>. Scientists</w:t>
      </w:r>
      <w:r w:rsidRPr="00055F1F">
        <w:rPr>
          <w:sz w:val="16"/>
        </w:rPr>
        <w:t xml:space="preserve"> have long been interested in </w:t>
      </w:r>
      <w:r w:rsidRPr="00A50E06">
        <w:rPr>
          <w:rStyle w:val="Emphasis"/>
          <w:highlight w:val="green"/>
        </w:rPr>
        <w:t xml:space="preserve">a device that </w:t>
      </w:r>
      <w:r w:rsidRPr="00A50E06">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50E06">
        <w:rPr>
          <w:rStyle w:val="Emphasis"/>
          <w:highlight w:val="green"/>
        </w:rPr>
        <w:t>deploying technology that</w:t>
      </w:r>
      <w:r w:rsidRPr="00A50E06">
        <w:rPr>
          <w:rStyle w:val="StyleUnderline"/>
          <w:highlight w:val="green"/>
        </w:rPr>
        <w:t xml:space="preserve"> </w:t>
      </w:r>
      <w:r w:rsidRPr="001E4C04">
        <w:rPr>
          <w:rStyle w:val="StyleUnderline"/>
        </w:rPr>
        <w:t xml:space="preserve">can </w:t>
      </w:r>
      <w:r w:rsidRPr="00A50E06">
        <w:rPr>
          <w:rStyle w:val="Emphasis"/>
          <w:highlight w:val="green"/>
        </w:rPr>
        <w:t>spot</w:t>
      </w:r>
      <w:r w:rsidRPr="00A50E06">
        <w:rPr>
          <w:rStyle w:val="StyleUnderline"/>
          <w:highlight w:val="green"/>
        </w:rPr>
        <w:t xml:space="preserve"> </w:t>
      </w:r>
      <w:r w:rsidRPr="001E4C04">
        <w:rPr>
          <w:rStyle w:val="StyleUnderline"/>
        </w:rPr>
        <w:t xml:space="preserve">those elusive </w:t>
      </w:r>
      <w:r w:rsidRPr="00A50E06">
        <w:rPr>
          <w:rStyle w:val="Emphasis"/>
          <w:highlight w:val="green"/>
        </w:rPr>
        <w:t>subatomic particles</w:t>
      </w:r>
      <w:r w:rsidRPr="00A50E06">
        <w:rPr>
          <w:rStyle w:val="StyleUnderline"/>
          <w:highlight w:val="green"/>
        </w:rPr>
        <w:t xml:space="preserve"> </w:t>
      </w:r>
      <w:r w:rsidRPr="00A50E06">
        <w:rPr>
          <w:rStyle w:val="Emphasis"/>
          <w:highlight w:val="green"/>
        </w:rPr>
        <w:t>and</w:t>
      </w:r>
      <w:r w:rsidRPr="001E4C04">
        <w:rPr>
          <w:rStyle w:val="StyleUnderline"/>
        </w:rPr>
        <w:t xml:space="preserve">, in doing so, </w:t>
      </w:r>
      <w:r w:rsidRPr="00A50E06">
        <w:rPr>
          <w:rStyle w:val="Emphasis"/>
          <w:highlight w:val="green"/>
        </w:rPr>
        <w:t>alert</w:t>
      </w:r>
      <w:r w:rsidRPr="00A50E06">
        <w:rPr>
          <w:rStyle w:val="StyleUnderline"/>
          <w:highlight w:val="green"/>
        </w:rPr>
        <w:t xml:space="preserve"> </w:t>
      </w:r>
      <w:r w:rsidRPr="001E4C04">
        <w:rPr>
          <w:rStyle w:val="StyleUnderline"/>
        </w:rPr>
        <w:t xml:space="preserve">international </w:t>
      </w:r>
      <w:r w:rsidRPr="00A50E06">
        <w:rPr>
          <w:rStyle w:val="Emphasis"/>
          <w:highlight w:val="green"/>
        </w:rPr>
        <w:t>authorities to</w:t>
      </w:r>
      <w:r w:rsidRPr="00A50E06">
        <w:rPr>
          <w:rStyle w:val="StyleUnderline"/>
          <w:highlight w:val="green"/>
        </w:rPr>
        <w:t xml:space="preserve"> </w:t>
      </w:r>
      <w:r w:rsidRPr="001E4C04">
        <w:rPr>
          <w:rStyle w:val="StyleUnderline"/>
        </w:rPr>
        <w:t xml:space="preserve">the </w:t>
      </w:r>
      <w:r w:rsidRPr="00A50E06">
        <w:rPr>
          <w:rStyle w:val="Emphasis"/>
          <w:highlight w:val="green"/>
          <w:bdr w:val="single" w:sz="18" w:space="0" w:color="auto"/>
        </w:rPr>
        <w:t>illicit production of plutonium</w:t>
      </w:r>
      <w:r w:rsidRPr="001E4C04">
        <w:rPr>
          <w:rStyle w:val="StyleUnderline"/>
        </w:rPr>
        <w:t xml:space="preserve">, a key </w:t>
      </w:r>
      <w:r w:rsidRPr="001E4C04">
        <w:rPr>
          <w:rStyle w:val="StyleUnderline"/>
        </w:rPr>
        <w:lastRenderedPageBreak/>
        <w:t>fuel for nuclear bombs.</w:t>
      </w:r>
      <w:r w:rsidRPr="00055F1F">
        <w:rPr>
          <w:sz w:val="16"/>
        </w:rPr>
        <w:t xml:space="preserve"> </w:t>
      </w:r>
      <w:r w:rsidRPr="001E4C04">
        <w:rPr>
          <w:rStyle w:val="StyleUnderline"/>
        </w:rPr>
        <w:t xml:space="preserve">The technology may provide a “way to </w:t>
      </w:r>
      <w:r w:rsidRPr="00A50E06">
        <w:rPr>
          <w:rStyle w:val="Emphasis"/>
          <w:highlight w:val="green"/>
        </w:rPr>
        <w:t>monitor</w:t>
      </w:r>
      <w:r w:rsidRPr="00A50E06">
        <w:rPr>
          <w:rStyle w:val="StyleUnderline"/>
          <w:highlight w:val="green"/>
        </w:rPr>
        <w:t xml:space="preserve"> </w:t>
      </w:r>
      <w:r w:rsidRPr="001E4C04">
        <w:rPr>
          <w:rStyle w:val="StyleUnderline"/>
        </w:rPr>
        <w:t xml:space="preserve">the </w:t>
      </w:r>
      <w:r w:rsidRPr="00A50E06">
        <w:rPr>
          <w:rStyle w:val="Emphasis"/>
          <w:highlight w:val="green"/>
        </w:rPr>
        <w:t>plutonium</w:t>
      </w:r>
      <w:r w:rsidRPr="00A50E06">
        <w:rPr>
          <w:rStyle w:val="StyleUnderline"/>
          <w:highlight w:val="green"/>
        </w:rPr>
        <w:t xml:space="preserve"> </w:t>
      </w:r>
      <w:r w:rsidRPr="00A50E06">
        <w:rPr>
          <w:rStyle w:val="Emphasis"/>
          <w:highlight w:val="green"/>
        </w:rPr>
        <w:t>content</w:t>
      </w:r>
      <w:r w:rsidRPr="00A50E06">
        <w:rPr>
          <w:rStyle w:val="StyleUnderline"/>
          <w:highlight w:val="green"/>
        </w:rPr>
        <w:t xml:space="preserve"> </w:t>
      </w:r>
      <w:r w:rsidRPr="001E4C04">
        <w:rPr>
          <w:rStyle w:val="StyleUnderline"/>
        </w:rPr>
        <w:t xml:space="preserve">in a nuclear reactor </w:t>
      </w:r>
      <w:r w:rsidRPr="00A50E06">
        <w:rPr>
          <w:rStyle w:val="Emphasis"/>
          <w:highlight w:val="green"/>
          <w:bdr w:val="single" w:sz="18" w:space="0" w:color="auto"/>
        </w:rPr>
        <w:t>in real time</w:t>
      </w:r>
      <w:r w:rsidRPr="00A50E0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A50E06">
        <w:rPr>
          <w:rStyle w:val="Emphasis"/>
          <w:highlight w:val="green"/>
        </w:rPr>
        <w:t>such technology deployed</w:t>
      </w:r>
      <w:r w:rsidRPr="00A50E06">
        <w:rPr>
          <w:rStyle w:val="StyleUnderline"/>
          <w:highlight w:val="green"/>
        </w:rPr>
        <w:t xml:space="preserve"> </w:t>
      </w:r>
      <w:r w:rsidRPr="001E4C04">
        <w:rPr>
          <w:rStyle w:val="StyleUnderline"/>
        </w:rPr>
        <w:t xml:space="preserve">outside nuclear reactors </w:t>
      </w:r>
      <w:r w:rsidRPr="00A50E06">
        <w:rPr>
          <w:rStyle w:val="Emphasis"/>
          <w:highlight w:val="green"/>
        </w:rPr>
        <w:t>could prove</w:t>
      </w:r>
      <w:r w:rsidRPr="00A50E06">
        <w:rPr>
          <w:rStyle w:val="StyleUnderline"/>
          <w:highlight w:val="green"/>
        </w:rPr>
        <w:t xml:space="preserve"> </w:t>
      </w:r>
      <w:r w:rsidRPr="00A50E06">
        <w:rPr>
          <w:rStyle w:val="Emphasis"/>
          <w:highlight w:val="green"/>
        </w:rPr>
        <w:t>effective in ensuring</w:t>
      </w:r>
      <w:r w:rsidRPr="00A50E06">
        <w:rPr>
          <w:rStyle w:val="StyleUnderline"/>
          <w:highlight w:val="green"/>
        </w:rPr>
        <w:t xml:space="preserve"> </w:t>
      </w:r>
      <w:r w:rsidRPr="001E4C04">
        <w:rPr>
          <w:rStyle w:val="StyleUnderline"/>
        </w:rPr>
        <w:t xml:space="preserve">that </w:t>
      </w:r>
      <w:r w:rsidRPr="00A50E06">
        <w:rPr>
          <w:rStyle w:val="Emphasis"/>
          <w:highlight w:val="green"/>
        </w:rPr>
        <w:t>countries</w:t>
      </w:r>
      <w:r w:rsidRPr="00A50E06">
        <w:rPr>
          <w:rStyle w:val="StyleUnderline"/>
          <w:highlight w:val="green"/>
        </w:rPr>
        <w:t xml:space="preserve"> </w:t>
      </w:r>
      <w:r w:rsidRPr="00A50E06">
        <w:rPr>
          <w:rStyle w:val="Emphasis"/>
          <w:highlight w:val="green"/>
        </w:rPr>
        <w:t xml:space="preserve">are not </w:t>
      </w:r>
      <w:r w:rsidRPr="00A50E06">
        <w:rPr>
          <w:rStyle w:val="Emphasis"/>
          <w:highlight w:val="green"/>
          <w:bdr w:val="single" w:sz="18" w:space="0" w:color="auto"/>
        </w:rPr>
        <w:t>making weapons-related material</w:t>
      </w:r>
      <w:r w:rsidRPr="00A50E06">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A50E06">
        <w:rPr>
          <w:rStyle w:val="Emphasis"/>
          <w:highlight w:val="green"/>
        </w:rPr>
        <w:t>finding neutrinos</w:t>
      </w:r>
      <w:r w:rsidRPr="00A50E06">
        <w:rPr>
          <w:rStyle w:val="StyleUnderline"/>
          <w:highlight w:val="green"/>
        </w:rPr>
        <w:t xml:space="preserve"> </w:t>
      </w:r>
      <w:r w:rsidRPr="001E4C04">
        <w:rPr>
          <w:rStyle w:val="StyleUnderline"/>
        </w:rPr>
        <w:t xml:space="preserve">in water </w:t>
      </w:r>
      <w:r w:rsidRPr="00A50E06">
        <w:rPr>
          <w:rStyle w:val="Emphasis"/>
          <w:highlight w:val="green"/>
          <w:bdr w:val="single" w:sz="18" w:space="0" w:color="auto"/>
        </w:rPr>
        <w:t>is still pretty 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w:t>
      </w:r>
      <w:r w:rsidRPr="00055F1F">
        <w:rPr>
          <w:sz w:val="16"/>
        </w:rPr>
        <w:lastRenderedPageBreak/>
        <w:t xml:space="preserve">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50E06">
        <w:rPr>
          <w:rStyle w:val="Emphasis"/>
          <w:highlight w:val="green"/>
        </w:rPr>
        <w:t xml:space="preserve">if the line between civilian and military use of nuclear energy </w:t>
      </w:r>
      <w:r w:rsidRPr="00A50E06">
        <w:rPr>
          <w:rStyle w:val="Emphasis"/>
          <w:highlight w:val="green"/>
          <w:bdr w:val="single" w:sz="18" w:space="0" w:color="auto"/>
        </w:rPr>
        <w:t>is not so clear</w:t>
      </w:r>
      <w:r w:rsidRPr="00A50E06">
        <w:rPr>
          <w:rStyle w:val="Emphasis"/>
          <w:highlight w:val="gree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A50E06">
        <w:rPr>
          <w:rStyle w:val="Emphasis"/>
          <w:highlight w:val="green"/>
        </w:rPr>
        <w:t>dual-use</w:t>
      </w:r>
      <w:r w:rsidRPr="00B26A19">
        <w:rPr>
          <w:rStyle w:val="StyleUnderline"/>
        </w:rPr>
        <w:t xml:space="preserve">” capabilities of nuclear reactors </w:t>
      </w:r>
      <w:r w:rsidRPr="00A50E06">
        <w:rPr>
          <w:rStyle w:val="Emphasis"/>
          <w:highlight w:val="green"/>
        </w:rPr>
        <w:t>presents a</w:t>
      </w:r>
      <w:r w:rsidRPr="00A50E06">
        <w:rPr>
          <w:rStyle w:val="StyleUnderline"/>
          <w:highlight w:val="green"/>
        </w:rPr>
        <w:t xml:space="preserve"> </w:t>
      </w:r>
      <w:r w:rsidRPr="00B26A19">
        <w:rPr>
          <w:rStyle w:val="StyleUnderline"/>
        </w:rPr>
        <w:t xml:space="preserve">significant </w:t>
      </w:r>
      <w:r w:rsidRPr="00A50E06">
        <w:rPr>
          <w:rStyle w:val="Emphasis"/>
          <w:highlight w:val="green"/>
        </w:rPr>
        <w:t>challenge</w:t>
      </w:r>
      <w:r w:rsidRPr="00A50E0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A50E06">
        <w:rPr>
          <w:rStyle w:val="Emphasis"/>
          <w:highlight w:val="green"/>
        </w:rPr>
        <w:t>neutrino</w:t>
      </w:r>
      <w:r w:rsidRPr="00A50E06">
        <w:rPr>
          <w:rStyle w:val="StyleUnderline"/>
          <w:highlight w:val="green"/>
        </w:rPr>
        <w:t xml:space="preserve"> </w:t>
      </w:r>
      <w:r w:rsidRPr="00A50E06">
        <w:rPr>
          <w:rStyle w:val="Emphasis"/>
          <w:highlight w:val="green"/>
        </w:rPr>
        <w:t>detection technology</w:t>
      </w:r>
      <w:r w:rsidRPr="00A50E06">
        <w:rPr>
          <w:rStyle w:val="StyleUnderline"/>
          <w:highlight w:val="green"/>
        </w:rPr>
        <w:t xml:space="preserve"> </w:t>
      </w:r>
      <w:r w:rsidRPr="00A50E06">
        <w:rPr>
          <w:rStyle w:val="Emphasis"/>
          <w:highlight w:val="gree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A50E06">
        <w:rPr>
          <w:rStyle w:val="Emphasis"/>
          <w:highlight w:val="green"/>
        </w:rPr>
        <w:t>Optimizing reactor power levels to produce plutonium</w:t>
      </w:r>
      <w:r w:rsidRPr="00B26A19">
        <w:rPr>
          <w:rStyle w:val="StyleUnderline"/>
        </w:rPr>
        <w:t xml:space="preserve">, </w:t>
      </w:r>
      <w:r w:rsidRPr="00A50E06">
        <w:rPr>
          <w:rStyle w:val="Emphasis"/>
          <w:highlight w:val="green"/>
        </w:rPr>
        <w:t>a telltale sign</w:t>
      </w:r>
      <w:r w:rsidRPr="00A50E06">
        <w:rPr>
          <w:rStyle w:val="StyleUnderline"/>
          <w:highlight w:val="green"/>
        </w:rPr>
        <w:t xml:space="preserve"> </w:t>
      </w:r>
      <w:r w:rsidRPr="00B26A19">
        <w:rPr>
          <w:rStyle w:val="StyleUnderline"/>
        </w:rPr>
        <w:t xml:space="preserve">that </w:t>
      </w:r>
      <w:r w:rsidRPr="00A50E06">
        <w:rPr>
          <w:rStyle w:val="Emphasis"/>
          <w:highlight w:val="green"/>
        </w:rPr>
        <w:t>a country is trying to build a bomb</w:t>
      </w:r>
      <w:r w:rsidRPr="00B26A19">
        <w:rPr>
          <w:rStyle w:val="StyleUnderline"/>
        </w:rPr>
        <w:t xml:space="preserve">, </w:t>
      </w:r>
      <w:r w:rsidRPr="00A50E06">
        <w:rPr>
          <w:rStyle w:val="Emphasis"/>
          <w:highlight w:val="green"/>
          <w:bdr w:val="single" w:sz="18" w:space="0" w:color="auto"/>
        </w:rPr>
        <w:t>will change the rate and energy spectrum</w:t>
      </w:r>
      <w:r w:rsidRPr="00A50E06">
        <w:rPr>
          <w:rStyle w:val="StyleUnderline"/>
          <w:highlight w:val="green"/>
        </w:rPr>
        <w:t xml:space="preserve"> </w:t>
      </w:r>
      <w:r w:rsidRPr="00A50E06">
        <w:rPr>
          <w:rStyle w:val="Emphasis"/>
          <w:highlight w:val="green"/>
        </w:rPr>
        <w:t>of antineutrinos that a device</w:t>
      </w:r>
      <w:r w:rsidRPr="00A50E06">
        <w:rPr>
          <w:rStyle w:val="StyleUnderline"/>
          <w:highlight w:val="green"/>
        </w:rPr>
        <w:t xml:space="preserve"> </w:t>
      </w:r>
      <w:r w:rsidRPr="00B26A19">
        <w:rPr>
          <w:rStyle w:val="StyleUnderline"/>
        </w:rPr>
        <w:t xml:space="preserve">parked outside </w:t>
      </w:r>
      <w:r w:rsidRPr="007A65B9">
        <w:rPr>
          <w:rStyle w:val="StyleUnderline"/>
        </w:rPr>
        <w:t>o</w:t>
      </w:r>
      <w:r w:rsidRPr="00B26A19">
        <w:rPr>
          <w:rStyle w:val="StyleUnderline"/>
        </w:rPr>
        <w:t xml:space="preserve">f the reactor </w:t>
      </w:r>
      <w:r w:rsidRPr="00A50E0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7A65B9">
        <w:rPr>
          <w:rStyle w:val="StyleUnderline"/>
        </w:rPr>
        <w:t xml:space="preserve">. </w:t>
      </w:r>
      <w:r w:rsidRPr="007A65B9">
        <w:rPr>
          <w:rStyle w:val="Emphasis"/>
        </w:rPr>
        <w:t>For now</w:t>
      </w:r>
      <w:r w:rsidRPr="007A65B9">
        <w:rPr>
          <w:sz w:val="16"/>
        </w:rPr>
        <w:t xml:space="preserve">, </w:t>
      </w:r>
      <w:r w:rsidRPr="007A65B9">
        <w:rPr>
          <w:rStyle w:val="Emphasis"/>
        </w:rPr>
        <w:t>a detector must stay within tens of meters</w:t>
      </w:r>
      <w:r w:rsidRPr="007A65B9">
        <w:rPr>
          <w:sz w:val="16"/>
        </w:rPr>
        <w:t xml:space="preserve"> of the reactor to be effective. But </w:t>
      </w:r>
      <w:r w:rsidRPr="007A65B9">
        <w:rPr>
          <w:rStyle w:val="Emphasis"/>
        </w:rPr>
        <w:t>in the future</w:t>
      </w:r>
      <w:r w:rsidRPr="007A65B9">
        <w:rPr>
          <w:sz w:val="16"/>
        </w:rPr>
        <w:t xml:space="preserve">, </w:t>
      </w:r>
      <w:r w:rsidRPr="007A65B9">
        <w:rPr>
          <w:rStyle w:val="StyleUnderline"/>
        </w:rPr>
        <w:t xml:space="preserve">could such </w:t>
      </w:r>
      <w:r w:rsidRPr="007A65B9">
        <w:rPr>
          <w:rStyle w:val="Emphasis"/>
          <w:bdr w:val="single" w:sz="18" w:space="0" w:color="auto"/>
        </w:rPr>
        <w:t>technology</w:t>
      </w:r>
      <w:r w:rsidRPr="007A65B9">
        <w:rPr>
          <w:rStyle w:val="StyleUnderline"/>
          <w:bdr w:val="single" w:sz="18" w:space="0" w:color="auto"/>
        </w:rPr>
        <w:t xml:space="preserve"> </w:t>
      </w:r>
      <w:r w:rsidRPr="007A65B9">
        <w:rPr>
          <w:rStyle w:val="Emphasis"/>
          <w:bdr w:val="single" w:sz="18" w:space="0" w:color="auto"/>
        </w:rPr>
        <w:t>spot</w:t>
      </w:r>
      <w:r w:rsidRPr="007A65B9">
        <w:rPr>
          <w:rStyle w:val="StyleUnderline"/>
          <w:bdr w:val="single" w:sz="18" w:space="0" w:color="auto"/>
        </w:rPr>
        <w:t xml:space="preserve"> </w:t>
      </w:r>
      <w:r w:rsidRPr="007A65B9">
        <w:rPr>
          <w:rStyle w:val="Emphasis"/>
          <w:bdr w:val="single" w:sz="18" w:space="0" w:color="auto"/>
        </w:rPr>
        <w:t>antineutrinos from longer distances</w:t>
      </w:r>
      <w:r w:rsidRPr="007A65B9">
        <w:rPr>
          <w:rStyle w:val="StyleUnderline"/>
          <w:bdr w:val="single" w:sz="18" w:space="0" w:color="auto"/>
        </w:rPr>
        <w:t xml:space="preserve"> </w:t>
      </w:r>
      <w:r w:rsidRPr="007A65B9">
        <w:rPr>
          <w:rStyle w:val="Emphasis"/>
          <w:bdr w:val="single" w:sz="18" w:space="0" w:color="auto"/>
        </w:rPr>
        <w:t>and</w:t>
      </w:r>
      <w:r w:rsidRPr="007A65B9">
        <w:rPr>
          <w:rStyle w:val="StyleUnderline"/>
          <w:bdr w:val="single" w:sz="18" w:space="0" w:color="auto"/>
        </w:rPr>
        <w:t xml:space="preserve"> even </w:t>
      </w:r>
      <w:r w:rsidRPr="007A65B9">
        <w:rPr>
          <w:rStyle w:val="Emphasis"/>
          <w:bdr w:val="single" w:sz="18" w:space="0" w:color="auto"/>
        </w:rPr>
        <w:t>across borders</w:t>
      </w:r>
      <w:r w:rsidRPr="007A65B9">
        <w:rPr>
          <w:rStyle w:val="Emphasis"/>
        </w:rPr>
        <w:t>?</w:t>
      </w:r>
      <w:r w:rsidRPr="007A65B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7A65B9">
        <w:rPr>
          <w:rStyle w:val="Emphasis"/>
        </w:rPr>
        <w:t>study</w:t>
      </w:r>
      <w:r w:rsidRPr="007A65B9">
        <w:rPr>
          <w:rStyle w:val="StyleUnderline"/>
        </w:rPr>
        <w:t xml:space="preserve"> of a range of possible </w:t>
      </w:r>
      <w:r w:rsidRPr="007A65B9">
        <w:rPr>
          <w:rStyle w:val="Emphasis"/>
        </w:rPr>
        <w:t>enhancements</w:t>
      </w:r>
      <w:r w:rsidRPr="007A65B9">
        <w:rPr>
          <w:rStyle w:val="StyleUnderline"/>
        </w:rPr>
        <w:t xml:space="preserve"> to improve</w:t>
      </w:r>
      <w:r w:rsidRPr="00B26A19">
        <w:rPr>
          <w:rStyle w:val="StyleUnderline"/>
        </w:rPr>
        <w:t xml:space="preserve"> standoff and overall sensitivity. And in any cas</w:t>
      </w:r>
      <w:r w:rsidRPr="002D267D">
        <w:rPr>
          <w:rStyle w:val="StyleUnderline"/>
        </w:rPr>
        <w:t>e</w:t>
      </w:r>
      <w:r w:rsidRPr="00B26A19">
        <w:rPr>
          <w:rStyle w:val="StyleUnderline"/>
        </w:rPr>
        <w:t xml:space="preserve">, </w:t>
      </w:r>
      <w:r w:rsidRPr="00A50E06">
        <w:rPr>
          <w:rStyle w:val="Emphasis"/>
          <w:highlight w:val="green"/>
        </w:rPr>
        <w:t xml:space="preserve">the mere knowledge </w:t>
      </w:r>
      <w:r w:rsidRPr="002D267D">
        <w:rPr>
          <w:rStyle w:val="Emphasis"/>
        </w:rPr>
        <w:t xml:space="preserve">that such </w:t>
      </w:r>
      <w:r w:rsidRPr="002D267D">
        <w:rPr>
          <w:rStyle w:val="Emphasis"/>
          <w:bdr w:val="single" w:sz="18" w:space="0" w:color="auto"/>
        </w:rPr>
        <w:t>technology has become a reality</w:t>
      </w:r>
      <w:r w:rsidRPr="00A50E06">
        <w:rPr>
          <w:rStyle w:val="StyleUnderline"/>
          <w:highlight w:val="green"/>
        </w:rPr>
        <w:t xml:space="preserve"> </w:t>
      </w:r>
      <w:r w:rsidRPr="00A50E06">
        <w:rPr>
          <w:rStyle w:val="Emphasis"/>
          <w:highlight w:val="green"/>
        </w:rPr>
        <w:t xml:space="preserve">could prove to be </w:t>
      </w:r>
      <w:r w:rsidRPr="00A50E06">
        <w:rPr>
          <w:rStyle w:val="Emphasis"/>
          <w:highlight w:val="green"/>
          <w:bdr w:val="single" w:sz="18" w:space="0" w:color="auto"/>
        </w:rPr>
        <w:t>a powerful deterrent to nuclear proliferation</w:t>
      </w:r>
      <w:r w:rsidRPr="00A50E06">
        <w:rPr>
          <w:rStyle w:val="Emphasis"/>
          <w:highlight w:val="green"/>
        </w:rPr>
        <w:t xml:space="preserve"> </w:t>
      </w:r>
      <w:r w:rsidRPr="00B26A19">
        <w:rPr>
          <w:rStyle w:val="StyleUnderline"/>
        </w:rPr>
        <w:t>in itself.</w:t>
      </w:r>
    </w:p>
    <w:p w14:paraId="4927DCE0" w14:textId="77777777" w:rsidR="00060BB5" w:rsidRPr="00216297" w:rsidRDefault="00060BB5" w:rsidP="00060BB5">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19514CE0" w14:textId="77777777" w:rsidR="00060BB5" w:rsidRPr="00FE2CDD" w:rsidRDefault="00060BB5" w:rsidP="00060BB5">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5EFEFC7F" w14:textId="77777777" w:rsidR="00060BB5" w:rsidRDefault="00060BB5" w:rsidP="00060BB5">
      <w:pPr>
        <w:spacing w:line="240" w:lineRule="auto"/>
        <w:rPr>
          <w:rStyle w:val="StyleUnderline"/>
        </w:rPr>
      </w:pPr>
      <w:r w:rsidRPr="00A50E06">
        <w:rPr>
          <w:rStyle w:val="StyleUnderline"/>
          <w:highlight w:val="green"/>
        </w:rPr>
        <w:lastRenderedPageBreak/>
        <w:t>The spread of nuc</w:t>
      </w:r>
      <w:r w:rsidRPr="00FE2CDD">
        <w:rPr>
          <w:rStyle w:val="StyleUnderline"/>
        </w:rPr>
        <w:t>lear weapon</w:t>
      </w:r>
      <w:r w:rsidRPr="00A50E06">
        <w:rPr>
          <w:rStyle w:val="StyleUnderline"/>
          <w:highlight w:val="green"/>
        </w:rPr>
        <w:t>s poses</w:t>
      </w:r>
      <w:r w:rsidRPr="00FE2CDD">
        <w:rPr>
          <w:rStyle w:val="StyleUnderline"/>
        </w:rPr>
        <w:t xml:space="preserve"> at least six </w:t>
      </w:r>
      <w:r w:rsidRPr="00A50E06">
        <w:rPr>
          <w:rStyle w:val="Emphasis"/>
          <w:highlight w:val="green"/>
        </w:rPr>
        <w:t>severe threats</w:t>
      </w:r>
      <w:r w:rsidRPr="00A50E06">
        <w:rPr>
          <w:rStyle w:val="StyleUnderline"/>
          <w:highlight w:val="green"/>
        </w:rPr>
        <w:t xml:space="preserve"> to international</w:t>
      </w:r>
      <w:r w:rsidRPr="00FE2CDD">
        <w:rPr>
          <w:rStyle w:val="StyleUnderline"/>
        </w:rPr>
        <w:t xml:space="preserve"> peace and </w:t>
      </w:r>
      <w:r w:rsidRPr="00A50E06">
        <w:rPr>
          <w:rStyle w:val="StyleUnderline"/>
          <w:highlight w:val="green"/>
        </w:rPr>
        <w:t>security including</w:t>
      </w:r>
      <w:r w:rsidRPr="00FE2CDD">
        <w:rPr>
          <w:rStyle w:val="StyleUnderline"/>
        </w:rPr>
        <w:t xml:space="preserve">: </w:t>
      </w:r>
      <w:r w:rsidRPr="00A50E06">
        <w:rPr>
          <w:rStyle w:val="Emphasis"/>
          <w:highlight w:val="green"/>
        </w:rPr>
        <w:t>nuc</w:t>
      </w:r>
      <w:r w:rsidRPr="00FE2CDD">
        <w:rPr>
          <w:rStyle w:val="Emphasis"/>
        </w:rPr>
        <w:t xml:space="preserve">lear </w:t>
      </w:r>
      <w:r w:rsidRPr="00A50E06">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A50E06">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A50E06">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A50E06">
        <w:rPr>
          <w:rStyle w:val="StyleUnderline"/>
          <w:highlight w:val="green"/>
        </w:rPr>
        <w:t>Before</w:t>
      </w:r>
      <w:r w:rsidRPr="00FE2CDD">
        <w:rPr>
          <w:rStyle w:val="StyleUnderline"/>
        </w:rPr>
        <w:t xml:space="preserve"> reaching a state of </w:t>
      </w:r>
      <w:r w:rsidRPr="00A50E06">
        <w:rPr>
          <w:rStyle w:val="Emphasis"/>
          <w:highlight w:val="green"/>
        </w:rPr>
        <w:t>MAD</w:t>
      </w:r>
      <w:r w:rsidRPr="007C7FA5">
        <w:rPr>
          <w:sz w:val="14"/>
        </w:rPr>
        <w:t xml:space="preserve">, </w:t>
      </w:r>
      <w:r w:rsidRPr="00A50E06">
        <w:rPr>
          <w:rStyle w:val="StyleUnderline"/>
          <w:highlight w:val="green"/>
        </w:rPr>
        <w:t>new</w:t>
      </w:r>
      <w:r w:rsidRPr="00FE2CDD">
        <w:rPr>
          <w:rStyle w:val="StyleUnderline"/>
        </w:rPr>
        <w:t xml:space="preserve"> nuclear </w:t>
      </w:r>
      <w:r w:rsidRPr="00A50E06">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A50E06">
        <w:rPr>
          <w:rStyle w:val="StyleUnderline"/>
          <w:highlight w:val="green"/>
        </w:rPr>
        <w:t xml:space="preserve"> </w:t>
      </w:r>
      <w:r w:rsidRPr="00A50E06">
        <w:rPr>
          <w:rStyle w:val="Emphasis"/>
          <w:highlight w:val="green"/>
        </w:rPr>
        <w:t>lack</w:t>
      </w:r>
      <w:r w:rsidRPr="00FE2CDD">
        <w:rPr>
          <w:rStyle w:val="StyleUnderline"/>
        </w:rPr>
        <w:t xml:space="preserve"> a </w:t>
      </w:r>
      <w:r w:rsidRPr="00A50E06">
        <w:rPr>
          <w:rStyle w:val="StyleUnderline"/>
          <w:highlight w:val="green"/>
        </w:rPr>
        <w:t>secure-</w:t>
      </w:r>
      <w:r w:rsidRPr="00A50E06">
        <w:rPr>
          <w:rStyle w:val="Emphasis"/>
          <w:highlight w:val="green"/>
        </w:rPr>
        <w:t>second strike</w:t>
      </w:r>
      <w:r w:rsidRPr="00A50E06">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A50E06">
        <w:rPr>
          <w:rStyle w:val="StyleUnderline"/>
          <w:highlight w:val="green"/>
        </w:rPr>
        <w:t xml:space="preserve">it has an </w:t>
      </w:r>
      <w:r w:rsidRPr="00A50E06">
        <w:rPr>
          <w:rStyle w:val="Emphasis"/>
          <w:highlight w:val="green"/>
        </w:rPr>
        <w:t>incentive</w:t>
      </w:r>
      <w:r w:rsidRPr="00A50E06">
        <w:rPr>
          <w:rStyle w:val="StyleUnderline"/>
          <w:highlight w:val="green"/>
        </w:rPr>
        <w:t xml:space="preserve"> to </w:t>
      </w:r>
      <w:r w:rsidRPr="00A50E06">
        <w:rPr>
          <w:rStyle w:val="Emphasis"/>
          <w:highlight w:val="green"/>
        </w:rPr>
        <w:t>use</w:t>
      </w:r>
      <w:r w:rsidRPr="00FE2CDD">
        <w:rPr>
          <w:rStyle w:val="StyleUnderline"/>
        </w:rPr>
        <w:t xml:space="preserve"> nuclear weapons </w:t>
      </w:r>
      <w:r w:rsidRPr="00A50E06">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A50E06">
        <w:rPr>
          <w:rStyle w:val="StyleUnderline"/>
          <w:highlight w:val="green"/>
        </w:rPr>
        <w:t xml:space="preserve">a </w:t>
      </w:r>
      <w:r w:rsidRPr="00A50E06">
        <w:rPr>
          <w:rStyle w:val="Emphasis"/>
          <w:highlight w:val="green"/>
        </w:rPr>
        <w:t>preventive</w:t>
      </w:r>
      <w:r w:rsidRPr="00FE2CDD">
        <w:rPr>
          <w:rStyle w:val="Emphasis"/>
        </w:rPr>
        <w:t xml:space="preserve"> nuclear </w:t>
      </w:r>
      <w:r w:rsidRPr="00A50E06">
        <w:rPr>
          <w:rStyle w:val="Emphasis"/>
          <w:highlight w:val="gree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A50E06">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A50E06">
        <w:rPr>
          <w:rStyle w:val="Emphasis"/>
          <w:highlight w:val="green"/>
        </w:rPr>
        <w:t xml:space="preserve">use </w:t>
      </w:r>
      <w:r w:rsidRPr="00FE2CDD">
        <w:rPr>
          <w:rStyle w:val="Emphasis"/>
        </w:rPr>
        <w:t>th</w:t>
      </w:r>
      <w:r w:rsidRPr="00A50E06">
        <w:rPr>
          <w:rStyle w:val="Emphasis"/>
          <w:highlight w:val="green"/>
        </w:rPr>
        <w:t xml:space="preserve">em or lose </w:t>
      </w:r>
      <w:r w:rsidRPr="00FE2CDD">
        <w:rPr>
          <w:rStyle w:val="Emphasis"/>
        </w:rPr>
        <w:t>th</w:t>
      </w:r>
      <w:r w:rsidRPr="00A50E06">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A50E06">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A50E06">
        <w:rPr>
          <w:rStyle w:val="Emphasis"/>
          <w:highlight w:val="green"/>
        </w:rPr>
        <w:t>can initiate a nuclear crisis</w:t>
      </w:r>
      <w:r w:rsidRPr="007C7FA5">
        <w:rPr>
          <w:sz w:val="14"/>
        </w:rPr>
        <w:t xml:space="preserve">. </w:t>
      </w:r>
      <w:r w:rsidRPr="00A50E06">
        <w:rPr>
          <w:rStyle w:val="StyleUnderline"/>
          <w:highlight w:val="green"/>
        </w:rPr>
        <w:t xml:space="preserve">By playing </w:t>
      </w:r>
      <w:r w:rsidRPr="00FE2CDD">
        <w:rPr>
          <w:rStyle w:val="StyleUnderline"/>
        </w:rPr>
        <w:t xml:space="preserve">these risky games of nuclear </w:t>
      </w:r>
      <w:r w:rsidRPr="00A50E06">
        <w:rPr>
          <w:rStyle w:val="StyleUnderline"/>
          <w:highlight w:val="green"/>
        </w:rPr>
        <w:t>brinkmanship</w:t>
      </w:r>
      <w:r w:rsidRPr="00FE2CDD">
        <w:rPr>
          <w:rStyle w:val="StyleUnderline"/>
        </w:rPr>
        <w:t xml:space="preserve">, </w:t>
      </w:r>
      <w:r w:rsidRPr="00A50E06">
        <w:rPr>
          <w:rStyle w:val="Emphasis"/>
          <w:highlight w:val="green"/>
        </w:rPr>
        <w:t>states can increase the risk</w:t>
      </w:r>
      <w:r w:rsidRPr="00FE2CDD">
        <w:rPr>
          <w:rStyle w:val="StyleUnderline"/>
        </w:rPr>
        <w:t xml:space="preserve"> of nuclear war in an attempt </w:t>
      </w:r>
      <w:r w:rsidRPr="00A50E06">
        <w:rPr>
          <w:rStyle w:val="Emphasis"/>
          <w:highlight w:val="green"/>
        </w:rPr>
        <w:t>to force a less resolved adversary</w:t>
      </w:r>
      <w:r w:rsidRPr="00A50E06">
        <w:rPr>
          <w:rStyle w:val="StyleUnderline"/>
          <w:highlight w:val="green"/>
        </w:rPr>
        <w:t xml:space="preserve"> to </w:t>
      </w:r>
      <w:r w:rsidRPr="00A50E06">
        <w:rPr>
          <w:rStyle w:val="Emphasis"/>
          <w:highlight w:val="green"/>
        </w:rPr>
        <w:t>back</w:t>
      </w:r>
      <w:r w:rsidRPr="00FE2CDD">
        <w:rPr>
          <w:rStyle w:val="Emphasis"/>
        </w:rPr>
        <w:t xml:space="preserve"> </w:t>
      </w:r>
      <w:r w:rsidRPr="00A50E06">
        <w:rPr>
          <w:rStyle w:val="Emphasis"/>
          <w:highlight w:val="gree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A50E06">
        <w:rPr>
          <w:rStyle w:val="Emphasis"/>
          <w:highlight w:val="green"/>
        </w:rPr>
        <w:t xml:space="preserve">a future crisis could result in a </w:t>
      </w:r>
      <w:r w:rsidRPr="00FE2CDD">
        <w:rPr>
          <w:rStyle w:val="Emphasis"/>
        </w:rPr>
        <w:t xml:space="preserve">devastating </w:t>
      </w:r>
      <w:r w:rsidRPr="00A50E06">
        <w:rPr>
          <w:rStyle w:val="Emphasis"/>
          <w:highlight w:val="green"/>
        </w:rPr>
        <w:t>nuclear exchange</w:t>
      </w:r>
      <w:r w:rsidRPr="007C7FA5">
        <w:rPr>
          <w:sz w:val="14"/>
        </w:rPr>
        <w:t xml:space="preserve">. Nuclear Terrorism </w:t>
      </w:r>
      <w:r w:rsidRPr="00FE2CDD">
        <w:rPr>
          <w:rStyle w:val="StyleUnderline"/>
        </w:rPr>
        <w:t xml:space="preserve">The spread of nuclear </w:t>
      </w:r>
      <w:r w:rsidRPr="00FE2CDD">
        <w:rPr>
          <w:rStyle w:val="StyleUnderline"/>
        </w:rPr>
        <w:lastRenderedPageBreak/>
        <w:t xml:space="preserve">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Laden declared it a ‘religious duty’ for Al- Qa’eda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A50E06">
        <w:rPr>
          <w:rStyle w:val="Emphasis"/>
          <w:highlight w:val="green"/>
        </w:rPr>
        <w:t>as nuclear weapons spread</w:t>
      </w:r>
      <w:r w:rsidRPr="007C7FA5">
        <w:rPr>
          <w:rStyle w:val="StyleUnderline"/>
        </w:rPr>
        <w:t xml:space="preserve">, the </w:t>
      </w:r>
      <w:r w:rsidRPr="00A50E06">
        <w:rPr>
          <w:rStyle w:val="Emphasis"/>
          <w:highlight w:val="green"/>
        </w:rPr>
        <w:t>possibility</w:t>
      </w:r>
      <w:r w:rsidRPr="00A50E06">
        <w:rPr>
          <w:rStyle w:val="StyleUnderline"/>
          <w:highlight w:val="green"/>
        </w:rPr>
        <w:t xml:space="preserve"> </w:t>
      </w:r>
      <w:r w:rsidRPr="007C7FA5">
        <w:rPr>
          <w:rStyle w:val="StyleUnderline"/>
        </w:rPr>
        <w:t xml:space="preserve">that </w:t>
      </w:r>
      <w:r w:rsidRPr="00A50E06">
        <w:rPr>
          <w:rStyle w:val="Emphasis"/>
          <w:highlight w:val="green"/>
        </w:rPr>
        <w:t>they</w:t>
      </w:r>
      <w:r w:rsidRPr="00A50E06">
        <w:rPr>
          <w:rStyle w:val="StyleUnderline"/>
          <w:highlight w:val="green"/>
        </w:rPr>
        <w:t xml:space="preserve"> </w:t>
      </w:r>
      <w:r w:rsidRPr="007C7FA5">
        <w:rPr>
          <w:rStyle w:val="StyleUnderline"/>
        </w:rPr>
        <w:t xml:space="preserve">will </w:t>
      </w:r>
      <w:r w:rsidRPr="007C7FA5">
        <w:rPr>
          <w:rStyle w:val="Emphasis"/>
        </w:rPr>
        <w:t xml:space="preserve">eventually </w:t>
      </w:r>
      <w:r w:rsidRPr="00A50E06">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A50E06">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allowing terrorist groups or corrupt or ideologically-motivated insiders to transfer dangerous material to terrorists.</w:t>
      </w:r>
      <w:r w:rsidRPr="007C7FA5">
        <w:rPr>
          <w:sz w:val="14"/>
        </w:rPr>
        <w:t xml:space="preserve"> There is evidence, for example, that representatives from Pakistan’s atomic energy establishment met with Al-Qa’eda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A50E06">
        <w:rPr>
          <w:rStyle w:val="Emphasis"/>
          <w:highlight w:val="green"/>
        </w:rPr>
        <w:t>loose nukes</w:t>
      </w:r>
      <w:r w:rsidRPr="00A50E06">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A50E06">
        <w:rPr>
          <w:rStyle w:val="Emphasis"/>
          <w:highlight w:val="green"/>
        </w:rPr>
        <w:t>Historically</w:t>
      </w:r>
      <w:r w:rsidRPr="007C7FA5">
        <w:rPr>
          <w:sz w:val="14"/>
        </w:rPr>
        <w:t xml:space="preserve">, we have seen that </w:t>
      </w:r>
      <w:r w:rsidRPr="00FE2CDD">
        <w:rPr>
          <w:rStyle w:val="StyleUnderline"/>
        </w:rPr>
        <w:t xml:space="preserve">the </w:t>
      </w:r>
      <w:r w:rsidRPr="00A50E06">
        <w:rPr>
          <w:rStyle w:val="Emphasis"/>
          <w:highlight w:val="green"/>
        </w:rPr>
        <w:t>spread</w:t>
      </w:r>
      <w:r w:rsidRPr="00FE2CDD">
        <w:rPr>
          <w:rStyle w:val="Emphasis"/>
        </w:rPr>
        <w:t xml:space="preserve"> </w:t>
      </w:r>
      <w:r w:rsidRPr="00A50E06">
        <w:rPr>
          <w:rStyle w:val="Emphasis"/>
          <w:highlight w:val="green"/>
        </w:rPr>
        <w:t>of nuclear weapons</w:t>
      </w:r>
      <w:r w:rsidRPr="00A50E06">
        <w:rPr>
          <w:rStyle w:val="StyleUnderline"/>
          <w:highlight w:val="green"/>
        </w:rPr>
        <w:t xml:space="preserve"> </w:t>
      </w:r>
      <w:r w:rsidRPr="00FE2CDD">
        <w:rPr>
          <w:rStyle w:val="StyleUnderline"/>
        </w:rPr>
        <w:t xml:space="preserve">has emboldened their possessors and </w:t>
      </w:r>
      <w:r w:rsidRPr="00A50E06">
        <w:rPr>
          <w:rStyle w:val="StyleUnderline"/>
          <w:highlight w:val="green"/>
        </w:rPr>
        <w:t xml:space="preserve">contributed to </w:t>
      </w:r>
      <w:r w:rsidRPr="00A50E06">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A50E06">
        <w:rPr>
          <w:rStyle w:val="StyleUnderline"/>
          <w:highlight w:val="green"/>
        </w:rPr>
        <w:t xml:space="preserve">aggressiveness is more </w:t>
      </w:r>
      <w:r w:rsidRPr="00A50E06">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nuclear-armed Iran would likely step up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A50E06">
        <w:rPr>
          <w:rStyle w:val="Emphasis"/>
          <w:highlight w:val="green"/>
        </w:rPr>
        <w:t>crises</w:t>
      </w:r>
      <w:r w:rsidRPr="00A50E06">
        <w:rPr>
          <w:rStyle w:val="StyleUnderline"/>
          <w:highlight w:val="green"/>
        </w:rPr>
        <w:t xml:space="preserve"> could result in a </w:t>
      </w:r>
      <w:r w:rsidRPr="00A50E06">
        <w:rPr>
          <w:rStyle w:val="Emphasis"/>
          <w:highlight w:val="green"/>
        </w:rPr>
        <w:t>catastrophic nuclear exchange</w:t>
      </w:r>
      <w:r w:rsidRPr="00FE2CDD">
        <w:rPr>
          <w:rStyle w:val="StyleUnderline"/>
        </w:rPr>
        <w:t>.</w:t>
      </w:r>
    </w:p>
    <w:p w14:paraId="77298D25" w14:textId="77777777" w:rsidR="00060BB5" w:rsidRDefault="00060BB5" w:rsidP="00060BB5">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1018ABB2" w14:textId="77777777" w:rsidR="00060BB5" w:rsidRPr="00FD7DA6" w:rsidRDefault="00060BB5" w:rsidP="00060BB5">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6"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1D7F8AD5" w14:textId="77777777" w:rsidR="00060BB5" w:rsidRPr="007C7FA5" w:rsidRDefault="00060BB5" w:rsidP="00060BB5">
      <w:pPr>
        <w:rPr>
          <w:sz w:val="16"/>
        </w:rPr>
      </w:pPr>
      <w:r w:rsidRPr="00055F1F">
        <w:rPr>
          <w:rStyle w:val="StyleUnderline"/>
        </w:rPr>
        <w:lastRenderedPageBreak/>
        <w:t>The</w:t>
      </w:r>
      <w:r w:rsidRPr="007C7FA5">
        <w:rPr>
          <w:sz w:val="16"/>
        </w:rPr>
        <w:t xml:space="preserve"> </w:t>
      </w:r>
      <w:r w:rsidRPr="00A50E06">
        <w:rPr>
          <w:rStyle w:val="Emphasis"/>
          <w:highlight w:val="green"/>
        </w:rPr>
        <w:t>global system to prevent</w:t>
      </w:r>
      <w:r w:rsidRPr="00A50E06">
        <w:rPr>
          <w:sz w:val="16"/>
          <w:highlight w:val="green"/>
        </w:rPr>
        <w:t xml:space="preserve"> </w:t>
      </w:r>
      <w:r w:rsidRPr="00A50E06">
        <w:rPr>
          <w:rStyle w:val="Emphasis"/>
          <w:highlight w:val="green"/>
        </w:rPr>
        <w:t>nuclear proliferation</w:t>
      </w:r>
      <w:r w:rsidRPr="00A50E06">
        <w:rPr>
          <w:sz w:val="16"/>
          <w:highlight w:val="green"/>
        </w:rPr>
        <w:t xml:space="preserve"> </w:t>
      </w:r>
      <w:r w:rsidRPr="00055F1F">
        <w:rPr>
          <w:rStyle w:val="StyleUnderline"/>
        </w:rPr>
        <w:t>and promote disarmament</w:t>
      </w:r>
      <w:r w:rsidRPr="007C7FA5">
        <w:rPr>
          <w:sz w:val="16"/>
        </w:rPr>
        <w:t xml:space="preserve"> </w:t>
      </w:r>
      <w:r w:rsidRPr="00A50E06">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A50E06">
        <w:rPr>
          <w:rStyle w:val="Emphasis"/>
          <w:highlight w:val="green"/>
        </w:rPr>
        <w:t>more countries</w:t>
      </w:r>
      <w:r w:rsidRPr="00A50E06">
        <w:rPr>
          <w:sz w:val="16"/>
          <w:highlight w:val="green"/>
        </w:rPr>
        <w:t xml:space="preserve"> </w:t>
      </w:r>
      <w:r w:rsidRPr="007C7FA5">
        <w:rPr>
          <w:sz w:val="16"/>
        </w:rPr>
        <w:t xml:space="preserve">are </w:t>
      </w:r>
      <w:r w:rsidRPr="00A50E06">
        <w:rPr>
          <w:rStyle w:val="Emphasis"/>
          <w:highlight w:val="green"/>
        </w:rPr>
        <w:t>acquiring</w:t>
      </w:r>
      <w:r w:rsidRPr="00A50E06">
        <w:rPr>
          <w:sz w:val="16"/>
          <w:highlight w:val="green"/>
        </w:rPr>
        <w:t xml:space="preserve"> </w:t>
      </w:r>
      <w:r w:rsidRPr="00A50E06">
        <w:rPr>
          <w:rStyle w:val="Emphasis"/>
          <w:highlight w:val="green"/>
          <w:bdr w:val="single" w:sz="18" w:space="0" w:color="auto"/>
        </w:rPr>
        <w:t>sensitive nuclear material</w:t>
      </w:r>
      <w:r w:rsidRPr="00A50E06">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A50E06">
        <w:rPr>
          <w:rStyle w:val="Emphasis"/>
          <w:highlight w:val="green"/>
        </w:rPr>
        <w:t xml:space="preserve">It is </w:t>
      </w:r>
      <w:r w:rsidRPr="00A50E06">
        <w:rPr>
          <w:rStyle w:val="Emphasis"/>
          <w:highlight w:val="green"/>
          <w:bdr w:val="single" w:sz="18" w:space="0" w:color="auto"/>
        </w:rPr>
        <w:t>increasingly difficult to distinguish between nuclear programs designed for peaceful purposes and</w:t>
      </w:r>
      <w:r w:rsidRPr="00A50E06">
        <w:rPr>
          <w:sz w:val="16"/>
          <w:highlight w:val="green"/>
          <w:bdr w:val="single" w:sz="18" w:space="0" w:color="auto"/>
        </w:rPr>
        <w:t xml:space="preserve"> </w:t>
      </w:r>
      <w:r w:rsidRPr="00A50E06">
        <w:rPr>
          <w:rStyle w:val="Emphasis"/>
          <w:highlight w:val="green"/>
          <w:bdr w:val="single" w:sz="18" w:space="0" w:color="auto"/>
        </w:rPr>
        <w:t>those that aim to yield bombs</w:t>
      </w:r>
      <w:r w:rsidRPr="007C7FA5">
        <w:rPr>
          <w:sz w:val="16"/>
        </w:rPr>
        <w:t xml:space="preserve">. The IAEA toolkit to detect concerning activity, flag it, and address it </w:t>
      </w:r>
      <w:r w:rsidRPr="001775BF">
        <w:rPr>
          <w:sz w:val="16"/>
        </w:rPr>
        <w:t xml:space="preserve">diplomatically risks obsolescence. </w:t>
      </w:r>
      <w:r w:rsidRPr="001775BF">
        <w:rPr>
          <w:rStyle w:val="Emphasis"/>
        </w:rPr>
        <w:t>To restore</w:t>
      </w:r>
      <w:r w:rsidRPr="001775BF">
        <w:rPr>
          <w:rStyle w:val="StyleUnderline"/>
        </w:rPr>
        <w:t xml:space="preserve"> the nonproliferation regime’s role as a bulwark of </w:t>
      </w:r>
      <w:r w:rsidRPr="001775BF">
        <w:rPr>
          <w:rStyle w:val="Emphasis"/>
        </w:rPr>
        <w:t>global stability</w:t>
      </w:r>
      <w:r w:rsidRPr="001775BF">
        <w:rPr>
          <w:rStyle w:val="StyleUnderline"/>
        </w:rPr>
        <w:t xml:space="preserve">, international nonproliferation </w:t>
      </w:r>
      <w:r w:rsidRPr="001775BF">
        <w:rPr>
          <w:rStyle w:val="Emphasis"/>
        </w:rPr>
        <w:t>institutions</w:t>
      </w:r>
      <w:r w:rsidRPr="001775BF">
        <w:rPr>
          <w:rStyle w:val="StyleUnderline"/>
        </w:rPr>
        <w:t xml:space="preserve"> and states </w:t>
      </w:r>
      <w:r w:rsidRPr="001775BF">
        <w:rPr>
          <w:rStyle w:val="Emphasis"/>
        </w:rPr>
        <w:t>need</w:t>
      </w:r>
      <w:r w:rsidRPr="001775BF">
        <w:rPr>
          <w:rStyle w:val="StyleUnderline"/>
        </w:rPr>
        <w:t xml:space="preserve"> </w:t>
      </w:r>
      <w:r w:rsidRPr="001775BF">
        <w:rPr>
          <w:rStyle w:val="Emphasis"/>
          <w:bdr w:val="single" w:sz="18" w:space="0" w:color="auto"/>
        </w:rPr>
        <w:t>new ways to track</w:t>
      </w:r>
      <w:r w:rsidRPr="001775BF">
        <w:rPr>
          <w:rStyle w:val="StyleUnderline"/>
        </w:rPr>
        <w:t xml:space="preserve"> and tackle the development of </w:t>
      </w:r>
      <w:r w:rsidRPr="001775BF">
        <w:rPr>
          <w:rStyle w:val="Emphasis"/>
        </w:rPr>
        <w:t>nuclear weapons</w:t>
      </w:r>
      <w:r w:rsidRPr="001775BF">
        <w:rPr>
          <w:sz w:val="16"/>
        </w:rPr>
        <w:t>.</w:t>
      </w:r>
      <w:r w:rsidRPr="007C7FA5">
        <w:rPr>
          <w:sz w:val="16"/>
        </w:rPr>
        <w:t xml:space="preserve"> This requires an innovative approach to monitoring and constraining dangerous </w:t>
      </w:r>
      <w:r w:rsidRPr="00613200">
        <w:rPr>
          <w:sz w:val="16"/>
        </w:rPr>
        <w:t xml:space="preserve">activity. But given that more countries are acquiring or producing highly enriched uranium, material constraints alone are not enough. </w:t>
      </w:r>
      <w:r w:rsidRPr="00613200">
        <w:rPr>
          <w:rStyle w:val="StyleUnderline"/>
        </w:rPr>
        <w:t xml:space="preserve">Monitors </w:t>
      </w:r>
      <w:r w:rsidRPr="00613200">
        <w:rPr>
          <w:rStyle w:val="Emphasis"/>
          <w:bdr w:val="single" w:sz="18" w:space="0" w:color="auto"/>
        </w:rPr>
        <w:t>will need fresh tools to credibly track</w:t>
      </w:r>
      <w:r w:rsidRPr="00613200">
        <w:rPr>
          <w:rStyle w:val="StyleUnderline"/>
        </w:rPr>
        <w:t xml:space="preserve"> additional indicators of potential bomb</w:t>
      </w:r>
      <w:r w:rsidRPr="007C7FA5">
        <w:rPr>
          <w:rStyle w:val="StyleUnderline"/>
        </w:rPr>
        <w:t xml:space="preserve">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w:t>
      </w:r>
      <w:r w:rsidRPr="001775BF">
        <w:rPr>
          <w:sz w:val="16"/>
        </w:rPr>
        <w:t xml:space="preserve">best, most reliable way to know whether states are trying to acquire nuclear weapons. </w:t>
      </w:r>
      <w:r w:rsidRPr="001775BF">
        <w:rPr>
          <w:rStyle w:val="StyleUnderline"/>
        </w:rPr>
        <w:t xml:space="preserve">Given the global rise in nuclear activity, the world </w:t>
      </w:r>
      <w:r w:rsidRPr="001775BF">
        <w:rPr>
          <w:rStyle w:val="Emphasis"/>
          <w:bdr w:val="single" w:sz="18" w:space="0" w:color="auto"/>
        </w:rPr>
        <w:t>should move quickly</w:t>
      </w:r>
      <w:r w:rsidRPr="001775BF">
        <w:rPr>
          <w:rStyle w:val="StyleUnderline"/>
        </w:rPr>
        <w:t xml:space="preserve"> to create such a system.</w:t>
      </w:r>
      <w:r w:rsidRPr="001775BF">
        <w:rPr>
          <w:sz w:val="16"/>
        </w:rPr>
        <w:t xml:space="preserve"> </w:t>
      </w:r>
      <w:r w:rsidRPr="001775BF">
        <w:rPr>
          <w:rStyle w:val="Emphasis"/>
        </w:rPr>
        <w:t>When</w:t>
      </w:r>
      <w:r w:rsidRPr="001775BF">
        <w:rPr>
          <w:sz w:val="16"/>
        </w:rPr>
        <w:t xml:space="preserve"> </w:t>
      </w:r>
      <w:r w:rsidRPr="001775BF">
        <w:rPr>
          <w:rStyle w:val="StyleUnderline"/>
        </w:rPr>
        <w:t>existing</w:t>
      </w:r>
      <w:r w:rsidRPr="001775BF">
        <w:rPr>
          <w:sz w:val="16"/>
        </w:rPr>
        <w:t xml:space="preserve"> </w:t>
      </w:r>
      <w:r w:rsidRPr="001775BF">
        <w:rPr>
          <w:rStyle w:val="Emphasis"/>
        </w:rPr>
        <w:t>powers</w:t>
      </w:r>
      <w:r w:rsidRPr="001775BF">
        <w:rPr>
          <w:sz w:val="16"/>
        </w:rPr>
        <w:t xml:space="preserve"> </w:t>
      </w:r>
      <w:r w:rsidRPr="001775BF">
        <w:rPr>
          <w:rStyle w:val="Emphasis"/>
        </w:rPr>
        <w:t>are less able to prevent</w:t>
      </w:r>
      <w:r w:rsidRPr="001775BF">
        <w:rPr>
          <w:sz w:val="16"/>
        </w:rPr>
        <w:t xml:space="preserve"> </w:t>
      </w:r>
      <w:r w:rsidRPr="001775BF">
        <w:rPr>
          <w:rStyle w:val="StyleUnderline"/>
        </w:rPr>
        <w:t>uranium</w:t>
      </w:r>
      <w:r w:rsidRPr="001775BF">
        <w:rPr>
          <w:sz w:val="16"/>
        </w:rPr>
        <w:t xml:space="preserve"> </w:t>
      </w:r>
      <w:r w:rsidRPr="001775BF">
        <w:rPr>
          <w:rStyle w:val="Emphasis"/>
        </w:rPr>
        <w:t>enrichment</w:t>
      </w:r>
      <w:r w:rsidRPr="001775BF">
        <w:rPr>
          <w:rStyle w:val="StyleUnderline"/>
        </w:rPr>
        <w:t>—and even hand over highly enriched material to other countries—</w:t>
      </w:r>
      <w:r w:rsidRPr="001775BF">
        <w:rPr>
          <w:rStyle w:val="Emphasis"/>
        </w:rPr>
        <w:t xml:space="preserve">it incentivizes competitors </w:t>
      </w:r>
      <w:r w:rsidRPr="001775BF">
        <w:rPr>
          <w:rStyle w:val="Emphasis"/>
          <w:bdr w:val="single" w:sz="18" w:space="0" w:color="auto"/>
        </w:rPr>
        <w:t>to double down</w:t>
      </w:r>
      <w:r w:rsidRPr="001775BF">
        <w:rPr>
          <w:sz w:val="16"/>
        </w:rPr>
        <w:t xml:space="preserve"> on their programs. </w:t>
      </w:r>
      <w:r w:rsidRPr="001775BF">
        <w:rPr>
          <w:rStyle w:val="Emphasis"/>
        </w:rPr>
        <w:t>When new states develop bombs, it further encourages proliferation.</w:t>
      </w:r>
      <w:r w:rsidRPr="001775BF">
        <w:rPr>
          <w:sz w:val="16"/>
        </w:rPr>
        <w:t xml:space="preserve"> Especially in an era of growing geopolitical competition, </w:t>
      </w:r>
      <w:r w:rsidRPr="001775BF">
        <w:rPr>
          <w:rStyle w:val="StyleUnderline"/>
        </w:rPr>
        <w:t>the international community needs more indicative information on the spread</w:t>
      </w:r>
      <w:r w:rsidRPr="007C7FA5">
        <w:rPr>
          <w:rStyle w:val="StyleUnderline"/>
        </w:rPr>
        <w:t xml:space="preserve"> of nuclear weapons so that diplomacy can head off destabilizing proliferation and arms races</w:t>
      </w:r>
      <w:r w:rsidRPr="007C7FA5">
        <w:rPr>
          <w:sz w:val="16"/>
        </w:rPr>
        <w:t xml:space="preserve">. SHIELDING THE WORLD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t>
      </w:r>
      <w:r w:rsidRPr="007C7FA5">
        <w:rPr>
          <w:sz w:val="16"/>
        </w:rPr>
        <w:lastRenderedPageBreak/>
        <w:t xml:space="preserve">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A50E06">
        <w:rPr>
          <w:rStyle w:val="Emphasis"/>
          <w:highlight w:val="green"/>
        </w:rPr>
        <w:t>Russia</w:t>
      </w:r>
      <w:r w:rsidRPr="00A50E06">
        <w:rPr>
          <w:rStyle w:val="StyleUnderline"/>
          <w:highlight w:val="green"/>
        </w:rPr>
        <w:t xml:space="preserve"> </w:t>
      </w:r>
      <w:r w:rsidRPr="007C7FA5">
        <w:rPr>
          <w:rStyle w:val="StyleUnderline"/>
        </w:rPr>
        <w:t xml:space="preserve">and the </w:t>
      </w:r>
      <w:r w:rsidRPr="00A50E06">
        <w:rPr>
          <w:rStyle w:val="Emphasis"/>
          <w:highlight w:val="green"/>
        </w:rPr>
        <w:t>U</w:t>
      </w:r>
      <w:r w:rsidRPr="007C7FA5">
        <w:rPr>
          <w:rStyle w:val="StyleUnderline"/>
        </w:rPr>
        <w:t xml:space="preserve">nited </w:t>
      </w:r>
      <w:r w:rsidRPr="00A50E06">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A50E06">
        <w:rPr>
          <w:rStyle w:val="Emphasis"/>
          <w:highlight w:val="green"/>
        </w:rPr>
        <w:t>China</w:t>
      </w:r>
      <w:r w:rsidRPr="007C7FA5">
        <w:rPr>
          <w:rStyle w:val="StyleUnderline"/>
        </w:rPr>
        <w:t xml:space="preserve">, </w:t>
      </w:r>
      <w:r w:rsidRPr="00A50E06">
        <w:rPr>
          <w:rStyle w:val="Emphasis"/>
          <w:highlight w:val="green"/>
        </w:rPr>
        <w:t>India</w:t>
      </w:r>
      <w:r w:rsidRPr="007C7FA5">
        <w:rPr>
          <w:rStyle w:val="StyleUnderline"/>
        </w:rPr>
        <w:t xml:space="preserve">, </w:t>
      </w:r>
      <w:r w:rsidRPr="00A50E06">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Nuclear Weapons.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A50E06">
        <w:rPr>
          <w:rStyle w:val="Emphasis"/>
          <w:highlight w:val="green"/>
        </w:rPr>
        <w:t>North Korea</w:t>
      </w:r>
      <w:r w:rsidRPr="007C7FA5">
        <w:rPr>
          <w:sz w:val="16"/>
        </w:rPr>
        <w:t xml:space="preserve">. But the most worrisome problem is that </w:t>
      </w:r>
      <w:r w:rsidRPr="007C7FA5">
        <w:rPr>
          <w:rStyle w:val="StyleUnderline"/>
        </w:rPr>
        <w:t xml:space="preserve">the </w:t>
      </w:r>
      <w:r w:rsidRPr="00A50E06">
        <w:rPr>
          <w:rStyle w:val="Emphasis"/>
          <w:highlight w:val="green"/>
        </w:rPr>
        <w:t>barrier</w:t>
      </w:r>
      <w:r w:rsidRPr="00A50E06">
        <w:rPr>
          <w:rStyle w:val="StyleUnderline"/>
          <w:highlight w:val="green"/>
        </w:rPr>
        <w:t xml:space="preserve"> </w:t>
      </w:r>
      <w:r w:rsidRPr="007C7FA5">
        <w:rPr>
          <w:rStyle w:val="StyleUnderline"/>
        </w:rPr>
        <w:t xml:space="preserve">between peaceful nuclear activity and weapons development is </w:t>
      </w:r>
      <w:r w:rsidRPr="00A50E06">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A50E06">
        <w:rPr>
          <w:rStyle w:val="Emphasis"/>
          <w:highlight w:val="green"/>
        </w:rPr>
        <w:t>Countries</w:t>
      </w:r>
      <w:r w:rsidRPr="00A50E06">
        <w:rPr>
          <w:rStyle w:val="StyleUnderline"/>
          <w:highlight w:val="green"/>
        </w:rPr>
        <w:t xml:space="preserve"> </w:t>
      </w:r>
      <w:r w:rsidRPr="00A50E06">
        <w:rPr>
          <w:rStyle w:val="Emphasis"/>
          <w:highlight w:val="green"/>
        </w:rPr>
        <w:t>with</w:t>
      </w:r>
      <w:r w:rsidRPr="00A50E06">
        <w:rPr>
          <w:rStyle w:val="StyleUnderline"/>
          <w:highlight w:val="green"/>
        </w:rPr>
        <w:t xml:space="preserve"> </w:t>
      </w:r>
      <w:r w:rsidRPr="00A50E06">
        <w:rPr>
          <w:rStyle w:val="Emphasis"/>
          <w:highlight w:val="green"/>
        </w:rPr>
        <w:t xml:space="preserve">weapons aspirations can now more easily </w:t>
      </w:r>
      <w:r w:rsidRPr="00A50E06">
        <w:rPr>
          <w:rStyle w:val="Emphasis"/>
          <w:highlight w:val="green"/>
          <w:bdr w:val="single" w:sz="18" w:space="0" w:color="auto"/>
        </w:rPr>
        <w:t>hide their ambitions</w:t>
      </w:r>
      <w:r w:rsidRPr="007C7FA5">
        <w:rPr>
          <w:rStyle w:val="StyleUnderline"/>
        </w:rPr>
        <w:t>—and progress—</w:t>
      </w:r>
      <w:r w:rsidRPr="00A50E06">
        <w:rPr>
          <w:rStyle w:val="Emphasis"/>
          <w:highlight w:val="green"/>
        </w:rPr>
        <w:t>in plain sight</w:t>
      </w:r>
      <w:r w:rsidRPr="007C7FA5">
        <w:rPr>
          <w:sz w:val="16"/>
        </w:rPr>
        <w:t>.</w:t>
      </w:r>
    </w:p>
    <w:p w14:paraId="40FDC593" w14:textId="77777777" w:rsidR="00060BB5" w:rsidRDefault="00060BB5" w:rsidP="00060BB5">
      <w:pPr>
        <w:spacing w:line="240" w:lineRule="auto"/>
        <w:rPr>
          <w:rStyle w:val="StyleUnderline"/>
        </w:rPr>
      </w:pPr>
    </w:p>
    <w:p w14:paraId="62917B15" w14:textId="77777777" w:rsidR="00060BB5" w:rsidRDefault="00060BB5" w:rsidP="00060BB5">
      <w:pPr>
        <w:pStyle w:val="Heading4"/>
      </w:pPr>
      <w:r>
        <w:t xml:space="preserve">Nuke war causes extinction AND outweighs </w:t>
      </w:r>
      <w:r w:rsidRPr="00C339DB">
        <w:rPr>
          <w:u w:val="single"/>
        </w:rPr>
        <w:t>other</w:t>
      </w:r>
      <w:r>
        <w:t xml:space="preserve"> existential risks</w:t>
      </w:r>
    </w:p>
    <w:p w14:paraId="022BB6F0" w14:textId="77777777" w:rsidR="00060BB5" w:rsidRPr="00E530E8" w:rsidRDefault="00060BB5" w:rsidP="00060BB5">
      <w:r w:rsidRPr="006E2B13">
        <w:rPr>
          <w:rStyle w:val="Style13ptBold"/>
        </w:rPr>
        <w:t>PND 16</w:t>
      </w:r>
      <w:r w:rsidRPr="00EE4443">
        <w:t>. internally citing Zbigniew Brzezinski, Council of Foreign Relations and former national security adviser to President Carter, Toon and Robock’s 2012 study on nuclear winter in the Bulletin of Atomic Scientists, Gareth Evans’ International Commission on Nuclear Non-</w:t>
      </w:r>
      <w:r w:rsidRPr="00EE4443">
        <w:lastRenderedPageBreak/>
        <w:t xml:space="preserve">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7" w:history="1">
        <w:r w:rsidRPr="00791635">
          <w:rPr>
            <w:rStyle w:val="Hyperlink"/>
          </w:rPr>
          <w:t>http://www.reachingcriticalwill.org/images/documents/Disarmament-fora/OEWG/2016/Documents/NGO13.pdf</w:t>
        </w:r>
      </w:hyperlink>
      <w:r>
        <w:t xml:space="preserve"> //Re-cut by Elmer</w:t>
      </w:r>
    </w:p>
    <w:p w14:paraId="6215D4A6" w14:textId="77777777" w:rsidR="00060BB5" w:rsidRPr="00216297" w:rsidRDefault="00060BB5" w:rsidP="00060BB5">
      <w:pPr>
        <w:rPr>
          <w:sz w:val="16"/>
        </w:rPr>
      </w:pPr>
      <w:r w:rsidRPr="00055D8B">
        <w:rPr>
          <w:sz w:val="16"/>
        </w:rPr>
        <w:t xml:space="preserve">Consequences human survival 12. </w:t>
      </w:r>
      <w:r w:rsidRPr="00A50E06">
        <w:rPr>
          <w:rStyle w:val="StyleUnderline"/>
          <w:highlight w:val="green"/>
        </w:rPr>
        <w:t>Even if the 'other'</w:t>
      </w:r>
      <w:r w:rsidRPr="00055D8B">
        <w:rPr>
          <w:rStyle w:val="StyleUnderline"/>
        </w:rPr>
        <w:t xml:space="preserve"> side </w:t>
      </w:r>
      <w:r w:rsidRPr="00A50E06">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A50E06">
        <w:rPr>
          <w:rStyle w:val="StyleUnderline"/>
          <w:highlight w:val="green"/>
        </w:rPr>
        <w:t>will still make</w:t>
      </w:r>
      <w:r w:rsidRPr="00391E10">
        <w:rPr>
          <w:sz w:val="16"/>
        </w:rPr>
        <w:t xml:space="preserve"> 'our' country (and </w:t>
      </w:r>
      <w:r w:rsidRPr="00391E10">
        <w:rPr>
          <w:rStyle w:val="StyleUnderline"/>
        </w:rPr>
        <w:t xml:space="preserve">the rest of </w:t>
      </w:r>
      <w:r w:rsidRPr="00A50E06">
        <w:rPr>
          <w:rStyle w:val="StyleUnderline"/>
          <w:highlight w:val="green"/>
        </w:rPr>
        <w:t>the world</w:t>
      </w:r>
      <w:r w:rsidRPr="00391E10">
        <w:rPr>
          <w:sz w:val="16"/>
        </w:rPr>
        <w:t xml:space="preserve">) </w:t>
      </w:r>
      <w:r w:rsidRPr="00A50E06">
        <w:rPr>
          <w:rStyle w:val="Emphasis"/>
          <w:highlight w:val="green"/>
        </w:rPr>
        <w:t>uninhabitable</w:t>
      </w:r>
      <w:r w:rsidRPr="00391E10">
        <w:rPr>
          <w:sz w:val="16"/>
        </w:rPr>
        <w:t xml:space="preserve">, potentially </w:t>
      </w:r>
      <w:r w:rsidRPr="00A50E06">
        <w:rPr>
          <w:rStyle w:val="StyleUnderline"/>
          <w:highlight w:val="green"/>
        </w:rPr>
        <w:t>inducing global famine lasting</w:t>
      </w:r>
      <w:r w:rsidRPr="00391E10">
        <w:rPr>
          <w:sz w:val="16"/>
        </w:rPr>
        <w:t xml:space="preserve"> up to </w:t>
      </w:r>
      <w:r w:rsidRPr="00A50E06">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A50E06">
        <w:rPr>
          <w:highlight w:val="green"/>
          <w:u w:val="single"/>
        </w:rPr>
        <w:t xml:space="preserve">A nuclear war </w:t>
      </w:r>
      <w:r w:rsidRPr="00391E10">
        <w:rPr>
          <w:u w:val="single"/>
        </w:rPr>
        <w:t xml:space="preserve">between Russia and the United States, even after the arsenal reductions planned under New START, </w:t>
      </w:r>
      <w:r w:rsidRPr="00A50E06">
        <w:rPr>
          <w:highlight w:val="green"/>
          <w:u w:val="single"/>
        </w:rPr>
        <w:t>could produce a nuclear winter</w:t>
      </w:r>
      <w:r w:rsidRPr="00391E10">
        <w:rPr>
          <w:sz w:val="16"/>
        </w:rPr>
        <w:t xml:space="preserve">. Hence, an attack by either side could be suicidal, </w:t>
      </w:r>
      <w:r w:rsidRPr="00A50E06">
        <w:rPr>
          <w:rStyle w:val="StyleUnderline"/>
          <w:highlight w:val="green"/>
        </w:rPr>
        <w:t xml:space="preserve">resulting in </w:t>
      </w:r>
      <w:r w:rsidRPr="00A50E06">
        <w:rPr>
          <w:rStyle w:val="Emphasis"/>
          <w:highlight w:val="green"/>
        </w:rPr>
        <w:t>self assured destruction</w:t>
      </w:r>
      <w:r w:rsidRPr="00A50E06">
        <w:rPr>
          <w:rStyle w:val="StyleUnderline"/>
          <w:highlight w:val="green"/>
        </w:rPr>
        <w:t xml:space="preserve">. </w:t>
      </w:r>
      <w:r w:rsidRPr="00B86C9D">
        <w:rPr>
          <w:rStyle w:val="StyleUnderline"/>
        </w:rPr>
        <w:t xml:space="preserve">Even a 'small' nuclear war </w:t>
      </w:r>
      <w:r w:rsidRPr="00B86C9D">
        <w:rPr>
          <w:sz w:val="16"/>
        </w:rPr>
        <w:t xml:space="preserve">between India and Pakistan, with each country detonating 50 Hiroshima-size atom bombs--only about 0.03 percent of the global nuclear arsenal's explosive power--as air bursts in urban areas, </w:t>
      </w:r>
      <w:r w:rsidRPr="00B86C9D">
        <w:rPr>
          <w:rStyle w:val="StyleUnderline"/>
        </w:rPr>
        <w:t>could produce so much smoke that temperatures would fall below those of the Little Ice Age</w:t>
      </w:r>
      <w:r w:rsidRPr="00B86C9D">
        <w:rPr>
          <w:sz w:val="16"/>
        </w:rPr>
        <w:t xml:space="preserve"> of the fourteenth to nineteenth centuries, </w:t>
      </w:r>
      <w:r w:rsidRPr="00B86C9D">
        <w:rPr>
          <w:rStyle w:val="StyleUnderline"/>
        </w:rPr>
        <w:t>shortening the growing season around the world and threatening the global food supply</w:t>
      </w:r>
      <w:r w:rsidRPr="00B86C9D">
        <w:rPr>
          <w:sz w:val="16"/>
        </w:rPr>
        <w:t>. Furthermore,</w:t>
      </w:r>
      <w:r w:rsidRPr="00391E10">
        <w:rPr>
          <w:sz w:val="16"/>
        </w:rPr>
        <w:t xml:space="preserve"> there would be </w:t>
      </w:r>
      <w:r w:rsidRPr="00391E10">
        <w:rPr>
          <w:rStyle w:val="StyleUnderline"/>
        </w:rPr>
        <w:t xml:space="preserve">massive ozone depletion, </w:t>
      </w:r>
      <w:r w:rsidRPr="00A50E06">
        <w:rPr>
          <w:rStyle w:val="StyleUnderline"/>
          <w:highlight w:val="green"/>
        </w:rPr>
        <w:t xml:space="preserve">allowing </w:t>
      </w:r>
      <w:r w:rsidRPr="00391E10">
        <w:rPr>
          <w:rStyle w:val="StyleUnderline"/>
        </w:rPr>
        <w:t xml:space="preserve">more </w:t>
      </w:r>
      <w:r w:rsidRPr="00A50E06">
        <w:rPr>
          <w:rStyle w:val="Emphasis"/>
          <w:highlight w:val="green"/>
        </w:rPr>
        <w:t>ultraviolet</w:t>
      </w:r>
      <w:r w:rsidRPr="00391E10">
        <w:rPr>
          <w:rStyle w:val="StyleUnderline"/>
        </w:rPr>
        <w:t xml:space="preserve"> </w:t>
      </w:r>
      <w:r w:rsidRPr="00A50E06">
        <w:rPr>
          <w:rStyle w:val="StyleUnderline"/>
          <w:highlight w:val="green"/>
        </w:rPr>
        <w:t>radiation</w:t>
      </w:r>
      <w:r w:rsidRPr="00391E10">
        <w:rPr>
          <w:sz w:val="16"/>
        </w:rPr>
        <w:t xml:space="preserve"> to reach Earth's surface. </w:t>
      </w:r>
      <w:r w:rsidRPr="00391E10">
        <w:rPr>
          <w:rStyle w:val="Emphasis"/>
        </w:rPr>
        <w:t xml:space="preserve">Recent </w:t>
      </w:r>
      <w:r w:rsidRPr="00A50E06">
        <w:rPr>
          <w:rStyle w:val="Emphasis"/>
          <w:highlight w:val="green"/>
        </w:rPr>
        <w:t>studies</w:t>
      </w:r>
      <w:r w:rsidRPr="00A50E06">
        <w:rPr>
          <w:rStyle w:val="StyleUnderline"/>
          <w:highlight w:val="green"/>
        </w:rPr>
        <w:t xml:space="preserve"> predict </w:t>
      </w:r>
      <w:r w:rsidRPr="00391E10">
        <w:rPr>
          <w:rStyle w:val="StyleUnderline"/>
        </w:rPr>
        <w:t xml:space="preserve">that </w:t>
      </w:r>
      <w:r w:rsidRPr="00A50E06">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A50E06">
        <w:rPr>
          <w:rStyle w:val="StyleUnderline"/>
          <w:highlight w:val="green"/>
        </w:rPr>
        <w:t>would decline</w:t>
      </w:r>
      <w:r w:rsidRPr="00391E10">
        <w:rPr>
          <w:u w:val="single"/>
        </w:rPr>
        <w:t xml:space="preserve"> </w:t>
      </w:r>
      <w:r w:rsidRPr="00A50E06">
        <w:rPr>
          <w:highlight w:val="green"/>
          <w:u w:val="single"/>
        </w:rPr>
        <w:t xml:space="preserve">by </w:t>
      </w:r>
      <w:r w:rsidRPr="00391E10">
        <w:rPr>
          <w:u w:val="single"/>
        </w:rPr>
        <w:t xml:space="preserve">about </w:t>
      </w:r>
      <w:r w:rsidRPr="00A50E06">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A50E06">
        <w:rPr>
          <w:rStyle w:val="StyleUnderline"/>
          <w:highlight w:val="green"/>
        </w:rPr>
        <w:t>cause the deaths of</w:t>
      </w:r>
      <w:r w:rsidRPr="00391E10">
        <w:rPr>
          <w:rStyle w:val="StyleUnderline"/>
        </w:rPr>
        <w:t xml:space="preserve"> most/nearly all/</w:t>
      </w:r>
      <w:r w:rsidRPr="00A50E06">
        <w:rPr>
          <w:rStyle w:val="Emphasis"/>
          <w:highlight w:val="green"/>
        </w:rPr>
        <w:t>all humans</w:t>
      </w:r>
      <w:r w:rsidRPr="00391E10">
        <w:rPr>
          <w:rStyle w:val="StyleUnderline"/>
        </w:rPr>
        <w:t xml:space="preserve"> (</w:t>
      </w:r>
      <w:r w:rsidRPr="00A50E06">
        <w:rPr>
          <w:rStyle w:val="StyleUnderline"/>
          <w:highlight w:val="green"/>
        </w:rPr>
        <w:t>and</w:t>
      </w:r>
      <w:r w:rsidRPr="00391E10">
        <w:rPr>
          <w:rStyle w:val="StyleUnderline"/>
        </w:rPr>
        <w:t xml:space="preserve"> severely impact/extinguish </w:t>
      </w:r>
      <w:r w:rsidRPr="00A50E06">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w:t>
      </w:r>
      <w:r w:rsidRPr="00B86C9D">
        <w:rPr>
          <w:rStyle w:val="StyleUnderline"/>
        </w:rPr>
        <w:t>threat posed by nuclear weapons use as one that</w:t>
      </w:r>
      <w:r w:rsidRPr="00B86C9D">
        <w:rPr>
          <w:sz w:val="16"/>
        </w:rPr>
        <w:t xml:space="preserve"> at least threatens what we now call 'civilization' and that potentially </w:t>
      </w:r>
      <w:r w:rsidRPr="00B86C9D">
        <w:rPr>
          <w:rStyle w:val="Emphasis"/>
        </w:rPr>
        <w:t>threatens human survival with an immediacy that even climate change does not</w:t>
      </w:r>
      <w:r w:rsidRPr="00B86C9D">
        <w:rPr>
          <w:sz w:val="16"/>
        </w:rPr>
        <w:t>, though we can see the results of climate change here and now and of course the immediate post-nuclear results for Hiroshima and Nagasaki as well</w:t>
      </w:r>
      <w:r w:rsidRPr="00055D8B">
        <w:rPr>
          <w:sz w:val="16"/>
        </w:rPr>
        <w:t xml:space="preserve">. </w:t>
      </w:r>
    </w:p>
    <w:p w14:paraId="663A9A62" w14:textId="77777777" w:rsidR="00301D29" w:rsidRPr="00317401" w:rsidRDefault="00301D29" w:rsidP="00301D29">
      <w:pPr>
        <w:pStyle w:val="Heading3"/>
      </w:pPr>
      <w:r w:rsidRPr="00317401">
        <w:lastRenderedPageBreak/>
        <w:t>1AC – Framework (Short)</w:t>
      </w:r>
    </w:p>
    <w:p w14:paraId="0D14239F" w14:textId="77777777" w:rsidR="001C4CD2" w:rsidRPr="00317401" w:rsidRDefault="001C4CD2" w:rsidP="001C4CD2">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58A73BC3" w14:textId="77777777" w:rsidR="001C4CD2" w:rsidRPr="00317401" w:rsidRDefault="001C4CD2" w:rsidP="001C4CD2">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22ACA01A" w14:textId="77777777" w:rsidR="001C4CD2" w:rsidRPr="00317401" w:rsidRDefault="001C4CD2" w:rsidP="001C4CD2">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5386CD60" w14:textId="77777777" w:rsidR="001C4CD2" w:rsidRPr="00317401" w:rsidRDefault="001C4CD2" w:rsidP="001C4CD2">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w:t>
      </w:r>
      <w:r w:rsidRPr="0037474E">
        <w:rPr>
          <w:rFonts w:asciiTheme="majorHAnsi" w:hAnsiTheme="majorHAnsi" w:cstheme="majorHAnsi"/>
          <w:sz w:val="16"/>
        </w:rPr>
        <w:t xml:space="preserve">principal </w:t>
      </w:r>
      <w:r w:rsidRPr="0037474E">
        <w:rPr>
          <w:rFonts w:asciiTheme="majorHAnsi" w:hAnsiTheme="majorHAnsi" w:cstheme="majorHAnsi"/>
          <w:u w:val="single"/>
        </w:rPr>
        <w:t>reason why particular stimuli, objects, events, situations, and activities are rewarding</w:t>
      </w:r>
      <w:r w:rsidRPr="0037474E">
        <w:rPr>
          <w:rFonts w:asciiTheme="majorHAnsi" w:hAnsiTheme="majorHAnsi" w:cstheme="majorHAnsi"/>
          <w:sz w:val="16"/>
        </w:rPr>
        <w:t xml:space="preserve"> may be </w:t>
      </w:r>
      <w:r w:rsidRPr="0037474E">
        <w:rPr>
          <w:rFonts w:asciiTheme="majorHAnsi" w:hAnsiTheme="majorHAnsi" w:cstheme="majorHAnsi"/>
          <w:u w:val="single"/>
        </w:rPr>
        <w:t>due to pleasure.</w:t>
      </w:r>
      <w:r w:rsidRPr="0037474E">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7474E">
        <w:rPr>
          <w:rFonts w:asciiTheme="majorHAnsi" w:hAnsiTheme="majorHAnsi" w:cstheme="majorHAnsi"/>
          <w:u w:val="single"/>
        </w:rPr>
        <w:t>Pleasure, as the primary effect of rewards</w:t>
      </w:r>
      <w:r w:rsidRPr="0037474E">
        <w:rPr>
          <w:rFonts w:asciiTheme="majorHAnsi" w:hAnsiTheme="majorHAnsi" w:cstheme="majorHAnsi"/>
          <w:sz w:val="16"/>
        </w:rPr>
        <w:t xml:space="preserve">, drives the prime reward functions of learning, approach behavior, and decision making and </w:t>
      </w:r>
      <w:r w:rsidRPr="0037474E">
        <w:rPr>
          <w:rFonts w:asciiTheme="majorHAnsi" w:hAnsiTheme="majorHAnsi" w:cstheme="majorHAnsi"/>
          <w:u w:val="single"/>
        </w:rPr>
        <w:t xml:space="preserve">provides the </w:t>
      </w:r>
      <w:r w:rsidRPr="0037474E">
        <w:rPr>
          <w:rFonts w:asciiTheme="majorHAnsi" w:hAnsiTheme="majorHAnsi" w:cstheme="majorHAnsi"/>
          <w:b/>
          <w:bCs/>
          <w:u w:val="single"/>
        </w:rPr>
        <w:t>basis for hedonic theories</w:t>
      </w:r>
      <w:r w:rsidRPr="0037474E">
        <w:rPr>
          <w:rFonts w:asciiTheme="majorHAnsi" w:hAnsiTheme="majorHAnsi" w:cstheme="majorHAnsi"/>
          <w:u w:val="single"/>
        </w:rPr>
        <w:t xml:space="preserve"> of reward funct</w:t>
      </w:r>
      <w:r w:rsidRPr="00317401">
        <w:rPr>
          <w:rFonts w:asciiTheme="majorHAnsi" w:hAnsiTheme="majorHAnsi" w:cstheme="majorHAnsi"/>
          <w:u w:val="single"/>
        </w:rPr>
        <w:t xml:space="preserve">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317401">
        <w:rPr>
          <w:rFonts w:asciiTheme="majorHAnsi" w:hAnsiTheme="majorHAnsi" w:cstheme="majorHAnsi"/>
          <w:sz w:val="16"/>
        </w:rPr>
        <w:lastRenderedPageBreak/>
        <w:t xml:space="preserve">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w:t>
      </w:r>
      <w:r w:rsidRPr="00994F78">
        <w:rPr>
          <w:rFonts w:asciiTheme="majorHAnsi" w:hAnsiTheme="majorHAnsi" w:cstheme="majorHAnsi"/>
          <w:sz w:val="16"/>
        </w:rPr>
        <w:t xml:space="preserve">the phenotype must survive and generate offspring, and be better at it than its competitors. Thus, </w:t>
      </w:r>
      <w:r w:rsidRPr="00994F78">
        <w:rPr>
          <w:rFonts w:asciiTheme="majorHAnsi" w:hAnsiTheme="majorHAnsi" w:cstheme="majorHAnsi"/>
          <w:u w:val="single"/>
        </w:rPr>
        <w:t>the ultimate, distal function of rewards is to increase evolutionary fitness</w:t>
      </w:r>
      <w:r w:rsidRPr="00994F78">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994F78">
        <w:rPr>
          <w:rFonts w:asciiTheme="majorHAnsi" w:hAnsiTheme="majorHAnsi" w:cstheme="majorHAnsi"/>
          <w:u w:val="single"/>
        </w:rPr>
        <w:t>Behavioral reward functions have evolved to help individuals to survive and</w:t>
      </w:r>
      <w:r w:rsidRPr="00317401">
        <w:rPr>
          <w:rFonts w:asciiTheme="majorHAnsi" w:hAnsiTheme="majorHAnsi" w:cstheme="majorHAnsi"/>
          <w:u w:val="single"/>
        </w:rPr>
        <w:t xml:space="preserve">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w:t>
      </w:r>
      <w:r w:rsidRPr="00994F78">
        <w:rPr>
          <w:rFonts w:asciiTheme="majorHAnsi" w:hAnsiTheme="majorHAnsi" w:cstheme="majorHAnsi"/>
          <w:sz w:val="16"/>
        </w:rPr>
        <w:t xml:space="preserve">interests and not immediately available in the environment. </w:t>
      </w:r>
      <w:r w:rsidRPr="00994F78">
        <w:rPr>
          <w:rFonts w:asciiTheme="majorHAnsi" w:hAnsiTheme="majorHAnsi" w:cstheme="majorHAnsi"/>
          <w:u w:val="single"/>
        </w:rPr>
        <w:t>Thus the distal reward function in gene propagation and evolutionary fitness defines the proximal reward functions that we see</w:t>
      </w:r>
      <w:r w:rsidRPr="00994F78">
        <w:rPr>
          <w:rFonts w:asciiTheme="majorHAnsi" w:hAnsiTheme="majorHAnsi" w:cstheme="majorHAnsi"/>
          <w:sz w:val="16"/>
        </w:rPr>
        <w:t xml:space="preserve"> in everyday behavior. </w:t>
      </w:r>
      <w:r w:rsidRPr="00994F78">
        <w:rPr>
          <w:rFonts w:asciiTheme="majorHAnsi" w:hAnsiTheme="majorHAnsi" w:cstheme="majorHAnsi"/>
          <w:u w:val="single"/>
        </w:rPr>
        <w:t xml:space="preserve">That is why foods, drinks, mates, and offspring are rewarding. </w:t>
      </w:r>
      <w:r w:rsidRPr="00994F78">
        <w:rPr>
          <w:rFonts w:asciiTheme="majorHAnsi" w:hAnsiTheme="majorHAnsi" w:cstheme="majorHAnsi"/>
          <w:sz w:val="16"/>
        </w:rPr>
        <w:t xml:space="preserve">There have been theories linking pleasure as a required component of health benefits salutogenesis, (salugenesis). In essence, under these terms, </w:t>
      </w:r>
      <w:r w:rsidRPr="00994F78">
        <w:rPr>
          <w:rFonts w:asciiTheme="majorHAnsi" w:hAnsiTheme="majorHAnsi" w:cstheme="majorHAnsi"/>
          <w:u w:val="single"/>
        </w:rPr>
        <w:t>pleasure is described as a state or feeling of happiness and satisfaction resulting from an experience that one enjoys.</w:t>
      </w:r>
      <w:r w:rsidRPr="00994F78">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w:t>
      </w:r>
      <w:r w:rsidRPr="00317401">
        <w:rPr>
          <w:rFonts w:asciiTheme="majorHAnsi" w:hAnsiTheme="majorHAnsi" w:cstheme="majorHAnsi"/>
          <w:sz w:val="16"/>
        </w:rPr>
        <w:t xml:space="preserve">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w:t>
      </w:r>
      <w:r w:rsidRPr="00317401">
        <w:rPr>
          <w:rFonts w:asciiTheme="majorHAnsi" w:hAnsiTheme="majorHAnsi" w:cstheme="majorHAnsi"/>
          <w:sz w:val="16"/>
        </w:rPr>
        <w:lastRenderedPageBreak/>
        <w:t xml:space="preserve">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w:t>
      </w:r>
      <w:r w:rsidRPr="0037474E">
        <w:rPr>
          <w:rFonts w:asciiTheme="majorHAnsi" w:hAnsiTheme="majorHAnsi" w:cstheme="majorHAnsi"/>
          <w:sz w:val="16"/>
        </w:rPr>
        <w:t xml:space="preserve">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7474E">
        <w:rPr>
          <w:rFonts w:asciiTheme="majorHAnsi" w:hAnsiTheme="majorHAnsi" w:cstheme="majorHAnsi"/>
          <w:u w:val="single"/>
        </w:rPr>
        <w:t>“liking” of something, or pure pleasure, is represented by</w:t>
      </w:r>
      <w:r w:rsidRPr="0037474E">
        <w:rPr>
          <w:rFonts w:asciiTheme="majorHAnsi" w:hAnsiTheme="majorHAnsi" w:cstheme="majorHAnsi"/>
          <w:sz w:val="16"/>
        </w:rPr>
        <w:t xml:space="preserve"> small </w:t>
      </w:r>
      <w:r w:rsidRPr="0037474E">
        <w:rPr>
          <w:rFonts w:asciiTheme="majorHAnsi" w:hAnsiTheme="majorHAnsi" w:cstheme="majorHAnsi"/>
          <w:u w:val="single"/>
        </w:rPr>
        <w:t>regions</w:t>
      </w:r>
      <w:r w:rsidRPr="0037474E">
        <w:rPr>
          <w:rFonts w:asciiTheme="majorHAnsi" w:hAnsiTheme="majorHAnsi" w:cstheme="majorHAnsi"/>
          <w:sz w:val="16"/>
        </w:rPr>
        <w:t xml:space="preserve"> mainly </w:t>
      </w:r>
      <w:r w:rsidRPr="0037474E">
        <w:rPr>
          <w:rFonts w:asciiTheme="majorHAnsi" w:hAnsiTheme="majorHAnsi" w:cstheme="majorHAnsi"/>
          <w:u w:val="single"/>
        </w:rPr>
        <w:t>in the limbic system</w:t>
      </w:r>
      <w:r w:rsidRPr="0037474E">
        <w:rPr>
          <w:rFonts w:asciiTheme="majorHAnsi" w:hAnsiTheme="majorHAnsi" w:cstheme="majorHAnsi"/>
          <w:sz w:val="16"/>
        </w:rPr>
        <w:t xml:space="preserve"> (old reptilian part of the brain). These may be </w:t>
      </w:r>
      <w:r w:rsidRPr="0037474E">
        <w:rPr>
          <w:rFonts w:asciiTheme="majorHAnsi" w:hAnsiTheme="majorHAnsi" w:cstheme="majorHAnsi"/>
          <w:u w:val="single"/>
        </w:rPr>
        <w:t>part of larger neural circuits.</w:t>
      </w:r>
      <w:r w:rsidRPr="0037474E">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w:t>
      </w:r>
      <w:r w:rsidRPr="00317401">
        <w:rPr>
          <w:rFonts w:asciiTheme="majorHAnsi" w:hAnsiTheme="majorHAnsi" w:cstheme="majorHAnsi"/>
          <w:sz w:val="16"/>
        </w:rPr>
        <w:t xml:space="preserve">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w:t>
      </w:r>
      <w:r w:rsidRPr="0037474E">
        <w:rPr>
          <w:rFonts w:asciiTheme="majorHAnsi" w:hAnsiTheme="majorHAnsi" w:cstheme="majorHAnsi"/>
          <w:sz w:val="16"/>
        </w:rPr>
        <w:t xml:space="preserve">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7474E">
        <w:rPr>
          <w:rFonts w:asciiTheme="majorHAnsi" w:hAnsiTheme="majorHAnsi" w:cstheme="majorHAnsi"/>
          <w:u w:val="single"/>
        </w:rPr>
        <w:t>researchers examined 247 specimens of neural tissue from six humans, five chimpanzees, and five macaque monkeys.</w:t>
      </w:r>
      <w:r w:rsidRPr="0037474E">
        <w:rPr>
          <w:rFonts w:asciiTheme="majorHAnsi" w:hAnsiTheme="majorHAnsi" w:cstheme="majorHAnsi"/>
          <w:sz w:val="16"/>
        </w:rPr>
        <w:t xml:space="preserve"> Moreover, these </w:t>
      </w:r>
      <w:r w:rsidRPr="0037474E">
        <w:rPr>
          <w:rFonts w:asciiTheme="majorHAnsi" w:hAnsiTheme="majorHAnsi" w:cstheme="majorHAnsi"/>
          <w:u w:val="single"/>
        </w:rPr>
        <w:t>investigators analyzed which genes were turned on or off in 16 regions of the brain.</w:t>
      </w:r>
      <w:r w:rsidRPr="0037474E">
        <w:rPr>
          <w:rFonts w:asciiTheme="majorHAnsi" w:hAnsiTheme="majorHAnsi" w:cstheme="majorHAnsi"/>
          <w:sz w:val="16"/>
        </w:rPr>
        <w:t xml:space="preserve"> While </w:t>
      </w:r>
      <w:r w:rsidRPr="0037474E">
        <w:rPr>
          <w:rFonts w:asciiTheme="majorHAnsi" w:hAnsiTheme="majorHAnsi" w:cstheme="majorHAnsi"/>
          <w:u w:val="single"/>
        </w:rPr>
        <w:t xml:space="preserve">the differences among species were subtle, </w:t>
      </w:r>
      <w:r w:rsidRPr="0037474E">
        <w:rPr>
          <w:rFonts w:asciiTheme="majorHAnsi" w:hAnsiTheme="majorHAnsi" w:cstheme="majorHAnsi"/>
          <w:b/>
          <w:bCs/>
          <w:u w:val="single"/>
        </w:rPr>
        <w:t>there was</w:t>
      </w:r>
      <w:r w:rsidRPr="0037474E">
        <w:rPr>
          <w:rFonts w:asciiTheme="majorHAnsi" w:hAnsiTheme="majorHAnsi" w:cstheme="majorHAnsi"/>
          <w:u w:val="single"/>
        </w:rPr>
        <w:t xml:space="preserve"> a </w:t>
      </w:r>
      <w:r w:rsidRPr="0037474E">
        <w:rPr>
          <w:rFonts w:asciiTheme="majorHAnsi" w:hAnsiTheme="majorHAnsi" w:cstheme="majorHAnsi"/>
          <w:b/>
          <w:bCs/>
          <w:u w:val="single"/>
        </w:rPr>
        <w:t>remarkable contrast in</w:t>
      </w:r>
      <w:r w:rsidRPr="0037474E">
        <w:rPr>
          <w:rFonts w:asciiTheme="majorHAnsi" w:hAnsiTheme="majorHAnsi" w:cstheme="majorHAnsi"/>
          <w:u w:val="single"/>
        </w:rPr>
        <w:t xml:space="preserve"> the</w:t>
      </w:r>
      <w:r w:rsidRPr="0037474E">
        <w:rPr>
          <w:rFonts w:asciiTheme="majorHAnsi" w:hAnsiTheme="majorHAnsi" w:cstheme="majorHAnsi"/>
          <w:b/>
          <w:bCs/>
          <w:u w:val="single"/>
        </w:rPr>
        <w:t xml:space="preserve"> neocortices</w:t>
      </w:r>
      <w:r w:rsidRPr="0037474E">
        <w:rPr>
          <w:rFonts w:asciiTheme="majorHAnsi" w:hAnsiTheme="majorHAnsi" w:cstheme="majorHAnsi"/>
          <w:sz w:val="16"/>
        </w:rPr>
        <w:t xml:space="preserve">, specifically </w:t>
      </w:r>
      <w:r w:rsidRPr="0037474E">
        <w:rPr>
          <w:rFonts w:asciiTheme="majorHAnsi" w:hAnsiTheme="majorHAnsi" w:cstheme="majorHAnsi"/>
          <w:u w:val="single"/>
        </w:rPr>
        <w:t>in an area of the brain that is much more developed in humans than in chimpanzees.</w:t>
      </w:r>
      <w:r w:rsidRPr="0037474E">
        <w:rPr>
          <w:rFonts w:asciiTheme="majorHAnsi" w:hAnsiTheme="majorHAnsi" w:cstheme="majorHAnsi"/>
          <w:sz w:val="16"/>
        </w:rPr>
        <w:t xml:space="preserve"> In fact, these researchers found that a gene called </w:t>
      </w:r>
      <w:r w:rsidRPr="0037474E">
        <w:rPr>
          <w:rFonts w:asciiTheme="majorHAnsi" w:hAnsiTheme="majorHAnsi" w:cstheme="majorHAnsi"/>
          <w:u w:val="single"/>
        </w:rPr>
        <w:t xml:space="preserve">tyrosine hydroxylase (TH) for the enzyme, </w:t>
      </w:r>
      <w:r w:rsidRPr="0037474E">
        <w:rPr>
          <w:rFonts w:asciiTheme="majorHAnsi" w:hAnsiTheme="majorHAnsi" w:cstheme="majorHAnsi"/>
          <w:u w:val="single"/>
        </w:rPr>
        <w:lastRenderedPageBreak/>
        <w:t>responsible for the production of dopamine</w:t>
      </w:r>
      <w:r w:rsidRPr="0037474E">
        <w:rPr>
          <w:rFonts w:asciiTheme="majorHAnsi" w:hAnsiTheme="majorHAnsi" w:cstheme="majorHAnsi"/>
          <w:sz w:val="16"/>
        </w:rPr>
        <w:t xml:space="preserve">, was </w:t>
      </w:r>
      <w:r w:rsidRPr="0037474E">
        <w:rPr>
          <w:rFonts w:asciiTheme="majorHAnsi" w:hAnsiTheme="majorHAnsi" w:cstheme="majorHAnsi"/>
          <w:u w:val="single"/>
        </w:rPr>
        <w:t>expressed in the neocortex of humans, but not chimpanzees.</w:t>
      </w:r>
      <w:r w:rsidRPr="0037474E">
        <w:rPr>
          <w:rFonts w:asciiTheme="majorHAnsi" w:hAnsiTheme="majorHAnsi" w:cstheme="majorHAnsi"/>
          <w:sz w:val="16"/>
        </w:rPr>
        <w:t xml:space="preserve"> As discussed earlier, </w:t>
      </w:r>
      <w:r w:rsidRPr="0037474E">
        <w:rPr>
          <w:rFonts w:asciiTheme="majorHAnsi" w:hAnsiTheme="majorHAnsi" w:cstheme="majorHAnsi"/>
          <w:u w:val="single"/>
        </w:rPr>
        <w:t>dopamine is</w:t>
      </w:r>
      <w:r w:rsidRPr="0037474E">
        <w:rPr>
          <w:rFonts w:asciiTheme="majorHAnsi" w:hAnsiTheme="majorHAnsi" w:cstheme="majorHAnsi"/>
          <w:sz w:val="16"/>
        </w:rPr>
        <w:t xml:space="preserve"> best </w:t>
      </w:r>
      <w:r w:rsidRPr="0037474E">
        <w:rPr>
          <w:rFonts w:asciiTheme="majorHAnsi" w:hAnsiTheme="majorHAnsi" w:cstheme="majorHAnsi"/>
          <w:u w:val="single"/>
        </w:rPr>
        <w:t>known for its</w:t>
      </w:r>
      <w:r w:rsidRPr="0037474E">
        <w:rPr>
          <w:rFonts w:asciiTheme="majorHAnsi" w:hAnsiTheme="majorHAnsi" w:cstheme="majorHAnsi"/>
          <w:sz w:val="16"/>
        </w:rPr>
        <w:t xml:space="preserve"> essential </w:t>
      </w:r>
      <w:r w:rsidRPr="0037474E">
        <w:rPr>
          <w:rFonts w:asciiTheme="majorHAnsi" w:hAnsiTheme="majorHAnsi" w:cstheme="majorHAnsi"/>
          <w:u w:val="single"/>
        </w:rPr>
        <w:t>role within the brain’s reward system; the</w:t>
      </w:r>
      <w:r w:rsidRPr="0037474E">
        <w:rPr>
          <w:rFonts w:asciiTheme="majorHAnsi" w:hAnsiTheme="majorHAnsi" w:cstheme="majorHAnsi"/>
          <w:sz w:val="16"/>
        </w:rPr>
        <w:t xml:space="preserve"> very </w:t>
      </w:r>
      <w:r w:rsidRPr="0037474E">
        <w:rPr>
          <w:rFonts w:asciiTheme="majorHAnsi" w:hAnsiTheme="majorHAnsi" w:cstheme="majorHAnsi"/>
          <w:u w:val="single"/>
        </w:rPr>
        <w:t>system that responds to everything from sex, to gambling, to food, and to addictive drugs.</w:t>
      </w:r>
      <w:r w:rsidRPr="0037474E">
        <w:rPr>
          <w:rFonts w:asciiTheme="majorHAnsi" w:hAnsiTheme="majorHAnsi" w:cstheme="majorHAnsi"/>
          <w:sz w:val="16"/>
        </w:rPr>
        <w:t xml:space="preserve"> However, dopamine also assists in regulating emotional responses, memory, and movement. Notably, abnormal dopamine levels have been linked to disorders including Parkinso</w:t>
      </w:r>
      <w:r w:rsidRPr="00317401">
        <w:rPr>
          <w:rFonts w:asciiTheme="majorHAnsi" w:hAnsiTheme="majorHAnsi" w:cstheme="majorHAnsi"/>
          <w:sz w:val="16"/>
        </w:rPr>
        <w:t xml:space="preserve">n’s, schizophrenia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83D2DFA" w14:textId="6131FCC9" w:rsidR="004667B3" w:rsidRDefault="00BC0796" w:rsidP="00BC0796">
      <w:pPr>
        <w:pStyle w:val="Heading4"/>
      </w:pPr>
      <w:r w:rsidRPr="00317401">
        <w:t>Thus, the standard is maximizing expected well-being</w:t>
      </w:r>
      <w:r w:rsidR="004667B3">
        <w:t>.</w:t>
      </w:r>
    </w:p>
    <w:p w14:paraId="793D51F4" w14:textId="21A81513" w:rsidR="00BC0796" w:rsidRPr="00317401" w:rsidRDefault="00BC0796" w:rsidP="00BC0796">
      <w:pPr>
        <w:pStyle w:val="Heading4"/>
      </w:pPr>
      <w:r w:rsidRPr="00317401">
        <w:t>Prefer additionally –</w:t>
      </w:r>
    </w:p>
    <w:p w14:paraId="0C98B0E5" w14:textId="77777777" w:rsidR="00BC0796" w:rsidRPr="00317401" w:rsidRDefault="00BC0796" w:rsidP="00BC0796">
      <w:pPr>
        <w:pStyle w:val="Heading4"/>
        <w:rPr>
          <w:rFonts w:cs="Calibri"/>
          <w:bCs w:val="0"/>
        </w:rPr>
      </w:pPr>
      <w:r w:rsidRPr="00317401">
        <w:rPr>
          <w:rFonts w:cs="Calibri"/>
        </w:rPr>
        <w:t xml:space="preserve">Use epistemic modesty for evaluating the framework debate: that means compare the probability of the framework times the magnitude of the impact under a framework. Prefer: </w:t>
      </w:r>
    </w:p>
    <w:p w14:paraId="58C6F87D" w14:textId="77777777" w:rsidR="00BC0796" w:rsidRPr="00317401" w:rsidRDefault="00BC0796" w:rsidP="00BC0796">
      <w:pPr>
        <w:pStyle w:val="Heading4"/>
        <w:rPr>
          <w:rFonts w:cs="Calibri"/>
          <w:bCs w:val="0"/>
        </w:rPr>
      </w:pPr>
      <w:r w:rsidRPr="00317401">
        <w:rPr>
          <w:rFonts w:cs="Calibri"/>
        </w:rPr>
        <w:t>A] Clash— we don’t know if our frameworks are true, but we can debate the topical question. That incentivizes debating both layers instead of solely focusing on framework.</w:t>
      </w:r>
    </w:p>
    <w:p w14:paraId="6437AF32" w14:textId="77777777" w:rsidR="00BC0796" w:rsidRPr="00317401" w:rsidRDefault="00BC0796" w:rsidP="00BC0796">
      <w:pPr>
        <w:pStyle w:val="Heading4"/>
        <w:rPr>
          <w:rFonts w:eastAsia="Times New Roman" w:cs="Calibri"/>
        </w:rPr>
      </w:pPr>
      <w:r w:rsidRPr="00317401">
        <w:rPr>
          <w:rFonts w:eastAsia="Times New Roman" w:cs="Calibri"/>
        </w:rPr>
        <w:t>B] Action under one framework doesn’t preclude action under another. For example, if I am a Utilitarian I can still have an obligation under util, even if the aff is bad under Hobbes. This means that winning a framing issue doesn’t exclude my offense.</w:t>
      </w:r>
    </w:p>
    <w:p w14:paraId="6356CBE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7D11448"/>
    <w:multiLevelType w:val="hybridMultilevel"/>
    <w:tmpl w:val="3E327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160FB8"/>
    <w:multiLevelType w:val="hybridMultilevel"/>
    <w:tmpl w:val="F2EA9862"/>
    <w:lvl w:ilvl="0" w:tplc="9FFAD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4"/>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32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0BB5"/>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775BF"/>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CD2"/>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AC3"/>
    <w:rsid w:val="002E0643"/>
    <w:rsid w:val="002E392E"/>
    <w:rsid w:val="002E6BBC"/>
    <w:rsid w:val="002F1BA9"/>
    <w:rsid w:val="002F6E74"/>
    <w:rsid w:val="00301D29"/>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667B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64A7"/>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AD9"/>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32E6"/>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94F78"/>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0F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796"/>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0B2A"/>
    <w:rsid w:val="00DC2BE5"/>
    <w:rsid w:val="00DC6980"/>
    <w:rsid w:val="00DD4CD4"/>
    <w:rsid w:val="00DD65A2"/>
    <w:rsid w:val="00DD6770"/>
    <w:rsid w:val="00DE0749"/>
    <w:rsid w:val="00DE1CE2"/>
    <w:rsid w:val="00DF1210"/>
    <w:rsid w:val="00DF1275"/>
    <w:rsid w:val="00DF277A"/>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78EBCB"/>
  <w14:defaultImageDpi w14:val="300"/>
  <w15:docId w15:val="{F910E341-820A-1D49-BE3F-3F39B353A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E32E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E32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32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E32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6E32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32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32E6"/>
  </w:style>
  <w:style w:type="character" w:customStyle="1" w:styleId="Heading1Char">
    <w:name w:val="Heading 1 Char"/>
    <w:aliases w:val="Pocket Char"/>
    <w:basedOn w:val="DefaultParagraphFont"/>
    <w:link w:val="Heading1"/>
    <w:uiPriority w:val="9"/>
    <w:rsid w:val="006E32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32E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E32E6"/>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6E32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6E32E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6E32E6"/>
    <w:rPr>
      <w:b/>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6E32E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E32E6"/>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6E32E6"/>
    <w:rPr>
      <w:color w:val="auto"/>
      <w:u w:val="none"/>
    </w:rPr>
  </w:style>
  <w:style w:type="paragraph" w:styleId="DocumentMap">
    <w:name w:val="Document Map"/>
    <w:basedOn w:val="Normal"/>
    <w:link w:val="DocumentMapChar"/>
    <w:uiPriority w:val="99"/>
    <w:semiHidden/>
    <w:unhideWhenUsed/>
    <w:rsid w:val="006E32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32E6"/>
    <w:rPr>
      <w:rFonts w:ascii="Lucida Grande" w:hAnsi="Lucida Grande" w:cs="Lucida Grande"/>
    </w:rPr>
  </w:style>
  <w:style w:type="paragraph" w:customStyle="1" w:styleId="Emphasis1">
    <w:name w:val="Emphasis1"/>
    <w:basedOn w:val="Normal"/>
    <w:link w:val="Emphasis"/>
    <w:autoRedefine/>
    <w:uiPriority w:val="20"/>
    <w:qFormat/>
    <w:rsid w:val="006E32E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6E32E6"/>
    <w:rPr>
      <w:color w:val="605E5C"/>
      <w:shd w:val="clear" w:color="auto" w:fill="E1DFDD"/>
    </w:rPr>
  </w:style>
  <w:style w:type="paragraph" w:customStyle="1" w:styleId="textbold">
    <w:name w:val="text bold"/>
    <w:basedOn w:val="Normal"/>
    <w:autoRedefine/>
    <w:uiPriority w:val="20"/>
    <w:qFormat/>
    <w:rsid w:val="006E32E6"/>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6E32E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6E32E6"/>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6E32E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1"/>
    <w:uiPriority w:val="6"/>
    <w:qFormat/>
    <w:rsid w:val="006E32E6"/>
    <w:pPr>
      <w:widowControl w:val="0"/>
      <w:autoSpaceDE w:val="0"/>
      <w:autoSpaceDN w:val="0"/>
      <w:adjustRightInd w:val="0"/>
      <w:spacing w:before="240" w:after="60"/>
      <w:jc w:val="center"/>
      <w:outlineLvl w:val="0"/>
    </w:pPr>
    <w:rPr>
      <w:u w:val="single"/>
    </w:rPr>
  </w:style>
  <w:style w:type="character" w:customStyle="1" w:styleId="TitleChar1">
    <w:name w:val="Title Char1"/>
    <w:aliases w:val="Cites and Cards Char,UNDERLINE Char,Bold Underlined Char,title Char,Block Heading Char,Read This Char"/>
    <w:basedOn w:val="DefaultParagraphFont"/>
    <w:link w:val="Title"/>
    <w:uiPriority w:val="6"/>
    <w:rsid w:val="006E32E6"/>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6E32E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6E32E6"/>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bc.net.au/news/science/2019-07-19/apollo-11-moon-landing-heritage-preservation-outer-space-treaty/11055458" TargetMode="External"/><Relationship Id="rId18" Type="http://schemas.openxmlformats.org/officeDocument/2006/relationships/hyperlink" Target="https://www.ncbi.nlm.nih.gov/pmc/articles/PMC64465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aily.jstor.org/should-the-moon-landing-site-be-a-national-historic-landmark/" TargetMode="External"/><Relationship Id="rId17" Type="http://schemas.openxmlformats.org/officeDocument/2006/relationships/hyperlink" Target="http://www.reachingcriticalwill.org/images/documents/Disarmament-fora/OEWG/2016/Documents/NGO13.pdf" TargetMode="External"/><Relationship Id="rId2" Type="http://schemas.openxmlformats.org/officeDocument/2006/relationships/customXml" Target="../customXml/item2.xml"/><Relationship Id="rId16" Type="http://schemas.openxmlformats.org/officeDocument/2006/relationships/hyperlink" Target="https://archive.is/MQ4s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science/2019/jul/19/apollo-11-site-heritage-status-space-agency-moon" TargetMode="External"/><Relationship Id="rId5" Type="http://schemas.openxmlformats.org/officeDocument/2006/relationships/numbering" Target="numbering.xml"/><Relationship Id="rId15" Type="http://schemas.openxmlformats.org/officeDocument/2006/relationships/hyperlink" Target="https://engineering.berkeley.edu/news/2020/03/can-tiny-invisible-particles-help-stop-the-spread-of-nuclear-weapons/" TargetMode="External"/><Relationship Id="rId10" Type="http://schemas.openxmlformats.org/officeDocument/2006/relationships/image" Target="media/image1.jp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moon.nasa.gov/resources/53/lunar-heritage-sites/" TargetMode="External"/><Relationship Id="rId14" Type="http://schemas.openxmlformats.org/officeDocument/2006/relationships/hyperlink" Target="https://archive.is/VKac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30</Pages>
  <Words>18952</Words>
  <Characters>108028</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15</cp:revision>
  <dcterms:created xsi:type="dcterms:W3CDTF">2022-02-19T19:27:00Z</dcterms:created>
  <dcterms:modified xsi:type="dcterms:W3CDTF">2022-02-19T20:55:00Z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