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848C2" w14:textId="77777777" w:rsidR="00937EA6" w:rsidRDefault="00937EA6" w:rsidP="00937EA6">
      <w:pPr>
        <w:pStyle w:val="Heading3"/>
      </w:pPr>
      <w:r>
        <w:t>Combo Shell</w:t>
      </w:r>
    </w:p>
    <w:p w14:paraId="2BAC1C69" w14:textId="1E420FBA" w:rsidR="00937EA6" w:rsidRPr="00A944C6" w:rsidRDefault="00937EA6" w:rsidP="00937EA6">
      <w:pPr>
        <w:pStyle w:val="Heading4"/>
      </w:pPr>
      <w:r w:rsidRPr="00A944C6">
        <w:t>Interpretation:</w:t>
      </w:r>
      <w:r>
        <w:t xml:space="preserve"> the affirmative debater must not say 1ar theory is </w:t>
      </w:r>
      <w:proofErr w:type="spellStart"/>
      <w:r>
        <w:t>dtd</w:t>
      </w:r>
      <w:proofErr w:type="spellEnd"/>
      <w:r>
        <w:t xml:space="preserve">, ci </w:t>
      </w:r>
      <w:r>
        <w:t xml:space="preserve">and “if I win one layer vote </w:t>
      </w:r>
      <w:proofErr w:type="spellStart"/>
      <w:r>
        <w:t>aff</w:t>
      </w:r>
      <w:proofErr w:type="spellEnd"/>
      <w:r>
        <w:t>”</w:t>
      </w:r>
    </w:p>
    <w:p w14:paraId="04CAAB22" w14:textId="77777777" w:rsidR="00937EA6" w:rsidRPr="00A944C6" w:rsidRDefault="00937EA6" w:rsidP="00937EA6">
      <w:pPr>
        <w:pStyle w:val="Heading4"/>
      </w:pPr>
      <w:r w:rsidRPr="00A944C6">
        <w:t>Violation:</w:t>
      </w:r>
      <w:r>
        <w:t xml:space="preserve"> </w:t>
      </w:r>
      <w:proofErr w:type="spellStart"/>
      <w:r>
        <w:t>its</w:t>
      </w:r>
      <w:proofErr w:type="spellEnd"/>
      <w:r>
        <w:t xml:space="preserve"> in the 1ac/1ar</w:t>
      </w:r>
    </w:p>
    <w:p w14:paraId="6E0295C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7EA6"/>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7EA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C0DEC"/>
  <w15:chartTrackingRefBased/>
  <w15:docId w15:val="{3A833F79-D090-41FB-B8E9-F78076CE2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7EA6"/>
    <w:rPr>
      <w:rFonts w:ascii="Calibri" w:hAnsi="Calibri"/>
    </w:rPr>
  </w:style>
  <w:style w:type="paragraph" w:styleId="Heading1">
    <w:name w:val="heading 1"/>
    <w:aliases w:val="Pocket"/>
    <w:basedOn w:val="Normal"/>
    <w:next w:val="Normal"/>
    <w:link w:val="Heading1Char"/>
    <w:qFormat/>
    <w:rsid w:val="00937E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7E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37E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3"/>
    <w:unhideWhenUsed/>
    <w:qFormat/>
    <w:rsid w:val="00937E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7E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EA6"/>
  </w:style>
  <w:style w:type="character" w:customStyle="1" w:styleId="Heading1Char">
    <w:name w:val="Heading 1 Char"/>
    <w:aliases w:val="Pocket Char"/>
    <w:basedOn w:val="DefaultParagraphFont"/>
    <w:link w:val="Heading1"/>
    <w:rsid w:val="00937E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7EA6"/>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37EA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T Char"/>
    <w:basedOn w:val="DefaultParagraphFont"/>
    <w:link w:val="Heading4"/>
    <w:uiPriority w:val="3"/>
    <w:rsid w:val="00937EA6"/>
    <w:rPr>
      <w:rFonts w:ascii="Calibri" w:eastAsiaTheme="majorEastAsia" w:hAnsi="Calibri" w:cstheme="majorBidi"/>
      <w:b/>
      <w:iCs/>
      <w:sz w:val="26"/>
    </w:rPr>
  </w:style>
  <w:style w:type="character" w:styleId="Emphasis">
    <w:name w:val="Emphasis"/>
    <w:basedOn w:val="DefaultParagraphFont"/>
    <w:uiPriority w:val="7"/>
    <w:qFormat/>
    <w:rsid w:val="00937EA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937EA6"/>
    <w:rPr>
      <w:b/>
      <w:bCs/>
      <w:sz w:val="26"/>
      <w:u w:val="none"/>
    </w:rPr>
  </w:style>
  <w:style w:type="character" w:customStyle="1" w:styleId="StyleUnderline">
    <w:name w:val="Style Underline"/>
    <w:aliases w:val="Underline"/>
    <w:basedOn w:val="DefaultParagraphFont"/>
    <w:uiPriority w:val="6"/>
    <w:qFormat/>
    <w:rsid w:val="00937EA6"/>
    <w:rPr>
      <w:b w:val="0"/>
      <w:sz w:val="22"/>
      <w:u w:val="single"/>
    </w:rPr>
  </w:style>
  <w:style w:type="character" w:styleId="Hyperlink">
    <w:name w:val="Hyperlink"/>
    <w:basedOn w:val="DefaultParagraphFont"/>
    <w:uiPriority w:val="99"/>
    <w:semiHidden/>
    <w:unhideWhenUsed/>
    <w:rsid w:val="00937EA6"/>
    <w:rPr>
      <w:color w:val="auto"/>
      <w:u w:val="none"/>
    </w:rPr>
  </w:style>
  <w:style w:type="character" w:styleId="FollowedHyperlink">
    <w:name w:val="FollowedHyperlink"/>
    <w:basedOn w:val="DefaultParagraphFont"/>
    <w:uiPriority w:val="99"/>
    <w:semiHidden/>
    <w:unhideWhenUsed/>
    <w:rsid w:val="00937EA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22</Words>
  <Characters>130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cp:revision>
  <dcterms:created xsi:type="dcterms:W3CDTF">2021-09-26T18:45:00Z</dcterms:created>
  <dcterms:modified xsi:type="dcterms:W3CDTF">2021-09-26T18:45:00Z</dcterms:modified>
</cp:coreProperties>
</file>