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E68E" w14:textId="74E7A67E" w:rsidR="00A95652" w:rsidRDefault="00096114" w:rsidP="00096114">
      <w:pPr>
        <w:pStyle w:val="Heading1"/>
      </w:pPr>
      <w:r>
        <w:t>1AC – Glenbrooks – R2</w:t>
      </w:r>
    </w:p>
    <w:p w14:paraId="0D267D4E" w14:textId="77777777" w:rsidR="001A232A" w:rsidRPr="00315179" w:rsidRDefault="001A232A" w:rsidP="001A232A">
      <w:pPr>
        <w:pStyle w:val="Heading4"/>
      </w:pPr>
      <w:bookmarkStart w:id="0" w:name="_Hlk75445739"/>
      <w:r>
        <w:t>The oscillation between the formation of structure and the chaos of incomprehensibility is our theory of chaosmosis. Instability of the world around us produces desiring flows that form relations between bodies – what we perceive as stable but are constantly mutating. Only by becoming attuned to our surroundings can we create active affective relations and program social recomposition.</w:t>
      </w:r>
    </w:p>
    <w:p w14:paraId="18A1DFD9" w14:textId="77777777" w:rsidR="001A232A" w:rsidRPr="00FA5F97" w:rsidRDefault="001A232A" w:rsidP="001A232A">
      <w:r w:rsidRPr="00FA5F97">
        <w:rPr>
          <w:rStyle w:val="Style13ptBold"/>
        </w:rPr>
        <w:t>Mecchia</w:t>
      </w:r>
      <w:r w:rsidRPr="00FA5F97">
        <w:t>, Giuseppina, </w:t>
      </w:r>
      <w:r w:rsidRPr="00FA5F97">
        <w:rPr>
          <w:rStyle w:val="Style13ptBold"/>
        </w:rPr>
        <w:t>et al.</w:t>
      </w:r>
      <w:r w:rsidRPr="00FA5F97">
        <w:t> The Soul at Work: From Alienation to Autonomy. United Kingdom, semiotexte Limited, 20</w:t>
      </w:r>
      <w:r w:rsidRPr="00FA5F97">
        <w:rPr>
          <w:rStyle w:val="Style13ptBold"/>
        </w:rPr>
        <w:t>09</w:t>
      </w:r>
      <w:r w:rsidRPr="00FA5F97">
        <w:t>.</w:t>
      </w:r>
      <w:r>
        <w:t xml:space="preserve"> |Harun|</w:t>
      </w:r>
    </w:p>
    <w:p w14:paraId="15153863" w14:textId="77777777" w:rsidR="001A232A" w:rsidRPr="00D13F69" w:rsidRDefault="001A232A" w:rsidP="001A232A">
      <w:pPr>
        <w:rPr>
          <w:sz w:val="14"/>
        </w:rPr>
      </w:pPr>
      <w:r w:rsidRPr="00D13F69">
        <w:rPr>
          <w:sz w:val="14"/>
        </w:rPr>
        <w:t xml:space="preserve">Limit, alterity, re-composition We can think of the other as a limit, or we can think of it tit of (com)passion. Anti-Oedipus reminds us: je est un autre, "I is an other," rev that the question of the other cannot be posed in merely social terms, as relation of the individual with the individuals around </w:t>
      </w:r>
      <w:r w:rsidRPr="00C7031A">
        <w:rPr>
          <w:rStyle w:val="Emphasis"/>
          <w:highlight w:val="green"/>
        </w:rPr>
        <w:t>Alterity is the</w:t>
      </w:r>
      <w:r w:rsidRPr="00C07D82">
        <w:rPr>
          <w:rStyle w:val="Emphasis"/>
        </w:rPr>
        <w:t xml:space="preserve"> pulsional, </w:t>
      </w:r>
      <w:r w:rsidRPr="002B58AA">
        <w:rPr>
          <w:rStyle w:val="Emphasis"/>
        </w:rPr>
        <w:t>phantasmatic</w:t>
      </w:r>
      <w:r w:rsidRPr="00C07D82">
        <w:rPr>
          <w:rStyle w:val="Emphasis"/>
        </w:rPr>
        <w:t xml:space="preserve">, imaginary </w:t>
      </w:r>
      <w:r w:rsidRPr="00C7031A">
        <w:rPr>
          <w:rStyle w:val="Emphasis"/>
          <w:highlight w:val="green"/>
        </w:rPr>
        <w:t>flow which</w:t>
      </w:r>
      <w:r w:rsidRPr="00C07D82">
        <w:rPr>
          <w:rStyle w:val="Emphasis"/>
        </w:rPr>
        <w:t xml:space="preserve">-places and </w:t>
      </w:r>
      <w:r w:rsidRPr="00C7031A">
        <w:rPr>
          <w:rStyle w:val="Emphasis"/>
          <w:highlight w:val="green"/>
        </w:rPr>
        <w:t>transforms</w:t>
      </w:r>
      <w:r w:rsidRPr="00C07D82">
        <w:rPr>
          <w:rStyle w:val="Emphasis"/>
        </w:rPr>
        <w:t xml:space="preserve"> the very existence of </w:t>
      </w:r>
      <w:r w:rsidRPr="00C7031A">
        <w:rPr>
          <w:rStyle w:val="Emphasis"/>
          <w:highlight w:val="green"/>
        </w:rPr>
        <w:t>subjectivity</w:t>
      </w:r>
      <w:r w:rsidRPr="00C07D82">
        <w:rPr>
          <w:rStyle w:val="Emphasis"/>
        </w:rPr>
        <w:t>.</w:t>
      </w:r>
      <w:r w:rsidRPr="00D13F69">
        <w:rPr>
          <w:sz w:val="14"/>
        </w:rPr>
        <w:t xml:space="preserve"> Alterity is the productive Unconscious. What is produced by the Unconscious is a singular existence in its complex relation with the world. The question of the limit, though, does not appear in Deleuze's and Guattari's texts. </w:t>
      </w:r>
      <w:r w:rsidRPr="00C07D82">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sidRPr="00D13F69">
        <w:rPr>
          <w:sz w:val="14"/>
        </w:rPr>
        <w:t xml:space="preserve"> The Hegelian dialectic attributes to the historical process the task and possibility of overcoming the limit, and of realizing a totalization where alterity is finally removed. </w:t>
      </w:r>
      <w:r w:rsidRPr="00C07D82">
        <w:rPr>
          <w:rStyle w:val="Emphasis"/>
        </w:rPr>
        <w:t xml:space="preserve">But for us </w:t>
      </w:r>
      <w:r w:rsidRPr="006D459D">
        <w:rPr>
          <w:rStyle w:val="Emphasis"/>
        </w:rPr>
        <w:t>the limit</w:t>
      </w:r>
      <w:r w:rsidRPr="00C07D82">
        <w:rPr>
          <w:rStyle w:val="Emphasis"/>
        </w:rPr>
        <w:t xml:space="preserve"> is not a reduction of potency. The </w:t>
      </w:r>
      <w:r w:rsidRPr="00C7031A">
        <w:rPr>
          <w:rStyle w:val="Emphasis"/>
          <w:highlight w:val="green"/>
        </w:rPr>
        <w:t>relation to otherness is constitutive of psychological</w:t>
      </w:r>
      <w:r w:rsidRPr="00C07D82">
        <w:rPr>
          <w:rStyle w:val="Emphasis"/>
        </w:rPr>
        <w:t xml:space="preserve"> and social </w:t>
      </w:r>
      <w:r w:rsidRPr="00C7031A">
        <w:rPr>
          <w:rStyle w:val="Emphasis"/>
          <w:highlight w:val="green"/>
        </w:rPr>
        <w:t>dynamics</w:t>
      </w:r>
      <w:r w:rsidRPr="00C07D82">
        <w:rPr>
          <w:rStyle w:val="Emphasis"/>
        </w:rPr>
        <w:t xml:space="preserve">. It is </w:t>
      </w:r>
      <w:r w:rsidRPr="00C7031A">
        <w:rPr>
          <w:rStyle w:val="Emphasis"/>
          <w:highlight w:val="green"/>
        </w:rPr>
        <w:t>structured through instable forms</w:t>
      </w:r>
      <w:r w:rsidRPr="00C07D82">
        <w:rPr>
          <w:rStyle w:val="Emphasis"/>
        </w:rPr>
        <w:t>, for reasons that change throughout history.</w:t>
      </w:r>
      <w:r w:rsidRPr="00D13F69">
        <w:rPr>
          <w:sz w:val="14"/>
        </w:rPr>
        <w:t xml:space="preserve"> What to be understood and analyzed is the way this relation has changed while we went beyond modernity. we have seen already that the Workerist (Compositionist) cri-que, of </w:t>
      </w:r>
      <w:r w:rsidRPr="002B58AA">
        <w:rPr>
          <w:rStyle w:val="Emphasis"/>
        </w:rPr>
        <w:t>the dialectic abandoned the notion of alienation in favor of an idea of positive estrangement.</w:t>
      </w:r>
      <w:r w:rsidRPr="00D13F69">
        <w:rPr>
          <w:sz w:val="14"/>
        </w:rPr>
        <w:t xml:space="preserve"> In the context of Workerist Compositionist theories, </w:t>
      </w:r>
      <w:r w:rsidRPr="00C07D82">
        <w:rPr>
          <w:rStyle w:val="Emphasis"/>
        </w:rPr>
        <w:t>otherness is indeed acknowledged as limit, but also as the condition for an expansion of the power of the self.</w:t>
      </w:r>
      <w:r w:rsidRPr="00D13F69">
        <w:rPr>
          <w:sz w:val="14"/>
        </w:rPr>
        <w:t xml:space="preserve"> The limit is a condition for potency: this is the meaning of the recomposition process. </w:t>
      </w:r>
      <w:r w:rsidRPr="006D459D">
        <w:rPr>
          <w:rStyle w:val="Emphasis"/>
        </w:rPr>
        <w:t>Social recomposition</w:t>
      </w:r>
      <w:r w:rsidRPr="00C07D82">
        <w:rPr>
          <w:rStyle w:val="Emphasis"/>
        </w:rPr>
        <w:t xml:space="preserve"> is the process through which the relation to the other is linguistically, affectively, and politically elaborated, then transformed into a conscious collective, an autonomous aggregate, a group in fusion, constructive in its rebellion.</w:t>
      </w:r>
      <w:r w:rsidRPr="00D13F69">
        <w:rPr>
          <w:sz w:val="14"/>
        </w:rPr>
        <w:t xml:space="preserve"> Beginning with the awareness that the other is the limitation of the existing organism, Italian Compositionist Workerism asserted that </w:t>
      </w:r>
      <w:r w:rsidRPr="00C07D82">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sidRPr="00D13F69">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sidRPr="00C07D82">
        <w:rPr>
          <w:rStyle w:val="Emphasis"/>
        </w:rPr>
        <w:t xml:space="preserve">In fact </w:t>
      </w:r>
      <w:r w:rsidRPr="00C7031A">
        <w:rPr>
          <w:rStyle w:val="Emphasis"/>
          <w:highlight w:val="green"/>
        </w:rPr>
        <w:t>there is no will: only flows of imagination</w:t>
      </w:r>
      <w:r w:rsidRPr="00C07D82">
        <w:rPr>
          <w:rStyle w:val="Emphasis"/>
        </w:rPr>
        <w:t xml:space="preserve">, depressions of the collective </w:t>
      </w:r>
      <w:r w:rsidRPr="002B58AA">
        <w:rPr>
          <w:rStyle w:val="Emphasis"/>
        </w:rPr>
        <w:t>mood, sudden illuminations. There</w:t>
      </w:r>
      <w:r w:rsidRPr="00C07D82">
        <w:rPr>
          <w:rStyle w:val="Emphasis"/>
        </w:rPr>
        <w:t xml:space="preserve"> are </w:t>
      </w:r>
      <w:r w:rsidRPr="002B58AA">
        <w:rPr>
          <w:rStyle w:val="Emphasis"/>
        </w:rPr>
        <w:t xml:space="preserve">abstract </w:t>
      </w:r>
      <w:r w:rsidRPr="00C7031A">
        <w:rPr>
          <w:rStyle w:val="Emphasis"/>
          <w:highlight w:val="green"/>
        </w:rPr>
        <w:t>devices able to connect flows</w:t>
      </w:r>
      <w:r w:rsidRPr="00C07D82">
        <w:rPr>
          <w:rStyle w:val="Emphasis"/>
        </w:rPr>
        <w:t>: valves, faucets, mixers that cut, stir and combine flows and events</w:t>
      </w:r>
      <w:r w:rsidRPr="00D13F69">
        <w:rPr>
          <w:sz w:val="14"/>
        </w:rPr>
        <w:t xml:space="preserve">. </w:t>
      </w:r>
      <w:r w:rsidRPr="00C7031A">
        <w:rPr>
          <w:rStyle w:val="Emphasis"/>
          <w:highlight w:val="green"/>
        </w:rPr>
        <w:t>There is no subject opposing other subjects, but</w:t>
      </w:r>
      <w:r w:rsidRPr="00C07D82">
        <w:rPr>
          <w:rStyle w:val="Emphasis"/>
        </w:rPr>
        <w:t xml:space="preserve"> the transversal </w:t>
      </w:r>
      <w:r w:rsidRPr="00C7031A">
        <w:rPr>
          <w:rStyle w:val="Emphasis"/>
          <w:highlight w:val="green"/>
        </w:rPr>
        <w:t>flows of</w:t>
      </w:r>
      <w:r w:rsidRPr="00C07D82">
        <w:rPr>
          <w:rStyle w:val="Emphasis"/>
        </w:rPr>
        <w:t xml:space="preserve"> </w:t>
      </w:r>
      <w:r w:rsidRPr="002B58AA">
        <w:rPr>
          <w:rStyle w:val="Emphasis"/>
        </w:rPr>
        <w:t>imagination</w:t>
      </w:r>
      <w:r w:rsidRPr="00C07D82">
        <w:rPr>
          <w:rStyle w:val="Emphasis"/>
        </w:rPr>
        <w:t xml:space="preserve">, technology, </w:t>
      </w:r>
      <w:r w:rsidRPr="00C7031A">
        <w:rPr>
          <w:rStyle w:val="Emphasis"/>
          <w:highlight w:val="green"/>
        </w:rPr>
        <w:t>desire</w:t>
      </w:r>
      <w:r w:rsidRPr="00050C4C">
        <w:rPr>
          <w:rStyle w:val="StyleUnderline"/>
        </w:rPr>
        <w:t>: they can produce vision or concealment, collective happiness or depression, wealth or misery.</w:t>
      </w:r>
      <w:r w:rsidRPr="00D13F69">
        <w:rPr>
          <w:sz w:val="14"/>
        </w:rPr>
        <w:t xml:space="preserve"> On the other hand, the historical process is not a homogenous field where homogenous subjectivities are opposed, or where clearly identifiable projects would be conflicting. </w:t>
      </w:r>
      <w:r w:rsidRPr="00050C4C">
        <w:rPr>
          <w:rStyle w:val="Emphasis"/>
        </w:rPr>
        <w:t xml:space="preserve">It is </w:t>
      </w:r>
      <w:r w:rsidRPr="00C92A9B">
        <w:rPr>
          <w:rStyle w:val="Emphasis"/>
        </w:rPr>
        <w:t>rather a heteroge-neous becoming where different segments are active: technologic automation, panic psychosis, international financial circuits, and identitarian or competitive obsessions</w:t>
      </w:r>
      <w:r w:rsidRPr="00D13F69">
        <w:rPr>
          <w:sz w:val="14"/>
        </w:rPr>
        <w:t xml:space="preserve">. These heterogeneous segments neither sum up nor oppose each other: they enter con-catenating relations that Guattari called "machinic arrangements" (agencements). </w:t>
      </w:r>
      <w:r w:rsidRPr="00050C4C">
        <w:rPr>
          <w:rStyle w:val="StyleUnderline"/>
        </w:rPr>
        <w:t xml:space="preserve">At the beginning of the known history of Western thought, Democritus proposed a philosophical vision of a "compositionist" kind. </w:t>
      </w:r>
      <w:r w:rsidRPr="00C7031A">
        <w:rPr>
          <w:rStyle w:val="Emphasis"/>
          <w:highlight w:val="green"/>
        </w:rPr>
        <w:t>There is no object</w:t>
      </w:r>
      <w:r w:rsidRPr="00050C4C">
        <w:rPr>
          <w:rStyle w:val="Emphasis"/>
        </w:rPr>
        <w:t>,</w:t>
      </w:r>
      <w:r w:rsidRPr="00050C4C">
        <w:rPr>
          <w:rStyle w:val="StyleUnderline"/>
        </w:rPr>
        <w:t xml:space="preserve"> no existent, </w:t>
      </w:r>
      <w:r w:rsidRPr="00050C4C">
        <w:rPr>
          <w:rStyle w:val="Emphasis"/>
        </w:rPr>
        <w:t xml:space="preserve">and no person: </w:t>
      </w:r>
      <w:r w:rsidRPr="00C7031A">
        <w:rPr>
          <w:rStyle w:val="Emphasis"/>
          <w:highlight w:val="green"/>
        </w:rPr>
        <w:t>only</w:t>
      </w:r>
      <w:r w:rsidRPr="00050C4C">
        <w:rPr>
          <w:rStyle w:val="StyleUnderline"/>
        </w:rPr>
        <w:t xml:space="preserve"> aggre</w:t>
      </w:r>
      <w:r w:rsidRPr="00BE7D7E">
        <w:rPr>
          <w:rStyle w:val="StyleUnderline"/>
        </w:rPr>
        <w:t xml:space="preserve">-gates, </w:t>
      </w:r>
      <w:r w:rsidRPr="00BE7D7E">
        <w:rPr>
          <w:rStyle w:val="Emphasis"/>
        </w:rPr>
        <w:t>temporary</w:t>
      </w:r>
      <w:r w:rsidRPr="00050C4C">
        <w:rPr>
          <w:rStyle w:val="Emphasis"/>
        </w:rPr>
        <w:t xml:space="preserve"> </w:t>
      </w:r>
      <w:r w:rsidRPr="00C7031A">
        <w:rPr>
          <w:rStyle w:val="Emphasis"/>
          <w:highlight w:val="green"/>
        </w:rPr>
        <w:lastRenderedPageBreak/>
        <w:t>atomic</w:t>
      </w:r>
      <w:r w:rsidRPr="00050C4C">
        <w:rPr>
          <w:rStyle w:val="Emphasis"/>
        </w:rPr>
        <w:t xml:space="preserve"> </w:t>
      </w:r>
      <w:r w:rsidRPr="00C7031A">
        <w:rPr>
          <w:rStyle w:val="Emphasis"/>
          <w:highlight w:val="green"/>
        </w:rPr>
        <w:t xml:space="preserve">compositions, figures </w:t>
      </w:r>
      <w:r w:rsidRPr="002B58AA">
        <w:rPr>
          <w:rStyle w:val="Emphasis"/>
        </w:rPr>
        <w:t xml:space="preserve">that </w:t>
      </w:r>
      <w:r w:rsidRPr="00C7031A">
        <w:rPr>
          <w:rStyle w:val="Emphasis"/>
          <w:highlight w:val="green"/>
        </w:rPr>
        <w:t>the</w:t>
      </w:r>
      <w:r w:rsidRPr="00050C4C">
        <w:rPr>
          <w:rStyle w:val="Emphasis"/>
        </w:rPr>
        <w:t xml:space="preserve"> human </w:t>
      </w:r>
      <w:r w:rsidRPr="00C7031A">
        <w:rPr>
          <w:rStyle w:val="Emphasis"/>
          <w:highlight w:val="green"/>
        </w:rPr>
        <w:t>eye perceives as stable but</w:t>
      </w:r>
      <w:r w:rsidRPr="00050C4C">
        <w:rPr>
          <w:rStyle w:val="Emphasis"/>
        </w:rPr>
        <w:t xml:space="preserve"> that </w:t>
      </w:r>
      <w:r w:rsidRPr="00C7031A">
        <w:rPr>
          <w:rStyle w:val="Emphasis"/>
          <w:highlight w:val="green"/>
        </w:rPr>
        <w:t>are</w:t>
      </w:r>
      <w:r w:rsidRPr="00050C4C">
        <w:rPr>
          <w:rStyle w:val="Emphasis"/>
        </w:rPr>
        <w:t xml:space="preserve"> indeed </w:t>
      </w:r>
      <w:r w:rsidRPr="00C7031A">
        <w:rPr>
          <w:rStyle w:val="Emphasis"/>
          <w:highlight w:val="green"/>
        </w:rPr>
        <w:t>mutational</w:t>
      </w:r>
      <w:r w:rsidRPr="00050C4C">
        <w:rPr>
          <w:rStyle w:val="Emphasis"/>
        </w:rPr>
        <w:t xml:space="preserve">, transient, frayed, and </w:t>
      </w:r>
      <w:r w:rsidRPr="00C7031A">
        <w:rPr>
          <w:rStyle w:val="Emphasis"/>
          <w:highlight w:val="green"/>
        </w:rPr>
        <w:t>indefinable</w:t>
      </w:r>
      <w:r w:rsidRPr="00D13F69">
        <w:rPr>
          <w:sz w:val="14"/>
        </w:rPr>
        <w:t xml:space="preserve">. Being is in his [Democritius] eyes an infinite multiplicity of losses, which are invisible because they are so small. They move in vacuum. </w:t>
      </w:r>
      <w:r w:rsidRPr="00050C4C">
        <w:rPr>
          <w:rStyle w:val="StyleUnderline"/>
        </w:rPr>
        <w:t>When they come into contact, they do not fake a unity, but by these meetings, uniting, they produce generation, and by separating they produce corruption</w:t>
      </w:r>
      <w:r w:rsidRPr="00D13F69">
        <w:rPr>
          <w:sz w:val="14"/>
        </w:rPr>
        <w:t xml:space="preserve">."' </w:t>
      </w:r>
      <w:r w:rsidRPr="002B58AA">
        <w:rPr>
          <w:rStyle w:val="Emphasis"/>
        </w:rPr>
        <w:t>History of</w:t>
      </w:r>
      <w:r w:rsidRPr="00050C4C">
        <w:rPr>
          <w:rStyle w:val="Emphasis"/>
        </w:rPr>
        <w:t xml:space="preserve"> modern </w:t>
      </w:r>
      <w:r w:rsidRPr="00C7031A">
        <w:rPr>
          <w:rStyle w:val="Emphasis"/>
          <w:highlight w:val="green"/>
        </w:rPr>
        <w:t>chemistry</w:t>
      </w:r>
      <w:r w:rsidRPr="00050C4C">
        <w:rPr>
          <w:rStyle w:val="Emphasis"/>
        </w:rPr>
        <w:t xml:space="preserve"> on one hand, </w:t>
      </w:r>
      <w:r w:rsidRPr="00C7031A">
        <w:rPr>
          <w:rStyle w:val="Emphasis"/>
          <w:highlight w:val="green"/>
        </w:rPr>
        <w:t>and</w:t>
      </w:r>
      <w:r w:rsidRPr="00050C4C">
        <w:rPr>
          <w:rStyle w:val="Emphasis"/>
        </w:rPr>
        <w:t xml:space="preserve"> the most recent </w:t>
      </w:r>
      <w:r w:rsidRPr="00C7031A">
        <w:rPr>
          <w:rStyle w:val="Emphasis"/>
          <w:highlight w:val="green"/>
        </w:rPr>
        <w:t>cognitive theories</w:t>
      </w:r>
      <w:r w:rsidRPr="00050C4C">
        <w:rPr>
          <w:rStyle w:val="Emphasis"/>
        </w:rPr>
        <w:t xml:space="preserve"> on the other, </w:t>
      </w:r>
      <w:r w:rsidRPr="00C7031A">
        <w:rPr>
          <w:rStyle w:val="Emphasis"/>
          <w:highlight w:val="green"/>
        </w:rPr>
        <w:t>confirm this</w:t>
      </w:r>
      <w:r w:rsidRPr="00050C4C">
        <w:rPr>
          <w:rStyle w:val="Emphasis"/>
        </w:rPr>
        <w:t xml:space="preserve"> </w:t>
      </w:r>
      <w:r w:rsidRPr="00C7031A">
        <w:rPr>
          <w:rStyle w:val="Emphasis"/>
          <w:highlight w:val="green"/>
        </w:rPr>
        <w:t>hypothesis</w:t>
      </w:r>
      <w:r w:rsidRPr="00050C4C">
        <w:rPr>
          <w:rStyle w:val="Emphasis"/>
        </w:rPr>
        <w:t>.</w:t>
      </w:r>
      <w:r w:rsidRPr="00D13F69">
        <w:rPr>
          <w:sz w:val="14"/>
        </w:rPr>
        <w:t xml:space="preserve"> The shape of every object is the shape projected by the eye and -the brain. </w:t>
      </w:r>
      <w:r w:rsidRPr="00C7031A">
        <w:rPr>
          <w:rStyle w:val="Emphasis"/>
          <w:highlight w:val="green"/>
        </w:rPr>
        <w:t xml:space="preserve">A person's being is the </w:t>
      </w:r>
      <w:r w:rsidRPr="002B58AA">
        <w:rPr>
          <w:rStyle w:val="Emphasis"/>
        </w:rPr>
        <w:t>temporary</w:t>
      </w:r>
      <w:r w:rsidRPr="00050C4C">
        <w:rPr>
          <w:rStyle w:val="Emphasis"/>
        </w:rPr>
        <w:t xml:space="preserve"> </w:t>
      </w:r>
      <w:r w:rsidRPr="00C7031A">
        <w:rPr>
          <w:rStyle w:val="Emphasis"/>
          <w:highlight w:val="green"/>
        </w:rPr>
        <w:t xml:space="preserve">fixation of a relational becoming </w:t>
      </w:r>
      <w:r w:rsidRPr="002B58AA">
        <w:rPr>
          <w:rStyle w:val="Emphasis"/>
        </w:rPr>
        <w:t>in which people define themselves,</w:t>
      </w:r>
      <w:r w:rsidRPr="00050C4C">
        <w:rPr>
          <w:rStyle w:val="Emphasis"/>
        </w:rPr>
        <w:t xml:space="preserve"> for a moment or for their entire life, always playing with an imponderable matter. </w:t>
      </w:r>
      <w:r w:rsidRPr="00D13F69">
        <w:rPr>
          <w:sz w:val="14"/>
        </w:rPr>
        <w:t xml:space="preserve">Towards the end of the history of Western thought (at the exact int where it starts coming out from itself), </w:t>
      </w:r>
      <w:r w:rsidRPr="00050C4C">
        <w:rPr>
          <w:rStyle w:val="Emphasis"/>
        </w:rPr>
        <w:t>Deleuze and Guattari open the way to a new philosophy that we could name Molecular Creativism.</w:t>
      </w:r>
      <w:r w:rsidRPr="00D13F69">
        <w:rPr>
          <w:sz w:val="14"/>
        </w:rPr>
        <w:t xml:space="preserve"> In their philosophical landscape the image of the body without organs plays an important role. Let's consider the concept of a body without organs from a Compositionist point of view. </w:t>
      </w:r>
      <w:r w:rsidRPr="00C7031A">
        <w:rPr>
          <w:rStyle w:val="Emphasis"/>
          <w:highlight w:val="green"/>
        </w:rPr>
        <w:t>A body without organs is</w:t>
      </w:r>
      <w:r w:rsidRPr="00050C4C">
        <w:rPr>
          <w:rStyle w:val="Emphasis"/>
        </w:rPr>
        <w:t xml:space="preserve"> the process of reciprocal crossing between everything and everyone, </w:t>
      </w:r>
      <w:r w:rsidRPr="00C7031A">
        <w:rPr>
          <w:rStyle w:val="Emphasis"/>
          <w:highlight w:val="green"/>
        </w:rPr>
        <w:t xml:space="preserve">the </w:t>
      </w:r>
      <w:r w:rsidRPr="002B58AA">
        <w:rPr>
          <w:rStyle w:val="Emphasis"/>
        </w:rPr>
        <w:t xml:space="preserve">endless </w:t>
      </w:r>
      <w:r w:rsidRPr="00C7031A">
        <w:rPr>
          <w:rStyle w:val="Emphasis"/>
          <w:highlight w:val="green"/>
        </w:rPr>
        <w:t>molecular flows from</w:t>
      </w:r>
      <w:r w:rsidRPr="00050C4C">
        <w:rPr>
          <w:rStyle w:val="Emphasis"/>
        </w:rPr>
        <w:t xml:space="preserve"> composite </w:t>
      </w:r>
      <w:r w:rsidRPr="00C7031A">
        <w:rPr>
          <w:rStyle w:val="Emphasis"/>
          <w:highlight w:val="green"/>
        </w:rPr>
        <w:t>body into another</w:t>
      </w:r>
      <w:r w:rsidRPr="00050C4C">
        <w:rPr>
          <w:rStyle w:val="Emphasis"/>
        </w:rPr>
        <w:t>. It is an orchid continuing to exist as a baboon, a bee, a rock, and a cloud.</w:t>
      </w:r>
      <w:r w:rsidRPr="00D13F69">
        <w:rPr>
          <w:sz w:val="14"/>
        </w:rPr>
        <w:t xml:space="preserve"> It is not "becoming," Felix Guattari says, but multiple becomings." </w:t>
      </w:r>
      <w:r w:rsidRPr="002B58AA">
        <w:rPr>
          <w:rStyle w:val="StyleUnderline"/>
        </w:rPr>
        <w:t>A body without organs is the atemporal, extended substance that becomes temporal in its "becomings," and becomes temporarily singular as an effect of chaosmotic creation, emerging from chaos in order</w:t>
      </w:r>
      <w:r w:rsidRPr="00050C4C">
        <w:rPr>
          <w:rStyle w:val="StyleUnderline"/>
        </w:rPr>
        <w:t xml:space="preserve"> to give shape to an enunciation, a collective intention; movement, a paradigm, a world.</w:t>
      </w:r>
      <w:r w:rsidRPr="00D13F69">
        <w:rPr>
          <w:sz w:val="14"/>
        </w:rPr>
        <w:t xml:space="preserve"> Guattari's notion of </w:t>
      </w:r>
      <w:r w:rsidRPr="00050C4C">
        <w:rPr>
          <w:rStyle w:val="Emphasis"/>
        </w:rPr>
        <w:t>"</w:t>
      </w:r>
      <w:r w:rsidRPr="00C7031A">
        <w:rPr>
          <w:rStyle w:val="Emphasis"/>
          <w:highlight w:val="green"/>
        </w:rPr>
        <w:t>Chaosmosis" describes this</w:t>
      </w:r>
      <w:r w:rsidRPr="00050C4C">
        <w:rPr>
          <w:rStyle w:val="Emphasis"/>
        </w:rPr>
        <w:t xml:space="preserve"> surface </w:t>
      </w:r>
      <w:r w:rsidRPr="002B58AA">
        <w:rPr>
          <w:rStyle w:val="Emphasis"/>
        </w:rPr>
        <w:t xml:space="preserve">concatenations of </w:t>
      </w:r>
      <w:r w:rsidRPr="00C7031A">
        <w:rPr>
          <w:rStyle w:val="Emphasis"/>
          <w:highlight w:val="green"/>
        </w:rPr>
        <w:t>sense within chaos</w:t>
      </w:r>
      <w:r w:rsidRPr="00D13F69">
        <w:rPr>
          <w:sz w:val="14"/>
        </w:rPr>
        <w:t xml:space="preserve">: "I is an other, a </w:t>
      </w:r>
      <w:r w:rsidRPr="00050C4C">
        <w:rPr>
          <w:rStyle w:val="Emphasis"/>
        </w:rPr>
        <w:t xml:space="preserve">multiplicity of others, embodied at the inter-section of partial components of enunciation, </w:t>
      </w:r>
      <w:r w:rsidRPr="00C7031A">
        <w:rPr>
          <w:rStyle w:val="Emphasis"/>
          <w:highlight w:val="green"/>
        </w:rPr>
        <w:t xml:space="preserve">breaching on all sides </w:t>
      </w:r>
      <w:r w:rsidRPr="002B58AA">
        <w:rPr>
          <w:rStyle w:val="Emphasis"/>
        </w:rPr>
        <w:t>individuated identity</w:t>
      </w:r>
      <w:r w:rsidRPr="00050C4C">
        <w:rPr>
          <w:rStyle w:val="Emphasis"/>
        </w:rPr>
        <w:t xml:space="preserve"> and the organized body. </w:t>
      </w:r>
      <w:r w:rsidRPr="00D13F69">
        <w:rPr>
          <w:sz w:val="14"/>
        </w:rPr>
        <w:t xml:space="preserve">The cursor of </w:t>
      </w:r>
      <w:r w:rsidRPr="00C7031A">
        <w:rPr>
          <w:rStyle w:val="Emphasis"/>
          <w:highlight w:val="green"/>
        </w:rPr>
        <w:t>chaosmosis never</w:t>
      </w:r>
      <w:r w:rsidRPr="00D13F69">
        <w:rPr>
          <w:sz w:val="14"/>
        </w:rPr>
        <w:t xml:space="preserve"> </w:t>
      </w:r>
      <w:r w:rsidRPr="00C7031A">
        <w:rPr>
          <w:rStyle w:val="Emphasis"/>
          <w:highlight w:val="green"/>
        </w:rPr>
        <w:t>stops oscillating</w:t>
      </w:r>
      <w:r w:rsidRPr="00050C4C">
        <w:rPr>
          <w:rStyle w:val="Emphasis"/>
        </w:rPr>
        <w:t xml:space="preserve"> between these diverse enunciative nuclei</w:t>
      </w:r>
      <w:r w:rsidRPr="00D13F69">
        <w:rPr>
          <w:sz w:val="14"/>
        </w:rPr>
        <w:t xml:space="preserve">—not in order to totalize them, synthesize them in a transcendent self, but in spite of everything, </w:t>
      </w:r>
      <w:r w:rsidRPr="00050C4C">
        <w:rPr>
          <w:rStyle w:val="Emphasis"/>
        </w:rPr>
        <w:t>to make a world of them</w:t>
      </w:r>
      <w:r w:rsidRPr="00D13F69">
        <w:rPr>
          <w:sz w:val="14"/>
        </w:rPr>
        <w:t xml:space="preserve">."' The events of the planet appear like stormy and incomprehensible clouds. The history of late modernity appears like a chaos whose evolutional lines are unforeseeable. But what is chaos? </w:t>
      </w:r>
      <w:r w:rsidRPr="00C7031A">
        <w:rPr>
          <w:rStyle w:val="Emphasis"/>
          <w:highlight w:val="green"/>
        </w:rPr>
        <w:t>Chaos is</w:t>
      </w:r>
      <w:r w:rsidRPr="00050C4C">
        <w:rPr>
          <w:rStyle w:val="Emphasis"/>
        </w:rPr>
        <w:t xml:space="preserve"> a form of the world that is </w:t>
      </w:r>
      <w:r w:rsidRPr="00C7031A">
        <w:rPr>
          <w:rStyle w:val="Emphasis"/>
          <w:highlight w:val="green"/>
        </w:rPr>
        <w:t>too complex to be</w:t>
      </w:r>
      <w:r w:rsidRPr="00050C4C">
        <w:rPr>
          <w:rStyle w:val="Emphasis"/>
        </w:rPr>
        <w:t xml:space="preserve"> </w:t>
      </w:r>
      <w:r w:rsidRPr="00C7031A">
        <w:rPr>
          <w:rStyle w:val="Emphasis"/>
          <w:highlight w:val="green"/>
        </w:rPr>
        <w:t>grasped by the limiter categories available</w:t>
      </w:r>
      <w:r w:rsidRPr="00050C4C">
        <w:rPr>
          <w:rStyle w:val="Emphasis"/>
        </w:rPr>
        <w:t xml:space="preserve"> to humans. </w:t>
      </w:r>
      <w:r w:rsidRPr="00D13F69">
        <w:rPr>
          <w:sz w:val="14"/>
        </w:rPr>
        <w:t>More sophisticated sensors are necessary in order to Lindeman extremely complex phenomena and even more complex categories interpreting processes that seem fortuitous. Now an algorithm of a superior order is necessary</w:t>
      </w:r>
      <w:r w:rsidRPr="00D13F69">
        <w:rPr>
          <w:sz w:val="14"/>
          <w:szCs w:val="24"/>
        </w:rPr>
        <w:t xml:space="preserve">. </w:t>
      </w:r>
      <w:r w:rsidRPr="00587912">
        <w:rPr>
          <w:rStyle w:val="Emphasis"/>
          <w:sz w:val="24"/>
          <w:szCs w:val="24"/>
        </w:rPr>
        <w:t>A chaosmotic concept, Deleuze and Guattari would say</w:t>
      </w:r>
      <w:r w:rsidRPr="00587912">
        <w:rPr>
          <w:rStyle w:val="Emphasis"/>
        </w:rPr>
        <w:t>, since chaosmosis refers</w:t>
      </w:r>
      <w:r w:rsidRPr="00050C4C">
        <w:rPr>
          <w:rStyle w:val="Emphasis"/>
        </w:rPr>
        <w:t xml:space="preserve"> to the process of sur-facing from what appears like a chaos of a conceptual, formal and paradigmatic order</w:t>
      </w:r>
      <w:r w:rsidRPr="00D13F69">
        <w:rPr>
          <w:sz w:val="14"/>
        </w:rPr>
        <w:t xml:space="preserve">. </w:t>
      </w:r>
      <w:r w:rsidRPr="00050C4C">
        <w:rPr>
          <w:rStyle w:val="StyleUnderline"/>
        </w:rPr>
        <w:t>"A concept is a set of inseparable variations that is produced or constructed on a plane of immanence insofar as the latter crosscuts the chaotic variability and gives it consistency (real-ity) a concept is therefore a chaotic state par excellence</w:t>
      </w:r>
      <w:r w:rsidRPr="00D13F69">
        <w:rPr>
          <w:sz w:val="14"/>
        </w:rPr>
        <w:t xml:space="preserve">; it refers back to a chaos rendered consistent, become Thought, mental chaosmosis. encounter between Italian Autonomous theory (Compositionist Workerism) and French desiring theory (Molecular Creativism) was a fortuitous hazard, due to political and biographical vicissitudes. </w:t>
      </w:r>
      <w:r w:rsidRPr="00050C4C">
        <w:rPr>
          <w:rStyle w:val="StyleUnderline"/>
        </w:rPr>
        <w:t>A certain point, in the middle of social struggle, the autonomous movement necessarily had to use categories of a schizoanalytic kind, in order to analyze the process of formation of the social imaginary</w:t>
      </w:r>
      <w:r w:rsidRPr="00D13F69">
        <w:rPr>
          <w:sz w:val="14"/>
        </w:rPr>
        <w:t xml:space="preserve">. So the same way, in the middle of a psychoanalytic practice, Guattari had to use categories of a socio-critical kind, in order to analyze the process of psychogenesis, as Guattari himself explains in his book Psychanalise et transversalite [Psychoanalysis and Trans-versaity], published in Italian with the title Una tomba per Edipo. Psicoandisi e transversalith [A Tomb for Oedipus: Psychoanalysis and Transversality].4 The methods of Autonomist theory and Schizoanalysis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sidRPr="002B58AA">
        <w:rPr>
          <w:rStyle w:val="Emphasis"/>
        </w:rPr>
        <w:t>Subjectivity does not pre-exist the process of its own production. In order to explain the process of s</w:t>
      </w:r>
      <w:r w:rsidRPr="00050C4C">
        <w:rPr>
          <w:rStyle w:val="Emphasis"/>
        </w:rPr>
        <w:t xml:space="preserve">ocial recomposition we need to refer to the notions of desire, machinic unconscious and </w:t>
      </w:r>
      <w:r w:rsidRPr="00C92A9B">
        <w:rPr>
          <w:rStyle w:val="Emphasis"/>
        </w:rPr>
        <w:t>schizoanalysis. How can it be explained that—in a certain decade—workers all over the world started singing the same song?</w:t>
      </w:r>
      <w:r w:rsidRPr="00D13F69">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archeticture entered by the psychological, imaginary, and material flow strcturing everyday experience.</w:t>
      </w:r>
    </w:p>
    <w:p w14:paraId="6A20FC6A" w14:textId="77777777" w:rsidR="001A232A" w:rsidRDefault="001A232A" w:rsidP="001A232A">
      <w:pPr>
        <w:pStyle w:val="Heading4"/>
      </w:pPr>
      <w:bookmarkStart w:id="1" w:name="_Hlk86942987"/>
      <w:r>
        <w:lastRenderedPageBreak/>
        <w:t>Labor in modern capitalism has been emblematic of consumption and circulation of images.</w:t>
      </w:r>
    </w:p>
    <w:p w14:paraId="0E804F2B" w14:textId="77777777" w:rsidR="001A232A" w:rsidRPr="005917CE" w:rsidRDefault="001A232A" w:rsidP="001A232A">
      <w:r>
        <w:rPr>
          <w:rStyle w:val="Style13ptBold"/>
        </w:rPr>
        <w:t>Beller ’16</w:t>
      </w:r>
      <w:r>
        <w:t xml:space="preserve"> </w:t>
      </w:r>
      <w:r w:rsidRPr="00420E26">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Beller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sidRPr="00420E26">
          <w:rPr>
            <w:rStyle w:val="Hyperlink"/>
            <w:sz w:val="16"/>
            <w:szCs w:val="16"/>
          </w:rPr>
          <w:t>https://csalateral.org/issue/5-1/informatic-labor-computational-capital-beller/</w:t>
        </w:r>
      </w:hyperlink>
      <w:r w:rsidRPr="00420E26">
        <w:rPr>
          <w:sz w:val="16"/>
          <w:szCs w:val="16"/>
        </w:rPr>
        <w:t>] pat</w:t>
      </w:r>
    </w:p>
    <w:p w14:paraId="6B69E43C" w14:textId="77777777" w:rsidR="001A232A" w:rsidRPr="00832D26" w:rsidRDefault="001A232A" w:rsidP="001A232A">
      <w:pPr>
        <w:rPr>
          <w:sz w:val="12"/>
        </w:rPr>
      </w:pPr>
      <w:r w:rsidRPr="00832D26">
        <w:rPr>
          <w:sz w:val="12"/>
        </w:rPr>
        <w:t xml:space="preserve">With the undeniable rise of variants of fascism in the United States and around the world, an up to date account of the logistics of antidemocratic mediations is urgent. Here (as everywhere) I take it as axiomatic that </w:t>
      </w:r>
      <w:r w:rsidRPr="00C7031A">
        <w:rPr>
          <w:rStyle w:val="Emphasis"/>
          <w:highlight w:val="green"/>
        </w:rPr>
        <w:t>capitalism and democracy are structurally contradictory</w:t>
      </w:r>
      <w:r w:rsidRPr="00832D26">
        <w:rPr>
          <w:sz w:val="12"/>
        </w:rPr>
        <w:t>—</w:t>
      </w:r>
      <w:r w:rsidRPr="00832D26">
        <w:rPr>
          <w:rStyle w:val="StyleUnderline"/>
        </w:rPr>
        <w:t>“capitalist democracy” and “democratic capitalism” are in fact oxymorons</w:t>
      </w:r>
      <w:r w:rsidRPr="00832D26">
        <w:rPr>
          <w:sz w:val="12"/>
        </w:rPr>
        <w:t xml:space="preserve">. </w:t>
      </w:r>
      <w:r w:rsidRPr="00832D26">
        <w:rPr>
          <w:rStyle w:val="StyleUnderline"/>
        </w:rPr>
        <w:t xml:space="preserve">The </w:t>
      </w:r>
      <w:r w:rsidRPr="00C7031A">
        <w:rPr>
          <w:rStyle w:val="StyleUnderline"/>
          <w:highlight w:val="green"/>
        </w:rPr>
        <w:t>strategic management of</w:t>
      </w:r>
      <w:r w:rsidRPr="00832D26">
        <w:rPr>
          <w:rStyle w:val="StyleUnderline"/>
        </w:rPr>
        <w:t xml:space="preserve"> that </w:t>
      </w:r>
      <w:r w:rsidRPr="00C7031A">
        <w:rPr>
          <w:rStyle w:val="StyleUnderline"/>
          <w:highlight w:val="green"/>
        </w:rPr>
        <w:t>contradiction</w:t>
      </w:r>
      <w:r w:rsidRPr="00832D26">
        <w:rPr>
          <w:rStyle w:val="StyleUnderline"/>
        </w:rPr>
        <w:t xml:space="preserve"> by a system dedicated to conserving class power </w:t>
      </w:r>
      <w:r w:rsidRPr="00C7031A">
        <w:rPr>
          <w:rStyle w:val="StyleUnderline"/>
          <w:highlight w:val="green"/>
        </w:rPr>
        <w:t>leads to</w:t>
      </w:r>
      <w:r w:rsidRPr="00832D26">
        <w:rPr>
          <w:rStyle w:val="StyleUnderline"/>
        </w:rPr>
        <w:t xml:space="preserve"> what Walter Benjamin famously identified as the aestheticization of politics</w:t>
      </w:r>
      <w:r w:rsidRPr="00832D26">
        <w:rPr>
          <w:sz w:val="12"/>
        </w:rPr>
        <w:t xml:space="preserve">, or what Orwell understood as a short-circuiting of thought, </w:t>
      </w:r>
      <w:r w:rsidRPr="00832D26">
        <w:rPr>
          <w:rStyle w:val="StyleUnderline"/>
        </w:rPr>
        <w:t xml:space="preserve">and what today we might be calling </w:t>
      </w:r>
      <w:r w:rsidRPr="00C7031A">
        <w:rPr>
          <w:rStyle w:val="StyleUnderline"/>
          <w:highlight w:val="green"/>
        </w:rPr>
        <w:t>“the politics of affect,”</w:t>
      </w:r>
      <w:r w:rsidRPr="00832D26">
        <w:rPr>
          <w:rStyle w:val="StyleUnderline"/>
        </w:rPr>
        <w:t xml:space="preserve"> a term that among other things would indicate a </w:t>
      </w:r>
      <w:r w:rsidRPr="00C7031A">
        <w:rPr>
          <w:rStyle w:val="StyleUnderline"/>
          <w:highlight w:val="green"/>
        </w:rPr>
        <w:t>schism</w:t>
      </w:r>
      <w:r w:rsidRPr="00832D26">
        <w:rPr>
          <w:sz w:val="12"/>
        </w:rPr>
        <w:t>—and thus a mediation—</w:t>
      </w:r>
      <w:r w:rsidRPr="00C7031A">
        <w:rPr>
          <w:rStyle w:val="StyleUnderline"/>
          <w:highlight w:val="green"/>
        </w:rPr>
        <w:t>between</w:t>
      </w:r>
      <w:r w:rsidRPr="00832D26">
        <w:rPr>
          <w:rStyle w:val="StyleUnderline"/>
        </w:rPr>
        <w:t xml:space="preserve"> individual </w:t>
      </w:r>
      <w:r w:rsidRPr="00C7031A">
        <w:rPr>
          <w:rStyle w:val="StyleUnderline"/>
          <w:highlight w:val="green"/>
        </w:rPr>
        <w:t>experience and</w:t>
      </w:r>
      <w:r w:rsidRPr="00832D26">
        <w:rPr>
          <w:rStyle w:val="StyleUnderline"/>
        </w:rPr>
        <w:t xml:space="preserve"> systemic </w:t>
      </w:r>
      <w:r w:rsidRPr="00C7031A">
        <w:rPr>
          <w:rStyle w:val="StyleUnderline"/>
          <w:highlight w:val="green"/>
        </w:rPr>
        <w:t>rationale</w:t>
      </w:r>
      <w:r w:rsidRPr="00832D26">
        <w:rPr>
          <w:sz w:val="12"/>
        </w:rPr>
        <w:t xml:space="preserve">. By means of aestheticization and the preservation/re-invention of ritual (cult) values, Benjamin told us, </w:t>
      </w:r>
      <w:r w:rsidRPr="00C7031A">
        <w:rPr>
          <w:rStyle w:val="StyleUnderline"/>
          <w:highlight w:val="green"/>
        </w:rPr>
        <w:t>the masses are granted “not their right but</w:t>
      </w:r>
      <w:r w:rsidRPr="00832D26">
        <w:rPr>
          <w:rStyle w:val="StyleUnderline"/>
        </w:rPr>
        <w:t xml:space="preserve"> instead </w:t>
      </w:r>
      <w:r w:rsidRPr="00C7031A">
        <w:rPr>
          <w:rStyle w:val="StyleUnderline"/>
          <w:highlight w:val="green"/>
        </w:rPr>
        <w:t>a chance to represent themselves</w:t>
      </w:r>
      <w:r w:rsidRPr="00832D26">
        <w:rPr>
          <w:sz w:val="12"/>
        </w:rPr>
        <w:t xml:space="preserve">.” Since </w:t>
      </w:r>
      <w:r w:rsidRPr="00270851">
        <w:rPr>
          <w:sz w:val="12"/>
        </w:rPr>
        <w:t xml:space="preserve">the 1930s, </w:t>
      </w:r>
      <w:r w:rsidRPr="00270851">
        <w:rPr>
          <w:rStyle w:val="StyleUnderline"/>
        </w:rPr>
        <w:t>the Führer cult and the celebrity</w:t>
      </w:r>
      <w:r w:rsidRPr="00270851">
        <w:rPr>
          <w:sz w:val="12"/>
        </w:rPr>
        <w:t xml:space="preserve">, </w:t>
      </w:r>
      <w:r w:rsidRPr="00270851">
        <w:rPr>
          <w:rStyle w:val="StyleUnderline"/>
        </w:rPr>
        <w:t>as both artifact and means of expropriation have obviously “evolved</w:t>
      </w:r>
      <w:r w:rsidRPr="00270851">
        <w:rPr>
          <w:sz w:val="12"/>
        </w:rPr>
        <w:t xml:space="preserve">,” even as they provided the shape of things to come in what now appears as a kind of fractalization of celebrity. </w:t>
      </w:r>
      <w:r w:rsidRPr="00270851">
        <w:rPr>
          <w:rStyle w:val="StyleUnderline"/>
        </w:rPr>
        <w:t>Fractal variants would include</w:t>
      </w:r>
      <w:r w:rsidRPr="00832D26">
        <w:rPr>
          <w:rStyle w:val="StyleUnderline"/>
        </w:rPr>
        <w:t xml:space="preserve"> </w:t>
      </w:r>
      <w:r w:rsidRPr="00270851">
        <w:rPr>
          <w:rStyle w:val="StyleUnderline"/>
        </w:rPr>
        <w:t>fundamentalisms from that</w:t>
      </w:r>
      <w:r w:rsidRPr="00832D26">
        <w:rPr>
          <w:rStyle w:val="StyleUnderline"/>
        </w:rPr>
        <w:t xml:space="preserve"> of ISIS to Tea Partiers</w:t>
      </w:r>
      <w:r w:rsidRPr="00832D26">
        <w:rPr>
          <w:sz w:val="12"/>
        </w:rPr>
        <w:t xml:space="preserve">; </w:t>
      </w:r>
      <w:r w:rsidRPr="00832D26">
        <w:rPr>
          <w:rStyle w:val="StyleUnderline"/>
        </w:rPr>
        <w:t>other racist nationalisms like Golden Dawn in Greece</w:t>
      </w:r>
      <w:r w:rsidRPr="00832D26">
        <w:rPr>
          <w:sz w:val="12"/>
        </w:rPr>
        <w:t xml:space="preserve">, Le Pen in France, and Trump in the US; </w:t>
      </w:r>
      <w:r w:rsidRPr="00832D26">
        <w:rPr>
          <w:rStyle w:val="StyleUnderline"/>
        </w:rPr>
        <w:t xml:space="preserve">the branded </w:t>
      </w:r>
      <w:r w:rsidRPr="00C7031A">
        <w:rPr>
          <w:rStyle w:val="StyleUnderline"/>
          <w:highlight w:val="green"/>
        </w:rPr>
        <w:t>conversions of persons and objects into franchises</w:t>
      </w:r>
      <w:r w:rsidRPr="00832D26">
        <w:rPr>
          <w:sz w:val="12"/>
        </w:rPr>
        <w:t xml:space="preserve">; </w:t>
      </w:r>
      <w:r w:rsidRPr="00C7031A">
        <w:rPr>
          <w:rStyle w:val="StyleUnderline"/>
          <w:highlight w:val="green"/>
        </w:rPr>
        <w:t>as well as</w:t>
      </w:r>
      <w:r w:rsidRPr="00832D26">
        <w:rPr>
          <w:rStyle w:val="StyleUnderline"/>
        </w:rPr>
        <w:t xml:space="preserve"> many </w:t>
      </w:r>
      <w:r w:rsidRPr="00C7031A">
        <w:rPr>
          <w:rStyle w:val="StyleUnderline"/>
          <w:highlight w:val="green"/>
        </w:rPr>
        <w:t>state nationalisms</w:t>
      </w:r>
      <w:r w:rsidRPr="00832D26">
        <w:rPr>
          <w:rStyle w:val="StyleUnderline"/>
        </w:rPr>
        <w:t xml:space="preserve"> including (but unfortunately not limited to) those of France</w:t>
      </w:r>
      <w:r w:rsidRPr="00832D26">
        <w:rPr>
          <w:sz w:val="12"/>
        </w:rPr>
        <w:t xml:space="preserve">, </w:t>
      </w:r>
      <w:r w:rsidRPr="00832D26">
        <w:rPr>
          <w:rStyle w:val="StyleUnderline"/>
        </w:rPr>
        <w:t>China</w:t>
      </w:r>
      <w:r w:rsidRPr="00832D26">
        <w:rPr>
          <w:sz w:val="12"/>
        </w:rPr>
        <w:t xml:space="preserve">, </w:t>
      </w:r>
      <w:r w:rsidRPr="00832D26">
        <w:rPr>
          <w:rStyle w:val="StyleUnderline"/>
        </w:rPr>
        <w:t>Israel</w:t>
      </w:r>
      <w:r w:rsidRPr="00832D26">
        <w:rPr>
          <w:sz w:val="12"/>
        </w:rPr>
        <w:t xml:space="preserve">, </w:t>
      </w:r>
      <w:r w:rsidRPr="00832D26">
        <w:rPr>
          <w:rStyle w:val="StyleUnderline"/>
        </w:rPr>
        <w:t>and the US</w:t>
      </w:r>
      <w:r w:rsidRPr="00832D26">
        <w:rPr>
          <w:sz w:val="12"/>
        </w:rPr>
        <w:t xml:space="preserve">. </w:t>
      </w:r>
      <w:r w:rsidRPr="00832D26">
        <w:rPr>
          <w:rStyle w:val="StyleUnderline"/>
        </w:rPr>
        <w:t xml:space="preserve">Such </w:t>
      </w:r>
      <w:r w:rsidRPr="00C7031A">
        <w:rPr>
          <w:rStyle w:val="StyleUnderline"/>
          <w:highlight w:val="green"/>
        </w:rPr>
        <w:t>opportunistic occasions for representation</w:t>
      </w:r>
      <w:r w:rsidRPr="00832D26">
        <w:rPr>
          <w:sz w:val="12"/>
        </w:rPr>
        <w:t>—in which individuals, icons, scapegoats and flags serve at once to figure collective authority and as points of narcissistic subjectification and phallic compensation, separated from any ability to transform hierarchical property relations—</w:t>
      </w:r>
      <w:r w:rsidRPr="00C7031A">
        <w:rPr>
          <w:rStyle w:val="Emphasis"/>
          <w:highlight w:val="green"/>
        </w:rPr>
        <w:t>exist</w:t>
      </w:r>
      <w:r w:rsidRPr="00832D26">
        <w:rPr>
          <w:rStyle w:val="Emphasis"/>
        </w:rPr>
        <w:t xml:space="preserve"> necessarily, </w:t>
      </w:r>
      <w:r w:rsidRPr="00C7031A">
        <w:rPr>
          <w:rStyle w:val="Emphasis"/>
          <w:highlight w:val="green"/>
        </w:rPr>
        <w:t>through</w:t>
      </w:r>
      <w:r w:rsidRPr="00832D26">
        <w:rPr>
          <w:rStyle w:val="Emphasis"/>
        </w:rPr>
        <w:t xml:space="preserve"> the </w:t>
      </w:r>
      <w:r w:rsidRPr="00C7031A">
        <w:rPr>
          <w:rStyle w:val="Emphasis"/>
          <w:highlight w:val="green"/>
        </w:rPr>
        <w:t>suppression</w:t>
      </w:r>
      <w:r w:rsidRPr="00832D26">
        <w:rPr>
          <w:rStyle w:val="Emphasis"/>
        </w:rPr>
        <w:t xml:space="preserve">, that is, the unrepresentation and </w:t>
      </w:r>
      <w:r w:rsidRPr="00C7031A">
        <w:rPr>
          <w:rStyle w:val="Emphasis"/>
          <w:highlight w:val="green"/>
        </w:rPr>
        <w:t>unrepresentability of others</w:t>
      </w:r>
      <w:r w:rsidRPr="00832D26">
        <w:rPr>
          <w:sz w:val="12"/>
        </w:rPr>
        <w:t xml:space="preserve">. The non-representation of most of us in these racializing and gendering iconographies that, in the last instance, are written on our bodies and indeed every body, </w:t>
      </w:r>
      <w:r w:rsidRPr="00832D26">
        <w:rPr>
          <w:rStyle w:val="StyleUnderline"/>
        </w:rPr>
        <w:t xml:space="preserve">is </w:t>
      </w:r>
      <w:r w:rsidRPr="00C7031A">
        <w:rPr>
          <w:rStyle w:val="StyleUnderline"/>
          <w:highlight w:val="green"/>
        </w:rPr>
        <w:t>a condition of possibility for</w:t>
      </w:r>
      <w:r w:rsidRPr="00832D26">
        <w:rPr>
          <w:rStyle w:val="StyleUnderline"/>
        </w:rPr>
        <w:t xml:space="preserve"> both the leveraged </w:t>
      </w:r>
      <w:r w:rsidRPr="00C7031A">
        <w:rPr>
          <w:rStyle w:val="StyleUnderline"/>
          <w:highlight w:val="green"/>
        </w:rPr>
        <w:t xml:space="preserve">accumulation of private property </w:t>
      </w:r>
      <w:r w:rsidRPr="00270851">
        <w:rPr>
          <w:rStyle w:val="StyleUnderline"/>
        </w:rPr>
        <w:t xml:space="preserve">and the star-commodity </w:t>
      </w:r>
      <w:r w:rsidRPr="00C7031A">
        <w:rPr>
          <w:rStyle w:val="StyleUnderline"/>
          <w:highlight w:val="green"/>
        </w:rPr>
        <w:t>and</w:t>
      </w:r>
      <w:r w:rsidRPr="00832D26">
        <w:rPr>
          <w:rStyle w:val="StyleUnderline"/>
        </w:rPr>
        <w:t xml:space="preserve"> provides a lingua franca for </w:t>
      </w:r>
      <w:r w:rsidRPr="00C7031A">
        <w:rPr>
          <w:rStyle w:val="StyleUnderline"/>
          <w:highlight w:val="green"/>
        </w:rPr>
        <w:t>political struggle enframed by</w:t>
      </w:r>
      <w:r w:rsidRPr="00832D26">
        <w:rPr>
          <w:rStyle w:val="StyleUnderline"/>
        </w:rPr>
        <w:t xml:space="preserve"> a </w:t>
      </w:r>
      <w:r w:rsidRPr="00C7031A">
        <w:rPr>
          <w:rStyle w:val="StyleUnderline"/>
          <w:highlight w:val="green"/>
        </w:rPr>
        <w:t>capitalist imaginary</w:t>
      </w:r>
      <w:r w:rsidRPr="00832D26">
        <w:rPr>
          <w:sz w:val="12"/>
        </w:rPr>
        <w:t xml:space="preserve">. Here writing means the practical subjugation of peoples to meet the exigencies of hierarchical structures of representation—Debord’s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sidRPr="00270851">
        <w:rPr>
          <w:rStyle w:val="StyleUnderline"/>
        </w:rPr>
        <w:t xml:space="preserve">The plurality of fascisms </w:t>
      </w:r>
      <w:r w:rsidRPr="00C7031A">
        <w:rPr>
          <w:rStyle w:val="StyleUnderline"/>
          <w:highlight w:val="green"/>
        </w:rPr>
        <w:t>represents</w:t>
      </w:r>
      <w:r w:rsidRPr="00832D26">
        <w:rPr>
          <w:sz w:val="12"/>
        </w:rPr>
        <w:t xml:space="preserve">, quite literally if not quite intelligibly, </w:t>
      </w:r>
      <w:r w:rsidRPr="00832D26">
        <w:rPr>
          <w:rStyle w:val="StyleUnderline"/>
        </w:rPr>
        <w:t xml:space="preserve">the </w:t>
      </w:r>
      <w:r w:rsidRPr="00C7031A">
        <w:rPr>
          <w:rStyle w:val="StyleUnderline"/>
          <w:highlight w:val="green"/>
        </w:rPr>
        <w:t>mutual competition</w:t>
      </w:r>
      <w:r w:rsidRPr="00832D26">
        <w:rPr>
          <w:rStyle w:val="StyleUnderline"/>
        </w:rPr>
        <w:t xml:space="preserve"> at multiple scales </w:t>
      </w:r>
      <w:r w:rsidRPr="00C7031A">
        <w:rPr>
          <w:rStyle w:val="StyleUnderline"/>
          <w:highlight w:val="green"/>
        </w:rPr>
        <w:t>among</w:t>
      </w:r>
      <w:r w:rsidRPr="00832D26">
        <w:rPr>
          <w:rStyle w:val="StyleUnderline"/>
        </w:rPr>
        <w:t xml:space="preserve"> the many </w:t>
      </w:r>
      <w:r w:rsidRPr="00C7031A">
        <w:rPr>
          <w:rStyle w:val="StyleUnderline"/>
          <w:highlight w:val="green"/>
        </w:rPr>
        <w:t>capitals</w:t>
      </w:r>
      <w:r w:rsidRPr="00832D26">
        <w:rPr>
          <w:sz w:val="12"/>
        </w:rPr>
        <w:t>.</w:t>
      </w:r>
    </w:p>
    <w:p w14:paraId="5865B3CD" w14:textId="77777777" w:rsidR="001A232A" w:rsidRPr="00832D26" w:rsidRDefault="001A232A" w:rsidP="001A232A">
      <w:pPr>
        <w:rPr>
          <w:sz w:val="8"/>
          <w:szCs w:val="8"/>
        </w:rPr>
      </w:pPr>
      <w:r w:rsidRPr="00832D26">
        <w:rPr>
          <w:sz w:val="8"/>
          <w:szCs w:val="8"/>
        </w:rPr>
        <w:t>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détournement in places like “An Archive of Our Own” to its concerted concentrations in a socio-critical work like Allen Feldman’s Archives of the Insensible with its indefatigable critique of “dismediation,” “apophatic blurring,” and metaphysics as a medium of war.3 The forms of counter-culture are, of course, myriad, and every sentence made for this essay owes a debt to an infinity of struggle—I mention the archive because it indicates a topos for this struggle in addition to the more familiar notions of literature, cinema, ideology, etc.</w:t>
      </w:r>
    </w:p>
    <w:p w14:paraId="50AFAFCA" w14:textId="77777777" w:rsidR="001A232A" w:rsidRPr="00832D26" w:rsidRDefault="001A232A" w:rsidP="001A232A">
      <w:pPr>
        <w:rPr>
          <w:sz w:val="8"/>
          <w:szCs w:val="8"/>
        </w:rPr>
      </w:pPr>
      <w:r w:rsidRPr="00832D26">
        <w:rPr>
          <w:sz w:val="8"/>
          <w:szCs w:val="8"/>
        </w:rPr>
        <w:t>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technics of computation,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7EF7BCEF" w14:textId="77777777" w:rsidR="001A232A" w:rsidRPr="00832D26" w:rsidRDefault="001A232A" w:rsidP="001A232A">
      <w:pPr>
        <w:rPr>
          <w:sz w:val="12"/>
        </w:rPr>
      </w:pPr>
      <w:r w:rsidRPr="00270851">
        <w:rPr>
          <w:rStyle w:val="StyleUnderline"/>
        </w:rPr>
        <w:t>This financialization of culture</w:t>
      </w:r>
      <w:r w:rsidRPr="00270851">
        <w:rPr>
          <w:sz w:val="12"/>
        </w:rPr>
        <w:t xml:space="preserve">, as we shall see, </w:t>
      </w:r>
      <w:r w:rsidRPr="00270851">
        <w:rPr>
          <w:rStyle w:val="StyleUnderline"/>
        </w:rPr>
        <w:t xml:space="preserve">requires </w:t>
      </w:r>
      <w:r w:rsidRPr="00270851">
        <w:rPr>
          <w:rStyle w:val="Emphasis"/>
        </w:rPr>
        <w:t>the informationalization of social practice</w:t>
      </w:r>
      <w:r w:rsidRPr="00270851">
        <w:rPr>
          <w:sz w:val="12"/>
        </w:rPr>
        <w:t xml:space="preserve">, indeed, of the social metabolism. Managed by means of screens, </w:t>
      </w:r>
      <w:r w:rsidRPr="00270851">
        <w:rPr>
          <w:rStyle w:val="StyleUnderline"/>
        </w:rPr>
        <w:t>information flows from users (and the used) to capital in a pattern that can be described by the sequence Image-Code-Financialization</w:t>
      </w:r>
      <w:r w:rsidRPr="00270851">
        <w:rPr>
          <w:sz w:val="12"/>
        </w:rPr>
        <w:t xml:space="preserve">. </w:t>
      </w:r>
      <w:r w:rsidRPr="00270851">
        <w:rPr>
          <w:rStyle w:val="StyleUnderline"/>
        </w:rPr>
        <w:t>If it can</w:t>
      </w:r>
      <w:r w:rsidRPr="00832D26">
        <w:rPr>
          <w:rStyle w:val="StyleUnderline"/>
        </w:rPr>
        <w:t xml:space="preserve"> be said that </w:t>
      </w:r>
      <w:r w:rsidRPr="00C7031A">
        <w:rPr>
          <w:rStyle w:val="StyleUnderline"/>
          <w:highlight w:val="green"/>
        </w:rPr>
        <w:t>fascism</w:t>
      </w:r>
      <w:r w:rsidRPr="00832D26">
        <w:rPr>
          <w:rStyle w:val="StyleUnderline"/>
        </w:rPr>
        <w:t xml:space="preserve"> and/or other contemporary antidemocratic state-formations legitimating hierarchizing modes of production </w:t>
      </w:r>
      <w:r w:rsidRPr="00C7031A">
        <w:rPr>
          <w:rStyle w:val="StyleUnderline"/>
          <w:highlight w:val="green"/>
        </w:rPr>
        <w:t>depend upon</w:t>
      </w:r>
      <w:r w:rsidRPr="00832D26">
        <w:rPr>
          <w:rStyle w:val="StyleUnderline"/>
        </w:rPr>
        <w:t xml:space="preserve"> leveraged </w:t>
      </w:r>
      <w:r w:rsidRPr="00C7031A">
        <w:rPr>
          <w:rStyle w:val="StyleUnderline"/>
          <w:highlight w:val="green"/>
        </w:rPr>
        <w:t>value extraction</w:t>
      </w:r>
      <w:r w:rsidRPr="00832D26">
        <w:rPr>
          <w:sz w:val="12"/>
        </w:rPr>
        <w:t xml:space="preserve">, </w:t>
      </w:r>
      <w:r w:rsidRPr="00C7031A">
        <w:rPr>
          <w:rStyle w:val="StyleUnderline"/>
          <w:highlight w:val="green"/>
        </w:rPr>
        <w:t>and</w:t>
      </w:r>
      <w:r w:rsidRPr="00832D26">
        <w:rPr>
          <w:rStyle w:val="StyleUnderline"/>
        </w:rPr>
        <w:t xml:space="preserve"> that much if not all of that </w:t>
      </w:r>
      <w:r w:rsidRPr="00C7031A">
        <w:rPr>
          <w:rStyle w:val="StyleUnderline"/>
          <w:highlight w:val="green"/>
        </w:rPr>
        <w:t>value passes</w:t>
      </w:r>
      <w:r w:rsidRPr="00832D26">
        <w:rPr>
          <w:rStyle w:val="StyleUnderline"/>
        </w:rPr>
        <w:t xml:space="preserve"> through/</w:t>
      </w:r>
      <w:r w:rsidRPr="00C7031A">
        <w:rPr>
          <w:rStyle w:val="StyleUnderline"/>
          <w:highlight w:val="green"/>
        </w:rPr>
        <w:t>as data</w:t>
      </w:r>
      <w:r w:rsidRPr="00832D26">
        <w:rPr>
          <w:rStyle w:val="StyleUnderline"/>
        </w:rPr>
        <w:t xml:space="preserve"> and its organized transmission</w:t>
      </w:r>
      <w:r w:rsidRPr="00832D26">
        <w:rPr>
          <w:sz w:val="12"/>
        </w:rPr>
        <w:t xml:space="preserve"> (number of hours worked, links clicked, pages viewed, money banked), </w:t>
      </w:r>
      <w:r w:rsidRPr="00C7031A">
        <w:rPr>
          <w:rStyle w:val="StyleUnderline"/>
          <w:highlight w:val="green"/>
        </w:rPr>
        <w:t>then data</w:t>
      </w:r>
      <w:r w:rsidRPr="00832D26">
        <w:rPr>
          <w:rStyle w:val="StyleUnderline"/>
        </w:rPr>
        <w:t xml:space="preserve"> flow </w:t>
      </w:r>
      <w:r w:rsidRPr="00C7031A">
        <w:rPr>
          <w:rStyle w:val="StyleUnderline"/>
          <w:highlight w:val="green"/>
        </w:rPr>
        <w:t>disruption</w:t>
      </w:r>
      <w:r w:rsidRPr="00832D26">
        <w:rPr>
          <w:rStyle w:val="StyleUnderline"/>
        </w:rPr>
        <w:t xml:space="preserve"> or redistribution</w:t>
      </w:r>
      <w:r w:rsidRPr="00832D26">
        <w:rPr>
          <w:sz w:val="12"/>
        </w:rPr>
        <w:t>—though tremendously varied and relatively unexplored through the lens of a critique of political economy—</w:t>
      </w:r>
      <w:r w:rsidRPr="00C7031A">
        <w:rPr>
          <w:rStyle w:val="Emphasis"/>
          <w:highlight w:val="green"/>
        </w:rPr>
        <w:t>presents key tactics</w:t>
      </w:r>
      <w:r w:rsidRPr="00832D26">
        <w:rPr>
          <w:rStyle w:val="Emphasis"/>
        </w:rPr>
        <w:t xml:space="preserve"> and perhaps strategies in an anti-fascist praxis</w:t>
      </w:r>
      <w:r w:rsidRPr="00832D26">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w:t>
      </w:r>
      <w:r w:rsidRPr="00832D26">
        <w:rPr>
          <w:sz w:val="12"/>
        </w:rPr>
        <w:lastRenderedPageBreak/>
        <w:t xml:space="preserve">between image, code and discourse/culture/profit effectively exposes sites and possibly means by which to interrupt the expropriative valorization processes of capitalism—the “valorizing information,” to use the term that Romano Alquatti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w:t>
      </w:r>
      <w:r w:rsidRPr="00270851">
        <w:rPr>
          <w:sz w:val="12"/>
        </w:rPr>
        <w:t xml:space="preserve">capitalist computing. </w:t>
      </w:r>
      <w:r w:rsidRPr="00270851">
        <w:rPr>
          <w:rStyle w:val="StyleUnderline"/>
        </w:rPr>
        <w:t>The analysis of the screen/image that at once serves as interface and engenders the production of both data and meta-data raises the question of</w:t>
      </w:r>
      <w:r w:rsidRPr="00C7031A">
        <w:rPr>
          <w:rStyle w:val="StyleUnderline"/>
          <w:highlight w:val="green"/>
        </w:rPr>
        <w:t xml:space="preserve"> what it might mean to seize</w:t>
      </w:r>
      <w:r w:rsidRPr="00832D26">
        <w:rPr>
          <w:rStyle w:val="StyleUnderline"/>
        </w:rPr>
        <w:t xml:space="preserve"> the means of </w:t>
      </w:r>
      <w:r w:rsidRPr="00C7031A">
        <w:rPr>
          <w:rStyle w:val="StyleUnderline"/>
          <w:highlight w:val="green"/>
        </w:rPr>
        <w:t>production</w:t>
      </w:r>
      <w:r w:rsidRPr="00832D26">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011813E4" w14:textId="77777777" w:rsidR="001A232A" w:rsidRPr="00832D26" w:rsidRDefault="001A232A" w:rsidP="001A232A">
      <w:pPr>
        <w:rPr>
          <w:sz w:val="8"/>
          <w:szCs w:val="8"/>
        </w:rPr>
      </w:pPr>
      <w:r w:rsidRPr="00832D26">
        <w:rPr>
          <w:sz w:val="8"/>
          <w:szCs w:val="8"/>
        </w:rPr>
        <w:t>The Programmable Image, or, From M to M’</w:t>
      </w:r>
    </w:p>
    <w:bookmarkEnd w:id="1"/>
    <w:p w14:paraId="13BFB712" w14:textId="77777777" w:rsidR="001A232A" w:rsidRPr="00420E26" w:rsidRDefault="001A232A" w:rsidP="001A232A">
      <w:pPr>
        <w:rPr>
          <w:sz w:val="12"/>
        </w:rPr>
      </w:pPr>
      <w:r w:rsidRPr="00420E26">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sidRPr="00C7031A">
        <w:rPr>
          <w:rStyle w:val="Emphasis"/>
          <w:highlight w:val="green"/>
        </w:rPr>
        <w:t>it is necessary to bring</w:t>
      </w:r>
      <w:r w:rsidRPr="00420E26">
        <w:rPr>
          <w:rStyle w:val="Emphasis"/>
        </w:rPr>
        <w:t xml:space="preserve"> the </w:t>
      </w:r>
      <w:r w:rsidRPr="00C7031A">
        <w:rPr>
          <w:rStyle w:val="Emphasis"/>
          <w:highlight w:val="green"/>
        </w:rPr>
        <w:t>labor theory of value up to date</w:t>
      </w:r>
      <w:r w:rsidRPr="00420E26">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3CDEEB95" w14:textId="77777777" w:rsidR="001A232A" w:rsidRPr="00420E26" w:rsidRDefault="001A232A" w:rsidP="001A232A">
      <w:pPr>
        <w:rPr>
          <w:sz w:val="12"/>
        </w:rPr>
      </w:pPr>
      <w:r w:rsidRPr="00420E26">
        <w:rPr>
          <w:sz w:val="12"/>
        </w:rPr>
        <w:t>In this new equation, we replace commodity C with I-C-I’, where I is image, C is Code and I’ is a modified image</w:t>
      </w:r>
      <w:r w:rsidRPr="00270851">
        <w:rPr>
          <w:sz w:val="12"/>
        </w:rPr>
        <w:t xml:space="preserve">). </w:t>
      </w:r>
      <w:r w:rsidRPr="00270851">
        <w:rPr>
          <w:rStyle w:val="StyleUnderline"/>
        </w:rPr>
        <w:t>Where paradigmatically</w:t>
      </w:r>
      <w:r w:rsidRPr="00420E26">
        <w:rPr>
          <w:sz w:val="12"/>
        </w:rPr>
        <w:t xml:space="preserve">, </w:t>
      </w:r>
      <w:r w:rsidRPr="00C7031A">
        <w:rPr>
          <w:rStyle w:val="StyleUnderline"/>
          <w:highlight w:val="green"/>
        </w:rPr>
        <w:t>labor had once been sedimented in the commodity-object</w:t>
      </w:r>
      <w:r w:rsidRPr="00420E26">
        <w:rPr>
          <w:sz w:val="12"/>
        </w:rPr>
        <w:t xml:space="preserve">, </w:t>
      </w:r>
      <w:r w:rsidRPr="00420E26">
        <w:rPr>
          <w:rStyle w:val="StyleUnderline"/>
        </w:rPr>
        <w:t>I had argued in The Cinematic Mode of Production that attention was sedimented in the image</w:t>
      </w:r>
      <w:r w:rsidRPr="00420E26">
        <w:rPr>
          <w:sz w:val="12"/>
        </w:rPr>
        <w:t xml:space="preserve">, </w:t>
      </w:r>
      <w:r w:rsidRPr="00420E26">
        <w:rPr>
          <w:rStyle w:val="StyleUnderline"/>
        </w:rPr>
        <w:t xml:space="preserve">and furthermore that </w:t>
      </w:r>
      <w:r w:rsidRPr="00C7031A">
        <w:rPr>
          <w:rStyle w:val="StyleUnderline"/>
          <w:highlight w:val="green"/>
        </w:rPr>
        <w:t>commodities and images converged</w:t>
      </w:r>
      <w:r w:rsidRPr="00420E26">
        <w:rPr>
          <w:rStyle w:val="StyleUnderline"/>
        </w:rPr>
        <w:t xml:space="preserve"> as image-commodity</w:t>
      </w:r>
      <w:r w:rsidRPr="00420E26">
        <w:rPr>
          <w:sz w:val="12"/>
        </w:rPr>
        <w:t xml:space="preserve">. In the cases of both labor and </w:t>
      </w:r>
      <w:r w:rsidRPr="005E048D">
        <w:rPr>
          <w:sz w:val="12"/>
        </w:rPr>
        <w:t xml:space="preserve">attention, </w:t>
      </w:r>
      <w:r w:rsidRPr="005E048D">
        <w:rPr>
          <w:rStyle w:val="StyleUnderline"/>
        </w:rPr>
        <w:t>sensuous activity produced surplus value for capital through</w:t>
      </w:r>
      <w:r w:rsidRPr="00420E26">
        <w:rPr>
          <w:rStyle w:val="StyleUnderline"/>
        </w:rPr>
        <w:t xml:space="preserve"> dissymetrical exchange</w:t>
      </w:r>
      <w:r w:rsidRPr="00420E26">
        <w:rPr>
          <w:sz w:val="12"/>
        </w:rPr>
        <w:t xml:space="preserve">. </w:t>
      </w:r>
      <w:r w:rsidRPr="00270851">
        <w:rPr>
          <w:rStyle w:val="StyleUnderline"/>
        </w:rPr>
        <w:t>With the wage</w:t>
      </w:r>
      <w:r w:rsidRPr="00270851">
        <w:rPr>
          <w:sz w:val="12"/>
        </w:rPr>
        <w:t>, as Marx</w:t>
      </w:r>
      <w:r w:rsidRPr="00420E26">
        <w:rPr>
          <w:sz w:val="12"/>
        </w:rPr>
        <w:t xml:space="preserve"> clearly showed, </w:t>
      </w:r>
      <w:r w:rsidRPr="00C7031A">
        <w:rPr>
          <w:rStyle w:val="StyleUnderline"/>
          <w:highlight w:val="green"/>
        </w:rPr>
        <w:t>workers put more value into</w:t>
      </w:r>
      <w:r w:rsidRPr="00420E26">
        <w:rPr>
          <w:rStyle w:val="StyleUnderline"/>
        </w:rPr>
        <w:t xml:space="preserve"> the creation of </w:t>
      </w:r>
      <w:r w:rsidRPr="00C7031A">
        <w:rPr>
          <w:rStyle w:val="StyleUnderline"/>
          <w:highlight w:val="green"/>
        </w:rPr>
        <w:t xml:space="preserve">commodities </w:t>
      </w:r>
      <w:r w:rsidRPr="00270851">
        <w:rPr>
          <w:rStyle w:val="StyleUnderline"/>
        </w:rPr>
        <w:t>than they receive</w:t>
      </w:r>
      <w:r w:rsidRPr="00420E26">
        <w:rPr>
          <w:rStyle w:val="StyleUnderline"/>
        </w:rPr>
        <w:t xml:space="preserve"> in their wages</w:t>
      </w:r>
      <w:r w:rsidRPr="00420E26">
        <w:rPr>
          <w:sz w:val="12"/>
        </w:rPr>
        <w:t xml:space="preserve">, </w:t>
      </w:r>
      <w:r w:rsidRPr="00C7031A">
        <w:rPr>
          <w:rStyle w:val="Emphasis"/>
          <w:highlight w:val="green"/>
        </w:rPr>
        <w:t>with spectatorship, spectators do more to valorize</w:t>
      </w:r>
      <w:r w:rsidRPr="00420E26">
        <w:rPr>
          <w:rStyle w:val="Emphasis"/>
        </w:rPr>
        <w:t xml:space="preserve"> and legitimate </w:t>
      </w:r>
      <w:r w:rsidRPr="00C7031A">
        <w:rPr>
          <w:rStyle w:val="Emphasis"/>
          <w:highlight w:val="green"/>
        </w:rPr>
        <w:t>images, media</w:t>
      </w:r>
      <w:r w:rsidRPr="00420E26">
        <w:rPr>
          <w:rStyle w:val="Emphasis"/>
        </w:rPr>
        <w:t xml:space="preserve"> platforms </w:t>
      </w:r>
      <w:r w:rsidRPr="00C7031A">
        <w:rPr>
          <w:rStyle w:val="Emphasis"/>
          <w:highlight w:val="green"/>
        </w:rPr>
        <w:t>and the status quo than they receive in</w:t>
      </w:r>
      <w:r w:rsidRPr="00420E26">
        <w:rPr>
          <w:rStyle w:val="Emphasis"/>
        </w:rPr>
        <w:t xml:space="preserve"> pleasure or </w:t>
      </w:r>
      <w:r w:rsidRPr="00C7031A">
        <w:rPr>
          <w:rStyle w:val="Emphasis"/>
          <w:highlight w:val="green"/>
        </w:rPr>
        <w:t>social currency</w:t>
      </w:r>
      <w:r w:rsidRPr="00420E26">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w:t>
      </w:r>
      <w:r w:rsidRPr="00270851">
        <w:rPr>
          <w:sz w:val="12"/>
        </w:rPr>
        <w:t xml:space="preserve">monetization. </w:t>
      </w:r>
      <w:r w:rsidRPr="005E048D">
        <w:rPr>
          <w:rStyle w:val="StyleUnderline"/>
        </w:rPr>
        <w:t>This relationship between image and code</w:t>
      </w:r>
      <w:r w:rsidRPr="005E048D">
        <w:rPr>
          <w:sz w:val="12"/>
        </w:rPr>
        <w:t xml:space="preserve">, I argue, </w:t>
      </w:r>
      <w:r w:rsidRPr="005E048D">
        <w:rPr>
          <w:rStyle w:val="StyleUnderline"/>
        </w:rPr>
        <w:t>is the paradigmatic form of leveraged mediation in the distributed production and consumption of post-Fordist capital</w:t>
      </w:r>
      <w:r w:rsidRPr="005E048D">
        <w:rPr>
          <w:sz w:val="12"/>
        </w:rPr>
        <w:t xml:space="preserve">. </w:t>
      </w:r>
      <w:r w:rsidRPr="005E048D">
        <w:rPr>
          <w:rStyle w:val="StyleUnderline"/>
        </w:rPr>
        <w:t>Value extraction</w:t>
      </w:r>
      <w:r w:rsidRPr="005E048D">
        <w:rPr>
          <w:sz w:val="12"/>
        </w:rPr>
        <w:t xml:space="preserve">, instead of taking place only during wage labor as it was purported to do under industrial capital, </w:t>
      </w:r>
      <w:r w:rsidRPr="005E048D">
        <w:rPr>
          <w:rStyle w:val="StyleUnderline"/>
        </w:rPr>
        <w:t>can take place anywhere in a network in which oscillations between</w:t>
      </w:r>
      <w:r w:rsidRPr="00420E26">
        <w:rPr>
          <w:rStyle w:val="StyleUnderline"/>
        </w:rPr>
        <w:t xml:space="preserve"> image and code occur</w:t>
      </w:r>
      <w:r w:rsidRPr="00420E26">
        <w:rPr>
          <w:sz w:val="12"/>
        </w:rPr>
        <w:t xml:space="preserve">. </w:t>
      </w:r>
      <w:r w:rsidRPr="00C7031A">
        <w:rPr>
          <w:rStyle w:val="StyleUnderline"/>
          <w:highlight w:val="green"/>
        </w:rPr>
        <w:t>The embodied</w:t>
      </w:r>
      <w:r w:rsidRPr="00420E26">
        <w:rPr>
          <w:rStyle w:val="StyleUnderline"/>
        </w:rPr>
        <w:t xml:space="preserve"> entity</w:t>
      </w:r>
      <w:r w:rsidRPr="00420E26">
        <w:rPr>
          <w:sz w:val="12"/>
        </w:rPr>
        <w:t xml:space="preserve">, </w:t>
      </w:r>
      <w:r w:rsidRPr="00420E26">
        <w:rPr>
          <w:rStyle w:val="StyleUnderline"/>
        </w:rPr>
        <w:t xml:space="preserve">formally know as the </w:t>
      </w:r>
      <w:r w:rsidRPr="00420E26">
        <w:rPr>
          <w:sz w:val="12"/>
        </w:rPr>
        <w:t>“laborer”</w:t>
      </w:r>
      <w:r w:rsidRPr="00420E26">
        <w:rPr>
          <w:rStyle w:val="StyleUnderline"/>
        </w:rPr>
        <w:t xml:space="preserve"> or the “human” is still the source of all value for capitalism</w:t>
      </w:r>
      <w:r w:rsidRPr="00420E26">
        <w:rPr>
          <w:sz w:val="12"/>
        </w:rPr>
        <w:t xml:space="preserve">, </w:t>
      </w:r>
      <w:r w:rsidRPr="00420E26">
        <w:rPr>
          <w:rStyle w:val="StyleUnderline"/>
        </w:rPr>
        <w:t>but has</w:t>
      </w:r>
      <w:r w:rsidRPr="00420E26">
        <w:rPr>
          <w:sz w:val="12"/>
        </w:rPr>
        <w:t xml:space="preserve">, to use a cutting term from Sean Cubitt, </w:t>
      </w:r>
      <w:r w:rsidRPr="00420E26">
        <w:rPr>
          <w:rStyle w:val="StyleUnderline"/>
        </w:rPr>
        <w:t xml:space="preserve">been structurally reduced </w:t>
      </w:r>
      <w:r w:rsidRPr="00C7031A">
        <w:rPr>
          <w:rStyle w:val="StyleUnderline"/>
          <w:highlight w:val="green"/>
        </w:rPr>
        <w:t>to a “biochip” in</w:t>
      </w:r>
      <w:r w:rsidRPr="00420E26">
        <w:rPr>
          <w:rStyle w:val="StyleUnderline"/>
        </w:rPr>
        <w:t xml:space="preserve"> an increasingly ubiquitous </w:t>
      </w:r>
      <w:r w:rsidRPr="00C7031A">
        <w:rPr>
          <w:rStyle w:val="StyleUnderline"/>
          <w:highlight w:val="green"/>
        </w:rPr>
        <w:t>computational armature</w:t>
      </w:r>
      <w:r w:rsidRPr="00420E26">
        <w:rPr>
          <w:sz w:val="12"/>
        </w:rPr>
        <w:t xml:space="preserve">. The absorption of value is thus no longer paradigmatically organized around a factory worker producing an object for a wage. </w:t>
      </w:r>
      <w:r w:rsidRPr="00420E26">
        <w:rPr>
          <w:rStyle w:val="StyleUnderline"/>
        </w:rPr>
        <w:t xml:space="preserve">In our era </w:t>
      </w:r>
      <w:r w:rsidRPr="00C7031A">
        <w:rPr>
          <w:rStyle w:val="StyleUnderline"/>
          <w:highlight w:val="green"/>
        </w:rPr>
        <w:t>there has been</w:t>
      </w:r>
      <w:r w:rsidRPr="00420E26">
        <w:rPr>
          <w:rStyle w:val="StyleUnderline"/>
        </w:rPr>
        <w:t xml:space="preserve"> an </w:t>
      </w:r>
      <w:r w:rsidRPr="00C7031A">
        <w:rPr>
          <w:rStyle w:val="StyleUnderline"/>
          <w:highlight w:val="green"/>
        </w:rPr>
        <w:t>exponential intensification of</w:t>
      </w:r>
      <w:r w:rsidRPr="00420E26">
        <w:rPr>
          <w:rStyle w:val="StyleUnderline"/>
        </w:rPr>
        <w:t xml:space="preserve"> the number</w:t>
      </w:r>
      <w:r w:rsidRPr="00420E26">
        <w:rPr>
          <w:sz w:val="12"/>
        </w:rPr>
        <w:t xml:space="preserve">, </w:t>
      </w:r>
      <w:r w:rsidRPr="00420E26">
        <w:rPr>
          <w:rStyle w:val="StyleUnderline"/>
        </w:rPr>
        <w:t>form</w:t>
      </w:r>
      <w:r w:rsidRPr="00420E26">
        <w:rPr>
          <w:sz w:val="12"/>
        </w:rPr>
        <w:t xml:space="preserve">, </w:t>
      </w:r>
      <w:r w:rsidRPr="00420E26">
        <w:rPr>
          <w:rStyle w:val="StyleUnderline"/>
        </w:rPr>
        <w:t xml:space="preserve">and distribution of </w:t>
      </w:r>
      <w:r w:rsidRPr="00C7031A">
        <w:rPr>
          <w:rStyle w:val="StyleUnderline"/>
          <w:highlight w:val="green"/>
        </w:rPr>
        <w:t>sites of production</w:t>
      </w:r>
      <w:r w:rsidRPr="00420E26">
        <w:rPr>
          <w:rStyle w:val="StyleUnderline"/>
        </w:rPr>
        <w:t xml:space="preserve"> as well as in the metrics of evaluation and remuneration</w:t>
      </w:r>
      <w:r w:rsidRPr="00420E26">
        <w:rPr>
          <w:sz w:val="12"/>
        </w:rPr>
        <w:t>. As “Bifo” aka Franco Berardi puts it, production and valorization have become, “cellularized.”</w:t>
      </w:r>
    </w:p>
    <w:p w14:paraId="4F008164" w14:textId="77777777" w:rsidR="001A232A" w:rsidRPr="001770C8" w:rsidRDefault="001A232A" w:rsidP="001A232A">
      <w:pPr>
        <w:rPr>
          <w:sz w:val="12"/>
        </w:rPr>
      </w:pPr>
      <w:r w:rsidRPr="00270851">
        <w:rPr>
          <w:rStyle w:val="StyleUnderline"/>
        </w:rPr>
        <w:t>While it is patently true that hundreds of millions of people still work in much the same way as in the industrial age (on assembly</w:t>
      </w:r>
      <w:r w:rsidRPr="00420E26">
        <w:rPr>
          <w:rStyle w:val="StyleUnderline"/>
        </w:rPr>
        <w:t xml:space="preserve"> lines</w:t>
      </w:r>
      <w:r w:rsidRPr="001770C8">
        <w:rPr>
          <w:sz w:val="12"/>
        </w:rPr>
        <w:t xml:space="preserve">, </w:t>
      </w:r>
      <w:r w:rsidRPr="00420E26">
        <w:rPr>
          <w:rStyle w:val="StyleUnderline"/>
        </w:rPr>
        <w:t>in factories</w:t>
      </w:r>
      <w:r w:rsidRPr="001770C8">
        <w:rPr>
          <w:sz w:val="12"/>
        </w:rPr>
        <w:t xml:space="preserve">, </w:t>
      </w:r>
      <w:r w:rsidRPr="00420E26">
        <w:rPr>
          <w:rStyle w:val="StyleUnderline"/>
        </w:rPr>
        <w:t>for subsistence wages</w:t>
      </w:r>
      <w:r w:rsidRPr="001770C8">
        <w:rPr>
          <w:sz w:val="12"/>
        </w:rPr>
        <w:t xml:space="preserve">, </w:t>
      </w:r>
      <w:r w:rsidRPr="00420E26">
        <w:rPr>
          <w:rStyle w:val="StyleUnderline"/>
        </w:rPr>
        <w:t>without safety nets)</w:t>
      </w:r>
      <w:r w:rsidRPr="001770C8">
        <w:rPr>
          <w:sz w:val="12"/>
        </w:rPr>
        <w:t xml:space="preserve">, </w:t>
      </w:r>
      <w:r w:rsidRPr="00420E26">
        <w:rPr>
          <w:rStyle w:val="StyleUnderline"/>
        </w:rPr>
        <w:t xml:space="preserve">it is also true that any and </w:t>
      </w:r>
      <w:r w:rsidRPr="00270851">
        <w:rPr>
          <w:rStyle w:val="StyleUnderline"/>
        </w:rPr>
        <w:t>nearly all commodities (the iPhone</w:t>
      </w:r>
      <w:r w:rsidRPr="00270851">
        <w:rPr>
          <w:sz w:val="12"/>
        </w:rPr>
        <w:t xml:space="preserve">, </w:t>
      </w:r>
      <w:r w:rsidRPr="00270851">
        <w:rPr>
          <w:rStyle w:val="StyleUnderline"/>
        </w:rPr>
        <w:t xml:space="preserve">say) today </w:t>
      </w:r>
      <w:r w:rsidRPr="00270851">
        <w:rPr>
          <w:rStyle w:val="Emphasis"/>
        </w:rPr>
        <w:t>rely on the integration of various moments of valorization</w:t>
      </w:r>
      <w:r w:rsidRPr="00270851">
        <w:rPr>
          <w:sz w:val="12"/>
        </w:rPr>
        <w:t xml:space="preserve">: </w:t>
      </w:r>
      <w:r w:rsidRPr="00270851">
        <w:rPr>
          <w:rStyle w:val="StyleUnderline"/>
        </w:rPr>
        <w:t>commodities</w:t>
      </w:r>
      <w:r w:rsidRPr="00420E26">
        <w:rPr>
          <w:rStyle w:val="StyleUnderline"/>
        </w:rPr>
        <w:t xml:space="preserve"> are no longer paradigmatically objects with singular points of sale</w:t>
      </w:r>
      <w:r w:rsidRPr="001770C8">
        <w:rPr>
          <w:sz w:val="12"/>
        </w:rPr>
        <w:t xml:space="preserve">, </w:t>
      </w:r>
      <w:r w:rsidRPr="00420E26">
        <w:rPr>
          <w:rStyle w:val="StyleUnderline"/>
        </w:rPr>
        <w:t>but r</w:t>
      </w:r>
      <w:r w:rsidRPr="00270851">
        <w:rPr>
          <w:rStyle w:val="StyleUnderline"/>
        </w:rPr>
        <w:t>athe</w:t>
      </w:r>
      <w:r w:rsidRPr="00420E26">
        <w:rPr>
          <w:rStyle w:val="StyleUnderline"/>
        </w:rPr>
        <w:t xml:space="preserve">r </w:t>
      </w:r>
      <w:r w:rsidRPr="00C7031A">
        <w:rPr>
          <w:rStyle w:val="StyleUnderline"/>
          <w:highlight w:val="green"/>
        </w:rPr>
        <w:t>arrays of images</w:t>
      </w:r>
      <w:r w:rsidRPr="00420E26">
        <w:rPr>
          <w:rStyle w:val="StyleUnderline"/>
        </w:rPr>
        <w:t xml:space="preserve"> (imaginaries) </w:t>
      </w:r>
      <w:r w:rsidRPr="00C7031A">
        <w:rPr>
          <w:rStyle w:val="StyleUnderline"/>
          <w:highlight w:val="green"/>
        </w:rPr>
        <w:t>tethered to computable information</w:t>
      </w:r>
      <w:r w:rsidRPr="00420E26">
        <w:rPr>
          <w:rStyle w:val="StyleUnderline"/>
        </w:rPr>
        <w:t xml:space="preserve"> and anchored to a distributed </w:t>
      </w:r>
      <w:r w:rsidRPr="00C7031A">
        <w:rPr>
          <w:rStyle w:val="StyleUnderline"/>
          <w:highlight w:val="green"/>
        </w:rPr>
        <w:t>material system with multiple points of interface</w:t>
      </w:r>
      <w:r w:rsidRPr="001770C8">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r w:rsidRPr="00420E26">
        <w:rPr>
          <w:rStyle w:val="StyleUnderline"/>
        </w:rPr>
        <w:t xml:space="preserve">Thus we can see that early </w:t>
      </w:r>
      <w:r w:rsidRPr="00270851">
        <w:rPr>
          <w:rStyle w:val="StyleUnderline"/>
        </w:rPr>
        <w:t>capital’s</w:t>
      </w:r>
      <w:r w:rsidRPr="00420E26">
        <w:rPr>
          <w:rStyle w:val="StyleUnderline"/>
        </w:rPr>
        <w:t xml:space="preserve"> generalized quantification and therefore </w:t>
      </w:r>
      <w:r w:rsidRPr="00270851">
        <w:rPr>
          <w:rStyle w:val="StyleUnderline"/>
        </w:rPr>
        <w:t xml:space="preserve">digitization that </w:t>
      </w:r>
      <w:r w:rsidRPr="00C7031A">
        <w:rPr>
          <w:rStyle w:val="StyleUnderline"/>
          <w:highlight w:val="green"/>
        </w:rPr>
        <w:t>renders</w:t>
      </w:r>
      <w:r w:rsidRPr="00420E26">
        <w:rPr>
          <w:rStyle w:val="StyleUnderline"/>
        </w:rPr>
        <w:t xml:space="preserve"> nearly all </w:t>
      </w:r>
      <w:r w:rsidRPr="00270851">
        <w:rPr>
          <w:rStyle w:val="StyleUnderline"/>
        </w:rPr>
        <w:t xml:space="preserve">human </w:t>
      </w:r>
      <w:r w:rsidRPr="00C7031A">
        <w:rPr>
          <w:rStyle w:val="StyleUnderline"/>
          <w:highlight w:val="green"/>
        </w:rPr>
        <w:t>practices computable</w:t>
      </w:r>
      <w:r w:rsidRPr="00420E26">
        <w:rPr>
          <w:rStyle w:val="StyleUnderline"/>
        </w:rPr>
        <w:t xml:space="preserve"> in industrialization but also</w:t>
      </w:r>
      <w:r w:rsidRPr="001770C8">
        <w:rPr>
          <w:sz w:val="12"/>
        </w:rPr>
        <w:t>, and emphatically</w:t>
      </w:r>
      <w:r w:rsidRPr="00270851">
        <w:rPr>
          <w:sz w:val="12"/>
        </w:rPr>
        <w:t xml:space="preserve">, </w:t>
      </w:r>
      <w:r w:rsidRPr="00270851">
        <w:rPr>
          <w:rStyle w:val="StyleUnderline"/>
        </w:rPr>
        <w:t>through colonialism</w:t>
      </w:r>
      <w:r w:rsidRPr="00270851">
        <w:rPr>
          <w:sz w:val="12"/>
        </w:rPr>
        <w:t xml:space="preserve">, </w:t>
      </w:r>
      <w:r w:rsidRPr="00270851">
        <w:rPr>
          <w:rStyle w:val="StyleUnderline"/>
        </w:rPr>
        <w:t>is the pre-history of the current moment</w:t>
      </w:r>
      <w:r w:rsidRPr="00270851">
        <w:rPr>
          <w:sz w:val="12"/>
        </w:rPr>
        <w:t>. Like the ledgers of slave ships, the East India Company, and monopoly cartels, the metrics of dataveillance are precisely the metrics of valuation. They measure the very metabolism of a society organized by screens in a way that suggests that computational c</w:t>
      </w:r>
      <w:r w:rsidRPr="001770C8">
        <w:rPr>
          <w:sz w:val="12"/>
        </w:rPr>
        <w:t>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6170BBC8" w14:textId="77777777" w:rsidR="001A232A" w:rsidRPr="001770C8" w:rsidRDefault="001A232A" w:rsidP="001A232A">
      <w:pPr>
        <w:rPr>
          <w:sz w:val="12"/>
        </w:rPr>
      </w:pPr>
      <w:r w:rsidRPr="001770C8">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dividuals, cellularized intensities, whatever) are enjoined to wager in the programmable image to get ahead in the thoroughly financialized market of daily life that has become inseparable from sociality itself. </w:t>
      </w:r>
      <w:r w:rsidRPr="00C7031A">
        <w:rPr>
          <w:rStyle w:val="Emphasis"/>
          <w:highlight w:val="green"/>
        </w:rPr>
        <w:t>We are programmed by images and we program with images</w:t>
      </w:r>
      <w:r w:rsidRPr="001770C8">
        <w:rPr>
          <w:sz w:val="12"/>
        </w:rPr>
        <w:t xml:space="preserve">, </w:t>
      </w:r>
      <w:r w:rsidRPr="001770C8">
        <w:rPr>
          <w:rStyle w:val="StyleUnderline"/>
        </w:rPr>
        <w:t>all the while generating data</w:t>
      </w:r>
      <w:r w:rsidRPr="001770C8">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all encompassing form of work in what Pasquinelli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instagram porn-star in Moscow or LA and the Syrian refugee struggling for survival are each overdetermined if not almost fully absorbed in the ambient semiosis that is part of the precarity of informatic financialization, </w:t>
      </w:r>
      <w:r w:rsidRPr="00270851">
        <w:rPr>
          <w:sz w:val="12"/>
        </w:rPr>
        <w:t xml:space="preserve">but </w:t>
      </w:r>
      <w:r w:rsidRPr="00270851">
        <w:rPr>
          <w:rStyle w:val="StyleUnderline"/>
        </w:rPr>
        <w:t>the benefits of this (partial) self empowerment via a struggle with info-servitude and computer mediated abstraction accrue unequally along the lines of a hierarchy of historically negotiated codes and codifications</w:t>
      </w:r>
      <w:r w:rsidRPr="00270851">
        <w:rPr>
          <w:sz w:val="12"/>
        </w:rPr>
        <w:t>—</w:t>
      </w:r>
      <w:r w:rsidRPr="00270851">
        <w:rPr>
          <w:rStyle w:val="Emphasis"/>
        </w:rPr>
        <w:t>including race, gender, nation, class, citizenship, etc</w:t>
      </w:r>
      <w:r w:rsidRPr="00270851">
        <w:rPr>
          <w:sz w:val="12"/>
        </w:rPr>
        <w:t xml:space="preserve">.— </w:t>
      </w:r>
      <w:r w:rsidRPr="00270851">
        <w:rPr>
          <w:rStyle w:val="StyleUnderline"/>
        </w:rPr>
        <w:t>that are among the vectors of what is increasingly algorithmic governance</w:t>
      </w:r>
      <w:r w:rsidRPr="00270851">
        <w:rPr>
          <w:sz w:val="12"/>
        </w:rPr>
        <w:t>.</w:t>
      </w:r>
    </w:p>
    <w:p w14:paraId="3CE0DB6C" w14:textId="77777777" w:rsidR="001A232A" w:rsidRDefault="001A232A" w:rsidP="001A232A"/>
    <w:p w14:paraId="194E8A11" w14:textId="77777777" w:rsidR="001A232A" w:rsidRDefault="001A232A" w:rsidP="001A232A">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75135AC1" w14:textId="77777777" w:rsidR="001A232A" w:rsidRPr="00341EF9" w:rsidRDefault="001A232A" w:rsidP="001A232A">
      <w:r w:rsidRPr="00F31815">
        <w:rPr>
          <w:rStyle w:val="Style13ptBold"/>
        </w:rPr>
        <w:t>Berardi</w:t>
      </w:r>
      <w:r w:rsidRPr="00F31815">
        <w:t>, Franco, and Empson, Erik. Precarious Rhapsody: Semiocapitalism and the Pathologies of the Post-alpha Generation. United Kingdom, Minor Compositions, 20</w:t>
      </w:r>
      <w:r w:rsidRPr="00F31815">
        <w:rPr>
          <w:rStyle w:val="Style13ptBold"/>
        </w:rPr>
        <w:t>09</w:t>
      </w:r>
      <w:r w:rsidRPr="00F31815">
        <w:t>.</w:t>
      </w:r>
      <w:r>
        <w:t xml:space="preserve"> |Harun|</w:t>
      </w:r>
    </w:p>
    <w:p w14:paraId="028DA13E" w14:textId="77777777" w:rsidR="001A232A" w:rsidRPr="00ED10D0" w:rsidRDefault="001A232A" w:rsidP="001A232A">
      <w:pPr>
        <w:rPr>
          <w:sz w:val="16"/>
        </w:rPr>
      </w:pPr>
      <w:r w:rsidRPr="00875037">
        <w:rPr>
          <w:rStyle w:val="StyleUnderline"/>
        </w:rPr>
        <w:t>We have no future because our present is too volatile. We have only risk-management. The spinning of the given moment’s scenarios.</w:t>
      </w:r>
      <w:r w:rsidRPr="00ED10D0">
        <w:rPr>
          <w:sz w:val="16"/>
        </w:rPr>
        <w:t xml:space="preserve"> – William Gibson, Pattern recognition In February 2003 the American journalist Bob Herbert published in the New York Times </w:t>
      </w:r>
      <w:r w:rsidRPr="00C7031A">
        <w:rPr>
          <w:rStyle w:val="Emphasis"/>
          <w:highlight w:val="green"/>
        </w:rPr>
        <w:t xml:space="preserve">the results of a </w:t>
      </w:r>
      <w:r w:rsidRPr="00C92A9B">
        <w:rPr>
          <w:rStyle w:val="Emphasis"/>
        </w:rPr>
        <w:t xml:space="preserve">cognitive </w:t>
      </w:r>
      <w:r w:rsidRPr="00C7031A">
        <w:rPr>
          <w:rStyle w:val="Emphasis"/>
          <w:highlight w:val="green"/>
        </w:rPr>
        <w:t>survey</w:t>
      </w:r>
      <w:r w:rsidRPr="00ED10D0">
        <w:rPr>
          <w:rStyle w:val="StyleUnderline"/>
        </w:rPr>
        <w:t xml:space="preserve"> on a sample of hundreds of unemployed youths in Chicago: </w:t>
      </w:r>
      <w:r w:rsidRPr="00C7031A">
        <w:rPr>
          <w:rStyle w:val="Emphasis"/>
          <w:highlight w:val="green"/>
        </w:rPr>
        <w:t xml:space="preserve">none </w:t>
      </w:r>
      <w:r w:rsidRPr="007965EA">
        <w:rPr>
          <w:rStyle w:val="Emphasis"/>
        </w:rPr>
        <w:t xml:space="preserve">of their interviewees </w:t>
      </w:r>
      <w:r w:rsidRPr="00C7031A">
        <w:rPr>
          <w:rStyle w:val="Emphasis"/>
          <w:highlight w:val="green"/>
        </w:rPr>
        <w:t>expected to find work</w:t>
      </w:r>
      <w:r w:rsidRPr="00ED10D0">
        <w:rPr>
          <w:rStyle w:val="StyleUnderline"/>
        </w:rPr>
        <w:t xml:space="preserve"> the next few years, </w:t>
      </w:r>
      <w:r w:rsidRPr="00C7031A">
        <w:rPr>
          <w:rStyle w:val="Emphasis"/>
          <w:highlight w:val="green"/>
        </w:rPr>
        <w:t>none</w:t>
      </w:r>
      <w:r w:rsidRPr="00315179">
        <w:rPr>
          <w:rStyle w:val="Emphasis"/>
        </w:rPr>
        <w:t xml:space="preserve"> of them </w:t>
      </w:r>
      <w:r w:rsidRPr="00C7031A">
        <w:rPr>
          <w:rStyle w:val="Emphasis"/>
          <w:highlight w:val="green"/>
        </w:rPr>
        <w:t xml:space="preserve">expected to </w:t>
      </w:r>
      <w:r w:rsidRPr="00C92A9B">
        <w:rPr>
          <w:rStyle w:val="Emphasis"/>
        </w:rPr>
        <w:t xml:space="preserve">be able to </w:t>
      </w:r>
      <w:r w:rsidRPr="00C7031A">
        <w:rPr>
          <w:rStyle w:val="Emphasis"/>
          <w:highlight w:val="green"/>
        </w:rPr>
        <w:t>rebel</w:t>
      </w:r>
      <w:r w:rsidRPr="00C7031A">
        <w:rPr>
          <w:rStyle w:val="StyleUnderline"/>
          <w:highlight w:val="green"/>
        </w:rPr>
        <w:t>,</w:t>
      </w:r>
      <w:r w:rsidRPr="00ED10D0">
        <w:rPr>
          <w:rStyle w:val="StyleUnderline"/>
        </w:rPr>
        <w:t xml:space="preserve"> </w:t>
      </w:r>
      <w:r w:rsidRPr="00315179">
        <w:rPr>
          <w:rStyle w:val="Emphasis"/>
        </w:rPr>
        <w:t>or to set off large scale collective change</w:t>
      </w:r>
      <w:r w:rsidRPr="00ED10D0">
        <w:rPr>
          <w:rStyle w:val="StyleUnderline"/>
        </w:rPr>
        <w:t>.</w:t>
      </w:r>
      <w:r w:rsidRPr="00ED10D0">
        <w:rPr>
          <w:sz w:val="16"/>
        </w:rPr>
        <w:t xml:space="preserve"> The general </w:t>
      </w:r>
      <w:r w:rsidRPr="00ED10D0">
        <w:rPr>
          <w:rStyle w:val="StyleUnderline"/>
        </w:rPr>
        <w:t>sense of the interviews was a sentiment of profound impotence</w:t>
      </w:r>
      <w:r w:rsidRPr="00ED10D0">
        <w:rPr>
          <w:sz w:val="16"/>
        </w:rPr>
        <w:t xml:space="preserve">. </w:t>
      </w:r>
      <w:r w:rsidRPr="00803E3A">
        <w:rPr>
          <w:rStyle w:val="StyleUnderline"/>
        </w:rPr>
        <w:t xml:space="preserve">The perception of decline did not seem focused on politics, but on a deeper cause, the </w:t>
      </w:r>
      <w:r w:rsidRPr="00C7031A">
        <w:rPr>
          <w:rStyle w:val="Emphasis"/>
          <w:highlight w:val="green"/>
        </w:rPr>
        <w:t>scenario of a</w:t>
      </w:r>
      <w:r w:rsidRPr="00315179">
        <w:rPr>
          <w:rStyle w:val="Emphasis"/>
        </w:rPr>
        <w:t xml:space="preserve"> social and </w:t>
      </w:r>
      <w:r w:rsidRPr="00C7031A">
        <w:rPr>
          <w:rStyle w:val="Emphasis"/>
          <w:highlight w:val="green"/>
        </w:rPr>
        <w:t>psychical involution</w:t>
      </w:r>
      <w:r w:rsidRPr="00803E3A">
        <w:rPr>
          <w:rStyle w:val="StyleUnderline"/>
        </w:rPr>
        <w:t xml:space="preserve"> that seems to </w:t>
      </w:r>
      <w:r w:rsidRPr="00C7031A">
        <w:rPr>
          <w:rStyle w:val="Emphasis"/>
          <w:highlight w:val="green"/>
        </w:rPr>
        <w:t>cancel</w:t>
      </w:r>
      <w:r w:rsidRPr="00315179">
        <w:rPr>
          <w:rStyle w:val="Emphasis"/>
        </w:rPr>
        <w:t xml:space="preserve"> every </w:t>
      </w:r>
      <w:r w:rsidRPr="00C7031A">
        <w:rPr>
          <w:rStyle w:val="Emphasis"/>
          <w:highlight w:val="green"/>
        </w:rPr>
        <w:t xml:space="preserve">possibility of </w:t>
      </w:r>
      <w:r w:rsidRPr="00C92A9B">
        <w:rPr>
          <w:rStyle w:val="Emphasis"/>
        </w:rPr>
        <w:t xml:space="preserve">building </w:t>
      </w:r>
      <w:r w:rsidRPr="00C7031A">
        <w:rPr>
          <w:rStyle w:val="Emphasis"/>
          <w:highlight w:val="green"/>
        </w:rPr>
        <w:t>alternatives</w:t>
      </w:r>
      <w:r w:rsidRPr="00803E3A">
        <w:rPr>
          <w:rStyle w:val="StyleUnderline"/>
        </w:rPr>
        <w:t xml:space="preserve">. </w:t>
      </w:r>
      <w:r w:rsidRPr="00ED10D0">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sidRPr="00803E3A">
        <w:rPr>
          <w:rStyle w:val="StyleUnderline"/>
        </w:rPr>
        <w:t xml:space="preserve">The </w:t>
      </w:r>
      <w:r w:rsidRPr="00315179">
        <w:rPr>
          <w:rStyle w:val="Emphasis"/>
        </w:rPr>
        <w:t>arrow of time is broken</w:t>
      </w:r>
      <w:r w:rsidRPr="00803E3A">
        <w:rPr>
          <w:rStyle w:val="StyleUnderline"/>
        </w:rPr>
        <w:t xml:space="preserve">: in an economy under constant restructuring that is based on the short-term and hates routine, definite trajectories no </w:t>
      </w:r>
      <w:r w:rsidRPr="00C92A9B">
        <w:rPr>
          <w:rStyle w:val="StyleUnderline"/>
        </w:rPr>
        <w:t xml:space="preserve">longer exist. </w:t>
      </w:r>
      <w:r w:rsidRPr="00C92A9B">
        <w:rPr>
          <w:rStyle w:val="Emphasis"/>
        </w:rPr>
        <w:t>People miss stable human relations and long-term objectives</w:t>
      </w:r>
      <w:r w:rsidRPr="00C92A9B">
        <w:rPr>
          <w:rStyle w:val="StyleUnderline"/>
        </w:rPr>
        <w:t xml:space="preserve"> </w:t>
      </w:r>
      <w:r w:rsidRPr="00C92A9B">
        <w:rPr>
          <w:sz w:val="16"/>
        </w:rPr>
        <w:t xml:space="preserve">(1988). </w:t>
      </w:r>
      <w:r w:rsidRPr="00C92A9B">
        <w:rPr>
          <w:rStyle w:val="StyleUnderline"/>
        </w:rPr>
        <w:t>But this nostalgia has no hold</w:t>
      </w:r>
      <w:r w:rsidRPr="00803E3A">
        <w:rPr>
          <w:rStyle w:val="StyleUnderline"/>
        </w:rPr>
        <w:t xml:space="preserve"> on present reality, and the attempts to reactivate the community remain artificial and sterile</w:t>
      </w:r>
      <w:r w:rsidRPr="00ED10D0">
        <w:rPr>
          <w:sz w:val="16"/>
        </w:rPr>
        <w:t xml:space="preserve">. Precarious Rhapsody / 30In her essay “Precari-us?”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sidRPr="00803E3A">
        <w:rPr>
          <w:rStyle w:val="StyleUnderline"/>
        </w:rPr>
        <w:t>Some started to speak of ‘flexicurity’ to mean forms of wage independent of job performance. But we are still far from having a strategy of social recomposition for the labor movement to extricate ourselves from unlimited exploitation</w:t>
      </w:r>
      <w:r w:rsidRPr="00ED10D0">
        <w:rPr>
          <w:sz w:val="16"/>
        </w:rPr>
        <w:t xml:space="preserve">. We need to resume the thread of analysis of social composition and decomposition if we want to distinguish possible lines of a process of recomposition to come. </w:t>
      </w:r>
      <w:r w:rsidRPr="00803E3A">
        <w:rPr>
          <w:rStyle w:val="StyleUnderline"/>
        </w:rPr>
        <w:t>In the 1970s, the energy crisis, the consequent economic recession and finally the substitution of work with numerical machines resulted in the formation of a large number of people with no guarantees</w:t>
      </w:r>
      <w:r w:rsidRPr="00ED10D0">
        <w:rPr>
          <w:sz w:val="16"/>
        </w:rPr>
        <w:t xml:space="preserve">. Since then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sidRPr="00803E3A">
        <w:rPr>
          <w:rStyle w:val="StyleUnderline"/>
        </w:rPr>
        <w:t xml:space="preserve">Precariousness is no longer a marginal and provisional characteristic, but it is the general form of the labor relation in a productive, digitalized sphere, reticular and recombinative. </w:t>
      </w:r>
      <w:r w:rsidRPr="002B58AA">
        <w:rPr>
          <w:rStyle w:val="Emphasis"/>
        </w:rPr>
        <w:t xml:space="preserve">The word </w:t>
      </w:r>
      <w:r w:rsidRPr="00C7031A">
        <w:rPr>
          <w:rStyle w:val="Emphasis"/>
          <w:highlight w:val="green"/>
        </w:rPr>
        <w:t>‘precariat’</w:t>
      </w:r>
      <w:r w:rsidRPr="00315179">
        <w:rPr>
          <w:rStyle w:val="Emphasis"/>
        </w:rPr>
        <w:t xml:space="preserve"> generally </w:t>
      </w:r>
      <w:r w:rsidRPr="00C7031A">
        <w:rPr>
          <w:rStyle w:val="Emphasis"/>
          <w:highlight w:val="green"/>
        </w:rPr>
        <w:t>stands for the area of work that is no longer definable by fixed rules</w:t>
      </w:r>
      <w:r w:rsidRPr="00315179">
        <w:rPr>
          <w:rStyle w:val="Emphasis"/>
        </w:rPr>
        <w:t xml:space="preserve"> relative to the labor rel</w:t>
      </w:r>
      <w:r w:rsidRPr="002B58AA">
        <w:rPr>
          <w:rStyle w:val="Emphasis"/>
        </w:rPr>
        <w:t>a</w:t>
      </w:r>
      <w:r w:rsidRPr="00315179">
        <w:rPr>
          <w:rStyle w:val="Emphasis"/>
        </w:rPr>
        <w:t xml:space="preserve">tion, </w:t>
      </w:r>
      <w:r w:rsidRPr="00C7031A">
        <w:rPr>
          <w:rStyle w:val="Emphasis"/>
          <w:highlight w:val="green"/>
        </w:rPr>
        <w:t>to salary</w:t>
      </w:r>
      <w:r w:rsidRPr="00315179">
        <w:rPr>
          <w:rStyle w:val="Emphasis"/>
        </w:rPr>
        <w:t xml:space="preserve"> and </w:t>
      </w:r>
      <w:r w:rsidRPr="00C7031A">
        <w:rPr>
          <w:rStyle w:val="Emphasis"/>
          <w:highlight w:val="green"/>
        </w:rPr>
        <w:t>to the length of the working day</w:t>
      </w:r>
      <w:r w:rsidRPr="00803E3A">
        <w:rPr>
          <w:rStyle w:val="StyleUnderline"/>
        </w:rPr>
        <w:t>.</w:t>
      </w:r>
      <w:r w:rsidRPr="00ED10D0">
        <w:rPr>
          <w:sz w:val="16"/>
        </w:rPr>
        <w:t xml:space="preserve"> However if we analyze the past we see that </w:t>
      </w:r>
      <w:r w:rsidRPr="00315179">
        <w:rPr>
          <w:rStyle w:val="StyleUnderline"/>
        </w:rPr>
        <w:t xml:space="preserve">these rules functioned only for a limited period in the history of relations between labor and capital. </w:t>
      </w:r>
      <w:r w:rsidRPr="00C7031A">
        <w:rPr>
          <w:rStyle w:val="StyleUnderline"/>
          <w:highlight w:val="green"/>
        </w:rPr>
        <w:t>Only for a short period</w:t>
      </w:r>
      <w:r w:rsidRPr="00315179">
        <w:rPr>
          <w:rStyle w:val="StyleUnderline"/>
        </w:rPr>
        <w:t xml:space="preserve"> at the heart of the twentieth century, </w:t>
      </w:r>
      <w:r w:rsidRPr="00C7031A">
        <w:rPr>
          <w:rStyle w:val="StyleUnderline"/>
          <w:highlight w:val="green"/>
        </w:rPr>
        <w:t>under</w:t>
      </w:r>
      <w:r w:rsidRPr="00315179">
        <w:rPr>
          <w:rStyle w:val="StyleUnderline"/>
        </w:rPr>
        <w:t xml:space="preserve"> the political </w:t>
      </w:r>
      <w:r w:rsidRPr="00C7031A">
        <w:rPr>
          <w:rStyle w:val="StyleUnderline"/>
          <w:highlight w:val="green"/>
        </w:rPr>
        <w:t>pressures</w:t>
      </w:r>
      <w:r w:rsidRPr="00315179">
        <w:rPr>
          <w:rStyle w:val="StyleUnderline"/>
        </w:rPr>
        <w:t xml:space="preserve"> of </w:t>
      </w:r>
      <w:r w:rsidRPr="00C7031A">
        <w:rPr>
          <w:rStyle w:val="StyleUnderline"/>
          <w:highlight w:val="green"/>
        </w:rPr>
        <w:t>unions and workers</w:t>
      </w:r>
      <w:r w:rsidRPr="00315179">
        <w:rPr>
          <w:rStyle w:val="StyleUnderline"/>
        </w:rPr>
        <w:t xml:space="preserve">, in conditions of (almost) full employment and thanks to a more or less strongly regulatory role of the state in the economy, some </w:t>
      </w:r>
      <w:r w:rsidRPr="00C7031A">
        <w:rPr>
          <w:rStyle w:val="StyleUnderline"/>
          <w:highlight w:val="green"/>
        </w:rPr>
        <w:t>limits to</w:t>
      </w:r>
      <w:r w:rsidRPr="00315179">
        <w:rPr>
          <w:rStyle w:val="StyleUnderline"/>
        </w:rPr>
        <w:t xml:space="preserve"> the natural </w:t>
      </w:r>
      <w:r w:rsidRPr="00C7031A">
        <w:rPr>
          <w:rStyle w:val="StyleUnderline"/>
          <w:highlight w:val="green"/>
        </w:rPr>
        <w:t>violence</w:t>
      </w:r>
      <w:r w:rsidRPr="00315179">
        <w:rPr>
          <w:rStyle w:val="StyleUnderline"/>
        </w:rPr>
        <w:t xml:space="preserve"> of capitalist dynamics </w:t>
      </w:r>
      <w:r w:rsidRPr="00C7031A">
        <w:rPr>
          <w:rStyle w:val="StyleUnderline"/>
          <w:highlight w:val="green"/>
        </w:rPr>
        <w:t>could be legally</w:t>
      </w:r>
      <w:r w:rsidRPr="00C7031A">
        <w:rPr>
          <w:rStyle w:val="Emphasis"/>
          <w:highlight w:val="green"/>
        </w:rPr>
        <w:t xml:space="preserve"> </w:t>
      </w:r>
      <w:r w:rsidRPr="00C7031A">
        <w:rPr>
          <w:rStyle w:val="StyleUnderline"/>
          <w:highlight w:val="green"/>
        </w:rPr>
        <w:t>established</w:t>
      </w:r>
      <w:r w:rsidRPr="00803E3A">
        <w:rPr>
          <w:rStyle w:val="StyleUnderline"/>
        </w:rPr>
        <w:t xml:space="preserve">. </w:t>
      </w:r>
      <w:r w:rsidRPr="00315179">
        <w:rPr>
          <w:rStyle w:val="Emphasis"/>
        </w:rPr>
        <w:t xml:space="preserve">The </w:t>
      </w:r>
      <w:r w:rsidRPr="00C7031A">
        <w:rPr>
          <w:rStyle w:val="Emphasis"/>
          <w:highlight w:val="green"/>
        </w:rPr>
        <w:t>legal obligations</w:t>
      </w:r>
      <w:r w:rsidRPr="00803E3A">
        <w:rPr>
          <w:rStyle w:val="StyleUnderline"/>
        </w:rPr>
        <w:t xml:space="preserve"> that in certain periods have </w:t>
      </w:r>
      <w:r w:rsidRPr="00C7031A">
        <w:rPr>
          <w:rStyle w:val="StyleUnderline"/>
          <w:highlight w:val="green"/>
        </w:rPr>
        <w:t>protected society from</w:t>
      </w:r>
      <w:r w:rsidRPr="00803E3A">
        <w:rPr>
          <w:rStyle w:val="StyleUnderline"/>
        </w:rPr>
        <w:t xml:space="preserve"> the violence of </w:t>
      </w:r>
      <w:r w:rsidRPr="00C7031A">
        <w:rPr>
          <w:rStyle w:val="StyleUnderline"/>
          <w:highlight w:val="green"/>
        </w:rPr>
        <w:t>capital</w:t>
      </w:r>
      <w:r w:rsidRPr="00803E3A">
        <w:rPr>
          <w:rStyle w:val="StyleUnderline"/>
        </w:rPr>
        <w:t xml:space="preserve"> were always founded on the existence of a relation of a force of a political and material kind (workers’ violence against the violence of capital). </w:t>
      </w:r>
      <w:r w:rsidRPr="00315179">
        <w:rPr>
          <w:rStyle w:val="Emphasis"/>
        </w:rPr>
        <w:t xml:space="preserve">Thanks to political force </w:t>
      </w:r>
      <w:r w:rsidRPr="00C7031A">
        <w:rPr>
          <w:rStyle w:val="Emphasis"/>
          <w:highlight w:val="green"/>
        </w:rPr>
        <w:t>it became</w:t>
      </w:r>
      <w:r w:rsidRPr="00315179">
        <w:rPr>
          <w:rStyle w:val="Emphasis"/>
        </w:rPr>
        <w:t xml:space="preserve"> </w:t>
      </w:r>
      <w:r w:rsidRPr="00C7031A">
        <w:rPr>
          <w:rStyle w:val="Emphasis"/>
          <w:highlight w:val="green"/>
        </w:rPr>
        <w:t>possible to affirm rights</w:t>
      </w:r>
      <w:r w:rsidRPr="00315179">
        <w:rPr>
          <w:rStyle w:val="Emphasis"/>
        </w:rPr>
        <w:t>, establish laws and protect them as personal rights</w:t>
      </w:r>
      <w:r w:rsidRPr="00803E3A">
        <w:rPr>
          <w:rStyle w:val="StyleUnderline"/>
        </w:rPr>
        <w:t>.</w:t>
      </w:r>
      <w:r w:rsidRPr="00ED10D0">
        <w:rPr>
          <w:sz w:val="16"/>
        </w:rPr>
        <w:t xml:space="preserve"> </w:t>
      </w:r>
      <w:r w:rsidRPr="00C7031A">
        <w:rPr>
          <w:rStyle w:val="StyleUnderline"/>
          <w:highlight w:val="green"/>
        </w:rPr>
        <w:t>With the decline</w:t>
      </w:r>
      <w:r w:rsidRPr="00315179">
        <w:rPr>
          <w:rStyle w:val="StyleUnderline"/>
        </w:rPr>
        <w:t xml:space="preserve"> in the political force of the workers’ movement, the natural </w:t>
      </w:r>
      <w:r w:rsidRPr="00C7031A">
        <w:rPr>
          <w:rStyle w:val="StyleUnderline"/>
          <w:highlight w:val="green"/>
        </w:rPr>
        <w:t>precariousness of labor relations</w:t>
      </w:r>
      <w:r w:rsidRPr="00315179">
        <w:rPr>
          <w:rStyle w:val="StyleUnderline"/>
        </w:rPr>
        <w:t xml:space="preserve"> in capitalism, and </w:t>
      </w:r>
      <w:r w:rsidRPr="00315179">
        <w:rPr>
          <w:rStyle w:val="Emphasis"/>
        </w:rPr>
        <w:t xml:space="preserve">its </w:t>
      </w:r>
      <w:r w:rsidRPr="00C7031A">
        <w:rPr>
          <w:rStyle w:val="Emphasis"/>
          <w:highlight w:val="green"/>
        </w:rPr>
        <w:t>brutality, have reemerged</w:t>
      </w:r>
      <w:r w:rsidRPr="00ED10D0">
        <w:rPr>
          <w:sz w:val="16"/>
        </w:rPr>
        <w:t xml:space="preserve">. </w:t>
      </w:r>
      <w:r w:rsidRPr="00803E3A">
        <w:rPr>
          <w:rStyle w:val="Emphasis"/>
        </w:rPr>
        <w:t xml:space="preserve">The new phenomenon is not the precarious character of the job market, but the technical and cultural conditions in which info-labor is made precarious. </w:t>
      </w:r>
      <w:r w:rsidRPr="00ED10D0">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803E3A">
        <w:rPr>
          <w:rStyle w:val="StyleUnderline"/>
        </w:rPr>
        <w:t>If we analyze the first aspect, i.e.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sidRPr="00ED10D0">
        <w:rPr>
          <w:sz w:val="16"/>
        </w:rPr>
        <w:t xml:space="preserve">. We have to look at the cyberspace of global production as an immense expanse of depersonalized human time. </w:t>
      </w:r>
      <w:r w:rsidRPr="002B58AA">
        <w:rPr>
          <w:rStyle w:val="Emphasis"/>
        </w:rPr>
        <w:t>Info-labor</w:t>
      </w:r>
      <w:r w:rsidRPr="002B58AA">
        <w:rPr>
          <w:rStyle w:val="StyleUnderline"/>
        </w:rPr>
        <w:t xml:space="preserve">, the provision of time for the elaboration and the recombination of segments of info-commodities, </w:t>
      </w:r>
      <w:r w:rsidRPr="002B58AA">
        <w:rPr>
          <w:rStyle w:val="Emphasis"/>
        </w:rPr>
        <w:t>is the extreme point of arrival of the process of the abstraction from concrete activities that Marx analyzed as a tendency</w:t>
      </w:r>
      <w:r w:rsidRPr="002B58AA">
        <w:rPr>
          <w:rStyle w:val="StyleUnderline"/>
        </w:rPr>
        <w:t xml:space="preserve"> inscribed in the capital-labor relation. The process of abstraction of labor has progressively stripped labor time of every concrete and individual particularity</w:t>
      </w:r>
      <w:r w:rsidRPr="002B58AA">
        <w:rPr>
          <w:sz w:val="16"/>
        </w:rPr>
        <w:t>. The atom of time of which Marx speaks is the minimal unit of productive labor. But in industrial production, abstract labor time was impersonated by a physical</w:t>
      </w:r>
      <w:r w:rsidRPr="00ED10D0">
        <w:rPr>
          <w:sz w:val="16"/>
        </w:rPr>
        <w:t xml:space="preserve"> and juridical bearer, embodied in a worker in flesh and bone, with a certified and political identity. </w:t>
      </w:r>
      <w:r w:rsidRPr="00803E3A">
        <w:rPr>
          <w:rStyle w:val="StyleUnderline"/>
        </w:rPr>
        <w:t xml:space="preserve">Naturally capital did not purchase a personal disposition, but the time for which the workers were its bearers. </w:t>
      </w:r>
      <w:r w:rsidRPr="00315179">
        <w:rPr>
          <w:rStyle w:val="Emphasis"/>
        </w:rPr>
        <w:t>But if capital wanted to dispose of the necessary time for its valorization, it was indispensable to hire a human being, to buy all of its time</w:t>
      </w:r>
      <w:r w:rsidRPr="00803E3A">
        <w:rPr>
          <w:rStyle w:val="StyleUnderline"/>
        </w:rPr>
        <w:t>, and therefore needed to face up to the material needs and trade union and political demands of which the human was a bearer.</w:t>
      </w:r>
      <w:r w:rsidRPr="00ED10D0">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w:t>
      </w:r>
      <w:r w:rsidRPr="00C92A9B">
        <w:rPr>
          <w:sz w:val="16"/>
        </w:rPr>
        <w:t xml:space="preserve">bearers. </w:t>
      </w:r>
      <w:r w:rsidRPr="00C92A9B">
        <w:rPr>
          <w:rStyle w:val="StyleUnderline"/>
        </w:rPr>
        <w:t>Depersonalized time has become the real agent of the process of valorization, and depersonalized time</w:t>
      </w:r>
      <w:r w:rsidRPr="00803E3A">
        <w:rPr>
          <w:rStyle w:val="StyleUnderline"/>
        </w:rPr>
        <w:t xml:space="preserve"> has no rights, nor any demands</w:t>
      </w:r>
      <w:r w:rsidRPr="00ED10D0">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sidRPr="00803E3A">
        <w:rPr>
          <w:rStyle w:val="StyleUnderline"/>
        </w:rPr>
        <w:t xml:space="preserve">The extension of time is meticulously cellularized: cells of productive time can be mobilized in punctual, casual and fragmentary forms. The recombination of these fragments is automatically realized in the network. </w:t>
      </w:r>
      <w:r w:rsidRPr="00315179">
        <w:rPr>
          <w:rStyle w:val="Emphasis"/>
        </w:rPr>
        <w:t>The mobile phone is the tool that makes possible the connection between the needs of semio-capital and the mobilization of the living labor of cyberspace.</w:t>
      </w:r>
      <w:r w:rsidRPr="00ED10D0">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sidRPr="00ED10D0">
        <w:rPr>
          <w:rStyle w:val="StyleUnderline"/>
        </w:rPr>
        <w:t xml:space="preserve">. Liberty is its foundational myth, but the liberty of whom? </w:t>
      </w:r>
      <w:r w:rsidRPr="00315179">
        <w:rPr>
          <w:rStyle w:val="Emphasis"/>
        </w:rPr>
        <w:t>The liberty of capital, certainly</w:t>
      </w:r>
      <w:r w:rsidRPr="00ED10D0">
        <w:rPr>
          <w:rStyle w:val="StyleUnderline"/>
        </w:rPr>
        <w:t>.</w:t>
      </w:r>
      <w:r w:rsidRPr="00ED10D0">
        <w:rPr>
          <w:sz w:val="16"/>
        </w:rPr>
        <w:t xml:space="preserve"> Capital must be absolutely free to expand in every corner of the world to find the fragment of human time available to be exploited for the most miserable wage. But liberalism also predicates the liberty of the person. </w:t>
      </w:r>
      <w:r w:rsidRPr="00ED10D0">
        <w:rPr>
          <w:rStyle w:val="StyleUnderline"/>
        </w:rPr>
        <w:t>The juridical person is free to express itself, to choose its representatives, to be entrepreneurial at the level of politics and the economy</w:t>
      </w:r>
      <w:r w:rsidRPr="00ED10D0">
        <w:rPr>
          <w:sz w:val="16"/>
        </w:rPr>
        <w:t xml:space="preserve">. Very interesting. Only the person has disappeared. What is left is like an inert object, irrelevant and useless. </w:t>
      </w:r>
      <w:r w:rsidRPr="00C7031A">
        <w:rPr>
          <w:rStyle w:val="Emphasis"/>
          <w:highlight w:val="green"/>
        </w:rPr>
        <w:t xml:space="preserve">The person is free, sure. But </w:t>
      </w:r>
      <w:r w:rsidRPr="00C92A9B">
        <w:rPr>
          <w:rStyle w:val="Emphasis"/>
        </w:rPr>
        <w:t xml:space="preserve">his </w:t>
      </w:r>
      <w:r w:rsidRPr="00C7031A">
        <w:rPr>
          <w:rStyle w:val="Emphasis"/>
          <w:highlight w:val="green"/>
        </w:rPr>
        <w:t>time is enslaved</w:t>
      </w:r>
      <w:r w:rsidRPr="00ED10D0">
        <w:rPr>
          <w:sz w:val="16"/>
        </w:rPr>
        <w:t xml:space="preserve">. His liberty is a juridical fiction to which nothing in concrete daily life corresponds. </w:t>
      </w:r>
      <w:r w:rsidRPr="00ED10D0">
        <w:rPr>
          <w:rStyle w:val="StyleUnderline"/>
        </w:rPr>
        <w:t xml:space="preserve">If we consider the conditions in which the work of the majority of humanity, proletariat and cognitariat, is actually carried out in our time, if we examine the conditions the average wage globally, </w:t>
      </w:r>
      <w:r w:rsidRPr="00C7031A">
        <w:rPr>
          <w:rStyle w:val="Emphasis"/>
          <w:highlight w:val="green"/>
        </w:rPr>
        <w:t>if we consider the current</w:t>
      </w:r>
      <w:r w:rsidRPr="00315179">
        <w:rPr>
          <w:rStyle w:val="Emphasis"/>
        </w:rPr>
        <w:t xml:space="preserve"> and now largely realized </w:t>
      </w:r>
      <w:r w:rsidRPr="00C7031A">
        <w:rPr>
          <w:rStyle w:val="Emphasis"/>
          <w:highlight w:val="green"/>
        </w:rPr>
        <w:t xml:space="preserve">cancellation of </w:t>
      </w:r>
      <w:r w:rsidRPr="002B58AA">
        <w:rPr>
          <w:rStyle w:val="Emphasis"/>
        </w:rPr>
        <w:t xml:space="preserve">previous </w:t>
      </w:r>
      <w:r w:rsidRPr="00C7031A">
        <w:rPr>
          <w:rStyle w:val="Emphasis"/>
          <w:highlight w:val="green"/>
        </w:rPr>
        <w:t>labor rights,</w:t>
      </w:r>
      <w:r w:rsidRPr="00ED10D0">
        <w:rPr>
          <w:rStyle w:val="StyleUnderline"/>
        </w:rPr>
        <w:t xml:space="preserve"> we can say with no rhetorical exaggeration that </w:t>
      </w:r>
      <w:r w:rsidRPr="00C7031A">
        <w:rPr>
          <w:rStyle w:val="Emphasis"/>
          <w:highlight w:val="green"/>
        </w:rPr>
        <w:t>we live in a</w:t>
      </w:r>
      <w:r w:rsidRPr="00315179">
        <w:rPr>
          <w:rStyle w:val="Emphasis"/>
        </w:rPr>
        <w:t xml:space="preserve"> </w:t>
      </w:r>
      <w:r w:rsidRPr="00C7031A">
        <w:rPr>
          <w:rStyle w:val="Emphasis"/>
          <w:highlight w:val="green"/>
        </w:rPr>
        <w:t>regime of slavery</w:t>
      </w:r>
      <w:r w:rsidRPr="00ED10D0">
        <w:rPr>
          <w:rStyle w:val="StyleUnderline"/>
        </w:rPr>
        <w:t>.</w:t>
      </w:r>
      <w:r w:rsidRPr="00ED10D0">
        <w:rPr>
          <w:sz w:val="16"/>
        </w:rPr>
        <w:t xml:space="preserve"> </w:t>
      </w:r>
      <w:r w:rsidRPr="00ED10D0">
        <w:rPr>
          <w:rStyle w:val="StyleUnderline"/>
        </w:rPr>
        <w:t xml:space="preserve">The average salary on the global level is hardly sufficient to buy the indispensable means for the mere survival of a person whose time is at the service of capital. </w:t>
      </w:r>
      <w:r w:rsidRPr="00315179">
        <w:rPr>
          <w:rStyle w:val="Emphasis"/>
        </w:rPr>
        <w:t xml:space="preserve">And </w:t>
      </w:r>
      <w:r w:rsidRPr="00C7031A">
        <w:rPr>
          <w:rStyle w:val="Emphasis"/>
          <w:highlight w:val="green"/>
        </w:rPr>
        <w:t>people do not</w:t>
      </w:r>
      <w:r w:rsidRPr="00315179">
        <w:rPr>
          <w:rStyle w:val="Emphasis"/>
        </w:rPr>
        <w:t xml:space="preserve"> </w:t>
      </w:r>
      <w:r w:rsidRPr="00C7031A">
        <w:rPr>
          <w:rStyle w:val="Emphasis"/>
          <w:highlight w:val="green"/>
        </w:rPr>
        <w:t>have any right over the time</w:t>
      </w:r>
      <w:r w:rsidRPr="00315179">
        <w:rPr>
          <w:rStyle w:val="Emphasis"/>
        </w:rPr>
        <w:t xml:space="preserve"> </w:t>
      </w:r>
      <w:r w:rsidRPr="00ED10D0">
        <w:rPr>
          <w:rStyle w:val="StyleUnderline"/>
        </w:rPr>
        <w:t>of which they are formally the proprietors, but effectively expropriated</w:t>
      </w:r>
      <w:r w:rsidRPr="00ED10D0">
        <w:rPr>
          <w:sz w:val="16"/>
        </w:rPr>
        <w:t xml:space="preserve">. That time does not really belong to them, because it is separated from the social existence of the people who make it available to the recombinative cyber-productive circuit. </w:t>
      </w:r>
      <w:r w:rsidRPr="00ED10D0">
        <w:rPr>
          <w:rStyle w:val="StyleUnderline"/>
        </w:rPr>
        <w:t xml:space="preserve">The time of work is fractalized, that is, reduced to minimal fragments that can be reassembled, and the fractalization </w:t>
      </w:r>
      <w:r w:rsidRPr="00C7031A">
        <w:rPr>
          <w:rStyle w:val="StyleUnderline"/>
          <w:highlight w:val="green"/>
        </w:rPr>
        <w:t xml:space="preserve">makes it possible for </w:t>
      </w:r>
      <w:r w:rsidRPr="00C92A9B">
        <w:rPr>
          <w:rStyle w:val="StyleUnderline"/>
        </w:rPr>
        <w:t>capital to constantly find</w:t>
      </w:r>
      <w:r w:rsidRPr="00ED10D0">
        <w:rPr>
          <w:rStyle w:val="StyleUnderline"/>
        </w:rPr>
        <w:t xml:space="preserve"> the </w:t>
      </w:r>
      <w:r w:rsidRPr="00C7031A">
        <w:rPr>
          <w:rStyle w:val="StyleUnderline"/>
          <w:highlight w:val="green"/>
        </w:rPr>
        <w:t>conditions of minimum salary</w:t>
      </w:r>
      <w:r w:rsidRPr="00ED10D0">
        <w:rPr>
          <w:rStyle w:val="StyleUnderline"/>
        </w:rPr>
        <w:t>.</w:t>
      </w:r>
      <w:r w:rsidRPr="00ED10D0">
        <w:rPr>
          <w:sz w:val="16"/>
        </w:rPr>
        <w:t xml:space="preserve"> How can we oppose the decimation of the working class and its systemic depersonalization, the slavery that is affirmed as a mode of command of precarious and depersonalized work? </w:t>
      </w:r>
      <w:r w:rsidRPr="00ED10D0">
        <w:rPr>
          <w:rStyle w:val="StyleUnderline"/>
        </w:rPr>
        <w:t>This is the question that is posed with insistence by whoever still has a sense of human dignity. Nevertheless the answer does not come out because the form of resistance and of struggle that were efficacious in the twentieth century no longer appear to have the capacity to spread and consolidate themselves, nor consequently can they stop the absolutism of capital</w:t>
      </w:r>
      <w:r w:rsidRPr="00ED10D0">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sidRPr="00ED10D0">
        <w:rPr>
          <w:rStyle w:val="Emphasis"/>
        </w:rPr>
        <w:t xml:space="preserve">. In order </w:t>
      </w:r>
      <w:r w:rsidRPr="00C7031A">
        <w:rPr>
          <w:rStyle w:val="Emphasis"/>
          <w:highlight w:val="green"/>
        </w:rPr>
        <w:t xml:space="preserve">for struggles to form </w:t>
      </w:r>
      <w:r w:rsidRPr="002B58AA">
        <w:rPr>
          <w:rStyle w:val="Emphasis"/>
        </w:rPr>
        <w:t xml:space="preserve">a cycle </w:t>
      </w:r>
      <w:r w:rsidRPr="00C7031A">
        <w:rPr>
          <w:rStyle w:val="Emphasis"/>
          <w:highlight w:val="green"/>
        </w:rPr>
        <w:t>there must be</w:t>
      </w:r>
      <w:r w:rsidRPr="00ED10D0">
        <w:rPr>
          <w:rStyle w:val="Emphasis"/>
        </w:rPr>
        <w:t xml:space="preserve"> a </w:t>
      </w:r>
      <w:r w:rsidRPr="00C7031A">
        <w:rPr>
          <w:rStyle w:val="Emphasis"/>
          <w:highlight w:val="green"/>
        </w:rPr>
        <w:t>spatial proximity of the bodies</w:t>
      </w:r>
      <w:r w:rsidRPr="00ED10D0">
        <w:rPr>
          <w:rStyle w:val="Emphasis"/>
        </w:rPr>
        <w:t xml:space="preserve"> of labor and an existential temporal continuity. </w:t>
      </w:r>
      <w:r w:rsidRPr="00C7031A">
        <w:rPr>
          <w:rStyle w:val="Emphasis"/>
          <w:highlight w:val="green"/>
        </w:rPr>
        <w:t>Without</w:t>
      </w:r>
      <w:r w:rsidRPr="00ED10D0">
        <w:rPr>
          <w:rStyle w:val="Emphasis"/>
        </w:rPr>
        <w:t xml:space="preserve"> this </w:t>
      </w:r>
      <w:r w:rsidRPr="00C7031A">
        <w:rPr>
          <w:rStyle w:val="Emphasis"/>
          <w:highlight w:val="green"/>
        </w:rPr>
        <w:t xml:space="preserve">proximity </w:t>
      </w:r>
      <w:r w:rsidRPr="002B58AA">
        <w:rPr>
          <w:rStyle w:val="Emphasis"/>
        </w:rPr>
        <w:t>and this continuity</w:t>
      </w:r>
      <w:r w:rsidRPr="00C7031A">
        <w:rPr>
          <w:rStyle w:val="Emphasis"/>
          <w:highlight w:val="green"/>
        </w:rPr>
        <w:t>, we lack</w:t>
      </w:r>
      <w:r w:rsidRPr="00ED10D0">
        <w:rPr>
          <w:rStyle w:val="Emphasis"/>
        </w:rPr>
        <w:t xml:space="preserve"> the </w:t>
      </w:r>
      <w:r w:rsidRPr="00C7031A">
        <w:rPr>
          <w:rStyle w:val="Emphasis"/>
          <w:highlight w:val="green"/>
        </w:rPr>
        <w:t xml:space="preserve">conditions for </w:t>
      </w:r>
      <w:r w:rsidRPr="00386588">
        <w:rPr>
          <w:rStyle w:val="Emphasis"/>
        </w:rPr>
        <w:t xml:space="preserve">the cellularized </w:t>
      </w:r>
      <w:r w:rsidRPr="00C7031A">
        <w:rPr>
          <w:rStyle w:val="Emphasis"/>
          <w:highlight w:val="green"/>
        </w:rPr>
        <w:t>bodies to become community</w:t>
      </w:r>
      <w:r w:rsidRPr="002B58AA">
        <w:rPr>
          <w:rStyle w:val="Emphasis"/>
        </w:rPr>
        <w:t>. No wave can be created, because the workers do not share their existence in time, and behaviors can only become a wave when there is a continuous proximity in time that info-labor no longer allows</w:t>
      </w:r>
      <w:r w:rsidRPr="002B58AA">
        <w:rPr>
          <w:sz w:val="16"/>
        </w:rPr>
        <w:t>.</w:t>
      </w:r>
      <w:r w:rsidRPr="00ED10D0">
        <w:rPr>
          <w:sz w:val="16"/>
        </w:rPr>
        <w:t xml:space="preserve"> </w:t>
      </w:r>
    </w:p>
    <w:p w14:paraId="0E6F7635" w14:textId="77777777" w:rsidR="001A232A" w:rsidRPr="00CC5D44" w:rsidRDefault="001A232A" w:rsidP="001A232A">
      <w:pPr>
        <w:pStyle w:val="Heading4"/>
      </w:pPr>
      <w:r>
        <w:t>Energy and desire become appropriated, forwarding the attention economy based on the destruction of the psyche. E</w:t>
      </w:r>
      <w:r w:rsidRPr="00CC5D44">
        <w:t>xhaus</w:t>
      </w:r>
      <w:r>
        <w:t>tion through radical passivity opens up the possibilities of a new civilization.</w:t>
      </w:r>
    </w:p>
    <w:p w14:paraId="651688F3" w14:textId="77777777" w:rsidR="001A232A" w:rsidRDefault="001A232A" w:rsidP="001A232A">
      <w:pPr>
        <w:rPr>
          <w:b/>
          <w:bCs/>
          <w:sz w:val="26"/>
        </w:rPr>
      </w:pPr>
      <w:r>
        <w:rPr>
          <w:b/>
          <w:bCs/>
          <w:sz w:val="26"/>
        </w:rPr>
        <w:t xml:space="preserve">Bifo ‘11 </w:t>
      </w:r>
    </w:p>
    <w:p w14:paraId="2C90BDE0" w14:textId="77777777" w:rsidR="001A232A" w:rsidRDefault="001A232A" w:rsidP="001A232A">
      <w:pPr>
        <w:rPr>
          <w:sz w:val="16"/>
          <w:szCs w:val="16"/>
        </w:rPr>
      </w:pPr>
      <w:r>
        <w:rPr>
          <w:sz w:val="16"/>
          <w:szCs w:val="16"/>
        </w:rPr>
        <w:t xml:space="preserve">Franco Berardi, Professor of Social History of Communication at the Accademia di Belle Arti of Milan, delightful Italian elf. “After the Future.” pg. 104-108 </w:t>
      </w:r>
    </w:p>
    <w:p w14:paraId="47D10DEB" w14:textId="77777777" w:rsidR="001A232A" w:rsidRDefault="001A232A" w:rsidP="001A232A">
      <w:pPr>
        <w:rPr>
          <w:sz w:val="12"/>
        </w:rPr>
      </w:pPr>
      <w:r>
        <w:rPr>
          <w:sz w:val="12"/>
        </w:rPr>
        <w:t xml:space="preserve">Time is in the mind. </w:t>
      </w:r>
      <w:r>
        <w:rPr>
          <w:u w:val="single"/>
        </w:rPr>
        <w:t>The essential limit to growth is the mental impossibility to enhance</w:t>
      </w:r>
      <w:r>
        <w:rPr>
          <w:sz w:val="12"/>
        </w:rPr>
        <w:t xml:space="preserve"> time (</w:t>
      </w:r>
      <w:r>
        <w:rPr>
          <w:rStyle w:val="Emphasis"/>
        </w:rPr>
        <w:t>Cybertime</w:t>
      </w:r>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sidRPr="00C7031A">
        <w:rPr>
          <w:highlight w:val="green"/>
          <w:u w:val="single"/>
        </w:rPr>
        <w:t>thought has</w:t>
      </w:r>
      <w:r>
        <w:rPr>
          <w:u w:val="single"/>
        </w:rPr>
        <w:t xml:space="preserve"> always </w:t>
      </w:r>
      <w:r w:rsidRPr="00C7031A">
        <w:rPr>
          <w:rStyle w:val="Emphasis"/>
          <w:highlight w:val="green"/>
        </w:rPr>
        <w:t>seen</w:t>
      </w:r>
      <w:r>
        <w:rPr>
          <w:rStyle w:val="Emphasis"/>
        </w:rPr>
        <w:t xml:space="preserve"> the process of </w:t>
      </w:r>
      <w:r w:rsidRPr="00C7031A">
        <w:rPr>
          <w:rStyle w:val="Emphasis"/>
          <w:highlight w:val="green"/>
        </w:rPr>
        <w:t>subjectivation as</w:t>
      </w:r>
      <w:r>
        <w:rPr>
          <w:rStyle w:val="Emphasis"/>
        </w:rPr>
        <w:t xml:space="preserve"> an </w:t>
      </w:r>
      <w:r w:rsidRPr="00C7031A">
        <w:rPr>
          <w:rStyle w:val="Emphasis"/>
          <w:highlight w:val="green"/>
        </w:rPr>
        <w:t>energetic</w:t>
      </w:r>
      <w:r>
        <w:rPr>
          <w:rStyle w:val="Emphasis"/>
        </w:rPr>
        <w:t xml:space="preserve"> process</w:t>
      </w:r>
      <w:r>
        <w:rPr>
          <w:sz w:val="12"/>
        </w:rPr>
        <w:t xml:space="preserve">: </w:t>
      </w:r>
      <w:r w:rsidRPr="00270851">
        <w:rPr>
          <w:rStyle w:val="Emphasis"/>
        </w:rPr>
        <w:t xml:space="preserve">mobilization, social </w:t>
      </w:r>
      <w:r w:rsidRPr="00C7031A">
        <w:rPr>
          <w:rStyle w:val="Emphasis"/>
          <w:highlight w:val="green"/>
        </w:rPr>
        <w:t>desire and</w:t>
      </w:r>
      <w:r>
        <w:rPr>
          <w:rStyle w:val="Emphasis"/>
        </w:rPr>
        <w:t xml:space="preserve"> political </w:t>
      </w:r>
      <w:r w:rsidRPr="00C7031A">
        <w:rPr>
          <w:rStyle w:val="Emphasis"/>
          <w:highlight w:val="green"/>
        </w:rPr>
        <w:t>activism</w:t>
      </w:r>
      <w:r>
        <w:rPr>
          <w:rStyle w:val="Emphasis"/>
        </w:rPr>
        <w:t xml:space="preserve">, expression, </w:t>
      </w:r>
      <w:r w:rsidRPr="00C7031A">
        <w:rPr>
          <w:rStyle w:val="Emphasis"/>
          <w:highlight w:val="green"/>
        </w:rPr>
        <w:t>participation</w:t>
      </w:r>
      <w:r w:rsidRPr="00C7031A">
        <w:rPr>
          <w:highlight w:val="green"/>
          <w:u w:val="single"/>
        </w:rPr>
        <w:t xml:space="preserve"> have been</w:t>
      </w:r>
      <w:r>
        <w:rPr>
          <w:u w:val="single"/>
        </w:rPr>
        <w:t xml:space="preserve"> the </w:t>
      </w:r>
      <w:r w:rsidRPr="00C7031A">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sidRPr="00C7031A">
        <w:rPr>
          <w:rStyle w:val="Emphasis"/>
          <w:highlight w:val="green"/>
        </w:rPr>
        <w:t>energy is running out</w:t>
      </w:r>
      <w:r>
        <w:rPr>
          <w:sz w:val="12"/>
        </w:rPr>
        <w:t xml:space="preserve">, </w:t>
      </w:r>
      <w:r w:rsidRPr="00C7031A">
        <w:rPr>
          <w:rStyle w:val="StyleUnderline"/>
        </w:rPr>
        <w:t>and desire</w:t>
      </w:r>
      <w:r w:rsidRPr="00C7031A">
        <w:rPr>
          <w:u w:val="single"/>
        </w:rPr>
        <w:t xml:space="preserve"> which has given soul to modern</w:t>
      </w:r>
      <w:r>
        <w:rPr>
          <w:u w:val="single"/>
        </w:rPr>
        <w:t xml:space="preserve"> social </w:t>
      </w:r>
      <w:r w:rsidRPr="00C7031A">
        <w:rPr>
          <w:highlight w:val="green"/>
          <w:u w:val="single"/>
        </w:rPr>
        <w:t>dynamics</w:t>
      </w:r>
      <w:r>
        <w:rPr>
          <w:u w:val="single"/>
        </w:rPr>
        <w:t xml:space="preserve"> is </w:t>
      </w:r>
      <w:r w:rsidRPr="00C7031A">
        <w:rPr>
          <w:rStyle w:val="Emphasis"/>
          <w:highlight w:val="green"/>
        </w:rPr>
        <w:t xml:space="preserve">absorbed in </w:t>
      </w:r>
      <w:r w:rsidRPr="00270851">
        <w:rPr>
          <w:rStyle w:val="Emphasis"/>
        </w:rPr>
        <w:t xml:space="preserve">the black hole of </w:t>
      </w:r>
      <w:r w:rsidRPr="00C7031A">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sidRPr="00C7031A">
        <w:rPr>
          <w:highlight w:val="green"/>
          <w:u w:val="single"/>
        </w:rPr>
        <w:t>It becomes</w:t>
      </w:r>
      <w:r>
        <w:rPr>
          <w:u w:val="single"/>
        </w:rPr>
        <w:t xml:space="preserve"> reality for its own sake, the </w:t>
      </w:r>
      <w:r w:rsidRPr="00C7031A">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sidRPr="00C7031A">
        <w:rPr>
          <w:highlight w:val="green"/>
          <w:u w:val="single"/>
        </w:rPr>
        <w:t>the</w:t>
      </w:r>
      <w:r>
        <w:rPr>
          <w:u w:val="single"/>
        </w:rPr>
        <w:t xml:space="preserve"> whole </w:t>
      </w:r>
      <w:r w:rsidRPr="00C7031A">
        <w:rPr>
          <w:highlight w:val="green"/>
          <w:u w:val="single"/>
        </w:rPr>
        <w:t xml:space="preserve">system is </w:t>
      </w:r>
      <w:r w:rsidRPr="00C7031A">
        <w:rPr>
          <w:rStyle w:val="Emphasis"/>
          <w:highlight w:val="green"/>
        </w:rPr>
        <w:t>swamped by indeterminacy</w:t>
      </w:r>
      <w:r>
        <w:rPr>
          <w:sz w:val="12"/>
        </w:rPr>
        <w:t xml:space="preserve">, </w:t>
      </w:r>
      <w:r w:rsidRPr="00C7031A">
        <w:rPr>
          <w:highlight w:val="green"/>
          <w:u w:val="single"/>
        </w:rPr>
        <w:t>and</w:t>
      </w:r>
      <w:r>
        <w:rPr>
          <w:u w:val="single"/>
        </w:rPr>
        <w:t xml:space="preserve"> every </w:t>
      </w:r>
      <w:r w:rsidRPr="00C7031A">
        <w:rPr>
          <w:highlight w:val="green"/>
          <w:u w:val="single"/>
        </w:rPr>
        <w:t xml:space="preserve">reality is </w:t>
      </w:r>
      <w:r w:rsidRPr="00C7031A">
        <w:rPr>
          <w:rStyle w:val="Emphasis"/>
          <w:highlight w:val="green"/>
        </w:rPr>
        <w:t>absorbed by</w:t>
      </w:r>
      <w:r>
        <w:rPr>
          <w:rStyle w:val="Emphasis"/>
        </w:rPr>
        <w:t xml:space="preserve"> the hyperreality</w:t>
      </w:r>
      <w:r>
        <w:rPr>
          <w:u w:val="single"/>
        </w:rPr>
        <w:t xml:space="preserve"> of </w:t>
      </w:r>
      <w:r w:rsidRPr="00C7031A">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sidRPr="00C7031A">
        <w:rPr>
          <w:highlight w:val="green"/>
          <w:u w:val="single"/>
        </w:rPr>
        <w:t>We must</w:t>
      </w:r>
      <w:r>
        <w:rPr>
          <w:u w:val="single"/>
        </w:rPr>
        <w:t xml:space="preserve"> therefore </w:t>
      </w:r>
      <w:r w:rsidRPr="00C7031A">
        <w:rPr>
          <w:rStyle w:val="Emphasis"/>
          <w:highlight w:val="green"/>
        </w:rPr>
        <w:t>reconstruct</w:t>
      </w:r>
      <w:r>
        <w:rPr>
          <w:rStyle w:val="Emphasis"/>
        </w:rPr>
        <w:t xml:space="preserve"> the entire genealogy of </w:t>
      </w:r>
      <w:r w:rsidRPr="00C7031A">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Pr>
          <w:u w:val="single"/>
        </w:rPr>
        <w:t xml:space="preserve">The entire apparatus of </w:t>
      </w:r>
      <w:r>
        <w:rPr>
          <w:rStyle w:val="Emphasis"/>
        </w:rPr>
        <w:t xml:space="preserve">the </w:t>
      </w:r>
      <w:r w:rsidRPr="00C7031A">
        <w:rPr>
          <w:rStyle w:val="Emphasis"/>
          <w:highlight w:val="green"/>
        </w:rPr>
        <w:t>commodity</w:t>
      </w:r>
      <w:r>
        <w:rPr>
          <w:rStyle w:val="Emphasis"/>
        </w:rPr>
        <w:t xml:space="preserve"> law of value </w:t>
      </w:r>
      <w:r w:rsidRPr="00C7031A">
        <w:rPr>
          <w:rStyle w:val="Emphasis"/>
          <w:highlight w:val="green"/>
        </w:rPr>
        <w:t>is absorbed and recycled</w:t>
      </w:r>
      <w:r>
        <w:rPr>
          <w:u w:val="single"/>
        </w:rPr>
        <w:t xml:space="preserve"> </w:t>
      </w:r>
      <w:r w:rsidRPr="00270851">
        <w:rPr>
          <w:u w:val="single"/>
        </w:rPr>
        <w:t>in the larger apparatus of the structural law of value</w:t>
      </w:r>
      <w:r w:rsidRPr="00270851">
        <w:rPr>
          <w:sz w:val="12"/>
        </w:rPr>
        <w:t>,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w:t>
      </w:r>
      <w:r>
        <w:rPr>
          <w:sz w:val="12"/>
        </w:rPr>
        <w:t xml:space="preserve">: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C7031A">
        <w:rPr>
          <w:rStyle w:val="Emphasis"/>
          <w:highlight w:val="green"/>
        </w:rPr>
        <w:t>The brain is the market</w:t>
      </w:r>
      <w:r>
        <w:rPr>
          <w:sz w:val="12"/>
        </w:rPr>
        <w:t xml:space="preserve">, in semiocapitalist hyper-reality. </w:t>
      </w:r>
      <w:r>
        <w:rPr>
          <w:rStyle w:val="StyleUnderline"/>
        </w:rPr>
        <w:t xml:space="preserve">And </w:t>
      </w:r>
      <w:r w:rsidRPr="00C7031A">
        <w:rPr>
          <w:rStyle w:val="StyleUnderline"/>
          <w:highlight w:val="green"/>
        </w:rPr>
        <w:t>the b</w:t>
      </w:r>
      <w:r w:rsidRPr="00C7031A">
        <w:rPr>
          <w:highlight w:val="green"/>
          <w:u w:val="single"/>
        </w:rPr>
        <w:t>rain is not limitless</w:t>
      </w:r>
      <w:r>
        <w:rPr>
          <w:sz w:val="12"/>
        </w:rPr>
        <w:t>, the brain cannot expand and accelerate indefinitely.</w:t>
      </w:r>
      <w:r>
        <w:rPr>
          <w:rFonts w:ascii="Tahoma" w:hAnsi="Tahoma" w:cs="Tahoma"/>
          <w:sz w:val="12"/>
        </w:rPr>
        <w:t> </w:t>
      </w:r>
      <w:r>
        <w:rPr>
          <w:sz w:val="12"/>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w:t>
      </w:r>
      <w:r w:rsidRPr="00C7031A">
        <w:rPr>
          <w:highlight w:val="green"/>
          <w:u w:val="single"/>
        </w:rPr>
        <w:t xml:space="preserve">The </w:t>
      </w:r>
      <w:r w:rsidRPr="00C7031A">
        <w:rPr>
          <w:rStyle w:val="Emphasis"/>
          <w:highlight w:val="green"/>
        </w:rPr>
        <w:t>prolif</w:t>
      </w:r>
      <w:r>
        <w:rPr>
          <w:rStyle w:val="Emphasis"/>
        </w:rPr>
        <w:t xml:space="preserve">eration </w:t>
      </w:r>
      <w:r w:rsidRPr="00C7031A">
        <w:rPr>
          <w:rStyle w:val="Emphasis"/>
          <w:highlight w:val="green"/>
        </w:rPr>
        <w:t>of simulacra</w:t>
      </w:r>
      <w:r>
        <w:rPr>
          <w:u w:val="single"/>
        </w:rPr>
        <w:t xml:space="preserve"> in the info-sphere </w:t>
      </w:r>
      <w:r w:rsidRPr="00C7031A">
        <w:rPr>
          <w:highlight w:val="green"/>
          <w:u w:val="single"/>
        </w:rPr>
        <w:t xml:space="preserve">has </w:t>
      </w:r>
      <w:r w:rsidRPr="00C7031A">
        <w:rPr>
          <w:rStyle w:val="Emphasis"/>
          <w:highlight w:val="green"/>
        </w:rPr>
        <w:t>saturated</w:t>
      </w:r>
      <w:r>
        <w:rPr>
          <w:rStyle w:val="Emphasis"/>
        </w:rPr>
        <w:t xml:space="preserve"> the space of </w:t>
      </w:r>
      <w:r w:rsidRPr="00C7031A">
        <w:rPr>
          <w:rStyle w:val="Emphasis"/>
          <w:highlight w:val="green"/>
        </w:rPr>
        <w:t>attention and imagination</w:t>
      </w:r>
      <w:r>
        <w:rPr>
          <w:sz w:val="12"/>
        </w:rPr>
        <w:t xml:space="preserve">. </w:t>
      </w:r>
      <w:r w:rsidRPr="00270851">
        <w:rPr>
          <w:u w:val="single"/>
        </w:rPr>
        <w:t xml:space="preserve">Advertising and stimulated hyper-expression (“just do it”), have </w:t>
      </w:r>
      <w:r w:rsidRPr="00270851">
        <w:rPr>
          <w:rStyle w:val="Emphasis"/>
        </w:rPr>
        <w:t>submitted the energies</w:t>
      </w:r>
      <w:r w:rsidRPr="00270851">
        <w:rPr>
          <w:u w:val="single"/>
        </w:rPr>
        <w:t xml:space="preserve"> of the social psyche to</w:t>
      </w:r>
      <w:r>
        <w:rPr>
          <w:u w:val="single"/>
        </w:rPr>
        <w:t xml:space="preserve"> </w:t>
      </w:r>
      <w:r w:rsidRPr="00C7031A">
        <w:rPr>
          <w:rStyle w:val="Emphasis"/>
          <w:highlight w:val="green"/>
        </w:rPr>
        <w:t>permanent mobilization</w:t>
      </w:r>
      <w:r>
        <w:rPr>
          <w:sz w:val="12"/>
        </w:rPr>
        <w:t xml:space="preserve">. </w:t>
      </w:r>
      <w:r>
        <w:rPr>
          <w:u w:val="single"/>
        </w:rPr>
        <w:t xml:space="preserve">Exhaustion follows, and </w:t>
      </w:r>
      <w:r w:rsidRPr="00C7031A">
        <w:rPr>
          <w:rStyle w:val="Emphasis"/>
          <w:highlight w:val="green"/>
        </w:rPr>
        <w:t>exhaustion is the only</w:t>
      </w:r>
      <w:r>
        <w:rPr>
          <w:rStyle w:val="Emphasis"/>
        </w:rPr>
        <w:t xml:space="preserve"> way of </w:t>
      </w:r>
      <w:r w:rsidRPr="00C7031A">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encircled by the challenge of death. 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0851">
        <w:rPr>
          <w:u w:val="single"/>
        </w:rPr>
        <w:t>No need</w:t>
      </w:r>
      <w:r w:rsidRPr="00270851">
        <w:rPr>
          <w:sz w:val="12"/>
        </w:rPr>
        <w:t xml:space="preserve">, then, </w:t>
      </w:r>
      <w:r w:rsidRPr="00270851">
        <w:rPr>
          <w:u w:val="single"/>
        </w:rPr>
        <w:t>for a death drive or a destructive instinct</w:t>
      </w:r>
      <w:r w:rsidRPr="00270851">
        <w:rPr>
          <w:sz w:val="12"/>
        </w:rPr>
        <w:t xml:space="preserve">, </w:t>
      </w:r>
      <w:r w:rsidRPr="00270851">
        <w:rPr>
          <w:u w:val="single"/>
        </w:rPr>
        <w:t>or even for perverse, unintended effects</w:t>
      </w:r>
      <w:r w:rsidRPr="00270851">
        <w:rPr>
          <w:sz w:val="12"/>
        </w:rPr>
        <w:t>. Very logically – inexorably – the increase in the power heightens the will to destroy it. And it was party to its own destruction. When the two towers collapsed, you had the impression that they were responding to</w:t>
      </w:r>
      <w:r>
        <w:rPr>
          <w:sz w:val="12"/>
        </w:rPr>
        <w:t xml:space="preserve"> the suicide of the suicide-planes with their own suicides. It has been said that “Even God cannot declare war on Himself.” Well, He </w:t>
      </w:r>
      <w:r w:rsidRPr="00270851">
        <w:rPr>
          <w:sz w:val="12"/>
        </w:rPr>
        <w:t xml:space="preserve">can. </w:t>
      </w:r>
      <w:r w:rsidRPr="00270851">
        <w:rPr>
          <w:u w:val="single"/>
        </w:rPr>
        <w:t>The West</w:t>
      </w:r>
      <w:r w:rsidRPr="00270851">
        <w:rPr>
          <w:sz w:val="12"/>
        </w:rPr>
        <w:t xml:space="preserve">, in position of God (divine omnipotence and absolute moral legitimacy), </w:t>
      </w:r>
      <w:r w:rsidRPr="00270851">
        <w:rPr>
          <w:u w:val="single"/>
        </w:rPr>
        <w:t>has become suicidal</w:t>
      </w:r>
      <w:r w:rsidRPr="00270851">
        <w:rPr>
          <w:sz w:val="12"/>
        </w:rPr>
        <w:t>, and declared</w:t>
      </w:r>
      <w:r>
        <w:rPr>
          <w:sz w:val="12"/>
        </w:rPr>
        <w:t xml:space="preserve">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sidRPr="00C7031A">
        <w:rPr>
          <w:highlight w:val="green"/>
          <w:u w:val="single"/>
        </w:rPr>
        <w:t>exhaustion is</w:t>
      </w:r>
      <w:r>
        <w:rPr>
          <w:u w:val="single"/>
        </w:rPr>
        <w:t xml:space="preserve"> seen as the </w:t>
      </w:r>
      <w:r w:rsidRPr="00C7031A">
        <w:rPr>
          <w:highlight w:val="green"/>
          <w:u w:val="single"/>
        </w:rPr>
        <w:t>inability</w:t>
      </w:r>
      <w:r>
        <w:rPr>
          <w:u w:val="single"/>
        </w:rPr>
        <w:t xml:space="preserve"> of the social body </w:t>
      </w:r>
      <w:r w:rsidRPr="00C7031A">
        <w:rPr>
          <w:highlight w:val="green"/>
          <w:u w:val="single"/>
        </w:rPr>
        <w:t>to escape the vicious destiny</w:t>
      </w:r>
      <w:r>
        <w:rPr>
          <w:u w:val="single"/>
        </w:rPr>
        <w:t xml:space="preserve"> that </w:t>
      </w:r>
      <w:r w:rsidRPr="00C7031A">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sidRPr="00C7031A">
        <w:rPr>
          <w:rStyle w:val="Emphasis"/>
          <w:highlight w:val="green"/>
        </w:rPr>
        <w:t>exhaustion</w:t>
      </w:r>
      <w:r w:rsidRPr="00C7031A">
        <w:rPr>
          <w:highlight w:val="green"/>
          <w:u w:val="single"/>
        </w:rPr>
        <w:t xml:space="preserve"> could</w:t>
      </w:r>
      <w:r>
        <w:rPr>
          <w:u w:val="single"/>
        </w:rPr>
        <w:t xml:space="preserve"> also become the </w:t>
      </w:r>
      <w:r w:rsidRPr="00C7031A">
        <w:rPr>
          <w:highlight w:val="green"/>
          <w:u w:val="single"/>
        </w:rPr>
        <w:t>begin</w:t>
      </w:r>
      <w:r>
        <w:rPr>
          <w:sz w:val="12"/>
        </w:rPr>
        <w:t xml:space="preserve">ning </w:t>
      </w:r>
      <w:r>
        <w:rPr>
          <w:u w:val="single"/>
        </w:rPr>
        <w:t xml:space="preserve">of </w:t>
      </w:r>
      <w:r w:rsidRPr="00C7031A">
        <w:rPr>
          <w:rStyle w:val="Emphasis"/>
          <w:highlight w:val="green"/>
        </w:rPr>
        <w:t>a slow movement</w:t>
      </w:r>
      <w:r>
        <w:rPr>
          <w:u w:val="single"/>
        </w:rPr>
        <w:t xml:space="preserve"> towards a “wu wei” civilization</w:t>
      </w:r>
      <w:r>
        <w:rPr>
          <w:sz w:val="12"/>
        </w:rPr>
        <w:t xml:space="preserve">, </w:t>
      </w:r>
      <w:r w:rsidRPr="00C7031A">
        <w:rPr>
          <w:highlight w:val="green"/>
          <w:u w:val="single"/>
        </w:rPr>
        <w:t>based on</w:t>
      </w:r>
      <w:r>
        <w:rPr>
          <w:u w:val="single"/>
        </w:rPr>
        <w:t xml:space="preserve"> the </w:t>
      </w:r>
      <w:r w:rsidRPr="00C7031A">
        <w:rPr>
          <w:rStyle w:val="Emphasis"/>
          <w:highlight w:val="green"/>
        </w:rPr>
        <w:t>withdrawal</w:t>
      </w:r>
      <w:r>
        <w:rPr>
          <w:sz w:val="12"/>
        </w:rPr>
        <w:t xml:space="preserve">, </w:t>
      </w:r>
      <w:r w:rsidRPr="00C7031A">
        <w:rPr>
          <w:highlight w:val="green"/>
          <w:u w:val="single"/>
        </w:rPr>
        <w:t>and frugal expectations of</w:t>
      </w:r>
      <w:r>
        <w:rPr>
          <w:u w:val="single"/>
        </w:rPr>
        <w:t xml:space="preserve"> life and </w:t>
      </w:r>
      <w:r w:rsidRPr="00C7031A">
        <w:rPr>
          <w:highlight w:val="green"/>
          <w:u w:val="single"/>
        </w:rPr>
        <w:t>consumption</w:t>
      </w:r>
      <w:r>
        <w:rPr>
          <w:sz w:val="12"/>
        </w:rPr>
        <w:t xml:space="preserve">. </w:t>
      </w:r>
      <w:r w:rsidRPr="00C7031A">
        <w:rPr>
          <w:u w:val="single"/>
        </w:rPr>
        <w:t xml:space="preserve">Radicalism could </w:t>
      </w:r>
      <w:r w:rsidRPr="00C7031A">
        <w:rPr>
          <w:highlight w:val="green"/>
          <w:u w:val="single"/>
        </w:rPr>
        <w:t>abandon</w:t>
      </w:r>
      <w:r>
        <w:rPr>
          <w:u w:val="single"/>
        </w:rPr>
        <w:t xml:space="preserve"> the mode of </w:t>
      </w:r>
      <w:r w:rsidRPr="00C7031A">
        <w:rPr>
          <w:highlight w:val="green"/>
          <w:u w:val="single"/>
        </w:rPr>
        <w:t>activism</w:t>
      </w:r>
      <w:r>
        <w:rPr>
          <w:sz w:val="12"/>
        </w:rPr>
        <w:t xml:space="preserve">, </w:t>
      </w:r>
      <w:r w:rsidRPr="00C7031A">
        <w:rPr>
          <w:rStyle w:val="StyleUnderline"/>
          <w:highlight w:val="green"/>
        </w:rPr>
        <w:t>and</w:t>
      </w:r>
      <w:r w:rsidRPr="00C7031A">
        <w:rPr>
          <w:sz w:val="12"/>
          <w:highlight w:val="green"/>
        </w:rPr>
        <w:t xml:space="preserve"> </w:t>
      </w:r>
      <w:r w:rsidRPr="00C7031A">
        <w:rPr>
          <w:rStyle w:val="Emphasis"/>
          <w:highlight w:val="green"/>
        </w:rPr>
        <w:t>adopt</w:t>
      </w:r>
      <w:r>
        <w:rPr>
          <w:rStyle w:val="Emphasis"/>
        </w:rPr>
        <w:t xml:space="preserve"> the mode of </w:t>
      </w:r>
      <w:r w:rsidRPr="00C7031A">
        <w:rPr>
          <w:rStyle w:val="Emphasis"/>
          <w:highlight w:val="green"/>
        </w:rPr>
        <w:t>passivity</w:t>
      </w:r>
      <w:r>
        <w:rPr>
          <w:sz w:val="12"/>
        </w:rPr>
        <w:t xml:space="preserve">. </w:t>
      </w:r>
      <w:r>
        <w:rPr>
          <w:rStyle w:val="Emphasis"/>
        </w:rPr>
        <w:t xml:space="preserve">A </w:t>
      </w:r>
      <w:r w:rsidRPr="00C7031A">
        <w:rPr>
          <w:rStyle w:val="Emphasis"/>
          <w:highlight w:val="green"/>
        </w:rPr>
        <w:t>radical passivity</w:t>
      </w:r>
      <w:r w:rsidRPr="00C7031A">
        <w:rPr>
          <w:highlight w:val="green"/>
          <w:u w:val="single"/>
        </w:rPr>
        <w:t xml:space="preserve"> would</w:t>
      </w:r>
      <w:r>
        <w:rPr>
          <w:u w:val="single"/>
        </w:rPr>
        <w:t xml:space="preserve"> definitely </w:t>
      </w:r>
      <w:r w:rsidRPr="00C7031A">
        <w:rPr>
          <w:rStyle w:val="Emphasis"/>
          <w:highlight w:val="green"/>
        </w:rPr>
        <w:t>threaten</w:t>
      </w:r>
      <w:r>
        <w:rPr>
          <w:rStyle w:val="Emphasis"/>
        </w:rPr>
        <w:t xml:space="preserve"> the ethos</w:t>
      </w:r>
      <w:r>
        <w:rPr>
          <w:u w:val="single"/>
        </w:rPr>
        <w:t xml:space="preserve"> of relentless </w:t>
      </w:r>
      <w:r w:rsidRPr="00C7031A">
        <w:rPr>
          <w:highlight w:val="green"/>
          <w:u w:val="single"/>
        </w:rPr>
        <w:t>productivity</w:t>
      </w:r>
      <w:r>
        <w:rPr>
          <w:u w:val="single"/>
        </w:rPr>
        <w:t xml:space="preserve"> that </w:t>
      </w:r>
      <w:r w:rsidRPr="00C7031A">
        <w:rPr>
          <w:highlight w:val="green"/>
          <w:u w:val="single"/>
        </w:rPr>
        <w:t>neoliberal politics has imposed</w:t>
      </w:r>
      <w:r>
        <w:rPr>
          <w:sz w:val="12"/>
        </w:rPr>
        <w:t xml:space="preserve">. </w:t>
      </w:r>
      <w:r>
        <w:rPr>
          <w:rStyle w:val="Emphasis"/>
        </w:rPr>
        <w:t xml:space="preserve">The mother of all the </w:t>
      </w:r>
      <w:r w:rsidRPr="00270851">
        <w:rPr>
          <w:rStyle w:val="Emphasis"/>
        </w:rPr>
        <w:t>bubbles</w:t>
      </w:r>
      <w:r w:rsidRPr="00270851">
        <w:rPr>
          <w:sz w:val="12"/>
        </w:rPr>
        <w:t xml:space="preserve">, </w:t>
      </w:r>
      <w:r w:rsidRPr="00270851">
        <w:rPr>
          <w:u w:val="single"/>
        </w:rPr>
        <w:t>the work bubble</w:t>
      </w:r>
      <w:r w:rsidRPr="00270851">
        <w:rPr>
          <w:sz w:val="12"/>
        </w:rPr>
        <w:t xml:space="preserve">, </w:t>
      </w:r>
      <w:r w:rsidRPr="00270851">
        <w:rPr>
          <w:u w:val="single"/>
        </w:rPr>
        <w:t>would finally deflate</w:t>
      </w:r>
      <w:r w:rsidRPr="00270851">
        <w:rPr>
          <w:sz w:val="12"/>
        </w:rPr>
        <w:t xml:space="preserve">. </w:t>
      </w:r>
      <w:r w:rsidRPr="00270851">
        <w:rPr>
          <w:u w:val="single"/>
        </w:rPr>
        <w:t xml:space="preserve">We have been </w:t>
      </w:r>
      <w:r w:rsidRPr="00270851">
        <w:rPr>
          <w:rStyle w:val="Emphasis"/>
        </w:rPr>
        <w:t>working too much</w:t>
      </w:r>
      <w:r w:rsidRPr="00270851">
        <w:rPr>
          <w:u w:val="single"/>
        </w:rPr>
        <w:t xml:space="preserve"> during the last three or four</w:t>
      </w:r>
      <w:r>
        <w:rPr>
          <w:u w:val="single"/>
        </w:rPr>
        <w:t xml:space="preserve">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sidRPr="00C7031A">
        <w:rPr>
          <w:rStyle w:val="Emphasis"/>
          <w:highlight w:val="green"/>
        </w:rPr>
        <w:t>Suicide has become</w:t>
      </w:r>
      <w:r>
        <w:rPr>
          <w:rStyle w:val="Emphasis"/>
        </w:rPr>
        <w:t xml:space="preserve"> a form of </w:t>
      </w:r>
      <w:r w:rsidRPr="00C7031A">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w:t>
      </w:r>
      <w:r w:rsidRPr="00C7031A">
        <w:rPr>
          <w:sz w:val="12"/>
        </w:rPr>
        <w:t>e to divert this implosive trend from the direction of death, murder, and suicide, towards a new kind of autonomy, social creativity and of life?</w:t>
      </w:r>
      <w:r w:rsidRPr="00C7031A">
        <w:rPr>
          <w:rFonts w:ascii="MS Gothic" w:eastAsia="MS Gothic" w:hAnsi="MS Gothic" w:cs="MS Gothic" w:hint="eastAsia"/>
          <w:sz w:val="12"/>
        </w:rPr>
        <w:t> </w:t>
      </w:r>
      <w:r w:rsidRPr="00C7031A">
        <w:rPr>
          <w:sz w:val="12"/>
        </w:rPr>
        <w:t>I think that it is possible only if we start from exh</w:t>
      </w:r>
      <w:r>
        <w:rPr>
          <w:sz w:val="12"/>
        </w:rPr>
        <w:t xml:space="preserve">austion, </w:t>
      </w:r>
      <w:r w:rsidRPr="00C7031A">
        <w:rPr>
          <w:highlight w:val="green"/>
          <w:u w:val="single"/>
        </w:rPr>
        <w:t>if we emphasize</w:t>
      </w:r>
      <w:r>
        <w:rPr>
          <w:u w:val="single"/>
        </w:rPr>
        <w:t xml:space="preserve"> the </w:t>
      </w:r>
      <w:r w:rsidRPr="00C7031A">
        <w:rPr>
          <w:highlight w:val="green"/>
          <w:u w:val="single"/>
        </w:rPr>
        <w:t>creative</w:t>
      </w:r>
      <w:r>
        <w:rPr>
          <w:u w:val="single"/>
        </w:rPr>
        <w:t xml:space="preserve"> side of </w:t>
      </w:r>
      <w:r w:rsidRPr="00C7031A">
        <w:rPr>
          <w:highlight w:val="green"/>
          <w:u w:val="single"/>
        </w:rPr>
        <w:t>withdrawal</w:t>
      </w:r>
      <w:r>
        <w:rPr>
          <w:sz w:val="12"/>
        </w:rPr>
        <w:t xml:space="preserve">. </w:t>
      </w:r>
      <w:r w:rsidRPr="00C7031A">
        <w:rPr>
          <w:highlight w:val="green"/>
          <w:u w:val="single"/>
        </w:rPr>
        <w:t xml:space="preserve">The exchange between life and money could be </w:t>
      </w:r>
      <w:r w:rsidRPr="00C7031A">
        <w:rPr>
          <w:rStyle w:val="Emphasis"/>
          <w:highlight w:val="green"/>
        </w:rPr>
        <w:t>deserted</w:t>
      </w:r>
      <w:r>
        <w:rPr>
          <w:sz w:val="12"/>
        </w:rPr>
        <w:t xml:space="preserve">, </w:t>
      </w:r>
      <w:r>
        <w:rPr>
          <w:rStyle w:val="StyleUnderline"/>
        </w:rPr>
        <w:t xml:space="preserve">and </w:t>
      </w:r>
      <w:r w:rsidRPr="00C7031A">
        <w:rPr>
          <w:rStyle w:val="StyleUnderline"/>
          <w:highlight w:val="green"/>
        </w:rPr>
        <w:t>exhau</w:t>
      </w:r>
      <w:r w:rsidRPr="00C7031A">
        <w:rPr>
          <w:highlight w:val="green"/>
          <w:u w:val="single"/>
        </w:rPr>
        <w:t>stion could give way to</w:t>
      </w:r>
      <w:r>
        <w:rPr>
          <w:u w:val="single"/>
        </w:rPr>
        <w:t xml:space="preserve"> </w:t>
      </w:r>
      <w:r>
        <w:rPr>
          <w:rStyle w:val="Emphasis"/>
        </w:rPr>
        <w:t xml:space="preserve">a </w:t>
      </w:r>
      <w:r w:rsidRPr="00C7031A">
        <w:rPr>
          <w:rStyle w:val="Emphasis"/>
          <w:highlight w:val="green"/>
        </w:rPr>
        <w:t>huge</w:t>
      </w:r>
      <w:r>
        <w:rPr>
          <w:rStyle w:val="Emphasis"/>
        </w:rPr>
        <w:t xml:space="preserve"> wave of </w:t>
      </w:r>
      <w:r w:rsidRPr="00C7031A">
        <w:rPr>
          <w:rStyle w:val="Emphasis"/>
          <w:highlight w:val="green"/>
        </w:rPr>
        <w:t>withdrawal</w:t>
      </w:r>
      <w:r>
        <w:rPr>
          <w:u w:val="single"/>
        </w:rPr>
        <w:t xml:space="preserve"> from the sphere of economic </w:t>
      </w:r>
      <w:r w:rsidRPr="00C7031A">
        <w:rPr>
          <w:u w:val="single"/>
        </w:rPr>
        <w:t>exchange</w:t>
      </w:r>
      <w:r w:rsidRPr="00C7031A">
        <w:rPr>
          <w:sz w:val="12"/>
        </w:rPr>
        <w:t xml:space="preserve">. </w:t>
      </w:r>
      <w:r w:rsidRPr="00C7031A">
        <w:rPr>
          <w:u w:val="single"/>
        </w:rPr>
        <w:t xml:space="preserve">A new refrain could </w:t>
      </w:r>
      <w:r w:rsidRPr="00C7031A">
        <w:rPr>
          <w:rStyle w:val="Emphasis"/>
        </w:rPr>
        <w:t>emerge in that moment</w:t>
      </w:r>
      <w:r w:rsidRPr="00C7031A">
        <w:rPr>
          <w:sz w:val="12"/>
        </w:rPr>
        <w:t xml:space="preserve">, </w:t>
      </w:r>
      <w:r w:rsidRPr="00C7031A">
        <w:rPr>
          <w:u w:val="single"/>
        </w:rPr>
        <w:t>and wipe out the law of economic growth</w:t>
      </w:r>
      <w:r w:rsidRPr="00C7031A">
        <w:rPr>
          <w:sz w:val="12"/>
        </w:rPr>
        <w:t xml:space="preserve">. </w:t>
      </w:r>
      <w:r w:rsidRPr="00C7031A">
        <w:rPr>
          <w:u w:val="single"/>
        </w:rPr>
        <w:t xml:space="preserve">The self-organization of the general intellect could </w:t>
      </w:r>
      <w:r w:rsidRPr="00C7031A">
        <w:rPr>
          <w:rStyle w:val="Emphasis"/>
        </w:rPr>
        <w:t>abandon the law of accumulation and growth</w:t>
      </w:r>
      <w:r w:rsidRPr="00C7031A">
        <w:rPr>
          <w:sz w:val="12"/>
        </w:rPr>
        <w:t>, and start a new concatenation</w:t>
      </w:r>
      <w:r>
        <w:rPr>
          <w:sz w:val="12"/>
        </w:rPr>
        <w:t>, where collective intelligence is only subjected to the common good.</w:t>
      </w:r>
    </w:p>
    <w:p w14:paraId="3A0FDE84" w14:textId="77777777" w:rsidR="001A232A" w:rsidRDefault="001A232A" w:rsidP="001A232A">
      <w:pPr>
        <w:pStyle w:val="Heading4"/>
      </w:pPr>
      <w:r>
        <w:t>Thus, the plan: A just government ought to recognize an unconditional right of workers’ souls to strike.</w:t>
      </w:r>
    </w:p>
    <w:p w14:paraId="0DD8483F" w14:textId="77777777" w:rsidR="001A232A" w:rsidRPr="003C4B46" w:rsidRDefault="001A232A" w:rsidP="001A232A">
      <w:pPr>
        <w:pStyle w:val="Heading4"/>
      </w:pPr>
      <w:r>
        <w:t xml:space="preserve">Only a reorganization of working relations can act in opposition to the deregulation of labor, which produces the enslavement of the worker’s soul. </w:t>
      </w:r>
    </w:p>
    <w:p w14:paraId="3D5847A4" w14:textId="77777777" w:rsidR="001A232A" w:rsidRDefault="001A232A" w:rsidP="001A232A">
      <w:hyperlink r:id="rId7" w:history="1">
        <w:r w:rsidRPr="00341EF9">
          <w:rPr>
            <w:rStyle w:val="Style13ptBold"/>
          </w:rPr>
          <w:t>Ivancheva</w:t>
        </w:r>
      </w:hyperlink>
      <w:r w:rsidRPr="00341EF9">
        <w:rPr>
          <w:rStyle w:val="Style13ptBold"/>
        </w:rPr>
        <w:t xml:space="preserve"> 14</w:t>
      </w:r>
      <w:r w:rsidRPr="00341EF9">
        <w:t xml:space="preserve">, Mariya. “Revisiting Precarity, with Care: Productive and Reproductive Labour in the Era of Flexible Capitalism | Ephemera.” Ephemerajournal.org, 2014, www.ephemerajournal.org/contribution/revisiting-precarity-care-productive-and-reproductive-labour-era-flexible-capitalism. </w:t>
      </w:r>
      <w:r>
        <w:t>|Harun|</w:t>
      </w:r>
    </w:p>
    <w:p w14:paraId="7EC1459A" w14:textId="77777777" w:rsidR="001A232A" w:rsidRPr="004869C3" w:rsidRDefault="001A232A" w:rsidP="001A232A">
      <w:pPr>
        <w:rPr>
          <w:color w:val="000000"/>
          <w:sz w:val="10"/>
        </w:rPr>
      </w:pPr>
      <w:r w:rsidRPr="004869C3">
        <w:rPr>
          <w:sz w:val="10"/>
        </w:rPr>
        <w:t xml:space="preserve">Introduction </w:t>
      </w:r>
      <w:r w:rsidRPr="00386588">
        <w:rPr>
          <w:rStyle w:val="Emphasis"/>
        </w:rPr>
        <w:t>The concept of precarity – a term describing the flexible and uncertain working and living conditions in the contemporary world – is often presented in opposition to the idea of stability</w:t>
      </w:r>
      <w:r w:rsidRPr="00386588">
        <w:rPr>
          <w:rStyle w:val="StyleUnderline"/>
        </w:rPr>
        <w:t>. On the one pole stands the idea of a permanent job or career: a secure and stable life-long chain of economic pursuits and social relations that promise steady upward mobility across generations</w:t>
      </w:r>
      <w:r w:rsidRPr="00386588">
        <w:rPr>
          <w:sz w:val="10"/>
        </w:rPr>
        <w:t xml:space="preserve"> (Sennett, 1998: 9). On the other pole remains the hyper-flexible contractual labour and displaced life advanced by new forms of managerial capitalism. While precarious life and labour are a global and historical norm (Neilson and Rossiter, 2008), in recent years </w:t>
      </w:r>
      <w:r w:rsidRPr="00386588">
        <w:rPr>
          <w:rStyle w:val="StyleUnderline"/>
        </w:rPr>
        <w:t>scholars have increasingly focused on precarious employment and living conditions in wealthy Euro-Atlantic states. A growing ‘precariat’ has been defined as people living in increased insecurity in relation to labour and production, distribution of resources and services, and relations to the state and voice in the decision-making process</w:t>
      </w:r>
      <w:r w:rsidRPr="00386588">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labour and capital: the professional middle class and organised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sidRPr="00386588">
        <w:rPr>
          <w:rStyle w:val="Emphasis"/>
        </w:rPr>
        <w:t>while precarity stands for allegedly new forms of labour and living, its opposite often is represented by a stalemate political imaginary of the return of a ‘golden age’ of consumer capitalism</w:t>
      </w:r>
      <w:r w:rsidRPr="00386588">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sidRPr="00386588">
        <w:rPr>
          <w:rStyle w:val="StyleUnderline"/>
        </w:rPr>
        <w:t>We argue that in order to overcome the false binary of flexibility-stability that constitutes the concept of precarity, and to address the inequalities created and</w:t>
      </w:r>
      <w:r w:rsidRPr="00DF4819">
        <w:rPr>
          <w:rStyle w:val="StyleUnderline"/>
        </w:rPr>
        <w:t xml:space="preserve"> exacerbated by it, </w:t>
      </w:r>
      <w:r w:rsidRPr="00C7031A">
        <w:rPr>
          <w:rStyle w:val="Emphasis"/>
          <w:highlight w:val="green"/>
        </w:rPr>
        <w:t>we need to bring the concept of care into</w:t>
      </w:r>
      <w:r w:rsidRPr="00D05E76">
        <w:rPr>
          <w:rStyle w:val="Emphasis"/>
        </w:rPr>
        <w:t xml:space="preserve"> the discussion of </w:t>
      </w:r>
      <w:r w:rsidRPr="00C7031A">
        <w:rPr>
          <w:rStyle w:val="Emphasis"/>
          <w:highlight w:val="green"/>
        </w:rPr>
        <w:t>precarious labour</w:t>
      </w:r>
      <w:r w:rsidRPr="00D05E76">
        <w:rPr>
          <w:rStyle w:val="Emphasis"/>
        </w:rPr>
        <w:t xml:space="preserve"> and life in more than one way</w:t>
      </w:r>
      <w:r w:rsidRPr="00DF4819">
        <w:rPr>
          <w:rStyle w:val="StyleUnderline"/>
        </w:rPr>
        <w:t>.</w:t>
      </w:r>
      <w:r>
        <w:rPr>
          <w:rStyle w:val="StyleUnderline"/>
        </w:rPr>
        <w:t xml:space="preserve"> </w:t>
      </w:r>
      <w:r w:rsidRPr="00DF4819">
        <w:rPr>
          <w:rStyle w:val="StyleUnderline"/>
        </w:rPr>
        <w:t xml:space="preserve">First, it is important to address the reality that both </w:t>
      </w:r>
      <w:r w:rsidRPr="00C7031A">
        <w:rPr>
          <w:rStyle w:val="Emphasis"/>
          <w:highlight w:val="green"/>
        </w:rPr>
        <w:t>emotional caring</w:t>
      </w:r>
      <w:r w:rsidRPr="00D05E76">
        <w:rPr>
          <w:rStyle w:val="Emphasis"/>
        </w:rPr>
        <w:t xml:space="preserve"> and care sector work </w:t>
      </w:r>
      <w:r w:rsidRPr="00C7031A">
        <w:rPr>
          <w:rStyle w:val="Emphasis"/>
          <w:highlight w:val="green"/>
        </w:rPr>
        <w:t>have been some of the most</w:t>
      </w:r>
      <w:r w:rsidRPr="00D05E76">
        <w:rPr>
          <w:rStyle w:val="Emphasis"/>
        </w:rPr>
        <w:t xml:space="preserve"> flexibilised, </w:t>
      </w:r>
      <w:r w:rsidRPr="00C7031A">
        <w:rPr>
          <w:rStyle w:val="Emphasis"/>
          <w:highlight w:val="green"/>
        </w:rPr>
        <w:t>stigmatised</w:t>
      </w:r>
      <w:r w:rsidRPr="00D05E76">
        <w:rPr>
          <w:rStyle w:val="Emphasis"/>
        </w:rPr>
        <w:t xml:space="preserve">, invisible, and exploited </w:t>
      </w:r>
      <w:r w:rsidRPr="00C7031A">
        <w:rPr>
          <w:rStyle w:val="Emphasis"/>
          <w:highlight w:val="green"/>
        </w:rPr>
        <w:t>forms of work</w:t>
      </w:r>
      <w:r w:rsidRPr="00D05E76">
        <w:rPr>
          <w:rStyle w:val="Emphasis"/>
        </w:rPr>
        <w:t xml:space="preserve"> in human history</w:t>
      </w:r>
      <w:r w:rsidRPr="004869C3">
        <w:rPr>
          <w:sz w:val="10"/>
        </w:rPr>
        <w:t xml:space="preserve"> (Federici, 2004; 2014). It is mostly done by women, migrants, minorities, and people from the Global South who are most often subject to different forms of symbolic, structural and physical violence as their labour is undervalued or unrecognised. Secondly, we need to acknowledge the limitation of the current discourses of forms of production, distribution, and relation to the state (Standing, 2014) and of the forms of mobilization (Shukaitis, 2013) they engender. These still focus predominantly on the productive rights and human freedoms of a highly individualized, rational, able-bodied, self-sufficient (male) citizen involved in remunerated productive labour. This focus neglects the importance of care that remains a central, yet often invisiblised condition in the sustaining of human life and community in and outside of work. </w:t>
      </w:r>
      <w:r w:rsidRPr="00DF4819">
        <w:rPr>
          <w:rStyle w:val="StyleUnderline"/>
        </w:rPr>
        <w:t>Yet, bringing care into the discussion of precarity, we also argue that we should not collapse the distinction between productive and reproductive work</w:t>
      </w:r>
      <w:r w:rsidRPr="004869C3">
        <w:rPr>
          <w:sz w:val="10"/>
        </w:rPr>
        <w:t xml:space="preserve">. This should happen neither by claiming remuneration of emotional and care work, nor by blurring the line of distinction by resorting to arguments of affective and ‘immaterial’ modes of labour. Blurring this boundary, we claim, is no solution to the alienation and stratification at precarious workplaces. Drawing on Johanna Oksala’s critique (2016) of Michael Hardt and Tony Negri’s (2004) use of the concept of affective labour, </w:t>
      </w:r>
      <w:r w:rsidRPr="00DF4819">
        <w:rPr>
          <w:rStyle w:val="StyleUnderline"/>
        </w:rPr>
        <w:t xml:space="preserve">we see it necessary to address the relation of care in precarious working and living conditions not by simply claiming remuneration and benefits for domestic and care workers. </w:t>
      </w:r>
      <w:r w:rsidRPr="00C7031A">
        <w:rPr>
          <w:rStyle w:val="Emphasis"/>
          <w:highlight w:val="green"/>
        </w:rPr>
        <w:t>The I</w:t>
      </w:r>
      <w:r w:rsidRPr="00386588">
        <w:rPr>
          <w:rStyle w:val="Emphasis"/>
        </w:rPr>
        <w:t xml:space="preserve">nternational </w:t>
      </w:r>
      <w:r w:rsidRPr="00C7031A">
        <w:rPr>
          <w:rStyle w:val="Emphasis"/>
          <w:highlight w:val="green"/>
        </w:rPr>
        <w:t>W</w:t>
      </w:r>
      <w:r w:rsidRPr="00386588">
        <w:rPr>
          <w:rStyle w:val="Emphasis"/>
        </w:rPr>
        <w:t xml:space="preserve">ages for </w:t>
      </w:r>
      <w:r w:rsidRPr="00C7031A">
        <w:rPr>
          <w:rStyle w:val="Emphasis"/>
          <w:highlight w:val="green"/>
        </w:rPr>
        <w:t>H</w:t>
      </w:r>
      <w:r w:rsidRPr="00386588">
        <w:rPr>
          <w:rStyle w:val="Emphasis"/>
        </w:rPr>
        <w:t>ousework</w:t>
      </w:r>
      <w:r w:rsidRPr="00C7031A">
        <w:rPr>
          <w:rStyle w:val="Emphasis"/>
          <w:highlight w:val="green"/>
        </w:rPr>
        <w:t xml:space="preserve"> C</w:t>
      </w:r>
      <w:r w:rsidRPr="00386588">
        <w:rPr>
          <w:rStyle w:val="Emphasis"/>
        </w:rPr>
        <w:t>ampaign</w:t>
      </w:r>
      <w:r w:rsidRPr="00386588">
        <w:rPr>
          <w:rStyle w:val="StyleUnderline"/>
        </w:rPr>
        <w:t xml:space="preserve"> (Federici</w:t>
      </w:r>
      <w:r w:rsidRPr="00DF4819">
        <w:rPr>
          <w:rStyle w:val="StyleUnderline"/>
        </w:rPr>
        <w:t xml:space="preserve">, 1974) </w:t>
      </w:r>
      <w:r w:rsidRPr="00C7031A">
        <w:rPr>
          <w:rStyle w:val="Emphasis"/>
          <w:highlight w:val="green"/>
        </w:rPr>
        <w:t xml:space="preserve">was radical </w:t>
      </w:r>
      <w:r w:rsidRPr="00386588">
        <w:rPr>
          <w:rStyle w:val="Emphasis"/>
        </w:rPr>
        <w:t xml:space="preserve">not just </w:t>
      </w:r>
      <w:r w:rsidRPr="00C7031A">
        <w:rPr>
          <w:rStyle w:val="Emphasis"/>
          <w:highlight w:val="green"/>
        </w:rPr>
        <w:t>in connecting</w:t>
      </w:r>
      <w:r w:rsidRPr="00D05E76">
        <w:rPr>
          <w:rStyle w:val="Emphasis"/>
        </w:rPr>
        <w:t xml:space="preserve"> </w:t>
      </w:r>
      <w:r w:rsidRPr="00C7031A">
        <w:rPr>
          <w:rStyle w:val="Emphasis"/>
          <w:highlight w:val="green"/>
        </w:rPr>
        <w:t xml:space="preserve">pay with </w:t>
      </w:r>
      <w:r w:rsidRPr="00386588">
        <w:rPr>
          <w:rStyle w:val="Emphasis"/>
        </w:rPr>
        <w:t xml:space="preserve">the </w:t>
      </w:r>
      <w:r w:rsidRPr="00C7031A">
        <w:rPr>
          <w:rStyle w:val="Emphasis"/>
          <w:highlight w:val="green"/>
        </w:rPr>
        <w:t xml:space="preserve">recognition </w:t>
      </w:r>
      <w:r w:rsidRPr="00386588">
        <w:rPr>
          <w:rStyle w:val="Emphasis"/>
        </w:rPr>
        <w:t xml:space="preserve">of social </w:t>
      </w:r>
      <w:r w:rsidRPr="00C7031A">
        <w:rPr>
          <w:rStyle w:val="Emphasis"/>
          <w:highlight w:val="green"/>
        </w:rPr>
        <w:t>rights</w:t>
      </w:r>
      <w:r w:rsidRPr="00D05E76">
        <w:rPr>
          <w:rStyle w:val="Emphasis"/>
        </w:rPr>
        <w:t xml:space="preserve"> and the centrality of reproductive labour to production. </w:t>
      </w:r>
      <w:r w:rsidRPr="00C7031A">
        <w:rPr>
          <w:rStyle w:val="Emphasis"/>
          <w:highlight w:val="green"/>
        </w:rPr>
        <w:t>It</w:t>
      </w:r>
      <w:r w:rsidRPr="00D05E76">
        <w:rPr>
          <w:rStyle w:val="Emphasis"/>
        </w:rPr>
        <w:t xml:space="preserve"> also </w:t>
      </w:r>
      <w:r w:rsidRPr="00C7031A">
        <w:rPr>
          <w:rStyle w:val="Emphasis"/>
          <w:highlight w:val="green"/>
        </w:rPr>
        <w:t xml:space="preserve">showed how </w:t>
      </w:r>
      <w:r w:rsidRPr="00386588">
        <w:rPr>
          <w:rStyle w:val="Emphasis"/>
        </w:rPr>
        <w:t xml:space="preserve">much </w:t>
      </w:r>
      <w:r w:rsidRPr="00C7031A">
        <w:rPr>
          <w:rStyle w:val="Emphasis"/>
          <w:highlight w:val="green"/>
        </w:rPr>
        <w:t xml:space="preserve">capitalism depends on extraction of </w:t>
      </w:r>
      <w:r w:rsidRPr="00386588">
        <w:rPr>
          <w:rStyle w:val="Emphasis"/>
        </w:rPr>
        <w:t>marginalised</w:t>
      </w:r>
      <w:r w:rsidRPr="00D05E76">
        <w:rPr>
          <w:rStyle w:val="Emphasis"/>
        </w:rPr>
        <w:t xml:space="preserve"> and unpaid reproductive </w:t>
      </w:r>
      <w:r w:rsidRPr="00C7031A">
        <w:rPr>
          <w:rStyle w:val="Emphasis"/>
          <w:highlight w:val="green"/>
        </w:rPr>
        <w:t>work</w:t>
      </w:r>
      <w:r w:rsidRPr="00D05E76">
        <w:rPr>
          <w:rStyle w:val="Emphasis"/>
        </w:rPr>
        <w:t>.</w:t>
      </w:r>
      <w:r>
        <w:rPr>
          <w:rStyle w:val="StyleUnderline"/>
        </w:rPr>
        <w:t xml:space="preserve"> </w:t>
      </w:r>
      <w:r w:rsidRPr="004869C3">
        <w:rPr>
          <w:sz w:val="10"/>
        </w:rPr>
        <w:t xml:space="preserve">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(Oksala,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sidRPr="00DF4819">
        <w:rPr>
          <w:rStyle w:val="StyleUnderline"/>
        </w:rPr>
        <w:t xml:space="preserve">Instead, we call for a profound rethinking and eventual reorganisation of the productive domain around the concept of care. We argue that in order to move beyond the false dichotomy of flexibility-stability, which offers no solution to the current juncture of capitalist development, </w:t>
      </w:r>
      <w:r w:rsidRPr="00C7031A">
        <w:rPr>
          <w:rStyle w:val="Emphasis"/>
          <w:highlight w:val="green"/>
        </w:rPr>
        <w:t>it is crucial to see the</w:t>
      </w:r>
      <w:r w:rsidRPr="00D05E76">
        <w:rPr>
          <w:rStyle w:val="Emphasis"/>
        </w:rPr>
        <w:t xml:space="preserve"> </w:t>
      </w:r>
      <w:r w:rsidRPr="00C7031A">
        <w:rPr>
          <w:rStyle w:val="Emphasis"/>
          <w:highlight w:val="green"/>
        </w:rPr>
        <w:t>emancipating potential in</w:t>
      </w:r>
      <w:r w:rsidRPr="00D05E76">
        <w:rPr>
          <w:rStyle w:val="Emphasis"/>
        </w:rPr>
        <w:t xml:space="preserve"> a profound </w:t>
      </w:r>
      <w:r w:rsidRPr="00C7031A">
        <w:rPr>
          <w:rStyle w:val="Emphasis"/>
          <w:highlight w:val="green"/>
        </w:rPr>
        <w:t>reorganisation of working relations</w:t>
      </w:r>
      <w:r w:rsidRPr="004869C3">
        <w:rPr>
          <w:sz w:val="10"/>
        </w:rPr>
        <w:t xml:space="preserve">. The abstract demand for liberal individualizing autonomy, which has been instrumentalised through new managerial systems and used by capitalism to steer workers into always more alienating work, needs to be suspended as a condition of oppression in itself. With Kathleen Millar (2014) </w:t>
      </w:r>
      <w:r w:rsidRPr="00D05E76">
        <w:rPr>
          <w:rStyle w:val="Emphasis"/>
        </w:rPr>
        <w:t xml:space="preserve">we argue for </w:t>
      </w:r>
      <w:r w:rsidRPr="00C7031A">
        <w:rPr>
          <w:rStyle w:val="Emphasis"/>
          <w:highlight w:val="green"/>
        </w:rPr>
        <w:t xml:space="preserve">a </w:t>
      </w:r>
      <w:r w:rsidRPr="00386588">
        <w:rPr>
          <w:rStyle w:val="Emphasis"/>
        </w:rPr>
        <w:t xml:space="preserve">relational </w:t>
      </w:r>
      <w:r w:rsidRPr="00C7031A">
        <w:rPr>
          <w:rStyle w:val="Emphasis"/>
          <w:highlight w:val="green"/>
        </w:rPr>
        <w:t xml:space="preserve">autonomy </w:t>
      </w:r>
      <w:r w:rsidRPr="00386588">
        <w:rPr>
          <w:rStyle w:val="Emphasis"/>
        </w:rPr>
        <w:t xml:space="preserve">that </w:t>
      </w:r>
      <w:r w:rsidRPr="00C7031A">
        <w:rPr>
          <w:rStyle w:val="Emphasis"/>
          <w:highlight w:val="green"/>
        </w:rPr>
        <w:t>sees human beings as profoundly dependent</w:t>
      </w:r>
      <w:r w:rsidRPr="00D05E76">
        <w:rPr>
          <w:rStyle w:val="Emphasis"/>
        </w:rPr>
        <w:t xml:space="preserve"> </w:t>
      </w:r>
      <w:r w:rsidRPr="00C7031A">
        <w:rPr>
          <w:rStyle w:val="Emphasis"/>
          <w:highlight w:val="green"/>
        </w:rPr>
        <w:t>on desires for</w:t>
      </w:r>
      <w:r w:rsidRPr="00D05E76">
        <w:rPr>
          <w:rStyle w:val="Emphasis"/>
        </w:rPr>
        <w:t xml:space="preserve"> sociality, intimacy, and relations of </w:t>
      </w:r>
      <w:r w:rsidRPr="00C7031A">
        <w:rPr>
          <w:rStyle w:val="Emphasis"/>
          <w:highlight w:val="green"/>
        </w:rPr>
        <w:t>care</w:t>
      </w:r>
      <w:r w:rsidRPr="00DF4819">
        <w:rPr>
          <w:rStyle w:val="StyleUnderline"/>
        </w:rPr>
        <w:t xml:space="preserve"> in both their lives and work</w:t>
      </w:r>
      <w:r w:rsidRPr="004869C3">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individualising and privatising (self-) care, </w:t>
      </w:r>
      <w:r w:rsidRPr="00DF4819">
        <w:rPr>
          <w:rStyle w:val="StyleUnderline"/>
        </w:rPr>
        <w:t>we solicit an understanding of a life-work continuum, in which work should not be based on competition but on love, care, and solidarity.</w:t>
      </w:r>
      <w:r>
        <w:rPr>
          <w:rStyle w:val="StyleUnderline"/>
        </w:rPr>
        <w:t xml:space="preserve"> </w:t>
      </w:r>
      <w:r w:rsidRPr="004869C3">
        <w:rPr>
          <w:sz w:val="10"/>
        </w:rPr>
        <w:t xml:space="preserve">Only when radically opposed to the individualized, divisive, and invisiblised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(Ivancheva and Krastev, 2019) can be exploited to extract surplus from alienated workers and marginalised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politically-induced condition, can be damaging to individuals and groups. Bridging the politico-economic to the social aspects of precarity, we show how already marginalised or under-resourced social groups are disproportionately affected, physically, mentally and socially, by the negative consequences of precarity. In the third part we bring together the discussion of care and precarity; we look at how love, care, and solidarity work (Lynch et al., 2009) are invisibilised and subsequently undervalued in comparison to work that is considered directly economically productive. Drawing on empirical research, we look at how flexibilised and precarious labour is gendered, racialised and classed, and used to navigate the intersection of paid labour and complex care responsibilities. This article, produced in preparation to enhance on our own empirical research operationalising precarity within a project on new intersectional equalities in the academic workforce (Ivancheva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labour, there is a need to include love, care, and solidarity as central into any conceptualisation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re-organise, instead, our very understanding of productive life-at-work and create ways to embed love, care and solidarity within working places as means of resistance against casualisation and exploitation. Only so, we can challenge from within the increasing care-lessness (Lynch, 2010) that working lives, and lives in general are exposed to. Precarious labour: Ethical and political dimensions Precarity has become a concept central to scholarly attempts to grasp the complex changes in working and living conditions in advanced capitalist societies. Used initially to designate the proletarialisation of white-collar workers (Weber, [1948] 2002), by the end of the 20th century it re-emerged in the struggles of student, unemployed, and flexible workers’ movements in Western Europe, who experienced the crumbling of the post-war welfare state and the Fordist labour regime (Bourdieu, 1997; Berardi, 2009). The ‘new deal’ between state and capital, achieved by organised labour earlier in the 20th century had left out part-time and temporary contract workers, women, migrant workers, and workers in the developing world, for whom precarity has been a norm rather than an exception (Nielson and Rossiter, 2008). Unemployment, flexibilisation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sidRPr="00DF4819">
        <w:rPr>
          <w:rStyle w:val="StyleUnderline"/>
        </w:rPr>
        <w:t>Yet, the critique against precarity came together with such against a historical form of capitalist organisation through the state that was ripe in the post-war era. And whereas the so-called artistic critique of the post-war capitalism defied bread-and-butter social critique by uncritically embracing the drive for authenticity, freedom, and flexibility</w:t>
      </w:r>
      <w:r w:rsidRPr="004869C3">
        <w:rPr>
          <w:sz w:val="10"/>
        </w:rPr>
        <w:t xml:space="preserve"> (Boltanski and Chiapello, 2007: x-xii), both stemmed from real concerns. </w:t>
      </w:r>
      <w:r w:rsidRPr="00D05E76">
        <w:rPr>
          <w:rStyle w:val="Emphasis"/>
        </w:rPr>
        <w:t xml:space="preserve">The </w:t>
      </w:r>
      <w:r w:rsidRPr="00C7031A">
        <w:rPr>
          <w:rStyle w:val="Emphasis"/>
          <w:highlight w:val="green"/>
        </w:rPr>
        <w:t>state bureaucracy was a tool of capitalist</w:t>
      </w:r>
      <w:r w:rsidRPr="00D05E76">
        <w:rPr>
          <w:rStyle w:val="Emphasis"/>
        </w:rPr>
        <w:t xml:space="preserve">, imperialist, </w:t>
      </w:r>
      <w:r w:rsidRPr="00386588">
        <w:rPr>
          <w:rStyle w:val="Emphasis"/>
        </w:rPr>
        <w:t>and patriarchal forms of social</w:t>
      </w:r>
      <w:r w:rsidRPr="00D05E76">
        <w:rPr>
          <w:rStyle w:val="Emphasis"/>
        </w:rPr>
        <w:t xml:space="preserve"> </w:t>
      </w:r>
      <w:r w:rsidRPr="00C7031A">
        <w:rPr>
          <w:rStyle w:val="Emphasis"/>
          <w:highlight w:val="green"/>
        </w:rPr>
        <w:t>organisation</w:t>
      </w:r>
      <w:r w:rsidRPr="00DF4819">
        <w:rPr>
          <w:rStyle w:val="StyleUnderline"/>
        </w:rPr>
        <w:t>.</w:t>
      </w:r>
      <w:r w:rsidRPr="004869C3">
        <w:rPr>
          <w:sz w:val="10"/>
        </w:rPr>
        <w:t xml:space="preserve"> Secure employment carried out by men or increasingly by middle class women, was operating thanks to the invisible and unrecognized forms of reproductive and emotional labour (Fraser, 2013). The latter were not seen as equally important or remunerable to ‘productive’, paid employment (Federici, 2013). </w:t>
      </w:r>
      <w:r w:rsidRPr="00C7031A">
        <w:rPr>
          <w:rStyle w:val="Emphasis"/>
          <w:highlight w:val="green"/>
        </w:rPr>
        <w:t>Critique</w:t>
      </w:r>
      <w:r w:rsidRPr="00D05E76">
        <w:rPr>
          <w:rStyle w:val="Emphasis"/>
        </w:rPr>
        <w:t xml:space="preserve"> against the oppressive state order was </w:t>
      </w:r>
      <w:r w:rsidRPr="00C7031A">
        <w:rPr>
          <w:rStyle w:val="Emphasis"/>
          <w:highlight w:val="green"/>
        </w:rPr>
        <w:t>absorbed by capitalism</w:t>
      </w:r>
      <w:r w:rsidRPr="00DF4819">
        <w:rPr>
          <w:rStyle w:val="StyleUnderline"/>
        </w:rPr>
        <w:t xml:space="preserve"> in its next reincarnation</w:t>
      </w:r>
      <w:r w:rsidRPr="004869C3">
        <w:rPr>
          <w:sz w:val="10"/>
        </w:rPr>
        <w:t xml:space="preserve"> (Boltanski and Chiapello, 2007), </w:t>
      </w:r>
      <w:r w:rsidRPr="00C7031A">
        <w:rPr>
          <w:rStyle w:val="Emphasis"/>
          <w:highlight w:val="green"/>
        </w:rPr>
        <w:t>and produced a new</w:t>
      </w:r>
      <w:r w:rsidRPr="00D05E76">
        <w:rPr>
          <w:rStyle w:val="Emphasis"/>
        </w:rPr>
        <w:t xml:space="preserve"> </w:t>
      </w:r>
      <w:r w:rsidRPr="00C7031A">
        <w:rPr>
          <w:rStyle w:val="Emphasis"/>
          <w:highlight w:val="green"/>
        </w:rPr>
        <w:t>monster</w:t>
      </w:r>
      <w:r w:rsidRPr="00D05E76">
        <w:rPr>
          <w:rStyle w:val="Emphasis"/>
        </w:rPr>
        <w:t xml:space="preserve">: </w:t>
      </w:r>
      <w:r w:rsidRPr="00386588">
        <w:rPr>
          <w:rStyle w:val="Emphasis"/>
        </w:rPr>
        <w:t xml:space="preserve">neoliberal governance and </w:t>
      </w:r>
      <w:r w:rsidRPr="00C7031A">
        <w:rPr>
          <w:rStyle w:val="Emphasis"/>
          <w:highlight w:val="green"/>
        </w:rPr>
        <w:t>new</w:t>
      </w:r>
      <w:r w:rsidRPr="00D05E76">
        <w:rPr>
          <w:rStyle w:val="Emphasis"/>
        </w:rPr>
        <w:t xml:space="preserve"> managerial </w:t>
      </w:r>
      <w:r w:rsidRPr="00C7031A">
        <w:rPr>
          <w:rStyle w:val="Emphasis"/>
          <w:highlight w:val="green"/>
        </w:rPr>
        <w:t>labour organisation</w:t>
      </w:r>
      <w:r w:rsidRPr="00C7031A">
        <w:rPr>
          <w:rStyle w:val="StyleUnderline"/>
          <w:highlight w:val="green"/>
        </w:rPr>
        <w:t>. By</w:t>
      </w:r>
      <w:r w:rsidRPr="00DF4819">
        <w:rPr>
          <w:rStyle w:val="StyleUnderline"/>
        </w:rPr>
        <w:t xml:space="preserve"> flexibilising labour and seemingly </w:t>
      </w:r>
      <w:r w:rsidRPr="00C7031A">
        <w:rPr>
          <w:rStyle w:val="StyleUnderline"/>
          <w:highlight w:val="green"/>
        </w:rPr>
        <w:t>reducing</w:t>
      </w:r>
      <w:r w:rsidRPr="00DF4819">
        <w:rPr>
          <w:rStyle w:val="StyleUnderline"/>
        </w:rPr>
        <w:t xml:space="preserve"> state </w:t>
      </w:r>
      <w:r w:rsidRPr="00C7031A">
        <w:rPr>
          <w:rStyle w:val="StyleUnderline"/>
          <w:highlight w:val="green"/>
        </w:rPr>
        <w:t>regulation</w:t>
      </w:r>
      <w:r w:rsidRPr="00DF4819">
        <w:rPr>
          <w:rStyle w:val="StyleUnderline"/>
        </w:rPr>
        <w:t xml:space="preserve">, </w:t>
      </w:r>
      <w:r w:rsidRPr="00D05E76">
        <w:rPr>
          <w:rStyle w:val="Emphasis"/>
        </w:rPr>
        <w:t xml:space="preserve">it </w:t>
      </w:r>
      <w:r w:rsidRPr="00C7031A">
        <w:rPr>
          <w:rStyle w:val="Emphasis"/>
          <w:highlight w:val="green"/>
        </w:rPr>
        <w:t>created new</w:t>
      </w:r>
      <w:r w:rsidRPr="00D05E76">
        <w:rPr>
          <w:rStyle w:val="Emphasis"/>
        </w:rPr>
        <w:t xml:space="preserve"> ever more invasive and </w:t>
      </w:r>
      <w:r w:rsidRPr="00C7031A">
        <w:rPr>
          <w:rStyle w:val="Emphasis"/>
          <w:highlight w:val="green"/>
        </w:rPr>
        <w:t>exploitable forms of</w:t>
      </w:r>
      <w:r w:rsidRPr="00D05E76">
        <w:rPr>
          <w:rStyle w:val="Emphasis"/>
        </w:rPr>
        <w:t xml:space="preserve"> </w:t>
      </w:r>
      <w:r w:rsidRPr="00C7031A">
        <w:rPr>
          <w:rStyle w:val="Emphasis"/>
          <w:highlight w:val="green"/>
        </w:rPr>
        <w:t>work</w:t>
      </w:r>
      <w:r w:rsidRPr="00DF4819">
        <w:rPr>
          <w:rStyle w:val="StyleUnderline"/>
        </w:rPr>
        <w:t>. Still, by holding the tension between working and existential conditions the term precarity addressed as a collective action frame both the need of secure and stable future, and the push for authenticity and freedom against the routinized bureaucratic discipline.</w:t>
      </w:r>
      <w:r>
        <w:rPr>
          <w:rStyle w:val="StyleUnderline"/>
        </w:rPr>
        <w:t xml:space="preserve"> </w:t>
      </w:r>
      <w:r w:rsidRPr="004869C3">
        <w:rPr>
          <w:sz w:val="10"/>
        </w:rPr>
        <w:t xml:space="preserve">Precarity as class distinction Recent debates on labour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sidRPr="00DF4819">
        <w:rPr>
          <w:rStyle w:val="StyleUnderline"/>
        </w:rPr>
        <w:t>Standing sees potential for development of a Precariat class-consciousness based on shared anxiety, anger, anomie, and alienation</w:t>
      </w:r>
      <w:r w:rsidRPr="004869C3">
        <w:rPr>
          <w:sz w:val="10"/>
        </w:rPr>
        <w:t xml:space="preserve"> (Standing, 2011: 19, 21), but recognizes the peril of multiple vulnerabilities dividing instead of uniting workers (ibid.: 25). However, in Standing’s writings care and reproductive labour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labour within advanced capitalist societies. And while Standing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criticised for disguising rather than disclosing existing inequalities including between precarious and industrial workers in developed countries, pitted against each other as rival ‘reserve armies’, and pushing precarious labourers to resort to ‘first-order loyalties of ethnicity, caste, race, and creed’ for affinity and struggle (Breman, 2013:135-137). Precarity as a global action frame Over the last decade scholars have discussed the serious limitations to precarious workers’ organising. </w:t>
      </w:r>
      <w:r w:rsidRPr="00D05E76">
        <w:rPr>
          <w:rStyle w:val="Emphasis"/>
        </w:rPr>
        <w:t xml:space="preserve">Traditional </w:t>
      </w:r>
      <w:r w:rsidRPr="00C7031A">
        <w:rPr>
          <w:rStyle w:val="Emphasis"/>
          <w:highlight w:val="green"/>
        </w:rPr>
        <w:t>unions have had an ambivalent role</w:t>
      </w:r>
      <w:r w:rsidRPr="00D05E76">
        <w:rPr>
          <w:rStyle w:val="Emphasis"/>
        </w:rPr>
        <w:t xml:space="preserve"> in this process, </w:t>
      </w:r>
      <w:r w:rsidRPr="00C7031A">
        <w:rPr>
          <w:rStyle w:val="Emphasis"/>
          <w:highlight w:val="green"/>
        </w:rPr>
        <w:t>as the un(der)employed have</w:t>
      </w:r>
      <w:r w:rsidRPr="00D05E76">
        <w:rPr>
          <w:rStyle w:val="Emphasis"/>
        </w:rPr>
        <w:t xml:space="preserve"> traditionally </w:t>
      </w:r>
      <w:r w:rsidRPr="00C7031A">
        <w:rPr>
          <w:rStyle w:val="Emphasis"/>
          <w:highlight w:val="green"/>
        </w:rPr>
        <w:t xml:space="preserve">been perceived as a weak link </w:t>
      </w:r>
      <w:r w:rsidRPr="00386588">
        <w:rPr>
          <w:rStyle w:val="Emphasis"/>
        </w:rPr>
        <w:t>in</w:t>
      </w:r>
      <w:r w:rsidRPr="00D05E76">
        <w:rPr>
          <w:rStyle w:val="Emphasis"/>
        </w:rPr>
        <w:t xml:space="preserve"> </w:t>
      </w:r>
      <w:r w:rsidRPr="00386588">
        <w:rPr>
          <w:rStyle w:val="Emphasis"/>
        </w:rPr>
        <w:t>workers solidarity as difficult to recruit and potential strike-breakers</w:t>
      </w:r>
      <w:r w:rsidRPr="00386588">
        <w:rPr>
          <w:sz w:val="10"/>
        </w:rPr>
        <w:t xml:space="preserve"> (Brugnot</w:t>
      </w:r>
      <w:r w:rsidRPr="004869C3">
        <w:rPr>
          <w:sz w:val="10"/>
        </w:rPr>
        <w:t xml:space="preserve"> and Le Naour, </w:t>
      </w:r>
      <w:r w:rsidRPr="00386588">
        <w:rPr>
          <w:sz w:val="10"/>
        </w:rPr>
        <w:t>2011)</w:t>
      </w:r>
      <w:r w:rsidRPr="00386588">
        <w:rPr>
          <w:rStyle w:val="Emphasis"/>
        </w:rPr>
        <w:t>. In the Global North, research on precarious workers’ mobilising has shown that the huge variation of conditions and hierarchies in the precarious workforce challenge collective action frames</w:t>
      </w:r>
      <w:r w:rsidRPr="00386588">
        <w:rPr>
          <w:sz w:val="10"/>
        </w:rPr>
        <w:t xml:space="preserve"> (Mattoni, 2015). </w:t>
      </w:r>
      <w:r w:rsidRPr="00386588">
        <w:rPr>
          <w:rStyle w:val="StyleUnderline"/>
        </w:rPr>
        <w:t>And even</w:t>
      </w:r>
      <w:r w:rsidRPr="00FB4746">
        <w:rPr>
          <w:rStyle w:val="StyleUnderline"/>
        </w:rPr>
        <w:t xml:space="preserve"> if frustrations with precarious work are shared across borders, the </w:t>
      </w:r>
      <w:r w:rsidRPr="00386588">
        <w:rPr>
          <w:rStyle w:val="Emphasis"/>
        </w:rPr>
        <w:t>possibility to think o</w:t>
      </w:r>
      <w:r w:rsidRPr="00C7031A">
        <w:rPr>
          <w:rStyle w:val="Emphasis"/>
          <w:highlight w:val="green"/>
        </w:rPr>
        <w:t>f international</w:t>
      </w:r>
      <w:r w:rsidRPr="00D05E76">
        <w:rPr>
          <w:rStyle w:val="Emphasis"/>
        </w:rPr>
        <w:t xml:space="preserve"> </w:t>
      </w:r>
      <w:r w:rsidRPr="00C7031A">
        <w:rPr>
          <w:rStyle w:val="Emphasis"/>
          <w:highlight w:val="green"/>
        </w:rPr>
        <w:t xml:space="preserve">strategies </w:t>
      </w:r>
      <w:r w:rsidRPr="00386588">
        <w:rPr>
          <w:rStyle w:val="Emphasis"/>
        </w:rPr>
        <w:t xml:space="preserve">is </w:t>
      </w:r>
      <w:r w:rsidRPr="00C7031A">
        <w:rPr>
          <w:rStyle w:val="Emphasis"/>
          <w:highlight w:val="green"/>
        </w:rPr>
        <w:t>undermined by</w:t>
      </w:r>
      <w:r w:rsidRPr="00D05E76">
        <w:rPr>
          <w:rStyle w:val="Emphasis"/>
        </w:rPr>
        <w:t xml:space="preserve"> country-to-country </w:t>
      </w:r>
      <w:r w:rsidRPr="00C7031A">
        <w:rPr>
          <w:rStyle w:val="Emphasis"/>
          <w:highlight w:val="green"/>
        </w:rPr>
        <w:t>legislative differences</w:t>
      </w:r>
      <w:r w:rsidRPr="00FB4746">
        <w:rPr>
          <w:rStyle w:val="StyleUnderline"/>
        </w:rPr>
        <w:t>: for instance differences between production-based and contract-based flexibility results in the reliance on different coalitions and action repertoires across seemingly similar cases</w:t>
      </w:r>
      <w:r w:rsidRPr="004869C3">
        <w:rPr>
          <w:sz w:val="10"/>
        </w:rPr>
        <w:t xml:space="preserve"> (Vogiatzoglou, 2015). Against this background, </w:t>
      </w:r>
      <w:r w:rsidRPr="00FE01BB">
        <w:rPr>
          <w:rStyle w:val="Emphasis"/>
        </w:rPr>
        <w:t>Stephen</w:t>
      </w:r>
      <w:r w:rsidRPr="00D05E76">
        <w:rPr>
          <w:rStyle w:val="Emphasis"/>
        </w:rPr>
        <w:t xml:space="preserve"> Shukaitis </w:t>
      </w:r>
      <w:r w:rsidRPr="00FE01BB">
        <w:rPr>
          <w:rStyle w:val="Emphasis"/>
        </w:rPr>
        <w:t>articulates</w:t>
      </w:r>
      <w:r w:rsidRPr="00D05E76">
        <w:rPr>
          <w:rStyle w:val="Emphasis"/>
        </w:rPr>
        <w:t xml:space="preserve"> the </w:t>
      </w:r>
      <w:r w:rsidRPr="00FE01BB">
        <w:rPr>
          <w:rStyle w:val="Emphasis"/>
        </w:rPr>
        <w:t>need of struggles</w:t>
      </w:r>
      <w:r w:rsidRPr="00D05E76">
        <w:rPr>
          <w:rStyle w:val="Emphasis"/>
        </w:rPr>
        <w:t xml:space="preserve"> against precarity to focus on a more transversal, work-and-life relating experiences</w:t>
      </w:r>
      <w:r w:rsidRPr="00FB4746">
        <w:rPr>
          <w:rStyle w:val="StyleUnderline"/>
        </w:rPr>
        <w:t xml:space="preserve"> that can bring groups together to develop new forms of individual and collective autonomy, and ‘new modes of being and community that are not determined by labour’</w:t>
      </w:r>
      <w:r w:rsidRPr="004869C3">
        <w:rPr>
          <w:sz w:val="10"/>
        </w:rPr>
        <w:t xml:space="preserve"> (Shukaitis,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Kofman, 2012: 389) or other Euro-Atlantic countries (Neilson and Rossiter 2008). Bret Neilson and Ned Rossiter (2008) state that rather than an exception, precarious labour is a global and historical norm. </w:t>
      </w:r>
      <w:r w:rsidRPr="00FB4746">
        <w:rPr>
          <w:rStyle w:val="StyleUnderline"/>
        </w:rPr>
        <w:t xml:space="preserve">For them, European and North American movements’ and scholars’ use of precarity as a </w:t>
      </w:r>
      <w:r w:rsidRPr="00D05E76">
        <w:rPr>
          <w:rStyle w:val="Emphasis"/>
        </w:rPr>
        <w:t>mobilizing and analytical frame has no resonance with the rest of the world where life and work stability and security are not experienced by the majority</w:t>
      </w:r>
      <w:r w:rsidRPr="00FB4746">
        <w:rPr>
          <w:rStyle w:val="StyleUnderline"/>
        </w:rPr>
        <w:t>.</w:t>
      </w:r>
      <w:r>
        <w:rPr>
          <w:rStyle w:val="StyleUnderline"/>
        </w:rPr>
        <w:t xml:space="preserve"> </w:t>
      </w:r>
      <w:r w:rsidRPr="00C7031A">
        <w:rPr>
          <w:rStyle w:val="Emphasis"/>
          <w:highlight w:val="green"/>
        </w:rPr>
        <w:t xml:space="preserve">For </w:t>
      </w:r>
      <w:r w:rsidRPr="00386588">
        <w:rPr>
          <w:rStyle w:val="Emphasis"/>
        </w:rPr>
        <w:t xml:space="preserve">Ching </w:t>
      </w:r>
      <w:r w:rsidRPr="00C7031A">
        <w:rPr>
          <w:rStyle w:val="Emphasis"/>
          <w:highlight w:val="green"/>
        </w:rPr>
        <w:t>Kwan Lee</w:t>
      </w:r>
      <w:r w:rsidRPr="00FB4746">
        <w:rPr>
          <w:rStyle w:val="StyleUnderline"/>
        </w:rPr>
        <w:t xml:space="preserve"> and Yelizavetta Kofman </w:t>
      </w:r>
      <w:r w:rsidRPr="00C7031A">
        <w:rPr>
          <w:rStyle w:val="Emphasis"/>
          <w:highlight w:val="green"/>
        </w:rPr>
        <w:t>precarity takes different shapes</w:t>
      </w:r>
      <w:r w:rsidRPr="00D05E76">
        <w:rPr>
          <w:rStyle w:val="Emphasis"/>
        </w:rPr>
        <w:t xml:space="preserve"> in the Global South </w:t>
      </w:r>
      <w:r w:rsidRPr="00386588">
        <w:rPr>
          <w:rStyle w:val="Emphasis"/>
        </w:rPr>
        <w:t xml:space="preserve">where </w:t>
      </w:r>
      <w:r w:rsidRPr="00C7031A">
        <w:rPr>
          <w:rStyle w:val="Emphasis"/>
          <w:highlight w:val="green"/>
        </w:rPr>
        <w:t>deregulation</w:t>
      </w:r>
      <w:r w:rsidRPr="00D05E76">
        <w:rPr>
          <w:rStyle w:val="Emphasis"/>
        </w:rPr>
        <w:t xml:space="preserve">, privatization, </w:t>
      </w:r>
      <w:r w:rsidRPr="00C7031A">
        <w:rPr>
          <w:rStyle w:val="Emphasis"/>
          <w:highlight w:val="green"/>
        </w:rPr>
        <w:t>and</w:t>
      </w:r>
      <w:r w:rsidRPr="00D05E76">
        <w:rPr>
          <w:rStyle w:val="Emphasis"/>
        </w:rPr>
        <w:t xml:space="preserve"> market </w:t>
      </w:r>
      <w:r w:rsidRPr="00C7031A">
        <w:rPr>
          <w:rStyle w:val="Emphasis"/>
          <w:highlight w:val="green"/>
        </w:rPr>
        <w:t xml:space="preserve">liberalization have led to assault </w:t>
      </w:r>
      <w:r w:rsidRPr="00386588">
        <w:rPr>
          <w:rStyle w:val="Emphasis"/>
        </w:rPr>
        <w:t xml:space="preserve">not only on </w:t>
      </w:r>
      <w:r w:rsidRPr="00C7031A">
        <w:rPr>
          <w:rStyle w:val="Emphasis"/>
          <w:highlight w:val="green"/>
        </w:rPr>
        <w:t xml:space="preserve">labour rights </w:t>
      </w:r>
      <w:r w:rsidRPr="00386588">
        <w:rPr>
          <w:rStyle w:val="Emphasis"/>
        </w:rPr>
        <w:t>but</w:t>
      </w:r>
      <w:r w:rsidRPr="00D05E76">
        <w:rPr>
          <w:rStyle w:val="Emphasis"/>
        </w:rPr>
        <w:t xml:space="preserve"> also on life </w:t>
      </w:r>
      <w:r w:rsidRPr="00386588">
        <w:rPr>
          <w:rStyle w:val="Emphasis"/>
        </w:rPr>
        <w:t>and livelihood of workers</w:t>
      </w:r>
      <w:r w:rsidRPr="00386588">
        <w:rPr>
          <w:sz w:val="10"/>
        </w:rPr>
        <w:t xml:space="preserve"> (Lee and</w:t>
      </w:r>
      <w:r w:rsidRPr="004869C3">
        <w:rPr>
          <w:sz w:val="10"/>
        </w:rPr>
        <w:t xml:space="preserve"> Kofman, 2012: 390-392). Many post-colonial countries have produced novel forms of exploitation (Muehlebach and Shoshan, 2012). </w:t>
      </w:r>
      <w:r w:rsidRPr="00D05E76">
        <w:rPr>
          <w:rStyle w:val="Emphasis"/>
        </w:rPr>
        <w:t xml:space="preserve">Some developmentalist </w:t>
      </w:r>
      <w:r w:rsidRPr="00C7031A">
        <w:rPr>
          <w:rStyle w:val="Emphasis"/>
          <w:highlight w:val="green"/>
        </w:rPr>
        <w:t xml:space="preserve">states </w:t>
      </w:r>
      <w:r w:rsidRPr="00386588">
        <w:rPr>
          <w:rStyle w:val="Emphasis"/>
        </w:rPr>
        <w:t xml:space="preserve">have </w:t>
      </w:r>
      <w:r w:rsidRPr="00C7031A">
        <w:rPr>
          <w:rStyle w:val="Emphasis"/>
          <w:highlight w:val="green"/>
        </w:rPr>
        <w:t>done away with labour protection</w:t>
      </w:r>
      <w:r w:rsidRPr="00D05E76">
        <w:rPr>
          <w:rStyle w:val="Emphasis"/>
        </w:rPr>
        <w:t>, causing mass internal migration and casualization or the opening special economic zones (SEZs), feeding off unregulated labour and ‘partial border citizenship’ (</w:t>
      </w:r>
      <w:r w:rsidRPr="004869C3">
        <w:rPr>
          <w:sz w:val="10"/>
        </w:rPr>
        <w:t xml:space="preserve">Lee and Kofman, 2012: 394-397). Precarity as androcentric The focus of labour studies and studies of precarity on the individual male and white worker, engaged in productive work has also been criticised. Shifting from a unionized factory worker to an artist or creative worker, this figure is idealised, respectively, as vanguard of the proletariat or of the ‘Precariat’ (Fantone, 2007: 9). Their polar opposite has traditionally been the ‘suburban housewife’ (Oksala,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labour.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labour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labour force since the interwar era have relied on flexible labour or the work of other often migrant women to ‘have it all’ – a job and a family (Fraser, 2013; Ehrenreich and Hochschild, 2003; O’Hagan, 2015). Today women still form a large percentage of the labour force in part-time positions, and are times less likely than men to work full-time, progress in their careers, and be independent from bread-winning partners (OECD, 2015: 115, 176). New forms of debt have also emerged that produce ever further extraction from vulnerable female and feminised bodies (Gagyi, 2019; Cavallero and Gago, 2019). Decentering precarity Thus, with few exceptions the discussion of precarity has remained focused on productive rather than reproductive, and on material rather than on immaterial labour (Gill and Pratt, 2008). Important recent debates on the infringement of new technologies into human work still largely focus on precarious male workers in the Global North (Cant, 2019; Moore, 2017). Unsurprisingly then, precarity – a historical characteristic of women’s invisibilised, immaterial, and affective work – only became an issue of concern once it came to characterize ‘productive’ work in global capitalism (Oksala, 2016). Even then, the critics of precarious labour mostly focused on the creative and information industries, and the movements against precarious labour – on organising youthful, able-bodied, highly educated people with a relative lack of caring responsibilities (Gill and Pratt, 2008). While traditional Marxist feminists have long spoken of reproductive labour,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(Fantone, 2007; Zechner, 2013; Coin 2017). While much of this critique addresses precarity in the lives and communities of the theorists – including through the focus on emotions and practices of care in social movements and artistic collectives (Zechner, 2013) – it opens debates on precarity to groups formerly absent from it: those living and working under extreme forms of feminized and racialized precarious conditions in global commodity chains. Johanna Oksala has more recently argued that a narrow focus on abolishing the division between productive and reproductive labour, or remuneration of reproductive work – eclipses a whole ethical aspect of both labour and care (Oksala, 2016: 296-297). ‘In an economic system, in which resources are primarily distributed to individuals according to their ability to compete in the economic game — as opposed to their need or their right…women’s reproductive labour can only ever be a handicap’ (Oksala, 2016: 299). The abolition of the distinction between productive and reproductive labour, then, sounds like a new threat to lift all determinations rather than suspend a condition of oppression (Boltanski and Chiapello, 2007). New struggles against precarity need to treat both already existing structural conditions of oppression that persist at workplaces, and the attempts of individualizing, profit-led working conditions to define all aspects of our lives. </w:t>
      </w:r>
      <w:r w:rsidRPr="00FB4746">
        <w:rPr>
          <w:rStyle w:val="StyleUnderline"/>
        </w:rPr>
        <w:t>Instead of trying to abolish this distinction between reproductive and productive labour by bringing rationalities from the productive sphere into the personal and communal domain, the struggle against the negative aspects of precarity should bring systematically care work and affective labour into the workplace</w:t>
      </w:r>
      <w:r w:rsidRPr="004869C3">
        <w:rPr>
          <w:sz w:val="10"/>
        </w:rPr>
        <w:t xml:space="preserve">. This also requires the discussion of not directly labour-related aspects of precarity: those related to life and livelihood that are exposed to acute forms of inequality and care-lessness (Lynch, 2010) under advanced capitalism. Precarious life: Ethical and social dimension </w:t>
      </w:r>
      <w:r w:rsidRPr="00D05E76">
        <w:rPr>
          <w:rStyle w:val="Emphasis"/>
        </w:rPr>
        <w:t>A focus on workers as independent, hypermobile actors solely occupied with income and welfare benefits, denies the fact that personal lives are complex, and that mobility decisions are made with affective realities in mind</w:t>
      </w:r>
      <w:r w:rsidRPr="004869C3">
        <w:rPr>
          <w:sz w:val="10"/>
        </w:rPr>
        <w:t xml:space="preserve">. Work and life outside the workplace are not neatly delineated. Isabell Lorey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sidRPr="00FB4746">
        <w:rPr>
          <w:rStyle w:val="StyleUnderline"/>
        </w:rPr>
        <w:t>Franco Berardi insists that in order to understand the political economy of contemporary capitalism, we need to grasp the psychopathology of relations based on economic competition for maximum profit</w:t>
      </w:r>
      <w:r w:rsidRPr="004869C3">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organisational models of insecure labour and incessant work. Hence, there is not a ‘true flexibility’ but an ‘inflexible flexibility’: a rigid and a prescriptive vocation that displays greed and reverberates on the life of the individual (Morini,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‘maximised vulnerability’ and minimised equality (Butler, 2009: ii). Judith Butler speaks of ‘precarious life’, as not ‘recognisable, readable, or grievable’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unrecognised or misrecognised, precarity is a permanent state of induced competition: a zero sum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sidRPr="00955E65">
        <w:rPr>
          <w:rStyle w:val="StyleUnderline"/>
        </w:rPr>
        <w:t>Beyond exposures to symbolic and physical violence, the market creates subtle, yet brutal mechanisms of cutthroat competition, exploitation, and exclusion by limiting the time to dedicate to love, tenderness, and affection</w:t>
      </w:r>
      <w:r w:rsidRPr="004869C3">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depersonalised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labour’ and ‘bullshit jobs’ (Graeber, 2018), combined with fear of having to remain stuck in their cycle because of scarcity. Starting a temporary contract, workers are worrying about and already searching for future work (Boltanski and Chiapello, 2007). </w:t>
      </w:r>
      <w:r w:rsidRPr="00C7031A">
        <w:rPr>
          <w:rStyle w:val="Emphasis"/>
          <w:highlight w:val="green"/>
        </w:rPr>
        <w:t>Reducing the value of life</w:t>
      </w:r>
      <w:r w:rsidRPr="00D05E76">
        <w:rPr>
          <w:rStyle w:val="Emphasis"/>
        </w:rPr>
        <w:t xml:space="preserve"> to the value of one’s paid work </w:t>
      </w:r>
      <w:r w:rsidRPr="00C7031A">
        <w:rPr>
          <w:rStyle w:val="Emphasis"/>
          <w:highlight w:val="green"/>
        </w:rPr>
        <w:t>produces an existential angst</w:t>
      </w:r>
      <w:r w:rsidRPr="00D05E76">
        <w:rPr>
          <w:rStyle w:val="Emphasis"/>
        </w:rPr>
        <w:t xml:space="preserve">. Workers’ mental and physical activities are in accelerated </w:t>
      </w:r>
      <w:r w:rsidRPr="00386588">
        <w:rPr>
          <w:rStyle w:val="Emphasis"/>
        </w:rPr>
        <w:t>labour that leads to collapse, depression, and to low motivation, self-esteem, and sexual desire</w:t>
      </w:r>
      <w:r w:rsidRPr="00386588">
        <w:rPr>
          <w:sz w:val="10"/>
        </w:rPr>
        <w:t xml:space="preserve"> (Berardi, 2009: 37-38). This process negatively impacts workers’ health and wellbeing: it leads to fatigue, exhaustion, frustration, and the inability to plan ahead. Anxiety, insecurity and individualised shame often lead to burnout, substance</w:t>
      </w:r>
      <w:r w:rsidRPr="004869C3">
        <w:rPr>
          <w:sz w:val="10"/>
        </w:rPr>
        <w:t xml:space="preserve"> abuse, physical, mental and emotional disorders (Gill and Pratt, 2008). Precarity and gender In relation to gender, the flexibility and mobility which have increasingly come to characterise precarious labour under capitalism are characteristics that have historically been associated with work designated as ‘female’ (Morini,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(Bettio and Verashchagina, 2009), and comprise the majority of part-time and flexible workers globally (OECD, 2015). All these inequalities considerably impact workloads and the ‘double-burden’ of paid labour and unpaid care or domestic work, as well as on income and career progression. Women also perform the larger share of affective labour and ‘emotion work’. Commonly depicted as unskilled, effortless and outside the labour process, emotional work remains unrecognised or dismissed as embodied, natural, immaterial (Bolton, 2009). It is obscured within the institution of the family ‘by privatising, feminising and naturalising much of the work involved in its reproduction’ (Weeks, 2011: 143). The moral imperative to care remains highly gendered in both paid and unpaid environments (O’Brien, 2007). This gendered division of labour has real consequences for political and economic participation for women. Precarity and mobility An increased expectation of mobility is another aspect of life, particularly for fixed-term, part-time, ‘underemployed’ and ‘casual’ workers. Liz Oliver writes about the relational impact of temporary labour even for those in relatively privileged ‘white-collar’ occupations as contract workers in scientific research. </w:t>
      </w:r>
      <w:r w:rsidRPr="00955E65">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sidRPr="004869C3">
        <w:rPr>
          <w:sz w:val="10"/>
        </w:rPr>
        <w:t xml:space="preserve"> (Oliver, 2012: 3860). Beyond change at work, and constant re-negotiation of career decisions, the end of each contract also means renegotiating friendships, family, and collegial relationships (ibid.). </w:t>
      </w:r>
      <w:r w:rsidRPr="00955E65">
        <w:rPr>
          <w:rStyle w:val="StyleUnderline"/>
        </w:rPr>
        <w:t xml:space="preserve">By changing countries, </w:t>
      </w:r>
      <w:r w:rsidRPr="00C7031A">
        <w:rPr>
          <w:rStyle w:val="StyleUnderline"/>
          <w:highlight w:val="green"/>
        </w:rPr>
        <w:t>workers</w:t>
      </w:r>
      <w:r w:rsidRPr="00955E65">
        <w:rPr>
          <w:rStyle w:val="StyleUnderline"/>
        </w:rPr>
        <w:t xml:space="preserve"> often curtail their previous social and professional networks</w:t>
      </w:r>
      <w:r w:rsidRPr="00386588">
        <w:rPr>
          <w:rStyle w:val="StyleUnderline"/>
        </w:rPr>
        <w:t xml:space="preserve">. </w:t>
      </w:r>
      <w:r w:rsidRPr="00386588">
        <w:rPr>
          <w:rStyle w:val="Emphasis"/>
        </w:rPr>
        <w:t>Many suffer loneliness and depression while others</w:t>
      </w:r>
      <w:r w:rsidRPr="00D05E76">
        <w:rPr>
          <w:rStyle w:val="Emphasis"/>
        </w:rPr>
        <w:t xml:space="preserve"> </w:t>
      </w:r>
      <w:r w:rsidRPr="00C7031A">
        <w:rPr>
          <w:rStyle w:val="Emphasis"/>
          <w:highlight w:val="green"/>
        </w:rPr>
        <w:t>take on</w:t>
      </w:r>
      <w:r w:rsidRPr="00D05E76">
        <w:rPr>
          <w:rStyle w:val="Emphasis"/>
        </w:rPr>
        <w:t xml:space="preserve"> the </w:t>
      </w:r>
      <w:r w:rsidRPr="00C7031A">
        <w:rPr>
          <w:rStyle w:val="Emphasis"/>
          <w:highlight w:val="green"/>
        </w:rPr>
        <w:t>responsibility of moving their whole families</w:t>
      </w:r>
      <w:r w:rsidRPr="00D05E76">
        <w:rPr>
          <w:rStyle w:val="Emphasis"/>
        </w:rPr>
        <w:t xml:space="preserve"> along or commuting across regional or national </w:t>
      </w:r>
      <w:r w:rsidRPr="00386588">
        <w:rPr>
          <w:rStyle w:val="Emphasis"/>
        </w:rPr>
        <w:t>borders to make ends meet</w:t>
      </w:r>
      <w:r w:rsidRPr="00386588">
        <w:rPr>
          <w:sz w:val="10"/>
        </w:rPr>
        <w:t xml:space="preserve"> (Ivancheva, 2015).</w:t>
      </w:r>
      <w:r w:rsidRPr="004869C3">
        <w:rPr>
          <w:sz w:val="10"/>
        </w:rPr>
        <w:t xml:space="preserve"> Women are particularly exposed to vulnerability with less access to permanent positions, and caring responsibilities both in and out of the paid labour force (Ivancheva, 2015: 42). While wealthier and middle class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(Parreñas, 2005; Deneva, 2012). Precarity and ‘hostile environments’ As a temporal and spatial process that meshes with the requirements of the labour market at certain stages, migratory processes add a further dimension of precariousness via visa regimes that produce labour market immobility and insecurity. Migrants – and especially low paid migrants from the Global South – navigate within a new institutional environment. On top of their labour precarity, they have to deal with an employment and a racialised migration system. </w:t>
      </w:r>
      <w:r w:rsidRPr="00D05E76">
        <w:rPr>
          <w:rStyle w:val="Emphasis"/>
        </w:rPr>
        <w:t xml:space="preserve">Precarity translates into an ‘institutionalised uncertainty’ </w:t>
      </w:r>
      <w:r w:rsidRPr="00347660">
        <w:rPr>
          <w:rStyle w:val="Emphasis"/>
        </w:rPr>
        <w:t>that produces workers over whom employers have increased control</w:t>
      </w:r>
      <w:r w:rsidRPr="00955E65">
        <w:rPr>
          <w:rStyle w:val="StyleUnderline"/>
        </w:rPr>
        <w:t xml:space="preserve"> (Anderson, 2010: 300).</w:t>
      </w:r>
      <w:r>
        <w:rPr>
          <w:rStyle w:val="StyleUnderline"/>
        </w:rPr>
        <w:t xml:space="preserve"> </w:t>
      </w:r>
      <w:r w:rsidRPr="00955E65">
        <w:rPr>
          <w:rStyle w:val="StyleUnderline"/>
        </w:rPr>
        <w:t>Precarity is in many ways exemplified in undocumented migrant workers, who are overrepresented in low-paid, poorly regulated sectors</w:t>
      </w:r>
      <w:r w:rsidRPr="004869C3">
        <w:rPr>
          <w:sz w:val="10"/>
        </w:rPr>
        <w:t xml:space="preserve"> (Anderson, 2010; MRCI, 2015). For undocumented workers, where employment or residency could end suddenly and therefore time must be used ‘productively’, here is a keen sense of ‘living off borrowed time’ (Nobil Ahmad, 2008). </w:t>
      </w:r>
      <w:r w:rsidRPr="00D05E76">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sidRPr="004869C3">
        <w:rPr>
          <w:sz w:val="10"/>
        </w:rPr>
        <w:t xml:space="preserve"> (Meszmann and Fedyuk, 2019). Precarity and automation Labour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Tiziana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labour for the latter, exposing them to new forms of alienation and affective precarity. Despite the rise of ‘the cyborg’, most work is still premised upon gendered, classed, and racialised labour that is downplayed as ‘unproductive’ or ‘immaterial’ (Caffentzis, 1999). The intersectional inequalities of precarity These examples show some of the ways in which precarity intersects with factors to destabilise life or increase vulnerabilities. However, in certain cases, hyper-flexible, though precarious working arrangements can help rather than hinder precarious lives. Kathleen Millar’s work shows how precarity helps in the conceptualising labour as ‘inseparable from issues of subjectivity, affect, sociality and desire’ (Millar, 2014: 35). Her ethnography of informal workers at a garbage dump in Rio de Janeiro, exemplifies how precarious labour can enable greater flexibility and self-determination in paid work. Through this, paid labour can be better interwoven with relationships and care responsibilities. While in some contexts unstable work ‘destabilises daily living’ and has a negative impact on income as well as public identity and social belonging, for the catadores working in the garbage dump amidst poverty and threat of violence, ‘unstable daily living destabilises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labour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its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labour for the global majority; it has become a normalised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labour. Not taking into account precarious living arrangements and care relations in the discussion of work creates further obstacles to conceptualising a transformative alternative in which oppressive hierarchies are not simply replicated, but challenged. Precarity and care: Rebuilding the social fabric Lynch et al. (2009) theorise the nature of affective care as constituting circles of care relations: primary care relations of love labour,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(Tronto, 1993), ascribing caregivers more authority over those receiving care, and more value to mother-child links rather than larger social interdependence. Yet, with Joan Tronto we employ a political concept of care that transcends individual rights and insists on responsibility of humans to each other. Access and time to care When it comes to love labour and affective work, paid and unpaid care work is subordinated to labour seen as more economically profitable or valuable, while affective and love labour are subordinated to labour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than those who do not face these restrictions. Comparatively, persons with greater time, energy and resources are in a position of privilege and better equipped to manage the working day to include time for affective labour (Lynch et al., 2009; Claassen, 2011). The cost of care To make up for the growing lack of time for affective labour in the lives of the ever fewer workers privileged with stable employment, the caregiver has appeared on the scene of complex micro- and macro-politics. Paid and unpaid domestic labour and primary caregiving within families is still overwhelmingly performed by women (OECD, 2014). For those that can afford it, it is delegated to women with less access to the labour market, who are often poorer workers from minority or migrant background (Ehrenreich and Hochschild, 2002; Anderson, 2010). The increased demand for outsourced care work and the commodification of such labour has resulted by what has been called a ‘care deficit’ as many workers migrate to perform care, domestic and affective work elsewhere (Ehrenreich and Hochschild, 2002). This ‘extraction of care’ (Parreñas, 2003: 53) from peripheral to core countries, and from poorer rural areas to affluent urban centres (Deneva, 2012), means that wealthier countries and families benefit from such arrangements at the expense of the families of caregivers whose labour is often undervalued and underpaid (Gutierrez- Rodríguez, 2014; Parreñas, 2005). Competition vs. care A third way in which new flexibilised forms of work are related to the question of care concerns the new imperatives of social organisation that erode cooperation and solidarity (O’Flynn and Panayiotopolous,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penalised, the others remain divided, and in constant fear (Courtois and O’Keeffe, 2015). This ‘universal competition’ results in further separation from networks of protection for workers (Boltanski and Chiapello, 2007: 427) and calls for care and self-care rebuild solidarity and the social fabric in social movements they form (Zechner, 2013). The status of love, care and emotional labour While care is increasingly outsourced, automated, and commercialised (Ehrenreich and Hochschild, 2003, Oksala, 2016), it is still considered ‘unproductive’ and attributed lower status vis-a-vis other forms of labour. Following Oksala's (2016) argument on affective labour we argue that, while the remuneration and recognition of professional care labour is important, by itself it remains unable to tackle the enclosures of love, care, and solidarity work that produce precarity. The affective dimension of everyday life is further invisibilised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labour and life begin to be truly addressed. Productive vs reproductive labour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precarisation as political constituting, we should take into account that it is a contested field that should not be conceived of as necessarily negative: subjects are not only productive for the purpose of capitalist accumulation, but for communication, knowledge, creativity and affect (Lorey, 2015). Precarisation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labour under the conditions of capitalism, is not an easy solution to our current predicament (Oksala, 2016). A ‘simple’ solution, such as offering more maternity leave and welfare benefits to women and caregivers will not solve the gender or global inequalities. On its own, allotting a price to care work, and affective labour, while relying on women’s unpaid role in reproductive work, will not offer a long-term solution either (ibid.: 299). While affect and care are increasingly commodified, they remain rare sites of resistance against the logic and moral of the market. A focus on paid labour neglects the reality that work and life outside paid work cannot be clearly delineated. Some forms of affective labour by their nature are inalienable or cannot be commoditised (Lynch, 2007). There is an urgent need to ground care and self-care in the workplace, not as a technology of further extraction, but as a sign of clear resistance against the individualising and alienating labour. The reorganisation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prioritised. Discussion In this article we worked on three interconnected levels. In the first part we critiqued some androcentric and ethnocentric tendencies in the debate of labour precarity. We then moved on to discuss the highly gendered and racialised aspects of care work, both affective labour and the professional (if not always professionalised) care work that is often done by those experiencing precarious working and living conditions. In this we emphasised that in relations of social reproduction, the ability to build communities and access relations of love, care, and solidarity, are crucial to subsistence and survival. In the last section we showed how the intersection of precarity and care illuminates how the monetisation of reproductive and care work, claimed by campaigns such as Wages for Housework, bears significant limitations. While it sheds light on the extraction of surplus from reproductive and care labour, it also brings an instrumental, calculative logic into domains of human life and livelihood that remain the last resource of resistance against capitalism. We claim that, reversely, care and affective labour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sidRPr="00955E65">
        <w:rPr>
          <w:rStyle w:val="StyleUnderline"/>
        </w:rPr>
        <w:t>Flexible employment has created both an impossibility for a shared labour identity, and a parallel craving for a ‘we’</w:t>
      </w:r>
      <w:r w:rsidRPr="004869C3">
        <w:rPr>
          <w:sz w:val="10"/>
        </w:rPr>
        <w:t xml:space="preserve"> (Sennett, 1998: 148). The latter is represented in a new emphasis on a defensive character of the nuclear family and the local and national ‘community’ which have become defensive spaces from which assaults are made against the imagined ‘other’– the subject envisaged behind one’s own working misfortunes. </w:t>
      </w:r>
      <w:r w:rsidRPr="00D05E76">
        <w:rPr>
          <w:rStyle w:val="Emphasis"/>
        </w:rPr>
        <w:t>Clutching to networks of aid, however, is no longer such an easy solution, as flexible capitalism ‘radiates indifference, reengineering institutions in which people are treated as indifferent’</w:t>
      </w:r>
      <w:r w:rsidRPr="004869C3">
        <w:rPr>
          <w:sz w:val="10"/>
        </w:rPr>
        <w:t xml:space="preserve"> (Sennett, 1998: 146). Moving beyond the double bind of precarity and addressing related inequalities can only happen when positive communal identities and practices reorganise the current relations of production. This would involve placing the value not on individualised competition, but on collective solidarity, care, and love (Baker et al., 2004). There is a need to recognise symbolically, but also compensate and honour in very material terms those whose lives have always been vulnerable and marginalised, and whose labour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Ivancheva,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Ivancheva,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lobotomised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sidRPr="00FB4746">
        <w:rPr>
          <w:rStyle w:val="StyleUnderline"/>
        </w:rPr>
        <w:t xml:space="preserve">It could </w:t>
      </w:r>
      <w:r w:rsidRPr="00C7031A">
        <w:rPr>
          <w:rStyle w:val="StyleUnderline"/>
          <w:highlight w:val="green"/>
        </w:rPr>
        <w:t>entail organising through a shared analysis</w:t>
      </w:r>
      <w:r w:rsidRPr="00FB4746">
        <w:rPr>
          <w:rStyle w:val="StyleUnderline"/>
        </w:rPr>
        <w:t xml:space="preserve"> not of our strengths, but of our vulnerabilities and care needs</w:t>
      </w:r>
      <w:r w:rsidRPr="004869C3">
        <w:rPr>
          <w:sz w:val="10"/>
        </w:rPr>
        <w:t xml:space="preserve">. It could look like Jane McAlevey’s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analysed, the point could be to open up about, share, and come to terms with our own strengths and weaknesses. Doing this could not be easy, but it could lead to trust building and ac/knowledge/ment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labour is pushed outside economic exchange, or exploited at the expense of productive activity (Federici, 2013). Through recognising, revaluing, and reintroducing care in the workplace, we suggest that a more holistic approach, rather than an artificial work-life divide, would nurture workers’ wellbeing and positive relationships. </w:t>
      </w:r>
      <w:r w:rsidRPr="00FB4746">
        <w:rPr>
          <w:rStyle w:val="StyleUnderline"/>
        </w:rPr>
        <w:t xml:space="preserve">The </w:t>
      </w:r>
      <w:r w:rsidRPr="00386588">
        <w:rPr>
          <w:rStyle w:val="StyleUnderline"/>
        </w:rPr>
        <w:t>recognition and remuneration of care labour is important</w:t>
      </w:r>
      <w:r w:rsidRPr="00FB4746">
        <w:rPr>
          <w:rStyle w:val="StyleUnderline"/>
        </w:rPr>
        <w:t xml:space="preserve">, </w:t>
      </w:r>
      <w:r w:rsidRPr="00347660">
        <w:rPr>
          <w:rStyle w:val="StyleUnderline"/>
        </w:rPr>
        <w:t xml:space="preserve">but making care workers better paid and more secure is not enough to bring transformation of the current system driven by a market logic. </w:t>
      </w:r>
      <w:r w:rsidRPr="00347660">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w:t>
      </w:r>
      <w:r w:rsidRPr="00D05E76">
        <w:rPr>
          <w:rStyle w:val="Emphasis"/>
        </w:rPr>
        <w:t xml:space="preserve"> institutions</w:t>
      </w:r>
      <w:r w:rsidRPr="00FB4746">
        <w:rPr>
          <w:rStyle w:val="StyleUnderline"/>
        </w:rPr>
        <w:t>. A sincere effort to go beyond precarity and the multiple inequalities it creates and sustains must include recognition of the necessity of non-alienating social production and reproduction.</w:t>
      </w:r>
      <w:r w:rsidRPr="004869C3">
        <w:rPr>
          <w:sz w:val="10"/>
        </w:rPr>
        <w:t xml:space="preserve"> </w:t>
      </w:r>
    </w:p>
    <w:p w14:paraId="57981BC8" w14:textId="77777777" w:rsidR="001A232A" w:rsidRPr="008B65F7" w:rsidRDefault="001A232A" w:rsidP="001A232A">
      <w:pPr>
        <w:pStyle w:val="Heading4"/>
      </w:pPr>
      <w:r>
        <w:t xml:space="preserve">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 </w:t>
      </w:r>
    </w:p>
    <w:p w14:paraId="016EA4CC" w14:textId="77777777" w:rsidR="001A232A" w:rsidRDefault="001A232A" w:rsidP="001A232A">
      <w:r w:rsidRPr="00803E3A">
        <w:rPr>
          <w:rStyle w:val="Style13ptBold"/>
        </w:rPr>
        <w:t>Thorburn</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8" w:history="1">
        <w:r w:rsidRPr="00382065">
          <w:rPr>
            <w:rStyle w:val="Hyperlink"/>
          </w:rPr>
          <w:t>https://ir.lib.uwo.ca/etd/2897</w:t>
        </w:r>
      </w:hyperlink>
      <w:r>
        <w:t xml:space="preserve"> |Harun| *bracketed for gendered language</w:t>
      </w:r>
    </w:p>
    <w:p w14:paraId="0CB4D11F" w14:textId="77777777" w:rsidR="001A232A" w:rsidRPr="00315179" w:rsidRDefault="001A232A" w:rsidP="001A232A">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necessary for organising</w:t>
      </w:r>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Gerbraudo (2012) noted with regard to the Egyptian struggle, the size of the occupation of Tahrir square was due in no small part to the faceto-face interactions of people in their neighbourhoods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to the 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these foster sense of shared resistance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organised at UQAM on the idea of a social strike and a daycare was organised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experienced in highly digitised</w:t>
      </w:r>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Lovink,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Grenier,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solidarity amongst strike participants as well as those on the sidelines. In his diary entries charting his experience of the strike, Vincent Roy writes of his CEGEP’s struggle 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violences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concretised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strike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As the strike carried on, new assemblages of constituent resistance emerged, in the form of “casseroles” and neighbourhood assemblies, the Aseemblées Populaires Autonomes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This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autonomously-organised casseroles followed the implementation of Bill 78 in May of 2012, when resistance to state authority became a community concern. </w:t>
      </w:r>
      <w:r w:rsidRPr="00952957">
        <w:rPr>
          <w:rStyle w:val="StyleUnderline"/>
        </w:rPr>
        <w:t xml:space="preserve">In several Montreal neighbourhoods people took to the streets at 8pm and began to beat on pots and pans. In open defiance of government statutes, people paraded through the city reclaiming both urban and aural space. These “orchestrolls”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humanmachinic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neighbourhood meetings, discussions, vigils start up casually among neighbours on the steps and balconies of Montreal. The neighbourhood will be less and less alien. This is a true political victory! 214 We should repeat this friendly beating [the evocation of tapage doesn’t quite work as well in English] possibly in other forms, until the land is occupied by neighbours 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0FC74FC8" w14:textId="77777777" w:rsidR="001A232A" w:rsidRPr="00C7031A" w:rsidRDefault="001A232A" w:rsidP="001A232A">
      <w:pPr>
        <w:pStyle w:val="Heading4"/>
      </w:pPr>
      <w:r w:rsidRPr="00C7031A">
        <w:t xml:space="preserve">COVID generates </w:t>
      </w:r>
      <w:r>
        <w:t xml:space="preserve">more </w:t>
      </w:r>
      <w:r w:rsidRPr="00C7031A">
        <w:t>uniqueness for the aff – it’s imperative to engage in the “reprogramming of the social machine”</w:t>
      </w:r>
      <w:r>
        <w:t>.</w:t>
      </w:r>
    </w:p>
    <w:p w14:paraId="6C4C6F80" w14:textId="77777777" w:rsidR="001A232A" w:rsidRDefault="001A232A" w:rsidP="001A232A">
      <w:pPr>
        <w:rPr>
          <w:rStyle w:val="Style13ptBold"/>
        </w:rPr>
      </w:pPr>
      <w:r>
        <w:rPr>
          <w:rStyle w:val="Style13ptBold"/>
        </w:rPr>
        <w:t>Bifo and Petrossiants ‘20</w:t>
      </w:r>
    </w:p>
    <w:p w14:paraId="4B5E80C4" w14:textId="77777777" w:rsidR="001A232A" w:rsidRDefault="001A232A" w:rsidP="001A232A">
      <w:pPr>
        <w:rPr>
          <w:sz w:val="16"/>
          <w:szCs w:val="16"/>
        </w:rPr>
      </w:pPr>
      <w:r>
        <w:rPr>
          <w:sz w:val="16"/>
          <w:szCs w:val="16"/>
        </w:rPr>
        <w:t xml:space="preserve">[Franco “Bifo”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r>
        <w:rPr>
          <w:i/>
          <w:iCs/>
          <w:sz w:val="16"/>
          <w:szCs w:val="16"/>
        </w:rPr>
        <w:t>Semiotexte</w:t>
      </w:r>
      <w:r>
        <w:rPr>
          <w:sz w:val="16"/>
          <w:szCs w:val="16"/>
        </w:rPr>
        <w:t xml:space="preserve"> (New York), </w:t>
      </w:r>
      <w:r>
        <w:rPr>
          <w:i/>
          <w:iCs/>
          <w:sz w:val="16"/>
          <w:szCs w:val="16"/>
        </w:rPr>
        <w:t xml:space="preserve">Chimeres </w:t>
      </w:r>
      <w:r>
        <w:rPr>
          <w:sz w:val="16"/>
          <w:szCs w:val="16"/>
        </w:rPr>
        <w:t xml:space="preserve">(Paris), </w:t>
      </w:r>
      <w:r>
        <w:rPr>
          <w:i/>
          <w:iCs/>
          <w:sz w:val="16"/>
          <w:szCs w:val="16"/>
        </w:rPr>
        <w:t xml:space="preserve">Metropoli </w:t>
      </w:r>
      <w:r>
        <w:rPr>
          <w:sz w:val="16"/>
          <w:szCs w:val="16"/>
        </w:rPr>
        <w:t xml:space="preserve">(Rome), </w:t>
      </w:r>
      <w:r>
        <w:rPr>
          <w:i/>
          <w:iCs/>
          <w:sz w:val="16"/>
          <w:szCs w:val="16"/>
        </w:rPr>
        <w:t>Musica 80</w:t>
      </w:r>
      <w:r>
        <w:rPr>
          <w:sz w:val="16"/>
          <w:szCs w:val="16"/>
        </w:rPr>
        <w:t xml:space="preserve"> (Milan), and </w:t>
      </w:r>
      <w:r>
        <w:rPr>
          <w:i/>
          <w:iCs/>
          <w:sz w:val="16"/>
          <w:szCs w:val="16"/>
        </w:rPr>
        <w:t>Archipielago</w:t>
      </w:r>
      <w:r>
        <w:rPr>
          <w:sz w:val="16"/>
          <w:szCs w:val="16"/>
        </w:rPr>
        <w:t xml:space="preserve"> (Barcelona). Among his publications are </w:t>
      </w:r>
      <w:r>
        <w:rPr>
          <w:i/>
          <w:iCs/>
          <w:sz w:val="16"/>
          <w:szCs w:val="16"/>
        </w:rPr>
        <w:t xml:space="preserve">Futurability </w:t>
      </w:r>
      <w:r>
        <w:rPr>
          <w:sz w:val="16"/>
          <w:szCs w:val="16"/>
        </w:rPr>
        <w:t xml:space="preserve">(Verso), </w:t>
      </w:r>
      <w:r>
        <w:rPr>
          <w:i/>
          <w:iCs/>
          <w:sz w:val="16"/>
          <w:szCs w:val="16"/>
        </w:rPr>
        <w:t>Breathing</w:t>
      </w:r>
      <w:r>
        <w:rPr>
          <w:sz w:val="16"/>
          <w:szCs w:val="16"/>
        </w:rPr>
        <w:t xml:space="preserve"> (Semiotexte), and </w:t>
      </w:r>
      <w:r>
        <w:rPr>
          <w:i/>
          <w:iCs/>
          <w:sz w:val="16"/>
          <w:szCs w:val="16"/>
        </w:rPr>
        <w:t>Fenomenologia del fin</w:t>
      </w:r>
      <w:r>
        <w:rPr>
          <w:sz w:val="16"/>
          <w:szCs w:val="16"/>
        </w:rPr>
        <w:t xml:space="preserve"> (Caja Negra). In conversation with Andreas Petrossiants. 04/07/2020. “Social Distancing and the Global Reset to Follow,” </w:t>
      </w:r>
      <w:hyperlink r:id="rId9" w:history="1">
        <w:r>
          <w:rPr>
            <w:rStyle w:val="Hyperlink"/>
            <w:sz w:val="16"/>
            <w:szCs w:val="16"/>
          </w:rPr>
          <w:t>https://strelkamag.com/en/article/franco-bifo-berardi-pandemic-and-the-reset-of-the-global-machine</w:t>
        </w:r>
      </w:hyperlink>
      <w:r>
        <w:rPr>
          <w:sz w:val="16"/>
          <w:szCs w:val="16"/>
        </w:rPr>
        <w:t>] pat</w:t>
      </w:r>
    </w:p>
    <w:p w14:paraId="037EB9CC" w14:textId="77777777" w:rsidR="001A232A" w:rsidRDefault="001A232A" w:rsidP="001A232A">
      <w:pPr>
        <w:rPr>
          <w:sz w:val="12"/>
        </w:rPr>
      </w:pPr>
      <w:r>
        <w:rPr>
          <w:sz w:val="12"/>
        </w:rPr>
        <w:t xml:space="preserve">Andreas Petrossiants: To my mind, </w:t>
      </w:r>
      <w:r>
        <w:rPr>
          <w:rStyle w:val="StyleUnderline"/>
        </w:rPr>
        <w:t xml:space="preserve">much writing on the pandemic is not giving enough attention to how </w:t>
      </w:r>
      <w:r w:rsidRPr="00C7031A">
        <w:rPr>
          <w:rStyle w:val="StyleUnderline"/>
          <w:highlight w:val="green"/>
        </w:rPr>
        <w:t>statist approaches to propping up social reproduction</w:t>
      </w:r>
      <w:r>
        <w:rPr>
          <w:rStyle w:val="StyleUnderline"/>
        </w:rPr>
        <w:t xml:space="preserve"> carry the imperative to </w:t>
      </w:r>
      <w:r w:rsidRPr="00C7031A">
        <w:rPr>
          <w:rStyle w:val="StyleUnderline"/>
          <w:highlight w:val="green"/>
        </w:rPr>
        <w:t xml:space="preserve">protect </w:t>
      </w:r>
      <w:r w:rsidRPr="00C7031A">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w:t>
      </w:r>
      <w:r w:rsidRPr="00270851">
        <w:rPr>
          <w:sz w:val="12"/>
        </w:rPr>
        <w:t xml:space="preserve">been forestalled, at best. </w:t>
      </w:r>
      <w:r w:rsidRPr="00270851">
        <w:rPr>
          <w:rStyle w:val="StyleUnderline"/>
        </w:rPr>
        <w:t>The realities of the liberal welfare state died long ago</w:t>
      </w:r>
      <w:r w:rsidRPr="00270851">
        <w:rPr>
          <w:sz w:val="12"/>
        </w:rPr>
        <w:t xml:space="preserve">, </w:t>
      </w:r>
      <w:r w:rsidRPr="00270851">
        <w:rPr>
          <w:rStyle w:val="StyleUnderline"/>
        </w:rPr>
        <w:t>but</w:t>
      </w:r>
      <w:r w:rsidRPr="00C7031A">
        <w:rPr>
          <w:rStyle w:val="StyleUnderline"/>
          <w:highlight w:val="green"/>
        </w:rPr>
        <w:t xml:space="preserve"> liberalism’s</w:t>
      </w:r>
      <w:r>
        <w:rPr>
          <w:rStyle w:val="StyleUnderline"/>
        </w:rPr>
        <w:t xml:space="preserve"> incumbent </w:t>
      </w:r>
      <w:r w:rsidRPr="00C7031A">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sidRPr="00C7031A">
        <w:rPr>
          <w:rStyle w:val="StyleUnderline"/>
          <w:highlight w:val="green"/>
        </w:rPr>
        <w:t>grow</w:t>
      </w:r>
      <w:r>
        <w:rPr>
          <w:sz w:val="12"/>
        </w:rPr>
        <w:t xml:space="preserve">n </w:t>
      </w:r>
      <w:r w:rsidRPr="00C7031A">
        <w:rPr>
          <w:rStyle w:val="StyleUnderline"/>
          <w:highlight w:val="green"/>
        </w:rPr>
        <w:t>stronger</w:t>
      </w:r>
      <w:r>
        <w:rPr>
          <w:sz w:val="12"/>
        </w:rPr>
        <w:t xml:space="preserve">. Maybe now is when these myths will crumble once and for all? What do you see as the horizon of possibility at a time like this, when certain biopowers and tactics of modern social control age and grow obsolete, and the reaction to save them grows still more violent? </w:t>
      </w:r>
    </w:p>
    <w:p w14:paraId="2FAA6B60" w14:textId="77777777" w:rsidR="001A232A" w:rsidRDefault="001A232A" w:rsidP="001A232A">
      <w:pPr>
        <w:rPr>
          <w:sz w:val="8"/>
          <w:szCs w:val="8"/>
        </w:rPr>
      </w:pPr>
      <w:r>
        <w:rPr>
          <w:sz w:val="8"/>
          <w:szCs w:val="8"/>
        </w:rPr>
        <w:t xml:space="preserve">Franco “Bifo” Berardi: I see different conflicting possibilities. Most commentators stress the totalitarian effect of the present emergency. When people are frightened for their own life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Pais, the German-Korean philosopher Byung-Chul Han writes that Chinese people have a totally different approach to big data collection and ensuing forms of control. </w:t>
      </w:r>
    </w:p>
    <w:p w14:paraId="37E6186B" w14:textId="77777777" w:rsidR="001A232A" w:rsidRDefault="001A232A" w:rsidP="001A232A">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sidRPr="00C7031A">
        <w:rPr>
          <w:rStyle w:val="StyleUnderline"/>
          <w:highlight w:val="green"/>
        </w:rPr>
        <w:t>the current pandemic is going to prepare us for</w:t>
      </w:r>
      <w:r>
        <w:rPr>
          <w:rStyle w:val="StyleUnderline"/>
        </w:rPr>
        <w:t xml:space="preserve"> the </w:t>
      </w:r>
      <w:r w:rsidRPr="00C7031A">
        <w:rPr>
          <w:rStyle w:val="StyleUnderline"/>
          <w:highlight w:val="green"/>
        </w:rPr>
        <w:t>full integration of Western</w:t>
      </w:r>
      <w:r>
        <w:rPr>
          <w:rStyle w:val="StyleUnderline"/>
        </w:rPr>
        <w:t xml:space="preserve"> Romantic </w:t>
      </w:r>
      <w:r w:rsidRPr="00C7031A">
        <w:rPr>
          <w:rStyle w:val="StyleUnderline"/>
          <w:highlight w:val="green"/>
        </w:rPr>
        <w:t>individualism</w:t>
      </w:r>
      <w:r>
        <w:rPr>
          <w:rStyle w:val="StyleUnderline"/>
        </w:rPr>
        <w:t xml:space="preserve"> and eastern Confucian collectivism </w:t>
      </w:r>
      <w:r w:rsidRPr="00C7031A">
        <w:rPr>
          <w:rStyle w:val="StyleUnderline"/>
          <w:highlight w:val="green"/>
        </w:rPr>
        <w:t>under</w:t>
      </w:r>
      <w:r>
        <w:rPr>
          <w:rStyle w:val="StyleUnderline"/>
        </w:rPr>
        <w:t xml:space="preserve"> the aegis of </w:t>
      </w:r>
      <w:r w:rsidRPr="00C7031A">
        <w:rPr>
          <w:rStyle w:val="StyleUnderline"/>
          <w:highlight w:val="green"/>
        </w:rPr>
        <w:t>capitalist exploitation</w:t>
      </w:r>
      <w:r>
        <w:rPr>
          <w:sz w:val="12"/>
        </w:rPr>
        <w:t>. The full implementation of the capitalist nightmare.</w:t>
      </w:r>
    </w:p>
    <w:p w14:paraId="114392D9" w14:textId="77777777" w:rsidR="001A232A" w:rsidRDefault="001A232A" w:rsidP="001A232A">
      <w:pPr>
        <w:rPr>
          <w:sz w:val="12"/>
        </w:rPr>
      </w:pPr>
      <w:r w:rsidRPr="00270851">
        <w:rPr>
          <w:rStyle w:val="StyleUnderline"/>
        </w:rPr>
        <w:t>Nevertheless</w:t>
      </w:r>
      <w:r>
        <w:rPr>
          <w:sz w:val="12"/>
        </w:rPr>
        <w:t xml:space="preserve">, I know that, as Naomi Klein puts it, “if there’s one thing history teaches us it’s that moments of shock are profoundly volatile. We either lose a whole lot of ground, get fleeced by elites, and pay the price for decades, or we win progressive victories that seemed impossible just a few weeks earlier.” All of a sudden, </w:t>
      </w:r>
      <w:r w:rsidRPr="00C7031A">
        <w:rPr>
          <w:rStyle w:val="Emphasis"/>
          <w:highlight w:val="green"/>
        </w:rPr>
        <w:t>the pandemic</w:t>
      </w:r>
      <w:r>
        <w:rPr>
          <w:rStyle w:val="Emphasis"/>
        </w:rPr>
        <w:t xml:space="preserve"> has </w:t>
      </w:r>
      <w:r w:rsidRPr="00C7031A">
        <w:rPr>
          <w:rStyle w:val="Emphasis"/>
          <w:highlight w:val="green"/>
        </w:rPr>
        <w:t>reactivated the future as a</w:t>
      </w:r>
      <w:r>
        <w:rPr>
          <w:rStyle w:val="Emphasis"/>
        </w:rPr>
        <w:t xml:space="preserve"> space of </w:t>
      </w:r>
      <w:r w:rsidRPr="00C7031A">
        <w:rPr>
          <w:rStyle w:val="Emphasis"/>
          <w:highlight w:val="green"/>
        </w:rPr>
        <w:t>possibility</w:t>
      </w:r>
      <w:r>
        <w:rPr>
          <w:sz w:val="12"/>
        </w:rPr>
        <w:t xml:space="preserve">, </w:t>
      </w:r>
      <w:r w:rsidRPr="00C7031A">
        <w:rPr>
          <w:rStyle w:val="StyleUnderline"/>
          <w:highlight w:val="green"/>
        </w:rPr>
        <w:t>because</w:t>
      </w:r>
      <w:r>
        <w:rPr>
          <w:rStyle w:val="StyleUnderline"/>
        </w:rPr>
        <w:t xml:space="preserve"> the </w:t>
      </w:r>
      <w:r w:rsidRPr="00C7031A">
        <w:rPr>
          <w:rStyle w:val="StyleUnderline"/>
          <w:highlight w:val="green"/>
        </w:rPr>
        <w:t>automatisms</w:t>
      </w:r>
      <w:r>
        <w:rPr>
          <w:rStyle w:val="StyleUnderline"/>
        </w:rPr>
        <w:t xml:space="preserve"> (both technological and financial) </w:t>
      </w:r>
      <w:r w:rsidRPr="00C7031A">
        <w:rPr>
          <w:rStyle w:val="StyleUnderline"/>
          <w:highlight w:val="green"/>
        </w:rPr>
        <w:t>that disabled political subjectivity</w:t>
      </w:r>
      <w:r>
        <w:rPr>
          <w:rStyle w:val="StyleUnderline"/>
        </w:rPr>
        <w:t xml:space="preserve"> in the past neoliberal decades </w:t>
      </w:r>
      <w:r w:rsidRPr="00C7031A">
        <w:rPr>
          <w:rStyle w:val="StyleUnderline"/>
          <w:highlight w:val="green"/>
        </w:rPr>
        <w:t>have been broken</w:t>
      </w:r>
      <w:r>
        <w:rPr>
          <w:sz w:val="12"/>
        </w:rPr>
        <w:t xml:space="preserve">, </w:t>
      </w:r>
      <w:r>
        <w:rPr>
          <w:rStyle w:val="StyleUnderline"/>
        </w:rPr>
        <w:t>or at least destabilized</w:t>
      </w:r>
      <w:r>
        <w:rPr>
          <w:sz w:val="12"/>
        </w:rPr>
        <w:t xml:space="preserve">. </w:t>
      </w:r>
    </w:p>
    <w:p w14:paraId="6865375E" w14:textId="77777777" w:rsidR="001A232A" w:rsidRDefault="001A232A" w:rsidP="001A232A">
      <w:pPr>
        <w:rPr>
          <w:sz w:val="12"/>
        </w:rPr>
      </w:pPr>
      <w:r w:rsidRPr="00C7031A">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sidRPr="00C7031A">
        <w:rPr>
          <w:rStyle w:val="StyleUnderline"/>
          <w:highlight w:val="green"/>
        </w:rPr>
        <w:t>will be a crisis of supply and of demand simultaneously</w:t>
      </w:r>
      <w:r>
        <w:rPr>
          <w:sz w:val="12"/>
        </w:rPr>
        <w:t>, and because the collapse is exposing the prospect of stagnation that was already visible in the last ten years, notwithstanding the efforts of reviving economic growth</w:t>
      </w:r>
      <w:r w:rsidRPr="00270851">
        <w:rPr>
          <w:sz w:val="12"/>
        </w:rPr>
        <w:t xml:space="preserve">. </w:t>
      </w:r>
      <w:r w:rsidRPr="00270851">
        <w:rPr>
          <w:rStyle w:val="StyleUnderline"/>
        </w:rPr>
        <w:t>Growth has slowed to the point of creating a sort of “bad utopia” in</w:t>
      </w:r>
      <w:r>
        <w:rPr>
          <w:rStyle w:val="StyleUnderline"/>
        </w:rPr>
        <w:t xml:space="preserve"> recent decades</w:t>
      </w:r>
      <w:r>
        <w:rPr>
          <w:sz w:val="12"/>
        </w:rPr>
        <w:t xml:space="preserve">. </w:t>
      </w:r>
      <w:r>
        <w:rPr>
          <w:rStyle w:val="StyleUnderline"/>
        </w:rPr>
        <w:t>The reason was not a provisional crisis</w:t>
      </w:r>
      <w:r>
        <w:rPr>
          <w:sz w:val="12"/>
        </w:rPr>
        <w:t xml:space="preserve">, </w:t>
      </w:r>
      <w:r>
        <w:rPr>
          <w:rStyle w:val="Emphasis"/>
        </w:rPr>
        <w:t xml:space="preserve">but </w:t>
      </w:r>
      <w:r w:rsidRPr="00C7031A">
        <w:rPr>
          <w:rStyle w:val="Emphasis"/>
          <w:highlight w:val="green"/>
        </w:rPr>
        <w:t>the exhaustion of</w:t>
      </w:r>
      <w:r>
        <w:rPr>
          <w:rStyle w:val="Emphasis"/>
        </w:rPr>
        <w:t xml:space="preserve"> the physical resources of </w:t>
      </w:r>
      <w:r w:rsidRPr="00C7031A">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sidRPr="00C7031A">
        <w:rPr>
          <w:rStyle w:val="StyleUnderline"/>
          <w:highlight w:val="green"/>
        </w:rPr>
        <w:t>we have been unable to see</w:t>
      </w:r>
      <w:r>
        <w:rPr>
          <w:rStyle w:val="StyleUnderline"/>
        </w:rPr>
        <w:t xml:space="preserve"> the possibility of </w:t>
      </w:r>
      <w:r w:rsidRPr="00C7031A">
        <w:rPr>
          <w:rStyle w:val="StyleUnderline"/>
          <w:highlight w:val="green"/>
        </w:rPr>
        <w:t>reducing work time because we have been obsessed with</w:t>
      </w:r>
      <w:r>
        <w:rPr>
          <w:rStyle w:val="StyleUnderline"/>
        </w:rPr>
        <w:t xml:space="preserve"> the superstitions of </w:t>
      </w:r>
      <w:r w:rsidRPr="00C7031A">
        <w:rPr>
          <w:rStyle w:val="StyleUnderline"/>
          <w:highlight w:val="green"/>
        </w:rPr>
        <w:t>increased national productivity</w:t>
      </w:r>
      <w:r>
        <w:rPr>
          <w:sz w:val="12"/>
        </w:rPr>
        <w:t>—which is not a measure of how many useful things we produce, but rather the measure of the accumulation of monetary value.</w:t>
      </w:r>
    </w:p>
    <w:p w14:paraId="0E09F542" w14:textId="77777777" w:rsidR="001A232A" w:rsidRDefault="001A232A" w:rsidP="001A232A">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2F128BDE" w14:textId="77777777" w:rsidR="001A232A" w:rsidRDefault="001A232A" w:rsidP="001A232A">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758C8189" w14:textId="77777777" w:rsidR="001A232A" w:rsidRDefault="001A232A" w:rsidP="001A232A">
      <w:pPr>
        <w:rPr>
          <w:sz w:val="8"/>
          <w:szCs w:val="8"/>
        </w:rPr>
      </w:pPr>
      <w:r>
        <w:rPr>
          <w:sz w:val="8"/>
          <w:szCs w:val="8"/>
        </w:rPr>
        <w:t>The nation state is dead</w:t>
      </w:r>
    </w:p>
    <w:p w14:paraId="2A526652" w14:textId="77777777" w:rsidR="001A232A" w:rsidRDefault="001A232A" w:rsidP="001A232A">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362C33E0" w14:textId="77777777" w:rsidR="001A232A" w:rsidRDefault="001A232A" w:rsidP="001A232A">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58CEFB47" w14:textId="77777777" w:rsidR="001A232A" w:rsidRDefault="001A232A" w:rsidP="001A232A">
      <w:pPr>
        <w:rPr>
          <w:sz w:val="12"/>
        </w:rPr>
      </w:pPr>
      <w:r>
        <w:rPr>
          <w:sz w:val="12"/>
        </w:rPr>
        <w:t>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dēcīdere</w:t>
      </w:r>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Laclau, Jorge Aleman, Chantal Mouffe, Carlo Formenti, and many others, is a delusion. </w:t>
      </w:r>
      <w:r w:rsidRPr="00C7031A">
        <w:rPr>
          <w:rStyle w:val="Emphasis"/>
          <w:highlight w:val="green"/>
        </w:rPr>
        <w:t>The nation state is dead</w:t>
      </w:r>
      <w:r>
        <w:rPr>
          <w:sz w:val="12"/>
        </w:rPr>
        <w:t xml:space="preserve">, </w:t>
      </w:r>
      <w:r>
        <w:rPr>
          <w:rStyle w:val="StyleUnderline"/>
        </w:rPr>
        <w:t xml:space="preserve">it has been </w:t>
      </w:r>
      <w:r w:rsidRPr="00C7031A">
        <w:rPr>
          <w:rStyle w:val="StyleUnderline"/>
          <w:highlight w:val="green"/>
        </w:rPr>
        <w:t>killed by neoliberal globalization and</w:t>
      </w:r>
      <w:r>
        <w:rPr>
          <w:rStyle w:val="StyleUnderline"/>
        </w:rPr>
        <w:t xml:space="preserve"> can </w:t>
      </w:r>
      <w:r w:rsidRPr="00C7031A">
        <w:rPr>
          <w:rStyle w:val="StyleUnderline"/>
          <w:highlight w:val="green"/>
        </w:rPr>
        <w:t>only</w:t>
      </w:r>
      <w:r>
        <w:rPr>
          <w:rStyle w:val="StyleUnderline"/>
        </w:rPr>
        <w:t xml:space="preserve"> be </w:t>
      </w:r>
      <w:r w:rsidRPr="00C7031A">
        <w:rPr>
          <w:rStyle w:val="StyleUnderline"/>
          <w:highlight w:val="green"/>
        </w:rPr>
        <w:t>revived in</w:t>
      </w:r>
      <w:r>
        <w:rPr>
          <w:rStyle w:val="StyleUnderline"/>
        </w:rPr>
        <w:t xml:space="preserve"> the form of an identitarian</w:t>
      </w:r>
      <w:r>
        <w:rPr>
          <w:sz w:val="12"/>
        </w:rPr>
        <w:t xml:space="preserve">, </w:t>
      </w:r>
      <w:r w:rsidRPr="00C7031A">
        <w:rPr>
          <w:rStyle w:val="StyleUnderline"/>
          <w:highlight w:val="green"/>
        </w:rPr>
        <w:t>totalitarian</w:t>
      </w:r>
      <w:r>
        <w:rPr>
          <w:rStyle w:val="StyleUnderline"/>
        </w:rPr>
        <w:t xml:space="preserve"> form of </w:t>
      </w:r>
      <w:r w:rsidRPr="00C7031A">
        <w:rPr>
          <w:rStyle w:val="StyleUnderline"/>
          <w:highlight w:val="green"/>
        </w:rPr>
        <w:t>violence against</w:t>
      </w:r>
      <w:r>
        <w:rPr>
          <w:rStyle w:val="StyleUnderline"/>
        </w:rPr>
        <w:t xml:space="preserve"> the multiplicity of prospects that belongs to </w:t>
      </w:r>
      <w:r w:rsidRPr="00C7031A">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178ACA02" w14:textId="77777777" w:rsidR="001A232A" w:rsidRDefault="001A232A" w:rsidP="001A232A">
      <w:pPr>
        <w:rPr>
          <w:sz w:val="8"/>
          <w:szCs w:val="8"/>
        </w:rPr>
      </w:pPr>
      <w:r>
        <w:rPr>
          <w:sz w:val="8"/>
          <w:szCs w:val="8"/>
        </w:rPr>
        <w:t>Reprogramming the social machine</w:t>
      </w:r>
    </w:p>
    <w:p w14:paraId="427461D4" w14:textId="77777777" w:rsidR="001A232A" w:rsidRDefault="001A232A" w:rsidP="001A232A">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05D9D737" w14:textId="77777777" w:rsidR="001A232A" w:rsidRDefault="001A232A" w:rsidP="001A232A">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But,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1121FA40" w14:textId="77777777" w:rsidR="001A232A" w:rsidRDefault="001A232A" w:rsidP="001A232A">
      <w:pPr>
        <w:rPr>
          <w:sz w:val="12"/>
        </w:rPr>
      </w:pPr>
      <w:r>
        <w:rPr>
          <w:sz w:val="12"/>
        </w:rPr>
        <w:t xml:space="preserve">Mike Davis argues that global capitalism “now appears to be biologically unsustainable in the absence of a truly international public health infrastructure.” I would be more radical: </w:t>
      </w:r>
      <w:r w:rsidRPr="00C7031A">
        <w:rPr>
          <w:rStyle w:val="Emphasis"/>
          <w:highlight w:val="green"/>
        </w:rPr>
        <w:t>global capitalism is unsustainable for human life altogether</w:t>
      </w:r>
      <w:r>
        <w:rPr>
          <w:sz w:val="12"/>
        </w:rPr>
        <w:t xml:space="preserve">. </w:t>
      </w:r>
      <w:r>
        <w:rPr>
          <w:rStyle w:val="StyleUnderline"/>
        </w:rPr>
        <w:t xml:space="preserve">And </w:t>
      </w:r>
      <w:r w:rsidRPr="00C7031A">
        <w:rPr>
          <w:rStyle w:val="StyleUnderline"/>
          <w:highlight w:val="green"/>
        </w:rPr>
        <w:t>we must invest</w:t>
      </w:r>
      <w:r>
        <w:rPr>
          <w:rStyle w:val="StyleUnderline"/>
        </w:rPr>
        <w:t xml:space="preserve"> our </w:t>
      </w:r>
      <w:r w:rsidRPr="00C7031A">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sidRPr="00C7031A">
        <w:rPr>
          <w:rStyle w:val="StyleUnderline"/>
          <w:highlight w:val="green"/>
        </w:rPr>
        <w:t>This virus is</w:t>
      </w:r>
      <w:r>
        <w:rPr>
          <w:rStyle w:val="StyleUnderline"/>
        </w:rPr>
        <w:t xml:space="preserve"> the opportunity that we were waiting for</w:t>
      </w:r>
      <w:r>
        <w:rPr>
          <w:sz w:val="12"/>
        </w:rPr>
        <w:t xml:space="preserve">: </w:t>
      </w:r>
      <w:r w:rsidRPr="00C7031A">
        <w:rPr>
          <w:rStyle w:val="StyleUnderline"/>
          <w:highlight w:val="green"/>
        </w:rPr>
        <w:t>the accident that makes possible a</w:t>
      </w:r>
      <w:r>
        <w:rPr>
          <w:rStyle w:val="StyleUnderline"/>
        </w:rPr>
        <w:t xml:space="preserve"> much needed </w:t>
      </w:r>
      <w:r w:rsidRPr="00C7031A">
        <w:rPr>
          <w:rStyle w:val="StyleUnderline"/>
          <w:highlight w:val="green"/>
        </w:rPr>
        <w:t>reset</w:t>
      </w:r>
      <w:r>
        <w:rPr>
          <w:rStyle w:val="StyleUnderline"/>
        </w:rPr>
        <w:t xml:space="preserve"> of the global machine</w:t>
      </w:r>
      <w:r>
        <w:rPr>
          <w:sz w:val="12"/>
        </w:rPr>
        <w:t>.</w:t>
      </w:r>
    </w:p>
    <w:p w14:paraId="5F8A359A" w14:textId="77777777" w:rsidR="001A232A" w:rsidRDefault="001A232A" w:rsidP="001A232A">
      <w:pPr>
        <w:rPr>
          <w:sz w:val="8"/>
          <w:szCs w:val="8"/>
        </w:rPr>
      </w:pPr>
      <w:r>
        <w:rPr>
          <w:sz w:val="8"/>
          <w:szCs w:val="8"/>
        </w:rPr>
        <w:t>AP: I agree with you, but we should be careful not to fall for certain pitfalls in anti-capitalist discourse, as I’m sure you will agree. It’s long been a fetish on the left (from Trotsky to Žižek)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5437324E" w14:textId="77777777" w:rsidR="001A232A" w:rsidRDefault="001A232A" w:rsidP="001A232A">
      <w:pPr>
        <w:rPr>
          <w:sz w:val="12"/>
        </w:rPr>
      </w:pPr>
      <w:r>
        <w:rPr>
          <w:sz w:val="12"/>
        </w:rPr>
        <w:t xml:space="preserve">FB: For decades, we have been obliged to work in dangerous conditions. </w:t>
      </w:r>
      <w:r w:rsidRPr="00C7031A">
        <w:rPr>
          <w:rStyle w:val="StyleUnderline"/>
          <w:highlight w:val="green"/>
        </w:rPr>
        <w:t>Climate change</w:t>
      </w:r>
      <w:r>
        <w:rPr>
          <w:rStyle w:val="StyleUnderline"/>
        </w:rPr>
        <w:t xml:space="preserve"> and the degradation of the environment </w:t>
      </w:r>
      <w:r w:rsidRPr="00C7031A">
        <w:rPr>
          <w:rStyle w:val="StyleUnderline"/>
          <w:highlight w:val="green"/>
        </w:rPr>
        <w:t>have not been stopped by protests and</w:t>
      </w:r>
      <w:r>
        <w:rPr>
          <w:rStyle w:val="StyleUnderline"/>
        </w:rPr>
        <w:t xml:space="preserve"> widespread </w:t>
      </w:r>
      <w:r w:rsidRPr="00C7031A">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sidRPr="00C7031A">
        <w:rPr>
          <w:rStyle w:val="StyleUnderline"/>
          <w:highlight w:val="green"/>
        </w:rPr>
        <w:t>the</w:t>
      </w:r>
      <w:r>
        <w:rPr>
          <w:rStyle w:val="StyleUnderline"/>
        </w:rPr>
        <w:t xml:space="preserve"> living </w:t>
      </w:r>
      <w:r w:rsidRPr="00C7031A">
        <w:rPr>
          <w:rStyle w:val="StyleUnderline"/>
          <w:highlight w:val="green"/>
        </w:rPr>
        <w:t>body of humanity</w:t>
      </w:r>
      <w:r>
        <w:rPr>
          <w:rStyle w:val="StyleUnderline"/>
        </w:rPr>
        <w:t xml:space="preserve"> (and the interactive mind) </w:t>
      </w:r>
      <w:r w:rsidRPr="00C7031A">
        <w:rPr>
          <w:rStyle w:val="StyleUnderline"/>
          <w:highlight w:val="green"/>
        </w:rPr>
        <w:t>have been</w:t>
      </w:r>
      <w:r>
        <w:rPr>
          <w:rStyle w:val="StyleUnderline"/>
        </w:rPr>
        <w:t xml:space="preserve"> somewhat </w:t>
      </w:r>
      <w:r w:rsidRPr="00C7031A">
        <w:rPr>
          <w:rStyle w:val="StyleUnderline"/>
          <w:highlight w:val="green"/>
        </w:rPr>
        <w:t xml:space="preserve">paralyzed </w:t>
      </w:r>
      <w:r w:rsidRPr="00270851">
        <w:rPr>
          <w:rStyle w:val="StyleUnderline"/>
        </w:rPr>
        <w:t>by the presentment of the end</w:t>
      </w:r>
      <w:r w:rsidRPr="00270851">
        <w:rPr>
          <w:sz w:val="12"/>
        </w:rPr>
        <w:t xml:space="preserve">: </w:t>
      </w:r>
      <w:r w:rsidRPr="00270851">
        <w:rPr>
          <w:rStyle w:val="Emphasis"/>
        </w:rPr>
        <w:t>in short, a global trauma</w:t>
      </w:r>
      <w:r w:rsidRPr="00270851">
        <w:rPr>
          <w:sz w:val="12"/>
        </w:rPr>
        <w:t>. Yesterday, the</w:t>
      </w:r>
      <w:r>
        <w:rPr>
          <w:sz w:val="12"/>
        </w:rPr>
        <w:t xml:space="preserve"> conditions for revolution were present: the sinking of democracy, the arrogance of the powerful, rampant poverty, violent exploitation, ecological devastation, and widely accessible information about what is going on. But, to quote the Invisible Commi</w:t>
      </w:r>
      <w:r w:rsidRPr="00270851">
        <w:rPr>
          <w:sz w:val="12"/>
        </w:rPr>
        <w:t>ttee</w:t>
      </w:r>
      <w:r>
        <w:rPr>
          <w:sz w:val="12"/>
        </w:rPr>
        <w:t>: “</w:t>
      </w:r>
      <w:r w:rsidRPr="00C7031A">
        <w:rPr>
          <w:rStyle w:val="StyleUnderline"/>
          <w:highlight w:val="green"/>
        </w:rPr>
        <w:t>Reasons do not make revolutions</w:t>
      </w:r>
      <w:r>
        <w:rPr>
          <w:sz w:val="12"/>
        </w:rPr>
        <w:t xml:space="preserve">, </w:t>
      </w:r>
      <w:r w:rsidRPr="00C7031A">
        <w:rPr>
          <w:rStyle w:val="StyleUnderline"/>
          <w:highlight w:val="green"/>
        </w:rPr>
        <w:t>bodies do</w:t>
      </w:r>
      <w:r>
        <w:rPr>
          <w:sz w:val="12"/>
        </w:rPr>
        <w:t xml:space="preserve">.” </w:t>
      </w:r>
      <w:r>
        <w:rPr>
          <w:rStyle w:val="StyleUnderline"/>
        </w:rPr>
        <w:t xml:space="preserve">Now something new has </w:t>
      </w:r>
      <w:r w:rsidRPr="00270851">
        <w:rPr>
          <w:rStyle w:val="StyleUnderline"/>
        </w:rPr>
        <w:t>happened</w:t>
      </w:r>
      <w:r w:rsidRPr="00270851">
        <w:rPr>
          <w:sz w:val="12"/>
        </w:rPr>
        <w:t xml:space="preserve">: </w:t>
      </w:r>
      <w:r w:rsidRPr="00270851">
        <w:rPr>
          <w:rStyle w:val="StyleUnderline"/>
        </w:rPr>
        <w:t>bodies are obliged to stop their economic frenzy</w:t>
      </w:r>
      <w:r w:rsidRPr="00270851">
        <w:rPr>
          <w:sz w:val="12"/>
        </w:rPr>
        <w:t>. Only trauma</w:t>
      </w:r>
      <w:r>
        <w:rPr>
          <w:sz w:val="12"/>
        </w:rPr>
        <w:t xml:space="preserve"> can provoke this sudden stop and this unavoidable change of direction. And the pandemic is the trauma that we needed. But, trauma is not enough. Trauma may also lead (and it generally does) to very bad choices—for instance the establishment of a techno-totalitarian system for the greater control of society, in this </w:t>
      </w:r>
      <w:r w:rsidRPr="00270851">
        <w:rPr>
          <w:sz w:val="12"/>
        </w:rPr>
        <w:t xml:space="preserve">case. So, </w:t>
      </w:r>
      <w:r w:rsidRPr="00270851">
        <w:rPr>
          <w:rStyle w:val="StyleUnderline"/>
        </w:rPr>
        <w:t>what is needed now is a period of active imagination to re-program that which may follow the halt</w:t>
      </w:r>
      <w:r w:rsidRPr="00270851">
        <w:rPr>
          <w:sz w:val="12"/>
        </w:rPr>
        <w:t xml:space="preserve">, </w:t>
      </w:r>
      <w:r w:rsidRPr="00270851">
        <w:rPr>
          <w:rStyle w:val="StyleUnderline"/>
        </w:rPr>
        <w:t>the big reset of the global machine</w:t>
      </w:r>
      <w:r w:rsidRPr="00270851">
        <w:rPr>
          <w:sz w:val="12"/>
        </w:rPr>
        <w:t>.</w:t>
      </w:r>
    </w:p>
    <w:p w14:paraId="6491C09C" w14:textId="77777777" w:rsidR="001A232A" w:rsidRDefault="001A232A" w:rsidP="001A232A"/>
    <w:p w14:paraId="46971E8D" w14:textId="77777777" w:rsidR="001A232A" w:rsidRDefault="001A232A" w:rsidP="001A232A"/>
    <w:p w14:paraId="2E7BE70F" w14:textId="77777777" w:rsidR="001A232A" w:rsidRDefault="001A232A" w:rsidP="001A232A">
      <w:pPr>
        <w:pStyle w:val="Heading4"/>
      </w:pPr>
      <w:r w:rsidRPr="00844D44">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625BEA23" w14:textId="77777777" w:rsidR="001A232A" w:rsidRPr="00B95A70" w:rsidRDefault="001A232A" w:rsidP="001A232A">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7B3229B0" w14:textId="77777777" w:rsidR="001A232A" w:rsidRPr="00C25AEA" w:rsidRDefault="001A232A" w:rsidP="001A232A">
      <w:pPr>
        <w:rPr>
          <w:sz w:val="14"/>
        </w:rPr>
      </w:pPr>
      <w:r w:rsidRPr="00C25AEA">
        <w:rPr>
          <w:sz w:val="14"/>
        </w:rPr>
        <w:t xml:space="preserve">This book has argued that </w:t>
      </w:r>
      <w:r w:rsidRPr="00844D44">
        <w:rPr>
          <w:rStyle w:val="StyleUnderline"/>
        </w:rPr>
        <w:t>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internationalisation of platforms, which has laid the basis for new transnational solidarity.</w:t>
      </w:r>
      <w:r w:rsidRPr="00C25AEA">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sidRPr="00844D44">
        <w:rPr>
          <w:rStyle w:val="Emphasis"/>
        </w:rPr>
        <w:t>The first is that platform work is indeed work, not some kind of flexible self employment. Platforms exert managerial control over workers, profiting from the surplus value extracted during the labour process</w:t>
      </w:r>
      <w:r w:rsidRPr="00C25AEA">
        <w:rPr>
          <w:sz w:val="14"/>
        </w:rPr>
        <w:t xml:space="preserve">. While platforms may pretend not to be employers, the labour process involves methods of control and surveillance that do not represent a break from the employment relationship. </w:t>
      </w:r>
      <w:r w:rsidRPr="00844D44">
        <w:rPr>
          <w:rStyle w:val="Emphasis"/>
        </w:rPr>
        <w:t xml:space="preserve">In fact, the </w:t>
      </w:r>
      <w:r w:rsidRPr="00C7031A">
        <w:rPr>
          <w:rStyle w:val="Emphasis"/>
          <w:highlight w:val="green"/>
        </w:rPr>
        <w:t>actions taken by platforms</w:t>
      </w:r>
      <w:r w:rsidRPr="00844D44">
        <w:rPr>
          <w:rStyle w:val="Emphasis"/>
        </w:rPr>
        <w:t xml:space="preserve"> to </w:t>
      </w:r>
      <w:r w:rsidRPr="00C7031A">
        <w:rPr>
          <w:rStyle w:val="Emphasis"/>
          <w:highlight w:val="green"/>
        </w:rPr>
        <w:t>disguise their status as employers</w:t>
      </w:r>
      <w:r w:rsidRPr="00844D44">
        <w:rPr>
          <w:rStyle w:val="Emphasis"/>
        </w:rPr>
        <w:t xml:space="preserve"> result in a sharpening of the contradictions of the labour process. Platforms </w:t>
      </w:r>
      <w:r w:rsidRPr="00C7031A">
        <w:rPr>
          <w:rStyle w:val="Emphasis"/>
          <w:highlight w:val="green"/>
        </w:rPr>
        <w:t>minimise training</w:t>
      </w:r>
      <w:r w:rsidRPr="00844D44">
        <w:rPr>
          <w:rStyle w:val="Emphasis"/>
        </w:rPr>
        <w:t xml:space="preserve">, reduce support, refuse to provide equipment, </w:t>
      </w:r>
      <w:r w:rsidRPr="00C7031A">
        <w:rPr>
          <w:rStyle w:val="Emphasis"/>
          <w:highlight w:val="green"/>
        </w:rPr>
        <w:t>deactivate workers</w:t>
      </w:r>
      <w:r w:rsidRPr="00844D44">
        <w:rPr>
          <w:rStyle w:val="Emphasis"/>
        </w:rPr>
        <w:t xml:space="preserve"> without appeal, and </w:t>
      </w:r>
      <w:r w:rsidRPr="00C7031A">
        <w:rPr>
          <w:rStyle w:val="Emphasis"/>
          <w:highlight w:val="green"/>
        </w:rPr>
        <w:t>refuse to negotiate</w:t>
      </w:r>
      <w:r w:rsidRPr="00C25AEA">
        <w:rPr>
          <w:sz w:val="14"/>
        </w:rPr>
        <w:t xml:space="preserve">. This means that workers have fewer institutional channels through which to deal with problems that emerge from the labour process. </w:t>
      </w:r>
      <w:r w:rsidRPr="00844D44">
        <w:rPr>
          <w:rStyle w:val="Emphasis"/>
        </w:rPr>
        <w:t xml:space="preserve">Instead, many </w:t>
      </w:r>
      <w:r w:rsidRPr="00C7031A">
        <w:rPr>
          <w:rStyle w:val="Emphasis"/>
          <w:highlight w:val="green"/>
        </w:rPr>
        <w:t>workers</w:t>
      </w:r>
      <w:r w:rsidRPr="00844D44">
        <w:rPr>
          <w:rStyle w:val="Emphasis"/>
        </w:rPr>
        <w:t xml:space="preserve"> increasingly </w:t>
      </w:r>
      <w:r w:rsidRPr="00C7031A">
        <w:rPr>
          <w:rStyle w:val="Emphasis"/>
          <w:highlight w:val="green"/>
        </w:rPr>
        <w:t>turn to wildcat strike action</w:t>
      </w:r>
      <w:r w:rsidRPr="00844D44">
        <w:rPr>
          <w:rStyle w:val="Emphasis"/>
        </w:rPr>
        <w:t xml:space="preserve"> to raise their grievances. The platform’s desire not to appear as an employer instead </w:t>
      </w:r>
      <w:r w:rsidRPr="0015011C">
        <w:rPr>
          <w:rStyle w:val="Emphasis"/>
        </w:rPr>
        <w:t>turns it into an even more hostile employer, sparking further worker resistance</w:t>
      </w:r>
      <w:r w:rsidRPr="0015011C">
        <w:rPr>
          <w:sz w:val="14"/>
        </w:rPr>
        <w:t>. The second feature is connected to this. Platform workers are workers. They are not disconnected small businesses plying their trade across a range of platforms. Across most platforms, flexibility is touted</w:t>
      </w:r>
      <w:r w:rsidRPr="00C25AEA">
        <w:rPr>
          <w:sz w:val="14"/>
        </w:rPr>
        <w:t xml:space="preserve"> as a key reason to sign up. There is a pressing need to push back against the conception of flexibility that is promoted by platforms. Some claim that this is a difficult thing to do. However, Jason Moyer-Lee (2017), the general secretary of the IWGB, has put forward a clear response: ‘</w:t>
      </w:r>
      <w:r w:rsidRPr="00844D44">
        <w:rPr>
          <w:rStyle w:val="Emphasis"/>
        </w:rPr>
        <w:t xml:space="preserve">flexibility that works for the worker is a marvellous thing. What we do say is that these companies need to abide by the law. </w:t>
      </w:r>
      <w:r w:rsidRPr="00C7031A">
        <w:rPr>
          <w:rStyle w:val="Emphasis"/>
          <w:highlight w:val="green"/>
        </w:rPr>
        <w:t>Just because some of their</w:t>
      </w:r>
      <w:r w:rsidRPr="00844D44">
        <w:rPr>
          <w:rStyle w:val="Emphasis"/>
        </w:rPr>
        <w:t xml:space="preserve"> </w:t>
      </w:r>
      <w:r w:rsidRPr="00C7031A">
        <w:rPr>
          <w:rStyle w:val="Emphasis"/>
          <w:highlight w:val="green"/>
        </w:rPr>
        <w:t>workers have flexible</w:t>
      </w:r>
      <w:r w:rsidRPr="00844D44">
        <w:rPr>
          <w:rStyle w:val="Emphasis"/>
        </w:rPr>
        <w:t xml:space="preserve"> work </w:t>
      </w:r>
      <w:r w:rsidRPr="00C7031A">
        <w:rPr>
          <w:rStyle w:val="Emphasis"/>
          <w:highlight w:val="green"/>
        </w:rPr>
        <w:t>arrangements</w:t>
      </w:r>
      <w:r w:rsidRPr="00844D44">
        <w:rPr>
          <w:rStyle w:val="Emphasis"/>
        </w:rPr>
        <w:t xml:space="preserve">, that </w:t>
      </w:r>
      <w:r w:rsidRPr="00C7031A">
        <w:rPr>
          <w:rStyle w:val="Emphasis"/>
          <w:highlight w:val="green"/>
        </w:rPr>
        <w:t xml:space="preserve">doesn’t mean you can deny them </w:t>
      </w:r>
      <w:r w:rsidRPr="00971FBA">
        <w:rPr>
          <w:rStyle w:val="Emphasis"/>
        </w:rPr>
        <w:t xml:space="preserve">basic </w:t>
      </w:r>
      <w:r w:rsidRPr="00C7031A">
        <w:rPr>
          <w:rStyle w:val="Emphasis"/>
          <w:highlight w:val="green"/>
        </w:rPr>
        <w:t>rights</w:t>
      </w:r>
      <w:r w:rsidRPr="00844D44">
        <w:rPr>
          <w:rStyle w:val="Emphasis"/>
        </w:rPr>
        <w:t>.</w:t>
      </w:r>
      <w:r w:rsidRPr="00844D44">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sidRPr="00C25AEA">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sidRPr="00844D44">
        <w:rPr>
          <w:rStyle w:val="Emphasis"/>
        </w:rPr>
        <w:t xml:space="preserve">The </w:t>
      </w:r>
      <w:r w:rsidRPr="00971FBA">
        <w:rPr>
          <w:rStyle w:val="Emphasis"/>
        </w:rPr>
        <w:t>claim of self-employment</w:t>
      </w:r>
      <w:r w:rsidRPr="00844D44">
        <w:rPr>
          <w:rStyle w:val="Emphasis"/>
        </w:rPr>
        <w:t xml:space="preserve">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sidRPr="00C25AEA">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organiser from Hong Kong who was visiting London. Despite organising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sidRPr="00844D44">
        <w:rPr>
          <w:rStyle w:val="Emphasis"/>
        </w:rPr>
        <w:t>The conversation switched back and forth from English to Arabic, staying mostly in English when a Brazilian worker arrived. Echoes of the Algerian revolution could be heard in the conversation. So, too, did the protests in Hong Kong interact with the union organising. In both contexts, workers can find shared experiences</w:t>
      </w:r>
      <w:r w:rsidRPr="00C25AEA">
        <w:rPr>
          <w:sz w:val="14"/>
        </w:rPr>
        <w:t>. This book has sought to unpick the relationships that exist behind the app and the screen of platform work. Rather than starting with the platform, we have approached from the other direction</w:t>
      </w:r>
      <w:r w:rsidRPr="00844D44">
        <w:rPr>
          <w:rStyle w:val="Emphasis"/>
        </w:rPr>
        <w:t xml:space="preserve">. As Cleaver argued, </w:t>
      </w:r>
      <w:r w:rsidRPr="00C7031A">
        <w:rPr>
          <w:rStyle w:val="Emphasis"/>
          <w:highlight w:val="green"/>
        </w:rPr>
        <w:t>we must begin from</w:t>
      </w:r>
      <w:r w:rsidRPr="00844D44">
        <w:rPr>
          <w:rStyle w:val="Emphasis"/>
        </w:rPr>
        <w:t xml:space="preserve"> an ‘</w:t>
      </w:r>
      <w:r w:rsidRPr="00C7031A">
        <w:rPr>
          <w:rStyle w:val="Emphasis"/>
          <w:highlight w:val="green"/>
        </w:rPr>
        <w:t>examination of workers’</w:t>
      </w:r>
      <w:r w:rsidRPr="00844D44">
        <w:rPr>
          <w:rStyle w:val="Emphasis"/>
        </w:rPr>
        <w:t xml:space="preserve"> actual struggles: their content, how they have developed, and where they are headed’ (1979, 58). In the context of transport platforms, this has involved tracing resistance and struggles across different national contexts.</w:t>
      </w:r>
      <w:r w:rsidRPr="00C25AEA">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(Cant and Woodcock forthcoming). Transport platform work provides the most developed examples of the three dynamics discussed above. </w:t>
      </w:r>
      <w:r w:rsidRPr="00844D44">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sidRPr="00C25AEA">
        <w:rPr>
          <w:sz w:val="14"/>
        </w:rPr>
        <w:t xml:space="preserve">. There are the beginnings of organic international coordination and organising in this work. These three dynamics are driven by the technical composition of this work. Platforms have reorganised previously existing forms of work across the city, removing the traditional workplace, managing the work through a reliance on piece rates and algorithms, while avoiding employment regulation through the use of self-employment status. </w:t>
      </w:r>
      <w:r w:rsidRPr="00844D44">
        <w:rPr>
          <w:rStyle w:val="Emphasis"/>
        </w:rPr>
        <w:t>These features create a shared experience of the work beyond national borders – both in the day-to-day of the labour process and also in how workers fight against it</w:t>
      </w:r>
      <w:r w:rsidRPr="00C25AEA">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sidRPr="00844D44">
        <w:rPr>
          <w:rStyle w:val="Emphasis"/>
        </w:rPr>
        <w:t xml:space="preserve">. </w:t>
      </w:r>
      <w:r w:rsidRPr="00C7031A">
        <w:rPr>
          <w:rStyle w:val="Emphasis"/>
          <w:highlight w:val="green"/>
        </w:rPr>
        <w:t>This includes</w:t>
      </w:r>
      <w:r w:rsidRPr="00844D44">
        <w:rPr>
          <w:rStyle w:val="Emphasis"/>
        </w:rPr>
        <w:t xml:space="preserve"> previous </w:t>
      </w:r>
      <w:r w:rsidRPr="00C7031A">
        <w:rPr>
          <w:rStyle w:val="Emphasis"/>
          <w:highlight w:val="green"/>
        </w:rPr>
        <w:t>experiences of resistance and struggle</w:t>
      </w:r>
      <w:r w:rsidRPr="00844D44">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sidRPr="00C25AEA">
        <w:rPr>
          <w:sz w:val="14"/>
        </w:rPr>
        <w:t>. But they are developing a collective This content downloaded from 147.174.1.96 on Sun, 04 Jul 2021 04:37:46 UTC All use subject to https://about</w:t>
      </w:r>
      <w:r w:rsidRPr="0015011C">
        <w:rPr>
          <w:sz w:val="14"/>
        </w:rPr>
        <w:t xml:space="preserve">.jstor.org/terms 88 The Fight Against Platform Capitalism subjectivity as Uber drivers. On this basis, new forms of organisation are coming to the fore. </w:t>
      </w:r>
      <w:r w:rsidRPr="0015011C">
        <w:rPr>
          <w:rStyle w:val="Emphasis"/>
        </w:rPr>
        <w:t>These are not just mobilisations against the injustices of platform work (Kelly 1998), but involve ‘labour-process-generated solidarity’ (Atzeni 2009, 15).</w:t>
      </w:r>
      <w:r w:rsidRPr="0015011C">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w:t>
      </w:r>
      <w:r w:rsidRPr="00C25AEA">
        <w:rPr>
          <w:sz w:val="14"/>
        </w:rPr>
        <w:t xml:space="preserve"> resistance and struggle. </w:t>
      </w:r>
      <w:r w:rsidRPr="00844D44">
        <w:rPr>
          <w:rStyle w:val="StyleUnderline"/>
        </w:rPr>
        <w:t>However, this does not mean that capital has succeeded in defeating worker agency. We can consider what kinds of ‘blockages’ (Roggero 2011) are preventing a political recomposition of workers in this context. The fact that recomposition has happened so quickly in transportation should not be taken as evidence that cleaners and care workers cannot struggle in this way.</w:t>
      </w:r>
      <w:r w:rsidRPr="00C25AEA">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faceto-face, it has contributed to the development of collective worker subjectivities on these platforms. Through the examples discussed earlier, particularly the Turkopticon intervention and the protests at Rev, resistance can be seen rising to the surface in this kind of work. The dynamics present in transport work are also present in online work, albeit taking longer to crystallise and develop. However, what the examples show is that workers are beginning to find ways to organise against platforms in this work. Why Does This Matter? </w:t>
      </w:r>
      <w:r w:rsidRPr="00DE0B24">
        <w:rPr>
          <w:rStyle w:val="Emphasis"/>
        </w:rPr>
        <w:t xml:space="preserve">Despite the increasing evidence of resistance in platform work, whether in transport or online, </w:t>
      </w:r>
      <w:r w:rsidRPr="0015011C">
        <w:rPr>
          <w:rStyle w:val="Emphasis"/>
        </w:rPr>
        <w:t>there remain important questions about how this can develop into worker power.</w:t>
      </w:r>
      <w:r w:rsidRPr="0015011C">
        <w:rPr>
          <w:sz w:val="14"/>
        </w:rPr>
        <w:t xml:space="preserve"> The chapter on </w:t>
      </w:r>
      <w:r w:rsidRPr="00A3249A">
        <w:rPr>
          <w:sz w:val="14"/>
        </w:rPr>
        <w:t xml:space="preserve">understanding platform resistance discussed the challenge of moving from strikes and protests to sustained forms of organisation and tangible victories. </w:t>
      </w:r>
      <w:r w:rsidRPr="00A3249A">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sidRPr="00A3249A">
        <w:rPr>
          <w:sz w:val="14"/>
        </w:rPr>
        <w:t>. This includes refusing to employ workers, breaking up the labour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w:t>
      </w:r>
      <w:r w:rsidRPr="00C25AEA">
        <w:rPr>
          <w:sz w:val="14"/>
        </w:rPr>
        <w:t xml:space="preserve"> structural power. </w:t>
      </w:r>
      <w:r w:rsidRPr="00DE0B24">
        <w:rPr>
          <w:rStyle w:val="Emphasis"/>
        </w:rPr>
        <w:t>Despite all of these changes, platforms still rely on the labour of workers: no pizzas are delivered by algorithms, after all. Workers can still find and develop forms of disruptive power to strike back at capital.</w:t>
      </w:r>
      <w:r w:rsidRPr="00C25AEA">
        <w:rPr>
          <w:sz w:val="14"/>
        </w:rPr>
        <w:t xml:space="preserve"> There is also a risk of posing workers’ struggle solely in terms of the power they can wield in conventional terms at the bargaining table. If workers are found to be lacking these capacities, they can be written off as ‘unorganisable’.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Cant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w:t>
      </w:r>
      <w:r w:rsidRPr="00971FBA">
        <w:rPr>
          <w:sz w:val="14"/>
        </w:rPr>
        <w:t>attention</w:t>
      </w:r>
      <w:r w:rsidRPr="00C25AEA">
        <w:rPr>
          <w:sz w:val="14"/>
        </w:rPr>
        <w:t xml:space="preserve">. As Kim Moody warns, this could ‘trivialize the deeper reality of capitalism, its dynamics, and the altered state of working-class life’ (2017, 69). </w:t>
      </w:r>
      <w:r w:rsidRPr="00C7031A">
        <w:rPr>
          <w:rStyle w:val="Emphasis"/>
          <w:highlight w:val="green"/>
        </w:rPr>
        <w:t>Workers’</w:t>
      </w:r>
      <w:r w:rsidRPr="00DE0B24">
        <w:rPr>
          <w:rStyle w:val="Emphasis"/>
        </w:rPr>
        <w:t xml:space="preserve"> </w:t>
      </w:r>
      <w:r w:rsidRPr="00C7031A">
        <w:rPr>
          <w:rStyle w:val="Emphasis"/>
          <w:highlight w:val="green"/>
        </w:rPr>
        <w:t>inquiry</w:t>
      </w:r>
      <w:r w:rsidRPr="00DE0B24">
        <w:rPr>
          <w:rStyle w:val="Emphasis"/>
        </w:rPr>
        <w:t xml:space="preserve">, outlined in this book through the idea of digital </w:t>
      </w:r>
      <w:r w:rsidRPr="0015011C">
        <w:rPr>
          <w:rStyle w:val="Emphasis"/>
        </w:rPr>
        <w:t xml:space="preserve">workerism, provides a way to </w:t>
      </w:r>
      <w:r w:rsidRPr="00C7031A">
        <w:rPr>
          <w:rStyle w:val="Emphasis"/>
          <w:highlight w:val="green"/>
        </w:rPr>
        <w:t>develop a</w:t>
      </w:r>
      <w:r w:rsidRPr="00DE0B24">
        <w:rPr>
          <w:rStyle w:val="Emphasis"/>
        </w:rPr>
        <w:t xml:space="preserve"> </w:t>
      </w:r>
      <w:r w:rsidRPr="00C7031A">
        <w:rPr>
          <w:rStyle w:val="Emphasis"/>
          <w:highlight w:val="green"/>
        </w:rPr>
        <w:t>deeper understanding</w:t>
      </w:r>
      <w:r w:rsidRPr="00DE0B24">
        <w:rPr>
          <w:rStyle w:val="Emphasis"/>
        </w:rPr>
        <w:t xml:space="preserve"> of what is happening in platform work. This means understanding the struggles against platforms and their potential, but also learning how to fight new technology in the workplace.</w:t>
      </w:r>
      <w:r w:rsidRPr="00C25AEA">
        <w:rPr>
          <w:sz w:val="14"/>
        </w:rPr>
        <w:t xml:space="preserve"> While platforms have transformed limited sectors of work so far, there are many other kinds of work that could be reorganised in this way. In particular, there are many public sector workplaces where platforms could be introduced. </w:t>
      </w:r>
      <w:r w:rsidRPr="00DE0B24">
        <w:rPr>
          <w:rStyle w:val="Emphasis"/>
        </w:rPr>
        <w:t xml:space="preserve">For example, </w:t>
      </w:r>
      <w:r w:rsidRPr="00C7031A">
        <w:rPr>
          <w:rStyle w:val="Emphasis"/>
          <w:highlight w:val="green"/>
        </w:rPr>
        <w:t>universities</w:t>
      </w:r>
      <w:r w:rsidRPr="00DE0B24">
        <w:rPr>
          <w:rStyle w:val="Emphasis"/>
        </w:rPr>
        <w:t xml:space="preserve"> increasingly </w:t>
      </w:r>
      <w:r w:rsidRPr="00C7031A">
        <w:rPr>
          <w:rStyle w:val="Emphasis"/>
          <w:highlight w:val="green"/>
        </w:rPr>
        <w:t>rely on</w:t>
      </w:r>
      <w:r w:rsidRPr="00DE0B24">
        <w:rPr>
          <w:rStyle w:val="Emphasis"/>
        </w:rPr>
        <w:t xml:space="preserve"> a supply of </w:t>
      </w:r>
      <w:r w:rsidRPr="00C7031A">
        <w:rPr>
          <w:rStyle w:val="Emphasis"/>
          <w:highlight w:val="green"/>
        </w:rPr>
        <w:t>precarious workers to provide teaching</w:t>
      </w:r>
      <w:r w:rsidRPr="00DE0B24">
        <w:rPr>
          <w:rStyle w:val="Emphasis"/>
        </w:rPr>
        <w:t>, often in response to student numbers. It would not require much of a stretch of the imagination to see teaching being provided on a platform basis, with workers brought in just for classes or marking, and receiving numerical scores</w:t>
      </w:r>
      <w:r w:rsidRPr="00C25AEA">
        <w:rPr>
          <w:sz w:val="14"/>
        </w:rPr>
        <w:t xml:space="preserve"> (as many already do). Similarly, with health and social care there has been an increase of precarious contracts. Platforms could offer a way to further drive down labour costs here. </w:t>
      </w:r>
      <w:r w:rsidRPr="00C25AEA">
        <w:rPr>
          <w:rStyle w:val="Emphasis"/>
        </w:rPr>
        <w:t xml:space="preserve">The fight of platform workers therefore matters beyond the immediate platform they are resisting. </w:t>
      </w:r>
      <w:r w:rsidRPr="00C7031A">
        <w:rPr>
          <w:rStyle w:val="Emphasis"/>
          <w:highlight w:val="green"/>
        </w:rPr>
        <w:t>The ‘refusal’</w:t>
      </w:r>
      <w:r w:rsidRPr="00C25AEA">
        <w:rPr>
          <w:rStyle w:val="Emphasis"/>
        </w:rPr>
        <w:t xml:space="preserve"> (Tronti 2019) </w:t>
      </w:r>
      <w:r w:rsidRPr="00C7031A">
        <w:rPr>
          <w:rStyle w:val="Emphasis"/>
          <w:highlight w:val="green"/>
        </w:rPr>
        <w:t>of</w:t>
      </w:r>
      <w:r w:rsidRPr="00C25AEA">
        <w:rPr>
          <w:rStyle w:val="Emphasis"/>
        </w:rPr>
        <w:t xml:space="preserve"> these </w:t>
      </w:r>
      <w:r w:rsidRPr="00C7031A">
        <w:rPr>
          <w:rStyle w:val="Emphasis"/>
          <w:highlight w:val="green"/>
        </w:rPr>
        <w:t>workers when they strike</w:t>
      </w:r>
      <w:r w:rsidRPr="00C25AEA">
        <w:rPr>
          <w:rStyle w:val="Emphasis"/>
        </w:rPr>
        <w:t xml:space="preserve"> against platforms </w:t>
      </w:r>
      <w:r w:rsidRPr="00C7031A">
        <w:rPr>
          <w:rStyle w:val="Emphasis"/>
          <w:highlight w:val="green"/>
        </w:rPr>
        <w:t>shows how</w:t>
      </w:r>
      <w:r w:rsidRPr="00C25AEA">
        <w:rPr>
          <w:rStyle w:val="Emphasis"/>
        </w:rPr>
        <w:t xml:space="preserve"> these </w:t>
      </w:r>
      <w:r w:rsidRPr="00C7031A">
        <w:rPr>
          <w:rStyle w:val="Emphasis"/>
          <w:highlight w:val="green"/>
        </w:rPr>
        <w:t>forms of</w:t>
      </w:r>
      <w:r w:rsidRPr="00C25AEA">
        <w:rPr>
          <w:rStyle w:val="Emphasis"/>
        </w:rPr>
        <w:t xml:space="preserve"> technological </w:t>
      </w:r>
      <w:r w:rsidRPr="00C7031A">
        <w:rPr>
          <w:rStyle w:val="Emphasis"/>
          <w:highlight w:val="green"/>
        </w:rPr>
        <w:t>surveillance</w:t>
      </w:r>
      <w:r w:rsidRPr="00C25AEA">
        <w:rPr>
          <w:rStyle w:val="Emphasis"/>
        </w:rPr>
        <w:t xml:space="preserve">, control, and attempted domination </w:t>
      </w:r>
      <w:r w:rsidRPr="00C7031A">
        <w:rPr>
          <w:rStyle w:val="Emphasis"/>
          <w:highlight w:val="green"/>
        </w:rPr>
        <w:t>can be resisted</w:t>
      </w:r>
      <w:r w:rsidRPr="00C25AEA">
        <w:rPr>
          <w:rStyle w:val="Emphasis"/>
        </w:rPr>
        <w:t>.</w:t>
      </w:r>
      <w:r w:rsidRPr="00C25AEA">
        <w:rPr>
          <w:sz w:val="14"/>
        </w:rPr>
        <w:t xml:space="preserve"> This shows up the strengths and weakness of capital’s use of technology in the workplace. It highlights how the imperatives of capital are written into the software and algorithms of these platforms. </w:t>
      </w:r>
      <w:r w:rsidRPr="00C25AEA">
        <w:rPr>
          <w:rStyle w:val="Emphasis"/>
        </w:rPr>
        <w:t>As Berardi reminds us, ‘in the beginning someone is writing the code, and others are supposed to submit themselves to the effects of the code written by someone’</w:t>
      </w:r>
      <w:r w:rsidRPr="00C25AEA">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labour process. They are a product of the social relations within which they are made. </w:t>
      </w:r>
      <w:r w:rsidRPr="00C25AEA">
        <w:rPr>
          <w:rStyle w:val="Emphasis"/>
        </w:rPr>
        <w:t xml:space="preserve">As struggles of platform workers develop, they </w:t>
      </w:r>
      <w:r w:rsidRPr="00C7031A">
        <w:rPr>
          <w:rStyle w:val="Emphasis"/>
          <w:highlight w:val="green"/>
        </w:rPr>
        <w:t>provide the opportunity to ‘reveal</w:t>
      </w:r>
      <w:r w:rsidRPr="00C25AEA">
        <w:rPr>
          <w:rStyle w:val="Emphasis"/>
        </w:rPr>
        <w:t xml:space="preserve"> some of the </w:t>
      </w:r>
      <w:r w:rsidRPr="00C7031A">
        <w:rPr>
          <w:rStyle w:val="Emphasis"/>
          <w:highlight w:val="green"/>
        </w:rPr>
        <w:t>contradictions</w:t>
      </w:r>
      <w:r w:rsidRPr="00C25AEA">
        <w:rPr>
          <w:rStyle w:val="Emphasis"/>
        </w:rPr>
        <w:t xml:space="preserve"> over production involved in working with code, in parallel to labor conditions and class struggle more broadly’</w:t>
      </w:r>
      <w:r w:rsidRPr="00C25AEA">
        <w:rPr>
          <w:sz w:val="14"/>
        </w:rPr>
        <w:t xml:space="preserve"> (Cox 2013, 40). Here, new alliances across the supply chain are possible that can provide a glimpse of how technology could be used differently, while providing powerful weapons to disrupt capital’s technology. </w:t>
      </w:r>
      <w:r w:rsidRPr="00C25AEA">
        <w:rPr>
          <w:rStyle w:val="Emphasis"/>
        </w:rPr>
        <w:t xml:space="preserve">This book has also provided an example of experimentation with the ideas of digital workerism. </w:t>
      </w:r>
      <w:r w:rsidRPr="0015011C">
        <w:rPr>
          <w:rStyle w:val="Emphasis"/>
        </w:rPr>
        <w:t>Rather than starting with the platform or technology, it began from workers’ experience. From this perspective it is possible to develop a new understanding of platform workers’ struggles and</w:t>
      </w:r>
      <w:r w:rsidRPr="00C25AEA">
        <w:rPr>
          <w:rStyle w:val="Emphasis"/>
        </w:rPr>
        <w:t xml:space="preserve"> the directions they are heading in. </w:t>
      </w:r>
      <w:r w:rsidRPr="0015011C">
        <w:rPr>
          <w:rStyle w:val="Emphasis"/>
        </w:rPr>
        <w:t>It also breaks the distinction between online and offline, showing that workers use a combination of these relationships to resist their work</w:t>
      </w:r>
      <w:r w:rsidRPr="0015011C">
        <w:rPr>
          <w:sz w:val="14"/>
        </w:rPr>
        <w:t xml:space="preserve">. Digital organising is no replacement for face-to-face organising, but it can be used to facilitate worker organising in new ways. </w:t>
      </w:r>
      <w:r w:rsidRPr="0015011C">
        <w:rPr>
          <w:rStyle w:val="Emphasis"/>
        </w:rPr>
        <w:t xml:space="preserve">Collective subjectivities and networks can be developed between workers located across the world. This highlights that </w:t>
      </w:r>
      <w:r w:rsidRPr="00A3249A">
        <w:rPr>
          <w:rStyle w:val="Emphasis"/>
        </w:rPr>
        <w:t>ever ‘since hackers led digital systems on a line of flight from their military origins the Internet has had an ambivalent political virtuality’</w:t>
      </w:r>
      <w:r w:rsidRPr="00A3249A">
        <w:rPr>
          <w:sz w:val="14"/>
        </w:rPr>
        <w:t xml:space="preserve"> (Dyer-Witheford, 2012, 2). Clearly, the internet has been used to develop a new technical composition of platform work, but it can also form part of ‘an electronic fabric of struggle’, used by workers against capital (Cleaver 1995). </w:t>
      </w:r>
      <w:r w:rsidRPr="00A3249A">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sidRPr="00A3249A">
        <w:rPr>
          <w:sz w:val="14"/>
        </w:rPr>
        <w:t xml:space="preserve">. As Romano Alquati (quoted in Roggero 2010) has argued previously, ‘political militants have always done conricerca [coresearch]. </w:t>
      </w:r>
      <w:r w:rsidRPr="00A3249A">
        <w:rPr>
          <w:rStyle w:val="Emphasis"/>
        </w:rPr>
        <w:t>We would go in front of the factory and speak with workers: there cannot be organization otherwise.’ Therefore</w:t>
      </w:r>
      <w:r w:rsidRPr="00C25AEA">
        <w:rPr>
          <w:rStyle w:val="Emphasis"/>
        </w:rPr>
        <w:t xml:space="preserve"> workers’ inquiry (or co-research) should involve finding the factory gates for workers today.</w:t>
      </w:r>
      <w:r w:rsidRPr="00C25AEA">
        <w:rPr>
          <w:sz w:val="14"/>
        </w:rPr>
        <w:t xml:space="preserve"> For Deliveroo this might mean street corners or restaurants, while for other workers this might be located online. Digital technology provides opportunities for workers’ inquiry beyond just doing inquiries with digital workers (Brown and QuanHasse 2012). </w:t>
      </w:r>
      <w:r w:rsidRPr="00C25AEA">
        <w:rPr>
          <w:rStyle w:val="Emphasis"/>
        </w:rPr>
        <w:t>The widespread use of smartphones and messaging – alongside posting on social media more generally – indicates that many of these workers are producing and consuming information in new ways.</w:t>
      </w:r>
      <w:r w:rsidRPr="00C25AEA">
        <w:rPr>
          <w:sz w:val="14"/>
        </w:rPr>
        <w:t xml:space="preserve"> WhatsApp groups are filled with </w:t>
      </w:r>
      <w:r w:rsidRPr="00A3249A">
        <w:rPr>
          <w:sz w:val="14"/>
        </w:rPr>
        <w:t xml:space="preserve">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analysing the way technology emerges from existing social relations and the acts within them. </w:t>
      </w:r>
      <w:r w:rsidRPr="00A3249A">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sidRPr="00A3249A">
        <w:rPr>
          <w:sz w:val="14"/>
        </w:rPr>
        <w:t xml:space="preserve"> Technology is understood within the specific technical composition of platform work. </w:t>
      </w:r>
      <w:r w:rsidRPr="00A3249A">
        <w:rPr>
          <w:rStyle w:val="Emphasis"/>
        </w:rPr>
        <w:t>However, the use of this technology has also revealed a counter-tendency in which workers can take advantage of this new technical and social composition to recompose politically on a higher level.</w:t>
      </w:r>
      <w:r w:rsidRPr="00A3249A">
        <w:rPr>
          <w:sz w:val="14"/>
        </w:rPr>
        <w:t xml:space="preserve"> There is, however, nothing automatic about tendencies. As Roggero argues: From the revolutionary point of view, tendency doesn’t mean the objectivity and linearity of the path of history, and doesn’t have anything to do with foreseeing the future. It’s best to leave meteorologists to predict the rain, </w:t>
      </w:r>
      <w:r w:rsidRPr="00A3249A">
        <w:rPr>
          <w:rStyle w:val="Emphasis"/>
        </w:rPr>
        <w:t>as militants we must create storms</w:t>
      </w:r>
      <w:r w:rsidRPr="00A3249A">
        <w:rPr>
          <w:sz w:val="14"/>
        </w:rPr>
        <w:t xml:space="preserve"> … So tendency means the capacity to grasp the possibilities for an oppositional and radically diverse development within the composition of the present. </w:t>
      </w:r>
      <w:r w:rsidRPr="00A3249A">
        <w:rPr>
          <w:rStyle w:val="Emphasis"/>
        </w:rPr>
        <w:t>Tendency is like prophecy: it means seeing and affirming in a different way something which already exists virtually</w:t>
      </w:r>
      <w:r w:rsidRPr="00A3249A">
        <w:rPr>
          <w:sz w:val="14"/>
        </w:rPr>
        <w:t xml:space="preserve">. (2020, 8–9) </w:t>
      </w:r>
      <w:r w:rsidRPr="00A3249A">
        <w:rPr>
          <w:rStyle w:val="Emphasis"/>
        </w:rPr>
        <w:t>Digital workerism is not just about analysing</w:t>
      </w:r>
      <w:r w:rsidRPr="00C25AEA">
        <w:rPr>
          <w:rStyle w:val="Emphasis"/>
        </w:rPr>
        <w:t xml:space="preserve"> the role of technology within the technical composition of work</w:t>
      </w:r>
      <w:r w:rsidRPr="00C25AEA">
        <w:rPr>
          <w:sz w:val="14"/>
        </w:rPr>
        <w:t xml:space="preserve"> (although this is, of course, important), </w:t>
      </w:r>
      <w:r w:rsidRPr="00C25AEA">
        <w:rPr>
          <w:rStyle w:val="Emphasis"/>
        </w:rPr>
        <w:t>but is also about the role of technology in class struggle</w:t>
      </w:r>
      <w:r w:rsidRPr="00C25AEA">
        <w:rPr>
          <w:sz w:val="14"/>
        </w:rPr>
        <w:t xml:space="preserve">. This is not an argument that platform work and automation have broken the contradiction between labour and capital. That is clearly not true. Instead, the leap to a new political composition can show the different potential uses of technology. Where Next? Alternatives to platform capitalism will come from the struggles of platform workers. </w:t>
      </w:r>
      <w:r w:rsidRPr="00C25AEA">
        <w:rPr>
          <w:rStyle w:val="Emphasis"/>
        </w:rPr>
        <w:t xml:space="preserve">However, one of the common arguments about platform work is that capital has made itself redundant through the setting up of platforms. For </w:t>
      </w:r>
      <w:r w:rsidRPr="00A3249A">
        <w:rPr>
          <w:rStyle w:val="Emphasis"/>
        </w:rPr>
        <w:t>example, so the argument goes, now that the model has been established, why is it necessary for capital to own and control the platform, seeking monopoly rents?</w:t>
      </w:r>
      <w:r w:rsidRPr="00A3249A">
        <w:rPr>
          <w:sz w:val="14"/>
        </w:rPr>
        <w:t xml:space="preserve"> The response has been a call for platform coops (Scholz 2016), using alternative apps. </w:t>
      </w:r>
      <w:r w:rsidRPr="00A3249A">
        <w:rPr>
          <w:rStyle w:val="Emphasis"/>
        </w:rPr>
        <w:t>This is often presented as a shortcut to another way of working: just kick capital out of the relationship and workers will be free from the problems of the platform labour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Uber.</w:t>
      </w:r>
      <w:r w:rsidRPr="00A3249A">
        <w:rPr>
          <w:sz w:val="14"/>
        </w:rPr>
        <w:t xml:space="preserve"> While an ethical platform might seem to be an easy This content downloaded from 147.174.1.96 on Sun, 04</w:t>
      </w:r>
      <w:r w:rsidRPr="00C25AEA">
        <w:rPr>
          <w:sz w:val="14"/>
        </w:rPr>
        <w:t xml:space="preserve">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sidRPr="00C25AEA">
        <w:rPr>
          <w:rStyle w:val="Emphasis"/>
        </w:rPr>
        <w:t>This approach, as well as many other ideas cooked up by academics and other commentators, understands the current organisation of platform work as a problem</w:t>
      </w:r>
      <w:r w:rsidRPr="00C25AEA">
        <w:rPr>
          <w:sz w:val="14"/>
        </w:rPr>
        <w:t xml:space="preserve">. It involves proposing an organisational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activized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sidRPr="00C25AEA">
        <w:rPr>
          <w:rStyle w:val="Emphasis"/>
        </w:rPr>
        <w:t>These workers are fighting against the leading edge of capitalist technological innovation, often subjected to the most advanced forms of control</w:t>
      </w:r>
      <w:r w:rsidRPr="00C25AEA">
        <w:rPr>
          <w:sz w:val="14"/>
        </w:rPr>
        <w:t xml:space="preserve">. As argued before, these workers are not isolated test subjects, but instead are forming new subjectivities against platform capital. </w:t>
      </w:r>
      <w:r w:rsidRPr="00C25AEA">
        <w:rPr>
          <w:rStyle w:val="Emphasis"/>
        </w:rPr>
        <w:t xml:space="preserve">They </w:t>
      </w:r>
      <w:r w:rsidRPr="00C7031A">
        <w:rPr>
          <w:rStyle w:val="Emphasis"/>
          <w:highlight w:val="green"/>
        </w:rPr>
        <w:t>can build alliances along the supply chain</w:t>
      </w:r>
      <w:r w:rsidRPr="00C25AEA">
        <w:rPr>
          <w:rStyle w:val="Emphasis"/>
        </w:rPr>
        <w:t>, both with other workers involved in the services they are providing, but also with the tech workers needed to develop these new technologies. This highlights the class nature of digital technology</w:t>
      </w:r>
      <w:r w:rsidRPr="00C25AEA">
        <w:rPr>
          <w:sz w:val="14"/>
        </w:rPr>
        <w:t xml:space="preserve">. Platforms cannot be understood simply as something neutral that needs to be taken into cooperative ownership. Instead this is about wrenching technology and all of its missed potential away from capital and the ‘Californian ideology’ (Barbrook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sidRPr="00C25AEA">
        <w:rPr>
          <w:rStyle w:val="Emphasis"/>
        </w:rPr>
        <w:t>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reorganisation lies in the decommodification of the platform through its integration into a programme of universal basic services</w:t>
      </w:r>
      <w:r w:rsidRPr="00C25AEA">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decommodified urban food system – one premised on the socialist transformation – and collectivisation – of the relations of social reproduction. (Cant,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sidRPr="00C25AEA">
        <w:rPr>
          <w:rStyle w:val="Emphasis"/>
        </w:rPr>
        <w:t xml:space="preserve">This </w:t>
      </w:r>
      <w:r w:rsidRPr="0015011C">
        <w:rPr>
          <w:rStyle w:val="Emphasis"/>
        </w:rPr>
        <w:t xml:space="preserve">might </w:t>
      </w:r>
      <w:r w:rsidRPr="00C7031A">
        <w:rPr>
          <w:rStyle w:val="Emphasis"/>
          <w:highlight w:val="green"/>
        </w:rPr>
        <w:t xml:space="preserve">involve forging </w:t>
      </w:r>
      <w:r w:rsidRPr="0015011C">
        <w:rPr>
          <w:rStyle w:val="Emphasis"/>
        </w:rPr>
        <w:t xml:space="preserve">new </w:t>
      </w:r>
      <w:r w:rsidRPr="00C7031A">
        <w:rPr>
          <w:rStyle w:val="Emphasis"/>
          <w:highlight w:val="green"/>
        </w:rPr>
        <w:t>alliances between platform workers</w:t>
      </w:r>
      <w:r w:rsidRPr="00C25AEA">
        <w:rPr>
          <w:rStyle w:val="Emphasis"/>
        </w:rPr>
        <w:t>, the labour movement, and other currently ‘</w:t>
      </w:r>
      <w:r w:rsidRPr="00C7031A">
        <w:rPr>
          <w:rStyle w:val="Emphasis"/>
          <w:highlight w:val="green"/>
        </w:rPr>
        <w:t>unorganisable’ workers</w:t>
      </w:r>
      <w:r w:rsidRPr="00C25AEA">
        <w:rPr>
          <w:rStyle w:val="Emphasis"/>
        </w:rPr>
        <w:t>. There are experiences and important lessons than can be shared between each of these groups</w:t>
      </w:r>
      <w:r w:rsidRPr="00C25AEA">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sidRPr="00C25AEA">
        <w:rPr>
          <w:rStyle w:val="Emphasis"/>
        </w:rPr>
        <w:t xml:space="preserve">. This fight will be led and shaped by platform workers themselves. Their </w:t>
      </w:r>
      <w:r w:rsidRPr="00C7031A">
        <w:rPr>
          <w:rStyle w:val="Emphasis"/>
          <w:highlight w:val="green"/>
        </w:rPr>
        <w:t>struggles might</w:t>
      </w:r>
      <w:r w:rsidRPr="00C25AEA">
        <w:rPr>
          <w:rStyle w:val="Emphasis"/>
        </w:rPr>
        <w:t xml:space="preserve"> </w:t>
      </w:r>
      <w:r w:rsidRPr="00C7031A">
        <w:rPr>
          <w:rStyle w:val="Emphasis"/>
          <w:highlight w:val="green"/>
        </w:rPr>
        <w:t>take the form of waves of strike action</w:t>
      </w:r>
      <w:r w:rsidRPr="00C25AEA">
        <w:rPr>
          <w:rStyle w:val="Emphasis"/>
        </w:rPr>
        <w:t>, starting cooperatives, seizing the means of production, or creative tactics and strategies yet to be seen</w:t>
      </w:r>
      <w:r w:rsidRPr="00C25AEA">
        <w:rPr>
          <w:sz w:val="14"/>
        </w:rPr>
        <w:t xml:space="preserve">. They might focus on building worker power within or beyond platforms. </w:t>
      </w:r>
      <w:r w:rsidRPr="00C25AEA">
        <w:rPr>
          <w:rStyle w:val="Emphasis"/>
        </w:rPr>
        <w:t xml:space="preserve">Only one thing can be said for certain: </w:t>
      </w:r>
      <w:r w:rsidRPr="00C7031A">
        <w:rPr>
          <w:rStyle w:val="Emphasis"/>
          <w:highlight w:val="green"/>
        </w:rPr>
        <w:t>it is through the struggles of platform workers that alternatives can be</w:t>
      </w:r>
      <w:r w:rsidRPr="00C25AEA">
        <w:rPr>
          <w:rStyle w:val="Emphasis"/>
        </w:rPr>
        <w:t xml:space="preserve"> articulated and </w:t>
      </w:r>
      <w:r w:rsidRPr="00C7031A">
        <w:rPr>
          <w:rStyle w:val="Emphasis"/>
          <w:highlight w:val="green"/>
        </w:rPr>
        <w:t>won</w:t>
      </w:r>
      <w:r w:rsidRPr="00C25AEA">
        <w:rPr>
          <w:sz w:val="14"/>
        </w:rPr>
        <w:t xml:space="preserve">. To return to a crucial but too often overlooked argument from Marx: </w:t>
      </w:r>
      <w:r w:rsidRPr="00C25AEA">
        <w:rPr>
          <w:rStyle w:val="Emphasis"/>
        </w:rPr>
        <w:t>the worker ‘acts upon external nature and changes it, and in this way he simultaneously changes his own nature’</w:t>
      </w:r>
      <w:r w:rsidRPr="00C25AEA">
        <w:rPr>
          <w:sz w:val="14"/>
        </w:rPr>
        <w:t xml:space="preserve"> (1867, 283). As Lebowitz has argued, this ‘coincidence of the changing of circumstances and self-change’ provides the basis through which the ‘old subjects, the products of capital, go beyond capital’ (2003, 180). </w:t>
      </w:r>
      <w:r w:rsidRPr="00C25AEA">
        <w:rPr>
          <w:rStyle w:val="Emphasis"/>
        </w:rPr>
        <w:t xml:space="preserve">This is why </w:t>
      </w:r>
      <w:r w:rsidRPr="00C7031A">
        <w:rPr>
          <w:rStyle w:val="Emphasis"/>
          <w:highlight w:val="green"/>
        </w:rPr>
        <w:t>there can be no shortcuts</w:t>
      </w:r>
      <w:r w:rsidRPr="00C25AEA">
        <w:rPr>
          <w:rStyle w:val="Emphasis"/>
        </w:rPr>
        <w:t xml:space="preserve"> in the struggle against platform capitalism. It is precisely through the process of fighting against platform capital that it can be overcome.</w:t>
      </w:r>
      <w:r w:rsidRPr="00C25AEA">
        <w:rPr>
          <w:sz w:val="14"/>
        </w:rPr>
        <w:t xml:space="preserve"> The labour process and the technical composition of platform work, as well as the social composition of workers beyond the platform, has laid the basis for a powerful new political composition. </w:t>
      </w:r>
      <w:r w:rsidRPr="00C25AEA">
        <w:rPr>
          <w:rStyle w:val="Emphasis"/>
        </w:rPr>
        <w:t>Throughout this book, the framework of digital workerism has been used to highlight the increased communication between platforms workers, a propensity to resist and take action, and increasingly international connections being forged in practice</w:t>
      </w:r>
      <w:r w:rsidRPr="00C25AEA">
        <w:rPr>
          <w:sz w:val="14"/>
        </w:rPr>
        <w:t xml:space="preserve">. It also provides a way to connect with the resistance and organising that is beginning to emerge across platform work. After all, the stakes of these struggles matter both for platform workers and the workers’ movement more widely. To again paraphrase E. P. Thompson (2013, 8), platform workers were present at their own making. </w:t>
      </w:r>
      <w:r w:rsidRPr="00C25AEA">
        <w:rPr>
          <w:rStyle w:val="Emphasis"/>
        </w:rPr>
        <w:t>They are present now, leading the fight against platforms, and their struggles will shape the future beyond platforms as well.</w:t>
      </w:r>
    </w:p>
    <w:p w14:paraId="4E763122" w14:textId="77777777" w:rsidR="001A232A" w:rsidRDefault="001A232A" w:rsidP="001A232A">
      <w:pPr>
        <w:pStyle w:val="Heading4"/>
      </w:pPr>
      <w:r>
        <w:t>Thus, the ROB is to engage with the best attuning project that promotes militant creativity.</w:t>
      </w:r>
    </w:p>
    <w:p w14:paraId="2747CA48" w14:textId="77777777" w:rsidR="001A232A" w:rsidRPr="00B95A70" w:rsidRDefault="001A232A" w:rsidP="001A232A">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0827F956" w14:textId="77777777" w:rsidR="001A232A" w:rsidRPr="0049078C" w:rsidRDefault="001A232A" w:rsidP="001A232A">
      <w:pPr>
        <w:rPr>
          <w:sz w:val="16"/>
        </w:rPr>
      </w:pPr>
      <w:r w:rsidRPr="0049078C">
        <w:rPr>
          <w:sz w:val="16"/>
        </w:rPr>
        <w:t xml:space="preserve">The Practice of Digital Workerism </w:t>
      </w:r>
      <w:r w:rsidRPr="008B7AAC">
        <w:rPr>
          <w:rStyle w:val="Emphasis"/>
        </w:rPr>
        <w:t>A wide range of traditional – and much less traditional – academic research has gone into writing this book</w:t>
      </w:r>
      <w:r w:rsidRPr="0049078C">
        <w:rPr>
          <w:sz w:val="16"/>
        </w:rPr>
        <w:t xml:space="preserve">. In particular, it draws on three long-running research projects. The first is a project with Deliveroo and Uber drivers in the UK, which has been ongoing since 2016. </w:t>
      </w:r>
      <w:r w:rsidRPr="008B7AAC">
        <w:rPr>
          <w:rStyle w:val="Emphasis"/>
        </w:rPr>
        <w:t xml:space="preserve">In a sense </w:t>
      </w:r>
      <w:r w:rsidRPr="00C7031A">
        <w:rPr>
          <w:rStyle w:val="Emphasis"/>
          <w:highlight w:val="green"/>
        </w:rPr>
        <w:t>this has been an ethnographic project</w:t>
      </w:r>
      <w:r w:rsidRPr="008B7AAC">
        <w:rPr>
          <w:rStyle w:val="Emphasis"/>
        </w:rPr>
        <w:t xml:space="preserve">, </w:t>
      </w:r>
      <w:r w:rsidRPr="00C7031A">
        <w:rPr>
          <w:rStyle w:val="Emphasis"/>
          <w:highlight w:val="green"/>
        </w:rPr>
        <w:t>engaging with workers in their own context</w:t>
      </w:r>
      <w:r w:rsidRPr="008B7AAC">
        <w:rPr>
          <w:rStyle w:val="Emphasis"/>
        </w:rPr>
        <w:t>, in the back of cars, outside restaurants, on the street, in meetings, at protests and strikes</w:t>
      </w:r>
      <w:r w:rsidRPr="0049078C">
        <w:rPr>
          <w:sz w:val="16"/>
        </w:rPr>
        <w:t xml:space="preserve">. It draws on four years of accumulated conversations, chats, opinions, perspectives, and so on. </w:t>
      </w:r>
      <w:r w:rsidRPr="008B7AAC">
        <w:rPr>
          <w:rStyle w:val="Emphasis"/>
        </w:rPr>
        <w:t xml:space="preserve">At points, it has also </w:t>
      </w:r>
      <w:r w:rsidRPr="00C7031A">
        <w:rPr>
          <w:rStyle w:val="Emphasis"/>
          <w:highlight w:val="green"/>
        </w:rPr>
        <w:t>meant</w:t>
      </w:r>
      <w:r w:rsidRPr="008B7AAC">
        <w:rPr>
          <w:rStyle w:val="Emphasis"/>
        </w:rPr>
        <w:t xml:space="preserve"> formal </w:t>
      </w:r>
      <w:r w:rsidRPr="00C7031A">
        <w:rPr>
          <w:rStyle w:val="Emphasis"/>
          <w:highlight w:val="green"/>
        </w:rPr>
        <w:t>interviews, surveys</w:t>
      </w:r>
      <w:r w:rsidRPr="008B7AAC">
        <w:rPr>
          <w:rStyle w:val="Emphasis"/>
        </w:rPr>
        <w:t>, and other elements that might be found in more traditional academic research – as well as co-</w:t>
      </w:r>
      <w:r w:rsidRPr="00C7031A">
        <w:rPr>
          <w:rStyle w:val="Emphasis"/>
          <w:highlight w:val="green"/>
        </w:rPr>
        <w:t>writing</w:t>
      </w:r>
      <w:r w:rsidRPr="0049078C">
        <w:rPr>
          <w:sz w:val="16"/>
        </w:rPr>
        <w:t xml:space="preserve"> (see Waters and Woodcock 2017). The second is a more traditional academic project. While based at the Oxford Internet Institute, </w:t>
      </w:r>
      <w:r w:rsidRPr="008B7AAC">
        <w:rPr>
          <w:rStyle w:val="Emphasis"/>
        </w:rPr>
        <w:t>I worked on a series of research projects that focused on comparing working conditions on platforms in South Africa (mainly in Johannesburg and Cape Town) and India (Bangalore).</w:t>
      </w:r>
      <w:r w:rsidRPr="0049078C">
        <w:rPr>
          <w:sz w:val="16"/>
        </w:rPr>
        <w:t xml:space="preserve"> This involved extended periods of fieldwork with platform workers in those three cities, carrying out structured formal interviews that were closer to surveys, as well as semistructured interviews. Part of this also involved interviews with platform operators and managers. This fieldwork also provided the opportunity to engage in less formal academic practices, providing the opportunity to speak with workers and worker organisations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Organising Strategies for App-Based Drivers’. Starting in September 2019 and running until February 2020, this involved developing a two-day international conference for app-based drivers. This provided an opportunity to connect the drivers and organisations from the other research projects through a face-to-face meeting. I contributed to the project in two ways: supporting outreach with drivers and assisting with the design and organisation of the conference, held in January 2020 in the UK. All of this research is in the background of the book, whether drawn on explicitly or not. </w:t>
      </w:r>
      <w:r w:rsidRPr="008B7AAC">
        <w:rPr>
          <w:rStyle w:val="Emphasis"/>
        </w:rPr>
        <w:t xml:space="preserve">However, the </w:t>
      </w:r>
      <w:r w:rsidRPr="00C7031A">
        <w:rPr>
          <w:rStyle w:val="Emphasis"/>
          <w:highlight w:val="green"/>
        </w:rPr>
        <w:t>research</w:t>
      </w:r>
      <w:r w:rsidRPr="008B7AAC">
        <w:rPr>
          <w:rStyle w:val="Emphasis"/>
        </w:rPr>
        <w:t xml:space="preserve"> also </w:t>
      </w:r>
      <w:r w:rsidRPr="00C7031A">
        <w:rPr>
          <w:rStyle w:val="Emphasis"/>
          <w:highlight w:val="green"/>
        </w:rPr>
        <w:t>involved looking across</w:t>
      </w:r>
      <w:r w:rsidRPr="008B7AAC">
        <w:rPr>
          <w:rStyle w:val="Emphasis"/>
        </w:rPr>
        <w:t xml:space="preserve"> each of these projects, trying to identify the </w:t>
      </w:r>
      <w:r w:rsidRPr="00C7031A">
        <w:rPr>
          <w:rStyle w:val="Emphasis"/>
          <w:highlight w:val="green"/>
        </w:rPr>
        <w:t>dynamics, contradictions</w:t>
      </w:r>
      <w:r w:rsidRPr="008B7AAC">
        <w:rPr>
          <w:rStyle w:val="Emphasis"/>
        </w:rPr>
        <w:t xml:space="preserve">, </w:t>
      </w:r>
      <w:r w:rsidRPr="00C7031A">
        <w:rPr>
          <w:rStyle w:val="Emphasis"/>
          <w:highlight w:val="green"/>
        </w:rPr>
        <w:t>tensions</w:t>
      </w:r>
      <w:r w:rsidRPr="008B7AAC">
        <w:rPr>
          <w:rStyle w:val="Emphasis"/>
        </w:rPr>
        <w:t>, and tendencies emerging in platform work.</w:t>
      </w:r>
      <w:r w:rsidRPr="0049078C">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sidRPr="008B7AAC">
        <w:rPr>
          <w:rStyle w:val="Emphasis"/>
        </w:rPr>
        <w:t xml:space="preserve">this book is not just a matter of reflecting a patchwork of different stories and experiences. It is an argument about how platform </w:t>
      </w:r>
      <w:r w:rsidRPr="00C7031A">
        <w:rPr>
          <w:rStyle w:val="Emphasis"/>
          <w:highlight w:val="green"/>
        </w:rPr>
        <w:t>work</w:t>
      </w:r>
      <w:r w:rsidRPr="008B7AAC">
        <w:rPr>
          <w:rStyle w:val="Emphasis"/>
        </w:rPr>
        <w:t xml:space="preserve"> is – and </w:t>
      </w:r>
      <w:r w:rsidRPr="00C7031A">
        <w:rPr>
          <w:rStyle w:val="Emphasis"/>
          <w:highlight w:val="green"/>
        </w:rPr>
        <w:t>will continue to be</w:t>
      </w:r>
      <w:r w:rsidRPr="008B7AAC">
        <w:rPr>
          <w:rStyle w:val="Emphasis"/>
        </w:rPr>
        <w:t xml:space="preserve"> – </w:t>
      </w:r>
      <w:r w:rsidRPr="00C7031A">
        <w:rPr>
          <w:rStyle w:val="Emphasis"/>
          <w:highlight w:val="green"/>
        </w:rPr>
        <w:t>transformed by</w:t>
      </w:r>
      <w:r w:rsidRPr="008B7AAC">
        <w:rPr>
          <w:rStyle w:val="Emphasis"/>
        </w:rPr>
        <w:t xml:space="preserve"> platform </w:t>
      </w:r>
      <w:r w:rsidRPr="00C7031A">
        <w:rPr>
          <w:rStyle w:val="Emphasis"/>
          <w:highlight w:val="green"/>
        </w:rPr>
        <w:t>workers themselves</w:t>
      </w:r>
      <w:r w:rsidRPr="0049078C">
        <w:rPr>
          <w:sz w:val="16"/>
        </w:rPr>
        <w:t xml:space="preserve">. There is, of course, a paradox in writing this down in the format of a book. </w:t>
      </w:r>
      <w:r w:rsidRPr="008B7AAC">
        <w:rPr>
          <w:rStyle w:val="Emphasis"/>
        </w:rPr>
        <w:t xml:space="preserve">This is that platform </w:t>
      </w:r>
      <w:r w:rsidRPr="0015011C">
        <w:rPr>
          <w:rStyle w:val="Emphasis"/>
        </w:rPr>
        <w:t>work is continuously mutating and developing – particularly under the pressure of new forms of worker power, the counter-offensives of capital, and new regulation.</w:t>
      </w:r>
      <w:r w:rsidRPr="0015011C">
        <w:rPr>
          <w:sz w:val="16"/>
        </w:rPr>
        <w:t xml:space="preserve"> The dynamics outlined in this book are subject to continual change. There is no</w:t>
      </w:r>
      <w:r w:rsidRPr="0049078C">
        <w:rPr>
          <w:sz w:val="16"/>
        </w:rPr>
        <w:t xml:space="preserve"> doubt that things will have shifted by the time this book is published. </w:t>
      </w:r>
      <w:r w:rsidRPr="008B7AAC">
        <w:rPr>
          <w:rStyle w:val="Emphasis"/>
        </w:rPr>
        <w:t>The main argument in this book, however, relates to digital workerism – how and why workers’ struggle matters.</w:t>
      </w:r>
      <w:r w:rsidRPr="0049078C">
        <w:rPr>
          <w:sz w:val="16"/>
        </w:rPr>
        <w:t xml:space="preserve"> Some of this matters for academic debates (some of which are directly addressed and criticised in the book), but most of it is significant beyond these limited and often self-referential debates. After all, the debates that platform workers are having across the world are much more useful and interesting. </w:t>
      </w:r>
      <w:r w:rsidRPr="008B7AAC">
        <w:rPr>
          <w:rStyle w:val="Emphasis"/>
        </w:rPr>
        <w:t xml:space="preserve">This builds on the longer tradition of workers’ inquiry: </w:t>
      </w:r>
      <w:r w:rsidRPr="0015011C">
        <w:rPr>
          <w:rStyle w:val="Emphasis"/>
        </w:rPr>
        <w:t>that workers’ experience matters, not only for understanding capitalism, but also for how we fight against it.</w:t>
      </w:r>
      <w:r w:rsidRPr="0015011C">
        <w:rPr>
          <w:sz w:val="16"/>
        </w:rPr>
        <w:t xml:space="preserve"> As Marx (1845) reminds us, this is not about interpretations, but about trying to change the world. </w:t>
      </w:r>
      <w:r w:rsidRPr="0015011C">
        <w:rPr>
          <w:rStyle w:val="Emphasis"/>
        </w:rPr>
        <w:t>The practice of digital workerism</w:t>
      </w:r>
      <w:r w:rsidRPr="008B7AAC">
        <w:rPr>
          <w:rStyle w:val="Emphasis"/>
        </w:rPr>
        <w:t xml:space="preserve"> is also </w:t>
      </w:r>
      <w:r w:rsidRPr="00C7031A">
        <w:rPr>
          <w:rStyle w:val="Emphasis"/>
          <w:highlight w:val="green"/>
        </w:rPr>
        <w:t>about what research</w:t>
      </w:r>
      <w:r w:rsidRPr="008B7AAC">
        <w:rPr>
          <w:rStyle w:val="Emphasis"/>
        </w:rPr>
        <w:t xml:space="preserve"> </w:t>
      </w:r>
      <w:r w:rsidRPr="00C7031A">
        <w:rPr>
          <w:rStyle w:val="Emphasis"/>
          <w:highlight w:val="green"/>
        </w:rPr>
        <w:t>can do, in and against the university</w:t>
      </w:r>
      <w:r w:rsidRPr="008B7AAC">
        <w:rPr>
          <w:rStyle w:val="Emphasis"/>
        </w:rPr>
        <w:t>, to support platform worker struggles.</w:t>
      </w:r>
      <w:r w:rsidRPr="0049078C">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sidRPr="008B7AAC">
        <w:rPr>
          <w:rStyle w:val="Emphasis"/>
        </w:rPr>
        <w:t xml:space="preserve">It means </w:t>
      </w:r>
      <w:r w:rsidRPr="00C7031A">
        <w:rPr>
          <w:rStyle w:val="Emphasis"/>
          <w:highlight w:val="green"/>
        </w:rPr>
        <w:t>challenging</w:t>
      </w:r>
      <w:r w:rsidRPr="008B7AAC">
        <w:rPr>
          <w:rStyle w:val="Emphasis"/>
        </w:rPr>
        <w:t xml:space="preserve"> the </w:t>
      </w:r>
      <w:r w:rsidRPr="00C7031A">
        <w:rPr>
          <w:rStyle w:val="Emphasis"/>
          <w:highlight w:val="green"/>
        </w:rPr>
        <w:t>university ethics</w:t>
      </w:r>
      <w:r w:rsidRPr="008B7AAC">
        <w:rPr>
          <w:rStyle w:val="Emphasis"/>
        </w:rPr>
        <w:t xml:space="preserve"> </w:t>
      </w:r>
      <w:r w:rsidRPr="00C7031A">
        <w:rPr>
          <w:rStyle w:val="Emphasis"/>
          <w:highlight w:val="green"/>
        </w:rPr>
        <w:t xml:space="preserve">review boards that </w:t>
      </w:r>
      <w:r w:rsidRPr="00212D9C">
        <w:rPr>
          <w:rStyle w:val="Emphasis"/>
        </w:rPr>
        <w:t xml:space="preserve">actively </w:t>
      </w:r>
      <w:r w:rsidRPr="00C7031A">
        <w:rPr>
          <w:rStyle w:val="Emphasis"/>
          <w:highlight w:val="green"/>
        </w:rPr>
        <w:t>discourage this kind of research process</w:t>
      </w:r>
      <w:r w:rsidRPr="00212D9C">
        <w:rPr>
          <w:rStyle w:val="Emphasis"/>
        </w:rPr>
        <w:t xml:space="preserve"> (while simultaneously allowing all kinds of corporate</w:t>
      </w:r>
      <w:r w:rsidRPr="008B7AAC">
        <w:rPr>
          <w:rStyle w:val="Emphasis"/>
        </w:rPr>
        <w:t xml:space="preserve"> consultancy) by emphasising legal liability or the need to separate the researcher and the ‘subject’ that emerges from the reams of forms needed to do research (Badger and Woodcock 2019)</w:t>
      </w:r>
      <w:r w:rsidRPr="0049078C">
        <w:rPr>
          <w:sz w:val="16"/>
        </w:rPr>
        <w:t xml:space="preserve">. Instead we need to ask: what is the point of doing research about work? </w:t>
      </w:r>
      <w:r w:rsidRPr="008B7AAC">
        <w:rPr>
          <w:rStyle w:val="Emphasis"/>
        </w:rPr>
        <w:t>And if the answer is not to support workers in struggles to change their own conditions, then we have already picked the wrong side</w:t>
      </w:r>
      <w:r w:rsidRPr="0049078C">
        <w:rPr>
          <w:sz w:val="16"/>
        </w:rPr>
        <w:t xml:space="preserve">. This does not mean that academics should become some species of ivory tower Leninists, but </w:t>
      </w:r>
      <w:r w:rsidRPr="00C7031A">
        <w:rPr>
          <w:rStyle w:val="Emphasis"/>
          <w:highlight w:val="green"/>
        </w:rPr>
        <w:t>it</w:t>
      </w:r>
      <w:r w:rsidRPr="0049078C">
        <w:rPr>
          <w:rStyle w:val="Emphasis"/>
        </w:rPr>
        <w:t xml:space="preserve"> does </w:t>
      </w:r>
      <w:r w:rsidRPr="00C7031A">
        <w:rPr>
          <w:rStyle w:val="Emphasis"/>
          <w:highlight w:val="green"/>
        </w:rPr>
        <w:t>mean thinking about</w:t>
      </w:r>
      <w:r w:rsidRPr="0049078C">
        <w:rPr>
          <w:rStyle w:val="Emphasis"/>
        </w:rPr>
        <w:t xml:space="preserve"> </w:t>
      </w:r>
      <w:r w:rsidRPr="00C7031A">
        <w:rPr>
          <w:rStyle w:val="Emphasis"/>
          <w:highlight w:val="green"/>
        </w:rPr>
        <w:t>how</w:t>
      </w:r>
      <w:r w:rsidRPr="0049078C">
        <w:rPr>
          <w:rStyle w:val="Emphasis"/>
        </w:rPr>
        <w:t xml:space="preserve"> the </w:t>
      </w:r>
      <w:r w:rsidRPr="0015011C">
        <w:rPr>
          <w:rStyle w:val="Emphasis"/>
        </w:rPr>
        <w:t>resources and materials of</w:t>
      </w:r>
      <w:r w:rsidRPr="00C7031A">
        <w:rPr>
          <w:rStyle w:val="Emphasis"/>
          <w:highlight w:val="green"/>
        </w:rPr>
        <w:t xml:space="preserve"> the university can </w:t>
      </w:r>
      <w:r w:rsidRPr="0015011C">
        <w:rPr>
          <w:rStyle w:val="Emphasis"/>
        </w:rPr>
        <w:t xml:space="preserve">be put into the </w:t>
      </w:r>
      <w:r w:rsidRPr="00C7031A">
        <w:rPr>
          <w:rStyle w:val="Emphasis"/>
          <w:highlight w:val="green"/>
        </w:rPr>
        <w:t xml:space="preserve">service </w:t>
      </w:r>
      <w:r w:rsidRPr="0015011C">
        <w:rPr>
          <w:rStyle w:val="Emphasis"/>
        </w:rPr>
        <w:t xml:space="preserve">of </w:t>
      </w:r>
      <w:r w:rsidRPr="00C7031A">
        <w:rPr>
          <w:rStyle w:val="Emphasis"/>
          <w:highlight w:val="green"/>
        </w:rPr>
        <w:t>workers’ movement</w:t>
      </w:r>
      <w:r w:rsidRPr="0049078C">
        <w:rPr>
          <w:rStyle w:val="Emphasis"/>
        </w:rPr>
        <w:t xml:space="preserve"> – with, of course, academic workers as part of those movements themselves.</w:t>
      </w:r>
      <w:r w:rsidRPr="0049078C">
        <w:rPr>
          <w:sz w:val="16"/>
        </w:rPr>
        <w:t xml:space="preserve"> There are powerful examples of how academic interventions can do this, for example Lilly Irani and Six Silberman’s Turkopticon project (2013) with Amazon Mechanical Turk workers, which will be discussed </w:t>
      </w:r>
      <w:r w:rsidRPr="0015011C">
        <w:rPr>
          <w:sz w:val="16"/>
        </w:rPr>
        <w:t xml:space="preserve">later. </w:t>
      </w:r>
      <w:r w:rsidRPr="0015011C">
        <w:rPr>
          <w:rStyle w:val="Emphasis"/>
        </w:rPr>
        <w:t>Digital workerism begins from the intervention, working backwards in the case of this book, rather than starting from research.</w:t>
      </w:r>
      <w:r w:rsidRPr="0015011C">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sidRPr="0015011C">
        <w:rPr>
          <w:rStyle w:val="Emphasis"/>
        </w:rPr>
        <w:t>The rapid growth of the gig economy</w:t>
      </w:r>
      <w:r w:rsidRPr="0049078C">
        <w:rPr>
          <w:rStyle w:val="Emphasis"/>
        </w:rPr>
        <w:t xml:space="preserve"> and platform work has provided a focus for new forms of digital workerism. As discussed previously, platform work has become symbolic of many of the far reaching – and potential future – changes in work.</w:t>
      </w:r>
      <w:r w:rsidRPr="0049078C">
        <w:rPr>
          <w:sz w:val="16"/>
        </w:rPr>
        <w:t xml:space="preserve"> Too often, the focus is not on new forms of class composition this entails, but becomes narrowly concerned with technologies and algorithms. (2020, 136) </w:t>
      </w:r>
      <w:r w:rsidRPr="0015011C">
        <w:rPr>
          <w:sz w:val="16"/>
        </w:rPr>
        <w:t xml:space="preserve">Instead, </w:t>
      </w:r>
      <w:r w:rsidRPr="0015011C">
        <w:rPr>
          <w:rStyle w:val="Emphasis"/>
        </w:rPr>
        <w:t>this book builds on a growing set of militant practices. These include Callum Cant’s project with Deliveroo (2019), my own project with videogame workers (Woodcock 2019b), as well as an increasing number</w:t>
      </w:r>
      <w:r w:rsidRPr="0049078C">
        <w:rPr>
          <w:rStyle w:val="Emphasis"/>
        </w:rPr>
        <w:t xml:space="preserve"> of workers’ inquiries from </w:t>
      </w:r>
      <w:r w:rsidRPr="0015011C">
        <w:rPr>
          <w:rStyle w:val="Emphasis"/>
        </w:rPr>
        <w:t>Notes from Below and other publications</w:t>
      </w:r>
      <w:r w:rsidRPr="0015011C">
        <w:rPr>
          <w:sz w:val="16"/>
        </w:rPr>
        <w:t xml:space="preserve">. These are experiments about the possibilities of digital workerism. </w:t>
      </w:r>
      <w:r w:rsidRPr="0015011C">
        <w:rPr>
          <w:rStyle w:val="Emphasis"/>
        </w:rPr>
        <w:t>They start from the detailed analysis of class composition, in which digital technology plays a role, shaping and being shaped by class struggle. Digital workerism provides a basis for the analysis that follows.</w:t>
      </w:r>
      <w:r w:rsidRPr="0015011C">
        <w:rPr>
          <w:sz w:val="16"/>
        </w:rPr>
        <w:t xml:space="preserve"> This book starts from the stories and experiences</w:t>
      </w:r>
      <w:r w:rsidRPr="0049078C">
        <w:rPr>
          <w:sz w:val="16"/>
        </w:rPr>
        <w:t xml:space="preserve"> of platform workers. </w:t>
      </w:r>
      <w:r w:rsidRPr="0049078C">
        <w:rPr>
          <w:rStyle w:val="Emphasis"/>
        </w:rPr>
        <w:t xml:space="preserve">It is inspired by the workerism of the past, of contemporary practices of workers’ inquiry, as well as Roggero’s powerful arguments for what this means: </w:t>
      </w:r>
      <w:r w:rsidRPr="00C7031A">
        <w:rPr>
          <w:rStyle w:val="Emphasis"/>
          <w:highlight w:val="green"/>
        </w:rPr>
        <w:t>Those who choose the individual path will die alone</w:t>
      </w:r>
      <w:r w:rsidRPr="0049078C">
        <w:rPr>
          <w:rStyle w:val="Emphasis"/>
        </w:rPr>
        <w:t>.</w:t>
      </w:r>
      <w:r w:rsidRPr="0049078C">
        <w:rPr>
          <w:sz w:val="16"/>
        </w:rPr>
        <w:t xml:space="preserve"> That which distinguishes the militant is the hatred for that which they study. </w:t>
      </w:r>
      <w:r w:rsidRPr="0049078C">
        <w:rPr>
          <w:rStyle w:val="Emphasis"/>
        </w:rPr>
        <w:t xml:space="preserve">The </w:t>
      </w:r>
      <w:r w:rsidRPr="00C7031A">
        <w:rPr>
          <w:rStyle w:val="Emphasis"/>
          <w:highlight w:val="green"/>
        </w:rPr>
        <w:t>militant needs hatred to produce knowledge</w:t>
      </w:r>
      <w:r w:rsidRPr="0049078C">
        <w:rPr>
          <w:rStyle w:val="Emphasis"/>
        </w:rPr>
        <w:t xml:space="preserve">. A lot </w:t>
      </w:r>
      <w:r w:rsidRPr="0015011C">
        <w:rPr>
          <w:rStyle w:val="Emphasis"/>
        </w:rPr>
        <w:t>of hatred, studying the core of that which they hate most. Militant creativity is above all the science of destruction</w:t>
      </w:r>
      <w:r w:rsidRPr="0015011C">
        <w:rPr>
          <w:sz w:val="16"/>
        </w:rPr>
        <w:t>. So politic</w:t>
      </w:r>
      <w:r w:rsidRPr="0049078C">
        <w:rPr>
          <w:sz w:val="16"/>
        </w:rPr>
        <w:t>al practice is either pregnant with theory, or it isn’t political practice</w:t>
      </w:r>
      <w:r w:rsidRPr="007007A6">
        <w:rPr>
          <w:sz w:val="16"/>
        </w:rPr>
        <w:t xml:space="preserve">. </w:t>
      </w:r>
      <w:r w:rsidRPr="007007A6">
        <w:rPr>
          <w:rStyle w:val="Emphasis"/>
        </w:rPr>
        <w:t>We need to study in order to act, we need to act in order to study. And to do the two things together. Now more than ever, this is our political task. (2020, 19) The hatred here is driven by hearing platform</w:t>
      </w:r>
      <w:r w:rsidRPr="0049078C">
        <w:rPr>
          <w:rStyle w:val="Emphasis"/>
        </w:rPr>
        <w:t xml:space="preserve"> operators who claim that they are not employers. </w:t>
      </w:r>
      <w:r w:rsidRPr="007007A6">
        <w:rPr>
          <w:rStyle w:val="Emphasis"/>
        </w:rPr>
        <w:t>From those enriching themselves on the labour of others, exploiting legal loopholes, forcing workers to take on the risks of the business, immiserating them with false promises of something</w:t>
      </w:r>
      <w:r w:rsidRPr="0049078C">
        <w:rPr>
          <w:rStyle w:val="Emphasis"/>
        </w:rPr>
        <w:t xml:space="preserve"> better. It is about </w:t>
      </w:r>
      <w:r w:rsidRPr="00C7031A">
        <w:rPr>
          <w:rStyle w:val="Emphasis"/>
          <w:highlight w:val="green"/>
        </w:rPr>
        <w:t>finding moments of strength about how</w:t>
      </w:r>
      <w:r w:rsidRPr="0049078C">
        <w:rPr>
          <w:rStyle w:val="Emphasis"/>
        </w:rPr>
        <w:t xml:space="preserve"> the current state of </w:t>
      </w:r>
      <w:r w:rsidRPr="00C7031A">
        <w:rPr>
          <w:rStyle w:val="Emphasis"/>
          <w:highlight w:val="green"/>
        </w:rPr>
        <w:t>things can be destroyed.</w:t>
      </w:r>
      <w:r w:rsidRPr="0049078C">
        <w:rPr>
          <w:sz w:val="16"/>
        </w:rPr>
        <w:t xml:space="preserve"> As Nick Dyer-Witheford reminds us: ‘</w:t>
      </w:r>
      <w:r w:rsidRPr="0049078C">
        <w:rPr>
          <w:rStyle w:val="Emphasis"/>
        </w:rPr>
        <w:t>Cybernetics was from its start the creation of war’</w:t>
      </w:r>
      <w:r w:rsidRPr="0049078C">
        <w:rPr>
          <w:sz w:val="16"/>
        </w:rPr>
        <w:t xml:space="preserve"> and ‘future proletarian struggles should adequate themselves to wartime’ (2015, 204). It is to this that we now turn.</w:t>
      </w:r>
    </w:p>
    <w:bookmarkEnd w:id="0"/>
    <w:p w14:paraId="75EB26FB" w14:textId="77777777" w:rsidR="00096114" w:rsidRPr="00096114" w:rsidRDefault="00096114" w:rsidP="00096114"/>
    <w:sectPr w:rsidR="00096114" w:rsidRPr="00096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7F48"/>
    <w:multiLevelType w:val="hybridMultilevel"/>
    <w:tmpl w:val="83246140"/>
    <w:lvl w:ilvl="0" w:tplc="318AE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61CB0"/>
    <w:multiLevelType w:val="hybridMultilevel"/>
    <w:tmpl w:val="70A27E7C"/>
    <w:lvl w:ilvl="0" w:tplc="C052B892">
      <w:start w:val="2"/>
      <w:numFmt w:val="bullet"/>
      <w:lvlText w:val="-"/>
      <w:lvlJc w:val="left"/>
      <w:pPr>
        <w:ind w:left="413" w:hanging="360"/>
      </w:pPr>
      <w:rPr>
        <w:rFonts w:ascii="Calibri" w:eastAsiaTheme="minorHAnsi" w:hAnsi="Calibri" w:cs="Calibri"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4"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55A82"/>
    <w:multiLevelType w:val="hybridMultilevel"/>
    <w:tmpl w:val="7C1847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D196A"/>
    <w:multiLevelType w:val="hybridMultilevel"/>
    <w:tmpl w:val="1938F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F21F5"/>
    <w:multiLevelType w:val="hybridMultilevel"/>
    <w:tmpl w:val="8A2AC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F6C1C"/>
    <w:multiLevelType w:val="hybridMultilevel"/>
    <w:tmpl w:val="9DCE66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66FD5"/>
    <w:multiLevelType w:val="hybridMultilevel"/>
    <w:tmpl w:val="88A4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3581"/>
    <w:multiLevelType w:val="hybridMultilevel"/>
    <w:tmpl w:val="C960F81C"/>
    <w:lvl w:ilvl="0" w:tplc="631C9FEC">
      <w:start w:val="1"/>
      <w:numFmt w:val="lowerLetter"/>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0144D8"/>
    <w:multiLevelType w:val="hybridMultilevel"/>
    <w:tmpl w:val="C8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BD3930"/>
    <w:multiLevelType w:val="hybridMultilevel"/>
    <w:tmpl w:val="B9DCACAA"/>
    <w:lvl w:ilvl="0" w:tplc="649E6D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A2701A"/>
    <w:multiLevelType w:val="hybridMultilevel"/>
    <w:tmpl w:val="589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896EA9"/>
    <w:multiLevelType w:val="hybridMultilevel"/>
    <w:tmpl w:val="403CA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3B28A2"/>
    <w:multiLevelType w:val="hybridMultilevel"/>
    <w:tmpl w:val="0D6E84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081739"/>
    <w:multiLevelType w:val="hybridMultilevel"/>
    <w:tmpl w:val="BA864ABC"/>
    <w:lvl w:ilvl="0" w:tplc="F684C57C">
      <w:start w:val="1"/>
      <w:numFmt w:val="lowerLetter"/>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F6064D"/>
    <w:multiLevelType w:val="hybridMultilevel"/>
    <w:tmpl w:val="961065AE"/>
    <w:lvl w:ilvl="0" w:tplc="BF0A5886">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F1718B"/>
    <w:multiLevelType w:val="hybridMultilevel"/>
    <w:tmpl w:val="CA86F9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D415EF"/>
    <w:multiLevelType w:val="hybridMultilevel"/>
    <w:tmpl w:val="78305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991270"/>
    <w:multiLevelType w:val="hybridMultilevel"/>
    <w:tmpl w:val="B5B2E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E1269E"/>
    <w:multiLevelType w:val="hybridMultilevel"/>
    <w:tmpl w:val="58A29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0C3020"/>
    <w:multiLevelType w:val="hybridMultilevel"/>
    <w:tmpl w:val="ABBE1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4679FF"/>
    <w:multiLevelType w:val="hybridMultilevel"/>
    <w:tmpl w:val="0AA84050"/>
    <w:lvl w:ilvl="0" w:tplc="AAE20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4"/>
  </w:num>
  <w:num w:numId="15">
    <w:abstractNumId w:val="39"/>
  </w:num>
  <w:num w:numId="16">
    <w:abstractNumId w:val="16"/>
  </w:num>
  <w:num w:numId="17">
    <w:abstractNumId w:val="17"/>
  </w:num>
  <w:num w:numId="18">
    <w:abstractNumId w:val="41"/>
  </w:num>
  <w:num w:numId="19">
    <w:abstractNumId w:val="34"/>
  </w:num>
  <w:num w:numId="20">
    <w:abstractNumId w:val="22"/>
  </w:num>
  <w:num w:numId="21">
    <w:abstractNumId w:val="24"/>
  </w:num>
  <w:num w:numId="22">
    <w:abstractNumId w:val="45"/>
  </w:num>
  <w:num w:numId="23">
    <w:abstractNumId w:val="13"/>
  </w:num>
  <w:num w:numId="24">
    <w:abstractNumId w:val="48"/>
  </w:num>
  <w:num w:numId="25">
    <w:abstractNumId w:val="42"/>
  </w:num>
  <w:num w:numId="26">
    <w:abstractNumId w:val="11"/>
  </w:num>
  <w:num w:numId="27">
    <w:abstractNumId w:val="29"/>
  </w:num>
  <w:num w:numId="28">
    <w:abstractNumId w:val="47"/>
  </w:num>
  <w:num w:numId="29">
    <w:abstractNumId w:val="23"/>
  </w:num>
  <w:num w:numId="30">
    <w:abstractNumId w:val="31"/>
  </w:num>
  <w:num w:numId="31">
    <w:abstractNumId w:val="38"/>
  </w:num>
  <w:num w:numId="32">
    <w:abstractNumId w:val="21"/>
  </w:num>
  <w:num w:numId="33">
    <w:abstractNumId w:val="40"/>
  </w:num>
  <w:num w:numId="34">
    <w:abstractNumId w:val="15"/>
  </w:num>
  <w:num w:numId="35">
    <w:abstractNumId w:val="49"/>
  </w:num>
  <w:num w:numId="36">
    <w:abstractNumId w:val="12"/>
  </w:num>
  <w:num w:numId="37">
    <w:abstractNumId w:val="18"/>
  </w:num>
  <w:num w:numId="38">
    <w:abstractNumId w:val="32"/>
  </w:num>
  <w:num w:numId="39">
    <w:abstractNumId w:val="0"/>
  </w:num>
  <w:num w:numId="40">
    <w:abstractNumId w:val="25"/>
  </w:num>
  <w:num w:numId="41">
    <w:abstractNumId w:val="20"/>
  </w:num>
  <w:num w:numId="42">
    <w:abstractNumId w:val="35"/>
  </w:num>
  <w:num w:numId="43">
    <w:abstractNumId w:val="36"/>
  </w:num>
  <w:num w:numId="44">
    <w:abstractNumId w:val="19"/>
  </w:num>
  <w:num w:numId="45">
    <w:abstractNumId w:val="33"/>
  </w:num>
  <w:num w:numId="46">
    <w:abstractNumId w:val="14"/>
  </w:num>
  <w:num w:numId="47">
    <w:abstractNumId w:val="26"/>
  </w:num>
  <w:num w:numId="48">
    <w:abstractNumId w:val="43"/>
  </w:num>
  <w:num w:numId="49">
    <w:abstractNumId w:val="2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27827704"/>
    <w:docVar w:name="VerbatimVersion" w:val="5.1"/>
  </w:docVars>
  <w:rsids>
    <w:rsidRoot w:val="00096114"/>
    <w:rsid w:val="000139A3"/>
    <w:rsid w:val="00096114"/>
    <w:rsid w:val="00100833"/>
    <w:rsid w:val="00104529"/>
    <w:rsid w:val="00105942"/>
    <w:rsid w:val="00107396"/>
    <w:rsid w:val="00144A4C"/>
    <w:rsid w:val="00176AB0"/>
    <w:rsid w:val="00177B7D"/>
    <w:rsid w:val="0018322D"/>
    <w:rsid w:val="001A232A"/>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8CA0"/>
  <w15:chartTrackingRefBased/>
  <w15:docId w15:val="{E3A959D2-7E8C-44F6-A37D-706616F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6114"/>
    <w:rPr>
      <w:rFonts w:ascii="Calibri" w:hAnsi="Calibri"/>
    </w:rPr>
  </w:style>
  <w:style w:type="paragraph" w:styleId="Heading1">
    <w:name w:val="heading 1"/>
    <w:aliases w:val="Pocket"/>
    <w:basedOn w:val="Normal"/>
    <w:next w:val="Normal"/>
    <w:link w:val="Heading1Char"/>
    <w:qFormat/>
    <w:rsid w:val="000961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0961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0961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Ch"/>
    <w:basedOn w:val="Normal"/>
    <w:next w:val="Normal"/>
    <w:link w:val="Heading4Char"/>
    <w:uiPriority w:val="3"/>
    <w:unhideWhenUsed/>
    <w:qFormat/>
    <w:rsid w:val="0009611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1A232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961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114"/>
  </w:style>
  <w:style w:type="character" w:customStyle="1" w:styleId="Heading1Char">
    <w:name w:val="Heading 1 Char"/>
    <w:aliases w:val="Pocket Char"/>
    <w:basedOn w:val="DefaultParagraphFont"/>
    <w:link w:val="Heading1"/>
    <w:rsid w:val="00096114"/>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096114"/>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096114"/>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
    <w:basedOn w:val="DefaultParagraphFont"/>
    <w:link w:val="Heading4"/>
    <w:uiPriority w:val="3"/>
    <w:rsid w:val="0009611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961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6114"/>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96114"/>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Clear Char"/>
    <w:basedOn w:val="DefaultParagraphFont"/>
    <w:link w:val="NoSpacing"/>
    <w:uiPriority w:val="99"/>
    <w:unhideWhenUsed/>
    <w:rsid w:val="00096114"/>
    <w:rPr>
      <w:color w:val="auto"/>
      <w:u w:val="none"/>
    </w:rPr>
  </w:style>
  <w:style w:type="character" w:styleId="FollowedHyperlink">
    <w:name w:val="FollowedHyperlink"/>
    <w:basedOn w:val="DefaultParagraphFont"/>
    <w:uiPriority w:val="99"/>
    <w:semiHidden/>
    <w:unhideWhenUsed/>
    <w:rsid w:val="00096114"/>
    <w:rPr>
      <w:color w:val="auto"/>
      <w:u w:val="none"/>
    </w:rPr>
  </w:style>
  <w:style w:type="character" w:customStyle="1" w:styleId="Heading5Char">
    <w:name w:val="Heading 5 Char"/>
    <w:basedOn w:val="DefaultParagraphFont"/>
    <w:link w:val="Heading5"/>
    <w:uiPriority w:val="99"/>
    <w:semiHidden/>
    <w:rsid w:val="001A232A"/>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1A232A"/>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A23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1A232A"/>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1A232A"/>
    <w:pPr>
      <w:ind w:left="720"/>
      <w:contextualSpacing/>
    </w:pPr>
  </w:style>
  <w:style w:type="paragraph" w:customStyle="1" w:styleId="textbold">
    <w:name w:val="text bold"/>
    <w:basedOn w:val="Normal"/>
    <w:uiPriority w:val="7"/>
    <w:qFormat/>
    <w:rsid w:val="001A232A"/>
    <w:pPr>
      <w:spacing w:line="256" w:lineRule="auto"/>
      <w:ind w:left="720"/>
      <w:jc w:val="both"/>
    </w:pPr>
    <w:rPr>
      <w:b/>
      <w:iCs/>
      <w:u w:val="single"/>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99"/>
    <w:qFormat/>
    <w:rsid w:val="001A232A"/>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uiPriority w:val="99"/>
    <w:rsid w:val="001A232A"/>
    <w:rPr>
      <w:rFonts w:ascii="Times New Roman" w:eastAsia="Times New Roman" w:hAnsi="Times New Roman" w:cs="Times New Roman"/>
      <w:sz w:val="16"/>
      <w:szCs w:val="20"/>
    </w:rPr>
  </w:style>
  <w:style w:type="character" w:customStyle="1" w:styleId="underline">
    <w:name w:val="underline"/>
    <w:qFormat/>
    <w:rsid w:val="001A232A"/>
    <w:rPr>
      <w:sz w:val="20"/>
      <w:u w:val="single"/>
    </w:rPr>
  </w:style>
  <w:style w:type="paragraph" w:customStyle="1" w:styleId="Analytic">
    <w:name w:val="Analytic"/>
    <w:basedOn w:val="Heading4"/>
    <w:link w:val="AnalyticChar"/>
    <w:uiPriority w:val="4"/>
    <w:qFormat/>
    <w:rsid w:val="001A232A"/>
    <w:rPr>
      <w:color w:val="000000" w:themeColor="text1"/>
    </w:rPr>
  </w:style>
  <w:style w:type="character" w:customStyle="1" w:styleId="AnalyticChar">
    <w:name w:val="Analytic Char"/>
    <w:basedOn w:val="DefaultParagraphFont"/>
    <w:link w:val="Analytic"/>
    <w:uiPriority w:val="4"/>
    <w:rsid w:val="001A232A"/>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1A232A"/>
    <w:rPr>
      <w:vertAlign w:val="superscript"/>
    </w:rPr>
  </w:style>
  <w:style w:type="paragraph" w:styleId="FootnoteText">
    <w:name w:val="footnote text"/>
    <w:basedOn w:val="Normal"/>
    <w:link w:val="FootnoteTextChar"/>
    <w:uiPriority w:val="99"/>
    <w:unhideWhenUsed/>
    <w:qFormat/>
    <w:rsid w:val="001A232A"/>
    <w:pPr>
      <w:spacing w:after="0" w:line="240" w:lineRule="auto"/>
    </w:pPr>
    <w:rPr>
      <w:rFonts w:eastAsia="MS Mincho" w:cs="Times New Roman"/>
      <w:sz w:val="24"/>
    </w:rPr>
  </w:style>
  <w:style w:type="character" w:customStyle="1" w:styleId="FootnoteTextChar">
    <w:name w:val="Footnote Text Char"/>
    <w:basedOn w:val="DefaultParagraphFont"/>
    <w:link w:val="FootnoteText"/>
    <w:uiPriority w:val="99"/>
    <w:rsid w:val="001A232A"/>
    <w:rPr>
      <w:rFonts w:ascii="Calibri" w:eastAsia="MS Mincho" w:hAnsi="Calibri" w:cs="Times New Roman"/>
      <w:sz w:val="24"/>
    </w:rPr>
  </w:style>
  <w:style w:type="paragraph" w:styleId="NoSpacing">
    <w:name w:val="No Spacing"/>
    <w:aliases w:val="Note Level 2,Card Format,Tag and Cite,Dont use,Note Level 21,ClearFormatting,DDI Tag,Tag Title,No Spacing51,CD - Cite,No Spacing6,No Spacing7,Clear"/>
    <w:basedOn w:val="Heading1"/>
    <w:link w:val="Hyperlink"/>
    <w:autoRedefine/>
    <w:uiPriority w:val="99"/>
    <w:qFormat/>
    <w:rsid w:val="001A23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A232A"/>
    <w:rPr>
      <w:rFonts w:ascii="Times New Roman" w:eastAsia="Times New Roman" w:hAnsi="Times New Roman" w:cs="Times New Roman"/>
      <w:sz w:val="24"/>
      <w:szCs w:val="24"/>
    </w:rPr>
  </w:style>
  <w:style w:type="character" w:styleId="Strong">
    <w:name w:val="Strong"/>
    <w:basedOn w:val="DefaultParagraphFont"/>
    <w:uiPriority w:val="22"/>
    <w:qFormat/>
    <w:rsid w:val="001A232A"/>
    <w:rPr>
      <w:b/>
      <w:bCs/>
    </w:rPr>
  </w:style>
  <w:style w:type="paragraph" w:styleId="Header">
    <w:name w:val="header"/>
    <w:basedOn w:val="Normal"/>
    <w:link w:val="HeaderChar"/>
    <w:uiPriority w:val="99"/>
    <w:unhideWhenUsed/>
    <w:rsid w:val="001A2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32A"/>
    <w:rPr>
      <w:rFonts w:ascii="Calibri" w:hAnsi="Calibri"/>
    </w:rPr>
  </w:style>
  <w:style w:type="paragraph" w:styleId="Footer">
    <w:name w:val="footer"/>
    <w:basedOn w:val="Normal"/>
    <w:link w:val="FooterChar"/>
    <w:uiPriority w:val="99"/>
    <w:unhideWhenUsed/>
    <w:rsid w:val="001A2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32A"/>
    <w:rPr>
      <w:rFonts w:ascii="Calibri" w:hAnsi="Calibri"/>
    </w:rPr>
  </w:style>
  <w:style w:type="character" w:customStyle="1" w:styleId="lrzxr">
    <w:name w:val="lrzxr"/>
    <w:basedOn w:val="DefaultParagraphFont"/>
    <w:rsid w:val="001A232A"/>
  </w:style>
  <w:style w:type="paragraph" w:customStyle="1" w:styleId="Emphasize">
    <w:name w:val="Emphasize"/>
    <w:basedOn w:val="Normal"/>
    <w:autoRedefine/>
    <w:uiPriority w:val="7"/>
    <w:qFormat/>
    <w:rsid w:val="001A232A"/>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A232A"/>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1A23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232A"/>
    <w:rPr>
      <w:rFonts w:ascii="Lucida Grande" w:hAnsi="Lucida Grande" w:cs="Lucida Grande"/>
      <w:sz w:val="24"/>
    </w:rPr>
  </w:style>
  <w:style w:type="paragraph" w:customStyle="1" w:styleId="epigraph">
    <w:name w:val="epigraph"/>
    <w:basedOn w:val="Normal"/>
    <w:rsid w:val="001A232A"/>
    <w:pPr>
      <w:spacing w:before="100" w:beforeAutospacing="1" w:after="100" w:afterAutospacing="1" w:line="240" w:lineRule="auto"/>
    </w:pPr>
    <w:rPr>
      <w:rFonts w:eastAsia="Times New Roman"/>
    </w:rPr>
  </w:style>
  <w:style w:type="paragraph" w:customStyle="1" w:styleId="epigraphsource">
    <w:name w:val="epigraphsource"/>
    <w:basedOn w:val="Normal"/>
    <w:rsid w:val="001A232A"/>
    <w:pPr>
      <w:spacing w:before="100" w:beforeAutospacing="1" w:after="100" w:afterAutospacing="1" w:line="240" w:lineRule="auto"/>
    </w:pPr>
    <w:rPr>
      <w:rFonts w:eastAsia="Times New Roman"/>
    </w:rPr>
  </w:style>
  <w:style w:type="paragraph" w:customStyle="1" w:styleId="paraaftertitle">
    <w:name w:val="paraaftertitle"/>
    <w:basedOn w:val="Normal"/>
    <w:rsid w:val="001A232A"/>
    <w:pPr>
      <w:spacing w:before="100" w:beforeAutospacing="1" w:after="100" w:afterAutospacing="1" w:line="240" w:lineRule="auto"/>
    </w:pPr>
    <w:rPr>
      <w:rFonts w:eastAsia="Times New Roman"/>
    </w:rPr>
  </w:style>
  <w:style w:type="paragraph" w:customStyle="1" w:styleId="para">
    <w:name w:val="para"/>
    <w:basedOn w:val="Normal"/>
    <w:rsid w:val="001A232A"/>
    <w:pPr>
      <w:spacing w:before="100" w:beforeAutospacing="1" w:after="100" w:afterAutospacing="1" w:line="240" w:lineRule="auto"/>
    </w:pPr>
    <w:rPr>
      <w:rFonts w:eastAsia="Times New Roman"/>
    </w:rPr>
  </w:style>
  <w:style w:type="character" w:customStyle="1" w:styleId="affiliation">
    <w:name w:val="affiliation"/>
    <w:basedOn w:val="DefaultParagraphFont"/>
    <w:rsid w:val="001A232A"/>
  </w:style>
  <w:style w:type="paragraph" w:styleId="BalloonText">
    <w:name w:val="Balloon Text"/>
    <w:basedOn w:val="Normal"/>
    <w:link w:val="BalloonTextChar"/>
    <w:uiPriority w:val="99"/>
    <w:semiHidden/>
    <w:unhideWhenUsed/>
    <w:rsid w:val="001A232A"/>
    <w:pPr>
      <w:spacing w:after="0" w:line="240" w:lineRule="auto"/>
    </w:pPr>
    <w:rPr>
      <w:sz w:val="18"/>
      <w:szCs w:val="18"/>
    </w:rPr>
  </w:style>
  <w:style w:type="character" w:customStyle="1" w:styleId="BalloonTextChar">
    <w:name w:val="Balloon Text Char"/>
    <w:basedOn w:val="DefaultParagraphFont"/>
    <w:link w:val="BalloonText"/>
    <w:uiPriority w:val="99"/>
    <w:semiHidden/>
    <w:rsid w:val="001A232A"/>
    <w:rPr>
      <w:rFonts w:ascii="Calibri" w:hAnsi="Calibri"/>
      <w:sz w:val="18"/>
      <w:szCs w:val="18"/>
    </w:rPr>
  </w:style>
  <w:style w:type="character" w:customStyle="1" w:styleId="apple-converted-space">
    <w:name w:val="apple-converted-space"/>
    <w:rsid w:val="001A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25220</Words>
  <Characters>143758</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2</cp:revision>
  <dcterms:created xsi:type="dcterms:W3CDTF">2021-11-20T17:07:00Z</dcterms:created>
  <dcterms:modified xsi:type="dcterms:W3CDTF">2021-11-20T17:08:00Z</dcterms:modified>
</cp:coreProperties>
</file>