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B52A8" w14:textId="7AAABB94" w:rsidR="00BA23BF" w:rsidRPr="00C6768A" w:rsidRDefault="00BA23BF" w:rsidP="00BA23BF">
      <w:pPr>
        <w:pStyle w:val="Heading3"/>
      </w:pPr>
      <w:r>
        <w:t>Shell k</w:t>
      </w:r>
    </w:p>
    <w:p w14:paraId="65FED211" w14:textId="77777777" w:rsidR="00BA23BF" w:rsidRPr="003669D1" w:rsidRDefault="00BA23BF" w:rsidP="00BA23BF">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Pr>
          <w:u w:val="single"/>
        </w:rPr>
        <w:t>role of the ballot</w:t>
      </w:r>
      <w:r>
        <w:t xml:space="preserve"> is to endorse the best organizational tactics.</w:t>
      </w:r>
    </w:p>
    <w:p w14:paraId="7BCDCA9C" w14:textId="77777777" w:rsidR="00BA23BF" w:rsidRPr="008A56F1" w:rsidRDefault="00BA23BF" w:rsidP="00BA23BF">
      <w:r w:rsidRPr="00685360">
        <w:rPr>
          <w:rStyle w:val="Style13ptBold"/>
        </w:rPr>
        <w:t>Escalante 19</w:t>
      </w:r>
      <w:r>
        <w:t xml:space="preserve"> [</w:t>
      </w:r>
      <w:r w:rsidRPr="008A56F1">
        <w:t>Alyson</w:t>
      </w:r>
      <w:r w:rsidRPr="00685360">
        <w:t xml:space="preserve"> Escalante, M.A., </w:t>
      </w:r>
      <w:r w:rsidRPr="008A56F1">
        <w:t xml:space="preserve">Department of Philosophy @ University of Oregon, “Truth and Practice: The Marxist Theory of Knowledge,” </w:t>
      </w:r>
      <w:r>
        <w:t>0</w:t>
      </w:r>
      <w:r w:rsidRPr="00685360">
        <w:t>9</w:t>
      </w:r>
      <w:r>
        <w:t>/</w:t>
      </w:r>
      <w:r w:rsidRPr="00685360">
        <w:t>08</w:t>
      </w:r>
      <w:r>
        <w:t>/</w:t>
      </w:r>
      <w:r w:rsidRPr="00685360">
        <w:t>19</w:t>
      </w:r>
      <w:r>
        <w:t xml:space="preserve">, </w:t>
      </w:r>
      <w:r w:rsidRPr="00685360">
        <w:t>tinyurl.com/8jksnexs</w:t>
      </w:r>
      <w:r>
        <w:t>] pat</w:t>
      </w:r>
    </w:p>
    <w:p w14:paraId="20E2CD37" w14:textId="77777777" w:rsidR="00BA23BF" w:rsidRPr="003669D1" w:rsidRDefault="00BA23BF" w:rsidP="00BA23BF">
      <w:pPr>
        <w:rPr>
          <w:sz w:val="12"/>
        </w:rPr>
      </w:pPr>
      <w:r w:rsidRPr="00DF7DB1">
        <w:rPr>
          <w:rStyle w:val="Emphasis"/>
          <w:highlight w:val="green"/>
        </w:rPr>
        <w:t>The world</w:t>
      </w:r>
      <w:r w:rsidRPr="003669D1">
        <w:rPr>
          <w:rStyle w:val="Emphasis"/>
        </w:rPr>
        <w:t xml:space="preserve"> we live in today </w:t>
      </w:r>
      <w:r w:rsidRPr="00DF7DB1">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DF7DB1">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DF7DB1">
        <w:rPr>
          <w:rStyle w:val="StyleUnderline"/>
          <w:highlight w:val="green"/>
        </w:rPr>
        <w:t>created a climate crisis that leaves us on the brink of</w:t>
      </w:r>
      <w:r w:rsidRPr="003669D1">
        <w:rPr>
          <w:rStyle w:val="StyleUnderline"/>
        </w:rPr>
        <w:t xml:space="preserve"> potential </w:t>
      </w:r>
      <w:r w:rsidRPr="00DF7DB1">
        <w:rPr>
          <w:rStyle w:val="StyleUnderline"/>
          <w:highlight w:val="green"/>
        </w:rPr>
        <w:t>extinction</w:t>
      </w:r>
      <w:r w:rsidRPr="003669D1">
        <w:rPr>
          <w:sz w:val="12"/>
        </w:rPr>
        <w:t>.</w:t>
      </w:r>
    </w:p>
    <w:p w14:paraId="37E78B47" w14:textId="77777777" w:rsidR="00BA23BF" w:rsidRPr="003669D1" w:rsidRDefault="00BA23BF" w:rsidP="00BA23BF">
      <w:pPr>
        <w:rPr>
          <w:sz w:val="12"/>
        </w:rPr>
      </w:pPr>
      <w:r w:rsidRPr="00DF7DB1">
        <w:rPr>
          <w:rStyle w:val="StyleUnderline"/>
          <w:highlight w:val="green"/>
        </w:rPr>
        <w:t>Governments</w:t>
      </w:r>
      <w:r w:rsidRPr="003669D1">
        <w:rPr>
          <w:rStyle w:val="StyleUnderline"/>
        </w:rPr>
        <w:t xml:space="preserve"> around the world are </w:t>
      </w:r>
      <w:r w:rsidRPr="00DF7DB1">
        <w:rPr>
          <w:rStyle w:val="StyleUnderline"/>
          <w:highlight w:val="green"/>
        </w:rPr>
        <w:t>turning to</w:t>
      </w:r>
      <w:r w:rsidRPr="003669D1">
        <w:rPr>
          <w:rStyle w:val="StyleUnderline"/>
        </w:rPr>
        <w:t xml:space="preserve"> far right and </w:t>
      </w:r>
      <w:r w:rsidRPr="00DF7DB1">
        <w:rPr>
          <w:rStyle w:val="StyleUnderline"/>
          <w:highlight w:val="green"/>
        </w:rPr>
        <w:t>fascist leaders to assuage</w:t>
      </w:r>
      <w:r w:rsidRPr="003669D1">
        <w:rPr>
          <w:rStyle w:val="StyleUnderline"/>
        </w:rPr>
        <w:t xml:space="preserve"> their </w:t>
      </w:r>
      <w:r w:rsidRPr="00DF7DB1">
        <w:rPr>
          <w:rStyle w:val="StyleUnderline"/>
          <w:highlight w:val="green"/>
        </w:rPr>
        <w:t>fears</w:t>
      </w:r>
      <w:r w:rsidRPr="003669D1">
        <w:rPr>
          <w:rStyle w:val="StyleUnderline"/>
        </w:rPr>
        <w:t xml:space="preserve"> of an uncertain future</w:t>
      </w:r>
      <w:r w:rsidRPr="003669D1">
        <w:rPr>
          <w:sz w:val="12"/>
        </w:rPr>
        <w:t xml:space="preserve">, </w:t>
      </w:r>
      <w:r w:rsidRPr="00DF7DB1">
        <w:rPr>
          <w:rStyle w:val="StyleUnderline"/>
          <w:highlight w:val="green"/>
        </w:rPr>
        <w:t>and the most marginalized</w:t>
      </w:r>
      <w:r w:rsidRPr="003669D1">
        <w:rPr>
          <w:rStyle w:val="StyleUnderline"/>
        </w:rPr>
        <w:t xml:space="preserve"> and oppressed </w:t>
      </w:r>
      <w:r w:rsidRPr="00DF7DB1">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48D6E388" w14:textId="77777777" w:rsidR="00BA23BF" w:rsidRPr="003669D1" w:rsidRDefault="00BA23BF" w:rsidP="00BA23BF">
      <w:pPr>
        <w:rPr>
          <w:sz w:val="8"/>
          <w:szCs w:val="8"/>
        </w:rPr>
      </w:pPr>
      <w:r w:rsidRPr="003669D1">
        <w:rPr>
          <w:sz w:val="12"/>
        </w:rPr>
        <w:t xml:space="preserve">The decaying US empire continues to lash out in violence across the globe in a desperate attempt to re-assert its power and hegemony. </w:t>
      </w:r>
      <w:r w:rsidRPr="00DF7DB1">
        <w:rPr>
          <w:rStyle w:val="StyleUnderline"/>
          <w:highlight w:val="green"/>
        </w:rPr>
        <w:t>Whole countries are destroyed in</w:t>
      </w:r>
      <w:r w:rsidRPr="003669D1">
        <w:rPr>
          <w:rStyle w:val="StyleUnderline"/>
        </w:rPr>
        <w:t xml:space="preserve"> its desperate </w:t>
      </w:r>
      <w:r w:rsidRPr="00DF7DB1">
        <w:rPr>
          <w:rStyle w:val="StyleUnderline"/>
          <w:highlight w:val="green"/>
        </w:rPr>
        <w:t>bids for</w:t>
      </w:r>
      <w:r w:rsidRPr="003669D1">
        <w:rPr>
          <w:rStyle w:val="StyleUnderline"/>
        </w:rPr>
        <w:t xml:space="preserve"> more </w:t>
      </w:r>
      <w:r w:rsidRPr="00DF7DB1">
        <w:rPr>
          <w:rStyle w:val="StyleUnderline"/>
          <w:highlight w:val="green"/>
        </w:rPr>
        <w:t>fossil fuels</w:t>
      </w:r>
      <w:r w:rsidRPr="003669D1">
        <w:rPr>
          <w:sz w:val="12"/>
        </w:rPr>
        <w:t xml:space="preserve">. </w:t>
      </w:r>
      <w:r w:rsidRPr="003669D1">
        <w:rPr>
          <w:sz w:val="8"/>
          <w:szCs w:val="8"/>
        </w:rPr>
        <w:t>The world burns from America’s white phosphorus weaponry.</w:t>
      </w:r>
    </w:p>
    <w:p w14:paraId="76E3AFD8" w14:textId="77777777" w:rsidR="00BA23BF" w:rsidRPr="003669D1" w:rsidRDefault="00BA23BF" w:rsidP="00BA23BF">
      <w:pPr>
        <w:rPr>
          <w:sz w:val="12"/>
        </w:rPr>
      </w:pPr>
      <w:r w:rsidRPr="00DF7DB1">
        <w:rPr>
          <w:rStyle w:val="Emphasis"/>
          <w:highlight w:val="green"/>
        </w:rPr>
        <w:t>The need for</w:t>
      </w:r>
      <w:r w:rsidRPr="003669D1">
        <w:rPr>
          <w:rStyle w:val="Emphasis"/>
        </w:rPr>
        <w:t xml:space="preserve"> a </w:t>
      </w:r>
      <w:r w:rsidRPr="00DF7DB1">
        <w:rPr>
          <w:rStyle w:val="Emphasis"/>
          <w:highlight w:val="green"/>
        </w:rPr>
        <w:t>revolutionary movement</w:t>
      </w:r>
      <w:r w:rsidRPr="003669D1">
        <w:rPr>
          <w:rStyle w:val="Emphasis"/>
        </w:rPr>
        <w:t xml:space="preserve"> capable of replacing capitalism with something better </w:t>
      </w:r>
      <w:r w:rsidRPr="00DF7DB1">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DF7DB1">
        <w:rPr>
          <w:rStyle w:val="StyleUnderline"/>
          <w:highlight w:val="green"/>
        </w:rPr>
        <w:t>people</w:t>
      </w:r>
      <w:r w:rsidRPr="003669D1">
        <w:rPr>
          <w:rStyle w:val="StyleUnderline"/>
        </w:rPr>
        <w:t xml:space="preserve"> are starting to </w:t>
      </w:r>
      <w:r w:rsidRPr="00DF7DB1">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DF7DB1">
        <w:rPr>
          <w:rStyle w:val="StyleUnderline"/>
          <w:highlight w:val="green"/>
        </w:rPr>
        <w:t>capitalism and imperialism</w:t>
      </w:r>
      <w:r w:rsidRPr="003669D1">
        <w:rPr>
          <w:rStyle w:val="StyleUnderline"/>
        </w:rPr>
        <w:t xml:space="preserve"> themselves </w:t>
      </w:r>
      <w:r w:rsidRPr="00DF7DB1">
        <w:rPr>
          <w:rStyle w:val="StyleUnderline"/>
          <w:highlight w:val="green"/>
        </w:rPr>
        <w:t>are the problem</w:t>
      </w:r>
      <w:r w:rsidRPr="003669D1">
        <w:rPr>
          <w:sz w:val="12"/>
        </w:rPr>
        <w:t xml:space="preserve">, </w:t>
      </w:r>
      <w:r w:rsidRPr="00DF7DB1">
        <w:rPr>
          <w:rStyle w:val="StyleUnderline"/>
          <w:highlight w:val="green"/>
        </w:rPr>
        <w:t>and</w:t>
      </w:r>
      <w:r w:rsidRPr="003669D1">
        <w:rPr>
          <w:rStyle w:val="StyleUnderline"/>
        </w:rPr>
        <w:t xml:space="preserve"> that </w:t>
      </w:r>
      <w:r w:rsidRPr="00DF7DB1">
        <w:rPr>
          <w:rStyle w:val="StyleUnderline"/>
          <w:highlight w:val="green"/>
        </w:rPr>
        <w:t>we must unite</w:t>
      </w:r>
      <w:r w:rsidRPr="003669D1">
        <w:rPr>
          <w:rStyle w:val="StyleUnderline"/>
        </w:rPr>
        <w:t xml:space="preserve"> and band together to fight </w:t>
      </w:r>
      <w:r w:rsidRPr="00DF7DB1">
        <w:rPr>
          <w:rStyle w:val="StyleUnderline"/>
          <w:highlight w:val="green"/>
        </w:rPr>
        <w:t>for a better world</w:t>
      </w:r>
      <w:r w:rsidRPr="003669D1">
        <w:rPr>
          <w:sz w:val="12"/>
        </w:rPr>
        <w:t>.</w:t>
      </w:r>
    </w:p>
    <w:p w14:paraId="17DDF0B3" w14:textId="77777777" w:rsidR="00BA23BF" w:rsidRPr="00CA6D44" w:rsidRDefault="00BA23BF" w:rsidP="00BA23BF">
      <w:pPr>
        <w:rPr>
          <w:sz w:val="12"/>
        </w:rPr>
      </w:pPr>
      <w:r w:rsidRPr="00CA6D44">
        <w:rPr>
          <w:sz w:val="12"/>
        </w:rPr>
        <w:t xml:space="preserve">The question then is: </w:t>
      </w:r>
      <w:r w:rsidRPr="00DF7DB1">
        <w:rPr>
          <w:rStyle w:val="StyleUnderline"/>
          <w:highlight w:val="green"/>
        </w:rPr>
        <w:t>how will we know</w:t>
      </w:r>
      <w:r w:rsidRPr="00CA6D44">
        <w:rPr>
          <w:rStyle w:val="StyleUnderline"/>
        </w:rPr>
        <w:t xml:space="preserve"> what strategies</w:t>
      </w:r>
      <w:r w:rsidRPr="00CA6D44">
        <w:rPr>
          <w:sz w:val="12"/>
        </w:rPr>
        <w:t xml:space="preserve">, </w:t>
      </w:r>
      <w:r w:rsidRPr="00DF7DB1">
        <w:rPr>
          <w:rStyle w:val="StyleUnderline"/>
          <w:highlight w:val="green"/>
        </w:rPr>
        <w:t>what tactics</w:t>
      </w:r>
      <w:r w:rsidRPr="00CA6D44">
        <w:rPr>
          <w:sz w:val="12"/>
        </w:rPr>
        <w:t xml:space="preserve">, </w:t>
      </w:r>
      <w:r w:rsidRPr="00CA6D44">
        <w:rPr>
          <w:rStyle w:val="StyleUnderline"/>
        </w:rPr>
        <w:t xml:space="preserve">and what ideas </w:t>
      </w:r>
      <w:r w:rsidRPr="00DF7DB1">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p>
    <w:p w14:paraId="3867C6FD" w14:textId="77777777" w:rsidR="00BA23BF" w:rsidRPr="00CA6D44" w:rsidRDefault="00BA23BF" w:rsidP="00BA23BF">
      <w:pPr>
        <w:rPr>
          <w:sz w:val="12"/>
        </w:rPr>
      </w:pPr>
      <w:r w:rsidRPr="00CA6D44">
        <w:rPr>
          <w:rStyle w:val="StyleUnderline"/>
        </w:rPr>
        <w:t xml:space="preserve">The </w:t>
      </w:r>
      <w:r w:rsidRPr="00DF7DB1">
        <w:rPr>
          <w:rStyle w:val="StyleUnderline"/>
          <w:highlight w:val="green"/>
        </w:rPr>
        <w:t>masses do not want</w:t>
      </w:r>
      <w:r w:rsidRPr="00CA6D44">
        <w:rPr>
          <w:rStyle w:val="StyleUnderline"/>
        </w:rPr>
        <w:t xml:space="preserve"> to embrace </w:t>
      </w:r>
      <w:r w:rsidRPr="00DF7DB1">
        <w:rPr>
          <w:rStyle w:val="StyleUnderline"/>
          <w:highlight w:val="green"/>
        </w:rPr>
        <w:t>defeat</w:t>
      </w:r>
      <w:r w:rsidRPr="00CA6D44">
        <w:rPr>
          <w:sz w:val="12"/>
        </w:rPr>
        <w:t xml:space="preserve">, </w:t>
      </w:r>
      <w:r w:rsidRPr="00DF7DB1">
        <w:rPr>
          <w:rStyle w:val="Emphasis"/>
          <w:highlight w:val="green"/>
        </w:rPr>
        <w:t>they want</w:t>
      </w:r>
      <w:r w:rsidRPr="00CA6D44">
        <w:rPr>
          <w:rStyle w:val="Emphasis"/>
        </w:rPr>
        <w:t xml:space="preserve"> to know how </w:t>
      </w:r>
      <w:r w:rsidRPr="00DF7DB1">
        <w:rPr>
          <w:rStyle w:val="Emphasis"/>
          <w:highlight w:val="green"/>
        </w:rPr>
        <w:t>to fight back</w:t>
      </w:r>
      <w:r w:rsidRPr="00CA6D44">
        <w:rPr>
          <w:sz w:val="12"/>
        </w:rPr>
        <w:t>. Marxism can provide the tools necessary to engage in that fight.</w:t>
      </w:r>
    </w:p>
    <w:p w14:paraId="0049A816" w14:textId="77777777" w:rsidR="00BA23BF" w:rsidRPr="00CA6D44" w:rsidRDefault="00BA23BF" w:rsidP="00BA23BF">
      <w:pPr>
        <w:rPr>
          <w:sz w:val="8"/>
          <w:szCs w:val="8"/>
        </w:rPr>
      </w:pP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24C2151B" w14:textId="77777777" w:rsidR="00BA23BF" w:rsidRDefault="00BA23BF" w:rsidP="00BA23BF">
      <w:pPr>
        <w:rPr>
          <w:sz w:val="12"/>
        </w:rPr>
      </w:pPr>
      <w:r w:rsidRPr="00CA6D44">
        <w:rPr>
          <w:sz w:val="12"/>
        </w:rPr>
        <w:t xml:space="preserve">There will be no victory for the workers of the world without the ability to wield a revolutionary science. </w:t>
      </w:r>
      <w:r w:rsidRPr="00DF7DB1">
        <w:rPr>
          <w:rStyle w:val="StyleUnderline"/>
          <w:highlight w:val="green"/>
        </w:rPr>
        <w:t>What is at stake in questions of Marxist epistemology is the</w:t>
      </w:r>
      <w:r w:rsidRPr="00CA6D44">
        <w:rPr>
          <w:rStyle w:val="StyleUnderline"/>
        </w:rPr>
        <w:t xml:space="preserve"> very </w:t>
      </w:r>
      <w:r w:rsidRPr="00DF7DB1">
        <w:rPr>
          <w:rStyle w:val="StyleUnderline"/>
          <w:highlight w:val="green"/>
        </w:rPr>
        <w:t>possibility of</w:t>
      </w:r>
      <w:r w:rsidRPr="00CA6D44">
        <w:rPr>
          <w:rStyle w:val="StyleUnderline"/>
        </w:rPr>
        <w:t xml:space="preserve"> creating a philosophical and scientific basis for </w:t>
      </w:r>
      <w:r w:rsidRPr="00DF7DB1">
        <w:rPr>
          <w:rStyle w:val="StyleUnderline"/>
          <w:highlight w:val="green"/>
        </w:rPr>
        <w:t>revolution</w:t>
      </w:r>
      <w:r w:rsidRPr="00CA6D44">
        <w:rPr>
          <w:sz w:val="12"/>
        </w:rPr>
        <w:t xml:space="preserve">. </w:t>
      </w:r>
      <w:r w:rsidRPr="00DF7DB1">
        <w:rPr>
          <w:rStyle w:val="Emphasis"/>
          <w:highlight w:val="gree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44B080BB" w14:textId="77777777" w:rsidR="00BA23BF" w:rsidRPr="00E934D4" w:rsidRDefault="00BA23BF" w:rsidP="00BA23BF">
      <w:pPr>
        <w:pStyle w:val="Heading4"/>
      </w:pPr>
      <w:r>
        <w:t xml:space="preserve">Objectivity only </w:t>
      </w:r>
      <w:r>
        <w:rPr>
          <w:u w:val="single"/>
        </w:rPr>
        <w:t>reifies</w:t>
      </w:r>
      <w:r>
        <w:t xml:space="preserve"> capitalism through </w:t>
      </w:r>
      <w:r>
        <w:rPr>
          <w:u w:val="single"/>
        </w:rPr>
        <w:t>constant reproduction</w:t>
      </w:r>
      <w:r>
        <w:t xml:space="preserve"> of itself – only advocacy journalism solves</w:t>
      </w:r>
    </w:p>
    <w:p w14:paraId="42475894" w14:textId="77777777" w:rsidR="00BA23BF" w:rsidRDefault="00BA23BF" w:rsidP="00BA23BF">
      <w:r w:rsidRPr="003E238E">
        <w:rPr>
          <w:rStyle w:val="Style13ptBold"/>
        </w:rPr>
        <w:t>Gonzalez 13</w:t>
      </w:r>
      <w:r>
        <w:t xml:space="preserve"> Christine LeFevere-Gonzalez, B.S. University of Texas at Austin and M.A. University of Colorado at Boulder, A dissertation submitted to the Faculty of the Graduate School of the University of Colorado in partial fulfillment of the requirement for the degree of Doctor of Philosophy, Journalism and Mass Communication, 2013, “Rewriting the Rulebook, Revamping an Industry: Objectivity and Professional Journalism in Transition in the Modern Media Ecology” </w:t>
      </w:r>
      <w:hyperlink r:id="rId6" w:history="1">
        <w:r w:rsidRPr="00F53E50">
          <w:rPr>
            <w:rStyle w:val="Hyperlink"/>
          </w:rPr>
          <w:t>https://scholar.colorado.edu/downloads/n870zr01k</w:t>
        </w:r>
      </w:hyperlink>
      <w:r>
        <w:t xml:space="preserve">// </w:t>
      </w:r>
      <w:proofErr w:type="spellStart"/>
      <w:r>
        <w:t>ella</w:t>
      </w:r>
      <w:proofErr w:type="spellEnd"/>
      <w:r>
        <w:t xml:space="preserve">  [brackets in original text]</w:t>
      </w:r>
    </w:p>
    <w:p w14:paraId="09E637D6" w14:textId="04B233C2" w:rsidR="00BA23BF" w:rsidRPr="00BA23BF" w:rsidRDefault="00BA23BF" w:rsidP="00BA23BF">
      <w:pPr>
        <w:rPr>
          <w:sz w:val="14"/>
        </w:rPr>
      </w:pPr>
      <w:r w:rsidRPr="009E57F6">
        <w:rPr>
          <w:sz w:val="14"/>
        </w:rPr>
        <w:t xml:space="preserve">Jensen sees this definition as meritorious as well, because he respects good scientific work and believes that this use of objectivity possesses a moral and practical value. However, he believes that neither of these two definitions of objectivity--its everyday and scientific uses-mirrors what journalists practice within the newsroom. Like Hedges, Jensen believes that </w:t>
      </w:r>
      <w:r w:rsidRPr="009663D7">
        <w:rPr>
          <w:rStyle w:val="Emphasis"/>
          <w:highlight w:val="green"/>
        </w:rPr>
        <w:t>objectivity</w:t>
      </w:r>
      <w:r w:rsidRPr="008F3076">
        <w:rPr>
          <w:rStyle w:val="Emphasis"/>
        </w:rPr>
        <w:t xml:space="preserve"> in the newsroom </w:t>
      </w:r>
      <w:r w:rsidRPr="009663D7">
        <w:rPr>
          <w:rStyle w:val="Emphasis"/>
          <w:highlight w:val="green"/>
        </w:rPr>
        <w:t>refers to</w:t>
      </w:r>
      <w:r w:rsidRPr="008F3076">
        <w:rPr>
          <w:rStyle w:val="Emphasis"/>
        </w:rPr>
        <w:t xml:space="preserve"> its </w:t>
      </w:r>
      <w:r w:rsidRPr="009663D7">
        <w:rPr>
          <w:rStyle w:val="Emphasis"/>
          <w:highlight w:val="green"/>
        </w:rPr>
        <w:t xml:space="preserve">reliance on official corporate and government sources. </w:t>
      </w:r>
      <w:r w:rsidRPr="009663D7">
        <w:rPr>
          <w:rStyle w:val="StyleUnderline"/>
          <w:highlight w:val="green"/>
        </w:rPr>
        <w:t>A</w:t>
      </w:r>
      <w:r w:rsidRPr="008F3076">
        <w:rPr>
          <w:rStyle w:val="StyleUnderline"/>
        </w:rPr>
        <w:t xml:space="preserve"> similar perspective exists as one of the filters within Herman and Chomsky's "</w:t>
      </w:r>
      <w:r w:rsidRPr="009663D7">
        <w:rPr>
          <w:rStyle w:val="Emphasis"/>
          <w:highlight w:val="green"/>
        </w:rPr>
        <w:t>propaganda model</w:t>
      </w:r>
      <w:r w:rsidRPr="008F3076">
        <w:rPr>
          <w:rStyle w:val="StyleUnderline"/>
        </w:rPr>
        <w:t xml:space="preserve">" in which business and </w:t>
      </w:r>
      <w:r w:rsidRPr="009663D7">
        <w:rPr>
          <w:rStyle w:val="Emphasis"/>
          <w:highlight w:val="green"/>
        </w:rPr>
        <w:t>government powers</w:t>
      </w:r>
      <w:r w:rsidRPr="008F3076">
        <w:rPr>
          <w:rStyle w:val="Emphasis"/>
        </w:rPr>
        <w:t xml:space="preserve"> </w:t>
      </w:r>
      <w:r w:rsidRPr="009663D7">
        <w:rPr>
          <w:rStyle w:val="Emphasis"/>
          <w:highlight w:val="green"/>
        </w:rPr>
        <w:t>shape</w:t>
      </w:r>
      <w:r w:rsidRPr="008F3076">
        <w:rPr>
          <w:rStyle w:val="Emphasis"/>
        </w:rPr>
        <w:t xml:space="preserve"> the</w:t>
      </w:r>
      <w:r w:rsidRPr="008F3076">
        <w:rPr>
          <w:rStyle w:val="StyleUnderline"/>
        </w:rPr>
        <w:t xml:space="preserve"> day. to-day "provision" of </w:t>
      </w:r>
      <w:r w:rsidRPr="008F3076">
        <w:rPr>
          <w:rStyle w:val="Emphasis"/>
        </w:rPr>
        <w:t xml:space="preserve">news by shaping the supply of </w:t>
      </w:r>
      <w:r w:rsidRPr="009663D7">
        <w:rPr>
          <w:rStyle w:val="Emphasis"/>
          <w:highlight w:val="green"/>
        </w:rPr>
        <w:t>experts</w:t>
      </w:r>
      <w:r w:rsidRPr="008F3076">
        <w:rPr>
          <w:rStyle w:val="StyleUnderline"/>
        </w:rPr>
        <w:t xml:space="preserve"> (</w:t>
      </w:r>
      <w:r w:rsidRPr="009E57F6">
        <w:rPr>
          <w:sz w:val="14"/>
        </w:rPr>
        <w:t xml:space="preserve">Herman and Chomsky, 1991, p. 23). </w:t>
      </w:r>
      <w:r w:rsidRPr="008F3076">
        <w:rPr>
          <w:rStyle w:val="Emphasis"/>
        </w:rPr>
        <w:t xml:space="preserve">These experts typically </w:t>
      </w:r>
      <w:r w:rsidRPr="009663D7">
        <w:rPr>
          <w:rStyle w:val="Emphasis"/>
          <w:highlight w:val="green"/>
        </w:rPr>
        <w:t>express pro-establishment opinions</w:t>
      </w:r>
      <w:r w:rsidRPr="008F3076">
        <w:rPr>
          <w:rStyle w:val="Emphasis"/>
        </w:rPr>
        <w:t>,</w:t>
      </w:r>
      <w:r w:rsidRPr="009E57F6">
        <w:rPr>
          <w:sz w:val="14"/>
        </w:rPr>
        <w:t xml:space="preserve"> </w:t>
      </w:r>
      <w:r w:rsidRPr="008F3076">
        <w:rPr>
          <w:rStyle w:val="Emphasis"/>
        </w:rPr>
        <w:t>and their media dominance on major news outlets marginalizes dissident views.</w:t>
      </w:r>
      <w:r w:rsidRPr="009E57F6">
        <w:rPr>
          <w:sz w:val="14"/>
        </w:rPr>
        <w:t xml:space="preserve"> Jensen, too, believes that </w:t>
      </w:r>
      <w:r w:rsidRPr="008F3076">
        <w:rPr>
          <w:rStyle w:val="StyleUnderline"/>
        </w:rPr>
        <w:t xml:space="preserve">quoting elite information sources </w:t>
      </w:r>
      <w:r w:rsidRPr="009663D7">
        <w:rPr>
          <w:rStyle w:val="Emphasis"/>
          <w:highlight w:val="green"/>
        </w:rPr>
        <w:t>only</w:t>
      </w:r>
      <w:r w:rsidRPr="008F3076">
        <w:rPr>
          <w:rStyle w:val="Emphasis"/>
        </w:rPr>
        <w:t xml:space="preserve"> serves to </w:t>
      </w:r>
      <w:r w:rsidRPr="009663D7">
        <w:rPr>
          <w:rStyle w:val="Emphasis"/>
          <w:highlight w:val="green"/>
        </w:rPr>
        <w:t>uphold</w:t>
      </w:r>
      <w:r w:rsidRPr="008F3076">
        <w:rPr>
          <w:rStyle w:val="Emphasis"/>
        </w:rPr>
        <w:t xml:space="preserve"> a </w:t>
      </w:r>
      <w:r w:rsidRPr="009663D7">
        <w:rPr>
          <w:rStyle w:val="Emphasis"/>
          <w:highlight w:val="green"/>
        </w:rPr>
        <w:t>dominant ideology in which</w:t>
      </w:r>
      <w:r w:rsidRPr="008F3076">
        <w:rPr>
          <w:rStyle w:val="Emphasis"/>
        </w:rPr>
        <w:t xml:space="preserve"> America's perceived </w:t>
      </w:r>
      <w:r w:rsidRPr="009663D7">
        <w:rPr>
          <w:rStyle w:val="Emphasis"/>
          <w:highlight w:val="green"/>
        </w:rPr>
        <w:t>capitalistic</w:t>
      </w:r>
      <w:r w:rsidRPr="008F3076">
        <w:rPr>
          <w:rStyle w:val="Emphasis"/>
        </w:rPr>
        <w:t xml:space="preserve"> and global </w:t>
      </w:r>
      <w:r w:rsidRPr="009663D7">
        <w:rPr>
          <w:rStyle w:val="Emphasis"/>
          <w:highlight w:val="green"/>
        </w:rPr>
        <w:t>prowess faces few questions</w:t>
      </w:r>
      <w:r w:rsidRPr="008F3076">
        <w:rPr>
          <w:rStyle w:val="StyleUnderline"/>
        </w:rPr>
        <w:t xml:space="preserve">. </w:t>
      </w:r>
      <w:proofErr w:type="gramStart"/>
      <w:r w:rsidRPr="009E57F6">
        <w:rPr>
          <w:sz w:val="14"/>
        </w:rPr>
        <w:t>So</w:t>
      </w:r>
      <w:proofErr w:type="gramEnd"/>
      <w:r w:rsidRPr="009E57F6">
        <w:rPr>
          <w:sz w:val="14"/>
        </w:rPr>
        <w:t xml:space="preserve"> what does objectivity in journalism mean? What it means is a set of practices that a contemporary, professional journalism has developed. Now, what are those practices? Well, they focus mostly on who is and who is not considered a credible source. Most of what we call objectivity in journalism is really about practices around sources. And my own experience as a journalist, my own experience as a political activist interacting with journalists, and </w:t>
      </w:r>
      <w:proofErr w:type="gramStart"/>
      <w:r w:rsidRPr="009E57F6">
        <w:rPr>
          <w:sz w:val="14"/>
        </w:rPr>
        <w:t>all of</w:t>
      </w:r>
      <w:proofErr w:type="gramEnd"/>
      <w:r w:rsidRPr="009E57F6">
        <w:rPr>
          <w:sz w:val="14"/>
        </w:rPr>
        <w:t xml:space="preserve"> the research that's been done makes it very clear that in mainstream corporate commercial journalism, the practices around sources are creating a category that we typically call "official sources," mostly people from government and government-related institutions and from corporate and corporate-related institutions. To a lesser degree, think tanks and universities. These are places </w:t>
      </w:r>
      <w:proofErr w:type="gramStart"/>
      <w:r w:rsidRPr="009E57F6">
        <w:rPr>
          <w:sz w:val="14"/>
        </w:rPr>
        <w:t>that journalists</w:t>
      </w:r>
      <w:proofErr w:type="gramEnd"/>
      <w:r w:rsidRPr="009E57F6">
        <w:rPr>
          <w:sz w:val="14"/>
        </w:rPr>
        <w:t xml:space="preserve"> give credibility to sources, and those sources therefore take a primary role not just in commenting about the news but in defining what is news. </w:t>
      </w:r>
      <w:r w:rsidRPr="009663D7">
        <w:rPr>
          <w:rStyle w:val="Emphasis"/>
          <w:highlight w:val="green"/>
        </w:rPr>
        <w:t>Instead of relying on the ritual</w:t>
      </w:r>
      <w:r w:rsidRPr="006B1661">
        <w:rPr>
          <w:rStyle w:val="Emphasis"/>
        </w:rPr>
        <w:t xml:space="preserve"> of objective journalism</w:t>
      </w:r>
      <w:r w:rsidRPr="009E57F6">
        <w:rPr>
          <w:sz w:val="14"/>
        </w:rPr>
        <w:t>, Jensen believes that</w:t>
      </w:r>
      <w:r w:rsidRPr="006B1661">
        <w:rPr>
          <w:rStyle w:val="Emphasis"/>
        </w:rPr>
        <w:t xml:space="preserve"> </w:t>
      </w:r>
      <w:r w:rsidRPr="009663D7">
        <w:rPr>
          <w:rStyle w:val="Emphasis"/>
          <w:highlight w:val="green"/>
        </w:rPr>
        <w:t xml:space="preserve">reporters need </w:t>
      </w:r>
      <w:r w:rsidRPr="009663D7">
        <w:rPr>
          <w:rStyle w:val="Emphasis"/>
        </w:rPr>
        <w:t xml:space="preserve">to recognize that there is no "view from nowhere." </w:t>
      </w:r>
      <w:r w:rsidRPr="009E57F6">
        <w:rPr>
          <w:sz w:val="14"/>
        </w:rPr>
        <w:t>"</w:t>
      </w:r>
      <w:r w:rsidRPr="009663D7">
        <w:rPr>
          <w:rStyle w:val="StyleUnderline"/>
        </w:rPr>
        <w:t xml:space="preserve">The first and most crucial step is to develop the capacity of self-reflection," </w:t>
      </w:r>
      <w:r w:rsidRPr="009E57F6">
        <w:rPr>
          <w:sz w:val="14"/>
        </w:rPr>
        <w:t>he maintains, "</w:t>
      </w:r>
      <w:r w:rsidRPr="009663D7">
        <w:rPr>
          <w:rStyle w:val="StyleUnderline"/>
        </w:rPr>
        <w:t>not just individually but as a profession and as an institution."</w:t>
      </w:r>
      <w:r w:rsidRPr="009E57F6">
        <w:rPr>
          <w:sz w:val="14"/>
        </w:rPr>
        <w:t xml:space="preserve"> Like Ward's pragmatic approach to objectivity, Jensen calls for </w:t>
      </w:r>
      <w:r w:rsidRPr="009663D7">
        <w:rPr>
          <w:rStyle w:val="StyleUnderline"/>
        </w:rPr>
        <w:t>greater introspection in</w:t>
      </w:r>
      <w:r w:rsidRPr="008F3076">
        <w:rPr>
          <w:rStyle w:val="StyleUnderline"/>
        </w:rPr>
        <w:t xml:space="preserve"> journalism</w:t>
      </w:r>
      <w:r w:rsidRPr="009E57F6">
        <w:rPr>
          <w:sz w:val="14"/>
        </w:rPr>
        <w:t xml:space="preserve">, except Jensen believes that reporters should focus that reflexivity </w:t>
      </w:r>
      <w:proofErr w:type="gramStart"/>
      <w:r w:rsidRPr="009E57F6">
        <w:rPr>
          <w:sz w:val="14"/>
        </w:rPr>
        <w:t>in</w:t>
      </w:r>
      <w:proofErr w:type="gramEnd"/>
      <w:r w:rsidRPr="009E57F6">
        <w:rPr>
          <w:sz w:val="14"/>
        </w:rPr>
        <w:t xml:space="preserve"> a counter-hegemonic way, </w:t>
      </w:r>
      <w:r w:rsidRPr="009663D7">
        <w:rPr>
          <w:rStyle w:val="Emphasis"/>
          <w:highlight w:val="green"/>
        </w:rPr>
        <w:t>wrest</w:t>
      </w:r>
      <w:r w:rsidRPr="009663D7">
        <w:rPr>
          <w:rStyle w:val="Emphasis"/>
        </w:rPr>
        <w:t>ing</w:t>
      </w:r>
      <w:r w:rsidRPr="008F3076">
        <w:rPr>
          <w:rStyle w:val="Emphasis"/>
        </w:rPr>
        <w:t xml:space="preserve"> their </w:t>
      </w:r>
      <w:r w:rsidRPr="009663D7">
        <w:rPr>
          <w:rStyle w:val="Emphasis"/>
          <w:highlight w:val="green"/>
        </w:rPr>
        <w:t>precepts of</w:t>
      </w:r>
      <w:r w:rsidRPr="008F3076">
        <w:rPr>
          <w:rStyle w:val="Emphasis"/>
        </w:rPr>
        <w:t xml:space="preserve"> American </w:t>
      </w:r>
      <w:r w:rsidRPr="009663D7">
        <w:rPr>
          <w:rStyle w:val="Emphasis"/>
          <w:highlight w:val="green"/>
        </w:rPr>
        <w:t>journalism out</w:t>
      </w:r>
      <w:r w:rsidRPr="008F3076">
        <w:rPr>
          <w:rStyle w:val="Emphasis"/>
        </w:rPr>
        <w:t xml:space="preserve"> of the </w:t>
      </w:r>
      <w:r w:rsidRPr="009663D7">
        <w:rPr>
          <w:rStyle w:val="Emphasis"/>
          <w:highlight w:val="green"/>
        </w:rPr>
        <w:t>capitalist ideology that entraps them</w:t>
      </w:r>
      <w:r w:rsidRPr="008F3076">
        <w:rPr>
          <w:rStyle w:val="Emphasis"/>
        </w:rPr>
        <w:t>.</w:t>
      </w:r>
      <w:r w:rsidRPr="009E57F6">
        <w:rPr>
          <w:sz w:val="14"/>
        </w:rPr>
        <w:t xml:space="preserve"> McChesney (1993) explains that "</w:t>
      </w:r>
      <w:r w:rsidRPr="008F3076">
        <w:rPr>
          <w:rStyle w:val="Emphasis"/>
        </w:rPr>
        <w:t xml:space="preserve">the U.S. political </w:t>
      </w:r>
      <w:r w:rsidRPr="009663D7">
        <w:rPr>
          <w:rStyle w:val="Emphasis"/>
          <w:highlight w:val="green"/>
        </w:rPr>
        <w:t>culture does not permit any discussion of</w:t>
      </w:r>
      <w:r w:rsidRPr="008F3076">
        <w:rPr>
          <w:rStyle w:val="Emphasis"/>
        </w:rPr>
        <w:t xml:space="preserve"> fundamental </w:t>
      </w:r>
      <w:r w:rsidRPr="009663D7">
        <w:rPr>
          <w:rStyle w:val="Emphasis"/>
          <w:highlight w:val="green"/>
        </w:rPr>
        <w:t>weaknesses in capitalism</w:t>
      </w:r>
      <w:r w:rsidRPr="009E57F6">
        <w:rPr>
          <w:sz w:val="14"/>
        </w:rPr>
        <w:t xml:space="preserve">" (p. 262). Additionally, Clarke (2005) argues that the development of "corporate convergence" in the form of chain ownership compelled newsrooms to abandon partisan journalism for the more mass market-friendly objective format (p. 168). Together, these </w:t>
      </w:r>
      <w:r w:rsidRPr="008F3076">
        <w:rPr>
          <w:rStyle w:val="StyleUnderline"/>
        </w:rPr>
        <w:t>thinkers craft a great hegemon from which no newsroom that relies on a market-based model can hope to escape, unless journalists realize their predicament and approach their work with a more critical understanding of the capitalist forces affecting them</w:t>
      </w:r>
      <w:r w:rsidRPr="009E57F6">
        <w:rPr>
          <w:sz w:val="14"/>
        </w:rPr>
        <w:t xml:space="preserve">. Furthermore, </w:t>
      </w:r>
      <w:r w:rsidRPr="009663D7">
        <w:rPr>
          <w:rStyle w:val="Emphasis"/>
        </w:rPr>
        <w:t>Jensen criticizes "fairness</w:t>
      </w:r>
      <w:r w:rsidRPr="009E57F6">
        <w:rPr>
          <w:sz w:val="14"/>
        </w:rPr>
        <w:t xml:space="preserve">" as the gold standard of ethical journalism. </w:t>
      </w:r>
      <w:r w:rsidRPr="009663D7">
        <w:rPr>
          <w:rStyle w:val="StyleUnderline"/>
        </w:rPr>
        <w:t>Now that objectivity has come under attack, particularly in the last ten years, he believes that "mainstream journalists who used to sell the objectivity</w:t>
      </w:r>
      <w:r w:rsidRPr="008F3076">
        <w:rPr>
          <w:rStyle w:val="StyleUnderline"/>
        </w:rPr>
        <w:t xml:space="preserve"> story can't sell that story anymore</w:t>
      </w:r>
      <w:r w:rsidRPr="009E57F6">
        <w:rPr>
          <w:sz w:val="14"/>
        </w:rPr>
        <w:t xml:space="preserve">" because of the commercial success of overtly politicize news sources such as The Fox News Channel and MSNBC. He continues, </w:t>
      </w:r>
      <w:proofErr w:type="gramStart"/>
      <w:r w:rsidRPr="009E57F6">
        <w:rPr>
          <w:sz w:val="14"/>
        </w:rPr>
        <w:t>So</w:t>
      </w:r>
      <w:proofErr w:type="gramEnd"/>
      <w:r w:rsidRPr="009E57F6">
        <w:rPr>
          <w:sz w:val="14"/>
        </w:rPr>
        <w:t xml:space="preserve"> if journalists say, "Well, we're not claiming to be objective anymore, we're striving </w:t>
      </w:r>
      <w:proofErr w:type="spellStart"/>
      <w:r w:rsidRPr="009E57F6">
        <w:rPr>
          <w:sz w:val="14"/>
        </w:rPr>
        <w:t>forfairness</w:t>
      </w:r>
      <w:proofErr w:type="spellEnd"/>
      <w:r w:rsidRPr="009E57F6">
        <w:rPr>
          <w:sz w:val="14"/>
        </w:rPr>
        <w:t xml:space="preserve">," but when they report about the most important story of the last ten years they fall into the same patterns, which again just demonstrates that it's not about what you call it, it's about how you understand what you're doing. And most mainstream corporate commercial journalists understand what they're doing within these traditional, very </w:t>
      </w:r>
      <w:proofErr w:type="gramStart"/>
      <w:r w:rsidRPr="009E57F6">
        <w:rPr>
          <w:sz w:val="14"/>
        </w:rPr>
        <w:t>ideologically-limited</w:t>
      </w:r>
      <w:proofErr w:type="gramEnd"/>
      <w:r w:rsidRPr="009E57F6">
        <w:rPr>
          <w:sz w:val="14"/>
        </w:rPr>
        <w:t xml:space="preserve"> ways of understanding. He also argues that </w:t>
      </w:r>
      <w:r w:rsidRPr="008F3076">
        <w:rPr>
          <w:rStyle w:val="Emphasis"/>
        </w:rPr>
        <w:t xml:space="preserve">a </w:t>
      </w:r>
      <w:r w:rsidRPr="009663D7">
        <w:rPr>
          <w:rStyle w:val="Emphasis"/>
          <w:highlight w:val="green"/>
        </w:rPr>
        <w:t>commitment to fairness does little to curb</w:t>
      </w:r>
      <w:r w:rsidRPr="008F3076">
        <w:rPr>
          <w:rStyle w:val="Emphasis"/>
        </w:rPr>
        <w:t xml:space="preserve"> the </w:t>
      </w:r>
      <w:r w:rsidRPr="009663D7">
        <w:rPr>
          <w:rStyle w:val="Emphasis"/>
          <w:highlight w:val="green"/>
        </w:rPr>
        <w:t>impact</w:t>
      </w:r>
      <w:r w:rsidRPr="008F3076">
        <w:rPr>
          <w:rStyle w:val="Emphasis"/>
        </w:rPr>
        <w:t xml:space="preserve"> of mainstream journalism's reliance on "elite" sources</w:t>
      </w:r>
      <w:r w:rsidRPr="009E57F6">
        <w:rPr>
          <w:sz w:val="14"/>
        </w:rPr>
        <w:t xml:space="preserve">. </w:t>
      </w:r>
      <w:proofErr w:type="gramStart"/>
      <w:r w:rsidRPr="009E57F6">
        <w:rPr>
          <w:sz w:val="14"/>
        </w:rPr>
        <w:t>So</w:t>
      </w:r>
      <w:proofErr w:type="gramEnd"/>
      <w:r w:rsidRPr="009E57F6">
        <w:rPr>
          <w:sz w:val="14"/>
        </w:rPr>
        <w:t xml:space="preserve"> </w:t>
      </w:r>
      <w:r w:rsidRPr="008F3076">
        <w:rPr>
          <w:rStyle w:val="StyleUnderline"/>
        </w:rPr>
        <w:t xml:space="preserve">imagine that the sourcing practices I described are unchanged, but instead of calling it "objectivity" you call it "a struggle for fairness," but the </w:t>
      </w:r>
      <w:r w:rsidRPr="009663D7">
        <w:rPr>
          <w:rStyle w:val="Emphasis"/>
          <w:highlight w:val="green"/>
        </w:rPr>
        <w:t>underlying practices</w:t>
      </w:r>
      <w:r w:rsidRPr="008F3076">
        <w:rPr>
          <w:rStyle w:val="Emphasis"/>
        </w:rPr>
        <w:t xml:space="preserve"> are </w:t>
      </w:r>
      <w:r w:rsidRPr="009663D7">
        <w:rPr>
          <w:rStyle w:val="Emphasis"/>
          <w:highlight w:val="green"/>
        </w:rPr>
        <w:t>the same</w:t>
      </w:r>
      <w:r w:rsidRPr="009E57F6">
        <w:rPr>
          <w:sz w:val="14"/>
        </w:rPr>
        <w:t xml:space="preserve">. Well, </w:t>
      </w:r>
      <w:r w:rsidRPr="008F3076">
        <w:rPr>
          <w:rStyle w:val="Emphasis"/>
        </w:rPr>
        <w:t>and it doesn't matter what you call it.</w:t>
      </w:r>
      <w:r w:rsidRPr="009E57F6">
        <w:rPr>
          <w:sz w:val="14"/>
        </w:rPr>
        <w:t xml:space="preserve"> </w:t>
      </w:r>
      <w:r w:rsidRPr="008F3076">
        <w:rPr>
          <w:rStyle w:val="Emphasis"/>
        </w:rPr>
        <w:t>The problem is the practices</w:t>
      </w:r>
      <w:r w:rsidRPr="009E57F6">
        <w:rPr>
          <w:sz w:val="14"/>
        </w:rPr>
        <w:t xml:space="preserve">... They have not reflected on the underlying structure of the industry and the reporting practices. They've simply tried to find a new name for </w:t>
      </w:r>
      <w:proofErr w:type="spellStart"/>
      <w:proofErr w:type="gramStart"/>
      <w:r w:rsidRPr="009E57F6">
        <w:rPr>
          <w:sz w:val="14"/>
        </w:rPr>
        <w:t>it.Jensen's</w:t>
      </w:r>
      <w:proofErr w:type="spellEnd"/>
      <w:proofErr w:type="gramEnd"/>
      <w:r w:rsidRPr="009E57F6">
        <w:rPr>
          <w:sz w:val="14"/>
        </w:rPr>
        <w:t xml:space="preserve"> cynicism about fairness stands in striking opposition to the manner by which the reporters in Part 1 describe how the concept functions as a practical goal in their daily routines. The reporters interviewed almost universally maintain that they strive to be "fair," and that "</w:t>
      </w:r>
      <w:r w:rsidRPr="008F3076">
        <w:rPr>
          <w:rStyle w:val="StyleUnderline"/>
        </w:rPr>
        <w:t>fairness" describes the subjective,</w:t>
      </w:r>
      <w:r w:rsidRPr="009E57F6">
        <w:rPr>
          <w:sz w:val="14"/>
        </w:rPr>
        <w:t xml:space="preserve"> reflexive aspects of their work in a way in which </w:t>
      </w:r>
      <w:r w:rsidRPr="009663D7">
        <w:rPr>
          <w:rStyle w:val="Emphasis"/>
          <w:highlight w:val="green"/>
        </w:rPr>
        <w:t>objectivity falls short</w:t>
      </w:r>
      <w:r w:rsidRPr="008F3076">
        <w:rPr>
          <w:rStyle w:val="Emphasis"/>
        </w:rPr>
        <w:t>.</w:t>
      </w:r>
      <w:r w:rsidRPr="009E57F6">
        <w:rPr>
          <w:sz w:val="14"/>
        </w:rPr>
        <w:t xml:space="preserve"> Many of the reporters believe that </w:t>
      </w:r>
      <w:r w:rsidRPr="008F3076">
        <w:rPr>
          <w:rStyle w:val="Emphasis"/>
        </w:rPr>
        <w:t xml:space="preserve">objectivity </w:t>
      </w:r>
      <w:r w:rsidRPr="009663D7">
        <w:rPr>
          <w:rStyle w:val="Emphasis"/>
          <w:highlight w:val="green"/>
        </w:rPr>
        <w:t>never materialized</w:t>
      </w:r>
      <w:r w:rsidRPr="008F3076">
        <w:rPr>
          <w:rStyle w:val="Emphasis"/>
        </w:rPr>
        <w:t xml:space="preserve"> as a part of professional journalism practice</w:t>
      </w:r>
      <w:r w:rsidRPr="009E57F6">
        <w:rPr>
          <w:sz w:val="14"/>
        </w:rPr>
        <w:t xml:space="preserve"> </w:t>
      </w:r>
      <w:r w:rsidRPr="008F3076">
        <w:rPr>
          <w:rStyle w:val="StyleUnderline"/>
        </w:rPr>
        <w:t>although the concept remains an abstraction with potent symbolic power in the minds of many journalists.</w:t>
      </w:r>
      <w:r w:rsidRPr="009E57F6">
        <w:rPr>
          <w:sz w:val="14"/>
        </w:rPr>
        <w:t xml:space="preserve"> So Jensen's cynicism is not entirely without cause: Journalists indeed have made a rhetorical adjustment in how they describe their work without actually changing their newsgathering routines: however, their decision reflects less a market-based reaction to what "sells" to their audiences, and more reflects a maturing profession seeking to specify the type of jargon that better fits what they actually do day to day on the job Jensen also expressed skepticism about Rosenstiel's push for transparency as a primary journalistic value. I think that people like Kovach and Rosenstiel are the </w:t>
      </w:r>
      <w:proofErr w:type="gramStart"/>
      <w:r w:rsidRPr="009E57F6">
        <w:rPr>
          <w:sz w:val="14"/>
        </w:rPr>
        <w:t>most sane</w:t>
      </w:r>
      <w:proofErr w:type="gramEnd"/>
      <w:r w:rsidRPr="009E57F6">
        <w:rPr>
          <w:sz w:val="14"/>
        </w:rPr>
        <w:t xml:space="preserve"> voices within mainstream journalism, but because they are still trapped within that ideology, I think in the end </w:t>
      </w:r>
      <w:proofErr w:type="spellStart"/>
      <w:r w:rsidRPr="009E57F6">
        <w:rPr>
          <w:sz w:val="14"/>
        </w:rPr>
        <w:t>tneir</w:t>
      </w:r>
      <w:proofErr w:type="spellEnd"/>
      <w:r w:rsidRPr="009E57F6">
        <w:rPr>
          <w:sz w:val="14"/>
        </w:rPr>
        <w:t xml:space="preserve"> project is a failed project, because they don't step back and say </w:t>
      </w:r>
      <w:r w:rsidRPr="00977627">
        <w:rPr>
          <w:rStyle w:val="StyleUnderline"/>
        </w:rPr>
        <w:t xml:space="preserve">the fundamental question is whether or not good </w:t>
      </w:r>
      <w:proofErr w:type="spellStart"/>
      <w:r w:rsidRPr="00977627">
        <w:rPr>
          <w:rStyle w:val="StyleUnderline"/>
        </w:rPr>
        <w:t>newsreporting</w:t>
      </w:r>
      <w:proofErr w:type="spellEnd"/>
      <w:r w:rsidRPr="00977627">
        <w:rPr>
          <w:rStyle w:val="StyleUnderline"/>
        </w:rPr>
        <w:t xml:space="preserve"> can be done by reporters working for a capitalist institution within capitalism-that's the first and most obvious question</w:t>
      </w:r>
      <w:r w:rsidRPr="009E57F6">
        <w:rPr>
          <w:sz w:val="14"/>
        </w:rPr>
        <w:t xml:space="preserve">. </w:t>
      </w:r>
      <w:proofErr w:type="gramStart"/>
      <w:r w:rsidRPr="009E57F6">
        <w:rPr>
          <w:sz w:val="14"/>
        </w:rPr>
        <w:t>So</w:t>
      </w:r>
      <w:proofErr w:type="gramEnd"/>
      <w:r w:rsidRPr="009E57F6">
        <w:rPr>
          <w:sz w:val="14"/>
        </w:rPr>
        <w:t xml:space="preserve"> Jensen believes that no construction of professional standards--no establishment of universal ethical concepts such as objectivity, fairness, or transparency-can improve journalism's quality or how it serves the American public without journalists first adopting a critical stance of hegemonic precepts such as capitalism and American global dominance. Isabel McDonald (2006) also argues for a critical journalism stance, and hence, the establishment of a critical journalism pedagogy in educational programs. She labels </w:t>
      </w:r>
      <w:proofErr w:type="spellStart"/>
      <w:r w:rsidRPr="009E57F6">
        <w:rPr>
          <w:sz w:val="14"/>
        </w:rPr>
        <w:t>effortsby</w:t>
      </w:r>
      <w:proofErr w:type="spellEnd"/>
      <w:r w:rsidRPr="009E57F6">
        <w:rPr>
          <w:sz w:val="14"/>
        </w:rPr>
        <w:t xml:space="preserve"> ethics reformers to establish professional standards as "overly idealistic." She quotes Herbert Gans' critique of Kovach and Rosenstiel's The Elements of Journalism, in which he wrote that "the authors view the ideals as, among other things, a weapon with which to fight the commercial and other forces threatening the profession, but whether any ideal has sufficient fire power to overcome a powerful reality is doubtful" (Gans, 2003, p. 36, as quoted in McDonald, 2006, p. 755). MacDonald argues that </w:t>
      </w:r>
      <w:r w:rsidRPr="008F3076">
        <w:rPr>
          <w:rStyle w:val="Emphasis"/>
        </w:rPr>
        <w:t xml:space="preserve">the </w:t>
      </w:r>
      <w:r w:rsidRPr="009663D7">
        <w:rPr>
          <w:rStyle w:val="Emphasis"/>
          <w:highlight w:val="green"/>
        </w:rPr>
        <w:t>goal</w:t>
      </w:r>
      <w:r w:rsidRPr="008F3076">
        <w:rPr>
          <w:rStyle w:val="Emphasis"/>
        </w:rPr>
        <w:t xml:space="preserve"> for journalists </w:t>
      </w:r>
      <w:r w:rsidRPr="009663D7">
        <w:rPr>
          <w:rStyle w:val="Emphasis"/>
          <w:highlight w:val="green"/>
        </w:rPr>
        <w:t>should</w:t>
      </w:r>
      <w:r w:rsidRPr="008F3076">
        <w:rPr>
          <w:rStyle w:val="Emphasis"/>
        </w:rPr>
        <w:t xml:space="preserve"> instead </w:t>
      </w:r>
      <w:r w:rsidRPr="009663D7">
        <w:rPr>
          <w:rStyle w:val="Emphasis"/>
          <w:highlight w:val="green"/>
        </w:rPr>
        <w:t>be to challenge</w:t>
      </w:r>
      <w:r w:rsidRPr="008F3076">
        <w:rPr>
          <w:rStyle w:val="Emphasis"/>
        </w:rPr>
        <w:t xml:space="preserve"> the </w:t>
      </w:r>
      <w:r w:rsidRPr="009663D7">
        <w:rPr>
          <w:rStyle w:val="Emphasis"/>
          <w:highlight w:val="green"/>
        </w:rPr>
        <w:t>corporate logic</w:t>
      </w:r>
      <w:r w:rsidRPr="008F3076">
        <w:rPr>
          <w:rStyle w:val="Emphasis"/>
        </w:rPr>
        <w:t xml:space="preserve"> that undermines a public interest focus to their work</w:t>
      </w:r>
      <w:r w:rsidRPr="009E57F6">
        <w:rPr>
          <w:sz w:val="14"/>
        </w:rPr>
        <w:t xml:space="preserve">. If </w:t>
      </w:r>
      <w:r w:rsidRPr="008F3076">
        <w:rPr>
          <w:rStyle w:val="StyleUnderline"/>
        </w:rPr>
        <w:t>a critical journalism education "succeeds in encouraging students to develop an analysis of the constraints of the commercial media</w:t>
      </w:r>
      <w:r w:rsidRPr="009E57F6">
        <w:rPr>
          <w:sz w:val="14"/>
        </w:rPr>
        <w:t xml:space="preserve">, as well as </w:t>
      </w:r>
      <w:r w:rsidRPr="009663D7">
        <w:rPr>
          <w:rStyle w:val="Emphasis"/>
          <w:highlight w:val="green"/>
        </w:rPr>
        <w:t>exploring diverse journalistic practices</w:t>
      </w:r>
      <w:r w:rsidRPr="008F3076">
        <w:rPr>
          <w:rStyle w:val="Emphasis"/>
        </w:rPr>
        <w:t>,</w:t>
      </w:r>
      <w:r w:rsidRPr="009E57F6">
        <w:rPr>
          <w:sz w:val="14"/>
        </w:rPr>
        <w:t xml:space="preserve"> these students are arguably </w:t>
      </w:r>
      <w:r w:rsidRPr="008F3076">
        <w:rPr>
          <w:rStyle w:val="StyleUnderline"/>
        </w:rPr>
        <w:t>better positioned to rise to the challenge of promoting a journalism that better serves the public</w:t>
      </w:r>
      <w:r w:rsidRPr="009E57F6">
        <w:rPr>
          <w:sz w:val="14"/>
        </w:rPr>
        <w:t xml:space="preserve">" (McDonald, p. 758). </w:t>
      </w:r>
      <w:proofErr w:type="spellStart"/>
      <w:r w:rsidRPr="009E57F6">
        <w:rPr>
          <w:sz w:val="14"/>
        </w:rPr>
        <w:t>lensen</w:t>
      </w:r>
      <w:proofErr w:type="spellEnd"/>
      <w:r w:rsidRPr="009E57F6">
        <w:rPr>
          <w:sz w:val="14"/>
        </w:rPr>
        <w:t xml:space="preserve"> and McDonald, and other media scholars who work within the critical political-economist framework, focus on the modern media ecology with a strident, macro- level perspective. Large, faceless institutional forces (the "MSM"; the "MIC") conspire to reinforce dominant ideologies that control the lives of "the masses" (see Herman and Chomsky, 1991; Bagdikian, 1983, 2000, 2004). In a sense, they</w:t>
      </w:r>
      <w:r w:rsidRPr="00C203D4">
        <w:rPr>
          <w:rStyle w:val="StyleUnderline"/>
        </w:rPr>
        <w:t xml:space="preserve"> observe the media environment as if they are watching great gods </w:t>
      </w:r>
      <w:proofErr w:type="gramStart"/>
      <w:r w:rsidRPr="00C203D4">
        <w:rPr>
          <w:rStyle w:val="StyleUnderline"/>
        </w:rPr>
        <w:t>in the midst of</w:t>
      </w:r>
      <w:proofErr w:type="gramEnd"/>
      <w:r w:rsidRPr="00C203D4">
        <w:rPr>
          <w:rStyle w:val="StyleUnderline"/>
        </w:rPr>
        <w:t xml:space="preserve"> battle, with the oppressed forces of public good falling prey to monolithic, capitalist deities that </w:t>
      </w:r>
      <w:proofErr w:type="spellStart"/>
      <w:r w:rsidRPr="00C203D4">
        <w:rPr>
          <w:rStyle w:val="StyleUnderline"/>
        </w:rPr>
        <w:t>seek"to</w:t>
      </w:r>
      <w:proofErr w:type="spellEnd"/>
      <w:r w:rsidRPr="00C203D4">
        <w:rPr>
          <w:rStyle w:val="StyleUnderline"/>
        </w:rPr>
        <w:t xml:space="preserve"> undermine the will of the people, operating as faceless masses engaged in a kind of groupthink</w:t>
      </w:r>
      <w:r w:rsidRPr="009E57F6">
        <w:rPr>
          <w:sz w:val="14"/>
        </w:rPr>
        <w:t xml:space="preserve">. </w:t>
      </w:r>
      <w:r w:rsidRPr="00C203D4">
        <w:rPr>
          <w:rStyle w:val="StyleUnderline"/>
        </w:rPr>
        <w:t>Little of this framework offers room for subtlety or nuance in understanding the current condition of journalism</w:t>
      </w:r>
      <w:r w:rsidRPr="009E57F6">
        <w:rPr>
          <w:sz w:val="14"/>
        </w:rPr>
        <w:t>. As Chris Hedges demonstrates earlier in this writing, the debate about the current state of objectivity is no exception. "</w:t>
      </w:r>
      <w:r w:rsidRPr="008F3076">
        <w:rPr>
          <w:rStyle w:val="StyleUnderline"/>
        </w:rPr>
        <w:t xml:space="preserve">The Media" adopted objectivity because of its market-friendly application. "The Media" then abandoned objectivity because "The </w:t>
      </w:r>
      <w:proofErr w:type="spellStart"/>
      <w:r w:rsidRPr="008F3076">
        <w:rPr>
          <w:rStyle w:val="StyleUnderline"/>
        </w:rPr>
        <w:t>Publicno</w:t>
      </w:r>
      <w:proofErr w:type="spellEnd"/>
      <w:r w:rsidRPr="008F3076">
        <w:rPr>
          <w:rStyle w:val="StyleUnderline"/>
        </w:rPr>
        <w:t xml:space="preserve"> longer bought what "The Media" were selling</w:t>
      </w:r>
      <w:r w:rsidRPr="009E57F6">
        <w:rPr>
          <w:sz w:val="14"/>
        </w:rPr>
        <w:t>. After much flak, "The Media" adopted fairness as their new standard because "they" could sell it better to "The Public."</w:t>
      </w:r>
      <w:r>
        <w:rPr>
          <w:sz w:val="14"/>
        </w:rPr>
        <w:t xml:space="preserve"> </w:t>
      </w:r>
      <w:r w:rsidRPr="009023D3">
        <w:rPr>
          <w:sz w:val="14"/>
        </w:rPr>
        <w:t xml:space="preserve">The political-economist perspective has defined much of the debate surrounding American journalism ethics since the 1990s and has shaped our understanding of topics such as objectivity with a narrow, economistic focus. Michael </w:t>
      </w:r>
      <w:proofErr w:type="spellStart"/>
      <w:r w:rsidRPr="009023D3">
        <w:rPr>
          <w:sz w:val="14"/>
        </w:rPr>
        <w:t>Schudson</w:t>
      </w:r>
      <w:proofErr w:type="spellEnd"/>
      <w:r w:rsidRPr="009023D3">
        <w:rPr>
          <w:sz w:val="14"/>
        </w:rPr>
        <w:t xml:space="preserve"> writes, </w:t>
      </w:r>
      <w:proofErr w:type="gramStart"/>
      <w:r w:rsidRPr="009023D3">
        <w:rPr>
          <w:sz w:val="14"/>
        </w:rPr>
        <w:t>Some</w:t>
      </w:r>
      <w:proofErr w:type="gramEnd"/>
      <w:r w:rsidRPr="009023D3">
        <w:rPr>
          <w:sz w:val="14"/>
        </w:rPr>
        <w:t xml:space="preserve"> scholars persist in emphasizing the media's uniformity, which derives from its role as a necessary component of advancing the interests of corporate capitalism. Popular in some quarters of the left, this approach sees capitalist self-interest at every turn, as each cover of Time, each episode of 60 Minutes, and every New York Times front page shores up a capitalist system. To these critics, every apparent sign of debate or controversy merely covers up a deeper uniformity of views (</w:t>
      </w:r>
      <w:proofErr w:type="spellStart"/>
      <w:r w:rsidRPr="009023D3">
        <w:rPr>
          <w:sz w:val="14"/>
        </w:rPr>
        <w:t>Schudson</w:t>
      </w:r>
      <w:proofErr w:type="spellEnd"/>
      <w:r w:rsidRPr="009023D3">
        <w:rPr>
          <w:sz w:val="14"/>
        </w:rPr>
        <w:t xml:space="preserve">, 2011, p. 31). Despite all of this, however, they are correct to a degree. Market forces have undermined the quality of journalism, especially when accounting for budgetary cuts to investigative and science journalism, and mainstream cable news continues to provide almost nauseating displays of he said/she said reporting and tit-for-tat public debate that appeal to the lowest common denominator. The problem with the political-economist perspective of journalism does not lie in the problems it identifies, but in how it frames those problems, failing to account for other ideological forces in American society that could, in smaller spaces of the American discursive environment, also shape the modern news ecology. American journalism is not merely an economic product, but a social construction based on blend of cultural, economic, political, and historical forces. Our understanding of the condition of journalistic objectivity should account for </w:t>
      </w:r>
      <w:proofErr w:type="gramStart"/>
      <w:r w:rsidRPr="009023D3">
        <w:rPr>
          <w:sz w:val="14"/>
        </w:rPr>
        <w:t>all of</w:t>
      </w:r>
      <w:proofErr w:type="gramEnd"/>
      <w:r w:rsidRPr="009023D3">
        <w:rPr>
          <w:sz w:val="14"/>
        </w:rPr>
        <w:t xml:space="preserve"> these factors. Conclusions The fox hunt for a new universal journalism ethic to replace the much maligned and discredited notion of objectivity continues. Media scholars have clamored in recent </w:t>
      </w:r>
      <w:proofErr w:type="spellStart"/>
      <w:r w:rsidRPr="009023D3">
        <w:rPr>
          <w:sz w:val="14"/>
        </w:rPr>
        <w:t>yearsto</w:t>
      </w:r>
      <w:proofErr w:type="spellEnd"/>
      <w:r w:rsidRPr="009023D3">
        <w:rPr>
          <w:sz w:val="14"/>
        </w:rPr>
        <w:t xml:space="preserve"> locate the key value that better instructs modern journalism. Whether fairness, pragmatic objectivity, or transparency becomes the new term of art remains to be seen. Critical political economists also pursue a new universal for objectivity, but only with the intention of criticizing a media system that they see as fraught with a capitalist ideology that undermines journalism's moral responsibility to the public. </w:t>
      </w:r>
      <w:r w:rsidRPr="00243539">
        <w:rPr>
          <w:rStyle w:val="StyleUnderline"/>
        </w:rPr>
        <w:t>Their condemnation of objectivity ideologically maps to the work of Jay Rosen, Clay Shirky, and others who support the establishment of more avenues for citizen and public forms of journalism</w:t>
      </w:r>
      <w:r w:rsidRPr="009023D3">
        <w:rPr>
          <w:sz w:val="14"/>
        </w:rPr>
        <w:t xml:space="preserve">. They </w:t>
      </w:r>
      <w:r w:rsidRPr="00243539">
        <w:rPr>
          <w:rStyle w:val="StyleUnderline"/>
        </w:rPr>
        <w:t>believe firmly that</w:t>
      </w:r>
      <w:r w:rsidRPr="009023D3">
        <w:rPr>
          <w:sz w:val="14"/>
        </w:rPr>
        <w:t xml:space="preserve"> </w:t>
      </w:r>
      <w:r w:rsidRPr="00243539">
        <w:rPr>
          <w:rStyle w:val="Emphasis"/>
        </w:rPr>
        <w:t xml:space="preserve">the </w:t>
      </w:r>
      <w:r w:rsidRPr="00243539">
        <w:rPr>
          <w:rStyle w:val="Emphasis"/>
          <w:highlight w:val="green"/>
        </w:rPr>
        <w:t>establishment of alternative</w:t>
      </w:r>
      <w:r w:rsidRPr="00243539">
        <w:rPr>
          <w:rStyle w:val="Emphasis"/>
        </w:rPr>
        <w:t xml:space="preserve"> forms of </w:t>
      </w:r>
      <w:r w:rsidRPr="00243539">
        <w:rPr>
          <w:rStyle w:val="Emphasis"/>
          <w:highlight w:val="green"/>
        </w:rPr>
        <w:t>journalism will improve how news addresses the public interest</w:t>
      </w:r>
      <w:r w:rsidRPr="009023D3">
        <w:rPr>
          <w:sz w:val="14"/>
        </w:rPr>
        <w:t>. They also believe that encouraging journalists to adopt a more critical perspective of their newsrooms will improve journalistic accountability to the public. Both are noble and worthwhile pursuits, albeit incomplete. All three alternative conceptualizations place newsrooms closer to public debate and incorporate subjective reasoning, introspection, and reflexivity into their models, which better fits the more fluid modern news ecology. Mill's embracing of human fallibility in his construction of public debate has reflected the American conception of free expression and the pursuit of truth. Perhaps these more subjective approaches to newsgathering will better suit that tradition.</w:t>
      </w:r>
    </w:p>
    <w:p w14:paraId="5FF8B700" w14:textId="77777777" w:rsidR="00BA23BF" w:rsidRDefault="00BA23BF" w:rsidP="00BA23BF">
      <w:pPr>
        <w:pStyle w:val="Heading4"/>
      </w:pPr>
      <w:r>
        <w:t xml:space="preserve">Democracy </w:t>
      </w:r>
      <w:r>
        <w:rPr>
          <w:u w:val="single"/>
        </w:rPr>
        <w:t>sustains</w:t>
      </w:r>
      <w:r>
        <w:t xml:space="preserve"> capitalism in a way that </w:t>
      </w:r>
      <w:r>
        <w:rPr>
          <w:u w:val="single"/>
        </w:rPr>
        <w:t>only advocacy</w:t>
      </w:r>
      <w:r>
        <w:t xml:space="preserve"> can overcome</w:t>
      </w:r>
    </w:p>
    <w:p w14:paraId="639165EC" w14:textId="77777777" w:rsidR="00BA23BF" w:rsidRPr="005E10F6" w:rsidRDefault="00BA23BF" w:rsidP="00BA23BF">
      <w:r w:rsidRPr="00190900">
        <w:rPr>
          <w:rStyle w:val="Style13ptBold"/>
        </w:rPr>
        <w:t xml:space="preserve">Singh </w:t>
      </w:r>
      <w:r>
        <w:rPr>
          <w:rStyle w:val="Style13ptBold"/>
        </w:rPr>
        <w:t>89</w:t>
      </w:r>
      <w:r>
        <w:t xml:space="preserve"> Rustam Singh, Panjab University, Department of Political Science, 1-28-1989, “Status of Violence in Marx's Theory of Revolution”, Economic and Political Weekly, </w:t>
      </w:r>
      <w:hyperlink r:id="rId7" w:history="1">
        <w:r w:rsidRPr="007C071B">
          <w:rPr>
            <w:rStyle w:val="Hyperlink"/>
          </w:rPr>
          <w:t>https://www.jstor.org/stable/pdf/4394305.pdf?refreqid=excelsior%3A18f2ce3b0e46ab2a827fbbac9dc397bc&amp;ab_segments=&amp;origin=</w:t>
        </w:r>
      </w:hyperlink>
      <w:r>
        <w:t xml:space="preserve"> // </w:t>
      </w:r>
      <w:proofErr w:type="spellStart"/>
      <w:r>
        <w:t>ella</w:t>
      </w:r>
      <w:proofErr w:type="spellEnd"/>
    </w:p>
    <w:p w14:paraId="5BFFF04A" w14:textId="67641A64" w:rsidR="00BA23BF" w:rsidRDefault="00BA23BF" w:rsidP="00BA23BF">
      <w:pPr>
        <w:rPr>
          <w:sz w:val="16"/>
        </w:rPr>
      </w:pPr>
      <w:r w:rsidRPr="00DA4D00">
        <w:rPr>
          <w:sz w:val="16"/>
        </w:rPr>
        <w:t xml:space="preserve">Thirdly, </w:t>
      </w:r>
      <w:r w:rsidRPr="00367108">
        <w:rPr>
          <w:rStyle w:val="Emphasis"/>
          <w:highlight w:val="green"/>
        </w:rPr>
        <w:t>Marx and Engels</w:t>
      </w:r>
      <w:r w:rsidRPr="00E31C27">
        <w:rPr>
          <w:rStyle w:val="Emphasis"/>
        </w:rPr>
        <w:t xml:space="preserve"> were </w:t>
      </w:r>
      <w:r w:rsidRPr="00367108">
        <w:rPr>
          <w:rStyle w:val="Emphasis"/>
          <w:highlight w:val="green"/>
        </w:rPr>
        <w:t>frequently advocating</w:t>
      </w:r>
      <w:r w:rsidRPr="00E31C27">
        <w:rPr>
          <w:rStyle w:val="Emphasis"/>
        </w:rPr>
        <w:t xml:space="preserve">, during this very period, the </w:t>
      </w:r>
      <w:r w:rsidRPr="00367108">
        <w:rPr>
          <w:rStyle w:val="Emphasis"/>
          <w:highlight w:val="green"/>
        </w:rPr>
        <w:t>workers' right to come to power</w:t>
      </w:r>
      <w:r w:rsidRPr="00E31C27">
        <w:rPr>
          <w:rStyle w:val="Emphasis"/>
        </w:rPr>
        <w:t xml:space="preserve"> through violent means</w:t>
      </w:r>
      <w:r w:rsidRPr="00DA4D00">
        <w:rPr>
          <w:sz w:val="16"/>
        </w:rPr>
        <w:t xml:space="preserve">. And the platform for this advocacy was often the International itself. </w:t>
      </w:r>
      <w:r w:rsidRPr="00367108">
        <w:rPr>
          <w:rStyle w:val="Emphasis"/>
          <w:highlight w:val="green"/>
        </w:rPr>
        <w:t>They would have refrained</w:t>
      </w:r>
      <w:r w:rsidRPr="00E31C27">
        <w:rPr>
          <w:rStyle w:val="StyleUnderline"/>
        </w:rPr>
        <w:t xml:space="preserve"> from indulging in these exercises </w:t>
      </w:r>
      <w:r w:rsidRPr="00367108">
        <w:rPr>
          <w:rStyle w:val="Emphasis"/>
          <w:highlight w:val="green"/>
        </w:rPr>
        <w:t>had</w:t>
      </w:r>
      <w:r w:rsidRPr="00E31C27">
        <w:rPr>
          <w:rStyle w:val="Emphasis"/>
        </w:rPr>
        <w:t xml:space="preserve"> the </w:t>
      </w:r>
      <w:r w:rsidRPr="00367108">
        <w:rPr>
          <w:rStyle w:val="Emphasis"/>
          <w:highlight w:val="green"/>
        </w:rPr>
        <w:t>security of</w:t>
      </w:r>
      <w:r w:rsidRPr="00E31C27">
        <w:rPr>
          <w:rStyle w:val="Emphasis"/>
        </w:rPr>
        <w:t xml:space="preserve"> the members of </w:t>
      </w:r>
      <w:r w:rsidRPr="00367108">
        <w:rPr>
          <w:rStyle w:val="Emphasis"/>
          <w:highlight w:val="green"/>
        </w:rPr>
        <w:t>the International been their prime concern</w:t>
      </w:r>
      <w:r w:rsidRPr="00E31C27">
        <w:rPr>
          <w:rStyle w:val="Emphasis"/>
        </w:rPr>
        <w:t>.</w:t>
      </w:r>
      <w:r w:rsidRPr="00DA4D00">
        <w:rPr>
          <w:sz w:val="16"/>
        </w:rPr>
        <w:t xml:space="preserve"> Miller forgets that it was during these very years that Marx lauded and defended the failed Paris Commune which had given a demonstration of a violent revolution in its </w:t>
      </w:r>
      <w:proofErr w:type="gramStart"/>
      <w:r w:rsidRPr="00DA4D00">
        <w:rPr>
          <w:sz w:val="16"/>
        </w:rPr>
        <w:t>more bloodier</w:t>
      </w:r>
      <w:proofErr w:type="gramEnd"/>
      <w:r w:rsidRPr="00DA4D00">
        <w:rPr>
          <w:sz w:val="16"/>
        </w:rPr>
        <w:t xml:space="preserve"> form. Summing up his argument, Miller says: </w:t>
      </w:r>
      <w:r w:rsidRPr="00E31C27">
        <w:rPr>
          <w:rStyle w:val="StyleUnderline"/>
        </w:rPr>
        <w:t xml:space="preserve">the primary claim in Marx's mature political theory is that </w:t>
      </w:r>
      <w:proofErr w:type="spellStart"/>
      <w:r w:rsidRPr="00367108">
        <w:rPr>
          <w:rStyle w:val="StyleUnderline"/>
          <w:highlight w:val="green"/>
        </w:rPr>
        <w:t>organised</w:t>
      </w:r>
      <w:proofErr w:type="spellEnd"/>
      <w:r w:rsidRPr="00367108">
        <w:rPr>
          <w:rStyle w:val="StyleUnderline"/>
          <w:highlight w:val="green"/>
        </w:rPr>
        <w:t xml:space="preserve"> large scale violence</w:t>
      </w:r>
      <w:r w:rsidRPr="00E31C27">
        <w:rPr>
          <w:rStyle w:val="StyleUnderline"/>
        </w:rPr>
        <w:t xml:space="preserve"> is </w:t>
      </w:r>
      <w:r w:rsidRPr="00367108">
        <w:rPr>
          <w:rStyle w:val="StyleUnderline"/>
          <w:highlight w:val="green"/>
        </w:rPr>
        <w:t>necessary to end bourgeois dominance</w:t>
      </w:r>
      <w:r w:rsidRPr="00DA4D00">
        <w:rPr>
          <w:sz w:val="16"/>
        </w:rPr>
        <w:t xml:space="preserve">... </w:t>
      </w:r>
      <w:r w:rsidRPr="00E31C27">
        <w:rPr>
          <w:rStyle w:val="StyleUnderline"/>
        </w:rPr>
        <w:t xml:space="preserve">An </w:t>
      </w:r>
      <w:r w:rsidRPr="00367108">
        <w:rPr>
          <w:rStyle w:val="StyleUnderline"/>
          <w:highlight w:val="green"/>
        </w:rPr>
        <w:t>electoral triumph</w:t>
      </w:r>
      <w:r w:rsidRPr="00DA4D00">
        <w:rPr>
          <w:sz w:val="16"/>
        </w:rPr>
        <w:t xml:space="preserve"> may, atypically, precede violent class struggle, but it </w:t>
      </w:r>
      <w:r w:rsidRPr="00367108">
        <w:rPr>
          <w:rStyle w:val="Emphasis"/>
          <w:highlight w:val="green"/>
        </w:rPr>
        <w:t>never supplants</w:t>
      </w:r>
      <w:r w:rsidRPr="00E31C27">
        <w:rPr>
          <w:rStyle w:val="Emphasis"/>
        </w:rPr>
        <w:t xml:space="preserve"> it</w:t>
      </w:r>
      <w:r w:rsidRPr="00DA4D00">
        <w:rPr>
          <w:sz w:val="16"/>
        </w:rPr>
        <w:t xml:space="preserve">. Surely, it is not seriously misleading to </w:t>
      </w:r>
      <w:proofErr w:type="spellStart"/>
      <w:r w:rsidRPr="00DA4D00">
        <w:rPr>
          <w:sz w:val="16"/>
        </w:rPr>
        <w:t>summarise</w:t>
      </w:r>
      <w:proofErr w:type="spellEnd"/>
      <w:r w:rsidRPr="00DA4D00">
        <w:rPr>
          <w:sz w:val="16"/>
        </w:rPr>
        <w:t xml:space="preserve"> this position as "the necessity of revolution..." 1 We have seen, </w:t>
      </w:r>
      <w:proofErr w:type="gramStart"/>
      <w:r w:rsidRPr="00DA4D00">
        <w:rPr>
          <w:sz w:val="16"/>
        </w:rPr>
        <w:t>during the course of</w:t>
      </w:r>
      <w:proofErr w:type="gramEnd"/>
      <w:r w:rsidRPr="00DA4D00">
        <w:rPr>
          <w:sz w:val="16"/>
        </w:rPr>
        <w:t xml:space="preserve"> this paper, that by early 1870s Marx and Engels no longer retained their faith in the necessity and inevitability of a violent revolution. They had now come to believe that the nature and the form of </w:t>
      </w:r>
      <w:proofErr w:type="spellStart"/>
      <w:r w:rsidRPr="00DA4D00">
        <w:rPr>
          <w:sz w:val="16"/>
        </w:rPr>
        <w:t>tlhe</w:t>
      </w:r>
      <w:proofErr w:type="spellEnd"/>
      <w:r w:rsidRPr="00DA4D00">
        <w:rPr>
          <w:sz w:val="16"/>
        </w:rPr>
        <w:t xml:space="preserve"> revolution will be determined by the </w:t>
      </w:r>
      <w:proofErr w:type="gramStart"/>
      <w:r w:rsidRPr="00DA4D00">
        <w:rPr>
          <w:sz w:val="16"/>
        </w:rPr>
        <w:t>particular set</w:t>
      </w:r>
      <w:proofErr w:type="gramEnd"/>
      <w:r w:rsidRPr="00DA4D00">
        <w:rPr>
          <w:sz w:val="16"/>
        </w:rPr>
        <w:t xml:space="preserve"> of circumstances prevailing at a given historical juncture. Accordingly, </w:t>
      </w:r>
      <w:r w:rsidRPr="00367108">
        <w:rPr>
          <w:rStyle w:val="Emphasis"/>
        </w:rPr>
        <w:t>the revolution could be</w:t>
      </w:r>
      <w:r w:rsidRPr="00DA4D00">
        <w:rPr>
          <w:sz w:val="16"/>
        </w:rPr>
        <w:t xml:space="preserve"> either violent or </w:t>
      </w:r>
      <w:r w:rsidRPr="00367108">
        <w:rPr>
          <w:rStyle w:val="Emphasis"/>
        </w:rPr>
        <w:t>peaceful</w:t>
      </w:r>
      <w:r w:rsidRPr="00DA4D00">
        <w:rPr>
          <w:sz w:val="16"/>
        </w:rPr>
        <w:t xml:space="preserve">. It is difficult to agree with Miller, therefore, that the "primary" claim in Marx's "mature" political theory was that violence was "necessary" to end bourgeois rule, Miller presents Marx's argument in a way that makes it look as if Marx </w:t>
      </w:r>
      <w:proofErr w:type="spellStart"/>
      <w:r w:rsidRPr="00DA4D00">
        <w:rPr>
          <w:sz w:val="16"/>
        </w:rPr>
        <w:t>emphasised</w:t>
      </w:r>
      <w:proofErr w:type="spellEnd"/>
      <w:r w:rsidRPr="00DA4D00">
        <w:rPr>
          <w:sz w:val="16"/>
        </w:rPr>
        <w:t xml:space="preserve"> the primacy of violence even though he admitted the possibility of a peaceful change. As a matter of fact, however, Marx does not talk in terms of the 'primary' and the 'secondary' while referring to violent and peaceful means, respectively. According to him, violence will be necessary only at those places where the means for effecting peaceful transition do not exist, or they do exist but are made inaccessible by the ruling classes when the transition looks possible. Marx nowhere specifically says that the </w:t>
      </w:r>
      <w:proofErr w:type="gramStart"/>
      <w:r w:rsidRPr="00DA4D00">
        <w:rPr>
          <w:sz w:val="16"/>
        </w:rPr>
        <w:t>ruling .classes</w:t>
      </w:r>
      <w:proofErr w:type="gramEnd"/>
      <w:r w:rsidRPr="00DA4D00">
        <w:rPr>
          <w:sz w:val="16"/>
        </w:rPr>
        <w:t xml:space="preserve"> -will take this action, an implication inherent in Miller's argument. Citing the example of Allende's Chile, Miller pontificates: "It is one thing for a movement with a </w:t>
      </w:r>
      <w:proofErr w:type="spellStart"/>
      <w:r w:rsidRPr="00DA4D00">
        <w:rPr>
          <w:sz w:val="16"/>
        </w:rPr>
        <w:t>programme</w:t>
      </w:r>
      <w:proofErr w:type="spellEnd"/>
      <w:r w:rsidRPr="00DA4D00">
        <w:rPr>
          <w:sz w:val="16"/>
        </w:rPr>
        <w:t xml:space="preserve"> threatening dominant social groups to win an election. It is another thing for it to change society</w:t>
      </w:r>
      <w:r w:rsidRPr="00E31C27">
        <w:rPr>
          <w:rStyle w:val="StyleUnderline"/>
        </w:rPr>
        <w:t xml:space="preserve">... </w:t>
      </w:r>
      <w:r w:rsidRPr="00DA4D00">
        <w:rPr>
          <w:sz w:val="16"/>
        </w:rPr>
        <w:t xml:space="preserve">A </w:t>
      </w:r>
      <w:r w:rsidRPr="00367108">
        <w:rPr>
          <w:rStyle w:val="StyleUnderline"/>
          <w:highlight w:val="green"/>
        </w:rPr>
        <w:t>workers'</w:t>
      </w:r>
      <w:r w:rsidRPr="00DA4D00">
        <w:rPr>
          <w:sz w:val="16"/>
        </w:rPr>
        <w:t xml:space="preserve"> movement</w:t>
      </w:r>
      <w:r w:rsidRPr="00E31C27">
        <w:rPr>
          <w:rStyle w:val="StyleUnderline"/>
        </w:rPr>
        <w:t xml:space="preserve"> whose practice is </w:t>
      </w:r>
      <w:r w:rsidRPr="00367108">
        <w:rPr>
          <w:rStyle w:val="StyleUnderline"/>
          <w:highlight w:val="green"/>
        </w:rPr>
        <w:t>con- fined to electoral agitation</w:t>
      </w:r>
      <w:r w:rsidRPr="00E31C27">
        <w:rPr>
          <w:rStyle w:val="StyleUnderline"/>
        </w:rPr>
        <w:t xml:space="preserve"> will </w:t>
      </w:r>
      <w:r w:rsidRPr="00367108">
        <w:rPr>
          <w:rStyle w:val="StyleUnderline"/>
          <w:highlight w:val="green"/>
        </w:rPr>
        <w:t>hardly</w:t>
      </w:r>
      <w:r w:rsidRPr="00E31C27">
        <w:rPr>
          <w:rStyle w:val="StyleUnderline"/>
        </w:rPr>
        <w:t xml:space="preserve"> be </w:t>
      </w:r>
      <w:r w:rsidRPr="00367108">
        <w:rPr>
          <w:rStyle w:val="StyleUnderline"/>
          <w:highlight w:val="green"/>
        </w:rPr>
        <w:t>able to put down a "pro-slavery rebellion</w:t>
      </w:r>
      <w:r w:rsidRPr="00DA4D00">
        <w:rPr>
          <w:sz w:val="16"/>
          <w:highlight w:val="green"/>
        </w:rPr>
        <w:t>",</w:t>
      </w:r>
      <w:r w:rsidRPr="00DA4D00">
        <w:rPr>
          <w:sz w:val="16"/>
        </w:rPr>
        <w:t xml:space="preserve"> </w:t>
      </w:r>
      <w:r w:rsidRPr="00E31C27">
        <w:rPr>
          <w:rStyle w:val="StyleUnderline"/>
        </w:rPr>
        <w:t>with the bulk of material and professional military expertise on the other side"</w:t>
      </w:r>
      <w:r w:rsidRPr="00DA4D00">
        <w:rPr>
          <w:sz w:val="16"/>
        </w:rPr>
        <w:t>'01 All this may be true-and Chile's example shows that it can turn out to be true-but this is Miller's position, and not that of Marx.</w:t>
      </w:r>
    </w:p>
    <w:p w14:paraId="16A94724" w14:textId="318772AE" w:rsidR="00BA23BF" w:rsidRPr="00027471" w:rsidRDefault="00BA23BF" w:rsidP="00BA23BF">
      <w:pPr>
        <w:pStyle w:val="Heading4"/>
      </w:pPr>
      <w:r>
        <w:t xml:space="preserve">Capitalism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t>
      </w:r>
    </w:p>
    <w:p w14:paraId="771AF203" w14:textId="77777777" w:rsidR="00BA23BF" w:rsidRDefault="00BA23BF" w:rsidP="00BA23BF">
      <w:r w:rsidRPr="009A13DA">
        <w:rPr>
          <w:rStyle w:val="Style13ptBold"/>
        </w:rPr>
        <w:t xml:space="preserve">von Weizsäcker and </w:t>
      </w:r>
      <w:proofErr w:type="spellStart"/>
      <w:r w:rsidRPr="009A13DA">
        <w:rPr>
          <w:rStyle w:val="Style13ptBold"/>
        </w:rPr>
        <w:t>Wijkman</w:t>
      </w:r>
      <w:proofErr w:type="spellEnd"/>
      <w:r w:rsidRPr="009A13DA">
        <w:rPr>
          <w:rStyle w:val="Style13ptBold"/>
        </w:rPr>
        <w:t xml:space="preserve"> </w:t>
      </w:r>
      <w:r>
        <w:rPr>
          <w:rStyle w:val="Style13ptBold"/>
        </w:rPr>
        <w:t>‘17</w:t>
      </w:r>
    </w:p>
    <w:p w14:paraId="5FC3574C" w14:textId="77777777" w:rsidR="00BA23BF" w:rsidRPr="008F33E9" w:rsidRDefault="00BA23BF" w:rsidP="00BA23BF">
      <w:pPr>
        <w:rPr>
          <w:sz w:val="16"/>
          <w:szCs w:val="16"/>
        </w:rPr>
      </w:pPr>
      <w:r w:rsidRPr="008F33E9">
        <w:rPr>
          <w:sz w:val="16"/>
          <w:szCs w:val="16"/>
        </w:rPr>
        <w:t xml:space="preserve">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xml:space="preserve">,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w:t>
      </w:r>
      <w:proofErr w:type="gramStart"/>
      <w:r w:rsidRPr="008F33E9">
        <w:rPr>
          <w:sz w:val="16"/>
          <w:szCs w:val="16"/>
        </w:rPr>
        <w:t>Population</w:t>
      </w:r>
      <w:proofErr w:type="gramEnd"/>
      <w:r w:rsidRPr="008F33E9">
        <w:rPr>
          <w:sz w:val="16"/>
          <w:szCs w:val="16"/>
        </w:rPr>
        <w:t xml:space="preserve">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5E0FF460" w14:textId="30BA95B1" w:rsidR="00BA23BF" w:rsidRDefault="00BA23BF" w:rsidP="00BA23BF">
      <w:pPr>
        <w:rPr>
          <w:sz w:val="12"/>
        </w:rPr>
      </w:pPr>
      <w:r w:rsidRPr="009A13DA">
        <w:rPr>
          <w:sz w:val="12"/>
        </w:rPr>
        <w:t xml:space="preserve">1.1 Introduction: The World in Disarray We all know that </w:t>
      </w:r>
      <w:r w:rsidRPr="000C79E6">
        <w:rPr>
          <w:rStyle w:val="StyleUnderline"/>
          <w:highlight w:val="green"/>
        </w:rPr>
        <w:t>the world is in crisis</w:t>
      </w:r>
      <w:r w:rsidRPr="009A13DA">
        <w:rPr>
          <w:sz w:val="12"/>
        </w:rPr>
        <w:t xml:space="preserve">. Science tells us that </w:t>
      </w:r>
      <w:r w:rsidRPr="009A13DA">
        <w:rPr>
          <w:rStyle w:val="Emphasis"/>
        </w:rPr>
        <w:t xml:space="preserve">almost </w:t>
      </w:r>
      <w:r w:rsidRPr="000C79E6">
        <w:rPr>
          <w:rStyle w:val="Emphasis"/>
          <w:highlight w:val="green"/>
        </w:rPr>
        <w:t>half of the top soils</w:t>
      </w:r>
      <w:r w:rsidRPr="009A13DA">
        <w:rPr>
          <w:rStyle w:val="StyleUnderline"/>
        </w:rPr>
        <w:t xml:space="preserve"> on earth </w:t>
      </w:r>
      <w:r w:rsidRPr="000C79E6">
        <w:rPr>
          <w:rStyle w:val="StyleUnderline"/>
          <w:highlight w:val="green"/>
        </w:rPr>
        <w:t>have been depleted</w:t>
      </w:r>
      <w:r w:rsidRPr="009A13DA">
        <w:rPr>
          <w:sz w:val="12"/>
        </w:rPr>
        <w:t xml:space="preserve"> in the last 150 years1 ; </w:t>
      </w:r>
      <w:r w:rsidRPr="009A13DA">
        <w:rPr>
          <w:rStyle w:val="StyleUnderline"/>
        </w:rPr>
        <w:t xml:space="preserve">nearly </w:t>
      </w:r>
      <w:r w:rsidRPr="000C79E6">
        <w:rPr>
          <w:rStyle w:val="Emphasis"/>
          <w:highlight w:val="green"/>
        </w:rPr>
        <w:t>90% of fish stocks</w:t>
      </w:r>
      <w:r w:rsidRPr="000C79E6">
        <w:rPr>
          <w:rStyle w:val="StyleUnderline"/>
          <w:highlight w:val="green"/>
        </w:rPr>
        <w:t xml:space="preserve"> are</w:t>
      </w:r>
      <w:r w:rsidRPr="009A13DA">
        <w:rPr>
          <w:rStyle w:val="StyleUnderline"/>
        </w:rPr>
        <w:t xml:space="preserve"> either </w:t>
      </w:r>
      <w:r w:rsidRPr="000C79E6">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0C79E6">
        <w:rPr>
          <w:rStyle w:val="StyleUnderline"/>
          <w:highlight w:val="green"/>
        </w:rPr>
        <w:t>civilization is</w:t>
      </w:r>
      <w:r w:rsidRPr="000C79E6">
        <w:rPr>
          <w:sz w:val="12"/>
          <w:highlight w:val="green"/>
        </w:rPr>
        <w:t xml:space="preserve"> </w:t>
      </w:r>
      <w:r w:rsidRPr="000C79E6">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0C79E6">
        <w:rPr>
          <w:rStyle w:val="Emphasis"/>
          <w:highlight w:val="green"/>
        </w:rPr>
        <w:t>overpopulation</w:t>
      </w:r>
      <w:r w:rsidRPr="000C79E6">
        <w:rPr>
          <w:sz w:val="12"/>
          <w:highlight w:val="green"/>
        </w:rPr>
        <w:t xml:space="preserve">, </w:t>
      </w:r>
      <w:r w:rsidRPr="000C79E6">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0C79E6">
        <w:rPr>
          <w:rStyle w:val="Emphasis"/>
          <w:highlight w:val="green"/>
        </w:rPr>
        <w:t>environmentally</w:t>
      </w:r>
      <w:r w:rsidRPr="009A13DA">
        <w:rPr>
          <w:rStyle w:val="Emphasis"/>
        </w:rPr>
        <w:t xml:space="preserve"> </w:t>
      </w:r>
      <w:r w:rsidRPr="000C79E6">
        <w:rPr>
          <w:rStyle w:val="Emphasis"/>
          <w:highlight w:val="green"/>
        </w:rPr>
        <w:t>malign technologies</w:t>
      </w:r>
      <w:r w:rsidRPr="000C79E6">
        <w:rPr>
          <w:rStyle w:val="StyleUnderline"/>
          <w:highlight w:val="green"/>
        </w:rPr>
        <w:t xml:space="preserve"> and </w:t>
      </w:r>
      <w:r w:rsidRPr="000C79E6">
        <w:rPr>
          <w:rStyle w:val="Emphasis"/>
          <w:highlight w:val="green"/>
        </w:rPr>
        <w:t xml:space="preserve">gross </w:t>
      </w:r>
      <w:proofErr w:type="gramStart"/>
      <w:r w:rsidRPr="000C79E6">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0C79E6">
        <w:rPr>
          <w:rStyle w:val="StyleUnderline"/>
          <w:highlight w:val="green"/>
        </w:rPr>
        <w:t>The crisis is</w:t>
      </w:r>
      <w:r w:rsidRPr="009A13DA">
        <w:rPr>
          <w:rStyle w:val="StyleUnderline"/>
        </w:rPr>
        <w:t xml:space="preserve"> not cyclical </w:t>
      </w:r>
      <w:r w:rsidRPr="009A13DA">
        <w:rPr>
          <w:rStyle w:val="Emphasis"/>
        </w:rPr>
        <w:t xml:space="preserve">but </w:t>
      </w:r>
      <w:r w:rsidRPr="000C79E6">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0C79E6">
        <w:rPr>
          <w:rStyle w:val="StyleUnderline"/>
          <w:highlight w:val="green"/>
        </w:rPr>
        <w:t>Billions of people</w:t>
      </w:r>
      <w:r w:rsidRPr="009A13DA">
        <w:rPr>
          <w:sz w:val="12"/>
        </w:rPr>
        <w:t xml:space="preserve"> have reached a state of mind where they </w:t>
      </w:r>
      <w:r w:rsidRPr="000C79E6">
        <w:rPr>
          <w:rStyle w:val="StyleUnderline"/>
          <w:highlight w:val="green"/>
        </w:rPr>
        <w:t>don’t</w:t>
      </w:r>
      <w:r w:rsidRPr="000C79E6">
        <w:rPr>
          <w:sz w:val="12"/>
          <w:highlight w:val="green"/>
        </w:rPr>
        <w:t xml:space="preserve"> </w:t>
      </w:r>
      <w:r w:rsidRPr="000C79E6">
        <w:rPr>
          <w:rStyle w:val="StyleUnderline"/>
          <w:highlight w:val="green"/>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w:t>
      </w:r>
      <w:proofErr w:type="gramStart"/>
      <w:r w:rsidRPr="009A13DA">
        <w:rPr>
          <w:sz w:val="12"/>
        </w:rPr>
        <w:t>Yemen</w:t>
      </w:r>
      <w:proofErr w:type="gramEnd"/>
      <w:r w:rsidRPr="009A13DA">
        <w:rPr>
          <w:sz w:val="12"/>
        </w:rPr>
        <w:t xml:space="preserve">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0C79E6">
        <w:rPr>
          <w:rStyle w:val="StyleUnderline"/>
          <w:highlight w:val="green"/>
        </w:rPr>
        <w:t xml:space="preserve">Land grabbing is </w:t>
      </w:r>
      <w:r w:rsidRPr="000C79E6">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0C79E6">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0C79E6">
        <w:rPr>
          <w:rStyle w:val="StyleUnderline"/>
          <w:highlight w:val="green"/>
        </w:rPr>
        <w:t xml:space="preserve">the current crisis is </w:t>
      </w:r>
      <w:r w:rsidRPr="009A2A75">
        <w:rPr>
          <w:rStyle w:val="StyleUnderline"/>
        </w:rPr>
        <w:t xml:space="preserve">also </w:t>
      </w:r>
      <w:r w:rsidRPr="000C79E6">
        <w:rPr>
          <w:rStyle w:val="StyleUnderline"/>
          <w:highlight w:val="green"/>
        </w:rPr>
        <w:t xml:space="preserve">a </w:t>
      </w:r>
      <w:r w:rsidRPr="000C79E6">
        <w:rPr>
          <w:rStyle w:val="Emphasis"/>
          <w:highlight w:val="green"/>
        </w:rPr>
        <w:t>crisis of</w:t>
      </w:r>
      <w:r w:rsidRPr="009A13DA">
        <w:rPr>
          <w:rStyle w:val="Emphasis"/>
        </w:rPr>
        <w:t xml:space="preserve"> </w:t>
      </w:r>
      <w:r w:rsidRPr="000C79E6">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w:t>
      </w:r>
      <w:proofErr w:type="gramStart"/>
      <w:r w:rsidRPr="009A13DA">
        <w:rPr>
          <w:sz w:val="12"/>
        </w:rPr>
        <w:t>regions</w:t>
      </w:r>
      <w:proofErr w:type="gramEnd"/>
      <w:r w:rsidRPr="009A13DA">
        <w:rPr>
          <w:sz w:val="12"/>
        </w:rPr>
        <w:t xml:space="preserve">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06556FA8" w14:textId="4F954B1E" w:rsidR="00BA23BF" w:rsidRPr="00BA23BF" w:rsidRDefault="00BA23BF" w:rsidP="00BA23BF">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0C79E6">
        <w:rPr>
          <w:rStyle w:val="StyleUnderline"/>
          <w:highlight w:val="green"/>
        </w:rPr>
        <w:t>This phenomenon of right-wing populism can be</w:t>
      </w:r>
      <w:r w:rsidRPr="00514D97">
        <w:rPr>
          <w:rStyle w:val="StyleUnderline"/>
        </w:rPr>
        <w:t xml:space="preserve"> </w:t>
      </w:r>
      <w:r w:rsidRPr="000C79E6">
        <w:rPr>
          <w:rStyle w:val="StyleUnderline"/>
          <w:highlight w:val="green"/>
        </w:rPr>
        <w:t>explained</w:t>
      </w:r>
      <w:r w:rsidRPr="00D1420D">
        <w:rPr>
          <w:sz w:val="12"/>
        </w:rPr>
        <w:t xml:space="preserve"> to an extent </w:t>
      </w:r>
      <w:r w:rsidRPr="000C79E6">
        <w:rPr>
          <w:rStyle w:val="StyleUnderline"/>
          <w:highlight w:val="green"/>
        </w:rPr>
        <w:t>by the ‘</w:t>
      </w:r>
      <w:r w:rsidRPr="000C79E6">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0C79E6">
        <w:rPr>
          <w:rStyle w:val="StyleUnderline"/>
          <w:highlight w:val="green"/>
        </w:rPr>
        <w:t>financialization’</w:t>
      </w:r>
      <w:r w:rsidRPr="00D1420D">
        <w:rPr>
          <w:sz w:val="12"/>
        </w:rPr>
        <w:t xml:space="preserve"> of the economy </w:t>
      </w:r>
      <w:r w:rsidRPr="000C79E6">
        <w:rPr>
          <w:rStyle w:val="StyleUnderline"/>
          <w:highlight w:val="green"/>
        </w:rPr>
        <w:t>is the cause of income</w:t>
      </w:r>
      <w:r w:rsidRPr="000C79E6">
        <w:rPr>
          <w:sz w:val="12"/>
          <w:highlight w:val="green"/>
        </w:rPr>
        <w:t xml:space="preserve"> </w:t>
      </w:r>
      <w:r w:rsidRPr="000C79E6">
        <w:rPr>
          <w:rStyle w:val="StyleUnderline"/>
          <w:highlight w:val="green"/>
        </w:rPr>
        <w:t>inequality</w:t>
      </w:r>
      <w:r w:rsidRPr="00D1420D">
        <w:rPr>
          <w:sz w:val="12"/>
        </w:rPr>
        <w:t xml:space="preserve">, </w:t>
      </w:r>
      <w:r w:rsidRPr="000C79E6">
        <w:rPr>
          <w:rStyle w:val="StyleUnderline"/>
          <w:highlight w:val="green"/>
        </w:rPr>
        <w:t>falling wages and</w:t>
      </w:r>
      <w:r w:rsidRPr="00DB2D93">
        <w:rPr>
          <w:rStyle w:val="StyleUnderline"/>
        </w:rPr>
        <w:t xml:space="preserve"> the </w:t>
      </w:r>
      <w:r w:rsidRPr="000C79E6">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0C79E6">
        <w:rPr>
          <w:rStyle w:val="StyleUnderline"/>
          <w:highlight w:val="green"/>
        </w:rPr>
        <w:t xml:space="preserve">that has turned the </w:t>
      </w:r>
      <w:r w:rsidRPr="000C79E6">
        <w:rPr>
          <w:rStyle w:val="Emphasis"/>
          <w:highlight w:val="green"/>
        </w:rPr>
        <w:t>economy</w:t>
      </w:r>
      <w:r w:rsidRPr="00DB2D93">
        <w:rPr>
          <w:rStyle w:val="Emphasis"/>
        </w:rPr>
        <w:t xml:space="preserve"> </w:t>
      </w:r>
      <w:r w:rsidRPr="000C79E6">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w:t>
      </w:r>
      <w:proofErr w:type="gramStart"/>
      <w:r w:rsidRPr="00D1420D">
        <w:rPr>
          <w:sz w:val="12"/>
        </w:rPr>
        <w:t>understanding</w:t>
      </w:r>
      <w:proofErr w:type="gramEnd"/>
      <w:r w:rsidRPr="00D1420D">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0C79E6">
        <w:rPr>
          <w:rStyle w:val="StyleUnderline"/>
          <w:highlight w:val="green"/>
        </w:rPr>
        <w:t>the report sees a consistent</w:t>
      </w:r>
      <w:r w:rsidRPr="000C79E6">
        <w:rPr>
          <w:sz w:val="12"/>
          <w:highlight w:val="green"/>
        </w:rPr>
        <w:t xml:space="preserve"> </w:t>
      </w:r>
      <w:r w:rsidRPr="000C79E6">
        <w:rPr>
          <w:rStyle w:val="StyleUnderline"/>
          <w:highlight w:val="green"/>
        </w:rPr>
        <w:t>decay of</w:t>
      </w:r>
      <w:r w:rsidRPr="00D1420D">
        <w:rPr>
          <w:sz w:val="12"/>
        </w:rPr>
        <w:t xml:space="preserve"> such </w:t>
      </w:r>
      <w:r w:rsidRPr="000C79E6">
        <w:rPr>
          <w:rStyle w:val="StyleUnderline"/>
          <w:highlight w:val="green"/>
        </w:rPr>
        <w:t>parameters as civil rights</w:t>
      </w:r>
      <w:r w:rsidRPr="00DB2D93">
        <w:rPr>
          <w:rStyle w:val="StyleUnderline"/>
        </w:rPr>
        <w:t xml:space="preserve">, free and fair </w:t>
      </w:r>
      <w:r w:rsidRPr="000C79E6">
        <w:rPr>
          <w:rStyle w:val="StyleUnderline"/>
          <w:highlight w:val="green"/>
        </w:rPr>
        <w:t>elections</w:t>
      </w:r>
      <w:r w:rsidRPr="00DB2D93">
        <w:rPr>
          <w:rStyle w:val="StyleUnderline"/>
        </w:rPr>
        <w:t xml:space="preserve">, </w:t>
      </w:r>
      <w:r w:rsidRPr="000C79E6">
        <w:rPr>
          <w:rStyle w:val="StyleUnderline"/>
          <w:highlight w:val="green"/>
        </w:rPr>
        <w:t>freedom of opinion and</w:t>
      </w:r>
      <w:r w:rsidRPr="00DB2D93">
        <w:rPr>
          <w:rStyle w:val="StyleUnderline"/>
        </w:rPr>
        <w:t xml:space="preserve"> of press</w:t>
      </w:r>
      <w:r w:rsidRPr="00D1420D">
        <w:rPr>
          <w:sz w:val="12"/>
        </w:rPr>
        <w:t xml:space="preserve">, </w:t>
      </w:r>
      <w:r w:rsidRPr="000C79E6">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 xml:space="preserve">dogmas influence political </w:t>
      </w:r>
      <w:proofErr w:type="gramStart"/>
      <w:r w:rsidRPr="00DB2D93">
        <w:rPr>
          <w:rStyle w:val="StyleUnderline"/>
        </w:rPr>
        <w:t>decision making</w:t>
      </w:r>
      <w:proofErr w:type="gramEnd"/>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Anat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0C79E6">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0C79E6">
        <w:rPr>
          <w:rStyle w:val="StyleUnderline"/>
          <w:highlight w:val="green"/>
        </w:rPr>
        <w:t>lead</w:t>
      </w:r>
      <w:r w:rsidRPr="00D1420D">
        <w:rPr>
          <w:sz w:val="12"/>
        </w:rPr>
        <w:t xml:space="preserve"> regularly </w:t>
      </w:r>
      <w:r w:rsidRPr="000C79E6">
        <w:rPr>
          <w:rStyle w:val="StyleUnderline"/>
          <w:highlight w:val="green"/>
        </w:rPr>
        <w:t>to monetary crashes, sovereign debt crises and systemic</w:t>
      </w:r>
      <w:r w:rsidRPr="00D1420D">
        <w:rPr>
          <w:rStyle w:val="StyleUnderline"/>
        </w:rPr>
        <w:t xml:space="preserve"> </w:t>
      </w:r>
      <w:r w:rsidRPr="000C79E6">
        <w:rPr>
          <w:rStyle w:val="StyleUnderline"/>
          <w:highlight w:val="green"/>
        </w:rPr>
        <w:t>crashes</w:t>
      </w:r>
      <w:r w:rsidRPr="000C79E6">
        <w:rPr>
          <w:sz w:val="12"/>
          <w:highlight w:val="green"/>
        </w:rPr>
        <w:t xml:space="preserve"> </w:t>
      </w:r>
      <w:r w:rsidRPr="000C79E6">
        <w:rPr>
          <w:rStyle w:val="StyleUnderline"/>
          <w:highlight w:val="green"/>
        </w:rPr>
        <w:t>with</w:t>
      </w:r>
      <w:r w:rsidRPr="000C79E6">
        <w:rPr>
          <w:sz w:val="12"/>
          <w:highlight w:val="green"/>
        </w:rPr>
        <w:t xml:space="preserve"> an</w:t>
      </w:r>
      <w:r w:rsidRPr="00D1420D">
        <w:rPr>
          <w:sz w:val="12"/>
        </w:rPr>
        <w:t xml:space="preserve"> average of </w:t>
      </w:r>
      <w:r w:rsidRPr="00D1420D">
        <w:rPr>
          <w:rStyle w:val="StyleUnderline"/>
        </w:rPr>
        <w:t xml:space="preserve">more than </w:t>
      </w:r>
      <w:r w:rsidRPr="000C79E6">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0C79E6">
        <w:rPr>
          <w:rStyle w:val="StyleUnderline"/>
          <w:highlight w:val="green"/>
        </w:rPr>
        <w:t>The</w:t>
      </w:r>
      <w:r w:rsidRPr="00D1420D">
        <w:rPr>
          <w:rStyle w:val="StyleUnderline"/>
        </w:rPr>
        <w:t xml:space="preserve"> </w:t>
      </w:r>
      <w:r w:rsidRPr="000C79E6">
        <w:rPr>
          <w:rStyle w:val="StyleUnderline"/>
          <w:highlight w:val="green"/>
        </w:rPr>
        <w:t>failure to account for environmental risks</w:t>
      </w:r>
      <w:r w:rsidRPr="000C79E6">
        <w:rPr>
          <w:sz w:val="12"/>
          <w:highlight w:val="green"/>
        </w:rPr>
        <w:t xml:space="preserve"> </w:t>
      </w:r>
      <w:r w:rsidRPr="000C79E6">
        <w:rPr>
          <w:rStyle w:val="StyleUnderline"/>
          <w:highlight w:val="green"/>
        </w:rPr>
        <w:t>means</w:t>
      </w:r>
      <w:r w:rsidRPr="00D1420D">
        <w:rPr>
          <w:sz w:val="12"/>
        </w:rPr>
        <w:t xml:space="preserve"> that the </w:t>
      </w:r>
      <w:r w:rsidRPr="000C79E6">
        <w:rPr>
          <w:rStyle w:val="StyleUnderline"/>
          <w:highlight w:val="green"/>
        </w:rPr>
        <w:t>pressure on</w:t>
      </w:r>
      <w:r w:rsidRPr="00D1420D">
        <w:rPr>
          <w:rStyle w:val="StyleUnderline"/>
        </w:rPr>
        <w:t xml:space="preserve"> </w:t>
      </w:r>
      <w:r w:rsidRPr="00D1420D">
        <w:rPr>
          <w:sz w:val="12"/>
        </w:rPr>
        <w:t xml:space="preserve">already scarce </w:t>
      </w:r>
      <w:r w:rsidRPr="000C79E6">
        <w:rPr>
          <w:rStyle w:val="StyleUnderline"/>
          <w:highlight w:val="green"/>
        </w:rPr>
        <w:t>natural resources</w:t>
      </w:r>
      <w:r w:rsidRPr="00D1420D">
        <w:rPr>
          <w:rStyle w:val="StyleUnderline"/>
        </w:rPr>
        <w:t xml:space="preserve"> accelerates</w:t>
      </w:r>
      <w:r w:rsidRPr="00D1420D">
        <w:rPr>
          <w:sz w:val="12"/>
        </w:rPr>
        <w:t xml:space="preserve"> – </w:t>
      </w:r>
      <w:r w:rsidRPr="000C79E6">
        <w:rPr>
          <w:rStyle w:val="StyleUnderline"/>
          <w:highlight w:val="green"/>
        </w:rPr>
        <w:t>trees</w:t>
      </w:r>
      <w:r w:rsidRPr="00D1420D">
        <w:rPr>
          <w:rStyle w:val="StyleUnderline"/>
        </w:rPr>
        <w:t xml:space="preserve"> are </w:t>
      </w:r>
      <w:r w:rsidRPr="000C79E6">
        <w:rPr>
          <w:rStyle w:val="StyleUnderline"/>
          <w:highlight w:val="green"/>
        </w:rPr>
        <w:t>felled</w:t>
      </w:r>
      <w:r w:rsidRPr="00D1420D">
        <w:rPr>
          <w:rStyle w:val="StyleUnderline"/>
        </w:rPr>
        <w:t>,</w:t>
      </w:r>
      <w:r w:rsidRPr="00D1420D">
        <w:rPr>
          <w:sz w:val="12"/>
        </w:rPr>
        <w:t xml:space="preserve"> </w:t>
      </w:r>
      <w:r w:rsidRPr="000C79E6">
        <w:rPr>
          <w:rStyle w:val="Emphasis"/>
          <w:highlight w:val="green"/>
        </w:rPr>
        <w:t>waterways polluted</w:t>
      </w:r>
      <w:r w:rsidRPr="000C79E6">
        <w:rPr>
          <w:sz w:val="12"/>
          <w:highlight w:val="green"/>
        </w:rPr>
        <w:t xml:space="preserve">, </w:t>
      </w:r>
      <w:r w:rsidRPr="000C79E6">
        <w:rPr>
          <w:rStyle w:val="Emphasis"/>
          <w:highlight w:val="green"/>
        </w:rPr>
        <w:t>wetlands drained</w:t>
      </w:r>
      <w:r w:rsidRPr="000C79E6">
        <w:rPr>
          <w:rStyle w:val="StyleUnderline"/>
          <w:highlight w:val="gree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0C79E6">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13797103" w14:textId="77777777" w:rsidR="00BA23BF" w:rsidRPr="000D2198" w:rsidRDefault="00BA23BF" w:rsidP="00BA23BF">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34F13105" w14:textId="77777777" w:rsidR="00BA23BF" w:rsidRDefault="00BA23BF" w:rsidP="00BA23BF">
      <w:pPr>
        <w:rPr>
          <w:rStyle w:val="Style13ptBold"/>
        </w:rPr>
      </w:pPr>
      <w:r>
        <w:rPr>
          <w:rStyle w:val="Style13ptBold"/>
        </w:rPr>
        <w:t>Escalante ‘18</w:t>
      </w:r>
    </w:p>
    <w:p w14:paraId="23F257BF" w14:textId="77777777" w:rsidR="00BA23BF" w:rsidRPr="001E1390" w:rsidRDefault="00BA23BF" w:rsidP="00BA23BF">
      <w:pPr>
        <w:rPr>
          <w:sz w:val="16"/>
          <w:szCs w:val="16"/>
        </w:rPr>
      </w:pPr>
      <w:r w:rsidRPr="001E1390">
        <w:rPr>
          <w:sz w:val="16"/>
          <w:szCs w:val="16"/>
        </w:rPr>
        <w:t xml:space="preserve">[Alyson, philosophy at U of Oregon. 08/24/2018. “Against </w:t>
      </w:r>
      <w:proofErr w:type="spellStart"/>
      <w:r w:rsidRPr="001E1390">
        <w:rPr>
          <w:sz w:val="16"/>
          <w:szCs w:val="16"/>
        </w:rPr>
        <w:t>Electoralism</w:t>
      </w:r>
      <w:proofErr w:type="spellEnd"/>
      <w:r w:rsidRPr="001E1390">
        <w:rPr>
          <w:sz w:val="16"/>
          <w:szCs w:val="16"/>
        </w:rPr>
        <w:t xml:space="preserve">, For Dual Power!” </w:t>
      </w:r>
      <w:hyperlink r:id="rId8" w:history="1">
        <w:r w:rsidRPr="001E1390">
          <w:rPr>
            <w:rStyle w:val="Hyperlink"/>
            <w:sz w:val="16"/>
            <w:szCs w:val="16"/>
          </w:rPr>
          <w:t>https://theforgenews.org/2018/08/24/against-electoralism-for-dual-power/</w:t>
        </w:r>
      </w:hyperlink>
      <w:r w:rsidRPr="001E1390">
        <w:rPr>
          <w:sz w:val="16"/>
          <w:szCs w:val="16"/>
        </w:rPr>
        <w:t>] pat</w:t>
      </w:r>
    </w:p>
    <w:p w14:paraId="231D0671" w14:textId="77777777" w:rsidR="00BA23BF" w:rsidRPr="000D2198" w:rsidRDefault="00BA23BF" w:rsidP="00BA23BF">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2B8CDE8A" w14:textId="77777777" w:rsidR="00BA23BF" w:rsidRPr="000D2198" w:rsidRDefault="00BA23BF" w:rsidP="00BA23BF">
      <w:pPr>
        <w:rPr>
          <w:sz w:val="12"/>
        </w:rPr>
      </w:pPr>
      <w:r w:rsidRPr="000D2198">
        <w:rPr>
          <w:sz w:val="12"/>
        </w:rPr>
        <w:t xml:space="preserve">To this </w:t>
      </w:r>
      <w:proofErr w:type="gramStart"/>
      <w:r w:rsidRPr="000D2198">
        <w:rPr>
          <w:sz w:val="12"/>
        </w:rPr>
        <w:t>tried and true</w:t>
      </w:r>
      <w:proofErr w:type="gramEnd"/>
      <w:r w:rsidRPr="000D2198">
        <w:rPr>
          <w:sz w:val="12"/>
        </w:rPr>
        <w:t xml:space="preserve"> objection, there is one simple answer: </w:t>
      </w:r>
      <w:r w:rsidRPr="000D2198">
        <w:rPr>
          <w:rStyle w:val="Emphasis"/>
        </w:rPr>
        <w:t xml:space="preserve">you are entirely correct, and that is why </w:t>
      </w:r>
      <w:r w:rsidRPr="000D2198">
        <w:rPr>
          <w:rStyle w:val="Emphasis"/>
          <w:highlight w:val="green"/>
        </w:rPr>
        <w:t xml:space="preserve">we need to abandon </w:t>
      </w:r>
      <w:proofErr w:type="spellStart"/>
      <w:r w:rsidRPr="000D2198">
        <w:rPr>
          <w:rStyle w:val="Emphasis"/>
          <w:highlight w:val="green"/>
        </w:rPr>
        <w:t>electoralism</w:t>
      </w:r>
      <w:proofErr w:type="spellEnd"/>
      <w:r w:rsidRPr="000D2198">
        <w:rPr>
          <w:rStyle w:val="Emphasis"/>
        </w:rPr>
        <w:t xml:space="preserve"> and working within the bourgeois state</w:t>
      </w:r>
      <w:r w:rsidRPr="000D2198">
        <w:rPr>
          <w:sz w:val="12"/>
        </w:rPr>
        <w:t>.</w:t>
      </w:r>
    </w:p>
    <w:p w14:paraId="56422488" w14:textId="77777777" w:rsidR="00BA23BF" w:rsidRPr="000D2198" w:rsidRDefault="00BA23BF" w:rsidP="00BA23BF">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w:t>
      </w:r>
      <w:proofErr w:type="gramStart"/>
      <w:r w:rsidRPr="000D2198">
        <w:rPr>
          <w:sz w:val="12"/>
        </w:rPr>
        <w:t>far right</w:t>
      </w:r>
      <w:proofErr w:type="gramEnd"/>
      <w:r w:rsidRPr="000D2198">
        <w:rPr>
          <w:sz w:val="12"/>
        </w:rPr>
        <w:t xml:space="preserve">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42804B6D" w14:textId="77777777" w:rsidR="00BA23BF" w:rsidRPr="000D2198" w:rsidRDefault="00BA23BF" w:rsidP="00BA23BF">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4EDA5C27" w14:textId="77777777" w:rsidR="00BA23BF" w:rsidRPr="000D2198" w:rsidRDefault="00BA23BF" w:rsidP="00BA23BF">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w:t>
      </w:r>
      <w:proofErr w:type="gramStart"/>
      <w:r w:rsidRPr="000D2198">
        <w:rPr>
          <w:rStyle w:val="StyleUnderline"/>
        </w:rPr>
        <w:t>to</w:t>
      </w:r>
      <w:proofErr w:type="gramEnd"/>
      <w:r w:rsidRPr="000D2198">
        <w:rPr>
          <w:rStyle w:val="StyleUnderline"/>
        </w:rPr>
        <w:t xml:space="preserve">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2A0E2FEB" w14:textId="77777777" w:rsidR="00BA23BF" w:rsidRPr="000D2198" w:rsidRDefault="00BA23BF" w:rsidP="00BA23BF">
      <w:pPr>
        <w:rPr>
          <w:rStyle w:val="Emphasis"/>
        </w:rPr>
      </w:pPr>
      <w:r w:rsidRPr="000D2198">
        <w:rPr>
          <w:sz w:val="12"/>
        </w:rPr>
        <w:t xml:space="preserve">And so, many of us on the more radical fringes of the socialist movement wonder why it is the </w:t>
      </w:r>
      <w:proofErr w:type="spellStart"/>
      <w:r w:rsidRPr="000D2198">
        <w:rPr>
          <w:sz w:val="12"/>
        </w:rPr>
        <w:t>the</w:t>
      </w:r>
      <w:proofErr w:type="spellEnd"/>
      <w:r w:rsidRPr="000D2198">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0D2198">
        <w:rPr>
          <w:sz w:val="12"/>
        </w:rPr>
        <w:t>Ocasios</w:t>
      </w:r>
      <w:proofErr w:type="spellEnd"/>
      <w:r w:rsidRPr="000D2198">
        <w:rPr>
          <w:sz w:val="12"/>
        </w:rPr>
        <w:t xml:space="preserve">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7D51057C" w14:textId="77777777" w:rsidR="00BA23BF" w:rsidRPr="000D2198" w:rsidRDefault="00BA23BF" w:rsidP="00BA23BF">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284C7250" w14:textId="77777777" w:rsidR="00BA23BF" w:rsidRPr="000D2198" w:rsidRDefault="00BA23BF" w:rsidP="00BA23BF">
      <w:pPr>
        <w:rPr>
          <w:sz w:val="12"/>
        </w:rPr>
      </w:pPr>
      <w:r w:rsidRPr="000D2198">
        <w:rPr>
          <w:sz w:val="12"/>
        </w:rPr>
        <w:t xml:space="preserve">And do this, we </w:t>
      </w:r>
      <w:proofErr w:type="gramStart"/>
      <w:r w:rsidRPr="000D2198">
        <w:rPr>
          <w:sz w:val="12"/>
        </w:rPr>
        <w:t>reply:</w:t>
      </w:r>
      <w:proofErr w:type="gramEnd"/>
      <w:r w:rsidRPr="000D2198">
        <w:rPr>
          <w:sz w:val="12"/>
        </w:rPr>
        <w:t xml:space="preserve">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17CA421A" w14:textId="77777777" w:rsidR="00BA23BF" w:rsidRPr="000D2198" w:rsidRDefault="00BA23BF" w:rsidP="00BA23BF">
      <w:pPr>
        <w:rPr>
          <w:sz w:val="8"/>
          <w:szCs w:val="8"/>
        </w:rPr>
      </w:pPr>
      <w:r w:rsidRPr="000D2198">
        <w:rPr>
          <w:sz w:val="8"/>
          <w:szCs w:val="8"/>
        </w:rPr>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0D2198">
        <w:rPr>
          <w:sz w:val="8"/>
          <w:szCs w:val="8"/>
        </w:rPr>
        <w:t>dream</w:t>
      </w:r>
      <w:proofErr w:type="gramEnd"/>
      <w:r w:rsidRPr="000D2198">
        <w:rPr>
          <w:sz w:val="8"/>
          <w:szCs w:val="8"/>
        </w:rPr>
        <w:t xml:space="preserve"> we might achieve through electing more imperialists, but as a concrete movement which is currently meeting their needs?</w:t>
      </w:r>
    </w:p>
    <w:p w14:paraId="4556AD85" w14:textId="77777777" w:rsidR="00BA23BF" w:rsidRPr="000D2198" w:rsidRDefault="00BA23BF" w:rsidP="00BA23BF">
      <w:pPr>
        <w:rPr>
          <w:sz w:val="12"/>
        </w:rPr>
      </w:pPr>
      <w:r w:rsidRPr="000D2198">
        <w:rPr>
          <w:sz w:val="12"/>
        </w:rPr>
        <w:t xml:space="preserve">The fact is, we are not nearly ready for revolution. Socialists in the United States have failed to meet the needs of the people, and </w:t>
      </w:r>
      <w:proofErr w:type="gramStart"/>
      <w:r w:rsidRPr="000D2198">
        <w:rPr>
          <w:sz w:val="12"/>
        </w:rPr>
        <w:t>as long as</w:t>
      </w:r>
      <w:proofErr w:type="gramEnd"/>
      <w:r w:rsidRPr="000D2198">
        <w:rPr>
          <w:sz w:val="12"/>
        </w:rPr>
        <w:t xml:space="preserve">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294BAB7F" w14:textId="77777777" w:rsidR="00BA23BF" w:rsidRPr="000D2198" w:rsidRDefault="00BA23BF" w:rsidP="00BA23BF">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w:t>
      </w:r>
      <w:proofErr w:type="gramStart"/>
      <w:r w:rsidRPr="000D2198">
        <w:rPr>
          <w:rStyle w:val="StyleUnderline"/>
        </w:rPr>
        <w:t>For</w:t>
      </w:r>
      <w:proofErr w:type="gramEnd"/>
      <w:r w:rsidRPr="000D2198">
        <w:rPr>
          <w:rStyle w:val="StyleUnderline"/>
        </w:rPr>
        <w:t xml:space="preserve">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xml:space="preserve">. The movement is growing, its time is coming, and dual power is achievable within our </w:t>
      </w:r>
      <w:proofErr w:type="gramStart"/>
      <w:r w:rsidRPr="000D2198">
        <w:rPr>
          <w:sz w:val="12"/>
        </w:rPr>
        <w:t>life time</w:t>
      </w:r>
      <w:proofErr w:type="gramEnd"/>
      <w:r w:rsidRPr="000D2198">
        <w:rPr>
          <w:sz w:val="12"/>
        </w:rPr>
        <w:t>.</w:t>
      </w:r>
    </w:p>
    <w:p w14:paraId="56FEFB5B" w14:textId="77777777" w:rsidR="00BA23BF" w:rsidRPr="000D2198" w:rsidRDefault="00BA23BF" w:rsidP="00BA23BF">
      <w:pPr>
        <w:rPr>
          <w:sz w:val="8"/>
          <w:szCs w:val="8"/>
        </w:rPr>
      </w:pPr>
      <w:r w:rsidRPr="000D2198">
        <w:rPr>
          <w:sz w:val="8"/>
          <w:szCs w:val="8"/>
        </w:rPr>
        <w:t xml:space="preserve">The opportunists are, in a sense, correct. We are not where we were in 1917, but we can begin to move in that direction and dual power can take us there. In order to achieve dual </w:t>
      </w:r>
      <w:proofErr w:type="gramStart"/>
      <w:r w:rsidRPr="000D2198">
        <w:rPr>
          <w:sz w:val="8"/>
          <w:szCs w:val="8"/>
        </w:rPr>
        <w:t>power</w:t>
      </w:r>
      <w:proofErr w:type="gramEnd"/>
      <w:r w:rsidRPr="000D2198">
        <w:rPr>
          <w:sz w:val="8"/>
          <w:szCs w:val="8"/>
        </w:rPr>
        <w:t xml:space="preserve">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w:t>
      </w:r>
      <w:proofErr w:type="gramStart"/>
      <w:r w:rsidRPr="000D2198">
        <w:rPr>
          <w:sz w:val="8"/>
          <w:szCs w:val="8"/>
        </w:rPr>
        <w:t>actually serving</w:t>
      </w:r>
      <w:proofErr w:type="gramEnd"/>
      <w:r w:rsidRPr="000D2198">
        <w:rPr>
          <w:sz w:val="8"/>
          <w:szCs w:val="8"/>
        </w:rPr>
        <w:t xml:space="preserve"> the people.</w:t>
      </w:r>
    </w:p>
    <w:p w14:paraId="0EFDB232" w14:textId="18267205" w:rsidR="00BA23BF" w:rsidRDefault="00BA23BF" w:rsidP="00BA23BF">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xml:space="preserve">. We do not have a parallel system of soviets in the United States. We can change that. Someday the cry “all power to the soviets” will be heard again. </w:t>
      </w:r>
      <w:proofErr w:type="spellStart"/>
      <w:proofErr w:type="gramStart"/>
      <w:r w:rsidRPr="000D2198">
        <w:rPr>
          <w:sz w:val="12"/>
        </w:rPr>
        <w:t>Lets</w:t>
      </w:r>
      <w:proofErr w:type="spellEnd"/>
      <w:proofErr w:type="gramEnd"/>
      <w:r w:rsidRPr="000D2198">
        <w:rPr>
          <w:sz w:val="12"/>
        </w:rPr>
        <w:t xml:space="preserve"> make it happen.</w:t>
      </w:r>
    </w:p>
    <w:p w14:paraId="15F0E58A" w14:textId="58147E46" w:rsidR="00C04B9C" w:rsidRDefault="00C04B9C" w:rsidP="00C04B9C">
      <w:pPr>
        <w:pStyle w:val="Heading3"/>
      </w:pPr>
      <w:r>
        <w:t>Theory</w:t>
      </w:r>
    </w:p>
    <w:p w14:paraId="38E86232" w14:textId="77777777" w:rsidR="00C04B9C" w:rsidRDefault="00C04B9C" w:rsidP="00C04B9C">
      <w:pPr>
        <w:pStyle w:val="Heading4"/>
        <w:spacing w:before="240" w:after="40"/>
        <w:rPr>
          <w:rFonts w:ascii="Times New Roman" w:hAnsi="Times New Roman"/>
        </w:rPr>
      </w:pPr>
      <w:proofErr w:type="spellStart"/>
      <w:r>
        <w:rPr>
          <w:rFonts w:ascii="Arial" w:hAnsi="Arial" w:cs="Arial"/>
          <w:color w:val="000000"/>
          <w:sz w:val="22"/>
        </w:rPr>
        <w:t>Interp</w:t>
      </w:r>
      <w:proofErr w:type="spellEnd"/>
      <w:r>
        <w:rPr>
          <w:rFonts w:ascii="Arial" w:hAnsi="Arial" w:cs="Arial"/>
          <w:color w:val="000000"/>
          <w:sz w:val="22"/>
        </w:rPr>
        <w:t xml:space="preserve">-the </w:t>
      </w:r>
      <w:proofErr w:type="spellStart"/>
      <w:r>
        <w:rPr>
          <w:rFonts w:ascii="Arial" w:hAnsi="Arial" w:cs="Arial"/>
          <w:color w:val="000000"/>
          <w:sz w:val="22"/>
        </w:rPr>
        <w:t>aff</w:t>
      </w:r>
      <w:proofErr w:type="spellEnd"/>
      <w:r>
        <w:rPr>
          <w:rFonts w:ascii="Arial" w:hAnsi="Arial" w:cs="Arial"/>
          <w:color w:val="000000"/>
          <w:sz w:val="22"/>
        </w:rPr>
        <w:t xml:space="preserve"> must specify what they mean when they say “Prioritize” </w:t>
      </w:r>
      <w:proofErr w:type="spellStart"/>
      <w:r>
        <w:rPr>
          <w:rFonts w:ascii="Arial" w:hAnsi="Arial" w:cs="Arial"/>
          <w:color w:val="000000"/>
          <w:sz w:val="22"/>
        </w:rPr>
        <w:t>ie</w:t>
      </w:r>
      <w:proofErr w:type="spellEnd"/>
      <w:r>
        <w:rPr>
          <w:rFonts w:ascii="Arial" w:hAnsi="Arial" w:cs="Arial"/>
          <w:color w:val="000000"/>
          <w:sz w:val="22"/>
        </w:rPr>
        <w:t xml:space="preserve">. Say </w:t>
      </w:r>
      <w:r>
        <w:rPr>
          <w:rFonts w:ascii="Arial" w:hAnsi="Arial" w:cs="Arial"/>
          <w:color w:val="000000"/>
          <w:sz w:val="22"/>
          <w:u w:val="single"/>
        </w:rPr>
        <w:t>how much</w:t>
      </w:r>
      <w:r>
        <w:rPr>
          <w:rFonts w:ascii="Arial" w:hAnsi="Arial" w:cs="Arial"/>
          <w:color w:val="000000"/>
          <w:sz w:val="22"/>
        </w:rPr>
        <w:t xml:space="preserve"> they’re Prioritizing because</w:t>
      </w:r>
    </w:p>
    <w:p w14:paraId="460BE3B1" w14:textId="77777777" w:rsidR="00C04B9C" w:rsidRDefault="00C04B9C" w:rsidP="00C04B9C">
      <w:pPr>
        <w:pStyle w:val="Heading4"/>
        <w:spacing w:before="240" w:after="40"/>
      </w:pPr>
      <w:r>
        <w:rPr>
          <w:rFonts w:ascii="Arial" w:hAnsi="Arial" w:cs="Arial"/>
          <w:color w:val="000000"/>
          <w:sz w:val="22"/>
        </w:rPr>
        <w:t>Prioritize is defined as</w:t>
      </w:r>
    </w:p>
    <w:p w14:paraId="512ADABC" w14:textId="77777777" w:rsidR="00C04B9C" w:rsidRDefault="00C04B9C" w:rsidP="00C04B9C">
      <w:pPr>
        <w:pStyle w:val="NormalWeb"/>
        <w:spacing w:before="240" w:beforeAutospacing="0" w:after="240" w:afterAutospacing="0"/>
      </w:pPr>
      <w:r>
        <w:rPr>
          <w:rFonts w:ascii="Arial" w:hAnsi="Arial" w:cs="Arial"/>
          <w:color w:val="000000"/>
          <w:sz w:val="22"/>
          <w:szCs w:val="22"/>
        </w:rPr>
        <w:t xml:space="preserve">designate or </w:t>
      </w:r>
      <w:r>
        <w:rPr>
          <w:rFonts w:ascii="Arial" w:hAnsi="Arial" w:cs="Arial"/>
          <w:color w:val="000000"/>
          <w:sz w:val="22"/>
          <w:szCs w:val="22"/>
          <w:u w:val="single"/>
          <w:shd w:val="clear" w:color="auto" w:fill="00FF00"/>
        </w:rPr>
        <w:t xml:space="preserve">treat (something) as </w:t>
      </w:r>
      <w:r>
        <w:rPr>
          <w:rFonts w:ascii="Arial" w:hAnsi="Arial" w:cs="Arial"/>
          <w:b/>
          <w:bCs/>
          <w:color w:val="000000"/>
          <w:sz w:val="22"/>
          <w:szCs w:val="22"/>
          <w:u w:val="single"/>
          <w:shd w:val="clear" w:color="auto" w:fill="00FF00"/>
        </w:rPr>
        <w:t>more important</w:t>
      </w:r>
      <w:r>
        <w:rPr>
          <w:rFonts w:ascii="Arial" w:hAnsi="Arial" w:cs="Arial"/>
          <w:color w:val="000000"/>
          <w:sz w:val="22"/>
          <w:szCs w:val="22"/>
          <w:u w:val="single"/>
        </w:rPr>
        <w:t xml:space="preserve"> </w:t>
      </w:r>
      <w:r>
        <w:rPr>
          <w:rFonts w:ascii="Arial" w:hAnsi="Arial" w:cs="Arial"/>
          <w:color w:val="000000"/>
          <w:sz w:val="22"/>
          <w:szCs w:val="22"/>
          <w:u w:val="single"/>
          <w:shd w:val="clear" w:color="auto" w:fill="00FF00"/>
        </w:rPr>
        <w:t>than other</w:t>
      </w:r>
      <w:r>
        <w:rPr>
          <w:rFonts w:ascii="Arial" w:hAnsi="Arial" w:cs="Arial"/>
          <w:color w:val="000000"/>
          <w:sz w:val="22"/>
          <w:szCs w:val="22"/>
          <w:u w:val="single"/>
        </w:rPr>
        <w:t xml:space="preserve"> thing</w:t>
      </w:r>
      <w:r>
        <w:rPr>
          <w:rFonts w:ascii="Arial" w:hAnsi="Arial" w:cs="Arial"/>
          <w:color w:val="000000"/>
          <w:sz w:val="22"/>
          <w:szCs w:val="22"/>
          <w:u w:val="single"/>
          <w:shd w:val="clear" w:color="auto" w:fill="00FF00"/>
        </w:rPr>
        <w:t>s.</w:t>
      </w:r>
      <w:r>
        <w:rPr>
          <w:rFonts w:ascii="Arial" w:hAnsi="Arial" w:cs="Arial"/>
          <w:color w:val="000000"/>
          <w:sz w:val="22"/>
          <w:szCs w:val="22"/>
          <w:u w:val="single"/>
        </w:rPr>
        <w:t>4</w:t>
      </w:r>
    </w:p>
    <w:p w14:paraId="74164B8A" w14:textId="77777777" w:rsidR="00C04B9C" w:rsidRDefault="00C04B9C" w:rsidP="00C04B9C">
      <w:pPr>
        <w:pStyle w:val="NormalWeb"/>
        <w:spacing w:before="240" w:beforeAutospacing="0" w:after="240" w:afterAutospacing="0"/>
      </w:pPr>
      <w:r>
        <w:rPr>
          <w:rFonts w:ascii="Arial" w:hAnsi="Arial" w:cs="Arial"/>
          <w:b/>
          <w:bCs/>
          <w:color w:val="000000"/>
        </w:rPr>
        <w:t xml:space="preserve">Oxford </w:t>
      </w:r>
      <w:proofErr w:type="gramStart"/>
      <w:r>
        <w:rPr>
          <w:rFonts w:ascii="Arial" w:hAnsi="Arial" w:cs="Arial"/>
          <w:b/>
          <w:bCs/>
          <w:color w:val="000000"/>
        </w:rPr>
        <w:t xml:space="preserve">languages  </w:t>
      </w:r>
      <w:r>
        <w:rPr>
          <w:rFonts w:ascii="Arial" w:hAnsi="Arial" w:cs="Arial"/>
          <w:color w:val="000000"/>
          <w:sz w:val="16"/>
          <w:szCs w:val="16"/>
        </w:rPr>
        <w:t>At</w:t>
      </w:r>
      <w:proofErr w:type="gramEnd"/>
      <w:r>
        <w:rPr>
          <w:rFonts w:ascii="Arial" w:hAnsi="Arial" w:cs="Arial"/>
          <w:color w:val="000000"/>
          <w:sz w:val="16"/>
          <w:szCs w:val="16"/>
        </w:rPr>
        <w:t xml:space="preserve"> Oxford Languages we provide lexical and language datasets for a wide range of technologies and applications. We offer dictionary data in over 50 languages, and these are made up of </w:t>
      </w:r>
      <w:proofErr w:type="gramStart"/>
      <w:r>
        <w:rPr>
          <w:rFonts w:ascii="Arial" w:hAnsi="Arial" w:cs="Arial"/>
          <w:color w:val="000000"/>
          <w:sz w:val="16"/>
          <w:szCs w:val="16"/>
        </w:rPr>
        <w:t>a number of</w:t>
      </w:r>
      <w:proofErr w:type="gramEnd"/>
      <w:r>
        <w:rPr>
          <w:rFonts w:ascii="Arial" w:hAnsi="Arial" w:cs="Arial"/>
          <w:color w:val="000000"/>
          <w:sz w:val="16"/>
          <w:szCs w:val="16"/>
        </w:rPr>
        <w:t xml:space="preserve"> different components.</w:t>
      </w:r>
    </w:p>
    <w:p w14:paraId="165CE6E5" w14:textId="77777777" w:rsidR="00C04B9C" w:rsidRDefault="00C04B9C" w:rsidP="00C04B9C">
      <w:pPr>
        <w:pStyle w:val="Heading4"/>
        <w:spacing w:before="240" w:after="40"/>
      </w:pPr>
      <w:r>
        <w:rPr>
          <w:rFonts w:ascii="Arial" w:hAnsi="Arial" w:cs="Arial"/>
          <w:color w:val="000000"/>
          <w:sz w:val="22"/>
        </w:rPr>
        <w:t>Which is extremely vague</w:t>
      </w:r>
    </w:p>
    <w:p w14:paraId="0512991D" w14:textId="77777777" w:rsidR="00C04B9C" w:rsidRDefault="00C04B9C" w:rsidP="00C04B9C">
      <w:pPr>
        <w:pStyle w:val="Heading4"/>
        <w:spacing w:before="240" w:after="40"/>
      </w:pPr>
      <w:r>
        <w:rPr>
          <w:rFonts w:ascii="Arial" w:hAnsi="Arial" w:cs="Arial"/>
          <w:color w:val="000000"/>
          <w:sz w:val="22"/>
        </w:rPr>
        <w:t>Violation- they don’t</w:t>
      </w:r>
    </w:p>
    <w:p w14:paraId="3588B0AC" w14:textId="77777777" w:rsidR="00C04B9C" w:rsidRDefault="00C04B9C" w:rsidP="00C04B9C">
      <w:pPr>
        <w:pStyle w:val="Heading4"/>
        <w:spacing w:before="240" w:after="40"/>
      </w:pPr>
      <w:r>
        <w:rPr>
          <w:rFonts w:ascii="Arial" w:hAnsi="Arial" w:cs="Arial"/>
          <w:color w:val="000000"/>
          <w:sz w:val="22"/>
        </w:rPr>
        <w:t>Standards:</w:t>
      </w:r>
    </w:p>
    <w:p w14:paraId="57EE86BB" w14:textId="77777777" w:rsidR="00C04B9C" w:rsidRDefault="00C04B9C" w:rsidP="00C04B9C">
      <w:pPr>
        <w:pStyle w:val="Heading4"/>
        <w:spacing w:before="240" w:after="40"/>
      </w:pPr>
      <w:r>
        <w:rPr>
          <w:rFonts w:ascii="Arial" w:hAnsi="Arial" w:cs="Arial"/>
          <w:color w:val="000000"/>
          <w:sz w:val="22"/>
        </w:rPr>
        <w:t>1] baiting- they don’t spec to bait the neg into having to read theory and then just beat people on that, it decreases substance ground and topic education</w:t>
      </w:r>
    </w:p>
    <w:p w14:paraId="74B3A260" w14:textId="77777777" w:rsidR="00C04B9C" w:rsidRDefault="00C04B9C" w:rsidP="00C04B9C">
      <w:pPr>
        <w:pStyle w:val="Heading4"/>
        <w:spacing w:before="240" w:after="40"/>
      </w:pPr>
      <w:r>
        <w:rPr>
          <w:rFonts w:ascii="Arial" w:hAnsi="Arial" w:cs="Arial"/>
          <w:color w:val="000000"/>
          <w:sz w:val="22"/>
        </w:rPr>
        <w:t xml:space="preserve">2]Vagueness-debates inevitably involve the AFF defending something, but only our def lets them to </w:t>
      </w:r>
      <w:r>
        <w:rPr>
          <w:rFonts w:ascii="Arial" w:hAnsi="Arial" w:cs="Arial"/>
          <w:color w:val="000000"/>
          <w:sz w:val="22"/>
          <w:u w:val="single"/>
        </w:rPr>
        <w:t>clearly define</w:t>
      </w:r>
      <w:r>
        <w:rPr>
          <w:rFonts w:ascii="Arial" w:hAnsi="Arial" w:cs="Arial"/>
          <w:color w:val="000000"/>
          <w:sz w:val="22"/>
        </w:rPr>
        <w:t xml:space="preserve"> that from the start. Their model leads to </w:t>
      </w:r>
      <w:r>
        <w:rPr>
          <w:rFonts w:ascii="Arial" w:hAnsi="Arial" w:cs="Arial"/>
          <w:color w:val="000000"/>
          <w:sz w:val="22"/>
          <w:u w:val="single"/>
        </w:rPr>
        <w:t>late-breaking</w:t>
      </w:r>
      <w:r>
        <w:rPr>
          <w:rFonts w:ascii="Arial" w:hAnsi="Arial" w:cs="Arial"/>
          <w:color w:val="000000"/>
          <w:sz w:val="22"/>
        </w:rPr>
        <w:t xml:space="preserve"> debates that destroy ground and educational value within the round</w:t>
      </w:r>
    </w:p>
    <w:p w14:paraId="2A69330A" w14:textId="77777777" w:rsidR="00C04B9C" w:rsidRDefault="00C04B9C" w:rsidP="00C04B9C">
      <w:pPr>
        <w:pStyle w:val="Heading4"/>
        <w:spacing w:before="240" w:after="40"/>
      </w:pPr>
      <w:r>
        <w:rPr>
          <w:rFonts w:ascii="Arial" w:hAnsi="Arial" w:cs="Arial"/>
          <w:color w:val="000000"/>
          <w:sz w:val="22"/>
        </w:rPr>
        <w:t xml:space="preserve">3] Use reasonability---our def crowds out substance for “potential abuse” - making in-round abuse the </w:t>
      </w:r>
      <w:proofErr w:type="spellStart"/>
      <w:r>
        <w:rPr>
          <w:rFonts w:ascii="Arial" w:hAnsi="Arial" w:cs="Arial"/>
          <w:color w:val="000000"/>
          <w:sz w:val="22"/>
        </w:rPr>
        <w:t>brightline</w:t>
      </w:r>
      <w:proofErr w:type="spellEnd"/>
      <w:r>
        <w:rPr>
          <w:rFonts w:ascii="Arial" w:hAnsi="Arial" w:cs="Arial"/>
          <w:color w:val="000000"/>
          <w:sz w:val="22"/>
        </w:rPr>
        <w:t xml:space="preserve"> still deters bad practice if it’s </w:t>
      </w:r>
      <w:proofErr w:type="gramStart"/>
      <w:r>
        <w:rPr>
          <w:rFonts w:ascii="Arial" w:hAnsi="Arial" w:cs="Arial"/>
          <w:color w:val="000000"/>
          <w:sz w:val="22"/>
        </w:rPr>
        <w:t>actually abusive</w:t>
      </w:r>
      <w:proofErr w:type="gramEnd"/>
      <w:r>
        <w:rPr>
          <w:rFonts w:ascii="Arial" w:hAnsi="Arial" w:cs="Arial"/>
          <w:color w:val="000000"/>
          <w:sz w:val="22"/>
        </w:rPr>
        <w:t>. </w:t>
      </w:r>
    </w:p>
    <w:p w14:paraId="20D7CB58" w14:textId="77777777" w:rsidR="00C04B9C" w:rsidRDefault="00C04B9C" w:rsidP="00C04B9C">
      <w:pPr>
        <w:pStyle w:val="Heading4"/>
        <w:spacing w:before="240" w:after="40"/>
      </w:pPr>
      <w:r>
        <w:rPr>
          <w:rFonts w:ascii="Arial" w:hAnsi="Arial" w:cs="Arial"/>
          <w:color w:val="000000"/>
          <w:sz w:val="22"/>
        </w:rPr>
        <w:t xml:space="preserve">4]Topic ed---specifics teaches lets us go deep into the topic, uniquely important and has actual </w:t>
      </w:r>
      <w:proofErr w:type="gramStart"/>
      <w:r>
        <w:rPr>
          <w:rFonts w:ascii="Arial" w:hAnsi="Arial" w:cs="Arial"/>
          <w:color w:val="000000"/>
          <w:sz w:val="22"/>
        </w:rPr>
        <w:t>real world</w:t>
      </w:r>
      <w:proofErr w:type="gramEnd"/>
      <w:r>
        <w:rPr>
          <w:rFonts w:ascii="Arial" w:hAnsi="Arial" w:cs="Arial"/>
          <w:color w:val="000000"/>
          <w:sz w:val="22"/>
        </w:rPr>
        <w:t xml:space="preserve"> value. outweighs </w:t>
      </w:r>
      <w:proofErr w:type="spellStart"/>
      <w:r>
        <w:rPr>
          <w:rFonts w:ascii="Arial" w:hAnsi="Arial" w:cs="Arial"/>
          <w:color w:val="000000"/>
          <w:sz w:val="22"/>
        </w:rPr>
        <w:t>bc</w:t>
      </w:r>
      <w:proofErr w:type="spellEnd"/>
      <w:r>
        <w:rPr>
          <w:rFonts w:ascii="Arial" w:hAnsi="Arial" w:cs="Arial"/>
          <w:color w:val="000000"/>
          <w:sz w:val="22"/>
        </w:rPr>
        <w:t xml:space="preserve"> we only have 2 month per topics.</w:t>
      </w:r>
    </w:p>
    <w:p w14:paraId="11A0B81A" w14:textId="77777777" w:rsidR="00C04B9C" w:rsidRDefault="00C04B9C" w:rsidP="00C04B9C">
      <w:pPr>
        <w:pStyle w:val="Heading4"/>
        <w:spacing w:before="240" w:after="40"/>
      </w:pPr>
      <w:r>
        <w:rPr>
          <w:rFonts w:ascii="Arial" w:hAnsi="Arial" w:cs="Arial"/>
          <w:color w:val="000000"/>
          <w:sz w:val="22"/>
        </w:rPr>
        <w:t xml:space="preserve">5] People will read PICs under their </w:t>
      </w:r>
      <w:proofErr w:type="spellStart"/>
      <w:r>
        <w:rPr>
          <w:rFonts w:ascii="Arial" w:hAnsi="Arial" w:cs="Arial"/>
          <w:color w:val="000000"/>
          <w:sz w:val="22"/>
        </w:rPr>
        <w:t>interp</w:t>
      </w:r>
      <w:proofErr w:type="spellEnd"/>
      <w:r>
        <w:rPr>
          <w:rFonts w:ascii="Arial" w:hAnsi="Arial" w:cs="Arial"/>
          <w:color w:val="000000"/>
          <w:sz w:val="22"/>
        </w:rPr>
        <w:t>---flips limits and means spec is inevitable</w:t>
      </w:r>
    </w:p>
    <w:p w14:paraId="5DC37BB6" w14:textId="77777777" w:rsidR="00C04B9C" w:rsidRDefault="00C04B9C" w:rsidP="00C04B9C">
      <w:pPr>
        <w:pStyle w:val="Heading4"/>
        <w:spacing w:before="240" w:after="40"/>
      </w:pPr>
      <w:r>
        <w:rPr>
          <w:rFonts w:ascii="Arial" w:hAnsi="Arial" w:cs="Arial"/>
          <w:color w:val="000000"/>
          <w:sz w:val="22"/>
        </w:rPr>
        <w:t xml:space="preserve">Prefer competing </w:t>
      </w:r>
      <w:proofErr w:type="spellStart"/>
      <w:r>
        <w:rPr>
          <w:rFonts w:ascii="Arial" w:hAnsi="Arial" w:cs="Arial"/>
          <w:color w:val="000000"/>
          <w:sz w:val="22"/>
        </w:rPr>
        <w:t>interps</w:t>
      </w:r>
      <w:proofErr w:type="spellEnd"/>
      <w:r>
        <w:rPr>
          <w:rFonts w:ascii="Arial" w:hAnsi="Arial" w:cs="Arial"/>
          <w:color w:val="000000"/>
          <w:sz w:val="22"/>
        </w:rPr>
        <w:t>- means more clash</w:t>
      </w:r>
    </w:p>
    <w:p w14:paraId="2F6DCCC9" w14:textId="77777777" w:rsidR="00C04B9C" w:rsidRDefault="00C04B9C" w:rsidP="00C04B9C">
      <w:pPr>
        <w:pStyle w:val="Heading4"/>
        <w:spacing w:before="240" w:after="40"/>
      </w:pPr>
      <w:r>
        <w:rPr>
          <w:rFonts w:ascii="Arial" w:hAnsi="Arial" w:cs="Arial"/>
          <w:color w:val="000000"/>
          <w:sz w:val="22"/>
        </w:rPr>
        <w:t>Fairness is a voter- without out it the round is useless and doesn’t matter as there’s no point in doing anything if the round is unfairly skewed to one side, therefore it’s a pre-req to the round</w:t>
      </w:r>
    </w:p>
    <w:p w14:paraId="2256026E" w14:textId="77777777" w:rsidR="00C04B9C" w:rsidRDefault="00C04B9C" w:rsidP="00C04B9C">
      <w:pPr>
        <w:pStyle w:val="Heading4"/>
        <w:spacing w:before="240" w:after="40"/>
      </w:pPr>
      <w:r>
        <w:rPr>
          <w:rFonts w:ascii="Arial" w:hAnsi="Arial" w:cs="Arial"/>
          <w:color w:val="000000"/>
          <w:sz w:val="22"/>
        </w:rPr>
        <w:t>Education is a voter- it’s the reason why schools fund debate and why it was created to begin with, without it debate as an activity would die</w:t>
      </w:r>
    </w:p>
    <w:p w14:paraId="58A7ED68" w14:textId="77777777" w:rsidR="00C04B9C" w:rsidRDefault="00C04B9C" w:rsidP="00C04B9C">
      <w:pPr>
        <w:pStyle w:val="Heading4"/>
        <w:spacing w:before="240" w:after="40"/>
      </w:pPr>
      <w:r>
        <w:rPr>
          <w:rFonts w:ascii="Arial" w:hAnsi="Arial" w:cs="Arial"/>
          <w:color w:val="000000"/>
          <w:sz w:val="22"/>
        </w:rPr>
        <w:t>DTD, anything else is incoherent this late into the round, it’s a pre-req to debate</w:t>
      </w:r>
    </w:p>
    <w:p w14:paraId="3D4B9881" w14:textId="77777777" w:rsidR="00C04B9C" w:rsidRDefault="00C04B9C" w:rsidP="00C04B9C">
      <w:pPr>
        <w:pStyle w:val="Heading4"/>
        <w:spacing w:before="240" w:after="40"/>
      </w:pPr>
      <w:r>
        <w:rPr>
          <w:rFonts w:ascii="Arial" w:hAnsi="Arial" w:cs="Arial"/>
          <w:color w:val="000000"/>
          <w:sz w:val="22"/>
        </w:rPr>
        <w:t>No RVIs-</w:t>
      </w:r>
      <w:proofErr w:type="gramStart"/>
      <w:r>
        <w:rPr>
          <w:rFonts w:ascii="Arial" w:hAnsi="Arial" w:cs="Arial"/>
          <w:color w:val="000000"/>
          <w:sz w:val="22"/>
        </w:rPr>
        <w:t>1]just</w:t>
      </w:r>
      <w:proofErr w:type="gramEnd"/>
      <w:r>
        <w:rPr>
          <w:rFonts w:ascii="Arial" w:hAnsi="Arial" w:cs="Arial"/>
          <w:color w:val="000000"/>
          <w:sz w:val="22"/>
        </w:rPr>
        <w:t xml:space="preserve"> because you prove your fair doesn’t mean you should win, you’ve done the bare minimum for the round to keep going 2]means the </w:t>
      </w:r>
      <w:proofErr w:type="spellStart"/>
      <w:r>
        <w:rPr>
          <w:rFonts w:ascii="Arial" w:hAnsi="Arial" w:cs="Arial"/>
          <w:color w:val="000000"/>
          <w:sz w:val="22"/>
        </w:rPr>
        <w:t>aff</w:t>
      </w:r>
      <w:proofErr w:type="spellEnd"/>
      <w:r>
        <w:rPr>
          <w:rFonts w:ascii="Arial" w:hAnsi="Arial" w:cs="Arial"/>
          <w:color w:val="000000"/>
          <w:sz w:val="22"/>
        </w:rPr>
        <w:t xml:space="preserve"> can just bait theory and only go for that 3]chills debaters from reading shells, keeping the debate space corrupt</w:t>
      </w:r>
    </w:p>
    <w:p w14:paraId="2A002915" w14:textId="666DF020" w:rsidR="00195334" w:rsidRDefault="00195334" w:rsidP="00195334">
      <w:pPr>
        <w:pStyle w:val="Heading1"/>
      </w:pPr>
      <w:r>
        <w:t>Case</w:t>
      </w:r>
    </w:p>
    <w:p w14:paraId="22A1DBFC" w14:textId="77777777" w:rsidR="00195334" w:rsidRDefault="00195334" w:rsidP="00195334">
      <w:pPr>
        <w:pStyle w:val="Heading3"/>
      </w:pPr>
      <w:r>
        <w:t xml:space="preserve">AT trust </w:t>
      </w:r>
    </w:p>
    <w:p w14:paraId="36811CA7" w14:textId="77777777" w:rsidR="00195334" w:rsidRPr="00BB4161" w:rsidRDefault="00195334" w:rsidP="00195334">
      <w:pPr>
        <w:pStyle w:val="Heading4"/>
      </w:pPr>
      <w:bookmarkStart w:id="0" w:name="_TOC_250031"/>
      <w:r w:rsidRPr="00BB4161">
        <w:t xml:space="preserve">“Engaged journalism” that moves away from distanced, objective journalism is key to resolving the public trust </w:t>
      </w:r>
      <w:bookmarkEnd w:id="0"/>
      <w:r w:rsidRPr="00BB4161">
        <w:t>deficit.</w:t>
      </w:r>
    </w:p>
    <w:p w14:paraId="1234FECC" w14:textId="77777777" w:rsidR="00195334" w:rsidRPr="00BB4161" w:rsidRDefault="00195334" w:rsidP="00195334">
      <w:r w:rsidRPr="00BB4161">
        <w:t>Coddington</w:t>
      </w:r>
      <w:r>
        <w:t xml:space="preserve"> 22</w:t>
      </w:r>
      <w:r w:rsidRPr="00BB4161">
        <w:t xml:space="preserve">, </w:t>
      </w:r>
      <w:proofErr w:type="gramStart"/>
      <w:r w:rsidRPr="00BB4161">
        <w:t>Marc</w:t>
      </w:r>
      <w:r>
        <w:t xml:space="preserve">  </w:t>
      </w:r>
      <w:r w:rsidRPr="00BB4161">
        <w:t>.</w:t>
      </w:r>
      <w:proofErr w:type="gramEnd"/>
      <w:r w:rsidRPr="00BB4161">
        <w:t xml:space="preserve"> “Journalism Faces </w:t>
      </w:r>
      <w:proofErr w:type="gramStart"/>
      <w:r w:rsidRPr="00BB4161">
        <w:t>A</w:t>
      </w:r>
      <w:proofErr w:type="gramEnd"/>
      <w:r w:rsidRPr="00BB4161">
        <w:t xml:space="preserve"> Crisis In Trust. Journalists Fall </w:t>
      </w:r>
      <w:proofErr w:type="gramStart"/>
      <w:r w:rsidRPr="00BB4161">
        <w:t>Into</w:t>
      </w:r>
      <w:proofErr w:type="gramEnd"/>
      <w:r w:rsidRPr="00BB4161">
        <w:t xml:space="preserve"> Two Very Different Camps For How To Fix It.” Nieman Lab. October 08, 2020. Web. February 12, 2022.</w:t>
      </w:r>
      <w:r>
        <w:t xml:space="preserve"> </w:t>
      </w:r>
      <w:r w:rsidRPr="00BB4161">
        <w:t>&lt;https://</w:t>
      </w:r>
      <w:hyperlink r:id="rId9">
        <w:r w:rsidRPr="00BB4161">
          <w:rPr>
            <w:rStyle w:val="Hyperlink"/>
          </w:rPr>
          <w:t>www.niemanlab.org/2020/10/journalism-faces-a-crisis-in-trust-journalists-fall-</w:t>
        </w:r>
      </w:hyperlink>
      <w:r w:rsidRPr="00BB4161">
        <w:t xml:space="preserve"> into-two-very-different-camps-for-how-to-fix-it/&gt;.</w:t>
      </w:r>
      <w:r>
        <w:t xml:space="preserve"> </w:t>
      </w:r>
    </w:p>
    <w:p w14:paraId="161FA091" w14:textId="77777777" w:rsidR="00195334" w:rsidRPr="00BB4161" w:rsidRDefault="00195334" w:rsidP="00195334">
      <w:r w:rsidRPr="00DA700D">
        <w:rPr>
          <w:sz w:val="16"/>
          <w:szCs w:val="16"/>
        </w:rPr>
        <w:t xml:space="preserve">What work is required to build public trust in journalism? Journalism faces a well-documented crisis of trust. This long-running decline in public confidence in the press is part of a broader skepticism that has developed about the trustworthiness of institutions more generally — leading to an overall trust recession that worries observers who speculate about the endgame of this downward spiral. </w:t>
      </w:r>
      <w:r w:rsidRPr="00DA700D">
        <w:rPr>
          <w:sz w:val="16"/>
          <w:szCs w:val="16"/>
          <w:u w:val="single"/>
        </w:rPr>
        <w:t>But</w:t>
      </w:r>
      <w:r w:rsidRPr="00E83CC0">
        <w:rPr>
          <w:u w:val="single"/>
        </w:rPr>
        <w:t xml:space="preserve"> </w:t>
      </w:r>
      <w:r w:rsidRPr="00E83CC0">
        <w:rPr>
          <w:highlight w:val="green"/>
          <w:u w:val="single"/>
        </w:rPr>
        <w:t>might we see</w:t>
      </w:r>
      <w:r w:rsidRPr="00E83CC0">
        <w:rPr>
          <w:u w:val="single"/>
        </w:rPr>
        <w:t xml:space="preserve"> these issues of news and </w:t>
      </w:r>
      <w:r w:rsidRPr="00E83CC0">
        <w:rPr>
          <w:highlight w:val="green"/>
          <w:u w:val="single"/>
        </w:rPr>
        <w:t>trust in a new light if we</w:t>
      </w:r>
      <w:r w:rsidRPr="00E83CC0">
        <w:rPr>
          <w:u w:val="single"/>
        </w:rPr>
        <w:t xml:space="preserve"> re</w:t>
      </w:r>
      <w:r w:rsidRPr="00E83CC0">
        <w:rPr>
          <w:highlight w:val="green"/>
          <w:u w:val="single"/>
        </w:rPr>
        <w:t>considered</w:t>
      </w:r>
      <w:r w:rsidRPr="00E83CC0">
        <w:rPr>
          <w:u w:val="single"/>
        </w:rPr>
        <w:t xml:space="preserve"> our assumptions about </w:t>
      </w:r>
      <w:r w:rsidRPr="00C33058">
        <w:rPr>
          <w:highlight w:val="green"/>
          <w:u w:val="single"/>
        </w:rPr>
        <w:t xml:space="preserve">what </w:t>
      </w:r>
      <w:proofErr w:type="gramStart"/>
      <w:r w:rsidRPr="00C33058">
        <w:rPr>
          <w:highlight w:val="green"/>
          <w:u w:val="single"/>
        </w:rPr>
        <w:t>actually leads</w:t>
      </w:r>
      <w:proofErr w:type="gramEnd"/>
      <w:r w:rsidRPr="00E83CC0">
        <w:rPr>
          <w:u w:val="single"/>
        </w:rPr>
        <w:t xml:space="preserve"> people </w:t>
      </w:r>
      <w:r w:rsidRPr="00C33058">
        <w:rPr>
          <w:highlight w:val="green"/>
          <w:u w:val="single"/>
        </w:rPr>
        <w:t>to</w:t>
      </w:r>
      <w:r w:rsidRPr="00E83CC0">
        <w:rPr>
          <w:u w:val="single"/>
        </w:rPr>
        <w:t xml:space="preserve"> develop </w:t>
      </w:r>
      <w:r w:rsidRPr="00C33058">
        <w:rPr>
          <w:highlight w:val="green"/>
          <w:u w:val="single"/>
        </w:rPr>
        <w:t>trust</w:t>
      </w:r>
      <w:r w:rsidRPr="00E83CC0">
        <w:rPr>
          <w:u w:val="single"/>
        </w:rPr>
        <w:t xml:space="preserve"> in journalism? </w:t>
      </w:r>
      <w:r w:rsidRPr="00C33058">
        <w:rPr>
          <w:highlight w:val="green"/>
          <w:u w:val="single"/>
        </w:rPr>
        <w:t>Consider</w:t>
      </w:r>
      <w:r w:rsidRPr="00E83CC0">
        <w:rPr>
          <w:u w:val="single"/>
        </w:rPr>
        <w:t>, for example, how jour</w:t>
      </w:r>
      <w:r w:rsidRPr="00C33058">
        <w:rPr>
          <w:highlight w:val="green"/>
          <w:u w:val="single"/>
        </w:rPr>
        <w:t>nalists for decades have sought</w:t>
      </w:r>
      <w:r w:rsidRPr="00E83CC0">
        <w:rPr>
          <w:u w:val="single"/>
        </w:rPr>
        <w:t xml:space="preserve"> to establish </w:t>
      </w:r>
      <w:r w:rsidRPr="00C33058">
        <w:rPr>
          <w:highlight w:val="green"/>
          <w:u w:val="single"/>
        </w:rPr>
        <w:t>trust</w:t>
      </w:r>
      <w:r w:rsidRPr="00E83CC0">
        <w:rPr>
          <w:u w:val="single"/>
        </w:rPr>
        <w:t xml:space="preserve"> and confidence </w:t>
      </w:r>
      <w:r w:rsidRPr="00C33058">
        <w:rPr>
          <w:highlight w:val="green"/>
          <w:u w:val="single"/>
        </w:rPr>
        <w:t>by focusing on</w:t>
      </w:r>
      <w:r w:rsidRPr="00E83CC0">
        <w:rPr>
          <w:u w:val="single"/>
        </w:rPr>
        <w:t xml:space="preserve"> their </w:t>
      </w:r>
      <w:r w:rsidRPr="00C33058">
        <w:rPr>
          <w:highlight w:val="green"/>
          <w:u w:val="single"/>
        </w:rPr>
        <w:t>democratic responsibility</w:t>
      </w:r>
      <w:r w:rsidRPr="00E83CC0">
        <w:rPr>
          <w:u w:val="single"/>
        </w:rPr>
        <w:t xml:space="preserve"> </w:t>
      </w:r>
      <w:r w:rsidRPr="00DA700D">
        <w:rPr>
          <w:sz w:val="16"/>
          <w:szCs w:val="16"/>
          <w:u w:val="single"/>
        </w:rPr>
        <w:t xml:space="preserve">to provide objective information — in which case, trust is presumed to be a product of faithfully adhering to standards and neutrality. In that case, reclaiming trust could be a matter of “getting back to basics,” as it were, and reporting facts in a way that more clearly communicates what people need to know, with the independence and distance that people have come to expect from journalists. </w:t>
      </w:r>
      <w:r w:rsidRPr="00C33058">
        <w:rPr>
          <w:highlight w:val="green"/>
          <w:u w:val="single"/>
        </w:rPr>
        <w:t>But</w:t>
      </w:r>
      <w:r w:rsidRPr="00E83CC0">
        <w:rPr>
          <w:u w:val="single"/>
        </w:rPr>
        <w:t xml:space="preserve"> </w:t>
      </w:r>
      <w:r w:rsidRPr="00C33058">
        <w:rPr>
          <w:highlight w:val="green"/>
          <w:u w:val="single"/>
        </w:rPr>
        <w:t>if</w:t>
      </w:r>
      <w:r w:rsidRPr="00E83CC0">
        <w:rPr>
          <w:u w:val="single"/>
        </w:rPr>
        <w:t xml:space="preserve">, in fact, </w:t>
      </w:r>
      <w:r w:rsidRPr="00C33058">
        <w:rPr>
          <w:highlight w:val="green"/>
          <w:u w:val="single"/>
        </w:rPr>
        <w:t>journalists</w:t>
      </w:r>
      <w:r w:rsidRPr="00E83CC0">
        <w:rPr>
          <w:u w:val="single"/>
        </w:rPr>
        <w:t xml:space="preserve"> </w:t>
      </w:r>
      <w:r w:rsidRPr="00DA700D">
        <w:rPr>
          <w:b/>
          <w:bCs/>
          <w:highlight w:val="green"/>
          <w:u w:val="single"/>
        </w:rPr>
        <w:t>were to switch their</w:t>
      </w:r>
      <w:r w:rsidRPr="00DA700D">
        <w:rPr>
          <w:b/>
          <w:bCs/>
          <w:u w:val="single"/>
        </w:rPr>
        <w:t xml:space="preserve"> mindset</w:t>
      </w:r>
      <w:r w:rsidRPr="00E83CC0">
        <w:rPr>
          <w:u w:val="single"/>
        </w:rPr>
        <w:t xml:space="preserve"> and understand their primary </w:t>
      </w:r>
      <w:r w:rsidRPr="00C33058">
        <w:rPr>
          <w:highlight w:val="green"/>
          <w:u w:val="single"/>
        </w:rPr>
        <w:t>role</w:t>
      </w:r>
      <w:r w:rsidRPr="00E83CC0">
        <w:rPr>
          <w:u w:val="single"/>
        </w:rPr>
        <w:t xml:space="preserve"> differently </w:t>
      </w:r>
      <w:r w:rsidRPr="00C33058">
        <w:rPr>
          <w:highlight w:val="green"/>
          <w:u w:val="single"/>
        </w:rPr>
        <w:t>as</w:t>
      </w:r>
      <w:r w:rsidRPr="00E83CC0">
        <w:rPr>
          <w:u w:val="single"/>
        </w:rPr>
        <w:t xml:space="preserve"> </w:t>
      </w:r>
      <w:r w:rsidRPr="00C33058">
        <w:rPr>
          <w:highlight w:val="green"/>
          <w:u w:val="single"/>
        </w:rPr>
        <w:t>the facilitation of</w:t>
      </w:r>
      <w:r w:rsidRPr="00E83CC0">
        <w:rPr>
          <w:u w:val="single"/>
        </w:rPr>
        <w:t xml:space="preserve"> public deliberation, </w:t>
      </w:r>
      <w:r w:rsidRPr="00DA700D">
        <w:rPr>
          <w:b/>
          <w:bCs/>
          <w:highlight w:val="green"/>
          <w:u w:val="single"/>
        </w:rPr>
        <w:t>community connection</w:t>
      </w:r>
      <w:r w:rsidRPr="00E83CC0">
        <w:rPr>
          <w:u w:val="single"/>
        </w:rPr>
        <w:t xml:space="preserve">, and democratic participation — of working with civil society as opposed to apart from it — </w:t>
      </w:r>
      <w:r w:rsidRPr="00C33058">
        <w:rPr>
          <w:highlight w:val="green"/>
          <w:u w:val="single"/>
        </w:rPr>
        <w:t>what would that mean</w:t>
      </w:r>
      <w:r w:rsidRPr="00E83CC0">
        <w:rPr>
          <w:u w:val="single"/>
        </w:rPr>
        <w:t xml:space="preserve"> </w:t>
      </w:r>
      <w:r w:rsidRPr="00DA700D">
        <w:rPr>
          <w:sz w:val="16"/>
          <w:szCs w:val="16"/>
        </w:rPr>
        <w:t xml:space="preserve">for the overall orientation of journalism and how it works? A new study in Journalism &amp; Mass Communication Quarterly — by Megan L. </w:t>
      </w:r>
      <w:proofErr w:type="spellStart"/>
      <w:r w:rsidRPr="00DA700D">
        <w:rPr>
          <w:sz w:val="16"/>
          <w:szCs w:val="16"/>
        </w:rPr>
        <w:t>Zahay</w:t>
      </w:r>
      <w:proofErr w:type="spellEnd"/>
      <w:r w:rsidRPr="00DA700D">
        <w:rPr>
          <w:sz w:val="16"/>
          <w:szCs w:val="16"/>
        </w:rPr>
        <w:t xml:space="preserve">, Kelly Jensen, Yiping Xia, and Sue Robinson, </w:t>
      </w:r>
      <w:proofErr w:type="gramStart"/>
      <w:r w:rsidRPr="00DA700D">
        <w:rPr>
          <w:sz w:val="16"/>
          <w:szCs w:val="16"/>
        </w:rPr>
        <w:t>all of</w:t>
      </w:r>
      <w:proofErr w:type="gramEnd"/>
      <w:r w:rsidRPr="00DA700D">
        <w:rPr>
          <w:sz w:val="16"/>
          <w:szCs w:val="16"/>
        </w:rPr>
        <w:t xml:space="preserve"> the University of Wisconsin-Madison — offers some essential insights on this question. The team, led by Robinson and applying </w:t>
      </w:r>
      <w:proofErr w:type="spellStart"/>
      <w:r w:rsidRPr="00DA700D">
        <w:rPr>
          <w:sz w:val="16"/>
          <w:szCs w:val="16"/>
        </w:rPr>
        <w:t>Zahay’s</w:t>
      </w:r>
      <w:proofErr w:type="spellEnd"/>
      <w:r w:rsidRPr="00DA700D">
        <w:rPr>
          <w:sz w:val="16"/>
          <w:szCs w:val="16"/>
        </w:rPr>
        <w:t xml:space="preserve"> training as a rhetorician, interviewed 42 journalists, about half of them designated “engagement-oriented” and the others “traditionally oriented.” Based on a rhetorical analysis of what these journalists said (via the interviews) as well as what they did (via hundreds of pages of website materials and social media conversation threads), the authors developed a picture of two camps of journalists — both deeply concerned about the crisis of trust in journalism, but each with very divergent ideas about what should be done about it. For traditionally oriented journalists, trust is achieved by transmitting facts and helping people perform their democratic duties, without any </w:t>
      </w:r>
      <w:proofErr w:type="gramStart"/>
      <w:r w:rsidRPr="00DA700D">
        <w:rPr>
          <w:sz w:val="16"/>
          <w:szCs w:val="16"/>
        </w:rPr>
        <w:t>particular public</w:t>
      </w:r>
      <w:proofErr w:type="gramEnd"/>
      <w:r w:rsidRPr="00DA700D">
        <w:rPr>
          <w:sz w:val="16"/>
          <w:szCs w:val="16"/>
        </w:rPr>
        <w:t xml:space="preserve"> participation involved in that process. Fixing the trust problem, in this view, means doubling down on objectivity, transparency, and accuracy — but in a way that helps citizens to more readily recognize the value that such things provide. By contrast, rather than focusing on institutionalized norms as the defining elements of journalism, “engagement-oriented journalists view [journalism] as a set</w:t>
      </w:r>
      <w:r w:rsidRPr="00DA700D">
        <w:rPr>
          <w:sz w:val="16"/>
          <w:szCs w:val="16"/>
          <w:u w:val="single"/>
        </w:rPr>
        <w:t xml:space="preserve"> of relationships, prone to complexity and messiness, and they expect this in the contexts in which they work.” </w:t>
      </w:r>
      <w:r w:rsidRPr="00C33058">
        <w:rPr>
          <w:highlight w:val="green"/>
          <w:u w:val="single"/>
        </w:rPr>
        <w:t>What’s</w:t>
      </w:r>
      <w:r w:rsidRPr="00E83CC0">
        <w:rPr>
          <w:u w:val="single"/>
        </w:rPr>
        <w:t xml:space="preserve"> especially </w:t>
      </w:r>
      <w:r w:rsidRPr="00C33058">
        <w:rPr>
          <w:highlight w:val="green"/>
          <w:u w:val="single"/>
        </w:rPr>
        <w:t>striking about</w:t>
      </w:r>
      <w:r w:rsidRPr="00E83CC0">
        <w:rPr>
          <w:u w:val="single"/>
        </w:rPr>
        <w:t xml:space="preserve"> the </w:t>
      </w:r>
      <w:r w:rsidRPr="00C33058">
        <w:rPr>
          <w:highlight w:val="green"/>
          <w:u w:val="single"/>
        </w:rPr>
        <w:t>engagement</w:t>
      </w:r>
      <w:r w:rsidRPr="00E83CC0">
        <w:rPr>
          <w:u w:val="single"/>
        </w:rPr>
        <w:t xml:space="preserve"> </w:t>
      </w:r>
      <w:r w:rsidRPr="00C33058">
        <w:rPr>
          <w:highlight w:val="green"/>
          <w:u w:val="single"/>
        </w:rPr>
        <w:t>view</w:t>
      </w:r>
      <w:r w:rsidRPr="00E83CC0">
        <w:rPr>
          <w:u w:val="single"/>
        </w:rPr>
        <w:t xml:space="preserve">, </w:t>
      </w:r>
      <w:proofErr w:type="spellStart"/>
      <w:r w:rsidRPr="00E83CC0">
        <w:rPr>
          <w:u w:val="single"/>
        </w:rPr>
        <w:t>Zahay</w:t>
      </w:r>
      <w:proofErr w:type="spellEnd"/>
      <w:r w:rsidRPr="00E83CC0">
        <w:rPr>
          <w:u w:val="single"/>
        </w:rPr>
        <w:t xml:space="preserve"> and colleagues argue, </w:t>
      </w:r>
      <w:r w:rsidRPr="00C33058">
        <w:rPr>
          <w:highlight w:val="green"/>
          <w:u w:val="single"/>
        </w:rPr>
        <w:t xml:space="preserve">is that </w:t>
      </w:r>
      <w:r w:rsidRPr="00DA700D">
        <w:rPr>
          <w:b/>
          <w:bCs/>
          <w:highlight w:val="green"/>
          <w:u w:val="single"/>
        </w:rPr>
        <w:t>it implies</w:t>
      </w:r>
      <w:r w:rsidRPr="00E83CC0">
        <w:rPr>
          <w:u w:val="single"/>
        </w:rPr>
        <w:t xml:space="preserve"> not just a different mindset about one’s role but also </w:t>
      </w:r>
      <w:r w:rsidRPr="00C33058">
        <w:rPr>
          <w:highlight w:val="green"/>
          <w:u w:val="single"/>
        </w:rPr>
        <w:t>a transformation</w:t>
      </w:r>
      <w:r w:rsidRPr="00C33058">
        <w:rPr>
          <w:u w:val="single"/>
        </w:rPr>
        <w:t xml:space="preserve"> </w:t>
      </w:r>
      <w:r w:rsidRPr="00C33058">
        <w:rPr>
          <w:highlight w:val="green"/>
          <w:u w:val="single"/>
        </w:rPr>
        <w:t>in</w:t>
      </w:r>
      <w:r w:rsidRPr="00E83CC0">
        <w:rPr>
          <w:u w:val="single"/>
        </w:rPr>
        <w:t xml:space="preserve"> </w:t>
      </w:r>
      <w:r w:rsidRPr="00C33058">
        <w:rPr>
          <w:u w:val="single"/>
        </w:rPr>
        <w:t>one’s work</w:t>
      </w:r>
      <w:r w:rsidRPr="00E83CC0">
        <w:rPr>
          <w:u w:val="single"/>
        </w:rPr>
        <w:t xml:space="preserve">—the stuff of day-to-day labor, or </w:t>
      </w:r>
      <w:r w:rsidRPr="00C33058">
        <w:rPr>
          <w:highlight w:val="green"/>
          <w:u w:val="single"/>
        </w:rPr>
        <w:t xml:space="preserve">what they call “the labor of </w:t>
      </w:r>
      <w:r w:rsidRPr="00DA700D">
        <w:rPr>
          <w:b/>
          <w:bCs/>
          <w:highlight w:val="green"/>
          <w:u w:val="single"/>
        </w:rPr>
        <w:t>building trust.” A focus on</w:t>
      </w:r>
      <w:r w:rsidRPr="00DA700D">
        <w:rPr>
          <w:b/>
          <w:bCs/>
          <w:u w:val="single"/>
        </w:rPr>
        <w:t xml:space="preserve"> </w:t>
      </w:r>
      <w:r w:rsidRPr="00DA700D">
        <w:rPr>
          <w:b/>
          <w:bCs/>
          <w:highlight w:val="green"/>
          <w:u w:val="single"/>
        </w:rPr>
        <w:t>building</w:t>
      </w:r>
      <w:r w:rsidRPr="00DA700D">
        <w:rPr>
          <w:b/>
          <w:bCs/>
          <w:u w:val="single"/>
        </w:rPr>
        <w:t xml:space="preserve"> and maintaining </w:t>
      </w:r>
      <w:r w:rsidRPr="00DA700D">
        <w:rPr>
          <w:b/>
          <w:bCs/>
          <w:highlight w:val="green"/>
          <w:u w:val="single"/>
        </w:rPr>
        <w:t>relationships thus suggests</w:t>
      </w:r>
      <w:r w:rsidRPr="00E83CC0">
        <w:rPr>
          <w:u w:val="single"/>
        </w:rPr>
        <w:t xml:space="preserve"> “entirely new kinds of journalistic labor that reorient reporters’ </w:t>
      </w:r>
      <w:r w:rsidRPr="00C33058">
        <w:rPr>
          <w:highlight w:val="green"/>
          <w:u w:val="single"/>
        </w:rPr>
        <w:t xml:space="preserve">attention toward </w:t>
      </w:r>
      <w:r w:rsidRPr="00C33058">
        <w:rPr>
          <w:u w:val="single"/>
        </w:rPr>
        <w:t>collaboration</w:t>
      </w:r>
      <w:r w:rsidRPr="00E83CC0">
        <w:rPr>
          <w:u w:val="single"/>
        </w:rPr>
        <w:t xml:space="preserve"> and </w:t>
      </w:r>
      <w:r w:rsidRPr="00DA700D">
        <w:rPr>
          <w:b/>
          <w:bCs/>
          <w:highlight w:val="green"/>
          <w:u w:val="single"/>
        </w:rPr>
        <w:t>facilitation</w:t>
      </w:r>
      <w:r w:rsidRPr="00E83CC0">
        <w:rPr>
          <w:u w:val="single"/>
        </w:rPr>
        <w:t xml:space="preserve">.” From this perspective, </w:t>
      </w:r>
      <w:r w:rsidRPr="00DA700D">
        <w:rPr>
          <w:b/>
          <w:bCs/>
          <w:highlight w:val="green"/>
          <w:u w:val="single"/>
        </w:rPr>
        <w:t>public trust</w:t>
      </w:r>
      <w:r w:rsidRPr="00C33058">
        <w:rPr>
          <w:highlight w:val="green"/>
          <w:u w:val="single"/>
        </w:rPr>
        <w:t xml:space="preserve"> in news flows</w:t>
      </w:r>
      <w:r w:rsidRPr="00E83CC0">
        <w:rPr>
          <w:u w:val="single"/>
        </w:rPr>
        <w:t xml:space="preserve"> </w:t>
      </w:r>
      <w:r w:rsidRPr="00C33058">
        <w:rPr>
          <w:highlight w:val="green"/>
          <w:u w:val="single"/>
        </w:rPr>
        <w:t>out of efforts that emphasize</w:t>
      </w:r>
      <w:r w:rsidRPr="00E83CC0">
        <w:rPr>
          <w:u w:val="single"/>
        </w:rPr>
        <w:t xml:space="preserve"> mutual understanding and </w:t>
      </w:r>
      <w:r w:rsidRPr="00DA700D">
        <w:rPr>
          <w:b/>
          <w:bCs/>
          <w:highlight w:val="green"/>
          <w:u w:val="single"/>
        </w:rPr>
        <w:t>empathy</w:t>
      </w:r>
      <w:r w:rsidRPr="00DA700D">
        <w:rPr>
          <w:b/>
          <w:bCs/>
          <w:u w:val="single"/>
        </w:rPr>
        <w:t xml:space="preserve"> </w:t>
      </w:r>
      <w:r w:rsidRPr="00DA700D">
        <w:rPr>
          <w:b/>
          <w:bCs/>
          <w:highlight w:val="green"/>
          <w:u w:val="single"/>
        </w:rPr>
        <w:t>with communities</w:t>
      </w:r>
      <w:r w:rsidRPr="00E83CC0">
        <w:rPr>
          <w:u w:val="single"/>
        </w:rPr>
        <w:t xml:space="preserve"> </w:t>
      </w:r>
      <w:r w:rsidRPr="00DA700D">
        <w:rPr>
          <w:sz w:val="16"/>
          <w:szCs w:val="16"/>
          <w:u w:val="single"/>
        </w:rPr>
        <w:t>— and which may be inherently slow, gradual, and long-term by nature. In the words of a cofounder of an engagement organization who was interviewed, “[</w:t>
      </w:r>
      <w:r w:rsidRPr="00C33058">
        <w:rPr>
          <w:highlight w:val="green"/>
          <w:u w:val="single"/>
        </w:rPr>
        <w:t>I]t’s</w:t>
      </w:r>
      <w:r w:rsidRPr="00E83CC0">
        <w:rPr>
          <w:u w:val="single"/>
        </w:rPr>
        <w:t xml:space="preserve"> </w:t>
      </w:r>
      <w:r w:rsidRPr="00C33058">
        <w:rPr>
          <w:highlight w:val="green"/>
          <w:u w:val="single"/>
        </w:rPr>
        <w:t>ineffective</w:t>
      </w:r>
      <w:r w:rsidRPr="00E83CC0">
        <w:rPr>
          <w:u w:val="single"/>
        </w:rPr>
        <w:t xml:space="preserve"> to double down on ‘Trust me, I’m a journalist’ … If you’re not in a relationship with someone, </w:t>
      </w:r>
      <w:r w:rsidRPr="00C33058">
        <w:rPr>
          <w:highlight w:val="green"/>
          <w:u w:val="single"/>
        </w:rPr>
        <w:t>if</w:t>
      </w:r>
      <w:r w:rsidRPr="00E83CC0">
        <w:rPr>
          <w:u w:val="single"/>
        </w:rPr>
        <w:t xml:space="preserve"> </w:t>
      </w:r>
      <w:r w:rsidRPr="00C33058">
        <w:rPr>
          <w:highlight w:val="green"/>
          <w:u w:val="single"/>
        </w:rPr>
        <w:t>you haven’t proved your value to them</w:t>
      </w:r>
      <w:r w:rsidRPr="00E83CC0">
        <w:rPr>
          <w:u w:val="single"/>
        </w:rPr>
        <w:t xml:space="preserve"> </w:t>
      </w:r>
      <w:r w:rsidRPr="00C33058">
        <w:rPr>
          <w:sz w:val="16"/>
          <w:szCs w:val="16"/>
          <w:u w:val="single"/>
        </w:rPr>
        <w:t>… then you don’t have trust.”</w:t>
      </w:r>
      <w:r w:rsidRPr="00C33058">
        <w:rPr>
          <w:sz w:val="16"/>
          <w:szCs w:val="16"/>
        </w:rPr>
        <w:t xml:space="preserve"> By now, there is a large and growing body of research about the possibilities and challenges of engaged journalism. These approaches, in fact, have a long history, going back to the public and citizen journalism movements of the 1990s. But what sets this latest study apart is in how it carefully charts what appears to be a key inflection point in the profession — one that even seems, in the authors’ conclusion, “paradigmatic.” Indeed, this piece is the first to be published out of Robinson’s multi-phased, ongoing book project about how journalists trust “regular people” according to their various identities. To the extent that we’re beginning to see a decisive split in how journalists define and enact their democratic role — and to the degree that news organizations give individual journalists the freedom and encouragement to act this way and engage trust-building experiments — we may be witnessing a meaningful movement away from the institutional model of critical distance and toward an engagement model of facilitating discussion, building community, and partnering with the public.</w:t>
      </w:r>
    </w:p>
    <w:p w14:paraId="229AA306" w14:textId="50C4CCEC" w:rsidR="00195334" w:rsidRDefault="00195334" w:rsidP="00195334">
      <w:pPr>
        <w:pStyle w:val="Heading3"/>
      </w:pPr>
      <w:r>
        <w:t>AT dem</w:t>
      </w:r>
    </w:p>
    <w:p w14:paraId="109D6373" w14:textId="77777777" w:rsidR="00195334" w:rsidRPr="00555E1D" w:rsidRDefault="00195334" w:rsidP="00195334">
      <w:pPr>
        <w:pStyle w:val="Heading4"/>
        <w:rPr>
          <w:rFonts w:cs="Calibri"/>
        </w:rPr>
      </w:pPr>
      <w:r w:rsidRPr="00555E1D">
        <w:rPr>
          <w:rFonts w:cs="Calibri"/>
        </w:rPr>
        <w:t>Democracy causes great power nuclear war – backsliding solves.</w:t>
      </w:r>
    </w:p>
    <w:p w14:paraId="00FCDFD0" w14:textId="77777777" w:rsidR="00195334" w:rsidRPr="00555E1D" w:rsidRDefault="00195334" w:rsidP="00195334">
      <w:r w:rsidRPr="00555E1D">
        <w:rPr>
          <w:rStyle w:val="Style13ptBold"/>
        </w:rPr>
        <w:t>Muller ’15</w:t>
      </w:r>
      <w:r w:rsidRPr="00555E1D">
        <w:t xml:space="preserve"> </w:t>
      </w:r>
      <w:r w:rsidRPr="00555E1D">
        <w:rPr>
          <w:sz w:val="16"/>
          <w:szCs w:val="16"/>
        </w:rPr>
        <w:t>– director of the Peace Research Institute in Frankfurt, professor of International Relations at Goethe University (Harald, Democracy, Peace, and Security, Lexington Books pp. 44-49)</w:t>
      </w:r>
    </w:p>
    <w:p w14:paraId="28F648EF" w14:textId="785890B8" w:rsidR="00195334" w:rsidRPr="00C04B9C" w:rsidRDefault="00195334" w:rsidP="00195334">
      <w:pPr>
        <w:rPr>
          <w:bCs/>
          <w:sz w:val="16"/>
        </w:rPr>
      </w:pPr>
      <w:r w:rsidRPr="00555E1D">
        <w:rPr>
          <w:rStyle w:val="TitleChar"/>
        </w:rPr>
        <w:t>My</w:t>
      </w:r>
      <w:r w:rsidRPr="00555E1D">
        <w:rPr>
          <w:sz w:val="16"/>
        </w:rPr>
        <w:t xml:space="preserve"> own </w:t>
      </w:r>
      <w:r w:rsidRPr="00555E1D">
        <w:rPr>
          <w:rStyle w:val="TitleChar"/>
        </w:rPr>
        <w:t>proposal</w:t>
      </w:r>
      <w:r w:rsidRPr="00555E1D">
        <w:rPr>
          <w:sz w:val="16"/>
        </w:rPr>
        <w:t xml:space="preserve"> for solving the problem. developed together with my colleague Jonas Wolff (</w:t>
      </w:r>
      <w:proofErr w:type="spellStart"/>
      <w:r w:rsidRPr="00555E1D">
        <w:rPr>
          <w:sz w:val="16"/>
        </w:rPr>
        <w:t>Müllcr</w:t>
      </w:r>
      <w:proofErr w:type="spellEnd"/>
      <w:r w:rsidRPr="00555E1D">
        <w:rPr>
          <w:sz w:val="16"/>
        </w:rPr>
        <w:t xml:space="preserve"> 2004. Muller/Wolff 2006). </w:t>
      </w:r>
      <w:r w:rsidRPr="00555E1D">
        <w:rPr>
          <w:rStyle w:val="Emphasis"/>
        </w:rPr>
        <w:t>turns the issue upside down</w:t>
      </w:r>
      <w:r w:rsidRPr="00555E1D">
        <w:rPr>
          <w:sz w:val="16"/>
        </w:rPr>
        <w:t xml:space="preserve">: </w:t>
      </w:r>
      <w:r w:rsidRPr="00555E1D">
        <w:rPr>
          <w:rStyle w:val="TitleChar"/>
        </w:rPr>
        <w:t>We do not start with explaining mutual democratic peacefulness</w:t>
      </w:r>
      <w:r w:rsidRPr="00555E1D">
        <w:rPr>
          <w:sz w:val="16"/>
        </w:rPr>
        <w:t xml:space="preserve">, </w:t>
      </w:r>
      <w:r w:rsidRPr="00555E1D">
        <w:rPr>
          <w:rStyle w:val="TitleChar"/>
        </w:rPr>
        <w:t>but</w:t>
      </w:r>
      <w:r w:rsidRPr="00555E1D">
        <w:rPr>
          <w:sz w:val="16"/>
        </w:rPr>
        <w:t xml:space="preserve"> its opposite. </w:t>
      </w:r>
      <w:r w:rsidRPr="00555E1D">
        <w:rPr>
          <w:rStyle w:val="TitleChar"/>
        </w:rPr>
        <w:t xml:space="preserve">the proven capability of </w:t>
      </w:r>
      <w:r w:rsidRPr="00555E1D">
        <w:rPr>
          <w:rStyle w:val="TitleChar"/>
          <w:highlight w:val="green"/>
        </w:rPr>
        <w:t>democracies</w:t>
      </w:r>
      <w:r w:rsidRPr="00555E1D">
        <w:rPr>
          <w:rStyle w:val="TitleChar"/>
        </w:rPr>
        <w:t xml:space="preserve"> to </w:t>
      </w:r>
      <w:r w:rsidRPr="00555E1D">
        <w:rPr>
          <w:rStyle w:val="Emphasis"/>
          <w:highlight w:val="green"/>
        </w:rPr>
        <w:t>act aggressively</w:t>
      </w:r>
      <w:r w:rsidRPr="00555E1D">
        <w:rPr>
          <w:sz w:val="16"/>
        </w:rPr>
        <w:t xml:space="preserve"> </w:t>
      </w:r>
      <w:r w:rsidRPr="00555E1D">
        <w:rPr>
          <w:rStyle w:val="TitleChar"/>
        </w:rPr>
        <w:t>against non-democracies</w:t>
      </w:r>
      <w:r w:rsidRPr="00555E1D">
        <w:rPr>
          <w:sz w:val="16"/>
        </w:rPr>
        <w:t>. We note that—</w:t>
      </w:r>
      <w:r w:rsidRPr="00555E1D">
        <w:rPr>
          <w:rStyle w:val="TitleChar"/>
        </w:rPr>
        <w:t xml:space="preserve">apart from </w:t>
      </w:r>
      <w:r w:rsidRPr="00555E1D">
        <w:rPr>
          <w:rStyle w:val="Emphasis"/>
        </w:rPr>
        <w:t>self-defense</w:t>
      </w:r>
      <w:r w:rsidRPr="00555E1D">
        <w:rPr>
          <w:sz w:val="16"/>
        </w:rPr>
        <w:t xml:space="preserve"> </w:t>
      </w:r>
      <w:r w:rsidRPr="00555E1D">
        <w:rPr>
          <w:rStyle w:val="TitleChar"/>
        </w:rPr>
        <w:t xml:space="preserve">where </w:t>
      </w:r>
      <w:r w:rsidRPr="00555E1D">
        <w:rPr>
          <w:rStyle w:val="TitleChar"/>
          <w:highlight w:val="green"/>
        </w:rPr>
        <w:t>there is no difference between democracies and non-democracies</w:t>
      </w:r>
      <w:r w:rsidRPr="00555E1D">
        <w:rPr>
          <w:sz w:val="16"/>
        </w:rPr>
        <w:t>——</w:t>
      </w:r>
      <w:r w:rsidRPr="00555E1D">
        <w:rPr>
          <w:rStyle w:val="Emphasis"/>
          <w:highlight w:val="green"/>
        </w:rPr>
        <w:t>democratic states go to war</w:t>
      </w:r>
      <w:r w:rsidRPr="00555E1D">
        <w:rPr>
          <w:sz w:val="16"/>
        </w:rPr>
        <w:t>—</w:t>
      </w:r>
      <w:r w:rsidRPr="00555E1D">
        <w:rPr>
          <w:rStyle w:val="TitleChar"/>
        </w:rPr>
        <w:t>in contrast to non-democracies</w:t>
      </w:r>
      <w:r w:rsidRPr="00555E1D">
        <w:rPr>
          <w:sz w:val="16"/>
        </w:rPr>
        <w:t>—</w:t>
      </w:r>
      <w:r w:rsidRPr="00555E1D">
        <w:rPr>
          <w:rStyle w:val="TitleChar"/>
          <w:highlight w:val="green"/>
        </w:rPr>
        <w:t xml:space="preserve">to uphold </w:t>
      </w:r>
      <w:r w:rsidRPr="00555E1D">
        <w:rPr>
          <w:rStyle w:val="Emphasis"/>
          <w:highlight w:val="green"/>
        </w:rPr>
        <w:t>i</w:t>
      </w:r>
      <w:r w:rsidRPr="00555E1D">
        <w:rPr>
          <w:rStyle w:val="Emphasis"/>
        </w:rPr>
        <w:t xml:space="preserve">nternational </w:t>
      </w:r>
      <w:r w:rsidRPr="00555E1D">
        <w:rPr>
          <w:rStyle w:val="Emphasis"/>
          <w:highlight w:val="green"/>
        </w:rPr>
        <w:t>law</w:t>
      </w:r>
      <w:r w:rsidRPr="00555E1D">
        <w:rPr>
          <w:sz w:val="16"/>
        </w:rPr>
        <w:t xml:space="preserve"> (or their own interpretation thereof), </w:t>
      </w:r>
      <w:r w:rsidRPr="00555E1D">
        <w:rPr>
          <w:rStyle w:val="Emphasis"/>
        </w:rPr>
        <w:t xml:space="preserve">to </w:t>
      </w:r>
      <w:r w:rsidRPr="00555E1D">
        <w:rPr>
          <w:rStyle w:val="Emphasis"/>
          <w:highlight w:val="green"/>
        </w:rPr>
        <w:t>prevent anarchy</w:t>
      </w:r>
      <w:r w:rsidRPr="00555E1D">
        <w:rPr>
          <w:sz w:val="16"/>
        </w:rPr>
        <w:t xml:space="preserve"> through state failure, </w:t>
      </w:r>
      <w:r w:rsidRPr="00555E1D">
        <w:rPr>
          <w:rStyle w:val="TitleChar"/>
        </w:rPr>
        <w:t xml:space="preserve">to </w:t>
      </w:r>
      <w:r w:rsidRPr="00555E1D">
        <w:rPr>
          <w:rStyle w:val="Emphasis"/>
        </w:rPr>
        <w:t>“save strangers”</w:t>
      </w:r>
      <w:r w:rsidRPr="00555E1D">
        <w:rPr>
          <w:sz w:val="16"/>
        </w:rPr>
        <w:t xml:space="preserve"> when dictatorships massacre their own people, </w:t>
      </w:r>
      <w:r w:rsidRPr="00555E1D">
        <w:rPr>
          <w:rStyle w:val="TitleChar"/>
        </w:rPr>
        <w:t xml:space="preserve">and to </w:t>
      </w:r>
      <w:r w:rsidRPr="00555E1D">
        <w:rPr>
          <w:rStyle w:val="Emphasis"/>
        </w:rPr>
        <w:t>promote democracy</w:t>
      </w:r>
      <w:r w:rsidRPr="00555E1D">
        <w:rPr>
          <w:sz w:val="16"/>
        </w:rPr>
        <w:t xml:space="preserve">. </w:t>
      </w:r>
      <w:r w:rsidRPr="00555E1D">
        <w:rPr>
          <w:rStyle w:val="TitleChar"/>
        </w:rPr>
        <w:t>None of these acts is likely to find its target in a democracy</w:t>
      </w:r>
      <w:r w:rsidRPr="00555E1D">
        <w:rPr>
          <w:sz w:val="16"/>
        </w:rPr>
        <w:t xml:space="preserve">. Since the use of force by democracies is hardly possible without public justification, even the rhetorical use of the said reasons will not stand public scrutiny when uttered against a democracy—people will not believe it, </w:t>
      </w:r>
      <w:r w:rsidRPr="00555E1D">
        <w:rPr>
          <w:rStyle w:val="TitleChar"/>
        </w:rPr>
        <w:t xml:space="preserve">War </w:t>
      </w:r>
      <w:r w:rsidRPr="00555E1D">
        <w:rPr>
          <w:rStyle w:val="Emphasis"/>
        </w:rPr>
        <w:t>other than for self-defense</w:t>
      </w:r>
      <w:r w:rsidRPr="00555E1D">
        <w:rPr>
          <w:rStyle w:val="TitleChar"/>
        </w:rPr>
        <w:t xml:space="preserve"> thus can only be fought </w:t>
      </w:r>
      <w:r w:rsidRPr="00555E1D">
        <w:rPr>
          <w:rStyle w:val="Emphasis"/>
        </w:rPr>
        <w:t>by democracies</w:t>
      </w:r>
      <w:r w:rsidRPr="00555E1D">
        <w:rPr>
          <w:sz w:val="16"/>
        </w:rPr>
        <w:t xml:space="preserve"> against non-democracies </w:t>
      </w:r>
      <w:r w:rsidRPr="00555E1D">
        <w:rPr>
          <w:rStyle w:val="TitleChar"/>
        </w:rPr>
        <w:t xml:space="preserve">because </w:t>
      </w:r>
      <w:r w:rsidRPr="00555E1D">
        <w:rPr>
          <w:rStyle w:val="Emphasis"/>
        </w:rPr>
        <w:t>against a fellow democracy</w:t>
      </w:r>
      <w:r w:rsidRPr="00555E1D">
        <w:rPr>
          <w:rStyle w:val="TitleChar"/>
        </w:rPr>
        <w:t xml:space="preserve"> justification </w:t>
      </w:r>
      <w:r w:rsidRPr="00555E1D">
        <w:rPr>
          <w:rStyle w:val="Emphasis"/>
        </w:rPr>
        <w:t>would fail.</w:t>
      </w:r>
      <w:r w:rsidRPr="00555E1D">
        <w:rPr>
          <w:rStyle w:val="TitleChar"/>
        </w:rPr>
        <w:t xml:space="preserve"> </w:t>
      </w:r>
      <w:r w:rsidRPr="00555E1D">
        <w:rPr>
          <w:sz w:val="16"/>
        </w:rPr>
        <w:t xml:space="preserve">Because whether this is the case or not to a degree that justifies war as the ‘ultimate means” must rely on practical judgments. and practical judgments can differ among even reasonable people. democracies might disagree </w:t>
      </w:r>
      <w:proofErr w:type="gramStart"/>
      <w:r w:rsidRPr="00555E1D">
        <w:rPr>
          <w:sz w:val="16"/>
        </w:rPr>
        <w:t>whether or not</w:t>
      </w:r>
      <w:proofErr w:type="gramEnd"/>
      <w:r w:rsidRPr="00555E1D">
        <w:rPr>
          <w:sz w:val="16"/>
        </w:rPr>
        <w:t xml:space="preserve"> the judgment applies in specific cases. Democracies also show variance in that regard due (o </w:t>
      </w:r>
      <w:proofErr w:type="gramStart"/>
      <w:r w:rsidRPr="00555E1D">
        <w:rPr>
          <w:sz w:val="16"/>
        </w:rPr>
        <w:t>a systematic</w:t>
      </w:r>
      <w:proofErr w:type="gramEnd"/>
      <w:r w:rsidRPr="00555E1D">
        <w:rPr>
          <w:sz w:val="16"/>
        </w:rPr>
        <w:t xml:space="preserve">. political-culturally rooted different propensity to judge situations as </w:t>
      </w:r>
      <w:proofErr w:type="spellStart"/>
      <w:r w:rsidRPr="00555E1D">
        <w:rPr>
          <w:sz w:val="16"/>
        </w:rPr>
        <w:t>justifing</w:t>
      </w:r>
      <w:proofErr w:type="spellEnd"/>
      <w:r w:rsidRPr="00555E1D">
        <w:rPr>
          <w:sz w:val="16"/>
        </w:rPr>
        <w:t xml:space="preserve"> war or not, and to participate in such wars (Gels et al, 2013). It should also be noted that, given the continuum between autocracy, anocracy and democracy, whether a given state is a democracy or not can be subject to interpretation. and this interpretation may even change over time (Oren 1995, Hayes 2013). The fact is that there are a couple of </w:t>
      </w:r>
      <w:proofErr w:type="gramStart"/>
      <w:r w:rsidRPr="00555E1D">
        <w:rPr>
          <w:sz w:val="16"/>
        </w:rPr>
        <w:t>fairly warlike</w:t>
      </w:r>
      <w:proofErr w:type="gramEnd"/>
      <w:r w:rsidRPr="00555E1D">
        <w:rPr>
          <w:sz w:val="16"/>
        </w:rPr>
        <w:t xml:space="preserve"> democracies, and that the democracies participating most frequently in military disputes (apart from the special case of Israel) are, by and large. major powers such as the United States, the United Kingdom. France. or India. This pattern is important to keep in mind when the question of the utility of democratic peace for today ‘s world problems is to be answered. Transnational terrorism, failed states, civil </w:t>
      </w:r>
      <w:proofErr w:type="gramStart"/>
      <w:r w:rsidRPr="00555E1D">
        <w:rPr>
          <w:sz w:val="16"/>
        </w:rPr>
        <w:t>wars</w:t>
      </w:r>
      <w:proofErr w:type="gramEnd"/>
      <w:r w:rsidRPr="00555E1D">
        <w:rPr>
          <w:sz w:val="16"/>
        </w:rPr>
        <w:t xml:space="preserve"> and the like dominate the international agenda on war and peace. At the classical level of international relations, in the relationships among major powers. developments arc </w:t>
      </w:r>
      <w:proofErr w:type="spellStart"/>
      <w:r w:rsidRPr="00555E1D">
        <w:rPr>
          <w:sz w:val="16"/>
        </w:rPr>
        <w:t>undcr</w:t>
      </w:r>
      <w:proofErr w:type="spellEnd"/>
      <w:r w:rsidRPr="00555E1D">
        <w:rPr>
          <w:sz w:val="16"/>
        </w:rPr>
        <w:t xml:space="preserve"> way which potentially pose an even greater threat than this diverse collection of non-interstate problems presently does. </w:t>
      </w:r>
      <w:r w:rsidRPr="00555E1D">
        <w:rPr>
          <w:rStyle w:val="TitleChar"/>
        </w:rPr>
        <w:t>We are living in an era of rather rapid and disturbing power change</w:t>
      </w:r>
      <w:r w:rsidRPr="00555E1D">
        <w:rPr>
          <w:sz w:val="16"/>
        </w:rPr>
        <w:t xml:space="preserve"> (Tammcn et al. 2000). The United States are still the leading power of the world with unprecedented </w:t>
      </w:r>
      <w:proofErr w:type="spellStart"/>
      <w:r w:rsidRPr="00555E1D">
        <w:rPr>
          <w:sz w:val="16"/>
        </w:rPr>
        <w:t>militany</w:t>
      </w:r>
      <w:proofErr w:type="spellEnd"/>
      <w:r w:rsidRPr="00555E1D">
        <w:rPr>
          <w:sz w:val="16"/>
        </w:rPr>
        <w:t xml:space="preserve"> and economic </w:t>
      </w:r>
      <w:proofErr w:type="spellStart"/>
      <w:r w:rsidRPr="00555E1D">
        <w:rPr>
          <w:sz w:val="16"/>
        </w:rPr>
        <w:t>poer</w:t>
      </w:r>
      <w:proofErr w:type="spellEnd"/>
      <w:r w:rsidRPr="00555E1D">
        <w:rPr>
          <w:sz w:val="16"/>
        </w:rPr>
        <w:t xml:space="preserve">. But others are coming closer: China. India. </w:t>
      </w:r>
      <w:proofErr w:type="spellStart"/>
      <w:r w:rsidRPr="00555E1D">
        <w:rPr>
          <w:sz w:val="16"/>
        </w:rPr>
        <w:t>Braiil</w:t>
      </w:r>
      <w:proofErr w:type="spellEnd"/>
      <w:r w:rsidRPr="00555E1D">
        <w:rPr>
          <w:sz w:val="16"/>
        </w:rPr>
        <w:t xml:space="preserve"> and Indonesia, China is at the top of this cohort, </w:t>
      </w:r>
      <w:proofErr w:type="gramStart"/>
      <w:r w:rsidRPr="00555E1D">
        <w:rPr>
          <w:sz w:val="16"/>
        </w:rPr>
        <w:t>All</w:t>
      </w:r>
      <w:proofErr w:type="gramEnd"/>
      <w:r w:rsidRPr="00555E1D">
        <w:rPr>
          <w:sz w:val="16"/>
        </w:rPr>
        <w:t xml:space="preserve"> major power changes </w:t>
      </w:r>
      <w:proofErr w:type="spellStart"/>
      <w:r w:rsidRPr="00555E1D">
        <w:rPr>
          <w:sz w:val="16"/>
        </w:rPr>
        <w:t>chal</w:t>
      </w:r>
      <w:proofErr w:type="spellEnd"/>
      <w:r w:rsidRPr="00555E1D">
        <w:rPr>
          <w:sz w:val="16"/>
        </w:rPr>
        <w:t xml:space="preserve"> </w:t>
      </w:r>
      <w:proofErr w:type="spellStart"/>
      <w:r w:rsidRPr="00555E1D">
        <w:rPr>
          <w:sz w:val="16"/>
        </w:rPr>
        <w:t>lenge</w:t>
      </w:r>
      <w:proofErr w:type="spellEnd"/>
      <w:r w:rsidRPr="00555E1D">
        <w:rPr>
          <w:sz w:val="16"/>
        </w:rPr>
        <w:t xml:space="preserve"> existing structures and thus contain the potential for great disturbance. The leading power may start to fear for its dominant position and take measures to ensure its position at the lop. These actions may frustrate emerging powers and even lead to the perception that their security is endangered. which would motivate </w:t>
      </w:r>
      <w:proofErr w:type="gramStart"/>
      <w:r w:rsidRPr="00555E1D">
        <w:rPr>
          <w:sz w:val="16"/>
        </w:rPr>
        <w:t>counter-measures</w:t>
      </w:r>
      <w:proofErr w:type="gramEnd"/>
      <w:r w:rsidRPr="00555E1D">
        <w:rPr>
          <w:sz w:val="16"/>
        </w:rPr>
        <w:t xml:space="preserve"> that further propel a political </w:t>
      </w:r>
      <w:proofErr w:type="spellStart"/>
      <w:r w:rsidRPr="00555E1D">
        <w:rPr>
          <w:sz w:val="16"/>
        </w:rPr>
        <w:t>escala</w:t>
      </w:r>
      <w:proofErr w:type="spellEnd"/>
      <w:r w:rsidRPr="00555E1D">
        <w:rPr>
          <w:sz w:val="16"/>
        </w:rPr>
        <w:t xml:space="preserve"> </w:t>
      </w:r>
      <w:proofErr w:type="spellStart"/>
      <w:r w:rsidRPr="00555E1D">
        <w:rPr>
          <w:sz w:val="16"/>
        </w:rPr>
        <w:t>tion</w:t>
      </w:r>
      <w:proofErr w:type="spellEnd"/>
      <w:r w:rsidRPr="00555E1D">
        <w:rPr>
          <w:sz w:val="16"/>
        </w:rPr>
        <w:t xml:space="preserve"> spiral. An increasingly focused competition in which a true power change appears increasingly possible. that is. a change of position at the top of the international hierarchy, has an even greater risk potential. If the inherent dangers are not contained—which remains always a possibility major power war may ensue defying all propositions that major war has become </w:t>
      </w:r>
      <w:proofErr w:type="gramStart"/>
      <w:r w:rsidRPr="00555E1D">
        <w:rPr>
          <w:sz w:val="16"/>
        </w:rPr>
        <w:t>obsolete</w:t>
      </w:r>
      <w:proofErr w:type="gramEnd"/>
      <w:r w:rsidRPr="00555E1D">
        <w:rPr>
          <w:sz w:val="16"/>
        </w:rPr>
        <w:t xml:space="preserve"> or that nuclear deterrence will prevent this calamity once and for all. Of course, states can grow peacefully into roles of higher responsibility. status and influence on the world stage. There </w:t>
      </w:r>
      <w:proofErr w:type="spellStart"/>
      <w:r w:rsidRPr="00555E1D">
        <w:rPr>
          <w:sz w:val="16"/>
        </w:rPr>
        <w:t>arc</w:t>
      </w:r>
      <w:proofErr w:type="spellEnd"/>
      <w:r w:rsidRPr="00555E1D">
        <w:rPr>
          <w:sz w:val="16"/>
        </w:rPr>
        <w:t xml:space="preserve"> no natural laws saving </w:t>
      </w:r>
      <w:proofErr w:type="gramStart"/>
      <w:r w:rsidRPr="00555E1D">
        <w:rPr>
          <w:sz w:val="16"/>
        </w:rPr>
        <w:t>that changes</w:t>
      </w:r>
      <w:proofErr w:type="gramEnd"/>
      <w:r w:rsidRPr="00555E1D">
        <w:rPr>
          <w:sz w:val="16"/>
        </w:rPr>
        <w:t xml:space="preserve"> in the world’s power structure must end in war, despite all </w:t>
      </w:r>
      <w:proofErr w:type="spellStart"/>
      <w:r w:rsidRPr="00555E1D">
        <w:rPr>
          <w:sz w:val="16"/>
        </w:rPr>
        <w:t>distur</w:t>
      </w:r>
      <w:proofErr w:type="spellEnd"/>
      <w:r w:rsidRPr="00555E1D">
        <w:rPr>
          <w:sz w:val="16"/>
        </w:rPr>
        <w:t xml:space="preserve"> </w:t>
      </w:r>
      <w:proofErr w:type="spellStart"/>
      <w:r w:rsidRPr="00555E1D">
        <w:rPr>
          <w:sz w:val="16"/>
        </w:rPr>
        <w:t>bances</w:t>
      </w:r>
      <w:proofErr w:type="spellEnd"/>
      <w:r w:rsidRPr="00555E1D">
        <w:rPr>
          <w:sz w:val="16"/>
        </w:rPr>
        <w:t xml:space="preserve"> and ensuing risks (Rauch 2014). The less conflict an emerging power experiences with established ones, and with peer challengers that emerge simultaneously, the better the chances that the rise will travel a peaceful trajectory. Looking through this lens. </w:t>
      </w:r>
      <w:proofErr w:type="spellStart"/>
      <w:r w:rsidRPr="00555E1D">
        <w:rPr>
          <w:sz w:val="16"/>
        </w:rPr>
        <w:t>thc</w:t>
      </w:r>
      <w:proofErr w:type="spellEnd"/>
      <w:r w:rsidRPr="00555E1D">
        <w:rPr>
          <w:sz w:val="16"/>
        </w:rPr>
        <w:t xml:space="preserve"> relations of only one emerging power with the present hegemon appear to be partially conflict-</w:t>
      </w:r>
      <w:proofErr w:type="spellStart"/>
      <w:r w:rsidRPr="00555E1D">
        <w:rPr>
          <w:sz w:val="16"/>
        </w:rPr>
        <w:t>pronc</w:t>
      </w:r>
      <w:proofErr w:type="spellEnd"/>
      <w:r w:rsidRPr="00555E1D">
        <w:rPr>
          <w:sz w:val="16"/>
        </w:rPr>
        <w:t xml:space="preserve">. and seriously so: it concerns the pair China/United States. The Iwo great powers are rivals for preponderance in East and </w:t>
      </w:r>
      <w:proofErr w:type="gramStart"/>
      <w:r w:rsidRPr="00555E1D">
        <w:rPr>
          <w:sz w:val="16"/>
        </w:rPr>
        <w:t>South East</w:t>
      </w:r>
      <w:proofErr w:type="gramEnd"/>
      <w:r w:rsidRPr="00555E1D">
        <w:rPr>
          <w:sz w:val="16"/>
        </w:rPr>
        <w:t xml:space="preserve"> Asia and eventually for being the number one at the global level. There is also Chinese resentment stemming from the US role in China’s past as a victim of Western imperialism. On the other hand. China’s authoritarian system of rule and ensuing violations of human and political rights trigger the liberal resentment discussed in the first part of this chapter. which is rooted particularly strongly in US political culture. The Chinese—US relationship is thus </w:t>
      </w:r>
      <w:proofErr w:type="spellStart"/>
      <w:r w:rsidRPr="00555E1D">
        <w:rPr>
          <w:sz w:val="16"/>
        </w:rPr>
        <w:t>thc</w:t>
      </w:r>
      <w:proofErr w:type="spellEnd"/>
      <w:r w:rsidRPr="00555E1D">
        <w:rPr>
          <w:sz w:val="16"/>
        </w:rPr>
        <w:t xml:space="preserve"> key to a peaceful. tense or even violent future at the world stage. A small group of </w:t>
      </w:r>
      <w:r w:rsidRPr="00555E1D">
        <w:rPr>
          <w:rStyle w:val="TitleChar"/>
        </w:rPr>
        <w:t>major powers</w:t>
      </w:r>
      <w:r w:rsidRPr="00555E1D">
        <w:rPr>
          <w:sz w:val="16"/>
        </w:rPr>
        <w:t xml:space="preserve">. </w:t>
      </w:r>
      <w:proofErr w:type="gramStart"/>
      <w:r w:rsidRPr="00555E1D">
        <w:rPr>
          <w:sz w:val="16"/>
        </w:rPr>
        <w:t>Including the United States and China,</w:t>
      </w:r>
      <w:proofErr w:type="gramEnd"/>
      <w:r w:rsidRPr="00555E1D">
        <w:rPr>
          <w:sz w:val="16"/>
        </w:rPr>
        <w:t xml:space="preserve"> is interconnected today by a complex conflict system. China has territorial claims against Japan, South Korea, Vietnam. the Philippines. </w:t>
      </w:r>
      <w:proofErr w:type="spellStart"/>
      <w:r w:rsidRPr="00555E1D">
        <w:rPr>
          <w:sz w:val="16"/>
        </w:rPr>
        <w:t>Brunci</w:t>
      </w:r>
      <w:proofErr w:type="spellEnd"/>
      <w:r w:rsidRPr="00555E1D">
        <w:rPr>
          <w:sz w:val="16"/>
        </w:rPr>
        <w:t xml:space="preserve">. and India which it pursues by a variety of means, not shying away from the limited, small scale </w:t>
      </w:r>
      <w:proofErr w:type="spellStart"/>
      <w:r w:rsidRPr="00555E1D">
        <w:rPr>
          <w:sz w:val="16"/>
        </w:rPr>
        <w:t>usc</w:t>
      </w:r>
      <w:proofErr w:type="spellEnd"/>
      <w:r w:rsidRPr="00555E1D">
        <w:rPr>
          <w:sz w:val="16"/>
        </w:rPr>
        <w:t xml:space="preserve"> of </w:t>
      </w:r>
      <w:proofErr w:type="spellStart"/>
      <w:r w:rsidRPr="00555E1D">
        <w:rPr>
          <w:sz w:val="16"/>
        </w:rPr>
        <w:t>militan</w:t>
      </w:r>
      <w:proofErr w:type="spellEnd"/>
      <w:r w:rsidRPr="00555E1D">
        <w:rPr>
          <w:sz w:val="16"/>
        </w:rPr>
        <w:t xml:space="preserve"> force in some cases, notably against obviously weaker counterparts (</w:t>
      </w:r>
      <w:proofErr w:type="spellStart"/>
      <w:r w:rsidRPr="00555E1D">
        <w:rPr>
          <w:sz w:val="16"/>
        </w:rPr>
        <w:t>Ellcman</w:t>
      </w:r>
      <w:proofErr w:type="spellEnd"/>
      <w:r w:rsidRPr="00555E1D">
        <w:rPr>
          <w:sz w:val="16"/>
        </w:rPr>
        <w:t xml:space="preserve"> ci al. 2012). China’s relation (o wards Japan is the one most burdened by China’s past as a victim of Japanese oppression and related cruelties, and the </w:t>
      </w:r>
      <w:proofErr w:type="spellStart"/>
      <w:r w:rsidRPr="00555E1D">
        <w:rPr>
          <w:sz w:val="16"/>
        </w:rPr>
        <w:t>propcnsit</w:t>
      </w:r>
      <w:proofErr w:type="spellEnd"/>
      <w:r w:rsidRPr="00555E1D">
        <w:rPr>
          <w:sz w:val="16"/>
        </w:rPr>
        <w:t xml:space="preserve"> of the conservative part of Japan’s elite to display cavalier attitudes towards this past or even sort of celebrate it (as through visits to the notorious Yasukuni shrine hosting the remnants of war criminals) only adds to anti-Japanese feelings in China (Russia. another great power. also openly pursues a revisionist agenda. as vividly shown in the recent Crimean move, but these territorial ambitions are not part of the most virulent conflict complex in Asia). </w:t>
      </w:r>
      <w:r w:rsidRPr="00555E1D">
        <w:rPr>
          <w:rStyle w:val="TitleChar"/>
        </w:rPr>
        <w:t>Territorial claims are always emotionalized and dangerous</w:t>
      </w:r>
      <w:r w:rsidRPr="00555E1D">
        <w:rPr>
          <w:sz w:val="16"/>
        </w:rPr>
        <w:t xml:space="preserve">. </w:t>
      </w:r>
      <w:r w:rsidRPr="00555E1D">
        <w:rPr>
          <w:rStyle w:val="TitleChar"/>
        </w:rPr>
        <w:t xml:space="preserve">Territorial claims by a </w:t>
      </w:r>
      <w:proofErr w:type="gramStart"/>
      <w:r w:rsidRPr="00555E1D">
        <w:rPr>
          <w:rStyle w:val="TitleChar"/>
        </w:rPr>
        <w:t>major power bear particular risks</w:t>
      </w:r>
      <w:proofErr w:type="gramEnd"/>
      <w:r w:rsidRPr="00555E1D">
        <w:rPr>
          <w:rStyle w:val="TitleChar"/>
        </w:rPr>
        <w:t>, because threatened countries look for protective allies which are,</w:t>
      </w:r>
      <w:r w:rsidRPr="00555E1D">
        <w:rPr>
          <w:sz w:val="16"/>
        </w:rPr>
        <w:t xml:space="preserve"> by necessity, </w:t>
      </w:r>
      <w:r w:rsidRPr="00555E1D">
        <w:rPr>
          <w:rStyle w:val="Emphasis"/>
        </w:rPr>
        <w:t>major powers</w:t>
      </w:r>
      <w:r w:rsidRPr="00555E1D">
        <w:rPr>
          <w:sz w:val="16"/>
        </w:rPr>
        <w:t xml:space="preserve"> </w:t>
      </w:r>
      <w:r w:rsidRPr="00555E1D">
        <w:rPr>
          <w:rStyle w:val="TitleChar"/>
        </w:rPr>
        <w:t>with the capability to project power into the region of concern.</w:t>
      </w:r>
      <w:r w:rsidRPr="00555E1D">
        <w:rPr>
          <w:sz w:val="16"/>
        </w:rPr>
        <w:t xml:space="preserve"> </w:t>
      </w:r>
      <w:r w:rsidRPr="00555E1D">
        <w:rPr>
          <w:rStyle w:val="Emphasis"/>
        </w:rPr>
        <w:t>The great power claimant and the great power protector then position themselves on the opposite sides of the conflict</w:t>
      </w:r>
      <w:r w:rsidRPr="00555E1D">
        <w:rPr>
          <w:sz w:val="16"/>
        </w:rPr>
        <w:t xml:space="preserve">. A classical constellation of great power conflict results that looks far more traditional than all the talk about post-modern global relations in which state power struggles fade into oblivion would suggest. In the Asian conflict complex that structures the shape of the US—Chinese contest (Foot/Walter 201 1). Japan. South Korea and the Philippines arc for mall allied </w:t>
      </w:r>
      <w:proofErr w:type="spellStart"/>
      <w:r w:rsidRPr="00555E1D">
        <w:rPr>
          <w:sz w:val="16"/>
        </w:rPr>
        <w:t>ith</w:t>
      </w:r>
      <w:proofErr w:type="spellEnd"/>
      <w:r w:rsidRPr="00555E1D">
        <w:rPr>
          <w:sz w:val="16"/>
        </w:rPr>
        <w:t xml:space="preserve"> the United </w:t>
      </w:r>
      <w:proofErr w:type="spellStart"/>
      <w:r w:rsidRPr="00555E1D">
        <w:rPr>
          <w:sz w:val="16"/>
        </w:rPr>
        <w:t>Slates</w:t>
      </w:r>
      <w:proofErr w:type="spellEnd"/>
      <w:r w:rsidRPr="00555E1D">
        <w:rPr>
          <w:sz w:val="16"/>
        </w:rPr>
        <w:t xml:space="preserve">. India and Vietnam today entertain </w:t>
      </w:r>
      <w:proofErr w:type="spellStart"/>
      <w:r w:rsidRPr="00555E1D">
        <w:rPr>
          <w:sz w:val="16"/>
        </w:rPr>
        <w:t>rda</w:t>
      </w:r>
      <w:proofErr w:type="spellEnd"/>
      <w:r w:rsidRPr="00555E1D">
        <w:rPr>
          <w:sz w:val="16"/>
        </w:rPr>
        <w:t xml:space="preserve"> (ions </w:t>
      </w:r>
      <w:proofErr w:type="spellStart"/>
      <w:r w:rsidRPr="00555E1D">
        <w:rPr>
          <w:sz w:val="16"/>
        </w:rPr>
        <w:t>ith</w:t>
      </w:r>
      <w:proofErr w:type="spellEnd"/>
      <w:r w:rsidRPr="00555E1D">
        <w:rPr>
          <w:sz w:val="16"/>
        </w:rPr>
        <w:t xml:space="preserve"> the United States that can be depicted as cordial entente, already include military cooperation, and might move further towards an alliance. depending on </w:t>
      </w:r>
      <w:proofErr w:type="spellStart"/>
      <w:r w:rsidRPr="00555E1D">
        <w:rPr>
          <w:sz w:val="16"/>
        </w:rPr>
        <w:t>deelopmens</w:t>
      </w:r>
      <w:proofErr w:type="spellEnd"/>
      <w:r w:rsidRPr="00555E1D">
        <w:rPr>
          <w:sz w:val="16"/>
        </w:rPr>
        <w:t xml:space="preserve"> in Asia. The United States is also a protector of Taiwan. officially a Chinese province, </w:t>
      </w:r>
      <w:proofErr w:type="spellStart"/>
      <w:r w:rsidRPr="00555E1D">
        <w:rPr>
          <w:sz w:val="16"/>
        </w:rPr>
        <w:t>factualh</w:t>
      </w:r>
      <w:proofErr w:type="spellEnd"/>
      <w:r w:rsidRPr="00555E1D">
        <w:rPr>
          <w:sz w:val="16"/>
        </w:rPr>
        <w:t xml:space="preserve"> an independent political entity. and the main object of Chinese interest because of the unfinished agenda of national re-unification. Given the enormous asymmetries between China and Taiwan. the latter’s independence depends fully and unambiguously on the US guarantee. </w:t>
      </w:r>
      <w:r w:rsidRPr="00555E1D">
        <w:rPr>
          <w:rStyle w:val="TitleChar"/>
        </w:rPr>
        <w:t xml:space="preserve">Russia and China have </w:t>
      </w:r>
      <w:proofErr w:type="gramStart"/>
      <w:r w:rsidRPr="00555E1D">
        <w:rPr>
          <w:rStyle w:val="TitleChar"/>
        </w:rPr>
        <w:t xml:space="preserve">a </w:t>
      </w:r>
      <w:r w:rsidRPr="00555E1D">
        <w:rPr>
          <w:rStyle w:val="Emphasis"/>
        </w:rPr>
        <w:t>fairly ambivalent</w:t>
      </w:r>
      <w:proofErr w:type="gramEnd"/>
      <w:r w:rsidRPr="00555E1D">
        <w:rPr>
          <w:rStyle w:val="Emphasis"/>
        </w:rPr>
        <w:t xml:space="preserve"> relation </w:t>
      </w:r>
      <w:r w:rsidRPr="00555E1D">
        <w:rPr>
          <w:sz w:val="16"/>
        </w:rPr>
        <w:t xml:space="preserve">with each other that is officially called a strategic partnership. </w:t>
      </w:r>
      <w:r w:rsidRPr="00555E1D">
        <w:rPr>
          <w:rStyle w:val="TitleChar"/>
        </w:rPr>
        <w:t>Ambiguous as this relationship is</w:t>
      </w:r>
      <w:r w:rsidRPr="00555E1D">
        <w:rPr>
          <w:sz w:val="16"/>
        </w:rPr>
        <w:t xml:space="preserve">, </w:t>
      </w:r>
      <w:r w:rsidRPr="00555E1D">
        <w:rPr>
          <w:rStyle w:val="Emphasis"/>
        </w:rPr>
        <w:t>it is predictable</w:t>
      </w:r>
      <w:r w:rsidRPr="00555E1D">
        <w:rPr>
          <w:sz w:val="16"/>
        </w:rPr>
        <w:t xml:space="preserve"> </w:t>
      </w:r>
      <w:r w:rsidRPr="00555E1D">
        <w:rPr>
          <w:rStyle w:val="TitleChar"/>
        </w:rPr>
        <w:t xml:space="preserve">that the more the West and Russia are at loggerheads, the closer the </w:t>
      </w:r>
      <w:proofErr w:type="gramStart"/>
      <w:r w:rsidRPr="00555E1D">
        <w:rPr>
          <w:rStyle w:val="TitleChar"/>
        </w:rPr>
        <w:t>Russian—Chinese</w:t>
      </w:r>
      <w:proofErr w:type="gramEnd"/>
      <w:r w:rsidRPr="00555E1D">
        <w:rPr>
          <w:rStyle w:val="TitleChar"/>
        </w:rPr>
        <w:t xml:space="preserve"> relations might become</w:t>
      </w:r>
      <w:r w:rsidRPr="00555E1D">
        <w:rPr>
          <w:sz w:val="16"/>
        </w:rPr>
        <w:t>. On the other hand</w:t>
      </w:r>
      <w:r w:rsidRPr="00555E1D">
        <w:rPr>
          <w:rStyle w:val="TitleChar"/>
        </w:rPr>
        <w:t xml:space="preserve">. Chi </w:t>
      </w:r>
      <w:proofErr w:type="spellStart"/>
      <w:r w:rsidRPr="00555E1D">
        <w:rPr>
          <w:rStyle w:val="TitleChar"/>
        </w:rPr>
        <w:t>na</w:t>
      </w:r>
      <w:proofErr w:type="spellEnd"/>
      <w:r w:rsidRPr="00555E1D">
        <w:rPr>
          <w:rStyle w:val="TitleChar"/>
        </w:rPr>
        <w:t xml:space="preserve"> is the stronger partner and harbors not completely friendly feelings </w:t>
      </w:r>
      <w:proofErr w:type="spellStart"/>
      <w:r w:rsidRPr="00555E1D">
        <w:rPr>
          <w:rStyle w:val="TitleChar"/>
        </w:rPr>
        <w:t>to wards</w:t>
      </w:r>
      <w:proofErr w:type="spellEnd"/>
      <w:r w:rsidRPr="00555E1D">
        <w:rPr>
          <w:rStyle w:val="TitleChar"/>
        </w:rPr>
        <w:t xml:space="preserve"> Moscow</w:t>
      </w:r>
      <w:r w:rsidRPr="00555E1D">
        <w:rPr>
          <w:sz w:val="16"/>
        </w:rPr>
        <w:t xml:space="preserve">. as Russia took part in China’s humiliation during the </w:t>
      </w:r>
      <w:proofErr w:type="spellStart"/>
      <w:r w:rsidRPr="00555E1D">
        <w:rPr>
          <w:sz w:val="16"/>
        </w:rPr>
        <w:t>imperi</w:t>
      </w:r>
      <w:proofErr w:type="spellEnd"/>
      <w:r w:rsidRPr="00555E1D">
        <w:rPr>
          <w:sz w:val="16"/>
        </w:rPr>
        <w:t xml:space="preserve"> </w:t>
      </w:r>
      <w:proofErr w:type="spellStart"/>
      <w:r w:rsidRPr="00555E1D">
        <w:rPr>
          <w:sz w:val="16"/>
        </w:rPr>
        <w:t>alist</w:t>
      </w:r>
      <w:proofErr w:type="spellEnd"/>
      <w:r w:rsidRPr="00555E1D">
        <w:rPr>
          <w:sz w:val="16"/>
        </w:rPr>
        <w:t xml:space="preserve"> period no less than the United States did. Russian fears concerning covert immigration into Eastern Siberia and demographic repercussions and political consequences that might result therefrom add to the uneasiness. China and India arc natural rivals for regional preponderance in Asia (</w:t>
      </w:r>
      <w:proofErr w:type="spellStart"/>
      <w:r w:rsidRPr="00555E1D">
        <w:rPr>
          <w:sz w:val="16"/>
        </w:rPr>
        <w:t>Gilbov</w:t>
      </w:r>
      <w:proofErr w:type="spellEnd"/>
      <w:r w:rsidRPr="00555E1D">
        <w:rPr>
          <w:sz w:val="16"/>
        </w:rPr>
        <w:t>/</w:t>
      </w:r>
      <w:proofErr w:type="spellStart"/>
      <w:r w:rsidRPr="00555E1D">
        <w:rPr>
          <w:sz w:val="16"/>
        </w:rPr>
        <w:t>Hcginbotham</w:t>
      </w:r>
      <w:proofErr w:type="spellEnd"/>
      <w:r w:rsidRPr="00555E1D">
        <w:rPr>
          <w:sz w:val="16"/>
        </w:rPr>
        <w:t xml:space="preserve"> 2012). Both </w:t>
      </w:r>
      <w:proofErr w:type="gramStart"/>
      <w:r w:rsidRPr="00555E1D">
        <w:rPr>
          <w:sz w:val="16"/>
        </w:rPr>
        <w:t>arc</w:t>
      </w:r>
      <w:proofErr w:type="gramEnd"/>
      <w:r w:rsidRPr="00555E1D">
        <w:rPr>
          <w:sz w:val="16"/>
        </w:rPr>
        <w:t xml:space="preserve"> developing rapidly. with China still ahead. Territorial disputes. India’s </w:t>
      </w:r>
      <w:proofErr w:type="spellStart"/>
      <w:r w:rsidRPr="00555E1D">
        <w:rPr>
          <w:sz w:val="16"/>
        </w:rPr>
        <w:t>liospitalit</w:t>
      </w:r>
      <w:proofErr w:type="spellEnd"/>
      <w:r w:rsidRPr="00555E1D">
        <w:rPr>
          <w:sz w:val="16"/>
        </w:rPr>
        <w:t xml:space="preserve"> Lo </w:t>
      </w:r>
      <w:proofErr w:type="spellStart"/>
      <w:r w:rsidRPr="00555E1D">
        <w:rPr>
          <w:sz w:val="16"/>
        </w:rPr>
        <w:t>TibeLan</w:t>
      </w:r>
      <w:proofErr w:type="spellEnd"/>
      <w:r w:rsidRPr="00555E1D">
        <w:rPr>
          <w:sz w:val="16"/>
        </w:rPr>
        <w:t xml:space="preserve"> exiles including the Dalai Lama. China’s close relation to Pakistan and a growing naval rivalry spanning the Indian Ocean from the Strait of Malacca to Iranian shores (Garofano/Dew 2013) run parallel to rapidly growing economic relations and ostensible efforts </w:t>
      </w:r>
      <w:proofErr w:type="spellStart"/>
      <w:r w:rsidRPr="00555E1D">
        <w:rPr>
          <w:sz w:val="16"/>
        </w:rPr>
        <w:t>lo</w:t>
      </w:r>
      <w:proofErr w:type="spellEnd"/>
      <w:r w:rsidRPr="00555E1D">
        <w:rPr>
          <w:sz w:val="16"/>
        </w:rPr>
        <w:t xml:space="preserve"> present the relationship if not as amiable then at least as partner-like. </w:t>
      </w:r>
      <w:r w:rsidRPr="00555E1D">
        <w:rPr>
          <w:rStyle w:val="TitleChar"/>
          <w:highlight w:val="green"/>
        </w:rPr>
        <w:t>The U</w:t>
      </w:r>
      <w:r w:rsidRPr="00555E1D">
        <w:rPr>
          <w:rStyle w:val="TitleChar"/>
        </w:rPr>
        <w:t xml:space="preserve">nited </w:t>
      </w:r>
      <w:r w:rsidRPr="00555E1D">
        <w:rPr>
          <w:rStyle w:val="TitleChar"/>
          <w:highlight w:val="green"/>
        </w:rPr>
        <w:t>S</w:t>
      </w:r>
      <w:r w:rsidRPr="00555E1D">
        <w:rPr>
          <w:rStyle w:val="TitleChar"/>
        </w:rPr>
        <w:t xml:space="preserve">tates, </w:t>
      </w:r>
      <w:r w:rsidRPr="00555E1D">
        <w:rPr>
          <w:rStyle w:val="TitleChar"/>
          <w:highlight w:val="green"/>
        </w:rPr>
        <w:t xml:space="preserve">China, </w:t>
      </w:r>
      <w:proofErr w:type="gramStart"/>
      <w:r w:rsidRPr="00555E1D">
        <w:rPr>
          <w:rStyle w:val="TitleChar"/>
          <w:highlight w:val="green"/>
        </w:rPr>
        <w:t>Russia</w:t>
      </w:r>
      <w:proofErr w:type="gramEnd"/>
      <w:r w:rsidRPr="00555E1D">
        <w:rPr>
          <w:rStyle w:val="TitleChar"/>
          <w:highlight w:val="green"/>
        </w:rPr>
        <w:t xml:space="preserve"> and India</w:t>
      </w:r>
      <w:r w:rsidRPr="00555E1D">
        <w:rPr>
          <w:rStyle w:val="TitleChar"/>
        </w:rPr>
        <w:t xml:space="preserve"> </w:t>
      </w:r>
      <w:r w:rsidRPr="00555E1D">
        <w:rPr>
          <w:sz w:val="16"/>
        </w:rPr>
        <w:t>even today</w:t>
      </w:r>
      <w:r w:rsidRPr="00555E1D">
        <w:rPr>
          <w:rStyle w:val="TitleChar"/>
        </w:rPr>
        <w:t xml:space="preserve"> conduct </w:t>
      </w:r>
      <w:r w:rsidRPr="00555E1D">
        <w:rPr>
          <w:rStyle w:val="Emphasis"/>
        </w:rPr>
        <w:t>a multi- pronged nuclear arms race</w:t>
      </w:r>
      <w:r w:rsidRPr="00555E1D">
        <w:rPr>
          <w:sz w:val="16"/>
        </w:rPr>
        <w:t xml:space="preserve"> (Fingar 2011: </w:t>
      </w:r>
      <w:proofErr w:type="spellStart"/>
      <w:r w:rsidRPr="00555E1D">
        <w:rPr>
          <w:sz w:val="16"/>
        </w:rPr>
        <w:t>Gangul</w:t>
      </w:r>
      <w:proofErr w:type="spellEnd"/>
      <w:r w:rsidRPr="00555E1D">
        <w:rPr>
          <w:sz w:val="16"/>
        </w:rPr>
        <w:t xml:space="preserve"> /Thompson 2011: O’Neill 2013. </w:t>
      </w:r>
      <w:proofErr w:type="spellStart"/>
      <w:r w:rsidRPr="00555E1D">
        <w:rPr>
          <w:sz w:val="16"/>
        </w:rPr>
        <w:t>Müllcr</w:t>
      </w:r>
      <w:proofErr w:type="spellEnd"/>
      <w:r w:rsidRPr="00555E1D">
        <w:rPr>
          <w:sz w:val="16"/>
        </w:rPr>
        <w:t xml:space="preserve"> 2014). In this race, conventional components like missile de </w:t>
      </w:r>
      <w:proofErr w:type="spellStart"/>
      <w:r w:rsidRPr="00555E1D">
        <w:rPr>
          <w:sz w:val="16"/>
        </w:rPr>
        <w:t>fense</w:t>
      </w:r>
      <w:proofErr w:type="spellEnd"/>
      <w:r w:rsidRPr="00555E1D">
        <w:rPr>
          <w:sz w:val="16"/>
        </w:rPr>
        <w:t xml:space="preserve">. Intercontinental strike options, space-based assets and the specter of </w:t>
      </w:r>
      <w:proofErr w:type="spellStart"/>
      <w:r w:rsidRPr="00555E1D">
        <w:rPr>
          <w:sz w:val="16"/>
        </w:rPr>
        <w:t>cbcr</w:t>
      </w:r>
      <w:proofErr w:type="spellEnd"/>
      <w:r w:rsidRPr="00555E1D">
        <w:rPr>
          <w:sz w:val="16"/>
        </w:rPr>
        <w:t xml:space="preserve"> war play their role, as does the issue of extended </w:t>
      </w:r>
      <w:proofErr w:type="spellStart"/>
      <w:r w:rsidRPr="00555E1D">
        <w:rPr>
          <w:sz w:val="16"/>
        </w:rPr>
        <w:t>dcterrcncc</w:t>
      </w:r>
      <w:proofErr w:type="spellEnd"/>
      <w:r w:rsidRPr="00555E1D">
        <w:rPr>
          <w:sz w:val="16"/>
        </w:rPr>
        <w:t xml:space="preserve"> </w:t>
      </w:r>
      <w:proofErr w:type="gramStart"/>
      <w:r w:rsidRPr="00555E1D">
        <w:rPr>
          <w:sz w:val="16"/>
        </w:rPr>
        <w:t>The</w:t>
      </w:r>
      <w:proofErr w:type="gramEnd"/>
      <w:r w:rsidRPr="00555E1D">
        <w:rPr>
          <w:sz w:val="16"/>
        </w:rPr>
        <w:t xml:space="preserve"> general US </w:t>
      </w:r>
      <w:proofErr w:type="spellStart"/>
      <w:r w:rsidRPr="00555E1D">
        <w:rPr>
          <w:sz w:val="16"/>
        </w:rPr>
        <w:t>militar</w:t>
      </w:r>
      <w:proofErr w:type="spellEnd"/>
      <w:r w:rsidRPr="00555E1D">
        <w:rPr>
          <w:sz w:val="16"/>
        </w:rPr>
        <w:t xml:space="preserve">’ superiority induces Russia and China to improve their nuclear arsenals, while India tries not to be left too far behind the Chinese in terms of nuclear capability. Pakistan and North Korea </w:t>
      </w:r>
      <w:proofErr w:type="spellStart"/>
      <w:r w:rsidRPr="00555E1D">
        <w:rPr>
          <w:sz w:val="16"/>
        </w:rPr>
        <w:t>ork</w:t>
      </w:r>
      <w:proofErr w:type="spellEnd"/>
      <w:r w:rsidRPr="00555E1D">
        <w:rPr>
          <w:sz w:val="16"/>
        </w:rPr>
        <w:t xml:space="preserve"> as potential spoilers at the fringe of this arms race. They are not powerful but </w:t>
      </w:r>
      <w:proofErr w:type="spellStart"/>
      <w:r w:rsidRPr="00555E1D">
        <w:rPr>
          <w:sz w:val="16"/>
        </w:rPr>
        <w:t>thc</w:t>
      </w:r>
      <w:proofErr w:type="spellEnd"/>
      <w:r w:rsidRPr="00555E1D">
        <w:rPr>
          <w:sz w:val="16"/>
        </w:rPr>
        <w:t xml:space="preserve"> arc capable of stirring up trouble, whenever they move. In </w:t>
      </w:r>
      <w:proofErr w:type="spellStart"/>
      <w:r w:rsidRPr="00555E1D">
        <w:rPr>
          <w:sz w:val="16"/>
        </w:rPr>
        <w:t>tems</w:t>
      </w:r>
      <w:proofErr w:type="spellEnd"/>
      <w:r w:rsidRPr="00555E1D">
        <w:rPr>
          <w:sz w:val="16"/>
        </w:rPr>
        <w:t xml:space="preserve"> of the military constellation, the most disquieting development is the drafting of pre-emptive strategies of a first (most likely conventional) strike by the United States and China, on either side motivated by the per </w:t>
      </w:r>
      <w:proofErr w:type="spellStart"/>
      <w:r w:rsidRPr="00555E1D">
        <w:rPr>
          <w:sz w:val="16"/>
        </w:rPr>
        <w:t>ceived</w:t>
      </w:r>
      <w:proofErr w:type="spellEnd"/>
      <w:r w:rsidRPr="00555E1D">
        <w:rPr>
          <w:sz w:val="16"/>
        </w:rPr>
        <w:t xml:space="preserve"> need to keep the upper hand early in a potential clash close to Chinese shores (such as in the context of a Taiwan conflict). China is building up middle-range ballistic capabilities to pre-empt US aircraft carrier groups from coming into striking distance and to </w:t>
      </w:r>
      <w:proofErr w:type="spellStart"/>
      <w:r w:rsidRPr="00555E1D">
        <w:rPr>
          <w:sz w:val="16"/>
        </w:rPr>
        <w:t>desiroy</w:t>
      </w:r>
      <w:proofErr w:type="spellEnd"/>
      <w:r w:rsidRPr="00555E1D">
        <w:rPr>
          <w:sz w:val="16"/>
        </w:rPr>
        <w:t xml:space="preserve"> US Air Force assets in Okinawa. while the United States is developing means to neutralize exactly these Chinese capabilities. </w:t>
      </w:r>
      <w:r w:rsidRPr="00555E1D">
        <w:rPr>
          <w:rStyle w:val="Emphasis"/>
        </w:rPr>
        <w:t xml:space="preserve">They </w:t>
      </w:r>
      <w:r w:rsidRPr="00555E1D">
        <w:rPr>
          <w:rStyle w:val="Emphasis"/>
          <w:highlight w:val="green"/>
        </w:rPr>
        <w:t>are steering towards a hair-trigger</w:t>
      </w:r>
      <w:r w:rsidRPr="00555E1D">
        <w:rPr>
          <w:rStyle w:val="Emphasis"/>
        </w:rPr>
        <w:t xml:space="preserve"> security </w:t>
      </w:r>
      <w:r w:rsidRPr="00555E1D">
        <w:rPr>
          <w:rStyle w:val="Emphasis"/>
          <w:highlight w:val="green"/>
        </w:rPr>
        <w:t>dilemma</w:t>
      </w:r>
      <w:r w:rsidRPr="00555E1D">
        <w:rPr>
          <w:rStyle w:val="Emphasis"/>
        </w:rPr>
        <w:t xml:space="preserve"> </w:t>
      </w:r>
      <w:r w:rsidRPr="00555E1D">
        <w:rPr>
          <w:sz w:val="16"/>
        </w:rPr>
        <w:t xml:space="preserve">in which the mutual postures cry out for being used first before the enemy might destroy them (Goldstein 2013: Le </w:t>
      </w:r>
      <w:proofErr w:type="spellStart"/>
      <w:r w:rsidRPr="00555E1D">
        <w:rPr>
          <w:sz w:val="16"/>
        </w:rPr>
        <w:t>Miôre</w:t>
      </w:r>
      <w:proofErr w:type="spellEnd"/>
      <w:r w:rsidRPr="00555E1D">
        <w:rPr>
          <w:sz w:val="16"/>
        </w:rPr>
        <w:t xml:space="preserve"> 2012). </w:t>
      </w:r>
      <w:r w:rsidRPr="00555E1D">
        <w:rPr>
          <w:rStyle w:val="TitleChar"/>
        </w:rPr>
        <w:t>It cannot be excluded that this whole conflict system might collapse into two opposing blocks</w:t>
      </w:r>
      <w:r w:rsidRPr="00555E1D">
        <w:rPr>
          <w:sz w:val="16"/>
        </w:rPr>
        <w:t xml:space="preserve"> one da the spark </w:t>
      </w:r>
      <w:r w:rsidRPr="00555E1D">
        <w:rPr>
          <w:rStyle w:val="TitleChar"/>
        </w:rPr>
        <w:t xml:space="preserve">for a major violent cataclysm could even be lighted by uncontrolled non-state actors inside some of the powers. </w:t>
      </w:r>
      <w:r w:rsidRPr="00555E1D">
        <w:rPr>
          <w:sz w:val="16"/>
        </w:rPr>
        <w:t>or—</w:t>
      </w:r>
      <w:r w:rsidRPr="00555E1D">
        <w:rPr>
          <w:rStyle w:val="TitleChar"/>
        </w:rPr>
        <w:t>in analogy to</w:t>
      </w:r>
      <w:r w:rsidRPr="00555E1D">
        <w:rPr>
          <w:sz w:val="16"/>
        </w:rPr>
        <w:t xml:space="preserve"> the role of </w:t>
      </w:r>
      <w:r w:rsidRPr="00555E1D">
        <w:rPr>
          <w:rStyle w:val="Emphasis"/>
        </w:rPr>
        <w:t>Serbia in 1914</w:t>
      </w:r>
      <w:r w:rsidRPr="00555E1D">
        <w:rPr>
          <w:sz w:val="16"/>
        </w:rPr>
        <w:t xml:space="preserve">— </w:t>
      </w:r>
      <w:r w:rsidRPr="00555E1D">
        <w:rPr>
          <w:rStyle w:val="Emphasis"/>
        </w:rPr>
        <w:t>a ‘spoiler” state</w:t>
      </w:r>
      <w:r w:rsidRPr="00555E1D">
        <w:rPr>
          <w:sz w:val="16"/>
        </w:rPr>
        <w:t xml:space="preserve"> with a particularly </w:t>
      </w:r>
      <w:proofErr w:type="spellStart"/>
      <w:r w:rsidRPr="00555E1D">
        <w:rPr>
          <w:sz w:val="16"/>
        </w:rPr>
        <w:t>idios</w:t>
      </w:r>
      <w:proofErr w:type="spellEnd"/>
      <w:r w:rsidRPr="00555E1D">
        <w:rPr>
          <w:sz w:val="16"/>
        </w:rPr>
        <w:t xml:space="preserve"> </w:t>
      </w:r>
      <w:proofErr w:type="spellStart"/>
      <w:r w:rsidRPr="00555E1D">
        <w:rPr>
          <w:sz w:val="16"/>
        </w:rPr>
        <w:t>ncralic</w:t>
      </w:r>
      <w:proofErr w:type="spellEnd"/>
      <w:r w:rsidRPr="00555E1D">
        <w:rPr>
          <w:sz w:val="16"/>
        </w:rPr>
        <w:t xml:space="preserve"> agenda. Pakistan. North Korea or Tai an arc con </w:t>
      </w:r>
      <w:proofErr w:type="spellStart"/>
      <w:r w:rsidRPr="00555E1D">
        <w:rPr>
          <w:sz w:val="16"/>
        </w:rPr>
        <w:t>ceivable</w:t>
      </w:r>
      <w:proofErr w:type="spellEnd"/>
      <w:r w:rsidRPr="00555E1D">
        <w:rPr>
          <w:sz w:val="16"/>
        </w:rPr>
        <w:t xml:space="preserve"> in this role. Even Japan might be considered, if nationalism in Nippon grows further and seeks confrontation with the old rival China. If anything. </w:t>
      </w:r>
      <w:r w:rsidRPr="00555E1D">
        <w:rPr>
          <w:rStyle w:val="TitleChar"/>
          <w:highlight w:val="green"/>
        </w:rPr>
        <w:t>this</w:t>
      </w:r>
      <w:r w:rsidRPr="00555E1D">
        <w:rPr>
          <w:sz w:val="16"/>
        </w:rPr>
        <w:t xml:space="preserve"> </w:t>
      </w:r>
      <w:r w:rsidRPr="00555E1D">
        <w:rPr>
          <w:rStyle w:val="TitleChar"/>
        </w:rPr>
        <w:t xml:space="preserve">constellation </w:t>
      </w:r>
      <w:r w:rsidRPr="00555E1D">
        <w:rPr>
          <w:rStyle w:val="TitleChar"/>
          <w:highlight w:val="green"/>
        </w:rPr>
        <w:t>does not look</w:t>
      </w:r>
      <w:r w:rsidRPr="00555E1D">
        <w:rPr>
          <w:rStyle w:val="TitleChar"/>
        </w:rPr>
        <w:t xml:space="preserve"> much </w:t>
      </w:r>
      <w:r w:rsidRPr="00555E1D">
        <w:rPr>
          <w:rStyle w:val="TitleChar"/>
          <w:highlight w:val="green"/>
        </w:rPr>
        <w:t xml:space="preserve">better than the one which drove </w:t>
      </w:r>
      <w:r w:rsidRPr="00555E1D">
        <w:rPr>
          <w:rStyle w:val="Emphasis"/>
          <w:highlight w:val="green"/>
        </w:rPr>
        <w:t>Europe into W</w:t>
      </w:r>
      <w:r w:rsidRPr="00555E1D">
        <w:rPr>
          <w:rStyle w:val="Emphasis"/>
        </w:rPr>
        <w:t xml:space="preserve">orld </w:t>
      </w:r>
      <w:r w:rsidRPr="00555E1D">
        <w:rPr>
          <w:rStyle w:val="Emphasis"/>
          <w:highlight w:val="green"/>
        </w:rPr>
        <w:t>W</w:t>
      </w:r>
      <w:r w:rsidRPr="00555E1D">
        <w:rPr>
          <w:rStyle w:val="Emphasis"/>
        </w:rPr>
        <w:t xml:space="preserve">ar </w:t>
      </w:r>
      <w:r w:rsidRPr="00555E1D">
        <w:rPr>
          <w:rStyle w:val="Emphasis"/>
          <w:highlight w:val="green"/>
        </w:rPr>
        <w:t>I</w:t>
      </w:r>
      <w:r w:rsidRPr="00555E1D">
        <w:rPr>
          <w:sz w:val="16"/>
        </w:rPr>
        <w:t xml:space="preserve"> </w:t>
      </w:r>
      <w:proofErr w:type="gramStart"/>
      <w:r w:rsidRPr="00555E1D">
        <w:rPr>
          <w:sz w:val="16"/>
        </w:rPr>
        <w:t>a</w:t>
      </w:r>
      <w:proofErr w:type="gramEnd"/>
      <w:r w:rsidRPr="00555E1D">
        <w:rPr>
          <w:sz w:val="16"/>
        </w:rPr>
        <w:t xml:space="preserve"> century ago. </w:t>
      </w:r>
      <w:r w:rsidRPr="00555E1D">
        <w:rPr>
          <w:rStyle w:val="TitleChar"/>
          <w:highlight w:val="green"/>
        </w:rPr>
        <w:t>and</w:t>
      </w:r>
      <w:r w:rsidRPr="00555E1D">
        <w:rPr>
          <w:sz w:val="16"/>
          <w:highlight w:val="green"/>
        </w:rPr>
        <w:t xml:space="preserve"> </w:t>
      </w:r>
      <w:r w:rsidRPr="00555E1D">
        <w:rPr>
          <w:rStyle w:val="Emphasis"/>
          <w:highlight w:val="green"/>
        </w:rPr>
        <w:t>it contains a nuclear component.</w:t>
      </w:r>
      <w:r w:rsidRPr="00555E1D">
        <w:rPr>
          <w:sz w:val="16"/>
        </w:rPr>
        <w:t xml:space="preserve"> </w:t>
      </w:r>
      <w:r w:rsidRPr="00555E1D">
        <w:rPr>
          <w:rStyle w:val="TitleChar"/>
        </w:rPr>
        <w:t xml:space="preserve">To trust in the infallibility of nuclear deterrence in this mufti- pronged constellation </w:t>
      </w:r>
      <w:r w:rsidRPr="00555E1D">
        <w:rPr>
          <w:rStyle w:val="Emphasis"/>
        </w:rPr>
        <w:t xml:space="preserve">needs quite a lot of optimism </w:t>
      </w:r>
      <w:r w:rsidRPr="00555E1D">
        <w:rPr>
          <w:rStyle w:val="TitleChar"/>
        </w:rPr>
        <w:t xml:space="preserve">Can democratic peace be helpful in this constellation? </w:t>
      </w:r>
      <w:r w:rsidRPr="00555E1D">
        <w:rPr>
          <w:sz w:val="16"/>
        </w:rPr>
        <w:t xml:space="preserve">Our conflict system includes democracies—the United States, India, Japan. Indonesia and non- democracies such as China. Russia, and Vietnam, but not necessarily on the same side. Should the European theater become connected to the Asian one through continuous US—Russian disputes and a Russian—Chinese entente. defective </w:t>
      </w:r>
      <w:r w:rsidRPr="00555E1D">
        <w:rPr>
          <w:rStyle w:val="TitleChar"/>
          <w:highlight w:val="green"/>
        </w:rPr>
        <w:t>democracies</w:t>
      </w:r>
      <w:r w:rsidRPr="00555E1D">
        <w:rPr>
          <w:rStyle w:val="TitleChar"/>
        </w:rPr>
        <w:t xml:space="preserve"> like Ukraine and Georgia </w:t>
      </w:r>
      <w:r w:rsidRPr="00555E1D">
        <w:rPr>
          <w:rStyle w:val="TitleChar"/>
          <w:highlight w:val="green"/>
        </w:rPr>
        <w:t>may feature</w:t>
      </w:r>
      <w:r w:rsidRPr="00555E1D">
        <w:rPr>
          <w:rStyle w:val="TitleChar"/>
        </w:rPr>
        <w:t xml:space="preserve"> rather importantly </w:t>
      </w:r>
      <w:r w:rsidRPr="00555E1D">
        <w:rPr>
          <w:rStyle w:val="TitleChar"/>
          <w:highlight w:val="green"/>
        </w:rPr>
        <w:t>as</w:t>
      </w:r>
      <w:r w:rsidRPr="00555E1D">
        <w:rPr>
          <w:rStyle w:val="TitleChar"/>
        </w:rPr>
        <w:t xml:space="preserve"> potential </w:t>
      </w:r>
      <w:r w:rsidRPr="00555E1D">
        <w:rPr>
          <w:rStyle w:val="TitleChar"/>
          <w:highlight w:val="green"/>
        </w:rPr>
        <w:t>triggers for</w:t>
      </w:r>
      <w:r w:rsidRPr="00555E1D">
        <w:rPr>
          <w:rStyle w:val="TitleChar"/>
        </w:rPr>
        <w:t xml:space="preserve"> </w:t>
      </w:r>
      <w:r w:rsidRPr="00555E1D">
        <w:rPr>
          <w:rStyle w:val="Emphasis"/>
        </w:rPr>
        <w:t xml:space="preserve">a </w:t>
      </w:r>
      <w:r w:rsidRPr="00555E1D">
        <w:rPr>
          <w:rStyle w:val="Emphasis"/>
          <w:highlight w:val="green"/>
        </w:rPr>
        <w:t>worsening</w:t>
      </w:r>
      <w:r w:rsidRPr="00555E1D">
        <w:rPr>
          <w:rStyle w:val="Emphasis"/>
        </w:rPr>
        <w:t xml:space="preserve"> of </w:t>
      </w:r>
      <w:r w:rsidRPr="00555E1D">
        <w:rPr>
          <w:rStyle w:val="Emphasis"/>
          <w:highlight w:val="green"/>
        </w:rPr>
        <w:t>relationships</w:t>
      </w:r>
      <w:r w:rsidRPr="00555E1D">
        <w:rPr>
          <w:rStyle w:val="Emphasis"/>
        </w:rPr>
        <w:t xml:space="preserve">. </w:t>
      </w:r>
      <w:r w:rsidRPr="00555E1D">
        <w:rPr>
          <w:rStyle w:val="TitleChar"/>
        </w:rPr>
        <w:t xml:space="preserve">While </w:t>
      </w:r>
      <w:r w:rsidRPr="00555E1D">
        <w:rPr>
          <w:rStyle w:val="TitleChar"/>
          <w:highlight w:val="green"/>
        </w:rPr>
        <w:t>democracy</w:t>
      </w:r>
      <w:r w:rsidRPr="00555E1D">
        <w:rPr>
          <w:rStyle w:val="TitleChar"/>
        </w:rPr>
        <w:t xml:space="preserve"> is useful in excluding certain </w:t>
      </w:r>
      <w:r w:rsidRPr="00555E1D">
        <w:rPr>
          <w:rStyle w:val="Emphasis"/>
          <w:highlight w:val="green"/>
        </w:rPr>
        <w:t>conflict dyads</w:t>
      </w:r>
      <w:r w:rsidRPr="00555E1D">
        <w:rPr>
          <w:rStyle w:val="Emphasis"/>
        </w:rPr>
        <w:t xml:space="preserve"> </w:t>
      </w:r>
      <w:r w:rsidRPr="00555E1D">
        <w:rPr>
          <w:sz w:val="16"/>
        </w:rPr>
        <w:t xml:space="preserve">in the whole complex, </w:t>
      </w:r>
      <w:r w:rsidRPr="00555E1D">
        <w:rPr>
          <w:rStyle w:val="TitleChar"/>
        </w:rPr>
        <w:t xml:space="preserve">such as </w:t>
      </w:r>
      <w:r w:rsidRPr="00555E1D">
        <w:rPr>
          <w:rStyle w:val="Emphasis"/>
        </w:rPr>
        <w:t>India</w:t>
      </w:r>
      <w:r w:rsidRPr="00555E1D">
        <w:rPr>
          <w:rStyle w:val="TitleChar"/>
        </w:rPr>
        <w:t xml:space="preserve"> and the </w:t>
      </w:r>
      <w:r w:rsidRPr="00555E1D">
        <w:rPr>
          <w:rStyle w:val="Emphasis"/>
        </w:rPr>
        <w:t>U</w:t>
      </w:r>
      <w:r w:rsidRPr="00555E1D">
        <w:rPr>
          <w:sz w:val="16"/>
        </w:rPr>
        <w:t xml:space="preserve">nited </w:t>
      </w:r>
      <w:r w:rsidRPr="00555E1D">
        <w:rPr>
          <w:rStyle w:val="Emphasis"/>
        </w:rPr>
        <w:t>S</w:t>
      </w:r>
      <w:r w:rsidRPr="00555E1D">
        <w:rPr>
          <w:sz w:val="16"/>
        </w:rPr>
        <w:t xml:space="preserve">tates. Japan and the United States. Japan and India. from the risk that they might escalate into a violent conflict, and as democratic peace is pacifying parts of the world. such as South America or Europe. </w:t>
      </w:r>
      <w:r w:rsidRPr="00555E1D">
        <w:rPr>
          <w:rStyle w:val="Emphasis"/>
        </w:rPr>
        <w:t xml:space="preserve">it </w:t>
      </w:r>
      <w:r w:rsidRPr="00555E1D">
        <w:rPr>
          <w:rStyle w:val="Emphasis"/>
          <w:highlight w:val="green"/>
        </w:rPr>
        <w:t>helps little in disputes between democracies and non-democracies</w:t>
      </w:r>
      <w:r w:rsidRPr="00555E1D">
        <w:rPr>
          <w:rStyle w:val="Emphasis"/>
        </w:rPr>
        <w:t xml:space="preserve">. </w:t>
      </w:r>
      <w:r w:rsidRPr="00555E1D">
        <w:rPr>
          <w:sz w:val="16"/>
        </w:rPr>
        <w:t xml:space="preserve">To the contrary: as discussed above, </w:t>
      </w:r>
      <w:r w:rsidRPr="00555E1D">
        <w:rPr>
          <w:rStyle w:val="TitleChar"/>
          <w:highlight w:val="green"/>
        </w:rPr>
        <w:t>democracies</w:t>
      </w:r>
      <w:r w:rsidRPr="00555E1D">
        <w:rPr>
          <w:rStyle w:val="TitleChar"/>
        </w:rPr>
        <w:t xml:space="preserve"> have a more or less </w:t>
      </w:r>
      <w:r w:rsidRPr="00555E1D">
        <w:rPr>
          <w:rStyle w:val="Emphasis"/>
        </w:rPr>
        <w:t>moral-emotional inclination</w:t>
      </w:r>
      <w:r w:rsidRPr="00555E1D">
        <w:rPr>
          <w:sz w:val="16"/>
        </w:rPr>
        <w:t xml:space="preserve"> </w:t>
      </w:r>
      <w:r w:rsidRPr="00555E1D">
        <w:rPr>
          <w:rStyle w:val="Emphasis"/>
        </w:rPr>
        <w:t xml:space="preserve">to demonize non-democracies once they </w:t>
      </w:r>
      <w:proofErr w:type="spellStart"/>
      <w:proofErr w:type="gramStart"/>
      <w:r w:rsidRPr="00555E1D">
        <w:rPr>
          <w:rStyle w:val="Emphasis"/>
        </w:rPr>
        <w:t>dis</w:t>
      </w:r>
      <w:proofErr w:type="spellEnd"/>
      <w:r w:rsidRPr="00555E1D">
        <w:rPr>
          <w:rStyle w:val="Emphasis"/>
        </w:rPr>
        <w:t xml:space="preserve"> agree</w:t>
      </w:r>
      <w:proofErr w:type="gramEnd"/>
      <w:r w:rsidRPr="00555E1D">
        <w:rPr>
          <w:rStyle w:val="Emphasis"/>
        </w:rPr>
        <w:t xml:space="preserve">, </w:t>
      </w:r>
      <w:r w:rsidRPr="00555E1D">
        <w:rPr>
          <w:rStyle w:val="TitleChar"/>
        </w:rPr>
        <w:t xml:space="preserve">and to feel a missionary drive </w:t>
      </w:r>
      <w:r w:rsidRPr="00555E1D">
        <w:rPr>
          <w:rStyle w:val="Emphasis"/>
        </w:rPr>
        <w:t>to turn them democratic</w:t>
      </w:r>
      <w:r w:rsidRPr="00555E1D">
        <w:rPr>
          <w:sz w:val="16"/>
        </w:rPr>
        <w:t xml:space="preserve">. </w:t>
      </w:r>
      <w:r w:rsidRPr="00555E1D">
        <w:rPr>
          <w:rStyle w:val="TitleChar"/>
        </w:rPr>
        <w:t xml:space="preserve">This might </w:t>
      </w:r>
      <w:r w:rsidRPr="00555E1D">
        <w:rPr>
          <w:rStyle w:val="TitleChar"/>
          <w:highlight w:val="green"/>
        </w:rPr>
        <w:t>exacerbate</w:t>
      </w:r>
      <w:r w:rsidRPr="00555E1D">
        <w:rPr>
          <w:rStyle w:val="TitleChar"/>
        </w:rPr>
        <w:t xml:space="preserve"> </w:t>
      </w:r>
      <w:r w:rsidRPr="00555E1D">
        <w:rPr>
          <w:rStyle w:val="Emphasis"/>
        </w:rPr>
        <w:t xml:space="preserve">the </w:t>
      </w:r>
      <w:r w:rsidRPr="00555E1D">
        <w:rPr>
          <w:rStyle w:val="Emphasis"/>
          <w:highlight w:val="green"/>
        </w:rPr>
        <w:t>existing</w:t>
      </w:r>
      <w:r w:rsidRPr="00555E1D">
        <w:rPr>
          <w:rStyle w:val="TitleChar"/>
        </w:rPr>
        <w:t>,</w:t>
      </w:r>
      <w:r w:rsidRPr="00555E1D">
        <w:rPr>
          <w:sz w:val="16"/>
        </w:rPr>
        <w:t xml:space="preserve"> more </w:t>
      </w:r>
      <w:r w:rsidRPr="00555E1D">
        <w:rPr>
          <w:rStyle w:val="Emphasis"/>
          <w:highlight w:val="green"/>
        </w:rPr>
        <w:t>interest-based conflicts</w:t>
      </w:r>
      <w:r w:rsidRPr="00555E1D">
        <w:rPr>
          <w:sz w:val="16"/>
        </w:rPr>
        <w:t xml:space="preserve"> </w:t>
      </w:r>
      <w:r w:rsidRPr="00555E1D">
        <w:rPr>
          <w:rStyle w:val="TitleChar"/>
        </w:rPr>
        <w:t xml:space="preserve">between democracies and non-democracies, and </w:t>
      </w:r>
      <w:r w:rsidRPr="00555E1D">
        <w:rPr>
          <w:rStyle w:val="TitleChar"/>
          <w:highlight w:val="green"/>
        </w:rPr>
        <w:t xml:space="preserve">it </w:t>
      </w:r>
      <w:r w:rsidRPr="00555E1D">
        <w:rPr>
          <w:rStyle w:val="Emphasis"/>
          <w:highlight w:val="green"/>
        </w:rPr>
        <w:t>creates fears</w:t>
      </w:r>
      <w:r w:rsidRPr="00555E1D">
        <w:rPr>
          <w:rStyle w:val="TitleChar"/>
          <w:highlight w:val="green"/>
        </w:rPr>
        <w:t xml:space="preserve"> in</w:t>
      </w:r>
      <w:r w:rsidRPr="00555E1D">
        <w:rPr>
          <w:rStyle w:val="TitleChar"/>
        </w:rPr>
        <w:t xml:space="preserve"> the hearts of </w:t>
      </w:r>
      <w:r w:rsidRPr="00555E1D">
        <w:rPr>
          <w:rStyle w:val="Emphasis"/>
          <w:highlight w:val="green"/>
        </w:rPr>
        <w:t>autocratic leaders</w:t>
      </w:r>
      <w:r w:rsidRPr="00555E1D">
        <w:rPr>
          <w:rStyle w:val="TitleChar"/>
        </w:rPr>
        <w:t xml:space="preserve"> that </w:t>
      </w:r>
      <w:r w:rsidRPr="00555E1D">
        <w:rPr>
          <w:rStyle w:val="Emphasis"/>
        </w:rPr>
        <w:t>they might be up for democratization sooner or later</w:t>
      </w:r>
      <w:r w:rsidRPr="00555E1D">
        <w:rPr>
          <w:sz w:val="16"/>
        </w:rPr>
        <w:t xml:space="preserve">. </w:t>
      </w:r>
      <w:r w:rsidRPr="00555E1D">
        <w:rPr>
          <w:rStyle w:val="TitleChar"/>
        </w:rPr>
        <w:t xml:space="preserve">The close inter- democratic relations which democratic peace </w:t>
      </w:r>
      <w:r w:rsidRPr="00555E1D">
        <w:rPr>
          <w:rStyle w:val="Emphasis"/>
        </w:rPr>
        <w:t>tends to produce</w:t>
      </w:r>
      <w:r w:rsidRPr="00555E1D">
        <w:rPr>
          <w:sz w:val="16"/>
        </w:rPr>
        <w:t xml:space="preserve">, in turn, </w:t>
      </w:r>
      <w:r w:rsidRPr="00555E1D">
        <w:rPr>
          <w:rStyle w:val="TitleChar"/>
        </w:rPr>
        <w:t xml:space="preserve">only </w:t>
      </w:r>
      <w:r w:rsidRPr="00555E1D">
        <w:rPr>
          <w:rStyle w:val="Emphasis"/>
        </w:rPr>
        <w:t>exacerbate these fears</w:t>
      </w:r>
      <w:r w:rsidRPr="00555E1D">
        <w:rPr>
          <w:rStyle w:val="TitleChar"/>
        </w:rPr>
        <w:t xml:space="preserve"> as democracies tend to be </w:t>
      </w:r>
      <w:r w:rsidRPr="00555E1D">
        <w:rPr>
          <w:rStyle w:val="Emphasis"/>
        </w:rPr>
        <w:t>rich</w:t>
      </w:r>
      <w:r w:rsidRPr="00555E1D">
        <w:rPr>
          <w:rStyle w:val="TitleChar"/>
        </w:rPr>
        <w:t>,</w:t>
      </w:r>
      <w:r w:rsidRPr="00555E1D">
        <w:rPr>
          <w:sz w:val="16"/>
        </w:rPr>
        <w:t xml:space="preserve"> </w:t>
      </w:r>
      <w:r w:rsidRPr="00555E1D">
        <w:rPr>
          <w:rStyle w:val="Emphasis"/>
        </w:rPr>
        <w:t>well organized</w:t>
      </w:r>
      <w:r w:rsidRPr="00555E1D">
        <w:rPr>
          <w:sz w:val="16"/>
        </w:rPr>
        <w:t xml:space="preserve">, </w:t>
      </w:r>
      <w:r w:rsidRPr="00555E1D">
        <w:rPr>
          <w:rStyle w:val="TitleChar"/>
        </w:rPr>
        <w:t>and</w:t>
      </w:r>
      <w:r w:rsidRPr="00555E1D">
        <w:rPr>
          <w:sz w:val="16"/>
        </w:rPr>
        <w:t xml:space="preserve"> </w:t>
      </w:r>
      <w:r w:rsidRPr="00555E1D">
        <w:rPr>
          <w:rStyle w:val="Emphasis"/>
        </w:rPr>
        <w:t>powerful</w:t>
      </w:r>
      <w:r w:rsidRPr="00555E1D">
        <w:rPr>
          <w:sz w:val="16"/>
        </w:rPr>
        <w:t xml:space="preserve"> and dispose together of much more potent military capabilities than their potential non-</w:t>
      </w:r>
      <w:proofErr w:type="spellStart"/>
      <w:r w:rsidRPr="00555E1D">
        <w:rPr>
          <w:sz w:val="16"/>
        </w:rPr>
        <w:t>dcnwcratic</w:t>
      </w:r>
      <w:proofErr w:type="spellEnd"/>
      <w:r w:rsidRPr="00555E1D">
        <w:rPr>
          <w:sz w:val="16"/>
        </w:rPr>
        <w:t xml:space="preserve"> counterparts. </w:t>
      </w:r>
      <w:r w:rsidRPr="00555E1D">
        <w:rPr>
          <w:rStyle w:val="TitleChar"/>
        </w:rPr>
        <w:t xml:space="preserve">Rather than helping with peace. the inter-democratic consequences of the democratic peace tend to </w:t>
      </w:r>
      <w:r w:rsidRPr="00555E1D">
        <w:rPr>
          <w:rStyle w:val="Emphasis"/>
        </w:rPr>
        <w:t>exacerbate the security dilemma</w:t>
      </w:r>
      <w:r w:rsidRPr="00555E1D">
        <w:rPr>
          <w:sz w:val="16"/>
        </w:rPr>
        <w:t xml:space="preserve"> </w:t>
      </w:r>
      <w:r w:rsidRPr="00555E1D">
        <w:rPr>
          <w:rStyle w:val="TitleChar"/>
        </w:rPr>
        <w:t xml:space="preserve">which exists between </w:t>
      </w:r>
      <w:r w:rsidRPr="00555E1D">
        <w:rPr>
          <w:rStyle w:val="Emphasis"/>
        </w:rPr>
        <w:t>democracies and non-</w:t>
      </w:r>
      <w:proofErr w:type="spellStart"/>
      <w:r w:rsidRPr="00555E1D">
        <w:rPr>
          <w:rStyle w:val="Emphasis"/>
        </w:rPr>
        <w:t>democracics</w:t>
      </w:r>
      <w:proofErr w:type="spellEnd"/>
      <w:r w:rsidRPr="00555E1D">
        <w:rPr>
          <w:sz w:val="16"/>
        </w:rPr>
        <w:t xml:space="preserve"> </w:t>
      </w:r>
      <w:proofErr w:type="gramStart"/>
      <w:r w:rsidRPr="00555E1D">
        <w:rPr>
          <w:sz w:val="16"/>
        </w:rPr>
        <w:t>an</w:t>
      </w:r>
      <w:proofErr w:type="gramEnd"/>
      <w:r w:rsidRPr="00555E1D">
        <w:rPr>
          <w:sz w:val="16"/>
        </w:rPr>
        <w:t xml:space="preserve"> way. </w:t>
      </w:r>
      <w:r w:rsidRPr="00555E1D">
        <w:rPr>
          <w:rStyle w:val="TitleChar"/>
        </w:rPr>
        <w:t>This non-peaceful dark side of democratic peace has escaped the attention of most academic writings</w:t>
      </w:r>
      <w:r w:rsidRPr="00555E1D">
        <w:rPr>
          <w:sz w:val="16"/>
        </w:rPr>
        <w:t xml:space="preserve"> on this subject and certainly all political utterances about democratic peace in our political systems. But democratic militancy is the Siamese twin of democratic peace as the Bush Administration unambiguously taught us (Gels et al. 2013: </w:t>
      </w:r>
      <w:proofErr w:type="spellStart"/>
      <w:r w:rsidRPr="00555E1D">
        <w:rPr>
          <w:sz w:val="16"/>
        </w:rPr>
        <w:t>Müllcr</w:t>
      </w:r>
      <w:proofErr w:type="spellEnd"/>
      <w:r w:rsidRPr="00555E1D">
        <w:rPr>
          <w:sz w:val="16"/>
        </w:rPr>
        <w:t xml:space="preserve"> 2014b).</w:t>
      </w:r>
    </w:p>
    <w:p w14:paraId="20E44045" w14:textId="147D1773" w:rsidR="00A95652" w:rsidRDefault="00C04B9C" w:rsidP="00C04B9C">
      <w:pPr>
        <w:pStyle w:val="Heading1"/>
      </w:pPr>
      <w:r>
        <w:t>Case</w:t>
      </w:r>
    </w:p>
    <w:p w14:paraId="1DF96528" w14:textId="77777777" w:rsidR="00C04B9C" w:rsidRDefault="00C04B9C" w:rsidP="00C04B9C">
      <w:pPr>
        <w:pStyle w:val="Heading3"/>
      </w:pPr>
      <w:r>
        <w:t>objectivity impossible</w:t>
      </w:r>
    </w:p>
    <w:p w14:paraId="03AA62DC" w14:textId="77777777" w:rsidR="00C04B9C" w:rsidRPr="00F7212B" w:rsidRDefault="00C04B9C" w:rsidP="00C04B9C">
      <w:pPr>
        <w:pStyle w:val="Heading4"/>
      </w:pPr>
      <w:r>
        <w:t>Objectivity is</w:t>
      </w:r>
      <w:r w:rsidRPr="00F7212B">
        <w:t xml:space="preserve"> not </w:t>
      </w:r>
      <w:r>
        <w:t xml:space="preserve">even </w:t>
      </w:r>
      <w:r w:rsidRPr="00F7212B">
        <w:t>fully possible</w:t>
      </w:r>
    </w:p>
    <w:p w14:paraId="3A9F55A8" w14:textId="77777777" w:rsidR="00C04B9C" w:rsidRDefault="00C04B9C" w:rsidP="00C04B9C">
      <w:r w:rsidRPr="009D2DE2">
        <w:t>Rob</w:t>
      </w:r>
      <w:r>
        <w:t xml:space="preserve"> </w:t>
      </w:r>
      <w:r w:rsidRPr="00F7212B">
        <w:rPr>
          <w:b/>
          <w:bCs/>
          <w:sz w:val="26"/>
          <w:szCs w:val="26"/>
        </w:rPr>
        <w:t>WIJNBERG 17</w:t>
      </w:r>
      <w:r>
        <w:t xml:space="preserve"> </w:t>
      </w:r>
      <w:r w:rsidRPr="009D2DE2">
        <w:t>Media Mechanisms and Myths Correspondent</w:t>
      </w:r>
      <w:r>
        <w:t xml:space="preserve"> </w:t>
      </w:r>
      <w:r w:rsidRPr="009D2DE2">
        <w:t xml:space="preserve">Rob </w:t>
      </w:r>
      <w:proofErr w:type="spellStart"/>
      <w:r w:rsidRPr="009D2DE2">
        <w:t>Wijnberg</w:t>
      </w:r>
      <w:proofErr w:type="spellEnd"/>
      <w:r w:rsidRPr="009D2DE2">
        <w:t xml:space="preserve"> (1982) is the</w:t>
      </w:r>
      <w:r>
        <w:t xml:space="preserve"> </w:t>
      </w:r>
      <w:r w:rsidRPr="009D2DE2">
        <w:t xml:space="preserve">founding editor of The Correspondent. At age 27, he became Europe's youngest editor-in-chief at Dutch print daily </w:t>
      </w:r>
      <w:proofErr w:type="spellStart"/>
      <w:proofErr w:type="gramStart"/>
      <w:r w:rsidRPr="009D2DE2">
        <w:t>nrc.next</w:t>
      </w:r>
      <w:proofErr w:type="spellEnd"/>
      <w:proofErr w:type="gramEnd"/>
      <w:r w:rsidRPr="009D2DE2">
        <w:t xml:space="preserve">. He studied philosophy at the University of Amsterdam and has written six books on news, </w:t>
      </w:r>
      <w:proofErr w:type="gramStart"/>
      <w:r w:rsidRPr="009D2DE2">
        <w:t>media</w:t>
      </w:r>
      <w:proofErr w:type="gramEnd"/>
      <w:r w:rsidRPr="009D2DE2">
        <w:t xml:space="preserve"> and philosophy.</w:t>
      </w:r>
      <w:r>
        <w:t xml:space="preserve"> </w:t>
      </w:r>
      <w:hyperlink r:id="rId10" w:history="1">
        <w:r w:rsidRPr="007A2A60">
          <w:rPr>
            <w:rStyle w:val="Hyperlink"/>
          </w:rPr>
          <w:t>https://thecorrespondent.com/6138/why-objective-journalism-is-a-misleading-and-dangerous-illusion/157316940-eb6c348e</w:t>
        </w:r>
      </w:hyperlink>
      <w:r>
        <w:t xml:space="preserve"> Oct 7 17</w:t>
      </w:r>
    </w:p>
    <w:p w14:paraId="0DA5EFAB" w14:textId="77777777" w:rsidR="00C04B9C" w:rsidRDefault="00C04B9C" w:rsidP="00C04B9C">
      <w:pPr>
        <w:rPr>
          <w:sz w:val="16"/>
          <w:szCs w:val="16"/>
        </w:rPr>
      </w:pPr>
      <w:r w:rsidRPr="00037393">
        <w:rPr>
          <w:sz w:val="16"/>
          <w:szCs w:val="16"/>
        </w:rPr>
        <w:t xml:space="preserve">Marcel </w:t>
      </w:r>
      <w:proofErr w:type="spellStart"/>
      <w:r w:rsidRPr="00037393">
        <w:rPr>
          <w:sz w:val="16"/>
          <w:szCs w:val="16"/>
        </w:rPr>
        <w:t>Gelauff</w:t>
      </w:r>
      <w:proofErr w:type="spellEnd"/>
      <w:r w:rsidRPr="00037393">
        <w:rPr>
          <w:sz w:val="16"/>
          <w:szCs w:val="16"/>
        </w:rPr>
        <w:t xml:space="preserve"> says he doesn’t want his editorial team to take a position on the news. Let me be the first to say that, alas, i</w:t>
      </w:r>
      <w:r w:rsidRPr="00037393">
        <w:rPr>
          <w:sz w:val="16"/>
          <w:szCs w:val="16"/>
          <w:u w:val="single"/>
        </w:rPr>
        <w:t>t’s a vain hope.</w:t>
      </w:r>
      <w:r w:rsidRPr="00F7212B">
        <w:rPr>
          <w:u w:val="single"/>
        </w:rPr>
        <w:t xml:space="preserve"> </w:t>
      </w:r>
      <w:r w:rsidRPr="00F7212B">
        <w:rPr>
          <w:highlight w:val="green"/>
          <w:u w:val="single"/>
        </w:rPr>
        <w:t>Describing the world with no idea of what’s</w:t>
      </w:r>
      <w:r w:rsidRPr="00F7212B">
        <w:rPr>
          <w:u w:val="single"/>
        </w:rPr>
        <w:t xml:space="preserve"> good or bad, </w:t>
      </w:r>
      <w:proofErr w:type="gramStart"/>
      <w:r w:rsidRPr="00F7212B">
        <w:rPr>
          <w:u w:val="single"/>
        </w:rPr>
        <w:t>relevant</w:t>
      </w:r>
      <w:proofErr w:type="gramEnd"/>
      <w:r w:rsidRPr="00F7212B">
        <w:rPr>
          <w:u w:val="single"/>
        </w:rPr>
        <w:t xml:space="preserve"> or trivial, </w:t>
      </w:r>
      <w:r w:rsidRPr="00F7212B">
        <w:rPr>
          <w:b/>
          <w:bCs/>
          <w:highlight w:val="green"/>
          <w:u w:val="single"/>
        </w:rPr>
        <w:t xml:space="preserve">true or false is </w:t>
      </w:r>
      <w:r w:rsidRPr="00F7212B">
        <w:rPr>
          <w:b/>
          <w:bCs/>
          <w:u w:val="single"/>
        </w:rPr>
        <w:t xml:space="preserve">literally </w:t>
      </w:r>
      <w:r w:rsidRPr="00F7212B">
        <w:rPr>
          <w:b/>
          <w:bCs/>
          <w:highlight w:val="green"/>
          <w:u w:val="single"/>
        </w:rPr>
        <w:t>impossible</w:t>
      </w:r>
      <w:r w:rsidRPr="00F7212B">
        <w:rPr>
          <w:highlight w:val="green"/>
          <w:u w:val="single"/>
        </w:rPr>
        <w:t>. Behind every</w:t>
      </w:r>
      <w:r w:rsidRPr="00F7212B">
        <w:rPr>
          <w:u w:val="single"/>
        </w:rPr>
        <w:t xml:space="preserve"> report, every feature, every </w:t>
      </w:r>
      <w:r w:rsidRPr="00F7212B">
        <w:rPr>
          <w:highlight w:val="green"/>
          <w:u w:val="single"/>
        </w:rPr>
        <w:t>news</w:t>
      </w:r>
      <w:r w:rsidRPr="00F7212B">
        <w:rPr>
          <w:u w:val="single"/>
        </w:rPr>
        <w:t xml:space="preserve"> item, </w:t>
      </w:r>
      <w:r w:rsidRPr="00F7212B">
        <w:rPr>
          <w:highlight w:val="green"/>
          <w:u w:val="single"/>
        </w:rPr>
        <w:t xml:space="preserve">lies </w:t>
      </w:r>
      <w:r w:rsidRPr="00F7212B">
        <w:rPr>
          <w:u w:val="single"/>
        </w:rPr>
        <w:t xml:space="preserve">a worldview rooted in </w:t>
      </w:r>
      <w:r w:rsidRPr="00F7212B">
        <w:rPr>
          <w:b/>
          <w:bCs/>
          <w:highlight w:val="green"/>
          <w:u w:val="single"/>
        </w:rPr>
        <w:t>assumptions</w:t>
      </w:r>
      <w:r w:rsidRPr="00F7212B">
        <w:rPr>
          <w:u w:val="single"/>
        </w:rPr>
        <w:t xml:space="preserve"> ontological (what’s real?), epistemological (what’s true?), methodological (how do we find out?), and moral (why does it matter?). Or, to put it in </w:t>
      </w:r>
      <w:proofErr w:type="spellStart"/>
      <w:r w:rsidRPr="00F7212B">
        <w:rPr>
          <w:u w:val="single"/>
        </w:rPr>
        <w:t>Gelauffian</w:t>
      </w:r>
      <w:proofErr w:type="spellEnd"/>
      <w:r w:rsidRPr="00F7212B">
        <w:rPr>
          <w:u w:val="single"/>
        </w:rPr>
        <w:t xml:space="preserve"> terms, </w:t>
      </w:r>
      <w:r w:rsidRPr="00F7212B">
        <w:rPr>
          <w:b/>
          <w:bCs/>
          <w:highlight w:val="green"/>
          <w:u w:val="single"/>
        </w:rPr>
        <w:t>all news comes from a position.</w:t>
      </w:r>
      <w:r w:rsidRPr="00F7212B">
        <w:rPr>
          <w:highlight w:val="green"/>
          <w:u w:val="single"/>
        </w:rPr>
        <w:t xml:space="preserve"> Why doesn’t the</w:t>
      </w:r>
      <w:r w:rsidRPr="00F7212B">
        <w:rPr>
          <w:u w:val="single"/>
        </w:rPr>
        <w:t xml:space="preserve"> evening </w:t>
      </w:r>
      <w:r w:rsidRPr="00F7212B">
        <w:rPr>
          <w:highlight w:val="green"/>
          <w:u w:val="single"/>
        </w:rPr>
        <w:t>news</w:t>
      </w:r>
      <w:r w:rsidRPr="00F7212B">
        <w:rPr>
          <w:u w:val="single"/>
        </w:rPr>
        <w:t xml:space="preserve">cast </w:t>
      </w:r>
      <w:r w:rsidRPr="00F7212B">
        <w:rPr>
          <w:highlight w:val="green"/>
          <w:u w:val="single"/>
        </w:rPr>
        <w:t>ever lead with</w:t>
      </w:r>
      <w:r w:rsidRPr="00F7212B">
        <w:rPr>
          <w:u w:val="single"/>
        </w:rPr>
        <w:t xml:space="preserve"> crop circles made by </w:t>
      </w:r>
      <w:r w:rsidRPr="00F7212B">
        <w:rPr>
          <w:highlight w:val="green"/>
          <w:u w:val="single"/>
        </w:rPr>
        <w:t>UFOs? Because the</w:t>
      </w:r>
      <w:r w:rsidRPr="00F7212B">
        <w:rPr>
          <w:u w:val="single"/>
        </w:rPr>
        <w:t xml:space="preserve"> editorial </w:t>
      </w:r>
      <w:r w:rsidRPr="00F7212B">
        <w:rPr>
          <w:highlight w:val="green"/>
          <w:u w:val="single"/>
        </w:rPr>
        <w:t>department takes the position that UFOs don’t exist</w:t>
      </w:r>
      <w:r w:rsidRPr="00F7212B">
        <w:rPr>
          <w:sz w:val="16"/>
          <w:szCs w:val="16"/>
        </w:rPr>
        <w:t xml:space="preserve">. Why doesn’t the news ever lead with a delayed train between St. Petersburg and Novosibirsk? Because the editors take the position that a late Russian train doesn’t matter here. Why does the news never open with the biggest, most powerful Dutch company </w:t>
      </w:r>
      <w:hyperlink r:id="rId11" w:tgtFrame="_blank" w:history="1">
        <w:r w:rsidRPr="00F7212B">
          <w:rPr>
            <w:rStyle w:val="Hyperlink"/>
            <w:sz w:val="16"/>
            <w:szCs w:val="16"/>
          </w:rPr>
          <w:t xml:space="preserve">Correspondents Maurits Martijn and Tomas </w:t>
        </w:r>
        <w:proofErr w:type="spellStart"/>
        <w:r w:rsidRPr="00F7212B">
          <w:rPr>
            <w:rStyle w:val="Hyperlink"/>
            <w:sz w:val="16"/>
            <w:szCs w:val="16"/>
          </w:rPr>
          <w:t>Vanheste</w:t>
        </w:r>
        <w:proofErr w:type="spellEnd"/>
        <w:r w:rsidRPr="00F7212B">
          <w:rPr>
            <w:rStyle w:val="Hyperlink"/>
            <w:sz w:val="16"/>
            <w:szCs w:val="16"/>
          </w:rPr>
          <w:t xml:space="preserve"> have written about Vitol: “Nobody’s ever asked a question in Parliament about this Dutch oil giant” (in Dutch only).</w:t>
        </w:r>
      </w:hyperlink>
      <w:r w:rsidRPr="00F7212B">
        <w:rPr>
          <w:sz w:val="16"/>
          <w:szCs w:val="16"/>
        </w:rPr>
        <w:t xml:space="preserve">in the world, the oil and gas trader Vitol? Because the editors take the position that Vitol isn’t doing anything wrong. </w:t>
      </w:r>
      <w:r w:rsidRPr="00F7212B">
        <w:rPr>
          <w:b/>
          <w:bCs/>
          <w:highlight w:val="green"/>
          <w:u w:val="single"/>
        </w:rPr>
        <w:t>The reverse is true</w:t>
      </w:r>
      <w:r w:rsidRPr="00F7212B">
        <w:rPr>
          <w:b/>
          <w:bCs/>
          <w:u w:val="single"/>
        </w:rPr>
        <w:t xml:space="preserve"> </w:t>
      </w:r>
      <w:r w:rsidRPr="00F7212B">
        <w:rPr>
          <w:b/>
          <w:bCs/>
          <w:highlight w:val="green"/>
          <w:u w:val="single"/>
        </w:rPr>
        <w:t>too</w:t>
      </w:r>
      <w:r w:rsidRPr="00F7212B">
        <w:rPr>
          <w:u w:val="single"/>
        </w:rPr>
        <w:t xml:space="preserve">: why does </w:t>
      </w:r>
      <w:r w:rsidRPr="00F7212B">
        <w:rPr>
          <w:highlight w:val="green"/>
          <w:u w:val="single"/>
        </w:rPr>
        <w:t>the news open with a Trump tweet</w:t>
      </w:r>
      <w:r w:rsidRPr="00F7212B">
        <w:rPr>
          <w:u w:val="single"/>
        </w:rPr>
        <w:t xml:space="preserve">, a bombing in Syria, a domestic policy proposal, chaos at a national transportation hub? </w:t>
      </w:r>
      <w:r w:rsidRPr="00F7212B">
        <w:rPr>
          <w:highlight w:val="green"/>
          <w:u w:val="single"/>
        </w:rPr>
        <w:t xml:space="preserve">Because the editors take the position </w:t>
      </w:r>
      <w:r w:rsidRPr="00F7212B">
        <w:rPr>
          <w:sz w:val="16"/>
          <w:szCs w:val="16"/>
          <w:u w:val="single"/>
        </w:rPr>
        <w:t>that statements by a US president, wars in the Middle East, our own leaders’ plans, and travel snafus in our own country matter</w:t>
      </w:r>
      <w:r w:rsidRPr="00F7212B">
        <w:rPr>
          <w:sz w:val="16"/>
          <w:szCs w:val="16"/>
        </w:rPr>
        <w:t>. And why does the news always call bombings by ISIS “terrorist attacks” and those by Western governments “bombardments”? Because the editors take the position that that’s what they are. Why does the news always frame the growth of the economy as something positive and not as a disaster for the climate, the environment, or the corals in the ocean? Because the editors take the position that economic growth is good</w:t>
      </w:r>
      <w:r w:rsidRPr="00F7212B">
        <w:rPr>
          <w:sz w:val="16"/>
          <w:szCs w:val="16"/>
          <w:u w:val="single"/>
        </w:rPr>
        <w:t xml:space="preserve">. </w:t>
      </w:r>
      <w:proofErr w:type="gramStart"/>
      <w:r w:rsidRPr="00F7212B">
        <w:rPr>
          <w:sz w:val="16"/>
          <w:szCs w:val="16"/>
          <w:u w:val="single"/>
        </w:rPr>
        <w:t>So</w:t>
      </w:r>
      <w:proofErr w:type="gramEnd"/>
      <w:r w:rsidRPr="00F7212B">
        <w:rPr>
          <w:u w:val="single"/>
        </w:rPr>
        <w:t xml:space="preserve"> </w:t>
      </w:r>
      <w:r w:rsidRPr="00F7212B">
        <w:rPr>
          <w:b/>
          <w:bCs/>
          <w:highlight w:val="green"/>
          <w:u w:val="single"/>
        </w:rPr>
        <w:t>when an editor claims not to take a position</w:t>
      </w:r>
      <w:r w:rsidRPr="00F7212B">
        <w:rPr>
          <w:u w:val="single"/>
        </w:rPr>
        <w:t xml:space="preserve"> on the news, </w:t>
      </w:r>
      <w:r w:rsidRPr="00F7212B">
        <w:rPr>
          <w:highlight w:val="green"/>
          <w:u w:val="single"/>
        </w:rPr>
        <w:t xml:space="preserve">he or she is making the </w:t>
      </w:r>
      <w:r w:rsidRPr="00F7212B">
        <w:rPr>
          <w:u w:val="single"/>
        </w:rPr>
        <w:t xml:space="preserve">most </w:t>
      </w:r>
      <w:r w:rsidRPr="00F7212B">
        <w:rPr>
          <w:highlight w:val="green"/>
          <w:u w:val="single"/>
        </w:rPr>
        <w:t xml:space="preserve">basic </w:t>
      </w:r>
      <w:r w:rsidRPr="00F7212B">
        <w:rPr>
          <w:b/>
          <w:bCs/>
          <w:highlight w:val="green"/>
          <w:u w:val="single"/>
        </w:rPr>
        <w:t>misrepresentation</w:t>
      </w:r>
      <w:r w:rsidRPr="00F7212B">
        <w:rPr>
          <w:u w:val="single"/>
        </w:rPr>
        <w:t xml:space="preserve"> </w:t>
      </w:r>
      <w:r w:rsidRPr="00F7212B">
        <w:rPr>
          <w:sz w:val="16"/>
          <w:szCs w:val="16"/>
        </w:rPr>
        <w:t xml:space="preserve">possible. And it’s also the worst </w:t>
      </w:r>
      <w:hyperlink r:id="rId12" w:tgtFrame="_blank" w:history="1">
        <w:r w:rsidRPr="00F7212B">
          <w:rPr>
            <w:rStyle w:val="Hyperlink"/>
            <w:sz w:val="16"/>
            <w:szCs w:val="16"/>
          </w:rPr>
          <w:t xml:space="preserve">Even worse than making your anchors deliver the news standing up, which </w:t>
        </w:r>
        <w:proofErr w:type="spellStart"/>
        <w:r w:rsidRPr="00F7212B">
          <w:rPr>
            <w:rStyle w:val="Hyperlink"/>
            <w:sz w:val="16"/>
            <w:szCs w:val="16"/>
          </w:rPr>
          <w:t>Gelauff</w:t>
        </w:r>
        <w:proofErr w:type="spellEnd"/>
        <w:r w:rsidRPr="00F7212B">
          <w:rPr>
            <w:rStyle w:val="Hyperlink"/>
            <w:sz w:val="16"/>
            <w:szCs w:val="16"/>
          </w:rPr>
          <w:t xml:space="preserve"> called “an important moment in the history of NOS news” (in Dutch only).</w:t>
        </w:r>
      </w:hyperlink>
      <w:r w:rsidRPr="00F7212B">
        <w:rPr>
          <w:sz w:val="16"/>
          <w:szCs w:val="16"/>
        </w:rPr>
        <w:t>instruction you can give your editorial team.</w:t>
      </w:r>
    </w:p>
    <w:p w14:paraId="31E81A3C" w14:textId="77777777" w:rsidR="00C04B9C" w:rsidRDefault="00C04B9C" w:rsidP="00C04B9C">
      <w:pPr>
        <w:pStyle w:val="Heading3"/>
      </w:pPr>
      <w:r>
        <w:t xml:space="preserve">biased </w:t>
      </w:r>
      <w:proofErr w:type="spellStart"/>
      <w:r>
        <w:t>ev</w:t>
      </w:r>
      <w:proofErr w:type="spellEnd"/>
    </w:p>
    <w:p w14:paraId="30434298" w14:textId="77777777" w:rsidR="00C04B9C" w:rsidRDefault="00C04B9C" w:rsidP="00C04B9C">
      <w:pPr>
        <w:pStyle w:val="Heading4"/>
      </w:pPr>
      <w:r>
        <w:t xml:space="preserve">The </w:t>
      </w:r>
      <w:proofErr w:type="spellStart"/>
      <w:r>
        <w:t>Aff</w:t>
      </w:r>
      <w:proofErr w:type="spellEnd"/>
      <w:r>
        <w:t xml:space="preserve"> evidence and is biased and there are alt causes</w:t>
      </w:r>
    </w:p>
    <w:p w14:paraId="1F5E900C" w14:textId="77777777" w:rsidR="00C04B9C" w:rsidRPr="0047690D" w:rsidRDefault="00C04B9C" w:rsidP="00C04B9C">
      <w:r w:rsidRPr="0047690D">
        <w:t xml:space="preserve">Dan </w:t>
      </w:r>
      <w:proofErr w:type="spellStart"/>
      <w:r w:rsidRPr="007E5A85">
        <w:rPr>
          <w:b/>
          <w:bCs/>
          <w:sz w:val="26"/>
          <w:szCs w:val="26"/>
        </w:rPr>
        <w:t>Froomkin</w:t>
      </w:r>
      <w:proofErr w:type="spellEnd"/>
      <w:r w:rsidRPr="007E5A85">
        <w:rPr>
          <w:b/>
          <w:bCs/>
          <w:sz w:val="26"/>
          <w:szCs w:val="26"/>
        </w:rPr>
        <w:t xml:space="preserve"> 20</w:t>
      </w:r>
      <w:r w:rsidRPr="0047690D">
        <w:t xml:space="preserve"> is a trail</w:t>
      </w:r>
      <w:r>
        <w:t xml:space="preserve"> </w:t>
      </w:r>
      <w:r w:rsidRPr="0047690D">
        <w:t xml:space="preserve">blazer </w:t>
      </w:r>
      <w:proofErr w:type="gramStart"/>
      <w:r w:rsidRPr="0047690D">
        <w:t>in the area of</w:t>
      </w:r>
      <w:proofErr w:type="gramEnd"/>
      <w:r w:rsidRPr="0047690D">
        <w:t xml:space="preserve"> online accountability journalism with 21 years of experience building, editing and contributing to websites including the Huffington Post, The Intercept, and the Nieman Foundation's Watchdog Project. Over 12 years at the Washington Post, he served as Editor of the website and wrote its enormously popular White House Watch column, which aggregated and amplified insightful political coverage. He has taught online journalism at the Poynter Institute and the American University Graduate School of Communication.</w:t>
      </w:r>
      <w:r>
        <w:t xml:space="preserve"> </w:t>
      </w:r>
      <w:r w:rsidRPr="007C673C">
        <w:t>https://presswatchers.org/2020/08/no-americans-are-not-hankering-for-more-objectivity-in-journalism/</w:t>
      </w:r>
    </w:p>
    <w:p w14:paraId="09C8D323" w14:textId="77777777" w:rsidR="00C04B9C" w:rsidRPr="007C673C" w:rsidRDefault="00C04B9C" w:rsidP="00C04B9C">
      <w:pPr>
        <w:rPr>
          <w:u w:val="single"/>
        </w:rPr>
      </w:pPr>
      <w:r w:rsidRPr="007C673C">
        <w:rPr>
          <w:highlight w:val="green"/>
          <w:u w:val="single"/>
        </w:rPr>
        <w:t>A</w:t>
      </w:r>
      <w:r w:rsidRPr="0047690D">
        <w:rPr>
          <w:u w:val="single"/>
        </w:rPr>
        <w:t xml:space="preserve"> major </w:t>
      </w:r>
      <w:r w:rsidRPr="007C673C">
        <w:rPr>
          <w:highlight w:val="green"/>
          <w:u w:val="single"/>
        </w:rPr>
        <w:t>new survey</w:t>
      </w:r>
      <w:r w:rsidRPr="0047690D">
        <w:rPr>
          <w:u w:val="single"/>
        </w:rPr>
        <w:t xml:space="preserve"> of public opinion </w:t>
      </w:r>
      <w:r w:rsidRPr="007C673C">
        <w:rPr>
          <w:highlight w:val="green"/>
          <w:u w:val="single"/>
        </w:rPr>
        <w:t>about</w:t>
      </w:r>
      <w:r w:rsidRPr="0047690D">
        <w:rPr>
          <w:u w:val="single"/>
        </w:rPr>
        <w:t xml:space="preserve"> the news </w:t>
      </w:r>
      <w:r w:rsidRPr="007E5A85">
        <w:rPr>
          <w:b/>
          <w:bCs/>
          <w:highlight w:val="green"/>
          <w:u w:val="single"/>
        </w:rPr>
        <w:t>media</w:t>
      </w:r>
      <w:r w:rsidRPr="007E5A85">
        <w:rPr>
          <w:b/>
          <w:bCs/>
          <w:u w:val="single"/>
        </w:rPr>
        <w:t xml:space="preserve"> </w:t>
      </w:r>
      <w:r w:rsidRPr="007E5A85">
        <w:rPr>
          <w:b/>
          <w:bCs/>
          <w:highlight w:val="green"/>
          <w:u w:val="single"/>
        </w:rPr>
        <w:t>is being misinterpreted</w:t>
      </w:r>
      <w:r w:rsidRPr="0047690D">
        <w:rPr>
          <w:u w:val="single"/>
        </w:rPr>
        <w:t xml:space="preserve"> by its sponsors </w:t>
      </w:r>
      <w:r w:rsidRPr="007C673C">
        <w:rPr>
          <w:highlight w:val="green"/>
          <w:u w:val="single"/>
        </w:rPr>
        <w:t>to suggest</w:t>
      </w:r>
      <w:r w:rsidRPr="0047690D">
        <w:rPr>
          <w:u w:val="single"/>
        </w:rPr>
        <w:t xml:space="preserve"> that </w:t>
      </w:r>
      <w:r w:rsidRPr="007C673C">
        <w:rPr>
          <w:highlight w:val="green"/>
          <w:u w:val="single"/>
        </w:rPr>
        <w:t>Americans</w:t>
      </w:r>
      <w:r w:rsidRPr="0047690D">
        <w:rPr>
          <w:u w:val="single"/>
        </w:rPr>
        <w:t xml:space="preserve"> </w:t>
      </w:r>
      <w:r w:rsidRPr="007C673C">
        <w:rPr>
          <w:highlight w:val="green"/>
          <w:u w:val="single"/>
        </w:rPr>
        <w:t>don’t think there’s enough objectivity</w:t>
      </w:r>
      <w:r w:rsidRPr="0047690D">
        <w:rPr>
          <w:u w:val="single"/>
        </w:rPr>
        <w:t xml:space="preserve"> </w:t>
      </w:r>
      <w:r w:rsidRPr="00DB0705">
        <w:rPr>
          <w:sz w:val="16"/>
          <w:szCs w:val="16"/>
          <w:u w:val="single"/>
        </w:rPr>
        <w:t>in journalism</w:t>
      </w:r>
      <w:r w:rsidRPr="00DB0705">
        <w:rPr>
          <w:sz w:val="16"/>
          <w:szCs w:val="16"/>
        </w:rPr>
        <w:t xml:space="preserve"> anymore. The </w:t>
      </w:r>
      <w:hyperlink r:id="rId13" w:history="1">
        <w:r w:rsidRPr="00DB0705">
          <w:rPr>
            <w:rStyle w:val="Hyperlink"/>
            <w:sz w:val="16"/>
            <w:szCs w:val="16"/>
          </w:rPr>
          <w:t>survey</w:t>
        </w:r>
      </w:hyperlink>
      <w:r w:rsidRPr="00DB0705">
        <w:rPr>
          <w:sz w:val="16"/>
          <w:szCs w:val="16"/>
        </w:rPr>
        <w:t xml:space="preserve"> from the Knight Foundation and Gallup, Inc., did indeed find increasing complaints about bias in the news media. </w:t>
      </w:r>
      <w:r w:rsidRPr="00DB0705">
        <w:rPr>
          <w:sz w:val="16"/>
          <w:szCs w:val="16"/>
          <w:u w:val="single"/>
        </w:rPr>
        <w:t xml:space="preserve">But a </w:t>
      </w:r>
      <w:hyperlink r:id="rId14" w:history="1">
        <w:r w:rsidRPr="00DB0705">
          <w:rPr>
            <w:rStyle w:val="Hyperlink"/>
            <w:sz w:val="16"/>
            <w:szCs w:val="16"/>
            <w:u w:val="single"/>
          </w:rPr>
          <w:t>blog post</w:t>
        </w:r>
      </w:hyperlink>
      <w:r w:rsidRPr="00DB0705">
        <w:rPr>
          <w:sz w:val="16"/>
          <w:szCs w:val="16"/>
          <w:u w:val="single"/>
        </w:rPr>
        <w:t xml:space="preserve"> from</w:t>
      </w:r>
      <w:r w:rsidRPr="0047690D">
        <w:rPr>
          <w:u w:val="single"/>
        </w:rPr>
        <w:t xml:space="preserve"> </w:t>
      </w:r>
      <w:r w:rsidRPr="007C673C">
        <w:rPr>
          <w:highlight w:val="green"/>
          <w:u w:val="single"/>
        </w:rPr>
        <w:t>Knight interpreted</w:t>
      </w:r>
      <w:r w:rsidRPr="0047690D">
        <w:rPr>
          <w:u w:val="single"/>
        </w:rPr>
        <w:t xml:space="preserve"> </w:t>
      </w:r>
      <w:r w:rsidRPr="007C673C">
        <w:rPr>
          <w:highlight w:val="green"/>
          <w:u w:val="single"/>
        </w:rPr>
        <w:t>that to mean</w:t>
      </w:r>
      <w:r w:rsidRPr="0047690D">
        <w:rPr>
          <w:u w:val="single"/>
        </w:rPr>
        <w:t xml:space="preserve"> “that </w:t>
      </w:r>
      <w:r w:rsidRPr="007C673C">
        <w:rPr>
          <w:highlight w:val="green"/>
          <w:u w:val="single"/>
        </w:rPr>
        <w:t>Americans’ hope for an objective media is</w:t>
      </w:r>
      <w:r w:rsidRPr="0047690D">
        <w:rPr>
          <w:u w:val="single"/>
        </w:rPr>
        <w:t xml:space="preserve"> all but </w:t>
      </w:r>
      <w:r w:rsidRPr="007C673C">
        <w:rPr>
          <w:highlight w:val="green"/>
          <w:u w:val="single"/>
        </w:rPr>
        <w:t>lost</w:t>
      </w:r>
      <w:r w:rsidRPr="0047690D">
        <w:t>.” And Sam Gill, the senior vice president of the Knight Foundation,</w:t>
      </w:r>
      <w:r>
        <w:t xml:space="preserve"> </w:t>
      </w:r>
      <w:hyperlink r:id="rId15" w:history="1">
        <w:r w:rsidRPr="0047690D">
          <w:rPr>
            <w:rStyle w:val="Hyperlink"/>
          </w:rPr>
          <w:t>declared on NPR</w:t>
        </w:r>
      </w:hyperlink>
      <w:r>
        <w:t xml:space="preserve"> </w:t>
      </w:r>
      <w:r w:rsidRPr="0047690D">
        <w:t>on Monday that “People really do not think media is doing its job as a democratic institution</w:t>
      </w:r>
      <w:r w:rsidRPr="0047690D">
        <w:rPr>
          <w:u w:val="single"/>
        </w:rPr>
        <w:t xml:space="preserve">.” </w:t>
      </w:r>
      <w:r w:rsidRPr="00894753">
        <w:rPr>
          <w:highlight w:val="green"/>
          <w:u w:val="single"/>
        </w:rPr>
        <w:t>If you</w:t>
      </w:r>
      <w:r w:rsidRPr="0047690D">
        <w:rPr>
          <w:u w:val="single"/>
        </w:rPr>
        <w:t xml:space="preserve"> </w:t>
      </w:r>
      <w:r w:rsidRPr="00894753">
        <w:rPr>
          <w:highlight w:val="green"/>
          <w:u w:val="single"/>
        </w:rPr>
        <w:t>look</w:t>
      </w:r>
      <w:r w:rsidRPr="0047690D">
        <w:rPr>
          <w:u w:val="single"/>
        </w:rPr>
        <w:t xml:space="preserve"> at the data just a bit more </w:t>
      </w:r>
      <w:r w:rsidRPr="00894753">
        <w:rPr>
          <w:highlight w:val="green"/>
          <w:u w:val="single"/>
        </w:rPr>
        <w:t>closely, though, you see</w:t>
      </w:r>
      <w:r w:rsidRPr="0047690D">
        <w:rPr>
          <w:u w:val="single"/>
        </w:rPr>
        <w:t xml:space="preserve"> that </w:t>
      </w:r>
      <w:r w:rsidRPr="00894753">
        <w:rPr>
          <w:highlight w:val="green"/>
          <w:u w:val="single"/>
        </w:rPr>
        <w:t xml:space="preserve">the bias </w:t>
      </w:r>
      <w:r w:rsidRPr="00894753">
        <w:rPr>
          <w:u w:val="single"/>
        </w:rPr>
        <w:t>c</w:t>
      </w:r>
      <w:r w:rsidRPr="0047690D">
        <w:rPr>
          <w:u w:val="single"/>
        </w:rPr>
        <w:t xml:space="preserve">oncerns </w:t>
      </w:r>
      <w:r w:rsidRPr="00894753">
        <w:rPr>
          <w:highlight w:val="green"/>
          <w:u w:val="single"/>
        </w:rPr>
        <w:t>are</w:t>
      </w:r>
      <w:r w:rsidRPr="0047690D">
        <w:rPr>
          <w:u w:val="single"/>
        </w:rPr>
        <w:t xml:space="preserve"> </w:t>
      </w:r>
      <w:r w:rsidRPr="007E5A85">
        <w:rPr>
          <w:b/>
          <w:bCs/>
          <w:highlight w:val="green"/>
          <w:u w:val="single"/>
        </w:rPr>
        <w:t>primarily</w:t>
      </w:r>
      <w:r w:rsidRPr="007E5A85">
        <w:rPr>
          <w:b/>
          <w:bCs/>
          <w:u w:val="single"/>
        </w:rPr>
        <w:t xml:space="preserve"> </w:t>
      </w:r>
      <w:r w:rsidRPr="007E5A85">
        <w:rPr>
          <w:b/>
          <w:bCs/>
          <w:highlight w:val="green"/>
          <w:u w:val="single"/>
        </w:rPr>
        <w:t>from</w:t>
      </w:r>
      <w:r w:rsidRPr="007E5A85">
        <w:rPr>
          <w:b/>
          <w:bCs/>
          <w:u w:val="single"/>
        </w:rPr>
        <w:t xml:space="preserve"> </w:t>
      </w:r>
      <w:r w:rsidRPr="007E5A85">
        <w:rPr>
          <w:b/>
          <w:bCs/>
          <w:highlight w:val="green"/>
          <w:u w:val="single"/>
        </w:rPr>
        <w:t>Republicans</w:t>
      </w:r>
      <w:r w:rsidRPr="00DB0705">
        <w:rPr>
          <w:sz w:val="16"/>
          <w:szCs w:val="16"/>
          <w:u w:val="single"/>
        </w:rPr>
        <w:t xml:space="preserve">, who after three years of Trump overwhelmingly and increasingly distrust the mainstream media, with a not insignificant number — 12% — </w:t>
      </w:r>
      <w:proofErr w:type="gramStart"/>
      <w:r w:rsidRPr="00DB0705">
        <w:rPr>
          <w:sz w:val="16"/>
          <w:szCs w:val="16"/>
          <w:u w:val="single"/>
        </w:rPr>
        <w:t>actually believing</w:t>
      </w:r>
      <w:proofErr w:type="gramEnd"/>
      <w:r w:rsidRPr="00DB0705">
        <w:rPr>
          <w:sz w:val="16"/>
          <w:szCs w:val="16"/>
          <w:u w:val="single"/>
        </w:rPr>
        <w:t xml:space="preserve"> it is “trying to ruin the country.”</w:t>
      </w:r>
      <w:r w:rsidRPr="007C673C">
        <w:rPr>
          <w:u w:val="single"/>
        </w:rPr>
        <w:t xml:space="preserve"> </w:t>
      </w:r>
      <w:r w:rsidRPr="007E5A85">
        <w:rPr>
          <w:b/>
          <w:bCs/>
          <w:highlight w:val="green"/>
          <w:u w:val="single"/>
        </w:rPr>
        <w:t>That’s not a failure of “objectivity</w:t>
      </w:r>
      <w:r w:rsidRPr="007C673C">
        <w:rPr>
          <w:u w:val="single"/>
        </w:rPr>
        <w:t xml:space="preserve">” by the mainstream media; </w:t>
      </w:r>
      <w:r w:rsidRPr="007E5A85">
        <w:rPr>
          <w:highlight w:val="green"/>
          <w:u w:val="single"/>
        </w:rPr>
        <w:t xml:space="preserve">that’s a </w:t>
      </w:r>
      <w:r w:rsidRPr="007E5A85">
        <w:rPr>
          <w:u w:val="single"/>
        </w:rPr>
        <w:t xml:space="preserve">willful </w:t>
      </w:r>
      <w:r w:rsidRPr="007E5A85">
        <w:rPr>
          <w:highlight w:val="green"/>
          <w:u w:val="single"/>
        </w:rPr>
        <w:t>departure from reality</w:t>
      </w:r>
      <w:r w:rsidRPr="007C673C">
        <w:rPr>
          <w:u w:val="single"/>
        </w:rPr>
        <w:t xml:space="preserve"> </w:t>
      </w:r>
      <w:r w:rsidRPr="007E5A85">
        <w:rPr>
          <w:highlight w:val="green"/>
          <w:u w:val="single"/>
        </w:rPr>
        <w:t>by a</w:t>
      </w:r>
      <w:r w:rsidRPr="007C673C">
        <w:rPr>
          <w:u w:val="single"/>
        </w:rPr>
        <w:t xml:space="preserve"> large </w:t>
      </w:r>
      <w:r w:rsidRPr="007E5A85">
        <w:rPr>
          <w:u w:val="single"/>
        </w:rPr>
        <w:t>chunk</w:t>
      </w:r>
      <w:r w:rsidRPr="007C673C">
        <w:rPr>
          <w:u w:val="single"/>
        </w:rPr>
        <w:t xml:space="preserve"> or the </w:t>
      </w:r>
      <w:r w:rsidRPr="007E5A85">
        <w:rPr>
          <w:highlight w:val="green"/>
          <w:u w:val="single"/>
        </w:rPr>
        <w:t>population</w:t>
      </w:r>
      <w:r w:rsidRPr="007C673C">
        <w:rPr>
          <w:u w:val="single"/>
        </w:rPr>
        <w:t xml:space="preserve">. If anything, </w:t>
      </w:r>
      <w:r w:rsidRPr="007E5A85">
        <w:rPr>
          <w:highlight w:val="green"/>
          <w:u w:val="single"/>
        </w:rPr>
        <w:t>it suggests</w:t>
      </w:r>
      <w:r w:rsidRPr="007C673C">
        <w:rPr>
          <w:u w:val="single"/>
        </w:rPr>
        <w:t xml:space="preserve"> to me </w:t>
      </w:r>
      <w:r w:rsidRPr="007E5A85">
        <w:rPr>
          <w:highlight w:val="green"/>
          <w:u w:val="single"/>
        </w:rPr>
        <w:t>that</w:t>
      </w:r>
      <w:r w:rsidRPr="007C673C">
        <w:rPr>
          <w:u w:val="single"/>
        </w:rPr>
        <w:t xml:space="preserve"> the mainstream media “</w:t>
      </w:r>
      <w:r w:rsidRPr="007E5A85">
        <w:rPr>
          <w:highlight w:val="green"/>
          <w:u w:val="single"/>
        </w:rPr>
        <w:t xml:space="preserve">objectivity” hang-up has </w:t>
      </w:r>
      <w:r w:rsidRPr="007E5A85">
        <w:rPr>
          <w:b/>
          <w:bCs/>
          <w:highlight w:val="green"/>
          <w:u w:val="single"/>
        </w:rPr>
        <w:t>resulted</w:t>
      </w:r>
      <w:r w:rsidRPr="007E5A85">
        <w:rPr>
          <w:b/>
          <w:bCs/>
          <w:u w:val="single"/>
        </w:rPr>
        <w:t xml:space="preserve"> </w:t>
      </w:r>
      <w:r w:rsidRPr="007E5A85">
        <w:rPr>
          <w:b/>
          <w:bCs/>
          <w:highlight w:val="green"/>
          <w:u w:val="single"/>
        </w:rPr>
        <w:t xml:space="preserve">in a </w:t>
      </w:r>
      <w:hyperlink r:id="rId16" w:history="1">
        <w:r w:rsidRPr="007E5A85">
          <w:rPr>
            <w:rStyle w:val="Hyperlink"/>
            <w:b/>
            <w:bCs/>
            <w:highlight w:val="green"/>
            <w:u w:val="single"/>
          </w:rPr>
          <w:t xml:space="preserve">failure to </w:t>
        </w:r>
        <w:r w:rsidRPr="007E5A85">
          <w:rPr>
            <w:rStyle w:val="Hyperlink"/>
            <w:b/>
            <w:bCs/>
            <w:u w:val="single"/>
          </w:rPr>
          <w:t xml:space="preserve">successfully </w:t>
        </w:r>
        <w:r w:rsidRPr="007E5A85">
          <w:rPr>
            <w:rStyle w:val="Hyperlink"/>
            <w:b/>
            <w:bCs/>
            <w:highlight w:val="green"/>
            <w:u w:val="single"/>
          </w:rPr>
          <w:t xml:space="preserve">champion </w:t>
        </w:r>
        <w:r w:rsidRPr="007E5A85">
          <w:rPr>
            <w:rStyle w:val="Hyperlink"/>
            <w:b/>
            <w:bCs/>
            <w:u w:val="single"/>
          </w:rPr>
          <w:t xml:space="preserve">the </w:t>
        </w:r>
        <w:r w:rsidRPr="007E5A85">
          <w:rPr>
            <w:rStyle w:val="Hyperlink"/>
            <w:b/>
            <w:bCs/>
            <w:highlight w:val="green"/>
            <w:u w:val="single"/>
          </w:rPr>
          <w:t>truth</w:t>
        </w:r>
      </w:hyperlink>
      <w:r w:rsidRPr="007C673C">
        <w:rPr>
          <w:u w:val="single"/>
        </w:rPr>
        <w:t xml:space="preserve">. The survey finds that </w:t>
      </w:r>
      <w:r w:rsidRPr="007E5A85">
        <w:rPr>
          <w:highlight w:val="green"/>
          <w:u w:val="single"/>
        </w:rPr>
        <w:t>Democrats, by contrast, remain</w:t>
      </w:r>
      <w:r w:rsidRPr="007C673C">
        <w:rPr>
          <w:u w:val="single"/>
        </w:rPr>
        <w:t xml:space="preserve"> quite </w:t>
      </w:r>
      <w:r w:rsidRPr="007E5A85">
        <w:rPr>
          <w:highlight w:val="green"/>
          <w:u w:val="single"/>
        </w:rPr>
        <w:t>positive</w:t>
      </w:r>
      <w:r w:rsidRPr="007C673C">
        <w:rPr>
          <w:u w:val="single"/>
        </w:rPr>
        <w:t xml:space="preserve"> </w:t>
      </w:r>
      <w:r w:rsidRPr="007E5A85">
        <w:rPr>
          <w:highlight w:val="green"/>
          <w:u w:val="single"/>
        </w:rPr>
        <w:t>about</w:t>
      </w:r>
      <w:r w:rsidRPr="007C673C">
        <w:rPr>
          <w:u w:val="single"/>
        </w:rPr>
        <w:t xml:space="preserve"> the role the </w:t>
      </w:r>
      <w:r w:rsidRPr="007E5A85">
        <w:rPr>
          <w:highlight w:val="green"/>
          <w:u w:val="single"/>
        </w:rPr>
        <w:t>media</w:t>
      </w:r>
      <w:r w:rsidRPr="00DB0705">
        <w:rPr>
          <w:sz w:val="16"/>
          <w:szCs w:val="16"/>
          <w:u w:val="single"/>
        </w:rPr>
        <w:t xml:space="preserve"> plays. And while 28% of them said they consider bias a “major problem,” it’s reasonable to assume that many had outlets like Fox News in mind when they said that.</w:t>
      </w:r>
      <w:r w:rsidRPr="00DB0705">
        <w:rPr>
          <w:sz w:val="16"/>
          <w:szCs w:val="16"/>
        </w:rPr>
        <w:t xml:space="preserve"> That’s not a failure of objectivity by the mainstream media, either. That’s a reasonable expression of concern – and arguably one that the reality-based media is not adequately confronting. </w:t>
      </w:r>
      <w:r w:rsidRPr="007E5A85">
        <w:rPr>
          <w:b/>
          <w:bCs/>
          <w:highlight w:val="green"/>
          <w:u w:val="single"/>
        </w:rPr>
        <w:t>The survey did not define what it meant by</w:t>
      </w:r>
      <w:r w:rsidRPr="007E5A85">
        <w:rPr>
          <w:b/>
          <w:bCs/>
          <w:u w:val="single"/>
        </w:rPr>
        <w:t xml:space="preserve"> “news coverage” or “</w:t>
      </w:r>
      <w:r w:rsidRPr="007E5A85">
        <w:rPr>
          <w:b/>
          <w:bCs/>
          <w:highlight w:val="green"/>
          <w:u w:val="single"/>
        </w:rPr>
        <w:t>media</w:t>
      </w:r>
      <w:r w:rsidRPr="007E5A85">
        <w:rPr>
          <w:b/>
          <w:bCs/>
          <w:u w:val="single"/>
        </w:rPr>
        <w:t xml:space="preserve">,” leaving open a huge world of possibilities. </w:t>
      </w:r>
      <w:r w:rsidRPr="007E5A85">
        <w:rPr>
          <w:b/>
          <w:bCs/>
          <w:highlight w:val="green"/>
          <w:u w:val="single"/>
        </w:rPr>
        <w:t>Nor</w:t>
      </w:r>
      <w:r w:rsidRPr="007E5A85">
        <w:rPr>
          <w:b/>
          <w:bCs/>
          <w:u w:val="single"/>
        </w:rPr>
        <w:t xml:space="preserve"> did it define what it meant by “</w:t>
      </w:r>
      <w:r w:rsidRPr="007E5A85">
        <w:rPr>
          <w:b/>
          <w:bCs/>
          <w:highlight w:val="green"/>
          <w:u w:val="single"/>
        </w:rPr>
        <w:t>objective</w:t>
      </w:r>
      <w:r w:rsidRPr="007E5A85">
        <w:rPr>
          <w:highlight w:val="green"/>
          <w:u w:val="single"/>
        </w:rPr>
        <w:t>”</w:t>
      </w:r>
      <w:r w:rsidRPr="007C673C">
        <w:rPr>
          <w:u w:val="single"/>
        </w:rPr>
        <w:t xml:space="preserve"> or “neutral” – even while using those terms favorably in its questions. </w:t>
      </w:r>
      <w:r w:rsidRPr="007E5A85">
        <w:rPr>
          <w:highlight w:val="green"/>
          <w:u w:val="single"/>
        </w:rPr>
        <w:t xml:space="preserve">The </w:t>
      </w:r>
      <w:r w:rsidRPr="007E5A85">
        <w:rPr>
          <w:u w:val="single"/>
        </w:rPr>
        <w:t xml:space="preserve">two key </w:t>
      </w:r>
      <w:r w:rsidRPr="007E5A85">
        <w:rPr>
          <w:highlight w:val="green"/>
          <w:u w:val="single"/>
        </w:rPr>
        <w:t>bias prompts</w:t>
      </w:r>
      <w:r w:rsidRPr="007C673C">
        <w:rPr>
          <w:u w:val="single"/>
        </w:rPr>
        <w:t xml:space="preserve">, </w:t>
      </w:r>
      <w:r w:rsidRPr="007E5A85">
        <w:rPr>
          <w:highlight w:val="green"/>
          <w:u w:val="single"/>
        </w:rPr>
        <w:t>which respondents were asked</w:t>
      </w:r>
      <w:r w:rsidRPr="007C673C">
        <w:rPr>
          <w:u w:val="single"/>
        </w:rPr>
        <w:t xml:space="preserve"> to rate as “a major problem, a minor problem, or not a problem with news coverage today”</w:t>
      </w:r>
    </w:p>
    <w:p w14:paraId="061E1E68" w14:textId="77777777" w:rsidR="00C04B9C" w:rsidRPr="00C04B9C" w:rsidRDefault="00C04B9C" w:rsidP="00C04B9C"/>
    <w:sectPr w:rsidR="00C04B9C" w:rsidRPr="00C04B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3A01CDF"/>
    <w:multiLevelType w:val="hybridMultilevel"/>
    <w:tmpl w:val="F0D6FC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56168597088"/>
    <w:docVar w:name="VerbatimVersion" w:val="5.1"/>
  </w:docVars>
  <w:rsids>
    <w:rsidRoot w:val="00BA23BF"/>
    <w:rsid w:val="000139A3"/>
    <w:rsid w:val="000504C1"/>
    <w:rsid w:val="00100833"/>
    <w:rsid w:val="00104529"/>
    <w:rsid w:val="00105942"/>
    <w:rsid w:val="00107396"/>
    <w:rsid w:val="00144A4C"/>
    <w:rsid w:val="00176AB0"/>
    <w:rsid w:val="00177B7D"/>
    <w:rsid w:val="0018322D"/>
    <w:rsid w:val="00195334"/>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391C"/>
    <w:rsid w:val="004C5E35"/>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6503"/>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A23BF"/>
    <w:rsid w:val="00BD20A9"/>
    <w:rsid w:val="00BD6238"/>
    <w:rsid w:val="00BF593B"/>
    <w:rsid w:val="00BF773A"/>
    <w:rsid w:val="00BF7E81"/>
    <w:rsid w:val="00C04B9C"/>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59C7"/>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8A954"/>
  <w15:chartTrackingRefBased/>
  <w15:docId w15:val="{1B6AEC08-B68C-4096-852D-E3675FBA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04C1"/>
    <w:rPr>
      <w:rFonts w:ascii="Calibri" w:hAnsi="Calibri"/>
    </w:rPr>
  </w:style>
  <w:style w:type="paragraph" w:styleId="Heading1">
    <w:name w:val="heading 1"/>
    <w:aliases w:val="Pocket"/>
    <w:basedOn w:val="Normal"/>
    <w:next w:val="Normal"/>
    <w:link w:val="Heading1Char"/>
    <w:qFormat/>
    <w:rsid w:val="000504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0504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2"/>
    <w:unhideWhenUsed/>
    <w:qFormat/>
    <w:rsid w:val="000504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3"/>
    <w:unhideWhenUsed/>
    <w:qFormat/>
    <w:rsid w:val="000504C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504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04C1"/>
  </w:style>
  <w:style w:type="character" w:customStyle="1" w:styleId="Heading1Char">
    <w:name w:val="Heading 1 Char"/>
    <w:aliases w:val="Pocket Char"/>
    <w:basedOn w:val="DefaultParagraphFont"/>
    <w:link w:val="Heading1"/>
    <w:rsid w:val="000504C1"/>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0504C1"/>
    <w:rPr>
      <w:rFonts w:ascii="Calibri" w:eastAsiaTheme="majorEastAsia" w:hAnsi="Calibri" w:cstheme="majorBidi"/>
      <w:b/>
      <w:sz w:val="44"/>
      <w:szCs w:val="26"/>
      <w:u w:val="double"/>
    </w:rPr>
  </w:style>
  <w:style w:type="character" w:customStyle="1" w:styleId="Heading3Char">
    <w:name w:val="Heading 3 Char"/>
    <w:aliases w:val="Block Char,CD Underline Char,Citation Char Char Char1,Heading 3 Char1 Char Char Char1,Heading 3 Char Char Char Char Char,Citation Char Char Char Char Char,Citation Char1 Char Char Char,Heading 3 Char Char1 Char,Citation Char Char1 Char"/>
    <w:basedOn w:val="DefaultParagraphFont"/>
    <w:link w:val="Heading3"/>
    <w:uiPriority w:val="2"/>
    <w:rsid w:val="000504C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0504C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0504C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504C1"/>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6"/>
    <w:qFormat/>
    <w:rsid w:val="000504C1"/>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504C1"/>
    <w:rPr>
      <w:color w:val="auto"/>
      <w:u w:val="none"/>
    </w:rPr>
  </w:style>
  <w:style w:type="character" w:styleId="FollowedHyperlink">
    <w:name w:val="FollowedHyperlink"/>
    <w:basedOn w:val="DefaultParagraphFont"/>
    <w:uiPriority w:val="99"/>
    <w:semiHidden/>
    <w:unhideWhenUsed/>
    <w:rsid w:val="000504C1"/>
    <w:rPr>
      <w:color w:val="auto"/>
      <w:u w:val="none"/>
    </w:rPr>
  </w:style>
  <w:style w:type="paragraph" w:customStyle="1" w:styleId="textbold">
    <w:name w:val="text bold"/>
    <w:basedOn w:val="Normal"/>
    <w:link w:val="Emphasis"/>
    <w:uiPriority w:val="7"/>
    <w:qFormat/>
    <w:rsid w:val="00BA23B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Small Text,Clear"/>
    <w:basedOn w:val="Heading1"/>
    <w:link w:val="Hyperlink"/>
    <w:autoRedefine/>
    <w:uiPriority w:val="99"/>
    <w:qFormat/>
    <w:rsid w:val="00BA23B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BA23B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D759C7"/>
    <w:pPr>
      <w:ind w:left="720"/>
      <w:contextualSpacing/>
    </w:pPr>
  </w:style>
  <w:style w:type="character" w:customStyle="1" w:styleId="TitleChar">
    <w:name w:val="Title Char"/>
    <w:aliases w:val="Bold Underlined Char,UNDERLINE Char,Cites and Cards Char,title Char,Block Heading Char"/>
    <w:basedOn w:val="DefaultParagraphFont"/>
    <w:link w:val="Title"/>
    <w:uiPriority w:val="6"/>
    <w:qFormat/>
    <w:rsid w:val="00195334"/>
    <w:rPr>
      <w:u w:val="single"/>
    </w:rPr>
  </w:style>
  <w:style w:type="paragraph" w:styleId="Title">
    <w:name w:val="Title"/>
    <w:aliases w:val="Bold Underlined,UNDERLINE,Cites and Cards,title,Block Heading"/>
    <w:basedOn w:val="Normal"/>
    <w:next w:val="Normal"/>
    <w:link w:val="TitleChar"/>
    <w:uiPriority w:val="6"/>
    <w:qFormat/>
    <w:rsid w:val="00195334"/>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195334"/>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C04B9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61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forgenews.org/2018/08/24/against-electoralism-for-dual-power/" TargetMode="External"/><Relationship Id="rId13" Type="http://schemas.openxmlformats.org/officeDocument/2006/relationships/hyperlink" Target="https://knightfoundation.org/wp-content/uploads/2020/08/American-Views-2020-Trust-Media-and-Democracy.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jstor.org/stable/pdf/4394305.pdf?refreqid=excelsior%3A18f2ce3b0e46ab2a827fbbac9dc397bc&amp;ab_segments=&amp;origin=" TargetMode="External"/><Relationship Id="rId12" Type="http://schemas.openxmlformats.org/officeDocument/2006/relationships/hyperlink" Target="https://www.nrc.nl/nieuws/2016/01/02/ik-wil-de-wereld-bij-jou-thuis-brengen-zoals-ie-is-1575235-a89096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resswatchers.org/2020/07/the-failed-promise-of-objective-political-reporting/" TargetMode="External"/><Relationship Id="rId1" Type="http://schemas.openxmlformats.org/officeDocument/2006/relationships/customXml" Target="../customXml/item1.xml"/><Relationship Id="rId6" Type="http://schemas.openxmlformats.org/officeDocument/2006/relationships/hyperlink" Target="https://scholar.colorado.edu/downloads/n870zr01k" TargetMode="External"/><Relationship Id="rId11" Type="http://schemas.openxmlformats.org/officeDocument/2006/relationships/hyperlink" Target="https://decorrespondent.nl/438/over-deze-nederlandse-oliereus-is-nog-nooit-een-kamervraag-gesteld/96941604870-00bd17df" TargetMode="External"/><Relationship Id="rId5" Type="http://schemas.openxmlformats.org/officeDocument/2006/relationships/webSettings" Target="webSettings.xml"/><Relationship Id="rId15" Type="http://schemas.openxmlformats.org/officeDocument/2006/relationships/hyperlink" Target="https://the1a.org/segments/journalism-trust-media-public/" TargetMode="External"/><Relationship Id="rId10" Type="http://schemas.openxmlformats.org/officeDocument/2006/relationships/hyperlink" Target="https://thecorrespondent.com/6138/why-objective-journalism-is-a-misleading-and-dangerous-illusion/157316940-eb6c348e" TargetMode="External"/><Relationship Id="rId4" Type="http://schemas.openxmlformats.org/officeDocument/2006/relationships/settings" Target="settings.xml"/><Relationship Id="rId9" Type="http://schemas.openxmlformats.org/officeDocument/2006/relationships/hyperlink" Target="http://www.niemanlab.org/2020/10/journalism-faces-a-crisis-in-trust-journalists-fall-" TargetMode="External"/><Relationship Id="rId14" Type="http://schemas.openxmlformats.org/officeDocument/2006/relationships/hyperlink" Target="https://knightfoundation.org/articles/americans-are-losing-faith-in-an-objective-media-a-new-gallup-knight-study-explores-wh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zh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11298</Words>
  <Characters>64402</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Zhang</dc:creator>
  <cp:keywords>5.1.1</cp:keywords>
  <dc:description/>
  <cp:lastModifiedBy>Amanda Zhang</cp:lastModifiedBy>
  <cp:revision>2</cp:revision>
  <dcterms:created xsi:type="dcterms:W3CDTF">2022-03-11T18:59:00Z</dcterms:created>
  <dcterms:modified xsi:type="dcterms:W3CDTF">2022-03-11T19:57:00Z</dcterms:modified>
</cp:coreProperties>
</file>