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806B6" w14:textId="77777777" w:rsidR="00DF3551" w:rsidRDefault="00DF3551" w:rsidP="00072FC9">
      <w:pPr>
        <w:pStyle w:val="Heading3"/>
      </w:pPr>
      <w:bookmarkStart w:id="0" w:name="_Hlk97546374"/>
      <w:r>
        <w:t>Movements DA</w:t>
      </w:r>
    </w:p>
    <w:p w14:paraId="7DA64556" w14:textId="77777777" w:rsidR="00DF3551" w:rsidRPr="006A4EC5" w:rsidRDefault="00DF3551" w:rsidP="00DF3551">
      <w:pPr>
        <w:pStyle w:val="Heading4"/>
      </w:pPr>
      <w:r w:rsidRPr="006A4EC5">
        <w:t>Advocacy journalism empirically strengthens movements and is inevitable</w:t>
      </w:r>
    </w:p>
    <w:p w14:paraId="6EBEF08C" w14:textId="77777777" w:rsidR="00DF3551" w:rsidRPr="00A2706C" w:rsidRDefault="00DF3551" w:rsidP="00DF3551">
      <w:r w:rsidRPr="00753F24">
        <w:rPr>
          <w:rStyle w:val="Style13ptBold"/>
        </w:rPr>
        <w:t xml:space="preserve">Froio </w:t>
      </w:r>
      <w:r>
        <w:rPr>
          <w:rStyle w:val="Style13ptBold"/>
        </w:rPr>
        <w:t xml:space="preserve">21 </w:t>
      </w:r>
      <w:r>
        <w:t xml:space="preserve">Nicole Froio, a writer and researcher currently based in York, United Kingdom. She is working on a PhD on masculinity, sexual violence, and the media. She writes about women's rights, Brazilian politics, books, and many other topics, Freelance Contributor, 5-20-2021, "How journalists are challenging ideas of objectivity while empowering their communities," Current, </w:t>
      </w:r>
      <w:hyperlink r:id="rId6" w:history="1">
        <w:r w:rsidRPr="00891F47">
          <w:rPr>
            <w:rStyle w:val="Hyperlink"/>
          </w:rPr>
          <w:t>https://current.org/2021/05/how-journalists-are-challenging-ideas-of-objectivity-while-empowering-their-communities/</w:t>
        </w:r>
      </w:hyperlink>
      <w:r>
        <w:t xml:space="preserve"> // recut</w:t>
      </w:r>
    </w:p>
    <w:p w14:paraId="2E1F11E3" w14:textId="77777777" w:rsidR="00DF3551" w:rsidRDefault="00DF3551" w:rsidP="00DF3551">
      <w:pPr>
        <w:rPr>
          <w:sz w:val="14"/>
        </w:rPr>
      </w:pPr>
      <w:r w:rsidRPr="00AB1E7E">
        <w:rPr>
          <w:sz w:val="14"/>
        </w:rPr>
        <w:t xml:space="preserve">DaLyah Jones didn’t think of herself as a movement journalist when she worked in public radio. But she had a feeling that her newsroom was failing to cover the communities that needed the most attention. During her time at KUT in Austin, Texas, from 2016 to 2019, Jones said, she often pressed for more coverage of marginalized communities, including Black Austinites who were leaving the city’s historic side for rural and suburban areas. “I was covering everyday stuff, but I would try to push folks,” said Jones, who now works for the Texas Observer. Yet she felt that her superiors didn’t share her priorities. Jones didn’t understand why she was running into resistance. </w:t>
      </w:r>
      <w:r w:rsidRPr="00C96674">
        <w:rPr>
          <w:rStyle w:val="StyleUnderline"/>
        </w:rPr>
        <w:t>That changed when she was introduced to a new concept — “movement journalism.”</w:t>
      </w:r>
      <w:r>
        <w:rPr>
          <w:rStyle w:val="StyleUnderline"/>
        </w:rPr>
        <w:t xml:space="preserve"> </w:t>
      </w:r>
      <w:r w:rsidRPr="007A2583">
        <w:rPr>
          <w:rStyle w:val="Emphasis"/>
          <w:highlight w:val="green"/>
        </w:rPr>
        <w:t xml:space="preserve">Movement journalism aligns with </w:t>
      </w:r>
      <w:r w:rsidRPr="00ED01BA">
        <w:rPr>
          <w:rStyle w:val="Emphasis"/>
        </w:rPr>
        <w:t xml:space="preserve">goals of </w:t>
      </w:r>
      <w:r w:rsidRPr="007A2583">
        <w:rPr>
          <w:rStyle w:val="Emphasis"/>
          <w:highlight w:val="green"/>
        </w:rPr>
        <w:t xml:space="preserve">social change </w:t>
      </w:r>
      <w:r w:rsidRPr="00ED01BA">
        <w:rPr>
          <w:rStyle w:val="Emphasis"/>
        </w:rPr>
        <w:t>and liberation from oppression.</w:t>
      </w:r>
      <w:r w:rsidRPr="00C96674">
        <w:rPr>
          <w:rStyle w:val="Emphasis"/>
        </w:rPr>
        <w:t xml:space="preserve"> Its proponents strive to </w:t>
      </w:r>
      <w:r w:rsidRPr="007A2583">
        <w:rPr>
          <w:rStyle w:val="Emphasis"/>
          <w:highlight w:val="green"/>
        </w:rPr>
        <w:t xml:space="preserve">work with underserved </w:t>
      </w:r>
      <w:r w:rsidRPr="00ED01BA">
        <w:rPr>
          <w:rStyle w:val="Emphasis"/>
        </w:rPr>
        <w:t xml:space="preserve">communities affected by </w:t>
      </w:r>
      <w:r w:rsidRPr="007A2583">
        <w:rPr>
          <w:rStyle w:val="Emphasis"/>
          <w:highlight w:val="green"/>
        </w:rPr>
        <w:t>injustice,</w:t>
      </w:r>
      <w:r w:rsidRPr="00C96674">
        <w:rPr>
          <w:rStyle w:val="Emphasis"/>
        </w:rPr>
        <w:t xml:space="preserve"> particularly those of color.</w:t>
      </w:r>
      <w:r>
        <w:rPr>
          <w:rStyle w:val="Emphasis"/>
        </w:rPr>
        <w:t xml:space="preserve"> </w:t>
      </w:r>
      <w:r w:rsidRPr="00AB1E7E">
        <w:rPr>
          <w:sz w:val="14"/>
        </w:rPr>
        <w:t xml:space="preserve">Because it questions objectivity and other pillars of traditional reporting, movement journalism remains outside of the mainstream. But some journalists in public radio are finding that it can provide a valuable framework for deepening coverage of local issues. Meanwhile, Jones and others have chosen to leave public radio entirely to devote themselves to the principles of movement journalism. During her time at KUT, Jones learned more about movement journalism when she got a </w:t>
      </w:r>
      <w:proofErr w:type="spellStart"/>
      <w:r w:rsidRPr="00AB1E7E">
        <w:rPr>
          <w:sz w:val="14"/>
        </w:rPr>
        <w:t>Freedomways</w:t>
      </w:r>
      <w:proofErr w:type="spellEnd"/>
      <w:r w:rsidRPr="00AB1E7E">
        <w:rPr>
          <w:sz w:val="14"/>
        </w:rPr>
        <w:t xml:space="preserve"> fellowship with Press On, a Southern media collective that aims to catalyze change and advance justice through the practice of movement journalism. The </w:t>
      </w:r>
      <w:proofErr w:type="spellStart"/>
      <w:r w:rsidRPr="00AB1E7E">
        <w:rPr>
          <w:sz w:val="14"/>
        </w:rPr>
        <w:t>Freedomways</w:t>
      </w:r>
      <w:proofErr w:type="spellEnd"/>
      <w:r w:rsidRPr="00AB1E7E">
        <w:rPr>
          <w:sz w:val="14"/>
        </w:rPr>
        <w:t xml:space="preserve"> program supports journalists and storytellers in the South. Lewis Raven Wallace, co-</w:t>
      </w:r>
      <w:proofErr w:type="gramStart"/>
      <w:r w:rsidRPr="00AB1E7E">
        <w:rPr>
          <w:sz w:val="14"/>
        </w:rPr>
        <w:t>founder</w:t>
      </w:r>
      <w:proofErr w:type="gramEnd"/>
      <w:r w:rsidRPr="00AB1E7E">
        <w:rPr>
          <w:sz w:val="14"/>
        </w:rPr>
        <w:t xml:space="preserve"> and education program director of Press On, describes movement journalism as an alignment with community grassroots organizing and movements for social justice. For journalists, this means diversifying their sources and scope of reporting to encompass the realities of racial, </w:t>
      </w:r>
      <w:proofErr w:type="gramStart"/>
      <w:r w:rsidRPr="00AB1E7E">
        <w:rPr>
          <w:sz w:val="14"/>
        </w:rPr>
        <w:t>classed</w:t>
      </w:r>
      <w:proofErr w:type="gramEnd"/>
      <w:r w:rsidRPr="00AB1E7E">
        <w:rPr>
          <w:sz w:val="14"/>
        </w:rPr>
        <w:t xml:space="preserve"> and gendered oppression in society and making their journalism more collaborative and community-centered, rather than extractive. </w:t>
      </w:r>
      <w:r w:rsidRPr="00C96674">
        <w:rPr>
          <w:rStyle w:val="StyleUnderline"/>
        </w:rPr>
        <w:t xml:space="preserve">Wallace said he believes that movement journalism holds promise for what public media could achieve through working with communities that have been left behind by corporate media. Harnessing this promise could be </w:t>
      </w:r>
      <w:proofErr w:type="gramStart"/>
      <w:r w:rsidRPr="00C96674">
        <w:rPr>
          <w:rStyle w:val="StyleUnderline"/>
        </w:rPr>
        <w:t>a valuable asset</w:t>
      </w:r>
      <w:proofErr w:type="gramEnd"/>
      <w:r w:rsidRPr="00C96674">
        <w:rPr>
          <w:rStyle w:val="StyleUnderline"/>
        </w:rPr>
        <w:t xml:space="preserve"> for journalists and communities alike.</w:t>
      </w:r>
      <w:r>
        <w:rPr>
          <w:rStyle w:val="StyleUnderline"/>
        </w:rPr>
        <w:t xml:space="preserve"> </w:t>
      </w:r>
      <w:r w:rsidRPr="00AB1E7E">
        <w:rPr>
          <w:sz w:val="14"/>
        </w:rPr>
        <w:t xml:space="preserve">“There’s been a lot of conflation with this idea that we are talking about advocacy </w:t>
      </w:r>
      <w:proofErr w:type="gramStart"/>
      <w:r w:rsidRPr="00AB1E7E">
        <w:rPr>
          <w:sz w:val="14"/>
        </w:rPr>
        <w:t>journalism, or</w:t>
      </w:r>
      <w:proofErr w:type="gramEnd"/>
      <w:r w:rsidRPr="00AB1E7E">
        <w:rPr>
          <w:sz w:val="14"/>
        </w:rPr>
        <w:t xml:space="preserve"> writing that always takes a stance. And I think that reporting always takes a stance,” he said. “</w:t>
      </w:r>
      <w:r w:rsidRPr="00AB1E7E">
        <w:rPr>
          <w:rStyle w:val="StyleUnderline"/>
          <w:highlight w:val="green"/>
        </w:rPr>
        <w:t>Movement journalism</w:t>
      </w:r>
      <w:r w:rsidRPr="00C96674">
        <w:rPr>
          <w:rStyle w:val="StyleUnderline"/>
        </w:rPr>
        <w:t xml:space="preserve"> is </w:t>
      </w:r>
      <w:r w:rsidRPr="00AB1E7E">
        <w:rPr>
          <w:rStyle w:val="StyleUnderline"/>
          <w:highlight w:val="green"/>
        </w:rPr>
        <w:t>not</w:t>
      </w:r>
      <w:r w:rsidRPr="00C96674">
        <w:rPr>
          <w:rStyle w:val="StyleUnderline"/>
        </w:rPr>
        <w:t xml:space="preserve"> so much </w:t>
      </w:r>
      <w:r w:rsidRPr="00AB1E7E">
        <w:rPr>
          <w:rStyle w:val="StyleUnderline"/>
          <w:highlight w:val="green"/>
        </w:rPr>
        <w:t>taking a stance</w:t>
      </w:r>
      <w:r w:rsidRPr="00C96674">
        <w:rPr>
          <w:rStyle w:val="StyleUnderline"/>
        </w:rPr>
        <w:t xml:space="preserve"> on a given issue</w:t>
      </w:r>
      <w:r w:rsidRPr="00AB1E7E">
        <w:rPr>
          <w:sz w:val="14"/>
        </w:rPr>
        <w:t xml:space="preserve"> — </w:t>
      </w:r>
      <w:r w:rsidRPr="00AB1E7E">
        <w:rPr>
          <w:rStyle w:val="Emphasis"/>
          <w:highlight w:val="green"/>
        </w:rPr>
        <w:t xml:space="preserve">it’s about aligning with </w:t>
      </w:r>
      <w:r w:rsidRPr="00ED01BA">
        <w:rPr>
          <w:rStyle w:val="Emphasis"/>
        </w:rPr>
        <w:t xml:space="preserve">grassroots </w:t>
      </w:r>
      <w:r w:rsidRPr="00AB1E7E">
        <w:rPr>
          <w:rStyle w:val="Emphasis"/>
          <w:highlight w:val="green"/>
        </w:rPr>
        <w:t xml:space="preserve">community organizing and movements </w:t>
      </w:r>
      <w:r w:rsidRPr="00ED01BA">
        <w:rPr>
          <w:rStyle w:val="Emphasis"/>
        </w:rPr>
        <w:t>for justice, trying</w:t>
      </w:r>
      <w:r w:rsidRPr="00C96674">
        <w:rPr>
          <w:rStyle w:val="Emphasis"/>
        </w:rPr>
        <w:t xml:space="preserve"> to make things better</w:t>
      </w:r>
      <w:r w:rsidRPr="00AB1E7E">
        <w:rPr>
          <w:sz w:val="14"/>
        </w:rPr>
        <w:t xml:space="preserve">, and recognizing that there are going to be debates within that. </w:t>
      </w:r>
      <w:proofErr w:type="gramStart"/>
      <w:r w:rsidRPr="00AB1E7E">
        <w:rPr>
          <w:sz w:val="14"/>
        </w:rPr>
        <w:t>So</w:t>
      </w:r>
      <w:proofErr w:type="gramEnd"/>
      <w:r w:rsidRPr="00AB1E7E">
        <w:rPr>
          <w:sz w:val="14"/>
        </w:rPr>
        <w:t xml:space="preserve"> it’s really about asking, how do we align ourselves and our ethical practices with communities and movements for justice?” After receiving training in movement journalism, Jones tried to work on her investigative </w:t>
      </w:r>
      <w:proofErr w:type="spellStart"/>
      <w:r w:rsidRPr="00AB1E7E">
        <w:rPr>
          <w:sz w:val="14"/>
        </w:rPr>
        <w:t>Freedomways</w:t>
      </w:r>
      <w:proofErr w:type="spellEnd"/>
      <w:r w:rsidRPr="00AB1E7E">
        <w:rPr>
          <w:sz w:val="14"/>
        </w:rPr>
        <w:t xml:space="preserve"> project at KUT, focusing on wildfires in the rural community of Bastrop southeast of Austin. But she felt that the station wasn’t hospitable to her exploration of movement journalism. This felt especially frustrating because of Jones’ background. “I’m a person who comes from a rural background, and I know and understand the importance of not having information, not being able to share it in a very succinct way, as well as what happens to a community when they don’t know much about their own community,” she said. KUT was then grappling with internal dysfunction and a toxic newsroom culture that journalists of color pressed management to address. Jones said that she became burned out and disillusioned with public media. Against the background of protests following the murder of George Floyd, Jones shared some of her experiences with racism at KUT in a Twitter thread. At the Texas Observer, she now runs a Google News–funded engagement initiative focused on communities of color across Texas, letting marginalized communities lead the way on what to report. While the Observer doesn’t explicitly endorse movement journalism, Jones said that she feels it’s more accepting of the practice. </w:t>
      </w:r>
      <w:r w:rsidRPr="00C96674">
        <w:rPr>
          <w:rStyle w:val="StyleUnderline"/>
        </w:rPr>
        <w:t>The larger problem with public radio journalism, Jones said, is that reporters see themselves as “</w:t>
      </w:r>
      <w:r w:rsidRPr="00C96674">
        <w:rPr>
          <w:rStyle w:val="Emphasis"/>
        </w:rPr>
        <w:t>not a part of our communities.”</w:t>
      </w:r>
      <w:r>
        <w:rPr>
          <w:rStyle w:val="Emphasis"/>
        </w:rPr>
        <w:t xml:space="preserve"> </w:t>
      </w:r>
      <w:r w:rsidRPr="00AB1E7E">
        <w:rPr>
          <w:sz w:val="14"/>
        </w:rPr>
        <w:t xml:space="preserve">“I feel like we get this very hierarchical standpoint within journalism,” she said. “We think we are above the communities we report on and that’s what public radio is to me. … It’s very snobby. And if you don’t feel like the </w:t>
      </w:r>
      <w:proofErr w:type="gramStart"/>
      <w:r w:rsidRPr="00AB1E7E">
        <w:rPr>
          <w:sz w:val="14"/>
        </w:rPr>
        <w:t>things</w:t>
      </w:r>
      <w:proofErr w:type="gramEnd"/>
      <w:r w:rsidRPr="00AB1E7E">
        <w:rPr>
          <w:sz w:val="14"/>
        </w:rPr>
        <w:t xml:space="preserve"> you’re reporting on will affect you, then that’s coming from a place of privilege, for one. </w:t>
      </w:r>
      <w:proofErr w:type="gramStart"/>
      <w:r w:rsidRPr="00AB1E7E">
        <w:rPr>
          <w:sz w:val="14"/>
        </w:rPr>
        <w:t>And also</w:t>
      </w:r>
      <w:proofErr w:type="gramEnd"/>
      <w:r w:rsidRPr="00AB1E7E">
        <w:rPr>
          <w:sz w:val="14"/>
        </w:rPr>
        <w:t xml:space="preserve">, you’re sadly mistaken.” </w:t>
      </w:r>
      <w:r w:rsidRPr="00FC50D7">
        <w:rPr>
          <w:rStyle w:val="Emphasis"/>
        </w:rPr>
        <w:t>‘</w:t>
      </w:r>
      <w:r w:rsidRPr="00AB1E7E">
        <w:rPr>
          <w:rStyle w:val="Emphasis"/>
          <w:highlight w:val="green"/>
        </w:rPr>
        <w:t>Neutrality is impossible</w:t>
      </w:r>
      <w:r w:rsidRPr="00FC50D7">
        <w:rPr>
          <w:rStyle w:val="Emphasis"/>
        </w:rPr>
        <w:t xml:space="preserve"> for me’</w:t>
      </w:r>
      <w:r>
        <w:rPr>
          <w:rStyle w:val="Emphasis"/>
        </w:rPr>
        <w:t xml:space="preserve"> </w:t>
      </w:r>
      <w:r w:rsidRPr="0018794C">
        <w:rPr>
          <w:rStyle w:val="StyleUnderline"/>
        </w:rPr>
        <w:t>The term “movement journalism” and the concept was formalized in a 2017 report by Project South, a Southern organization dedicated to cultivating strong social movements in the region</w:t>
      </w:r>
      <w:r w:rsidRPr="00AB1E7E">
        <w:rPr>
          <w:sz w:val="14"/>
        </w:rPr>
        <w:t xml:space="preserve">. But Project South noted that a tradition of alternative media in the U.S. that seek to advance social movements goes back to at least 1827, when free African Americans in New York founded the newspaper Freedom’s Journal. Movement journalism also has roots in Hispanic movements for emancipation (the first Hispanic-owned newspaper in the U.S., El </w:t>
      </w:r>
      <w:proofErr w:type="spellStart"/>
      <w:r w:rsidRPr="00AB1E7E">
        <w:rPr>
          <w:sz w:val="14"/>
        </w:rPr>
        <w:t>Mensagero</w:t>
      </w:r>
      <w:proofErr w:type="spellEnd"/>
      <w:r w:rsidRPr="00AB1E7E">
        <w:rPr>
          <w:sz w:val="14"/>
        </w:rPr>
        <w:t xml:space="preserve"> </w:t>
      </w:r>
      <w:proofErr w:type="spellStart"/>
      <w:r w:rsidRPr="00AB1E7E">
        <w:rPr>
          <w:sz w:val="14"/>
        </w:rPr>
        <w:t>Luisianés</w:t>
      </w:r>
      <w:proofErr w:type="spellEnd"/>
      <w:r w:rsidRPr="00AB1E7E">
        <w:rPr>
          <w:sz w:val="14"/>
        </w:rPr>
        <w:t xml:space="preserve">, was established in 1909), Indigenous struggles (The Cherokee Phoenix, the first Indigenous newspaper, debuted a year after Freedom’s Journal) and labor movements in the 1820s (labor journalism gave a platform to unions and people fighting for better working conditions). The work of investigative journalist and anti-lynching activist Ida B. Wells also foreshadowed the development of movement journalism. More recently, proponents of movement journalism have identified noncommercial radio as a potential seedbed for the practice.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 Since 2016, </w:t>
      </w:r>
      <w:r w:rsidRPr="0018794C">
        <w:rPr>
          <w:rStyle w:val="StyleUnderline"/>
        </w:rPr>
        <w:t xml:space="preserve">Project South has planned a news outlet for social justice coverage that would syndicate </w:t>
      </w:r>
      <w:r w:rsidRPr="0018794C">
        <w:rPr>
          <w:rStyle w:val="StyleUnderline"/>
        </w:rPr>
        <w:lastRenderedPageBreak/>
        <w:t>programs to community radio</w:t>
      </w:r>
      <w:r w:rsidRPr="00AB1E7E">
        <w:rPr>
          <w:sz w:val="14"/>
        </w:rPr>
        <w:t xml:space="preserve">. It has yet to launch that platform, but as a first step, Project South has started working with more than 50 Black-owned noncommercial radio stations in the South. The Black Radio Project gives the stations technical assistance, informational </w:t>
      </w:r>
      <w:proofErr w:type="gramStart"/>
      <w:r w:rsidRPr="00AB1E7E">
        <w:rPr>
          <w:sz w:val="14"/>
        </w:rPr>
        <w:t>spots</w:t>
      </w:r>
      <w:proofErr w:type="gramEnd"/>
      <w:r w:rsidRPr="00AB1E7E">
        <w:rPr>
          <w:sz w:val="14"/>
        </w:rPr>
        <w:t xml:space="preserve"> and public service announcements, according to Angela Oliver, Project South’s communications coordinator. </w:t>
      </w:r>
      <w:r w:rsidRPr="00AB1E7E">
        <w:rPr>
          <w:rStyle w:val="Emphasis"/>
          <w:highlight w:val="green"/>
        </w:rPr>
        <w:t>PSAs have covered topics such as COVID</w:t>
      </w:r>
      <w:r w:rsidRPr="0018794C">
        <w:rPr>
          <w:rStyle w:val="Emphasis"/>
        </w:rPr>
        <w:t xml:space="preserve"> prevention, </w:t>
      </w:r>
      <w:r w:rsidRPr="00AB1E7E">
        <w:rPr>
          <w:rStyle w:val="Emphasis"/>
          <w:highlight w:val="green"/>
        </w:rPr>
        <w:t xml:space="preserve">voting </w:t>
      </w:r>
      <w:r w:rsidRPr="00ED01BA">
        <w:rPr>
          <w:rStyle w:val="Emphasis"/>
          <w:highlight w:val="green"/>
        </w:rPr>
        <w:t>rights and</w:t>
      </w:r>
      <w:r w:rsidRPr="0018794C">
        <w:rPr>
          <w:rStyle w:val="Emphasis"/>
        </w:rPr>
        <w:t xml:space="preserve"> the need for </w:t>
      </w:r>
      <w:r w:rsidRPr="00AB1E7E">
        <w:rPr>
          <w:rStyle w:val="Emphasis"/>
          <w:highlight w:val="green"/>
        </w:rPr>
        <w:t>civic engagement beyond elections</w:t>
      </w:r>
      <w:r w:rsidRPr="0018794C">
        <w:rPr>
          <w:rStyle w:val="Emphasis"/>
        </w:rPr>
        <w:t>.</w:t>
      </w:r>
      <w:r>
        <w:rPr>
          <w:rStyle w:val="Emphasis"/>
        </w:rPr>
        <w:t xml:space="preserve"> </w:t>
      </w:r>
      <w:r w:rsidRPr="00AB1E7E">
        <w:rPr>
          <w:sz w:val="14"/>
        </w:rPr>
        <w:t xml:space="preserve">In addition, </w:t>
      </w:r>
      <w:r w:rsidRPr="0018794C">
        <w:rPr>
          <w:rStyle w:val="StyleUnderline"/>
        </w:rPr>
        <w:t xml:space="preserve">Project South is working on a database of experts to help producers in the network find diverse sources for stories. It is also organizing events to bring together DJs, </w:t>
      </w:r>
      <w:proofErr w:type="gramStart"/>
      <w:r w:rsidRPr="0018794C">
        <w:rPr>
          <w:rStyle w:val="StyleUnderline"/>
        </w:rPr>
        <w:t>artists</w:t>
      </w:r>
      <w:proofErr w:type="gramEnd"/>
      <w:r w:rsidRPr="0018794C">
        <w:rPr>
          <w:rStyle w:val="StyleUnderline"/>
        </w:rPr>
        <w:t xml:space="preserve"> and activists to strategize about movement building.</w:t>
      </w:r>
      <w:r w:rsidRPr="00AB1E7E">
        <w:rPr>
          <w:sz w:val="14"/>
        </w:rPr>
        <w:t xml:space="preserve"> “The idea is to create a space for them to be able to strategize and help each other — how can radio help get the message out?” Oliver said. “How can activists provide content to the radio based on whatever work they’re doing at the time?” </w:t>
      </w:r>
      <w:r w:rsidRPr="0018794C">
        <w:rPr>
          <w:rStyle w:val="StyleUnderline"/>
        </w:rPr>
        <w:t>While public media may offer a forum for movement journalism to grow, Wallace risked his job in the system to highlight the shortcomings of traditional newsgathering</w:t>
      </w:r>
      <w:r w:rsidRPr="00AB1E7E">
        <w:rPr>
          <w:sz w:val="14"/>
        </w:rPr>
        <w:t xml:space="preserve">. </w:t>
      </w:r>
      <w:r w:rsidRPr="0018794C">
        <w:rPr>
          <w:rStyle w:val="StyleUnderline"/>
        </w:rPr>
        <w:t>Shortly after President Trump’s inauguration, Wallace published a blog post titled “</w:t>
      </w:r>
      <w:r w:rsidRPr="00AB1E7E">
        <w:rPr>
          <w:rStyle w:val="Emphasis"/>
          <w:highlight w:val="green"/>
        </w:rPr>
        <w:t xml:space="preserve">Objectivity is dead, </w:t>
      </w:r>
      <w:r w:rsidRPr="00D12A35">
        <w:rPr>
          <w:rStyle w:val="Emphasis"/>
          <w:sz w:val="16"/>
          <w:szCs w:val="16"/>
        </w:rPr>
        <w:t>and I’m okay with it</w:t>
      </w:r>
      <w:r w:rsidRPr="00D12A35">
        <w:rPr>
          <w:sz w:val="16"/>
          <w:szCs w:val="16"/>
        </w:rPr>
        <w:t xml:space="preserve">.” In the post, Wallace reflected on his position as a white transgender journalist in public media — he was a reporter for Marketplace at the time — and pointed out </w:t>
      </w:r>
      <w:r w:rsidRPr="00D12A35">
        <w:rPr>
          <w:rStyle w:val="StyleUnderline"/>
          <w:sz w:val="16"/>
          <w:szCs w:val="16"/>
        </w:rPr>
        <w:t>journalistic objectivity’s failure to address the rise of “alternative facts.”</w:t>
      </w:r>
      <w:r w:rsidRPr="00D12A35">
        <w:rPr>
          <w:sz w:val="16"/>
          <w:szCs w:val="16"/>
        </w:rPr>
        <w:t xml:space="preserve"> “</w:t>
      </w:r>
      <w:r w:rsidRPr="00D12A35">
        <w:rPr>
          <w:rStyle w:val="Emphasis"/>
          <w:sz w:val="16"/>
          <w:szCs w:val="16"/>
        </w:rPr>
        <w:t>Neutrality is impossible for me, and you should admit that it is for you, too</w:t>
      </w:r>
      <w:r w:rsidRPr="00D12A35">
        <w:rPr>
          <w:sz w:val="16"/>
          <w:szCs w:val="16"/>
        </w:rPr>
        <w:t>,” Wallace wrote. “</w:t>
      </w:r>
      <w:r w:rsidRPr="00D12A35">
        <w:rPr>
          <w:rStyle w:val="Emphasis"/>
          <w:sz w:val="16"/>
          <w:szCs w:val="16"/>
        </w:rPr>
        <w:t xml:space="preserve">As a member of a marginalized community </w:t>
      </w:r>
      <w:r w:rsidRPr="00D12A35">
        <w:rPr>
          <w:sz w:val="16"/>
          <w:szCs w:val="16"/>
        </w:rPr>
        <w:t xml:space="preserve">(I am transgender), </w:t>
      </w:r>
      <w:r w:rsidRPr="00D12A35">
        <w:rPr>
          <w:rStyle w:val="StyleUnderline"/>
          <w:sz w:val="16"/>
          <w:szCs w:val="16"/>
        </w:rPr>
        <w:t>I’ve never had the opportunity to pretend I can be ‘neutral.’</w:t>
      </w:r>
      <w:r w:rsidRPr="00D12A35">
        <w:rPr>
          <w:sz w:val="16"/>
          <w:szCs w:val="16"/>
        </w:rPr>
        <w:t xml:space="preserve"> And right now, as norms of government shift toward a ‘post-fact’ framework, I’d argue that any journalist invested in factual reporting can no longer remain neutral.” At the request of his Marketplace supervisors, who told him he had violated the show’s ethics code, Wallace took down the post. He was suspended for the rest of the week. On Friday of the same week, Wallace reconsidered his decision and told his bosses he would republish it. “Part of what I wanted to highlight in that blog post was the kind of doublespeak around diversity that happens in public media, where there’s a lot of conversation about wanting more diversity or wanting to include people of color, wanting to include trans people, but a complete ban on advocating for yourself as a trans person or as a person or color,” Wallace said. “… I ended up going public with that story largely for the purpose of highlighting this contradiction.” He learned the following Monday that he had been fired. Wallace publicly disclosed that he was dismissed for a blog post rejecting journalistic objectivity. He ultimately wrote a book on the myth of objectivity and co-founded Press On. Public media journalists are in a unique position to do journalism differently from their corporate counterparts but refuse to for fear of seeming partisan, Wallace said. “There is this idea that public media </w:t>
      </w:r>
      <w:proofErr w:type="gramStart"/>
      <w:r w:rsidRPr="00D12A35">
        <w:rPr>
          <w:sz w:val="16"/>
          <w:szCs w:val="16"/>
        </w:rPr>
        <w:t>in particular serves</w:t>
      </w:r>
      <w:proofErr w:type="gramEnd"/>
      <w:r w:rsidRPr="00D12A35">
        <w:rPr>
          <w:sz w:val="16"/>
          <w:szCs w:val="16"/>
        </w:rPr>
        <w:t xml:space="preserve"> the public and wants to represent a diverse public but refuses to stand up against racism and white supremacy because that might not be considered objective. And not only is that untenable, but it’s also not really in line with the original intent of public media,” he said. “The original intent was grounded in what you might now call a ‘media justice framework,’ of trying to counterbalance corporate monopoly in media and create platforms that would be able to represent folks who are underrepresented because of systemic exclusion.” In his book The View </w:t>
      </w:r>
      <w:proofErr w:type="gramStart"/>
      <w:r w:rsidRPr="00D12A35">
        <w:rPr>
          <w:sz w:val="16"/>
          <w:szCs w:val="16"/>
        </w:rPr>
        <w:t>From</w:t>
      </w:r>
      <w:proofErr w:type="gramEnd"/>
      <w:r w:rsidRPr="00D12A35">
        <w:rPr>
          <w:sz w:val="16"/>
          <w:szCs w:val="16"/>
        </w:rPr>
        <w:t xml:space="preserve"> Somewhere: Undoing the Myth of Journalistic Objectivity, Wallace challenges traditional approaches to journalism that fail to recognize the context of oppression and racial hatred in the U.S. He argues that the conversation about objectivity cracks open uncomfortable truths about how journalists practice cultural dominance in newsrooms. </w:t>
      </w:r>
      <w:r w:rsidRPr="00D12A35">
        <w:rPr>
          <w:rStyle w:val="StyleUnderline"/>
          <w:sz w:val="16"/>
          <w:szCs w:val="16"/>
        </w:rPr>
        <w:t>“You cannot have a successful career in public media as somebody who publicly takes a stance on racial hostility or publicly takes a stance on patriarchy or abuse, and that is obviously messed up at a moral level</w:t>
      </w:r>
      <w:r w:rsidRPr="00D12A35">
        <w:rPr>
          <w:sz w:val="16"/>
          <w:szCs w:val="16"/>
        </w:rPr>
        <w:t xml:space="preserve">,” Wallace said. “But it also creates this just ridiculous conundrum for the efforts in public media to be more representative and to be more driven by the public.” </w:t>
      </w:r>
      <w:r w:rsidRPr="00D12A35">
        <w:rPr>
          <w:rStyle w:val="StyleUnderline"/>
          <w:sz w:val="16"/>
          <w:szCs w:val="16"/>
        </w:rPr>
        <w:t>During the protests that followed the killing of George Floyd, some public media organizations made clear to their employees that they could take a stance on racial injustice on their social media accounts</w:t>
      </w:r>
      <w:r w:rsidRPr="00D12A35">
        <w:rPr>
          <w:sz w:val="16"/>
          <w:szCs w:val="16"/>
        </w:rPr>
        <w:t>. That may</w:t>
      </w:r>
      <w:r w:rsidRPr="00AB1E7E">
        <w:rPr>
          <w:sz w:val="14"/>
        </w:rPr>
        <w:t xml:space="preserve"> indicate change in some newsrooms, but </w:t>
      </w:r>
      <w:r w:rsidRPr="00AB1E7E">
        <w:rPr>
          <w:rStyle w:val="StyleUnderline"/>
          <w:highlight w:val="green"/>
        </w:rPr>
        <w:t>Wallace</w:t>
      </w:r>
      <w:r w:rsidRPr="00AB1E7E">
        <w:rPr>
          <w:sz w:val="14"/>
        </w:rPr>
        <w:t xml:space="preserve"> also </w:t>
      </w:r>
      <w:r w:rsidRPr="00AB1E7E">
        <w:rPr>
          <w:rStyle w:val="Emphasis"/>
          <w:highlight w:val="green"/>
        </w:rPr>
        <w:t xml:space="preserve">advocates for </w:t>
      </w:r>
      <w:r w:rsidRPr="00ED01BA">
        <w:rPr>
          <w:rStyle w:val="Emphasis"/>
          <w:highlight w:val="green"/>
        </w:rPr>
        <w:t>challenging the</w:t>
      </w:r>
      <w:r w:rsidRPr="002A31CE">
        <w:rPr>
          <w:rStyle w:val="Emphasis"/>
        </w:rPr>
        <w:t xml:space="preserve"> very </w:t>
      </w:r>
      <w:r w:rsidRPr="00AB1E7E">
        <w:rPr>
          <w:rStyle w:val="Emphasis"/>
          <w:highlight w:val="green"/>
        </w:rPr>
        <w:t>concept of objectivity in journalism</w:t>
      </w:r>
      <w:r w:rsidRPr="002A31CE">
        <w:rPr>
          <w:rStyle w:val="Emphasis"/>
        </w:rPr>
        <w:t>.</w:t>
      </w:r>
      <w:r>
        <w:rPr>
          <w:rStyle w:val="Emphasis"/>
        </w:rPr>
        <w:t xml:space="preserve"> </w:t>
      </w:r>
      <w:r w:rsidRPr="00AB1E7E">
        <w:rPr>
          <w:sz w:val="14"/>
        </w:rPr>
        <w:t>“</w:t>
      </w:r>
      <w:r w:rsidRPr="002A31CE">
        <w:rPr>
          <w:rStyle w:val="Emphasis"/>
        </w:rPr>
        <w:t xml:space="preserve">To me, the conversation about objectivity is </w:t>
      </w:r>
      <w:r w:rsidRPr="00AB1E7E">
        <w:rPr>
          <w:rStyle w:val="Emphasis"/>
          <w:highlight w:val="green"/>
        </w:rPr>
        <w:t xml:space="preserve">just a wedge conversation </w:t>
      </w:r>
      <w:r w:rsidRPr="00ED01BA">
        <w:rPr>
          <w:rStyle w:val="Emphasis"/>
        </w:rPr>
        <w:t xml:space="preserve">that </w:t>
      </w:r>
      <w:r w:rsidRPr="00AB1E7E">
        <w:rPr>
          <w:rStyle w:val="Emphasis"/>
          <w:highlight w:val="green"/>
        </w:rPr>
        <w:t>opens all</w:t>
      </w:r>
      <w:r w:rsidRPr="002A31CE">
        <w:rPr>
          <w:rStyle w:val="Emphasis"/>
        </w:rPr>
        <w:t xml:space="preserve"> these </w:t>
      </w:r>
      <w:r w:rsidRPr="00AB1E7E">
        <w:rPr>
          <w:rStyle w:val="Emphasis"/>
          <w:highlight w:val="green"/>
        </w:rPr>
        <w:t>other issues</w:t>
      </w:r>
      <w:r w:rsidRPr="002A31CE">
        <w:rPr>
          <w:rStyle w:val="Emphasis"/>
        </w:rPr>
        <w:t xml:space="preserve"> that are </w:t>
      </w:r>
      <w:r w:rsidRPr="00AB1E7E">
        <w:rPr>
          <w:rStyle w:val="Emphasis"/>
          <w:highlight w:val="green"/>
        </w:rPr>
        <w:t>really about cultural white supremacy</w:t>
      </w:r>
      <w:r w:rsidRPr="002A31CE">
        <w:rPr>
          <w:rStyle w:val="Emphasis"/>
        </w:rPr>
        <w:t xml:space="preserve">, and cultural </w:t>
      </w:r>
      <w:r w:rsidRPr="00AB1E7E">
        <w:rPr>
          <w:rStyle w:val="Emphasis"/>
          <w:highlight w:val="green"/>
        </w:rPr>
        <w:t>racism</w:t>
      </w:r>
      <w:r w:rsidRPr="002A31CE">
        <w:rPr>
          <w:rStyle w:val="Emphasis"/>
        </w:rPr>
        <w:t xml:space="preserve">, and cultural </w:t>
      </w:r>
      <w:r w:rsidRPr="00AB1E7E">
        <w:rPr>
          <w:rStyle w:val="Emphasis"/>
          <w:highlight w:val="green"/>
        </w:rPr>
        <w:t>dominance</w:t>
      </w:r>
      <w:r w:rsidRPr="002A31CE">
        <w:rPr>
          <w:rStyle w:val="Emphasis"/>
        </w:rPr>
        <w:t xml:space="preserve">, </w:t>
      </w:r>
      <w:r w:rsidRPr="00AB1E7E">
        <w:rPr>
          <w:rStyle w:val="Emphasis"/>
          <w:highlight w:val="green"/>
        </w:rPr>
        <w:t>and oppression</w:t>
      </w:r>
      <w:r w:rsidRPr="002A31CE">
        <w:rPr>
          <w:rStyle w:val="Emphasis"/>
        </w:rPr>
        <w:t xml:space="preserve"> in these spaces,”</w:t>
      </w:r>
      <w:r w:rsidRPr="00AB1E7E">
        <w:rPr>
          <w:sz w:val="14"/>
        </w:rPr>
        <w:t xml:space="preserve"> he said. “But we really can’t have an honest conversation about oppression if we are still attached to the myth that it’s possible to be neutral, so it comes out over and over, every single time.” While Wallace was working on The View </w:t>
      </w:r>
      <w:proofErr w:type="gramStart"/>
      <w:r w:rsidRPr="00AB1E7E">
        <w:rPr>
          <w:sz w:val="14"/>
        </w:rPr>
        <w:t>From</w:t>
      </w:r>
      <w:proofErr w:type="gramEnd"/>
      <w:r w:rsidRPr="00AB1E7E">
        <w:rPr>
          <w:sz w:val="14"/>
        </w:rPr>
        <w:t xml:space="preserve"> Somewhere, he met Ramona Martinez, who at the time was working as a producer for the podcast </w:t>
      </w:r>
      <w:proofErr w:type="spellStart"/>
      <w:r w:rsidRPr="00AB1E7E">
        <w:rPr>
          <w:sz w:val="14"/>
        </w:rPr>
        <w:t>BackStory</w:t>
      </w:r>
      <w:proofErr w:type="spellEnd"/>
      <w:r w:rsidRPr="00AB1E7E">
        <w:rPr>
          <w:sz w:val="14"/>
        </w:rPr>
        <w:t xml:space="preserve">. During a conversation about journalism, Martinez said something that stuck with Wallace: “Objectivity is the ideology of the status quo.” Two years later, Martinez started producing Wallace’s podcast about the history of movement journalism, also titled The View </w:t>
      </w:r>
      <w:proofErr w:type="gramStart"/>
      <w:r w:rsidRPr="00AB1E7E">
        <w:rPr>
          <w:sz w:val="14"/>
        </w:rPr>
        <w:t>From</w:t>
      </w:r>
      <w:proofErr w:type="gramEnd"/>
      <w:r w:rsidRPr="00AB1E7E">
        <w:rPr>
          <w:sz w:val="14"/>
        </w:rPr>
        <w:t xml:space="preserve"> Somewhere. In the first episode, Martinez explained her assertion about objectivity: “… What is considered objective or neutral is really only a matter of social agreement, or the ideological consensus of the majority or the status quo.” Martinez told Current that her perspective on the myth of neutrality stems in part from her experience as an associate producer at NPR from 2012 to 2016, where she came to see the tradition of journalistic objectivity as an obstacle to news coverage. Much like Wallace, Martinez said, she believes that her colleagues’ investment in neutrality didn’t leave space for honest conversations about race and power. </w:t>
      </w:r>
      <w:r w:rsidRPr="002A31CE">
        <w:rPr>
          <w:rStyle w:val="StyleUnderline"/>
        </w:rPr>
        <w:t>“Younger journalists are being courageous about speaking up about how race and power are affecting journalistic coverage,”</w:t>
      </w:r>
      <w:r w:rsidRPr="00AB1E7E">
        <w:rPr>
          <w:sz w:val="14"/>
        </w:rPr>
        <w:t xml:space="preserve"> she said. “But I don’t have a lot of faith that the people in power are going to be able to divorce themselves from these ideas, which to them is the foundation of being a good journalist. And movement journalism is a completely different way of perceiving journalism.”</w:t>
      </w:r>
    </w:p>
    <w:p w14:paraId="78FE0202" w14:textId="77777777" w:rsidR="00DF3551" w:rsidRDefault="00DF3551" w:rsidP="00DF3551">
      <w:pPr>
        <w:pStyle w:val="Heading4"/>
      </w:pPr>
      <w:r w:rsidRPr="000F56D1">
        <w:t>Knowledge itself is not enough to prompt action</w:t>
      </w:r>
    </w:p>
    <w:p w14:paraId="43A0110B" w14:textId="77777777" w:rsidR="00DF3551" w:rsidRPr="003F0B61" w:rsidRDefault="00DF29E7" w:rsidP="00DF3551">
      <w:hyperlink r:id="rId7" w:tooltip="Posts by Suzanne Shelton" w:history="1">
        <w:r w:rsidR="00DF3551" w:rsidRPr="003F0B61">
          <w:rPr>
            <w:rStyle w:val="Hyperlink"/>
          </w:rPr>
          <w:t xml:space="preserve">Suzanne </w:t>
        </w:r>
        <w:r w:rsidR="00DF3551" w:rsidRPr="003F0B61">
          <w:rPr>
            <w:rStyle w:val="Hyperlink"/>
            <w:b/>
            <w:bCs/>
            <w:sz w:val="26"/>
            <w:szCs w:val="26"/>
          </w:rPr>
          <w:t>Shelton</w:t>
        </w:r>
      </w:hyperlink>
      <w:r w:rsidR="00DF3551" w:rsidRPr="003F0B61">
        <w:t xml:space="preserve"> </w:t>
      </w:r>
      <w:proofErr w:type="gramStart"/>
      <w:r w:rsidR="00DF3551" w:rsidRPr="003F0B61">
        <w:rPr>
          <w:b/>
          <w:bCs/>
          <w:sz w:val="26"/>
          <w:szCs w:val="26"/>
        </w:rPr>
        <w:t>09</w:t>
      </w:r>
      <w:r w:rsidR="00DF3551" w:rsidRPr="003F0B61">
        <w:t xml:space="preserve"> </w:t>
      </w:r>
      <w:r w:rsidR="00DF3551">
        <w:t xml:space="preserve"> </w:t>
      </w:r>
      <w:proofErr w:type="spellStart"/>
      <w:r w:rsidR="00DF3551" w:rsidRPr="003F0B61">
        <w:t>aug</w:t>
      </w:r>
      <w:proofErr w:type="spellEnd"/>
      <w:proofErr w:type="gramEnd"/>
      <w:r w:rsidR="00DF3551" w:rsidRPr="003F0B61">
        <w:t xml:space="preserve"> 6 Drawing on her extensive knowledge of both the advertising world and the energy and environment arena, Suzanne provides unparalleled strategic insights to our clients and to audiences around North America. Suzanne is a guest columnist in multiple publications and websites, </w:t>
      </w:r>
      <w:r w:rsidR="00DF3551" w:rsidRPr="003F0B61">
        <w:lastRenderedPageBreak/>
        <w:t xml:space="preserve">such as </w:t>
      </w:r>
      <w:proofErr w:type="spellStart"/>
      <w:r w:rsidR="00DF3551" w:rsidRPr="003F0B61">
        <w:t>GreenBiz</w:t>
      </w:r>
      <w:proofErr w:type="spellEnd"/>
      <w:r w:rsidR="00DF3551" w:rsidRPr="003F0B61">
        <w:t>, and she speaks at around 20 conferences a year, including Sustainable Brands, Fortune Brainstorm E and Green Build.</w:t>
      </w:r>
      <w:r w:rsidR="00DF3551">
        <w:t xml:space="preserve"> </w:t>
      </w:r>
      <w:r w:rsidR="00DF3551" w:rsidRPr="003F0B61">
        <w:t>https://sheltongrp.com/posts/information-doesnt-equal-action/</w:t>
      </w:r>
    </w:p>
    <w:p w14:paraId="6EBAB8D2" w14:textId="77777777" w:rsidR="00DF3551" w:rsidRPr="003F0B61" w:rsidRDefault="00DF3551" w:rsidP="00DF3551">
      <w:r w:rsidRPr="003F0B61">
        <w:t xml:space="preserve">So, the moral of the story here is:  </w:t>
      </w:r>
      <w:r w:rsidRPr="003F0B61">
        <w:rPr>
          <w:b/>
          <w:bCs/>
          <w:highlight w:val="green"/>
          <w:u w:val="single"/>
        </w:rPr>
        <w:t>don’t confuse info</w:t>
      </w:r>
      <w:r w:rsidRPr="003F0B61">
        <w:rPr>
          <w:b/>
          <w:bCs/>
          <w:u w:val="single"/>
        </w:rPr>
        <w:t xml:space="preserve">rmation </w:t>
      </w:r>
      <w:r w:rsidRPr="003F0B61">
        <w:rPr>
          <w:b/>
          <w:bCs/>
          <w:highlight w:val="green"/>
          <w:u w:val="single"/>
        </w:rPr>
        <w:t>with motivation</w:t>
      </w:r>
      <w:r w:rsidRPr="003F0B61">
        <w:rPr>
          <w:u w:val="single"/>
        </w:rPr>
        <w:t xml:space="preserve">.  </w:t>
      </w:r>
      <w:r w:rsidRPr="003F0B61">
        <w:rPr>
          <w:highlight w:val="green"/>
          <w:u w:val="single"/>
        </w:rPr>
        <w:t>An “educational campaign” is</w:t>
      </w:r>
      <w:r w:rsidRPr="003F0B61">
        <w:rPr>
          <w:u w:val="single"/>
        </w:rPr>
        <w:t xml:space="preserve"> likely </w:t>
      </w:r>
      <w:r w:rsidRPr="003F0B61">
        <w:rPr>
          <w:highlight w:val="green"/>
          <w:u w:val="single"/>
        </w:rPr>
        <w:t>not what’s needed to move consumers</w:t>
      </w:r>
      <w:r w:rsidRPr="003F0B61">
        <w:rPr>
          <w:u w:val="single"/>
        </w:rPr>
        <w:t xml:space="preserve"> to buy a green product or adopt green behaviors.  </w:t>
      </w:r>
      <w:r w:rsidRPr="003F0B61">
        <w:rPr>
          <w:b/>
          <w:bCs/>
          <w:highlight w:val="green"/>
          <w:u w:val="single"/>
        </w:rPr>
        <w:t>A “motivational campaign” is what’s needed</w:t>
      </w:r>
      <w:r w:rsidRPr="003F0B61">
        <w:rPr>
          <w:sz w:val="16"/>
          <w:szCs w:val="16"/>
        </w:rPr>
        <w:t xml:space="preserve">.  And </w:t>
      </w:r>
      <w:proofErr w:type="gramStart"/>
      <w:r w:rsidRPr="003F0B61">
        <w:rPr>
          <w:sz w:val="16"/>
          <w:szCs w:val="16"/>
        </w:rPr>
        <w:t>in order to</w:t>
      </w:r>
      <w:proofErr w:type="gramEnd"/>
      <w:r w:rsidRPr="003F0B61">
        <w:rPr>
          <w:sz w:val="16"/>
          <w:szCs w:val="16"/>
        </w:rPr>
        <w:t xml:space="preserve"> create that you must understand the deeper drivers of your specific target audience and create messaging to appeal to those drivers.  </w:t>
      </w:r>
      <w:proofErr w:type="gramStart"/>
      <w:r w:rsidRPr="003F0B61">
        <w:rPr>
          <w:sz w:val="16"/>
          <w:szCs w:val="16"/>
          <w:u w:val="single"/>
        </w:rPr>
        <w:t>And,</w:t>
      </w:r>
      <w:proofErr w:type="gramEnd"/>
      <w:r w:rsidRPr="003F0B61">
        <w:rPr>
          <w:sz w:val="16"/>
          <w:szCs w:val="16"/>
          <w:u w:val="single"/>
        </w:rPr>
        <w:t xml:space="preserve"> remember,</w:t>
      </w:r>
      <w:r w:rsidRPr="003F0B61">
        <w:rPr>
          <w:u w:val="single"/>
        </w:rPr>
        <w:t xml:space="preserve"> </w:t>
      </w:r>
      <w:r w:rsidRPr="003F0B61">
        <w:rPr>
          <w:highlight w:val="green"/>
          <w:u w:val="single"/>
        </w:rPr>
        <w:t>often those deeper drivers have nothing to do with an altruistic desire</w:t>
      </w:r>
      <w:r w:rsidRPr="003F0B61">
        <w:t xml:space="preserve"> to save Mother Earth.</w:t>
      </w:r>
    </w:p>
    <w:p w14:paraId="0C514ABA" w14:textId="77777777" w:rsidR="00DF3551" w:rsidRDefault="00DF3551" w:rsidP="00DF3551">
      <w:pPr>
        <w:pStyle w:val="Heading4"/>
      </w:pPr>
      <w:r>
        <w:t>Pathos comes first to accomplish action</w:t>
      </w:r>
    </w:p>
    <w:p w14:paraId="25AC6D8E" w14:textId="77777777" w:rsidR="00DF3551" w:rsidRPr="000F56D1" w:rsidRDefault="00DF3551" w:rsidP="00DF3551">
      <w:r w:rsidRPr="000F56D1">
        <w:rPr>
          <w:b/>
          <w:bCs/>
          <w:sz w:val="26"/>
          <w:szCs w:val="26"/>
        </w:rPr>
        <w:t xml:space="preserve">Magneto 10 </w:t>
      </w:r>
      <w:hyperlink r:id="rId8" w:history="1">
        <w:r w:rsidRPr="000F56D1">
          <w:rPr>
            <w:rStyle w:val="Hyperlink"/>
          </w:rPr>
          <w:t>https://magneto.net.au/blog/persuasion-aristotle-pathos/</w:t>
        </w:r>
      </w:hyperlink>
      <w:r w:rsidRPr="000F56D1">
        <w:t xml:space="preserve"> </w:t>
      </w:r>
      <w:proofErr w:type="spellStart"/>
      <w:r w:rsidRPr="000F56D1">
        <w:t>Favoured</w:t>
      </w:r>
      <w:proofErr w:type="spellEnd"/>
      <w:r w:rsidRPr="000F56D1">
        <w:t xml:space="preserve"> by brands and businesses the world over, Magento is a leading ecommerce platform that is built on open-source technology. “What beats a good argument every time? Pathos.”</w:t>
      </w:r>
    </w:p>
    <w:p w14:paraId="62F3ABF6" w14:textId="77777777" w:rsidR="00DF3551" w:rsidRDefault="00DF3551" w:rsidP="00DF3551">
      <w:pPr>
        <w:rPr>
          <w:u w:val="single"/>
        </w:rPr>
      </w:pPr>
      <w:r w:rsidRPr="000F56D1">
        <w:rPr>
          <w:b/>
          <w:bCs/>
          <w:highlight w:val="green"/>
          <w:u w:val="single"/>
        </w:rPr>
        <w:t>Feeling first. Thinking second</w:t>
      </w:r>
      <w:r w:rsidRPr="000F56D1">
        <w:rPr>
          <w:highlight w:val="green"/>
          <w:u w:val="single"/>
        </w:rPr>
        <w:t>. Neuroscientist Antonio Damasio said</w:t>
      </w:r>
      <w:r w:rsidRPr="000F56D1">
        <w:rPr>
          <w:u w:val="single"/>
        </w:rPr>
        <w:t xml:space="preserve"> we’re not thinking machines that feel; </w:t>
      </w:r>
      <w:r w:rsidRPr="000F56D1">
        <w:rPr>
          <w:highlight w:val="green"/>
          <w:u w:val="single"/>
        </w:rPr>
        <w:t xml:space="preserve">we’re </w:t>
      </w:r>
      <w:r w:rsidRPr="000F56D1">
        <w:rPr>
          <w:b/>
          <w:bCs/>
          <w:highlight w:val="green"/>
          <w:u w:val="single"/>
        </w:rPr>
        <w:t>feeling machines</w:t>
      </w:r>
      <w:r w:rsidRPr="000F56D1">
        <w:rPr>
          <w:u w:val="single"/>
        </w:rPr>
        <w:t xml:space="preserve"> that think. </w:t>
      </w:r>
      <w:r w:rsidRPr="000F56D1">
        <w:rPr>
          <w:highlight w:val="green"/>
          <w:u w:val="single"/>
        </w:rPr>
        <w:t>Emotions are powerful</w:t>
      </w:r>
      <w:r w:rsidRPr="000F56D1">
        <w:rPr>
          <w:u w:val="single"/>
        </w:rPr>
        <w:t xml:space="preserve"> </w:t>
      </w:r>
      <w:r w:rsidRPr="000F56D1">
        <w:rPr>
          <w:b/>
          <w:bCs/>
          <w:highlight w:val="green"/>
          <w:u w:val="single"/>
        </w:rPr>
        <w:t>motivators</w:t>
      </w:r>
      <w:r w:rsidRPr="000F56D1">
        <w:rPr>
          <w:u w:val="single"/>
        </w:rPr>
        <w:t xml:space="preserve"> for your audience. </w:t>
      </w:r>
      <w:r w:rsidRPr="000F56D1">
        <w:rPr>
          <w:highlight w:val="green"/>
          <w:u w:val="single"/>
        </w:rPr>
        <w:t>They grab</w:t>
      </w:r>
      <w:r w:rsidRPr="000F56D1">
        <w:rPr>
          <w:u w:val="single"/>
        </w:rPr>
        <w:t xml:space="preserve"> people’s </w:t>
      </w:r>
      <w:proofErr w:type="gramStart"/>
      <w:r w:rsidRPr="000F56D1">
        <w:rPr>
          <w:highlight w:val="green"/>
          <w:u w:val="single"/>
        </w:rPr>
        <w:t>attention</w:t>
      </w:r>
      <w:r w:rsidRPr="000F56D1">
        <w:rPr>
          <w:u w:val="single"/>
        </w:rPr>
        <w:t xml:space="preserve">, </w:t>
      </w:r>
      <w:r w:rsidRPr="000F56D1">
        <w:rPr>
          <w:highlight w:val="green"/>
          <w:u w:val="single"/>
        </w:rPr>
        <w:t>and</w:t>
      </w:r>
      <w:proofErr w:type="gramEnd"/>
      <w:r w:rsidRPr="000F56D1">
        <w:rPr>
          <w:highlight w:val="green"/>
          <w:u w:val="single"/>
        </w:rPr>
        <w:t xml:space="preserve"> make them want to </w:t>
      </w:r>
      <w:r w:rsidRPr="000F56D1">
        <w:rPr>
          <w:b/>
          <w:bCs/>
          <w:highlight w:val="green"/>
          <w:u w:val="single"/>
        </w:rPr>
        <w:t>act</w:t>
      </w:r>
      <w:r w:rsidRPr="000F56D1">
        <w:rPr>
          <w:highlight w:val="green"/>
          <w:u w:val="single"/>
        </w:rPr>
        <w:t>.</w:t>
      </w:r>
    </w:p>
    <w:bookmarkEnd w:id="0"/>
    <w:p w14:paraId="5AD96679" w14:textId="77777777" w:rsidR="00D76B72" w:rsidRDefault="00D76B72" w:rsidP="00D76B72">
      <w:pPr>
        <w:pStyle w:val="Heading4"/>
      </w:pPr>
      <w:r>
        <w:t xml:space="preserve">Prioritizing advocacy </w:t>
      </w:r>
      <w:r>
        <w:rPr>
          <w:u w:val="single"/>
        </w:rPr>
        <w:t>critical</w:t>
      </w:r>
      <w:r>
        <w:t xml:space="preserve"> to key movements – proven by MeToo</w:t>
      </w:r>
    </w:p>
    <w:p w14:paraId="613D0A05" w14:textId="77777777" w:rsidR="00D76B72" w:rsidRDefault="00D76B72" w:rsidP="00D76B72">
      <w:r w:rsidRPr="009F2CD3">
        <w:rPr>
          <w:rStyle w:val="Style13ptBold"/>
        </w:rPr>
        <w:t>Hartley 20</w:t>
      </w:r>
      <w:r>
        <w:t xml:space="preserve"> Jannie MøLler Hartley, Department of Communication and Arts, Roskilde University, Roskilde, </w:t>
      </w:r>
      <w:proofErr w:type="spellStart"/>
      <w:r>
        <w:t>Denmark,Tina</w:t>
      </w:r>
      <w:proofErr w:type="spellEnd"/>
      <w:r>
        <w:t xml:space="preserve"> </w:t>
      </w:r>
      <w:proofErr w:type="spellStart"/>
      <w:r>
        <w:t>Askanius</w:t>
      </w:r>
      <w:proofErr w:type="spellEnd"/>
      <w:r>
        <w:t xml:space="preserve">, Media and Communication Studies, School or Arts and Communication, Malmö University, Malmö, Sweden, 8-1-2020, "Activist-journalism and the Norm of Objectivity: Role Performance in the Reporting of the #MeToo Movement in Denmark and Sweden," Taylor &amp; Francis, </w:t>
      </w:r>
      <w:hyperlink r:id="rId9" w:history="1">
        <w:r w:rsidRPr="002C0330">
          <w:rPr>
            <w:rStyle w:val="Hyperlink"/>
          </w:rPr>
          <w:t>https://www.tandfonline.com/doi/full/10.1080/17512786.2020.1805792 //</w:t>
        </w:r>
      </w:hyperlink>
      <w:r>
        <w:t xml:space="preserve"> recut</w:t>
      </w:r>
    </w:p>
    <w:p w14:paraId="7DB64864" w14:textId="77777777" w:rsidR="00D76B72" w:rsidRDefault="00D76B72" w:rsidP="00D76B72">
      <w:pPr>
        <w:rPr>
          <w:sz w:val="14"/>
        </w:rPr>
      </w:pPr>
      <w:r w:rsidRPr="00805FBE">
        <w:rPr>
          <w:sz w:val="14"/>
        </w:rPr>
        <w:t xml:space="preserve">This article presents the results of a study examining the self-perceived roles of journalists covering the #MeToo movement in Denmark and Sweden. Drawing on qualitative interviews with journalists, </w:t>
      </w:r>
      <w:proofErr w:type="gramStart"/>
      <w:r w:rsidRPr="00805FBE">
        <w:rPr>
          <w:sz w:val="14"/>
        </w:rPr>
        <w:t>editors</w:t>
      </w:r>
      <w:proofErr w:type="gramEnd"/>
      <w:r w:rsidRPr="00805FBE">
        <w:rPr>
          <w:sz w:val="14"/>
        </w:rPr>
        <w:t xml:space="preserve"> and activists (N = 20) and participant observation at various #MeToo events, we examine the professional journalism cultures underpinning differences in the coverage and the broader public debate spurred by the movement in the two countries. The analysis is informed by the theoretical framework of role performance [Mellado, C. 2015. “Professional Roles in News Content: Six Dimensions of Journalistic Role Performance”. Journalism Studies. https://doi.org/10.1080/1461670X.2014.922276; Mellado, C., L. </w:t>
      </w:r>
      <w:proofErr w:type="spellStart"/>
      <w:r w:rsidRPr="00805FBE">
        <w:rPr>
          <w:sz w:val="14"/>
        </w:rPr>
        <w:t>Hellmueller</w:t>
      </w:r>
      <w:proofErr w:type="spellEnd"/>
      <w:r w:rsidRPr="00805FBE">
        <w:rPr>
          <w:sz w:val="14"/>
        </w:rPr>
        <w:t xml:space="preserve">, and W. Donsbach. 2016. Journalistic Role Performance Concepts, Contexts, and Methods. Routledge) in combination with Tuchman’s (1972. “Objectivity as Strategic Ritual”. American Journal of Sociology 77 (4): 660–679) seminal work on “Objectivity as Strategic Ritual”. This combined framework enables an analysis of how journalists negotiate ideals of objective reporting and activist imperatives when covering the movement and issues of gender (in)equality more broadly. Our study shows that journalists, to a varying degree, felt torn between ideals of impartiality and objectivity and ideals of active reporting oriented towards action and problem-solving but that these experiences differed between the two countries and between newsrooms. We discuss these findings </w:t>
      </w:r>
      <w:proofErr w:type="gramStart"/>
      <w:r w:rsidRPr="00805FBE">
        <w:rPr>
          <w:sz w:val="14"/>
        </w:rPr>
        <w:t>in light of</w:t>
      </w:r>
      <w:proofErr w:type="gramEnd"/>
      <w:r w:rsidRPr="00805FBE">
        <w:rPr>
          <w:sz w:val="14"/>
        </w:rPr>
        <w:t xml:space="preserve"> differences in the political climates around issues related to gender in the two countries and partially diverging normative ideals and professional journalistic cultures regarding the extent to which journalism and activism can and should be combined. Introduction While hashtag campaigns seeking to make visible sexual harassment, rape culture and misogyny are nothing new, the hashtag </w:t>
      </w:r>
      <w:r w:rsidRPr="00AD033E">
        <w:rPr>
          <w:rStyle w:val="StyleUnderline"/>
        </w:rPr>
        <w:t>#</w:t>
      </w:r>
      <w:r w:rsidRPr="00805FBE">
        <w:rPr>
          <w:rStyle w:val="StyleUnderline"/>
          <w:highlight w:val="green"/>
        </w:rPr>
        <w:t>MeToo</w:t>
      </w:r>
      <w:r w:rsidRPr="00805FBE">
        <w:rPr>
          <w:sz w:val="14"/>
        </w:rPr>
        <w:t xml:space="preserve">, which inundated social media in the autumn of 2017, </w:t>
      </w:r>
      <w:r w:rsidRPr="00AD033E">
        <w:rPr>
          <w:rStyle w:val="StyleUnderline"/>
        </w:rPr>
        <w:t xml:space="preserve">is one of the </w:t>
      </w:r>
      <w:r w:rsidRPr="00805FBE">
        <w:rPr>
          <w:rStyle w:val="StyleUnderline"/>
          <w:highlight w:val="green"/>
        </w:rPr>
        <w:t xml:space="preserve">most </w:t>
      </w:r>
      <w:r w:rsidRPr="00491D4B">
        <w:rPr>
          <w:rStyle w:val="StyleUnderline"/>
        </w:rPr>
        <w:t>recent and</w:t>
      </w:r>
      <w:r w:rsidRPr="00AD033E">
        <w:rPr>
          <w:rStyle w:val="StyleUnderline"/>
        </w:rPr>
        <w:t xml:space="preserve"> arguably the most </w:t>
      </w:r>
      <w:r w:rsidRPr="00805FBE">
        <w:rPr>
          <w:rStyle w:val="StyleUnderline"/>
          <w:highlight w:val="green"/>
        </w:rPr>
        <w:t>high-profile example</w:t>
      </w:r>
      <w:r w:rsidRPr="00AD033E">
        <w:rPr>
          <w:rStyle w:val="StyleUnderline"/>
        </w:rPr>
        <w:t>s</w:t>
      </w:r>
      <w:r w:rsidRPr="00805FBE">
        <w:rPr>
          <w:sz w:val="14"/>
        </w:rPr>
        <w:t xml:space="preserve">. </w:t>
      </w:r>
      <w:r w:rsidRPr="00AD033E">
        <w:rPr>
          <w:rStyle w:val="Emphasis"/>
        </w:rPr>
        <w:t xml:space="preserve">The hashtag </w:t>
      </w:r>
      <w:r w:rsidRPr="00805FBE">
        <w:rPr>
          <w:rStyle w:val="Emphasis"/>
          <w:highlight w:val="green"/>
        </w:rPr>
        <w:t>campaign turned into a social movement with international resonance</w:t>
      </w:r>
      <w:r w:rsidRPr="00AD033E">
        <w:rPr>
          <w:rStyle w:val="Emphasis"/>
        </w:rPr>
        <w:t xml:space="preserve"> and follows a growing trend of </w:t>
      </w:r>
      <w:r w:rsidRPr="00805FBE">
        <w:rPr>
          <w:rStyle w:val="Emphasis"/>
          <w:highlight w:val="green"/>
        </w:rPr>
        <w:t xml:space="preserve">public </w:t>
      </w:r>
      <w:proofErr w:type="gramStart"/>
      <w:r w:rsidRPr="00805FBE">
        <w:rPr>
          <w:rStyle w:val="Emphasis"/>
          <w:highlight w:val="green"/>
        </w:rPr>
        <w:t>protest against</w:t>
      </w:r>
      <w:proofErr w:type="gramEnd"/>
      <w:r w:rsidRPr="00805FBE">
        <w:rPr>
          <w:rStyle w:val="Emphasis"/>
          <w:highlight w:val="green"/>
        </w:rPr>
        <w:t xml:space="preserve"> sexism, patriarchy and other forms of oppression</w:t>
      </w:r>
      <w:r w:rsidRPr="00805FBE">
        <w:rPr>
          <w:sz w:val="14"/>
        </w:rPr>
        <w:t xml:space="preserve"> via feminist uptake of digital communication (Mendes, Ringrose, and Keller 2018). The #MeToo movement resonated in different ways and with varying degrees of intensity across the world. This was the case in </w:t>
      </w:r>
      <w:proofErr w:type="spellStart"/>
      <w:r w:rsidRPr="00805FBE">
        <w:rPr>
          <w:sz w:val="14"/>
        </w:rPr>
        <w:t>neighbouring</w:t>
      </w:r>
      <w:proofErr w:type="spellEnd"/>
      <w:r w:rsidRPr="00805FBE">
        <w:rPr>
          <w:sz w:val="14"/>
        </w:rPr>
        <w:t xml:space="preserve"> Scandinavian countries Sweden and Denmark for example in which media coverage and public debate took very different routes (</w:t>
      </w:r>
      <w:proofErr w:type="spellStart"/>
      <w:r w:rsidRPr="00805FBE">
        <w:rPr>
          <w:sz w:val="14"/>
        </w:rPr>
        <w:t>Askanius</w:t>
      </w:r>
      <w:proofErr w:type="spellEnd"/>
      <w:r w:rsidRPr="00805FBE">
        <w:rPr>
          <w:sz w:val="14"/>
        </w:rPr>
        <w:t xml:space="preserve"> and Møller Hartley 2019), On the issue of gender equality and feminist advances, Scandinavia is often perceived as a homogenous area geographically, politically, </w:t>
      </w:r>
      <w:proofErr w:type="gramStart"/>
      <w:r w:rsidRPr="00805FBE">
        <w:rPr>
          <w:sz w:val="14"/>
        </w:rPr>
        <w:t>socially</w:t>
      </w:r>
      <w:proofErr w:type="gramEnd"/>
      <w:r w:rsidRPr="00805FBE">
        <w:rPr>
          <w:sz w:val="14"/>
        </w:rPr>
        <w:t xml:space="preserve"> and culturally, and the so-called Scandinavian model of gender-equal welfare states has long been an established concept in international scholarship. Sweden and Denmark are often lumped together under headings such as “Scandinavian struggles for gender equality” (</w:t>
      </w:r>
      <w:proofErr w:type="spellStart"/>
      <w:r w:rsidRPr="00805FBE">
        <w:rPr>
          <w:sz w:val="14"/>
        </w:rPr>
        <w:t>Liinason</w:t>
      </w:r>
      <w:proofErr w:type="spellEnd"/>
      <w:r w:rsidRPr="00805FBE">
        <w:rPr>
          <w:sz w:val="14"/>
        </w:rPr>
        <w:t xml:space="preserve"> 2018b) “Nordic feminism” (</w:t>
      </w:r>
      <w:proofErr w:type="spellStart"/>
      <w:r w:rsidRPr="00805FBE">
        <w:rPr>
          <w:sz w:val="14"/>
        </w:rPr>
        <w:t>Liinason</w:t>
      </w:r>
      <w:proofErr w:type="spellEnd"/>
      <w:r w:rsidRPr="00805FBE">
        <w:rPr>
          <w:sz w:val="14"/>
        </w:rPr>
        <w:t xml:space="preserve"> 2018a; </w:t>
      </w:r>
      <w:proofErr w:type="spellStart"/>
      <w:r w:rsidRPr="00805FBE">
        <w:rPr>
          <w:sz w:val="14"/>
        </w:rPr>
        <w:t>reba</w:t>
      </w:r>
      <w:proofErr w:type="spellEnd"/>
      <w:r w:rsidRPr="00805FBE">
        <w:rPr>
          <w:sz w:val="14"/>
        </w:rPr>
        <w:t xml:space="preserve"> </w:t>
      </w:r>
      <w:proofErr w:type="spellStart"/>
      <w:r w:rsidRPr="00805FBE">
        <w:rPr>
          <w:sz w:val="14"/>
        </w:rPr>
        <w:t>weise</w:t>
      </w:r>
      <w:proofErr w:type="spellEnd"/>
      <w:r w:rsidRPr="00805FBE">
        <w:rPr>
          <w:sz w:val="14"/>
        </w:rPr>
        <w:t xml:space="preserve"> 1990) and “Nordic models of gender equality” (Melby, Carlsson, and Ravn 2009). While </w:t>
      </w:r>
      <w:proofErr w:type="spellStart"/>
      <w:r w:rsidRPr="00805FBE">
        <w:rPr>
          <w:sz w:val="14"/>
        </w:rPr>
        <w:t>neighbouring</w:t>
      </w:r>
      <w:proofErr w:type="spellEnd"/>
      <w:r w:rsidRPr="00805FBE">
        <w:rPr>
          <w:sz w:val="14"/>
        </w:rPr>
        <w:t xml:space="preserve"> countries with shared histories and intertwined </w:t>
      </w:r>
      <w:proofErr w:type="spellStart"/>
      <w:r w:rsidRPr="00805FBE">
        <w:rPr>
          <w:sz w:val="14"/>
        </w:rPr>
        <w:t>labour</w:t>
      </w:r>
      <w:proofErr w:type="spellEnd"/>
      <w:r w:rsidRPr="00805FBE">
        <w:rPr>
          <w:sz w:val="14"/>
        </w:rPr>
        <w:t xml:space="preserve"> markets, </w:t>
      </w:r>
      <w:proofErr w:type="gramStart"/>
      <w:r w:rsidRPr="00805FBE">
        <w:rPr>
          <w:sz w:val="14"/>
        </w:rPr>
        <w:t>fairly similar</w:t>
      </w:r>
      <w:proofErr w:type="gramEnd"/>
      <w:r w:rsidRPr="00805FBE">
        <w:rPr>
          <w:sz w:val="14"/>
        </w:rPr>
        <w:t xml:space="preserve"> languages and similar models of liberal social democracies and welfare systems, the two countries have “grown apart” in stark ways over the last two decades, not least when it comes to policy, political activism and public debate related to issues around gender equality and feminism (Birgersson 2015; Dahlerup 2004, 2011). </w:t>
      </w:r>
      <w:r w:rsidRPr="00935407">
        <w:rPr>
          <w:rStyle w:val="StyleUnderline"/>
        </w:rPr>
        <w:t>These differences became apparent as the #</w:t>
      </w:r>
      <w:r w:rsidRPr="00491D4B">
        <w:rPr>
          <w:rStyle w:val="StyleUnderline"/>
          <w:highlight w:val="green"/>
        </w:rPr>
        <w:t>MeToo</w:t>
      </w:r>
      <w:r w:rsidRPr="00935407">
        <w:rPr>
          <w:rStyle w:val="StyleUnderline"/>
        </w:rPr>
        <w:t xml:space="preserve"> movement </w:t>
      </w:r>
      <w:r w:rsidRPr="00491D4B">
        <w:rPr>
          <w:rStyle w:val="StyleUnderline"/>
          <w:highlight w:val="green"/>
        </w:rPr>
        <w:t>gained massive traction as a news story</w:t>
      </w:r>
      <w:r w:rsidRPr="00935407">
        <w:rPr>
          <w:rStyle w:val="StyleUnderline"/>
        </w:rPr>
        <w:t xml:space="preserve"> in Scandinavia </w:t>
      </w:r>
      <w:r w:rsidRPr="00491D4B">
        <w:rPr>
          <w:rStyle w:val="StyleUnderline"/>
          <w:highlight w:val="green"/>
        </w:rPr>
        <w:t>in</w:t>
      </w:r>
      <w:r w:rsidRPr="00935407">
        <w:rPr>
          <w:rStyle w:val="StyleUnderline"/>
        </w:rPr>
        <w:t xml:space="preserve"> the autumn of </w:t>
      </w:r>
      <w:r w:rsidRPr="00491D4B">
        <w:rPr>
          <w:rStyle w:val="StyleUnderline"/>
          <w:highlight w:val="green"/>
        </w:rPr>
        <w:t>2017</w:t>
      </w:r>
      <w:r w:rsidRPr="00935407">
        <w:rPr>
          <w:rStyle w:val="StyleUnderline"/>
        </w:rPr>
        <w:t>, not only in terms of the extent to which the #MeToo movement was covered in news media across the two countries but also in terms of how the issue was framed</w:t>
      </w:r>
      <w:r w:rsidRPr="00805FBE">
        <w:rPr>
          <w:sz w:val="14"/>
        </w:rPr>
        <w:t xml:space="preserve">. In Sweden, 3332 stories on #MeToo were produced by the four largest national newspapers in the first three months of the movement emerging on the international scene, and in Denmark, 594 items were published in that same period. In Sweden, the campaign </w:t>
      </w:r>
      <w:r w:rsidRPr="00805FBE">
        <w:rPr>
          <w:sz w:val="14"/>
        </w:rPr>
        <w:lastRenderedPageBreak/>
        <w:t xml:space="preserve">became a rallying cry against sexism and sexual harassment, with petition campaigns and calls to action </w:t>
      </w:r>
      <w:proofErr w:type="spellStart"/>
      <w:r w:rsidRPr="00805FBE">
        <w:rPr>
          <w:sz w:val="14"/>
        </w:rPr>
        <w:t>organised</w:t>
      </w:r>
      <w:proofErr w:type="spellEnd"/>
      <w:r w:rsidRPr="00805FBE">
        <w:rPr>
          <w:sz w:val="14"/>
        </w:rPr>
        <w:t xml:space="preserve"> within a wide range of professions. The media industry was no exception, and in November 2017, thousands of female and non-binary journalists signed an open letter and </w:t>
      </w:r>
      <w:proofErr w:type="spellStart"/>
      <w:r w:rsidRPr="00805FBE">
        <w:rPr>
          <w:sz w:val="14"/>
        </w:rPr>
        <w:t>organised</w:t>
      </w:r>
      <w:proofErr w:type="spellEnd"/>
      <w:r w:rsidRPr="00805FBE">
        <w:rPr>
          <w:sz w:val="14"/>
        </w:rPr>
        <w:t xml:space="preserve"> around the hashtag #deadline, demanding an end to sexism in the Swedish news industry (for a detailed analysis of all petitions in Sweden, see Hansson et al. 2020; Pollack 2019). In Denmark, at least in the first months following the initial breach of the hashtag, media coverage was less intense and tended to de-</w:t>
      </w:r>
      <w:proofErr w:type="spellStart"/>
      <w:r w:rsidRPr="00805FBE">
        <w:rPr>
          <w:sz w:val="14"/>
        </w:rPr>
        <w:t>legitimise</w:t>
      </w:r>
      <w:proofErr w:type="spellEnd"/>
      <w:r w:rsidRPr="00805FBE">
        <w:rPr>
          <w:sz w:val="14"/>
        </w:rPr>
        <w:t xml:space="preserve"> #MeToo by framing the movement as a witch-hunt and an illegitimate kangaroo-court (see </w:t>
      </w:r>
      <w:proofErr w:type="spellStart"/>
      <w:r w:rsidRPr="00805FBE">
        <w:rPr>
          <w:sz w:val="14"/>
        </w:rPr>
        <w:t>Askanius</w:t>
      </w:r>
      <w:proofErr w:type="spellEnd"/>
      <w:r w:rsidRPr="00805FBE">
        <w:rPr>
          <w:sz w:val="14"/>
        </w:rPr>
        <w:t xml:space="preserve"> and Møller Hartley 2019). In Sweden on the other hand, the response was immediate and media coverage largely supportive, at times even celebratory. But what today is dubbed “#MeToo journalism” by critics has since been accused of violating press ethical standards and good journalistic practice, e.g., by publishing undocumented claims from anonymous sources and naming alleged perpetrators not yet convicted. In subsequent public debate, journalists and publishers have been heavily </w:t>
      </w:r>
      <w:proofErr w:type="spellStart"/>
      <w:r w:rsidRPr="00805FBE">
        <w:rPr>
          <w:sz w:val="14"/>
        </w:rPr>
        <w:t>criticised</w:t>
      </w:r>
      <w:proofErr w:type="spellEnd"/>
      <w:r w:rsidRPr="00805FBE">
        <w:rPr>
          <w:sz w:val="14"/>
        </w:rPr>
        <w:t xml:space="preserve"> for not adhering to objectivity standards and instead sliding into the position of allies and advocates for the #MeToo movement. This article aims to shed further light on the broader context of these differences by exploring how journalists in the two countries experienced navigating different roles, ideals and normative positions in their profession while covering #MeToo. </w:t>
      </w:r>
      <w:r w:rsidRPr="00935407">
        <w:rPr>
          <w:rStyle w:val="StyleUnderline"/>
        </w:rPr>
        <w:t xml:space="preserve">The </w:t>
      </w:r>
      <w:r w:rsidRPr="00805FBE">
        <w:rPr>
          <w:rStyle w:val="StyleUnderline"/>
          <w:highlight w:val="green"/>
        </w:rPr>
        <w:t>journalistic profession</w:t>
      </w:r>
      <w:r w:rsidRPr="00935407">
        <w:rPr>
          <w:rStyle w:val="StyleUnderline"/>
        </w:rPr>
        <w:t xml:space="preserve"> is known to be </w:t>
      </w:r>
      <w:r w:rsidRPr="00805FBE">
        <w:rPr>
          <w:rStyle w:val="StyleUnderline"/>
          <w:highlight w:val="green"/>
        </w:rPr>
        <w:t>guided</w:t>
      </w:r>
      <w:r w:rsidRPr="00935407">
        <w:rPr>
          <w:rStyle w:val="StyleUnderline"/>
        </w:rPr>
        <w:t xml:space="preserve"> </w:t>
      </w:r>
      <w:r w:rsidRPr="00805FBE">
        <w:rPr>
          <w:rStyle w:val="StyleUnderline"/>
          <w:highlight w:val="green"/>
        </w:rPr>
        <w:t>by</w:t>
      </w:r>
      <w:r w:rsidRPr="00935407">
        <w:rPr>
          <w:rStyle w:val="StyleUnderline"/>
        </w:rPr>
        <w:t xml:space="preserve"> a set of professional norms, such as press ethics and norms of </w:t>
      </w:r>
      <w:r w:rsidRPr="00805FBE">
        <w:rPr>
          <w:rStyle w:val="StyleUnderline"/>
          <w:highlight w:val="green"/>
        </w:rPr>
        <w:t>objectivity</w:t>
      </w:r>
      <w:r w:rsidRPr="00805FBE">
        <w:rPr>
          <w:sz w:val="14"/>
        </w:rPr>
        <w:t xml:space="preserve"> (Tuchman 1972). </w:t>
      </w:r>
      <w:r w:rsidRPr="00935407">
        <w:rPr>
          <w:rStyle w:val="StyleUnderline"/>
        </w:rPr>
        <w:t>These norms guide journalists in their work and determine certain standards of conduct. The norms are often fluid, with room for negotiation.</w:t>
      </w:r>
      <w:r w:rsidRPr="00805FBE">
        <w:rPr>
          <w:sz w:val="14"/>
        </w:rPr>
        <w:t xml:space="preserve"> </w:t>
      </w:r>
      <w:r w:rsidRPr="00935407">
        <w:rPr>
          <w:rStyle w:val="StyleUnderline"/>
        </w:rPr>
        <w:t>Journalists must, for example, negotiate between the ideal of having many and very qualified sources and the pressure to be first with the story</w:t>
      </w:r>
      <w:r w:rsidRPr="00805FBE">
        <w:rPr>
          <w:sz w:val="14"/>
        </w:rPr>
        <w:t xml:space="preserve"> (Møller Hartley 2011). </w:t>
      </w:r>
      <w:r w:rsidRPr="00935407">
        <w:rPr>
          <w:rStyle w:val="StyleUnderline"/>
        </w:rPr>
        <w:t>As a spectacular media event, #</w:t>
      </w:r>
      <w:r w:rsidRPr="00805FBE">
        <w:rPr>
          <w:rStyle w:val="StyleUnderline"/>
          <w:highlight w:val="green"/>
        </w:rPr>
        <w:t>MeToo</w:t>
      </w:r>
      <w:r w:rsidRPr="00935407">
        <w:rPr>
          <w:rStyle w:val="StyleUnderline"/>
        </w:rPr>
        <w:t xml:space="preserve"> is </w:t>
      </w:r>
      <w:r w:rsidRPr="00805FBE">
        <w:rPr>
          <w:rStyle w:val="StyleUnderline"/>
          <w:highlight w:val="green"/>
        </w:rPr>
        <w:t>a case</w:t>
      </w:r>
      <w:r w:rsidRPr="00935407">
        <w:rPr>
          <w:rStyle w:val="StyleUnderline"/>
        </w:rPr>
        <w:t xml:space="preserve"> </w:t>
      </w:r>
      <w:r w:rsidRPr="00805FBE">
        <w:rPr>
          <w:sz w:val="14"/>
        </w:rPr>
        <w:t xml:space="preserve">in </w:t>
      </w:r>
      <w:r w:rsidRPr="00805FBE">
        <w:rPr>
          <w:rStyle w:val="StyleUnderline"/>
          <w:highlight w:val="green"/>
        </w:rPr>
        <w:t>which</w:t>
      </w:r>
      <w:r w:rsidRPr="00805FBE">
        <w:rPr>
          <w:sz w:val="14"/>
        </w:rPr>
        <w:t xml:space="preserve"> this normative navigation </w:t>
      </w:r>
      <w:r w:rsidRPr="00805FBE">
        <w:rPr>
          <w:rStyle w:val="StyleUnderline"/>
        </w:rPr>
        <w:t xml:space="preserve">around a highly </w:t>
      </w:r>
      <w:proofErr w:type="spellStart"/>
      <w:r w:rsidRPr="00805FBE">
        <w:rPr>
          <w:rStyle w:val="StyleUnderline"/>
        </w:rPr>
        <w:t>politicised</w:t>
      </w:r>
      <w:proofErr w:type="spellEnd"/>
      <w:r w:rsidRPr="00805FBE">
        <w:rPr>
          <w:rStyle w:val="StyleUnderline"/>
        </w:rPr>
        <w:t xml:space="preserve"> and often </w:t>
      </w:r>
      <w:r w:rsidRPr="00805FBE">
        <w:rPr>
          <w:rStyle w:val="StyleUnderline"/>
          <w:highlight w:val="green"/>
        </w:rPr>
        <w:t>divisive subject matter</w:t>
      </w:r>
      <w:r w:rsidRPr="00805FBE">
        <w:rPr>
          <w:rStyle w:val="StyleUnderline"/>
        </w:rPr>
        <w:t xml:space="preserve"> might </w:t>
      </w:r>
      <w:r w:rsidRPr="00805FBE">
        <w:rPr>
          <w:rStyle w:val="StyleUnderline"/>
          <w:highlight w:val="green"/>
        </w:rPr>
        <w:t>stand out</w:t>
      </w:r>
      <w:r w:rsidRPr="00805FBE">
        <w:rPr>
          <w:rStyle w:val="StyleUnderline"/>
        </w:rPr>
        <w:t xml:space="preserve"> much more clearly than in the day-to-day workings of the newsroom</w:t>
      </w:r>
      <w:r w:rsidRPr="00805FBE">
        <w:rPr>
          <w:sz w:val="14"/>
        </w:rPr>
        <w:t xml:space="preserve">. This is the case because, first, #MeToo exploded on social media as a global outpouring of personal testimonies of assault and harassment, and thus, the story came from the public rather than from the media. For example, some of the witness accounts in social media made unnamed accusations, </w:t>
      </w:r>
      <w:r w:rsidRPr="00805FBE">
        <w:rPr>
          <w:rStyle w:val="StyleUnderline"/>
          <w:highlight w:val="green"/>
        </w:rPr>
        <w:t>challenging</w:t>
      </w:r>
      <w:r w:rsidRPr="00805FBE">
        <w:rPr>
          <w:rStyle w:val="StyleUnderline"/>
        </w:rPr>
        <w:t xml:space="preserve"> the ethical </w:t>
      </w:r>
      <w:r w:rsidRPr="00805FBE">
        <w:rPr>
          <w:rStyle w:val="StyleUnderline"/>
          <w:highlight w:val="green"/>
        </w:rPr>
        <w:t>norms</w:t>
      </w:r>
      <w:r w:rsidRPr="00805FBE">
        <w:rPr>
          <w:rStyle w:val="StyleUnderline"/>
        </w:rPr>
        <w:t xml:space="preserve"> </w:t>
      </w:r>
      <w:r w:rsidRPr="00805FBE">
        <w:rPr>
          <w:sz w:val="14"/>
        </w:rPr>
        <w:t>of not using anonymous sources</w:t>
      </w:r>
      <w:r w:rsidRPr="00805FBE">
        <w:rPr>
          <w:rStyle w:val="StyleUnderline"/>
        </w:rPr>
        <w:t xml:space="preserve"> </w:t>
      </w:r>
      <w:r w:rsidRPr="00491D4B">
        <w:rPr>
          <w:rStyle w:val="StyleUnderline"/>
        </w:rPr>
        <w:t>in journalism</w:t>
      </w:r>
      <w:r w:rsidRPr="00805FBE">
        <w:rPr>
          <w:sz w:val="14"/>
        </w:rPr>
        <w:t xml:space="preserve">. Second, being about harassment perpetrated by men against women and to a large extent directed at media and cultural industries, the #MeToo movement affected everyone, including journalists themselves, challenging the stance of objectivity or impartiality. This was particularly pronounced in Sweden where many journalists </w:t>
      </w:r>
      <w:proofErr w:type="spellStart"/>
      <w:r w:rsidRPr="00805FBE">
        <w:rPr>
          <w:sz w:val="14"/>
        </w:rPr>
        <w:t>organised</w:t>
      </w:r>
      <w:proofErr w:type="spellEnd"/>
      <w:r w:rsidRPr="00805FBE">
        <w:rPr>
          <w:sz w:val="14"/>
        </w:rPr>
        <w:t xml:space="preserve"> around the hashtag #deadline, lending support to female journalists who shared experiences of harassment or abuse by male colleagues and managers. Therefore, we investigate a case that illustrates how social media de-</w:t>
      </w:r>
      <w:proofErr w:type="spellStart"/>
      <w:r w:rsidRPr="00805FBE">
        <w:rPr>
          <w:sz w:val="14"/>
        </w:rPr>
        <w:t>institutionalises</w:t>
      </w:r>
      <w:proofErr w:type="spellEnd"/>
      <w:r w:rsidRPr="00805FBE">
        <w:rPr>
          <w:sz w:val="14"/>
        </w:rPr>
        <w:t xml:space="preserve"> news production, provides alternative channels of news circulation and, thus, challenges the roles of journalists who, in some cases, were taking on a more activist role, questioning the norm of objectivity and the rituals performed in the process of adhering to this norm e.g., by reporting on a movement in which they themselves were engaged and/or had stakes involved. </w:t>
      </w:r>
      <w:r w:rsidRPr="00935407">
        <w:rPr>
          <w:rStyle w:val="StyleUnderline"/>
        </w:rPr>
        <w:t>The objectivity norm has been strong in the press in</w:t>
      </w:r>
      <w:r w:rsidRPr="00805FBE">
        <w:rPr>
          <w:sz w:val="14"/>
        </w:rPr>
        <w:t xml:space="preserve"> </w:t>
      </w:r>
      <w:r w:rsidRPr="00935407">
        <w:rPr>
          <w:rStyle w:val="StyleUnderline"/>
        </w:rPr>
        <w:t>Western democracies since the rise of the omnibus press,</w:t>
      </w:r>
      <w:r w:rsidRPr="00805FBE">
        <w:rPr>
          <w:sz w:val="14"/>
        </w:rPr>
        <w:t xml:space="preserve"> and studies have shown that many journalists in Denmark still regard objectivity as an important norm. In a study conducted by Skovsgaard et al. (2013, 32), 45 per cent of Danish journalists answered that it was “very important” to be as objective as possible in their work. In the Swedish context Wiik (2014) demonstrates, using survey data, how </w:t>
      </w:r>
      <w:r w:rsidRPr="00935407">
        <w:rPr>
          <w:rStyle w:val="StyleUnderline"/>
        </w:rPr>
        <w:t xml:space="preserve">the </w:t>
      </w:r>
      <w:r w:rsidRPr="00491D4B">
        <w:rPr>
          <w:rStyle w:val="Emphasis"/>
        </w:rPr>
        <w:t xml:space="preserve">norm of </w:t>
      </w:r>
      <w:r w:rsidRPr="00491D4B">
        <w:rPr>
          <w:rStyle w:val="Emphasis"/>
          <w:highlight w:val="green"/>
        </w:rPr>
        <w:t>objectivity</w:t>
      </w:r>
      <w:r w:rsidRPr="00491D4B">
        <w:rPr>
          <w:rStyle w:val="StyleUnderline"/>
          <w:highlight w:val="green"/>
        </w:rPr>
        <w:t xml:space="preserve"> has become an increasingly important part of journalists</w:t>
      </w:r>
      <w:r w:rsidRPr="00935407">
        <w:rPr>
          <w:rStyle w:val="StyleUnderline"/>
        </w:rPr>
        <w:t xml:space="preserve">’ professional </w:t>
      </w:r>
      <w:r w:rsidRPr="00491D4B">
        <w:rPr>
          <w:rStyle w:val="StyleUnderline"/>
          <w:highlight w:val="green"/>
        </w:rPr>
        <w:t>identity</w:t>
      </w:r>
      <w:r w:rsidRPr="00935407">
        <w:rPr>
          <w:rStyle w:val="StyleUnderline"/>
        </w:rPr>
        <w:t xml:space="preserve"> as </w:t>
      </w:r>
      <w:r w:rsidRPr="00491D4B">
        <w:rPr>
          <w:rStyle w:val="Emphasis"/>
        </w:rPr>
        <w:t>a critical watchdog</w:t>
      </w:r>
      <w:r w:rsidRPr="00935407">
        <w:rPr>
          <w:rStyle w:val="StyleUnderline"/>
        </w:rPr>
        <w:t xml:space="preserve"> “objectively mediating informatio</w:t>
      </w:r>
      <w:r w:rsidRPr="00805FBE">
        <w:rPr>
          <w:sz w:val="14"/>
        </w:rPr>
        <w:t>n” in the past 30 years (663</w:t>
      </w:r>
      <w:proofErr w:type="gramStart"/>
      <w:r w:rsidRPr="00805FBE">
        <w:rPr>
          <w:sz w:val="14"/>
        </w:rPr>
        <w:t>) .</w:t>
      </w:r>
      <w:proofErr w:type="gramEnd"/>
      <w:r w:rsidRPr="00805FBE">
        <w:rPr>
          <w:sz w:val="14"/>
        </w:rPr>
        <w:t xml:space="preserve"> Such studies are often carried out within the theoretical framework of role theory and deal with varying role perceptions among journalists. As such, they study the </w:t>
      </w:r>
      <w:proofErr w:type="gramStart"/>
      <w:r w:rsidRPr="00805FBE">
        <w:rPr>
          <w:sz w:val="14"/>
        </w:rPr>
        <w:t>manner in which</w:t>
      </w:r>
      <w:proofErr w:type="gramEnd"/>
      <w:r w:rsidRPr="00805FBE">
        <w:rPr>
          <w:sz w:val="14"/>
        </w:rPr>
        <w:t xml:space="preserve"> journalists evaluate different statements and the extent to which they believe they fill the functions of, for example being a watchdog, providing critical analysis, or of being impartial and objective. </w:t>
      </w:r>
      <w:r w:rsidRPr="00805FBE">
        <w:rPr>
          <w:rStyle w:val="Emphasis"/>
          <w:highlight w:val="green"/>
        </w:rPr>
        <w:t>However</w:t>
      </w:r>
      <w:r w:rsidRPr="00935407">
        <w:rPr>
          <w:rStyle w:val="Emphasis"/>
        </w:rPr>
        <w:t xml:space="preserve">, these </w:t>
      </w:r>
      <w:r w:rsidRPr="00805FBE">
        <w:rPr>
          <w:rStyle w:val="Emphasis"/>
          <w:highlight w:val="green"/>
        </w:rPr>
        <w:t>studies tell</w:t>
      </w:r>
      <w:r w:rsidRPr="00935407">
        <w:rPr>
          <w:rStyle w:val="Emphasis"/>
        </w:rPr>
        <w:t xml:space="preserve"> us </w:t>
      </w:r>
      <w:r w:rsidRPr="004B4539">
        <w:rPr>
          <w:rStyle w:val="Emphasis"/>
          <w:highlight w:val="green"/>
        </w:rPr>
        <w:t xml:space="preserve">very little about specific </w:t>
      </w:r>
      <w:r w:rsidRPr="00491D4B">
        <w:rPr>
          <w:rStyle w:val="Emphasis"/>
        </w:rPr>
        <w:t>practice</w:t>
      </w:r>
      <w:r w:rsidRPr="00491D4B">
        <w:rPr>
          <w:rStyle w:val="Emphasis"/>
          <w:highlight w:val="green"/>
        </w:rPr>
        <w:t>s</w:t>
      </w:r>
      <w:r w:rsidRPr="00935407">
        <w:rPr>
          <w:rStyle w:val="Emphasis"/>
        </w:rPr>
        <w:t xml:space="preserve"> involved, </w:t>
      </w:r>
      <w:r w:rsidRPr="00805FBE">
        <w:rPr>
          <w:rStyle w:val="Emphasis"/>
          <w:highlight w:val="green"/>
        </w:rPr>
        <w:t>such as taking a side</w:t>
      </w:r>
      <w:r w:rsidRPr="00935407">
        <w:rPr>
          <w:rStyle w:val="Emphasis"/>
        </w:rPr>
        <w:t xml:space="preserve"> in a specific story, </w:t>
      </w:r>
      <w:r w:rsidRPr="00805FBE">
        <w:rPr>
          <w:rStyle w:val="Emphasis"/>
          <w:highlight w:val="green"/>
        </w:rPr>
        <w:t>or</w:t>
      </w:r>
      <w:r w:rsidRPr="00935407">
        <w:rPr>
          <w:rStyle w:val="Emphasis"/>
        </w:rPr>
        <w:t xml:space="preserve"> of </w:t>
      </w:r>
      <w:r w:rsidRPr="00805FBE">
        <w:rPr>
          <w:rStyle w:val="Emphasis"/>
          <w:highlight w:val="green"/>
        </w:rPr>
        <w:t>how</w:t>
      </w:r>
      <w:r w:rsidRPr="00935407">
        <w:rPr>
          <w:rStyle w:val="Emphasis"/>
        </w:rPr>
        <w:t xml:space="preserve"> the </w:t>
      </w:r>
      <w:r w:rsidRPr="00805FBE">
        <w:rPr>
          <w:rStyle w:val="Emphasis"/>
          <w:highlight w:val="green"/>
        </w:rPr>
        <w:t>objectivity</w:t>
      </w:r>
      <w:r w:rsidRPr="00935407">
        <w:rPr>
          <w:rStyle w:val="Emphasis"/>
        </w:rPr>
        <w:t xml:space="preserve"> norm might </w:t>
      </w:r>
      <w:r w:rsidRPr="00805FBE">
        <w:rPr>
          <w:rStyle w:val="Emphasis"/>
          <w:highlight w:val="green"/>
        </w:rPr>
        <w:t>differ in</w:t>
      </w:r>
      <w:r w:rsidRPr="00935407">
        <w:rPr>
          <w:rStyle w:val="Emphasis"/>
        </w:rPr>
        <w:t xml:space="preserve"> relation to </w:t>
      </w:r>
      <w:r w:rsidRPr="00805FBE">
        <w:rPr>
          <w:rStyle w:val="Emphasis"/>
          <w:highlight w:val="green"/>
        </w:rPr>
        <w:t xml:space="preserve">different </w:t>
      </w:r>
      <w:r w:rsidRPr="00491D4B">
        <w:rPr>
          <w:rStyle w:val="Emphasis"/>
        </w:rPr>
        <w:t xml:space="preserve">subject </w:t>
      </w:r>
      <w:r w:rsidRPr="00805FBE">
        <w:rPr>
          <w:rStyle w:val="Emphasis"/>
          <w:highlight w:val="green"/>
        </w:rPr>
        <w:t>areas</w:t>
      </w:r>
      <w:r w:rsidRPr="00491D4B">
        <w:rPr>
          <w:rStyle w:val="Emphasis"/>
          <w:sz w:val="16"/>
          <w:szCs w:val="16"/>
        </w:rPr>
        <w:t>,</w:t>
      </w:r>
      <w:r w:rsidRPr="00491D4B">
        <w:rPr>
          <w:sz w:val="16"/>
          <w:szCs w:val="16"/>
        </w:rPr>
        <w:t xml:space="preserve"> </w:t>
      </w:r>
      <w:r w:rsidRPr="00491D4B">
        <w:rPr>
          <w:rStyle w:val="StyleUnderline"/>
          <w:sz w:val="16"/>
          <w:szCs w:val="16"/>
        </w:rPr>
        <w:t xml:space="preserve">whether some areas are influenced more by the personal opinions of journalists and how journalists straddle these passive and more active roles in their profession. Furthermore, these studies are </w:t>
      </w:r>
      <w:proofErr w:type="spellStart"/>
      <w:r w:rsidRPr="00491D4B">
        <w:rPr>
          <w:rStyle w:val="StyleUnderline"/>
          <w:sz w:val="16"/>
          <w:szCs w:val="16"/>
        </w:rPr>
        <w:t>criticised</w:t>
      </w:r>
      <w:proofErr w:type="spellEnd"/>
      <w:r w:rsidRPr="00491D4B">
        <w:rPr>
          <w:rStyle w:val="StyleUnderline"/>
          <w:sz w:val="16"/>
          <w:szCs w:val="16"/>
        </w:rPr>
        <w:t xml:space="preserve"> for not </w:t>
      </w:r>
      <w:proofErr w:type="gramStart"/>
      <w:r w:rsidRPr="00491D4B">
        <w:rPr>
          <w:rStyle w:val="StyleUnderline"/>
          <w:sz w:val="16"/>
          <w:szCs w:val="16"/>
        </w:rPr>
        <w:t>taking into account</w:t>
      </w:r>
      <w:proofErr w:type="gramEnd"/>
      <w:r w:rsidRPr="00491D4B">
        <w:rPr>
          <w:rStyle w:val="StyleUnderline"/>
          <w:sz w:val="16"/>
          <w:szCs w:val="16"/>
        </w:rPr>
        <w:t xml:space="preserve"> the significant gap between ideals and the everyday practices and realities of journalists in the newsroom, a gap which has been </w:t>
      </w:r>
      <w:proofErr w:type="spellStart"/>
      <w:r w:rsidRPr="00491D4B">
        <w:rPr>
          <w:rStyle w:val="StyleUnderline"/>
          <w:sz w:val="16"/>
          <w:szCs w:val="16"/>
        </w:rPr>
        <w:t>conceptualised</w:t>
      </w:r>
      <w:proofErr w:type="spellEnd"/>
      <w:r w:rsidRPr="00491D4B">
        <w:rPr>
          <w:rStyle w:val="StyleUnderline"/>
          <w:sz w:val="16"/>
          <w:szCs w:val="16"/>
        </w:rPr>
        <w:t xml:space="preserve"> as the difference between role perception and role performance</w:t>
      </w:r>
      <w:r w:rsidRPr="00491D4B">
        <w:rPr>
          <w:sz w:val="16"/>
          <w:szCs w:val="16"/>
        </w:rPr>
        <w:t xml:space="preserve"> (Mellado 2015). Mellado argues that the study of role performance enables an analysis that captures the so-called backstage of news production. In this article, we use the context of the #MeToo movement and the reporting around the issue of sexual harassment as a concrete case to uncover and </w:t>
      </w:r>
      <w:proofErr w:type="spellStart"/>
      <w:r w:rsidRPr="00491D4B">
        <w:rPr>
          <w:sz w:val="16"/>
          <w:szCs w:val="16"/>
        </w:rPr>
        <w:t>analyse</w:t>
      </w:r>
      <w:proofErr w:type="spellEnd"/>
      <w:r w:rsidRPr="00491D4B">
        <w:rPr>
          <w:sz w:val="16"/>
          <w:szCs w:val="16"/>
        </w:rPr>
        <w:t xml:space="preserve"> how journalists navigate, </w:t>
      </w:r>
      <w:proofErr w:type="gramStart"/>
      <w:r w:rsidRPr="00491D4B">
        <w:rPr>
          <w:sz w:val="16"/>
          <w:szCs w:val="16"/>
        </w:rPr>
        <w:t>negotiate</w:t>
      </w:r>
      <w:proofErr w:type="gramEnd"/>
      <w:r w:rsidRPr="00491D4B">
        <w:rPr>
          <w:sz w:val="16"/>
          <w:szCs w:val="16"/>
        </w:rPr>
        <w:t xml:space="preserve"> and re-negotiate various, sometimes opposing, roles. </w:t>
      </w:r>
      <w:r w:rsidRPr="00491D4B">
        <w:rPr>
          <w:rStyle w:val="StyleUnderline"/>
          <w:sz w:val="16"/>
          <w:szCs w:val="16"/>
        </w:rPr>
        <w:t xml:space="preserve">More specifically, we focus on how the normative navigation in relation to #MeToo takes place at various levels of the professional journalism cultures in the two countries and the roles that journalists adhered to in relation to the activist </w:t>
      </w:r>
      <w:proofErr w:type="spellStart"/>
      <w:r w:rsidRPr="00491D4B">
        <w:rPr>
          <w:rStyle w:val="StyleUnderline"/>
          <w:sz w:val="16"/>
          <w:szCs w:val="16"/>
        </w:rPr>
        <w:t>organising</w:t>
      </w:r>
      <w:proofErr w:type="spellEnd"/>
      <w:r w:rsidRPr="00491D4B">
        <w:rPr>
          <w:rStyle w:val="StyleUnderline"/>
          <w:sz w:val="16"/>
          <w:szCs w:val="16"/>
        </w:rPr>
        <w:t xml:space="preserve"> and protests </w:t>
      </w:r>
      <w:proofErr w:type="spellStart"/>
      <w:r w:rsidRPr="00491D4B">
        <w:rPr>
          <w:rStyle w:val="StyleUnderline"/>
          <w:sz w:val="16"/>
          <w:szCs w:val="16"/>
        </w:rPr>
        <w:t>mobilised</w:t>
      </w:r>
      <w:proofErr w:type="spellEnd"/>
      <w:r w:rsidRPr="00491D4B">
        <w:rPr>
          <w:rStyle w:val="StyleUnderline"/>
          <w:sz w:val="16"/>
          <w:szCs w:val="16"/>
        </w:rPr>
        <w:t xml:space="preserve"> around #MeToo. </w:t>
      </w:r>
      <w:r w:rsidRPr="00491D4B">
        <w:rPr>
          <w:sz w:val="16"/>
          <w:szCs w:val="16"/>
        </w:rPr>
        <w:t xml:space="preserve">In the first section of the article, we present the theoretical framework of role theory, in particular the concept of role performance (Mellado 2015) and Tuchman’s (1972) work on objectivity as a strategic ritual. We then develop an empirical framework aimed at capturing journalists’ experiences and reflections on covering #MeToo across different news outlets in the two countries. Specifically, we focus on role performance, not just as a question of the agency of the individual journalist but also as entwined in the broader newsroom culture, the field of journalism and the broader media cultures in the two countries,1 themselves informed by different historical trajectories of feminist movements and political struggles for gender equality. This informs three levels of analysis, which are presented in the remaining part of the article. Finally, we discuss the findings </w:t>
      </w:r>
      <w:proofErr w:type="gramStart"/>
      <w:r w:rsidRPr="00491D4B">
        <w:rPr>
          <w:sz w:val="16"/>
          <w:szCs w:val="16"/>
        </w:rPr>
        <w:t>in light of</w:t>
      </w:r>
      <w:proofErr w:type="gramEnd"/>
      <w:r w:rsidRPr="00491D4B">
        <w:rPr>
          <w:sz w:val="16"/>
          <w:szCs w:val="16"/>
        </w:rPr>
        <w:t xml:space="preserve"> the differences in the coverage between the two countries and the different ways in which the individual journalists navigated this coverage, drawing on different normative ideals regarding the extent to which journalism and activism can and should be combined. Theoretical Framework Several models have been developed to describe how journalists navigate the various and sometimes opposing norms and purposes of their day-to-day news work. One such model focuses on professional roles—one of the key topics in journalism research (Mellado, </w:t>
      </w:r>
      <w:proofErr w:type="spellStart"/>
      <w:r w:rsidRPr="00491D4B">
        <w:rPr>
          <w:sz w:val="16"/>
          <w:szCs w:val="16"/>
        </w:rPr>
        <w:t>Hellmueller</w:t>
      </w:r>
      <w:proofErr w:type="spellEnd"/>
      <w:r w:rsidRPr="00491D4B">
        <w:rPr>
          <w:sz w:val="16"/>
          <w:szCs w:val="16"/>
        </w:rPr>
        <w:t xml:space="preserve">, and Donsbach 2016, 3). Professional roles are also key to defining journalism as a profession. In this respect, journalistic roles are essential components of journalistic cultures. Until recently, the study of professional roles in journalism has been addressed mostly from the perspective of normative standards and journalistic ideals, while analyses through the lens of professional performance </w:t>
      </w:r>
      <w:proofErr w:type="gramStart"/>
      <w:r w:rsidRPr="00491D4B">
        <w:rPr>
          <w:sz w:val="16"/>
          <w:szCs w:val="16"/>
        </w:rPr>
        <w:t>has</w:t>
      </w:r>
      <w:proofErr w:type="gramEnd"/>
      <w:r w:rsidRPr="00491D4B">
        <w:rPr>
          <w:sz w:val="16"/>
          <w:szCs w:val="16"/>
        </w:rPr>
        <w:t xml:space="preserve"> remained in the background (Mellado </w:t>
      </w:r>
      <w:r w:rsidRPr="00491D4B">
        <w:rPr>
          <w:rStyle w:val="StyleUnderline"/>
          <w:sz w:val="16"/>
          <w:szCs w:val="16"/>
        </w:rPr>
        <w:t xml:space="preserve">2019). Most studies of the professional roles of journalists have typically shown that journalists worldwide endorse professional roles and values that </w:t>
      </w:r>
      <w:proofErr w:type="spellStart"/>
      <w:r w:rsidRPr="00491D4B">
        <w:rPr>
          <w:rStyle w:val="StyleUnderline"/>
          <w:sz w:val="16"/>
          <w:szCs w:val="16"/>
        </w:rPr>
        <w:t>emphasise</w:t>
      </w:r>
      <w:proofErr w:type="spellEnd"/>
      <w:r w:rsidRPr="00491D4B">
        <w:rPr>
          <w:rStyle w:val="StyleUnderline"/>
          <w:sz w:val="16"/>
          <w:szCs w:val="16"/>
        </w:rPr>
        <w:t xml:space="preserve"> neutrality, </w:t>
      </w:r>
      <w:proofErr w:type="gramStart"/>
      <w:r w:rsidRPr="00491D4B">
        <w:rPr>
          <w:rStyle w:val="StyleUnderline"/>
          <w:sz w:val="16"/>
          <w:szCs w:val="16"/>
        </w:rPr>
        <w:t>objectivity</w:t>
      </w:r>
      <w:proofErr w:type="gramEnd"/>
      <w:r w:rsidRPr="00491D4B">
        <w:rPr>
          <w:rStyle w:val="StyleUnderline"/>
          <w:sz w:val="16"/>
          <w:szCs w:val="16"/>
        </w:rPr>
        <w:t xml:space="preserve"> and the </w:t>
      </w:r>
      <w:r w:rsidRPr="00491D4B">
        <w:rPr>
          <w:rStyle w:val="StyleUnderline"/>
          <w:sz w:val="16"/>
          <w:szCs w:val="16"/>
        </w:rPr>
        <w:lastRenderedPageBreak/>
        <w:t xml:space="preserve">scrutiny of official </w:t>
      </w:r>
      <w:proofErr w:type="spellStart"/>
      <w:r w:rsidRPr="00491D4B">
        <w:rPr>
          <w:rStyle w:val="StyleUnderline"/>
          <w:sz w:val="16"/>
          <w:szCs w:val="16"/>
        </w:rPr>
        <w:t>behaviour</w:t>
      </w:r>
      <w:proofErr w:type="spellEnd"/>
      <w:r w:rsidRPr="00491D4B">
        <w:rPr>
          <w:rStyle w:val="StyleUnderline"/>
          <w:sz w:val="16"/>
          <w:szCs w:val="16"/>
        </w:rPr>
        <w:t>, holding those in power accountable (</w:t>
      </w:r>
      <w:r w:rsidRPr="00491D4B">
        <w:rPr>
          <w:sz w:val="16"/>
          <w:szCs w:val="16"/>
        </w:rPr>
        <w:t xml:space="preserve">Donsbach and Patterson 2004; </w:t>
      </w:r>
      <w:proofErr w:type="spellStart"/>
      <w:r w:rsidRPr="00491D4B">
        <w:rPr>
          <w:sz w:val="16"/>
          <w:szCs w:val="16"/>
        </w:rPr>
        <w:t>Hanitzsch</w:t>
      </w:r>
      <w:proofErr w:type="spellEnd"/>
      <w:r w:rsidRPr="00491D4B">
        <w:rPr>
          <w:sz w:val="16"/>
          <w:szCs w:val="16"/>
        </w:rPr>
        <w:t xml:space="preserve"> 2011; Mellado, </w:t>
      </w:r>
      <w:proofErr w:type="spellStart"/>
      <w:r w:rsidRPr="00491D4B">
        <w:rPr>
          <w:sz w:val="16"/>
          <w:szCs w:val="16"/>
        </w:rPr>
        <w:t>Hellmueller</w:t>
      </w:r>
      <w:proofErr w:type="spellEnd"/>
      <w:r w:rsidRPr="00491D4B">
        <w:rPr>
          <w:sz w:val="16"/>
          <w:szCs w:val="16"/>
        </w:rPr>
        <w:t xml:space="preserve">, and Donsbach 2016). </w:t>
      </w:r>
      <w:r w:rsidRPr="00491D4B">
        <w:rPr>
          <w:rStyle w:val="StyleUnderline"/>
          <w:sz w:val="16"/>
          <w:szCs w:val="16"/>
        </w:rPr>
        <w:t xml:space="preserve">However, research on journalistic role performance has also found patterns of multi-layered </w:t>
      </w:r>
      <w:proofErr w:type="spellStart"/>
      <w:r w:rsidRPr="00491D4B">
        <w:rPr>
          <w:rStyle w:val="StyleUnderline"/>
          <w:sz w:val="16"/>
          <w:szCs w:val="16"/>
        </w:rPr>
        <w:t>hybridisation</w:t>
      </w:r>
      <w:proofErr w:type="spellEnd"/>
      <w:r w:rsidRPr="00491D4B">
        <w:rPr>
          <w:rStyle w:val="StyleUnderline"/>
          <w:sz w:val="16"/>
          <w:szCs w:val="16"/>
        </w:rPr>
        <w:t xml:space="preserve"> in journalistic cultures across and within advanced, transitional, and non-democratic countries</w:t>
      </w:r>
      <w:r w:rsidRPr="00491D4B">
        <w:rPr>
          <w:sz w:val="16"/>
          <w:szCs w:val="16"/>
        </w:rPr>
        <w:t xml:space="preserve"> (Mellado 2019). </w:t>
      </w:r>
      <w:proofErr w:type="gramStart"/>
      <w:r w:rsidRPr="00491D4B">
        <w:rPr>
          <w:sz w:val="16"/>
          <w:szCs w:val="16"/>
        </w:rPr>
        <w:t>Thus</w:t>
      </w:r>
      <w:proofErr w:type="gramEnd"/>
      <w:r w:rsidRPr="00491D4B">
        <w:rPr>
          <w:sz w:val="16"/>
          <w:szCs w:val="16"/>
        </w:rPr>
        <w:t xml:space="preserve"> it is important to qualitatively examine the subtle differences of how the professional roles are negotiated inside newsrooms in different national contexts, and #MeToo provides an excellent case study for such an analytical </w:t>
      </w:r>
      <w:proofErr w:type="spellStart"/>
      <w:r w:rsidRPr="00491D4B">
        <w:rPr>
          <w:sz w:val="16"/>
          <w:szCs w:val="16"/>
        </w:rPr>
        <w:t>endeavour</w:t>
      </w:r>
      <w:proofErr w:type="spellEnd"/>
      <w:r w:rsidRPr="00491D4B">
        <w:rPr>
          <w:sz w:val="16"/>
          <w:szCs w:val="16"/>
        </w:rPr>
        <w:t>, as the hashtag “breached” simultaneously in most countries across the world. We build our theoretical framework around Mellado’s work on role performance, a concept which aims to establish a connection between journalists’ beliefs about the role of journalism and the actual practices of news production (Mellado 2015). This conceptual framework connects the characteristics of professional roles that have been studied in comparative contexts with different journalistic discourses and reporting styles in news, considering the relationship between journalism and power, the extent to which the journalistic voice is present in a story, and the way journalism approaches the audience. We focus specifically on the tone of voice and power relations. The tone of voice deals with the active–passive stance of the journalists in their reporting. The passive stance has been associated in the literature with the neutral (Cohen 1963) and disseminator (Weaver and Wilhoit 1986) roles, while the active stance has been linked to the participant (Donsbach and Patterson 2004; Johnstone et al. 1976), advocate (Janowitz 1975) and missionary role ideals (</w:t>
      </w:r>
      <w:proofErr w:type="spellStart"/>
      <w:r w:rsidRPr="00491D4B">
        <w:rPr>
          <w:sz w:val="16"/>
          <w:szCs w:val="16"/>
        </w:rPr>
        <w:t>Köcher</w:t>
      </w:r>
      <w:proofErr w:type="spellEnd"/>
      <w:r w:rsidRPr="00491D4B">
        <w:rPr>
          <w:sz w:val="16"/>
          <w:szCs w:val="16"/>
        </w:rPr>
        <w:t xml:space="preserve"> 1986). From this perspective, the intervention dimension of role performance can be identified, dealing with concrete decisions and reporting styles regarding the presence or absence of the journalistic voice in the news product. The absence of the journalistic voice in news output refers to a kind of journalism that gives prevalence to distance between the journalist and facts (Tuchman 1972; Donsbach and Patterson 2004). Its more active counterpart is a journalist-</w:t>
      </w:r>
      <w:proofErr w:type="spellStart"/>
      <w:r w:rsidRPr="00491D4B">
        <w:rPr>
          <w:sz w:val="16"/>
          <w:szCs w:val="16"/>
        </w:rPr>
        <w:t>centred</w:t>
      </w:r>
      <w:proofErr w:type="spellEnd"/>
      <w:r w:rsidRPr="00491D4B">
        <w:rPr>
          <w:sz w:val="16"/>
          <w:szCs w:val="16"/>
        </w:rPr>
        <w:t xml:space="preserve"> role (Esser 2008), where news professionals have a voice in the story, and sometimes act as advocates for different groups in society. These two ways of reporting conform to a unidimensional structure, whereby a greater level of presence of journalistic voice implies higher levels of intervention, and vice versa. From the power relations perspective, two dimensions of role performance can be identified: the watchdog and the loyal facilitator. These dimensions are independent of each other, and the lesser presence of one does not mean the greater presence of the other. Watchdog journalism—also known as “muckraking”, investigative, adversarial or exposé reporting—seeks to hold the government, </w:t>
      </w:r>
      <w:proofErr w:type="gramStart"/>
      <w:r w:rsidRPr="00491D4B">
        <w:rPr>
          <w:sz w:val="16"/>
          <w:szCs w:val="16"/>
        </w:rPr>
        <w:t>business</w:t>
      </w:r>
      <w:proofErr w:type="gramEnd"/>
      <w:r w:rsidRPr="00491D4B">
        <w:rPr>
          <w:sz w:val="16"/>
          <w:szCs w:val="16"/>
        </w:rPr>
        <w:t xml:space="preserve"> and other public institutions accountable, serving as a “fourth estate” (</w:t>
      </w:r>
      <w:proofErr w:type="spellStart"/>
      <w:r w:rsidRPr="00491D4B">
        <w:rPr>
          <w:sz w:val="16"/>
          <w:szCs w:val="16"/>
        </w:rPr>
        <w:t>Waisbord</w:t>
      </w:r>
      <w:proofErr w:type="spellEnd"/>
      <w:r w:rsidRPr="00491D4B">
        <w:rPr>
          <w:sz w:val="16"/>
          <w:szCs w:val="16"/>
        </w:rPr>
        <w:t xml:space="preserve"> 2000). </w:t>
      </w:r>
      <w:r w:rsidRPr="00491D4B">
        <w:rPr>
          <w:rStyle w:val="StyleUnderline"/>
          <w:sz w:val="16"/>
          <w:szCs w:val="16"/>
        </w:rPr>
        <w:t xml:space="preserve">In applying the </w:t>
      </w:r>
      <w:proofErr w:type="spellStart"/>
      <w:r w:rsidRPr="00491D4B">
        <w:rPr>
          <w:rStyle w:val="StyleUnderline"/>
          <w:sz w:val="16"/>
          <w:szCs w:val="16"/>
        </w:rPr>
        <w:t>operationalisation</w:t>
      </w:r>
      <w:proofErr w:type="spellEnd"/>
      <w:r w:rsidRPr="00491D4B">
        <w:rPr>
          <w:rStyle w:val="StyleUnderline"/>
          <w:sz w:val="16"/>
          <w:szCs w:val="16"/>
        </w:rPr>
        <w:t xml:space="preserve"> of Mellado’s dimensions of role performances, we connect critical perspectives on the professionalism of journalistic roles with theories of news production and the sociology of news. </w:t>
      </w:r>
      <w:r w:rsidRPr="00491D4B">
        <w:rPr>
          <w:rStyle w:val="Emphasis"/>
          <w:sz w:val="16"/>
          <w:szCs w:val="16"/>
        </w:rPr>
        <w:t xml:space="preserve">To further </w:t>
      </w:r>
      <w:proofErr w:type="spellStart"/>
      <w:r w:rsidRPr="00491D4B">
        <w:rPr>
          <w:rStyle w:val="Emphasis"/>
          <w:sz w:val="16"/>
          <w:szCs w:val="16"/>
        </w:rPr>
        <w:t>theorise</w:t>
      </w:r>
      <w:proofErr w:type="spellEnd"/>
      <w:r w:rsidRPr="00491D4B">
        <w:rPr>
          <w:rStyle w:val="Emphasis"/>
          <w:sz w:val="16"/>
          <w:szCs w:val="16"/>
        </w:rPr>
        <w:t xml:space="preserve"> how objectivity was performed and negotiated at the height of the #MeToo movement</w:t>
      </w:r>
      <w:r w:rsidRPr="00491D4B">
        <w:rPr>
          <w:sz w:val="16"/>
          <w:szCs w:val="16"/>
        </w:rPr>
        <w:t xml:space="preserve">, we draw on the seminal work of Gaye Tuchman on the norm of objectivity in newsrooms. She argues that there are </w:t>
      </w:r>
      <w:r w:rsidRPr="00491D4B">
        <w:rPr>
          <w:rStyle w:val="StyleUnderline"/>
          <w:sz w:val="16"/>
          <w:szCs w:val="16"/>
        </w:rPr>
        <w:t xml:space="preserve">three factors involved in journalists’ definition of an “objective fact”: form, content and </w:t>
      </w:r>
      <w:proofErr w:type="spellStart"/>
      <w:r w:rsidRPr="00491D4B">
        <w:rPr>
          <w:rStyle w:val="StyleUnderline"/>
          <w:sz w:val="16"/>
          <w:szCs w:val="16"/>
        </w:rPr>
        <w:t>interorganisational</w:t>
      </w:r>
      <w:proofErr w:type="spellEnd"/>
      <w:r w:rsidRPr="00491D4B">
        <w:rPr>
          <w:rStyle w:val="StyleUnderline"/>
          <w:sz w:val="16"/>
          <w:szCs w:val="16"/>
        </w:rPr>
        <w:t xml:space="preserve"> relationships. Her work shows that in discussing content and </w:t>
      </w:r>
      <w:proofErr w:type="spellStart"/>
      <w:r w:rsidRPr="00491D4B">
        <w:rPr>
          <w:rStyle w:val="StyleUnderline"/>
          <w:sz w:val="16"/>
          <w:szCs w:val="16"/>
        </w:rPr>
        <w:t>interorganisational</w:t>
      </w:r>
      <w:proofErr w:type="spellEnd"/>
      <w:r w:rsidRPr="00491D4B">
        <w:rPr>
          <w:rStyle w:val="StyleUnderline"/>
          <w:sz w:val="16"/>
          <w:szCs w:val="16"/>
        </w:rPr>
        <w:t xml:space="preserve"> relationships, journalists can only invoke their news judgment; however, they can claim objectivity by citing the procedures followed, which exemplify the formal attributes of a news history or newspaper</w:t>
      </w:r>
      <w:r w:rsidRPr="00491D4B">
        <w:rPr>
          <w:sz w:val="16"/>
          <w:szCs w:val="16"/>
        </w:rPr>
        <w:t>. For instance, journalists can suggest that sources are quoted instead of offering their own opinions. Furthermore, Tuchman (1972) suggests tha</w:t>
      </w:r>
      <w:r w:rsidRPr="00805FBE">
        <w:rPr>
          <w:sz w:val="14"/>
        </w:rPr>
        <w:t xml:space="preserve">t </w:t>
      </w:r>
      <w:r w:rsidRPr="00805FBE">
        <w:rPr>
          <w:rStyle w:val="StyleUnderline"/>
          <w:highlight w:val="green"/>
        </w:rPr>
        <w:t>objectivity</w:t>
      </w:r>
      <w:r w:rsidRPr="00935407">
        <w:rPr>
          <w:rStyle w:val="StyleUnderline"/>
        </w:rPr>
        <w:t xml:space="preserve"> may be </w:t>
      </w:r>
      <w:r w:rsidRPr="00805FBE">
        <w:rPr>
          <w:rStyle w:val="StyleUnderline"/>
          <w:highlight w:val="green"/>
        </w:rPr>
        <w:t>seen as</w:t>
      </w:r>
      <w:r w:rsidRPr="00935407">
        <w:rPr>
          <w:rStyle w:val="StyleUnderline"/>
        </w:rPr>
        <w:t xml:space="preserve"> </w:t>
      </w:r>
      <w:r w:rsidRPr="00491D4B">
        <w:rPr>
          <w:rStyle w:val="StyleUnderline"/>
          <w:highlight w:val="green"/>
        </w:rPr>
        <w:t>a strategic</w:t>
      </w:r>
      <w:r w:rsidRPr="00935407">
        <w:rPr>
          <w:rStyle w:val="StyleUnderline"/>
        </w:rPr>
        <w:t xml:space="preserve"> </w:t>
      </w:r>
      <w:r w:rsidRPr="00491D4B">
        <w:rPr>
          <w:rStyle w:val="StyleUnderline"/>
          <w:highlight w:val="green"/>
        </w:rPr>
        <w:t xml:space="preserve">ritual that </w:t>
      </w:r>
      <w:r w:rsidRPr="00805FBE">
        <w:rPr>
          <w:rStyle w:val="StyleUnderline"/>
          <w:highlight w:val="green"/>
        </w:rPr>
        <w:t>protects journalists</w:t>
      </w:r>
      <w:r w:rsidRPr="00935407">
        <w:rPr>
          <w:rStyle w:val="StyleUnderline"/>
        </w:rPr>
        <w:t xml:space="preserve"> from the risks of their trade, including criticism from sources and audiences</w:t>
      </w:r>
      <w:r w:rsidRPr="00805FBE">
        <w:rPr>
          <w:sz w:val="14"/>
        </w:rPr>
        <w:t xml:space="preserve">. </w:t>
      </w:r>
      <w:r w:rsidRPr="00805FBE">
        <w:rPr>
          <w:rStyle w:val="StyleUnderline"/>
          <w:highlight w:val="green"/>
        </w:rPr>
        <w:t>When examining</w:t>
      </w:r>
      <w:r w:rsidRPr="00935407">
        <w:rPr>
          <w:rStyle w:val="StyleUnderline"/>
        </w:rPr>
        <w:t xml:space="preserve"> journalists’ experiences of reporting on the #</w:t>
      </w:r>
      <w:r w:rsidRPr="00491D4B">
        <w:rPr>
          <w:rStyle w:val="StyleUnderline"/>
          <w:highlight w:val="green"/>
        </w:rPr>
        <w:t>MeToo movement,</w:t>
      </w:r>
      <w:r w:rsidRPr="00935407">
        <w:rPr>
          <w:rStyle w:val="StyleUnderline"/>
        </w:rPr>
        <w:t xml:space="preserve"> this framework is useful when seeking to understand how </w:t>
      </w:r>
      <w:r w:rsidRPr="00805FBE">
        <w:rPr>
          <w:rStyle w:val="StyleUnderline"/>
          <w:highlight w:val="green"/>
        </w:rPr>
        <w:t>journalists</w:t>
      </w:r>
      <w:r w:rsidRPr="00935407">
        <w:rPr>
          <w:rStyle w:val="StyleUnderline"/>
        </w:rPr>
        <w:t xml:space="preserve"> might conceive of the balance between </w:t>
      </w:r>
      <w:r w:rsidRPr="00805FBE">
        <w:rPr>
          <w:rStyle w:val="StyleUnderline"/>
          <w:highlight w:val="green"/>
        </w:rPr>
        <w:t>bring</w:t>
      </w:r>
      <w:r w:rsidRPr="00935407">
        <w:rPr>
          <w:rStyle w:val="StyleUnderline"/>
        </w:rPr>
        <w:t xml:space="preserve">ing </w:t>
      </w:r>
      <w:r w:rsidRPr="00805FBE">
        <w:rPr>
          <w:rStyle w:val="StyleUnderline"/>
          <w:highlight w:val="green"/>
        </w:rPr>
        <w:t>their own opinions</w:t>
      </w:r>
      <w:r w:rsidRPr="00935407">
        <w:rPr>
          <w:rStyle w:val="StyleUnderline"/>
        </w:rPr>
        <w:t xml:space="preserve"> forward </w:t>
      </w:r>
      <w:r w:rsidRPr="00805FBE">
        <w:rPr>
          <w:rStyle w:val="StyleUnderline"/>
          <w:highlight w:val="green"/>
        </w:rPr>
        <w:t>vis-á-vis quoting others</w:t>
      </w:r>
      <w:r w:rsidRPr="00935407">
        <w:rPr>
          <w:rStyle w:val="StyleUnderline"/>
        </w:rPr>
        <w:t>,</w:t>
      </w:r>
      <w:r w:rsidRPr="00805FBE">
        <w:rPr>
          <w:sz w:val="14"/>
        </w:rPr>
        <w:t xml:space="preserve"> </w:t>
      </w:r>
      <w:r w:rsidRPr="00935407">
        <w:rPr>
          <w:rStyle w:val="StyleUnderline"/>
        </w:rPr>
        <w:t xml:space="preserve">weighing out the risks, both personal and those faced by the news </w:t>
      </w:r>
      <w:proofErr w:type="spellStart"/>
      <w:r w:rsidRPr="00935407">
        <w:rPr>
          <w:rStyle w:val="StyleUnderline"/>
        </w:rPr>
        <w:t>organisation</w:t>
      </w:r>
      <w:proofErr w:type="spellEnd"/>
      <w:r w:rsidRPr="00935407">
        <w:rPr>
          <w:rStyle w:val="StyleUnderline"/>
        </w:rPr>
        <w:t xml:space="preserve">, and when </w:t>
      </w:r>
      <w:proofErr w:type="spellStart"/>
      <w:r w:rsidRPr="00935407">
        <w:rPr>
          <w:rStyle w:val="StyleUnderline"/>
        </w:rPr>
        <w:t>analysing</w:t>
      </w:r>
      <w:proofErr w:type="spellEnd"/>
      <w:r w:rsidRPr="00935407">
        <w:rPr>
          <w:rStyle w:val="StyleUnderline"/>
        </w:rPr>
        <w:t xml:space="preserve"> how the form or genre of journalism and the newsroom culture influence normative navigation</w:t>
      </w:r>
      <w:r w:rsidRPr="00805FBE">
        <w:rPr>
          <w:sz w:val="14"/>
        </w:rPr>
        <w:t xml:space="preserve">. As #MeToo was covered in the debate, </w:t>
      </w:r>
      <w:proofErr w:type="gramStart"/>
      <w:r w:rsidRPr="00805FBE">
        <w:rPr>
          <w:sz w:val="14"/>
        </w:rPr>
        <w:t>culture</w:t>
      </w:r>
      <w:proofErr w:type="gramEnd"/>
      <w:r w:rsidRPr="00805FBE">
        <w:rPr>
          <w:sz w:val="14"/>
        </w:rPr>
        <w:t xml:space="preserve"> and news sections of Danish and Swedish newspapers, we adopt a methodological design that covers the wide range of voices present in the public debate, from opinion and news journalists to NGO actors and activists. We elaborate on this research design in the following section</w:t>
      </w:r>
    </w:p>
    <w:p w14:paraId="550417B7" w14:textId="77777777" w:rsidR="00D76B72" w:rsidRDefault="00D76B72" w:rsidP="00D76B72">
      <w:pPr>
        <w:pStyle w:val="Heading4"/>
      </w:pPr>
      <w:r>
        <w:t xml:space="preserve">Inequality magnifies </w:t>
      </w:r>
      <w:r>
        <w:rPr>
          <w:u w:val="single"/>
        </w:rPr>
        <w:t>existential risks</w:t>
      </w:r>
      <w:r>
        <w:t xml:space="preserve">. </w:t>
      </w:r>
    </w:p>
    <w:p w14:paraId="190EBD32" w14:textId="77777777" w:rsidR="00D76B72" w:rsidRDefault="00D76B72" w:rsidP="00D76B72">
      <w:r>
        <w:rPr>
          <w:rStyle w:val="Style13ptBold"/>
        </w:rPr>
        <w:t xml:space="preserve">CSER ’21 </w:t>
      </w:r>
      <w:r w:rsidRPr="001950AA">
        <w:t xml:space="preserve">[Center for the Study of Existential Risk; 2021; interdisciplinary research center at Cambridge University; CSER, “Global Justice and Global Catastrophic Risk,” </w:t>
      </w:r>
      <w:hyperlink r:id="rId10" w:history="1">
        <w:r w:rsidRPr="00453FDC">
          <w:rPr>
            <w:rStyle w:val="Hyperlink"/>
          </w:rPr>
          <w:t>https://www.cser.ac.uk/research/global-justice-gcr/</w:t>
        </w:r>
      </w:hyperlink>
      <w:r w:rsidRPr="001950AA">
        <w:t>]</w:t>
      </w:r>
    </w:p>
    <w:p w14:paraId="657CE85A" w14:textId="77777777" w:rsidR="00D76B72" w:rsidRPr="003769D2" w:rsidRDefault="00D76B72" w:rsidP="00D76B72">
      <w:pPr>
        <w:rPr>
          <w:sz w:val="16"/>
        </w:rPr>
      </w:pPr>
      <w:r w:rsidRPr="003769D2">
        <w:rPr>
          <w:sz w:val="16"/>
        </w:rPr>
        <w:t xml:space="preserve">Many </w:t>
      </w:r>
      <w:r w:rsidRPr="003769D2">
        <w:rPr>
          <w:rStyle w:val="StyleUnderline"/>
        </w:rPr>
        <w:t xml:space="preserve">global </w:t>
      </w:r>
      <w:r w:rsidRPr="00923938">
        <w:rPr>
          <w:rStyle w:val="StyleUnderline"/>
          <w:highlight w:val="green"/>
        </w:rPr>
        <w:t xml:space="preserve">risks are </w:t>
      </w:r>
      <w:r w:rsidRPr="00923938">
        <w:rPr>
          <w:rStyle w:val="Emphasis"/>
          <w:highlight w:val="green"/>
        </w:rPr>
        <w:t>not exogenous</w:t>
      </w:r>
      <w:r w:rsidRPr="003769D2">
        <w:rPr>
          <w:rStyle w:val="StyleUnderline"/>
        </w:rPr>
        <w:t xml:space="preserve"> to</w:t>
      </w:r>
      <w:r w:rsidRPr="003769D2">
        <w:rPr>
          <w:sz w:val="16"/>
        </w:rPr>
        <w:t xml:space="preserve"> human </w:t>
      </w:r>
      <w:proofErr w:type="spellStart"/>
      <w:r w:rsidRPr="003769D2">
        <w:rPr>
          <w:rStyle w:val="StyleUnderline"/>
        </w:rPr>
        <w:t>civilisation</w:t>
      </w:r>
      <w:proofErr w:type="spellEnd"/>
      <w:r w:rsidRPr="003769D2">
        <w:rPr>
          <w:rStyle w:val="StyleUnderline"/>
        </w:rPr>
        <w:t>, they are the products of choices and decisions</w:t>
      </w:r>
      <w:r w:rsidRPr="003769D2">
        <w:rPr>
          <w:sz w:val="16"/>
        </w:rPr>
        <w:t xml:space="preserve"> taken (or not taken) </w:t>
      </w:r>
      <w:r w:rsidRPr="003769D2">
        <w:rPr>
          <w:rStyle w:val="StyleUnderline"/>
        </w:rPr>
        <w:t xml:space="preserve">at </w:t>
      </w:r>
      <w:r w:rsidRPr="003769D2">
        <w:rPr>
          <w:rStyle w:val="Emphasis"/>
        </w:rPr>
        <w:t>all levels</w:t>
      </w:r>
      <w:r w:rsidRPr="003769D2">
        <w:rPr>
          <w:rStyle w:val="StyleUnderline"/>
        </w:rPr>
        <w:t xml:space="preserve"> of human society. </w:t>
      </w:r>
      <w:r w:rsidRPr="00923938">
        <w:rPr>
          <w:rStyle w:val="StyleUnderline"/>
          <w:highlight w:val="green"/>
        </w:rPr>
        <w:t xml:space="preserve">The </w:t>
      </w:r>
      <w:r w:rsidRPr="00923938">
        <w:rPr>
          <w:rStyle w:val="Emphasis"/>
          <w:highlight w:val="green"/>
        </w:rPr>
        <w:t>backdrop</w:t>
      </w:r>
      <w:r w:rsidRPr="003769D2">
        <w:rPr>
          <w:sz w:val="16"/>
        </w:rPr>
        <w:t xml:space="preserve"> to these decisions </w:t>
      </w:r>
      <w:r w:rsidRPr="00923938">
        <w:rPr>
          <w:rStyle w:val="StyleUnderline"/>
          <w:highlight w:val="green"/>
        </w:rPr>
        <w:t>is</w:t>
      </w:r>
      <w:r w:rsidRPr="003769D2">
        <w:rPr>
          <w:sz w:val="16"/>
        </w:rPr>
        <w:t xml:space="preserve"> one </w:t>
      </w:r>
      <w:proofErr w:type="spellStart"/>
      <w:r w:rsidRPr="00923938">
        <w:rPr>
          <w:rStyle w:val="StyleUnderline"/>
          <w:highlight w:val="green"/>
        </w:rPr>
        <w:t>characterised</w:t>
      </w:r>
      <w:proofErr w:type="spellEnd"/>
      <w:r w:rsidRPr="00923938">
        <w:rPr>
          <w:rStyle w:val="StyleUnderline"/>
          <w:highlight w:val="green"/>
        </w:rPr>
        <w:t xml:space="preserve"> by</w:t>
      </w:r>
      <w:r w:rsidRPr="003769D2">
        <w:rPr>
          <w:rStyle w:val="StyleUnderline"/>
        </w:rPr>
        <w:t xml:space="preserve"> </w:t>
      </w:r>
      <w:r w:rsidRPr="003769D2">
        <w:rPr>
          <w:rStyle w:val="Emphasis"/>
        </w:rPr>
        <w:t>global injustice</w:t>
      </w:r>
      <w:r w:rsidRPr="003769D2">
        <w:rPr>
          <w:rStyle w:val="StyleUnderline"/>
        </w:rPr>
        <w:t xml:space="preserve">: profound </w:t>
      </w:r>
      <w:r w:rsidRPr="00923938">
        <w:rPr>
          <w:rStyle w:val="Emphasis"/>
          <w:highlight w:val="green"/>
        </w:rPr>
        <w:t>inequality</w:t>
      </w:r>
      <w:r w:rsidRPr="003769D2">
        <w:rPr>
          <w:rStyle w:val="StyleUnderline"/>
        </w:rPr>
        <w:t>, corruption, and structural discrimination</w:t>
      </w:r>
      <w:r w:rsidRPr="003769D2">
        <w:rPr>
          <w:sz w:val="16"/>
        </w:rPr>
        <w:t xml:space="preserve"> (such as anti-Black racism and White supremacy). The Centre for the Study of Existential Risk is working to understand how issues of distributive, procedural and relational justice at the global level act as drivers of global risk. It is also committed to foregrounding critical perspectives from postcolonialism and anti-racism in its work in this area.</w:t>
      </w:r>
    </w:p>
    <w:p w14:paraId="03EA9F96" w14:textId="77777777" w:rsidR="00D76B72" w:rsidRPr="003769D2" w:rsidRDefault="00D76B72" w:rsidP="00D76B72">
      <w:pPr>
        <w:rPr>
          <w:sz w:val="16"/>
        </w:rPr>
      </w:pPr>
      <w:r w:rsidRPr="003769D2">
        <w:rPr>
          <w:rStyle w:val="StyleUnderline"/>
        </w:rPr>
        <w:t xml:space="preserve">A </w:t>
      </w:r>
      <w:r w:rsidRPr="003769D2">
        <w:rPr>
          <w:rStyle w:val="Emphasis"/>
        </w:rPr>
        <w:t>key focus</w:t>
      </w:r>
      <w:r w:rsidRPr="003769D2">
        <w:rPr>
          <w:sz w:val="16"/>
        </w:rPr>
        <w:t xml:space="preserve"> of our research </w:t>
      </w:r>
      <w:r w:rsidRPr="003769D2">
        <w:rPr>
          <w:rStyle w:val="StyleUnderline"/>
        </w:rPr>
        <w:t>will be</w:t>
      </w:r>
      <w:r w:rsidRPr="003769D2">
        <w:rPr>
          <w:sz w:val="16"/>
        </w:rPr>
        <w:t xml:space="preserve"> on </w:t>
      </w:r>
      <w:r w:rsidRPr="003769D2">
        <w:rPr>
          <w:rStyle w:val="StyleUnderline"/>
        </w:rPr>
        <w:t xml:space="preserve">the creation of </w:t>
      </w:r>
      <w:r w:rsidRPr="003769D2">
        <w:rPr>
          <w:rStyle w:val="Emphasis"/>
        </w:rPr>
        <w:t>better institutions</w:t>
      </w:r>
      <w:r w:rsidRPr="003769D2">
        <w:rPr>
          <w:rStyle w:val="StyleUnderline"/>
        </w:rPr>
        <w:t xml:space="preserve"> for</w:t>
      </w:r>
      <w:r w:rsidRPr="003769D2">
        <w:rPr>
          <w:sz w:val="16"/>
        </w:rPr>
        <w:t xml:space="preserve"> promoting global justice and </w:t>
      </w:r>
      <w:r w:rsidRPr="003769D2">
        <w:rPr>
          <w:rStyle w:val="StyleUnderline"/>
        </w:rPr>
        <w:t>responding to global risk concurrently</w:t>
      </w:r>
      <w:r w:rsidRPr="003769D2">
        <w:rPr>
          <w:sz w:val="16"/>
        </w:rPr>
        <w:t xml:space="preserve">. Who should participate in discussions about governing global catastrophic risks, for instance within intergovernmental </w:t>
      </w:r>
      <w:proofErr w:type="spellStart"/>
      <w:r w:rsidRPr="003769D2">
        <w:rPr>
          <w:sz w:val="16"/>
        </w:rPr>
        <w:t>organisations</w:t>
      </w:r>
      <w:proofErr w:type="spellEnd"/>
      <w:r w:rsidRPr="003769D2">
        <w:rPr>
          <w:sz w:val="16"/>
        </w:rPr>
        <w:t>, public-private fora, or industry discussions? What are the ways in which the activities of international financial institutions such as multilateral development banks contribute to global risk? What are the systemic interactions between the reinforcement of global inequalities and the exacerbation of global risk within these institutions? </w:t>
      </w:r>
    </w:p>
    <w:p w14:paraId="5AF8FDA1" w14:textId="77777777" w:rsidR="00D76B72" w:rsidRPr="003769D2" w:rsidRDefault="00D76B72" w:rsidP="00D76B72">
      <w:pPr>
        <w:rPr>
          <w:sz w:val="16"/>
        </w:rPr>
      </w:pPr>
      <w:r w:rsidRPr="003769D2">
        <w:rPr>
          <w:sz w:val="16"/>
        </w:rPr>
        <w:lastRenderedPageBreak/>
        <w:t>Global injustice as a driver of risk</w:t>
      </w:r>
    </w:p>
    <w:p w14:paraId="1D26F5E9" w14:textId="77777777" w:rsidR="00D76B72" w:rsidRPr="003769D2" w:rsidRDefault="00D76B72" w:rsidP="00D76B72">
      <w:pPr>
        <w:rPr>
          <w:sz w:val="16"/>
        </w:rPr>
      </w:pPr>
      <w:r w:rsidRPr="003769D2">
        <w:rPr>
          <w:rStyle w:val="StyleUnderline"/>
        </w:rPr>
        <w:t xml:space="preserve">Global injustice is </w:t>
      </w:r>
      <w:r w:rsidRPr="00923938">
        <w:rPr>
          <w:rStyle w:val="Emphasis"/>
          <w:highlight w:val="green"/>
        </w:rPr>
        <w:t>not only</w:t>
      </w:r>
      <w:r w:rsidRPr="00923938">
        <w:rPr>
          <w:rStyle w:val="StyleUnderline"/>
          <w:highlight w:val="green"/>
        </w:rPr>
        <w:t xml:space="preserve"> a</w:t>
      </w:r>
      <w:r w:rsidRPr="003769D2">
        <w:rPr>
          <w:rStyle w:val="StyleUnderline"/>
        </w:rPr>
        <w:t xml:space="preserve"> </w:t>
      </w:r>
      <w:r w:rsidRPr="003769D2">
        <w:rPr>
          <w:rStyle w:val="Emphasis"/>
        </w:rPr>
        <w:t xml:space="preserve">direct </w:t>
      </w:r>
      <w:r w:rsidRPr="00923938">
        <w:rPr>
          <w:rStyle w:val="Emphasis"/>
          <w:highlight w:val="green"/>
        </w:rPr>
        <w:t>driver</w:t>
      </w:r>
      <w:r w:rsidRPr="00923938">
        <w:rPr>
          <w:rStyle w:val="StyleUnderline"/>
          <w:highlight w:val="green"/>
        </w:rPr>
        <w:t xml:space="preserve"> of hazards, like </w:t>
      </w:r>
      <w:r w:rsidRPr="00923938">
        <w:rPr>
          <w:rStyle w:val="Emphasis"/>
          <w:highlight w:val="green"/>
        </w:rPr>
        <w:t>climate</w:t>
      </w:r>
      <w:r w:rsidRPr="003769D2">
        <w:rPr>
          <w:rStyle w:val="Emphasis"/>
        </w:rPr>
        <w:t xml:space="preserve"> change</w:t>
      </w:r>
      <w:r w:rsidRPr="003769D2">
        <w:rPr>
          <w:rStyle w:val="StyleUnderline"/>
        </w:rPr>
        <w:t xml:space="preserve">, discriminatory </w:t>
      </w:r>
      <w:r w:rsidRPr="00923938">
        <w:rPr>
          <w:rStyle w:val="Emphasis"/>
          <w:highlight w:val="green"/>
        </w:rPr>
        <w:t>AI</w:t>
      </w:r>
      <w:r w:rsidRPr="003769D2">
        <w:rPr>
          <w:rStyle w:val="Emphasis"/>
        </w:rPr>
        <w:t xml:space="preserve"> systems</w:t>
      </w:r>
      <w:r w:rsidRPr="003769D2">
        <w:rPr>
          <w:rStyle w:val="StyleUnderline"/>
        </w:rPr>
        <w:t xml:space="preserve">, </w:t>
      </w:r>
      <w:r w:rsidRPr="00923938">
        <w:rPr>
          <w:rStyle w:val="StyleUnderline"/>
          <w:highlight w:val="green"/>
        </w:rPr>
        <w:t>and</w:t>
      </w:r>
      <w:r w:rsidRPr="003769D2">
        <w:rPr>
          <w:rStyle w:val="StyleUnderline"/>
        </w:rPr>
        <w:t xml:space="preserve"> </w:t>
      </w:r>
      <w:r w:rsidRPr="003769D2">
        <w:rPr>
          <w:rStyle w:val="Emphasis"/>
        </w:rPr>
        <w:t xml:space="preserve">global </w:t>
      </w:r>
      <w:r w:rsidRPr="00923938">
        <w:rPr>
          <w:rStyle w:val="Emphasis"/>
          <w:highlight w:val="green"/>
        </w:rPr>
        <w:t>conflict</w:t>
      </w:r>
      <w:r w:rsidRPr="00923938">
        <w:rPr>
          <w:rStyle w:val="StyleUnderline"/>
          <w:highlight w:val="green"/>
        </w:rPr>
        <w:t>, it</w:t>
      </w:r>
      <w:r w:rsidRPr="003769D2">
        <w:rPr>
          <w:sz w:val="16"/>
        </w:rPr>
        <w:t xml:space="preserve"> also </w:t>
      </w:r>
      <w:r w:rsidRPr="00923938">
        <w:rPr>
          <w:rStyle w:val="StyleUnderline"/>
          <w:highlight w:val="green"/>
        </w:rPr>
        <w:t>increases</w:t>
      </w:r>
      <w:r w:rsidRPr="003769D2">
        <w:rPr>
          <w:rStyle w:val="StyleUnderline"/>
        </w:rPr>
        <w:t xml:space="preserve"> </w:t>
      </w:r>
      <w:r w:rsidRPr="003769D2">
        <w:rPr>
          <w:rStyle w:val="Emphasis"/>
        </w:rPr>
        <w:t xml:space="preserve">civilizational </w:t>
      </w:r>
      <w:r w:rsidRPr="00923938">
        <w:rPr>
          <w:rStyle w:val="Emphasis"/>
          <w:highlight w:val="green"/>
        </w:rPr>
        <w:t>vulnerabilities</w:t>
      </w:r>
      <w:r w:rsidRPr="003769D2">
        <w:rPr>
          <w:sz w:val="16"/>
        </w:rPr>
        <w:t xml:space="preserve"> </w:t>
      </w:r>
      <w:r w:rsidRPr="003769D2">
        <w:rPr>
          <w:rStyle w:val="StyleUnderline"/>
        </w:rPr>
        <w:t>and exposures to</w:t>
      </w:r>
      <w:r w:rsidRPr="003769D2">
        <w:rPr>
          <w:sz w:val="16"/>
        </w:rPr>
        <w:t xml:space="preserve"> these </w:t>
      </w:r>
      <w:r w:rsidRPr="003769D2">
        <w:rPr>
          <w:rStyle w:val="StyleUnderline"/>
        </w:rPr>
        <w:t>hazards</w:t>
      </w:r>
      <w:r w:rsidRPr="003769D2">
        <w:rPr>
          <w:sz w:val="16"/>
        </w:rPr>
        <w:t>:</w:t>
      </w:r>
    </w:p>
    <w:p w14:paraId="7AB4BF1D" w14:textId="77777777" w:rsidR="00D76B72" w:rsidRPr="003769D2" w:rsidRDefault="00D76B72" w:rsidP="00D76B72">
      <w:pPr>
        <w:pStyle w:val="ListParagraph"/>
        <w:numPr>
          <w:ilvl w:val="0"/>
          <w:numId w:val="11"/>
        </w:numPr>
        <w:rPr>
          <w:sz w:val="16"/>
        </w:rPr>
      </w:pPr>
      <w:r w:rsidRPr="003769D2">
        <w:rPr>
          <w:rStyle w:val="StyleUnderline"/>
        </w:rPr>
        <w:t xml:space="preserve">Global </w:t>
      </w:r>
      <w:r w:rsidRPr="00923938">
        <w:rPr>
          <w:rStyle w:val="StyleUnderline"/>
          <w:highlight w:val="green"/>
        </w:rPr>
        <w:t xml:space="preserve">injustice </w:t>
      </w:r>
      <w:r w:rsidRPr="00923938">
        <w:rPr>
          <w:rStyle w:val="Emphasis"/>
          <w:highlight w:val="green"/>
        </w:rPr>
        <w:t>prevents</w:t>
      </w:r>
      <w:r w:rsidRPr="003769D2">
        <w:rPr>
          <w:rStyle w:val="StyleUnderline"/>
        </w:rPr>
        <w:t xml:space="preserve"> appropriate </w:t>
      </w:r>
      <w:r w:rsidRPr="00923938">
        <w:rPr>
          <w:rStyle w:val="Emphasis"/>
          <w:highlight w:val="green"/>
        </w:rPr>
        <w:t>risk management</w:t>
      </w:r>
      <w:r w:rsidRPr="003769D2">
        <w:rPr>
          <w:sz w:val="16"/>
        </w:rPr>
        <w:t xml:space="preserve"> actions and policies being taken </w:t>
      </w:r>
      <w:r w:rsidRPr="003769D2">
        <w:rPr>
          <w:rStyle w:val="StyleUnderline"/>
        </w:rPr>
        <w:t>and affects how risks are perceived, as</w:t>
      </w:r>
      <w:r w:rsidRPr="003769D2">
        <w:rPr>
          <w:sz w:val="16"/>
        </w:rPr>
        <w:t xml:space="preserve"> is the case </w:t>
      </w:r>
      <w:r w:rsidRPr="003769D2">
        <w:rPr>
          <w:rStyle w:val="StyleUnderline"/>
        </w:rPr>
        <w:t xml:space="preserve">with </w:t>
      </w:r>
      <w:r w:rsidRPr="00923938">
        <w:rPr>
          <w:rStyle w:val="StyleUnderline"/>
          <w:highlight w:val="green"/>
        </w:rPr>
        <w:t>industry</w:t>
      </w:r>
      <w:r w:rsidRPr="003769D2">
        <w:rPr>
          <w:rStyle w:val="StyleUnderline"/>
        </w:rPr>
        <w:t xml:space="preserve">-funded </w:t>
      </w:r>
      <w:r w:rsidRPr="00923938">
        <w:rPr>
          <w:rStyle w:val="StyleUnderline"/>
          <w:highlight w:val="green"/>
        </w:rPr>
        <w:t>‘</w:t>
      </w:r>
      <w:r w:rsidRPr="00923938">
        <w:rPr>
          <w:rStyle w:val="Emphasis"/>
          <w:highlight w:val="green"/>
        </w:rPr>
        <w:t>merchants of doubt</w:t>
      </w:r>
      <w:r w:rsidRPr="00923938">
        <w:rPr>
          <w:rStyle w:val="StyleUnderline"/>
          <w:highlight w:val="green"/>
        </w:rPr>
        <w:t>’ sow</w:t>
      </w:r>
      <w:r w:rsidRPr="003769D2">
        <w:rPr>
          <w:rStyle w:val="StyleUnderline"/>
        </w:rPr>
        <w:t xml:space="preserve">ing </w:t>
      </w:r>
      <w:r w:rsidRPr="00923938">
        <w:rPr>
          <w:rStyle w:val="Emphasis"/>
          <w:highlight w:val="green"/>
        </w:rPr>
        <w:t>disinformation</w:t>
      </w:r>
      <w:r w:rsidRPr="00923938">
        <w:rPr>
          <w:rStyle w:val="StyleUnderline"/>
          <w:highlight w:val="green"/>
        </w:rPr>
        <w:t xml:space="preserve"> on </w:t>
      </w:r>
      <w:r w:rsidRPr="00923938">
        <w:rPr>
          <w:rStyle w:val="Emphasis"/>
          <w:highlight w:val="green"/>
        </w:rPr>
        <w:t>nuc</w:t>
      </w:r>
      <w:r w:rsidRPr="003769D2">
        <w:rPr>
          <w:rStyle w:val="Emphasis"/>
        </w:rPr>
        <w:t xml:space="preserve">lear </w:t>
      </w:r>
      <w:r w:rsidRPr="00923938">
        <w:rPr>
          <w:rStyle w:val="Emphasis"/>
          <w:highlight w:val="green"/>
        </w:rPr>
        <w:t>winter</w:t>
      </w:r>
      <w:r w:rsidRPr="003769D2">
        <w:rPr>
          <w:rStyle w:val="StyleUnderline"/>
        </w:rPr>
        <w:t xml:space="preserve">, </w:t>
      </w:r>
      <w:r w:rsidRPr="003769D2">
        <w:rPr>
          <w:rStyle w:val="Emphasis"/>
        </w:rPr>
        <w:t>ozone depletion</w:t>
      </w:r>
      <w:r w:rsidRPr="003769D2">
        <w:rPr>
          <w:rStyle w:val="StyleUnderline"/>
        </w:rPr>
        <w:t xml:space="preserve"> and </w:t>
      </w:r>
      <w:r w:rsidRPr="003769D2">
        <w:rPr>
          <w:rStyle w:val="Emphasis"/>
        </w:rPr>
        <w:t>climate</w:t>
      </w:r>
      <w:r w:rsidRPr="003769D2">
        <w:rPr>
          <w:rStyle w:val="StyleUnderline"/>
        </w:rPr>
        <w:t xml:space="preserve"> science</w:t>
      </w:r>
      <w:r w:rsidRPr="003769D2">
        <w:rPr>
          <w:sz w:val="16"/>
        </w:rPr>
        <w:t>. </w:t>
      </w:r>
    </w:p>
    <w:p w14:paraId="0314A2B7" w14:textId="77777777" w:rsidR="00D76B72" w:rsidRPr="003769D2" w:rsidRDefault="00D76B72" w:rsidP="00D76B72">
      <w:pPr>
        <w:pStyle w:val="ListParagraph"/>
        <w:numPr>
          <w:ilvl w:val="0"/>
          <w:numId w:val="11"/>
        </w:numPr>
        <w:rPr>
          <w:sz w:val="16"/>
        </w:rPr>
      </w:pPr>
      <w:r w:rsidRPr="003769D2">
        <w:rPr>
          <w:sz w:val="16"/>
        </w:rPr>
        <w:t xml:space="preserve">It disempowers those at the risk frontlines, such as communities who are most affected by climate change or most at risk from diseases due to poverty, healthcare inequalities and racial </w:t>
      </w:r>
      <w:proofErr w:type="spellStart"/>
      <w:r w:rsidRPr="003769D2">
        <w:rPr>
          <w:sz w:val="16"/>
        </w:rPr>
        <w:t>descrimination</w:t>
      </w:r>
      <w:proofErr w:type="spellEnd"/>
      <w:r w:rsidRPr="003769D2">
        <w:rPr>
          <w:sz w:val="16"/>
        </w:rPr>
        <w:t>.</w:t>
      </w:r>
    </w:p>
    <w:p w14:paraId="49B2FE9A" w14:textId="77777777" w:rsidR="00D76B72" w:rsidRPr="003769D2" w:rsidRDefault="00D76B72" w:rsidP="00D76B72">
      <w:pPr>
        <w:pStyle w:val="ListParagraph"/>
        <w:numPr>
          <w:ilvl w:val="0"/>
          <w:numId w:val="11"/>
        </w:numPr>
        <w:rPr>
          <w:sz w:val="16"/>
        </w:rPr>
      </w:pPr>
      <w:r w:rsidRPr="00923938">
        <w:rPr>
          <w:rStyle w:val="StyleUnderline"/>
          <w:highlight w:val="green"/>
        </w:rPr>
        <w:t>It</w:t>
      </w:r>
      <w:r w:rsidRPr="003769D2">
        <w:rPr>
          <w:rStyle w:val="StyleUnderline"/>
        </w:rPr>
        <w:t xml:space="preserve"> has </w:t>
      </w:r>
      <w:r w:rsidRPr="00923938">
        <w:rPr>
          <w:rStyle w:val="StyleUnderline"/>
          <w:highlight w:val="green"/>
        </w:rPr>
        <w:t>led to</w:t>
      </w:r>
      <w:r w:rsidRPr="003769D2">
        <w:rPr>
          <w:rStyle w:val="StyleUnderline"/>
        </w:rPr>
        <w:t xml:space="preserve"> </w:t>
      </w:r>
      <w:r w:rsidRPr="003769D2">
        <w:rPr>
          <w:rStyle w:val="Emphasis"/>
        </w:rPr>
        <w:t xml:space="preserve">structural </w:t>
      </w:r>
      <w:r w:rsidRPr="00923938">
        <w:rPr>
          <w:rStyle w:val="Emphasis"/>
          <w:highlight w:val="green"/>
        </w:rPr>
        <w:t>inertia</w:t>
      </w:r>
      <w:r w:rsidRPr="00923938">
        <w:rPr>
          <w:rStyle w:val="StyleUnderline"/>
          <w:highlight w:val="green"/>
        </w:rPr>
        <w:t xml:space="preserve"> and</w:t>
      </w:r>
      <w:r w:rsidRPr="003769D2">
        <w:rPr>
          <w:rStyle w:val="StyleUnderline"/>
        </w:rPr>
        <w:t xml:space="preserve"> risk management</w:t>
      </w:r>
      <w:r w:rsidRPr="003769D2">
        <w:rPr>
          <w:sz w:val="16"/>
        </w:rPr>
        <w:t xml:space="preserve"> strategies </w:t>
      </w:r>
      <w:r w:rsidRPr="003769D2">
        <w:rPr>
          <w:rStyle w:val="StyleUnderline"/>
        </w:rPr>
        <w:t>which protect the interests of</w:t>
      </w:r>
      <w:r w:rsidRPr="003769D2">
        <w:rPr>
          <w:sz w:val="16"/>
        </w:rPr>
        <w:t xml:space="preserve"> the </w:t>
      </w:r>
      <w:r w:rsidRPr="003769D2">
        <w:rPr>
          <w:rStyle w:val="StyleUnderline"/>
        </w:rPr>
        <w:t>elites</w:t>
      </w:r>
      <w:r w:rsidRPr="003769D2">
        <w:rPr>
          <w:sz w:val="16"/>
        </w:rPr>
        <w:t xml:space="preserve"> who create them. When this is the case, attempts to address global risks can exacerbate rather than alleviate injustices.</w:t>
      </w:r>
    </w:p>
    <w:p w14:paraId="72DE35A8" w14:textId="77777777" w:rsidR="00D76B72" w:rsidRPr="003769D2" w:rsidRDefault="00D76B72" w:rsidP="00D76B72">
      <w:pPr>
        <w:pStyle w:val="ListParagraph"/>
        <w:numPr>
          <w:ilvl w:val="0"/>
          <w:numId w:val="11"/>
        </w:numPr>
        <w:rPr>
          <w:sz w:val="16"/>
        </w:rPr>
      </w:pPr>
      <w:r w:rsidRPr="003769D2">
        <w:rPr>
          <w:rStyle w:val="StyleUnderline"/>
        </w:rPr>
        <w:t xml:space="preserve">It creates the potential for </w:t>
      </w:r>
      <w:r w:rsidRPr="003769D2">
        <w:rPr>
          <w:rStyle w:val="Emphasis"/>
        </w:rPr>
        <w:t>difficult</w:t>
      </w:r>
      <w:r w:rsidRPr="003769D2">
        <w:rPr>
          <w:rStyle w:val="StyleUnderline"/>
        </w:rPr>
        <w:t xml:space="preserve"> and </w:t>
      </w:r>
      <w:r w:rsidRPr="003769D2">
        <w:rPr>
          <w:rStyle w:val="Emphasis"/>
        </w:rPr>
        <w:t>unnecessary dilemmas</w:t>
      </w:r>
      <w:r w:rsidRPr="003769D2">
        <w:rPr>
          <w:rStyle w:val="StyleUnderline"/>
        </w:rPr>
        <w:t xml:space="preserve"> and constraints in achieving</w:t>
      </w:r>
      <w:r w:rsidRPr="003769D2">
        <w:rPr>
          <w:sz w:val="16"/>
        </w:rPr>
        <w:t xml:space="preserve"> the twin goals of human </w:t>
      </w:r>
      <w:r w:rsidRPr="003769D2">
        <w:rPr>
          <w:rStyle w:val="StyleUnderline"/>
        </w:rPr>
        <w:t>development and</w:t>
      </w:r>
      <w:r w:rsidRPr="003769D2">
        <w:rPr>
          <w:sz w:val="16"/>
        </w:rPr>
        <w:t xml:space="preserve"> the </w:t>
      </w:r>
      <w:r w:rsidRPr="003769D2">
        <w:rPr>
          <w:rStyle w:val="StyleUnderline"/>
        </w:rPr>
        <w:t>management of global risk</w:t>
      </w:r>
      <w:r w:rsidRPr="003769D2">
        <w:rPr>
          <w:sz w:val="16"/>
        </w:rPr>
        <w:t>, such as in cases where states rely on subsistence emissions to meet basic energy needs.</w:t>
      </w:r>
    </w:p>
    <w:p w14:paraId="0F2AEC85" w14:textId="6AB69E56" w:rsidR="00A52018" w:rsidRDefault="00D76B72" w:rsidP="00943E06">
      <w:pPr>
        <w:pStyle w:val="ListParagraph"/>
        <w:numPr>
          <w:ilvl w:val="0"/>
          <w:numId w:val="11"/>
        </w:numPr>
        <w:rPr>
          <w:sz w:val="16"/>
        </w:rPr>
      </w:pPr>
      <w:r w:rsidRPr="003769D2">
        <w:rPr>
          <w:sz w:val="16"/>
        </w:rPr>
        <w:t xml:space="preserve">Finally, injustice and </w:t>
      </w:r>
      <w:r w:rsidRPr="003769D2">
        <w:rPr>
          <w:rStyle w:val="StyleUnderline"/>
        </w:rPr>
        <w:t xml:space="preserve">inequality </w:t>
      </w:r>
      <w:r w:rsidRPr="00923938">
        <w:rPr>
          <w:rStyle w:val="Emphasis"/>
          <w:highlight w:val="green"/>
        </w:rPr>
        <w:t>slow</w:t>
      </w:r>
      <w:r w:rsidRPr="003769D2">
        <w:rPr>
          <w:rStyle w:val="Emphasis"/>
        </w:rPr>
        <w:t xml:space="preserve"> the </w:t>
      </w:r>
      <w:r w:rsidRPr="00923938">
        <w:rPr>
          <w:rStyle w:val="Emphasis"/>
          <w:highlight w:val="green"/>
        </w:rPr>
        <w:t>process</w:t>
      </w:r>
      <w:r w:rsidRPr="00923938">
        <w:rPr>
          <w:rStyle w:val="StyleUnderline"/>
          <w:highlight w:val="green"/>
        </w:rPr>
        <w:t xml:space="preserve"> of </w:t>
      </w:r>
      <w:r w:rsidRPr="00923938">
        <w:rPr>
          <w:rStyle w:val="Emphasis"/>
          <w:highlight w:val="green"/>
        </w:rPr>
        <w:t>recovery</w:t>
      </w:r>
      <w:r w:rsidRPr="003769D2">
        <w:rPr>
          <w:rStyle w:val="StyleUnderline"/>
        </w:rPr>
        <w:t xml:space="preserve"> from disasters</w:t>
      </w:r>
      <w:r w:rsidRPr="003769D2">
        <w:rPr>
          <w:sz w:val="16"/>
        </w:rPr>
        <w:t xml:space="preserve">. This is a key finding of over a century of disaster studies. It is expected that </w:t>
      </w:r>
      <w:r w:rsidRPr="003769D2">
        <w:rPr>
          <w:rStyle w:val="StyleUnderline"/>
        </w:rPr>
        <w:t xml:space="preserve">global </w:t>
      </w:r>
      <w:r w:rsidRPr="00923938">
        <w:rPr>
          <w:rStyle w:val="StyleUnderline"/>
          <w:highlight w:val="green"/>
        </w:rPr>
        <w:t>injustice</w:t>
      </w:r>
      <w:r w:rsidRPr="003769D2">
        <w:rPr>
          <w:sz w:val="16"/>
        </w:rPr>
        <w:t xml:space="preserve"> would </w:t>
      </w:r>
      <w:r w:rsidRPr="00923938">
        <w:rPr>
          <w:rStyle w:val="StyleUnderline"/>
          <w:highlight w:val="green"/>
        </w:rPr>
        <w:t>create</w:t>
      </w:r>
      <w:r w:rsidRPr="003769D2">
        <w:rPr>
          <w:rStyle w:val="StyleUnderline"/>
        </w:rPr>
        <w:t xml:space="preserve"> </w:t>
      </w:r>
      <w:r w:rsidRPr="003769D2">
        <w:rPr>
          <w:rStyle w:val="Emphasis"/>
        </w:rPr>
        <w:t xml:space="preserve">significant </w:t>
      </w:r>
      <w:r w:rsidRPr="00923938">
        <w:rPr>
          <w:rStyle w:val="Emphasis"/>
          <w:highlight w:val="green"/>
        </w:rPr>
        <w:t>barriers</w:t>
      </w:r>
      <w:r w:rsidRPr="00923938">
        <w:rPr>
          <w:rStyle w:val="StyleUnderline"/>
          <w:highlight w:val="green"/>
        </w:rPr>
        <w:t xml:space="preserve"> to recovery from</w:t>
      </w:r>
      <w:r w:rsidRPr="003769D2">
        <w:rPr>
          <w:sz w:val="16"/>
        </w:rPr>
        <w:t xml:space="preserve"> potential </w:t>
      </w:r>
      <w:r w:rsidRPr="003769D2">
        <w:rPr>
          <w:rStyle w:val="StyleUnderline"/>
        </w:rPr>
        <w:t xml:space="preserve">future </w:t>
      </w:r>
      <w:r w:rsidRPr="003769D2">
        <w:rPr>
          <w:rStyle w:val="Emphasis"/>
        </w:rPr>
        <w:t xml:space="preserve">global </w:t>
      </w:r>
      <w:r w:rsidRPr="00923938">
        <w:rPr>
          <w:rStyle w:val="Emphasis"/>
          <w:highlight w:val="green"/>
        </w:rPr>
        <w:t>catastrophes</w:t>
      </w:r>
      <w:r w:rsidRPr="003769D2">
        <w:rPr>
          <w:sz w:val="16"/>
        </w:rPr>
        <w:t>.</w:t>
      </w:r>
    </w:p>
    <w:p w14:paraId="79BAC7C1" w14:textId="77777777" w:rsidR="00481824" w:rsidRDefault="00481824" w:rsidP="00481824">
      <w:pPr>
        <w:pStyle w:val="Heading2"/>
      </w:pPr>
      <w:r>
        <w:t>Disclosure theory</w:t>
      </w:r>
    </w:p>
    <w:p w14:paraId="0D8E2B7B" w14:textId="77777777" w:rsidR="00481824" w:rsidRPr="004D4582" w:rsidRDefault="00481824" w:rsidP="00481824">
      <w:pPr>
        <w:pStyle w:val="Heading4"/>
        <w:rPr>
          <w:rFonts w:cs="Calibri"/>
        </w:rPr>
      </w:pPr>
      <w:r w:rsidRPr="004D4582">
        <w:rPr>
          <w:rFonts w:cs="Calibri"/>
        </w:rPr>
        <w:t>Interpretation: Debaters must disclose the plan text and standard text to their new AC on the NDCA wiki</w:t>
      </w:r>
    </w:p>
    <w:p w14:paraId="2226C49C" w14:textId="77777777" w:rsidR="00481824" w:rsidRDefault="00481824" w:rsidP="00481824">
      <w:pPr>
        <w:pStyle w:val="Heading4"/>
        <w:rPr>
          <w:noProof/>
        </w:rPr>
      </w:pPr>
      <w:r w:rsidRPr="004D4582">
        <w:rPr>
          <w:rFonts w:cs="Calibri"/>
        </w:rPr>
        <w:t xml:space="preserve">Violation: I </w:t>
      </w:r>
      <w:proofErr w:type="gramStart"/>
      <w:r w:rsidRPr="004D4582">
        <w:rPr>
          <w:rFonts w:cs="Calibri"/>
        </w:rPr>
        <w:t>asked</w:t>
      </w:r>
      <w:proofErr w:type="gramEnd"/>
      <w:r w:rsidRPr="004D4582">
        <w:rPr>
          <w:rFonts w:cs="Calibri"/>
        </w:rPr>
        <w:t xml:space="preserve"> and you chose not to disclosure</w:t>
      </w:r>
      <w:r>
        <w:rPr>
          <w:rFonts w:cs="Calibri"/>
        </w:rPr>
        <w:t xml:space="preserve"> – check the doc</w:t>
      </w:r>
    </w:p>
    <w:p w14:paraId="44514D9E" w14:textId="77777777" w:rsidR="00481824" w:rsidRPr="00D27ACC" w:rsidRDefault="00481824" w:rsidP="00481824">
      <w:pPr>
        <w:pStyle w:val="Heading4"/>
      </w:pPr>
      <w:r w:rsidRPr="004D4582">
        <w:rPr>
          <w:rFonts w:cs="Calibri"/>
        </w:rPr>
        <w:t xml:space="preserve"> [1] Limits -- Unbroken standard are unpredictable because they can plan any part of the resolution making it impossible to know which part he’s going to specify, which means the neg </w:t>
      </w:r>
      <w:proofErr w:type="gramStart"/>
      <w:r w:rsidRPr="004D4582">
        <w:rPr>
          <w:rFonts w:cs="Calibri"/>
        </w:rPr>
        <w:t>has to</w:t>
      </w:r>
      <w:proofErr w:type="gramEnd"/>
      <w:r w:rsidRPr="004D4582">
        <w:rPr>
          <w:rFonts w:cs="Calibri"/>
        </w:rPr>
        <w:t xml:space="preserve"> prep every single one of thousands of different standards to have a shot at engaging whereas the </w:t>
      </w:r>
      <w:proofErr w:type="spellStart"/>
      <w:r w:rsidRPr="004D4582">
        <w:rPr>
          <w:rFonts w:cs="Calibri"/>
        </w:rPr>
        <w:t>aff</w:t>
      </w:r>
      <w:proofErr w:type="spellEnd"/>
      <w:r w:rsidRPr="004D4582">
        <w:rPr>
          <w:rFonts w:cs="Calibri"/>
        </w:rPr>
        <w:t xml:space="preserve"> only has to prep one, creating a massive prep skew. Turns </w:t>
      </w:r>
      <w:proofErr w:type="spellStart"/>
      <w:r w:rsidRPr="004D4582">
        <w:rPr>
          <w:rFonts w:cs="Calibri"/>
        </w:rPr>
        <w:t>aff</w:t>
      </w:r>
      <w:proofErr w:type="spellEnd"/>
      <w:r w:rsidRPr="004D4582">
        <w:rPr>
          <w:rFonts w:cs="Calibri"/>
        </w:rPr>
        <w:t xml:space="preserve"> flex, even if affirming is harder, which I will contest, you shouldn’t be able to eliminate 99 percent of neg prep. My interpretation is key to me being able to have any shot at engaging. </w:t>
      </w:r>
    </w:p>
    <w:p w14:paraId="7E1B8208" w14:textId="77777777" w:rsidR="00481824" w:rsidRPr="004D4582" w:rsidRDefault="00481824" w:rsidP="00481824">
      <w:pPr>
        <w:pStyle w:val="Heading4"/>
        <w:rPr>
          <w:rFonts w:cs="Calibri"/>
        </w:rPr>
      </w:pPr>
      <w:r w:rsidRPr="004D4582">
        <w:rPr>
          <w:rFonts w:cs="Calibri"/>
        </w:rPr>
        <w:t xml:space="preserve">[2] Argument quality: standard text </w:t>
      </w:r>
      <w:proofErr w:type="spellStart"/>
      <w:r w:rsidRPr="004D4582">
        <w:rPr>
          <w:rFonts w:cs="Calibri"/>
        </w:rPr>
        <w:t>text</w:t>
      </w:r>
      <w:proofErr w:type="spellEnd"/>
      <w:r w:rsidRPr="004D4582">
        <w:rPr>
          <w:rFonts w:cs="Calibri"/>
        </w:rPr>
        <w:t xml:space="preserve"> disclosure discourages cheap shot </w:t>
      </w:r>
      <w:proofErr w:type="spellStart"/>
      <w:r w:rsidRPr="004D4582">
        <w:rPr>
          <w:rFonts w:cs="Calibri"/>
        </w:rPr>
        <w:t>aff’s</w:t>
      </w:r>
      <w:proofErr w:type="spellEnd"/>
      <w:r w:rsidRPr="004D4582">
        <w:rPr>
          <w:rFonts w:cs="Calibri"/>
        </w:rPr>
        <w:t xml:space="preserve"> with </w:t>
      </w:r>
      <w:proofErr w:type="spellStart"/>
      <w:r w:rsidRPr="004D4582">
        <w:rPr>
          <w:rFonts w:cs="Calibri"/>
        </w:rPr>
        <w:t>frings</w:t>
      </w:r>
      <w:proofErr w:type="spellEnd"/>
      <w:r w:rsidRPr="004D4582">
        <w:rPr>
          <w:rFonts w:cs="Calibri"/>
        </w:rPr>
        <w:t xml:space="preserve"> authors and shoddy solvency. If the </w:t>
      </w:r>
      <w:proofErr w:type="spellStart"/>
      <w:r w:rsidRPr="004D4582">
        <w:rPr>
          <w:rFonts w:cs="Calibri"/>
        </w:rPr>
        <w:t>aff</w:t>
      </w:r>
      <w:proofErr w:type="spellEnd"/>
      <w:r w:rsidRPr="004D4582">
        <w:rPr>
          <w:rFonts w:cs="Calibri"/>
        </w:rPr>
        <w:t xml:space="preserve"> isn’t inherent or easily defeated by 20 minutes of research, the case should lose. They had a month to prep – the neg is entitled to some research time to make sure the AFF is inherent, topical, and controversial. </w:t>
      </w:r>
      <w:proofErr w:type="gramStart"/>
      <w:r w:rsidRPr="004D4582">
        <w:rPr>
          <w:rFonts w:cs="Calibri"/>
        </w:rPr>
        <w:t>Otherwise</w:t>
      </w:r>
      <w:proofErr w:type="gramEnd"/>
      <w:r w:rsidRPr="004D4582">
        <w:rPr>
          <w:rFonts w:cs="Calibri"/>
        </w:rPr>
        <w:t xml:space="preserve"> bad AFF’s can win on purely surprise factor, which is a bad model b/c it encourages finding the most fringe surprising case possible instead of a </w:t>
      </w:r>
      <w:proofErr w:type="spellStart"/>
      <w:r w:rsidRPr="004D4582">
        <w:rPr>
          <w:rFonts w:cs="Calibri"/>
        </w:rPr>
        <w:t>well researched</w:t>
      </w:r>
      <w:proofErr w:type="spellEnd"/>
      <w:r w:rsidRPr="004D4582">
        <w:rPr>
          <w:rFonts w:cs="Calibri"/>
        </w:rPr>
        <w:t xml:space="preserve"> and defensible </w:t>
      </w:r>
      <w:proofErr w:type="spellStart"/>
      <w:r w:rsidRPr="004D4582">
        <w:rPr>
          <w:rFonts w:cs="Calibri"/>
        </w:rPr>
        <w:t>aff</w:t>
      </w:r>
      <w:proofErr w:type="spellEnd"/>
      <w:r w:rsidRPr="004D4582">
        <w:rPr>
          <w:rFonts w:cs="Calibri"/>
        </w:rPr>
        <w:t xml:space="preserve">. Also impacts to evidence ethics, without any disclosure you could have an </w:t>
      </w:r>
      <w:proofErr w:type="spellStart"/>
      <w:r w:rsidRPr="004D4582">
        <w:rPr>
          <w:rFonts w:cs="Calibri"/>
        </w:rPr>
        <w:t>aff</w:t>
      </w:r>
      <w:proofErr w:type="spellEnd"/>
      <w:r w:rsidRPr="004D4582">
        <w:rPr>
          <w:rFonts w:cs="Calibri"/>
        </w:rPr>
        <w:t xml:space="preserve"> where you make up everything about the authors evidence ethics comes before any impact of the ac It calls into question everything else. If they would lie about their </w:t>
      </w:r>
      <w:proofErr w:type="gramStart"/>
      <w:r w:rsidRPr="004D4582">
        <w:rPr>
          <w:rFonts w:cs="Calibri"/>
        </w:rPr>
        <w:t>evidence</w:t>
      </w:r>
      <w:proofErr w:type="gramEnd"/>
      <w:r w:rsidRPr="004D4582">
        <w:rPr>
          <w:rFonts w:cs="Calibri"/>
        </w:rPr>
        <w:t xml:space="preserve"> </w:t>
      </w:r>
      <w:proofErr w:type="spellStart"/>
      <w:r w:rsidRPr="004D4582">
        <w:rPr>
          <w:rFonts w:cs="Calibri"/>
        </w:rPr>
        <w:t>then</w:t>
      </w:r>
      <w:proofErr w:type="spellEnd"/>
      <w:r w:rsidRPr="004D4582">
        <w:rPr>
          <w:rFonts w:cs="Calibri"/>
        </w:rPr>
        <w:t xml:space="preserve"> anything else they may have said could be a lie as well and should be disregarded. </w:t>
      </w:r>
    </w:p>
    <w:p w14:paraId="005872BB" w14:textId="77777777" w:rsidR="00481824" w:rsidRPr="004D4582" w:rsidRDefault="00481824" w:rsidP="00481824">
      <w:pPr>
        <w:keepNext/>
        <w:keepLines/>
        <w:spacing w:before="40"/>
        <w:outlineLvl w:val="3"/>
        <w:rPr>
          <w:rFonts w:eastAsiaTheme="majorEastAsia"/>
          <w:b/>
          <w:bCs/>
          <w:sz w:val="26"/>
          <w:szCs w:val="26"/>
        </w:rPr>
      </w:pPr>
      <w:r w:rsidRPr="004D4582">
        <w:rPr>
          <w:b/>
          <w:sz w:val="26"/>
          <w:szCs w:val="26"/>
        </w:rPr>
        <w:t>Fairness</w:t>
      </w:r>
      <w:r w:rsidRPr="004D4582">
        <w:rPr>
          <w:rFonts w:eastAsiaTheme="majorEastAsia"/>
          <w:b/>
          <w:bCs/>
          <w:sz w:val="26"/>
          <w:szCs w:val="26"/>
        </w:rPr>
        <w:t xml:space="preserve"> is a voter—debate is a competitive activity that requires objective evaluation and ow other voters on </w:t>
      </w:r>
      <w:proofErr w:type="spellStart"/>
      <w:r w:rsidRPr="004D4582">
        <w:rPr>
          <w:rFonts w:eastAsiaTheme="majorEastAsia"/>
          <w:b/>
          <w:bCs/>
          <w:sz w:val="26"/>
          <w:szCs w:val="26"/>
        </w:rPr>
        <w:t>irriversibilty</w:t>
      </w:r>
      <w:proofErr w:type="spellEnd"/>
      <w:r w:rsidRPr="004D4582">
        <w:rPr>
          <w:rFonts w:eastAsiaTheme="majorEastAsia"/>
          <w:b/>
          <w:bCs/>
          <w:sz w:val="26"/>
          <w:szCs w:val="26"/>
        </w:rPr>
        <w:t xml:space="preserve"> we </w:t>
      </w:r>
      <w:proofErr w:type="spellStart"/>
      <w:proofErr w:type="gramStart"/>
      <w:r w:rsidRPr="004D4582">
        <w:rPr>
          <w:rFonts w:eastAsiaTheme="majorEastAsia"/>
          <w:b/>
          <w:bCs/>
          <w:sz w:val="26"/>
          <w:szCs w:val="26"/>
        </w:rPr>
        <w:t>cant</w:t>
      </w:r>
      <w:proofErr w:type="spellEnd"/>
      <w:proofErr w:type="gramEnd"/>
      <w:r w:rsidRPr="004D4582">
        <w:rPr>
          <w:rFonts w:eastAsiaTheme="majorEastAsia"/>
          <w:b/>
          <w:bCs/>
          <w:sz w:val="26"/>
          <w:szCs w:val="26"/>
        </w:rPr>
        <w:t xml:space="preserve"> get education from cutting cards but we will never get a level </w:t>
      </w:r>
      <w:proofErr w:type="spellStart"/>
      <w:r w:rsidRPr="004D4582">
        <w:rPr>
          <w:rFonts w:eastAsiaTheme="majorEastAsia"/>
          <w:b/>
          <w:bCs/>
          <w:sz w:val="26"/>
          <w:szCs w:val="26"/>
        </w:rPr>
        <w:t>playingfield</w:t>
      </w:r>
      <w:proofErr w:type="spellEnd"/>
      <w:r w:rsidRPr="004D4582">
        <w:rPr>
          <w:rFonts w:eastAsiaTheme="majorEastAsia"/>
          <w:b/>
          <w:bCs/>
          <w:sz w:val="26"/>
          <w:szCs w:val="26"/>
        </w:rPr>
        <w:t xml:space="preserve"> without theory. Drop the debater—the abuse has already </w:t>
      </w:r>
      <w:proofErr w:type="gramStart"/>
      <w:r w:rsidRPr="004D4582">
        <w:rPr>
          <w:rFonts w:eastAsiaTheme="majorEastAsia"/>
          <w:b/>
          <w:bCs/>
          <w:sz w:val="26"/>
          <w:szCs w:val="26"/>
        </w:rPr>
        <w:t>occurred</w:t>
      </w:r>
      <w:proofErr w:type="gramEnd"/>
      <w:r w:rsidRPr="004D4582">
        <w:rPr>
          <w:rFonts w:eastAsiaTheme="majorEastAsia"/>
          <w:b/>
          <w:bCs/>
          <w:sz w:val="26"/>
          <w:szCs w:val="26"/>
        </w:rPr>
        <w:t xml:space="preserve"> and my time allocation has shifted—also the shell indicts your whole </w:t>
      </w:r>
      <w:proofErr w:type="spellStart"/>
      <w:r w:rsidRPr="004D4582">
        <w:rPr>
          <w:rFonts w:eastAsiaTheme="majorEastAsia"/>
          <w:b/>
          <w:bCs/>
          <w:sz w:val="26"/>
          <w:szCs w:val="26"/>
        </w:rPr>
        <w:t>aff</w:t>
      </w:r>
      <w:proofErr w:type="spellEnd"/>
      <w:r w:rsidRPr="004D4582">
        <w:rPr>
          <w:rFonts w:eastAsiaTheme="majorEastAsia"/>
          <w:b/>
          <w:bCs/>
          <w:sz w:val="26"/>
          <w:szCs w:val="26"/>
        </w:rPr>
        <w:t xml:space="preserve">—justifies severance which skews my </w:t>
      </w:r>
      <w:proofErr w:type="spellStart"/>
      <w:r w:rsidRPr="004D4582">
        <w:rPr>
          <w:rFonts w:eastAsiaTheme="majorEastAsia"/>
          <w:b/>
          <w:bCs/>
          <w:sz w:val="26"/>
          <w:szCs w:val="26"/>
        </w:rPr>
        <w:t>strat</w:t>
      </w:r>
      <w:proofErr w:type="spellEnd"/>
      <w:r w:rsidRPr="004D4582">
        <w:rPr>
          <w:rFonts w:eastAsiaTheme="majorEastAsia"/>
          <w:b/>
          <w:bCs/>
          <w:sz w:val="26"/>
          <w:szCs w:val="26"/>
        </w:rPr>
        <w:t xml:space="preserve">. Use competing </w:t>
      </w:r>
      <w:proofErr w:type="spellStart"/>
      <w:r w:rsidRPr="004D4582">
        <w:rPr>
          <w:rFonts w:eastAsiaTheme="majorEastAsia"/>
          <w:b/>
          <w:bCs/>
          <w:sz w:val="26"/>
          <w:szCs w:val="26"/>
        </w:rPr>
        <w:t>interps</w:t>
      </w:r>
      <w:proofErr w:type="spellEnd"/>
      <w:r w:rsidRPr="004D4582">
        <w:rPr>
          <w:rFonts w:eastAsiaTheme="majorEastAsia"/>
          <w:b/>
          <w:bCs/>
          <w:sz w:val="26"/>
          <w:szCs w:val="26"/>
        </w:rPr>
        <w:t xml:space="preserve">—leads to a race to the top since we figure out the best possible norm and avoids judge intervention since there’s a clear </w:t>
      </w:r>
      <w:proofErr w:type="spellStart"/>
      <w:r w:rsidRPr="004D4582">
        <w:rPr>
          <w:rFonts w:eastAsiaTheme="majorEastAsia"/>
          <w:b/>
          <w:bCs/>
          <w:sz w:val="26"/>
          <w:szCs w:val="26"/>
        </w:rPr>
        <w:t>briteline</w:t>
      </w:r>
      <w:proofErr w:type="spellEnd"/>
      <w:r w:rsidRPr="004D4582">
        <w:rPr>
          <w:rFonts w:eastAsiaTheme="majorEastAsia"/>
          <w:b/>
          <w:bCs/>
          <w:sz w:val="26"/>
          <w:szCs w:val="26"/>
        </w:rPr>
        <w:t>. No RVIs—</w:t>
      </w:r>
    </w:p>
    <w:p w14:paraId="5C36334B" w14:textId="77777777" w:rsidR="00481824" w:rsidRPr="004D4582" w:rsidRDefault="00481824" w:rsidP="00481824">
      <w:pPr>
        <w:keepNext/>
        <w:keepLines/>
        <w:spacing w:before="40"/>
        <w:outlineLvl w:val="3"/>
        <w:rPr>
          <w:rFonts w:eastAsiaTheme="majorEastAsia"/>
          <w:b/>
          <w:bCs/>
          <w:sz w:val="26"/>
          <w:szCs w:val="26"/>
        </w:rPr>
      </w:pPr>
      <w:r w:rsidRPr="004D4582">
        <w:rPr>
          <w:rFonts w:eastAsiaTheme="majorEastAsia"/>
          <w:b/>
          <w:bCs/>
          <w:sz w:val="26"/>
          <w:szCs w:val="26"/>
        </w:rPr>
        <w:t>a. Baiting—they’ll just bait theory and prep it out—justifies infinite abuse and results in a chilling effect</w:t>
      </w:r>
    </w:p>
    <w:p w14:paraId="265AA967" w14:textId="77777777" w:rsidR="00481824" w:rsidRDefault="00481824" w:rsidP="00481824">
      <w:pPr>
        <w:keepNext/>
        <w:keepLines/>
        <w:spacing w:before="40"/>
        <w:outlineLvl w:val="3"/>
        <w:rPr>
          <w:b/>
          <w:sz w:val="26"/>
          <w:szCs w:val="26"/>
        </w:rPr>
      </w:pPr>
      <w:r w:rsidRPr="004D4582">
        <w:rPr>
          <w:rFonts w:eastAsiaTheme="majorEastAsia"/>
          <w:b/>
          <w:bCs/>
          <w:sz w:val="26"/>
          <w:szCs w:val="26"/>
        </w:rPr>
        <w:t xml:space="preserve">b. </w:t>
      </w:r>
      <w:proofErr w:type="spellStart"/>
      <w:r w:rsidRPr="004D4582">
        <w:rPr>
          <w:rFonts w:eastAsiaTheme="majorEastAsia"/>
          <w:b/>
          <w:bCs/>
          <w:sz w:val="26"/>
          <w:szCs w:val="26"/>
        </w:rPr>
        <w:t>its</w:t>
      </w:r>
      <w:proofErr w:type="spellEnd"/>
      <w:r w:rsidRPr="004D4582">
        <w:rPr>
          <w:rFonts w:eastAsiaTheme="majorEastAsia"/>
          <w:b/>
          <w:bCs/>
          <w:sz w:val="26"/>
          <w:szCs w:val="26"/>
        </w:rPr>
        <w:t xml:space="preserve"> not logical—you don’t reward them for meeting the burden of being fair</w:t>
      </w:r>
      <w:r w:rsidRPr="004D4582">
        <w:rPr>
          <w:b/>
          <w:sz w:val="26"/>
          <w:szCs w:val="26"/>
        </w:rPr>
        <w:t xml:space="preserve">. Logic is a meta constraint on all </w:t>
      </w:r>
      <w:proofErr w:type="spellStart"/>
      <w:r w:rsidRPr="004D4582">
        <w:rPr>
          <w:b/>
          <w:sz w:val="26"/>
          <w:szCs w:val="26"/>
        </w:rPr>
        <w:t>args</w:t>
      </w:r>
      <w:proofErr w:type="spellEnd"/>
      <w:r w:rsidRPr="004D4582">
        <w:rPr>
          <w:b/>
          <w:sz w:val="26"/>
          <w:szCs w:val="26"/>
        </w:rPr>
        <w:t xml:space="preserve"> because it definitionally determines whether an argument is valid.</w:t>
      </w:r>
    </w:p>
    <w:p w14:paraId="57FC7FD8" w14:textId="0CC175B0" w:rsidR="00481824" w:rsidRDefault="00481824" w:rsidP="00481824">
      <w:pPr>
        <w:rPr>
          <w:sz w:val="16"/>
        </w:rPr>
      </w:pPr>
    </w:p>
    <w:p w14:paraId="74CC89D8" w14:textId="65D12A6A" w:rsidR="00481824" w:rsidRDefault="00481824" w:rsidP="00481824">
      <w:pPr>
        <w:rPr>
          <w:sz w:val="16"/>
        </w:rPr>
      </w:pPr>
    </w:p>
    <w:p w14:paraId="6C77A4F3" w14:textId="10F5A70A" w:rsidR="00481824" w:rsidRPr="00AA4D7E" w:rsidRDefault="00481824" w:rsidP="00481824">
      <w:pPr>
        <w:pStyle w:val="Heading4"/>
      </w:pPr>
      <w:proofErr w:type="spellStart"/>
      <w:r w:rsidRPr="00AA4D7E">
        <w:t>Interp</w:t>
      </w:r>
      <w:proofErr w:type="spellEnd"/>
      <w:r w:rsidRPr="00AA4D7E">
        <w:t xml:space="preserve">- the </w:t>
      </w:r>
      <w:proofErr w:type="spellStart"/>
      <w:r w:rsidRPr="00AA4D7E">
        <w:t>aff</w:t>
      </w:r>
      <w:proofErr w:type="spellEnd"/>
      <w:r w:rsidRPr="00AA4D7E">
        <w:t xml:space="preserve"> can’t force the neg to defend advocacy over objectivity</w:t>
      </w:r>
      <w:r>
        <w:t xml:space="preserve"> aka the </w:t>
      </w:r>
      <w:proofErr w:type="spellStart"/>
      <w:r>
        <w:t>squo</w:t>
      </w:r>
      <w:proofErr w:type="spellEnd"/>
      <w:r w:rsidRPr="00AA4D7E">
        <w:t xml:space="preserve"> [</w:t>
      </w:r>
      <w:proofErr w:type="spellStart"/>
      <w:r w:rsidRPr="00AA4D7E">
        <w:t>bc</w:t>
      </w:r>
      <w:proofErr w:type="spellEnd"/>
      <w:r w:rsidRPr="00AA4D7E">
        <w:t xml:space="preserve"> otherwise it means affirming]</w:t>
      </w:r>
    </w:p>
    <w:p w14:paraId="44FFEA19" w14:textId="77777777" w:rsidR="00481824" w:rsidRPr="00AA4D7E" w:rsidRDefault="00481824" w:rsidP="00481824">
      <w:pPr>
        <w:pStyle w:val="Heading4"/>
      </w:pPr>
      <w:r w:rsidRPr="00AA4D7E">
        <w:t>Violation-right under your advocacy</w:t>
      </w:r>
    </w:p>
    <w:p w14:paraId="28C4A99C" w14:textId="77777777" w:rsidR="00481824" w:rsidRPr="00AA4D7E" w:rsidRDefault="00481824" w:rsidP="00481824">
      <w:pPr>
        <w:pStyle w:val="Heading4"/>
      </w:pPr>
    </w:p>
    <w:p w14:paraId="1BAB8810" w14:textId="77777777" w:rsidR="00481824" w:rsidRPr="00AA4D7E" w:rsidRDefault="00481824" w:rsidP="00481824">
      <w:pPr>
        <w:pStyle w:val="Heading4"/>
      </w:pPr>
      <w:r w:rsidRPr="00AA4D7E">
        <w:t>Negate-nullify; make ineffective. Oxford languages</w:t>
      </w:r>
    </w:p>
    <w:p w14:paraId="1E8F7EBE" w14:textId="77777777" w:rsidR="00481824" w:rsidRPr="00AA4D7E" w:rsidRDefault="00481824" w:rsidP="00481824">
      <w:pPr>
        <w:pStyle w:val="Heading4"/>
      </w:pPr>
      <w:r w:rsidRPr="00AA4D7E">
        <w:t xml:space="preserve">This means no, I don’t need to defend advocacy over objectivity because my burden is simply to show the </w:t>
      </w:r>
      <w:proofErr w:type="spellStart"/>
      <w:r w:rsidRPr="00AA4D7E">
        <w:t>aff</w:t>
      </w:r>
      <w:proofErr w:type="spellEnd"/>
      <w:r w:rsidRPr="00AA4D7E">
        <w:t xml:space="preserve"> is ineffective or bad in the face of the neg</w:t>
      </w:r>
    </w:p>
    <w:p w14:paraId="01FE09F5" w14:textId="77777777" w:rsidR="00481824" w:rsidRPr="00AA4D7E" w:rsidRDefault="00481824" w:rsidP="00481824">
      <w:pPr>
        <w:pStyle w:val="Heading4"/>
      </w:pPr>
      <w:r w:rsidRPr="00AA4D7E">
        <w:t>Prefer this</w:t>
      </w:r>
    </w:p>
    <w:p w14:paraId="09D0A1B2" w14:textId="77777777" w:rsidR="00481824" w:rsidRPr="00AA4D7E" w:rsidRDefault="00481824" w:rsidP="00481824">
      <w:pPr>
        <w:pStyle w:val="Heading4"/>
      </w:pPr>
      <w:r w:rsidRPr="00AA4D7E">
        <w:t>1]ground-it literally cuts all prog neg ground… it forces me into a whole res situation</w:t>
      </w:r>
    </w:p>
    <w:p w14:paraId="23D7EB28" w14:textId="77777777" w:rsidR="00481824" w:rsidRPr="00AA4D7E" w:rsidRDefault="00481824" w:rsidP="00481824">
      <w:pPr>
        <w:pStyle w:val="Heading4"/>
      </w:pPr>
      <w:r w:rsidRPr="00AA4D7E">
        <w:t xml:space="preserve">2]topic ed-breadth over depth- it means we have greater knowledge </w:t>
      </w:r>
      <w:proofErr w:type="gramStart"/>
      <w:r w:rsidRPr="00AA4D7E">
        <w:t>overall,</w:t>
      </w:r>
      <w:proofErr w:type="gramEnd"/>
      <w:r w:rsidRPr="00AA4D7E">
        <w:t xml:space="preserve"> we rarely need in depth knowledge of things in the real world, it’s more realistic to have an overall coverage of an infinite amount of possibilities</w:t>
      </w:r>
    </w:p>
    <w:p w14:paraId="2D651E90" w14:textId="77777777" w:rsidR="00481824" w:rsidRPr="00AA4D7E" w:rsidRDefault="00481824" w:rsidP="00481824">
      <w:pPr>
        <w:pStyle w:val="Heading4"/>
      </w:pPr>
      <w:r w:rsidRPr="00AA4D7E">
        <w:t>3]</w:t>
      </w:r>
      <w:proofErr w:type="spellStart"/>
      <w:r w:rsidRPr="00AA4D7E">
        <w:t>strat</w:t>
      </w:r>
      <w:proofErr w:type="spellEnd"/>
      <w:r w:rsidRPr="00AA4D7E">
        <w:t xml:space="preserve"> skew-means that we can’t read the k, leads to lack of education about serious topics</w:t>
      </w:r>
    </w:p>
    <w:p w14:paraId="1B523805" w14:textId="77777777" w:rsidR="00481824" w:rsidRPr="00AA4D7E" w:rsidRDefault="00481824" w:rsidP="00481824">
      <w:pPr>
        <w:pStyle w:val="Heading4"/>
      </w:pPr>
      <w:r w:rsidRPr="00AA4D7E">
        <w:t xml:space="preserve">4]cuts </w:t>
      </w:r>
      <w:proofErr w:type="spellStart"/>
      <w:r w:rsidRPr="00AA4D7E">
        <w:t>ks</w:t>
      </w:r>
      <w:proofErr w:type="spellEnd"/>
      <w:r w:rsidRPr="00AA4D7E">
        <w:t>- specifically means we can’t have discussions about ontological problems or anything with real world impacts</w:t>
      </w:r>
    </w:p>
    <w:p w14:paraId="3C3BCE67" w14:textId="77777777" w:rsidR="00481824" w:rsidRPr="00AA4D7E" w:rsidRDefault="00481824" w:rsidP="00481824">
      <w:pPr>
        <w:pStyle w:val="Heading4"/>
      </w:pPr>
      <w:r w:rsidRPr="00AA4D7E">
        <w:t>DTD, anything else means I can barely debate</w:t>
      </w:r>
    </w:p>
    <w:p w14:paraId="24550398" w14:textId="3B15EC62" w:rsidR="00481824" w:rsidRPr="00481824" w:rsidRDefault="00481824" w:rsidP="00481824">
      <w:pPr>
        <w:pStyle w:val="Heading4"/>
      </w:pPr>
      <w:r w:rsidRPr="00AA4D7E">
        <w:t>No RVIs-</w:t>
      </w:r>
      <w:proofErr w:type="gramStart"/>
      <w:r w:rsidRPr="00AA4D7E">
        <w:t>1]just</w:t>
      </w:r>
      <w:proofErr w:type="gramEnd"/>
      <w:r w:rsidRPr="00AA4D7E">
        <w:t xml:space="preserve"> because you prove your fair doesn’t mean you should win, you’ve done the bare minimum for the round to keep going 2]means the </w:t>
      </w:r>
      <w:proofErr w:type="spellStart"/>
      <w:r w:rsidRPr="00AA4D7E">
        <w:t>aff</w:t>
      </w:r>
      <w:proofErr w:type="spellEnd"/>
      <w:r w:rsidRPr="00AA4D7E">
        <w:t xml:space="preserve"> can just bait theory and only go for that 3]chills debaters from reading shells, keeping the debate space corrupt</w:t>
      </w:r>
    </w:p>
    <w:p w14:paraId="22C5C456" w14:textId="3278E28D" w:rsidR="00943E06" w:rsidRDefault="005C44C5" w:rsidP="005C44C5">
      <w:pPr>
        <w:pStyle w:val="Heading1"/>
      </w:pPr>
      <w:r>
        <w:t>Case</w:t>
      </w:r>
    </w:p>
    <w:p w14:paraId="6E05A3B6" w14:textId="005F78C0" w:rsidR="004275F3" w:rsidRDefault="004275F3" w:rsidP="00072FC9"/>
    <w:p w14:paraId="69A809A8" w14:textId="07D0B5AE" w:rsidR="00AA4D7E" w:rsidRDefault="00AA4D7E" w:rsidP="00AA4D7E">
      <w:pPr>
        <w:pStyle w:val="Heading3"/>
      </w:pPr>
      <w:r>
        <w:t xml:space="preserve">No </w:t>
      </w:r>
      <w:proofErr w:type="spellStart"/>
      <w:r>
        <w:t>aff</w:t>
      </w:r>
      <w:proofErr w:type="spellEnd"/>
      <w:r>
        <w:t xml:space="preserve"> </w:t>
      </w:r>
      <w:proofErr w:type="spellStart"/>
      <w:r>
        <w:t>rvi</w:t>
      </w:r>
      <w:proofErr w:type="spellEnd"/>
    </w:p>
    <w:p w14:paraId="74EAE490" w14:textId="695B594A" w:rsidR="00AA4D7E" w:rsidRDefault="00AA4D7E" w:rsidP="00AA4D7E">
      <w:pPr>
        <w:pStyle w:val="Heading4"/>
      </w:pPr>
      <w:r>
        <w:t xml:space="preserve">A point-you shouldn’t have been abuse in the </w:t>
      </w:r>
      <w:proofErr w:type="spellStart"/>
      <w:r>
        <w:t>fist</w:t>
      </w:r>
      <w:proofErr w:type="spellEnd"/>
      <w:r>
        <w:t xml:space="preserve"> place then, you put yourself in that situation </w:t>
      </w:r>
    </w:p>
    <w:p w14:paraId="707D5E98" w14:textId="189A62BB" w:rsidR="00AA4D7E" w:rsidRDefault="00AA4D7E" w:rsidP="00AA4D7E">
      <w:pPr>
        <w:pStyle w:val="Heading4"/>
      </w:pPr>
      <w:r>
        <w:t>-teaches decision making</w:t>
      </w:r>
    </w:p>
    <w:p w14:paraId="75CA5F52" w14:textId="7979E588" w:rsidR="00AA4D7E" w:rsidRDefault="00AA4D7E" w:rsidP="00AA4D7E">
      <w:pPr>
        <w:pStyle w:val="Heading4"/>
      </w:pPr>
      <w:r>
        <w:t xml:space="preserve">B point-same </w:t>
      </w:r>
      <w:proofErr w:type="gramStart"/>
      <w:r>
        <w:t>thing, if</w:t>
      </w:r>
      <w:proofErr w:type="gramEnd"/>
      <w:r>
        <w:t xml:space="preserve"> you weren’t </w:t>
      </w:r>
      <w:proofErr w:type="spellStart"/>
      <w:r>
        <w:t>untopical</w:t>
      </w:r>
      <w:proofErr w:type="spellEnd"/>
      <w:r>
        <w:t xml:space="preserve"> then it wouldn’t be a problem</w:t>
      </w:r>
    </w:p>
    <w:p w14:paraId="54678F3C" w14:textId="2C0C0B2A" w:rsidR="00AA4D7E" w:rsidRPr="00AA4D7E" w:rsidRDefault="00AA4D7E" w:rsidP="00AA4D7E">
      <w:pPr>
        <w:pStyle w:val="Heading4"/>
      </w:pPr>
      <w:r>
        <w:t xml:space="preserve">-no reason that t and </w:t>
      </w:r>
      <w:proofErr w:type="spellStart"/>
      <w:r>
        <w:t>rvi</w:t>
      </w:r>
      <w:proofErr w:type="spellEnd"/>
      <w:r>
        <w:t xml:space="preserve"> are equivalent to each other</w:t>
      </w:r>
    </w:p>
    <w:p w14:paraId="755918CC" w14:textId="77777777" w:rsidR="00AA4D7E" w:rsidRDefault="00AA4D7E" w:rsidP="00AA4D7E">
      <w:pPr>
        <w:rPr>
          <w:b/>
          <w:bCs/>
        </w:rPr>
      </w:pPr>
    </w:p>
    <w:p w14:paraId="015A46B2" w14:textId="6515187B" w:rsidR="00AA4D7E" w:rsidRPr="00AA4D7E" w:rsidRDefault="00AA4D7E" w:rsidP="00AA4D7E">
      <w:pPr>
        <w:rPr>
          <w:b/>
          <w:bCs/>
        </w:rPr>
      </w:pPr>
      <w:r w:rsidRPr="004275F3">
        <w:rPr>
          <w:b/>
          <w:bCs/>
        </w:rPr>
        <w:t>Objectivity</w:t>
      </w:r>
      <w:r>
        <w:t>-</w:t>
      </w:r>
      <w:r w:rsidRPr="00AA4D7E">
        <w:rPr>
          <w:highlight w:val="green"/>
          <w:u w:val="single"/>
        </w:rPr>
        <w:t>not influenced by personal feelings</w:t>
      </w:r>
      <w:r w:rsidRPr="004275F3">
        <w:t xml:space="preserve"> or opinions in considering and representing facts.</w:t>
      </w:r>
      <w:r>
        <w:t xml:space="preserve"> </w:t>
      </w:r>
      <w:r w:rsidRPr="00AA4D7E">
        <w:rPr>
          <w:b/>
          <w:bCs/>
        </w:rPr>
        <w:t>Oxford languages</w:t>
      </w:r>
    </w:p>
    <w:p w14:paraId="2AEDD6E8" w14:textId="4D9B44EE" w:rsidR="00AA4D7E" w:rsidRPr="00072FC9" w:rsidRDefault="00AA4D7E" w:rsidP="00072FC9">
      <w:r>
        <w:t>Means objectivity is also about bias not just truths</w:t>
      </w:r>
      <w:r w:rsidR="00135482">
        <w:t xml:space="preserve">, this takes out </w:t>
      </w:r>
      <w:proofErr w:type="spellStart"/>
      <w:r w:rsidR="00135482">
        <w:t>sonnemaker</w:t>
      </w:r>
      <w:proofErr w:type="spellEnd"/>
      <w:r w:rsidR="00135482">
        <w:t xml:space="preserve"> 15, let me explain after the card</w:t>
      </w:r>
    </w:p>
    <w:p w14:paraId="0CE9D5AA" w14:textId="0E22A4DF" w:rsidR="005C44C5" w:rsidRDefault="005C44C5" w:rsidP="005C44C5">
      <w:pPr>
        <w:pStyle w:val="Heading3"/>
      </w:pPr>
      <w:r>
        <w:t>objectivity impossible</w:t>
      </w:r>
    </w:p>
    <w:p w14:paraId="01B69787" w14:textId="76193C72" w:rsidR="005C44C5" w:rsidRPr="00F7212B" w:rsidRDefault="005C44C5" w:rsidP="005C44C5">
      <w:pPr>
        <w:pStyle w:val="Heading4"/>
      </w:pPr>
      <w:r>
        <w:t>Objectivity is</w:t>
      </w:r>
      <w:r w:rsidRPr="00F7212B">
        <w:t xml:space="preserve"> not </w:t>
      </w:r>
      <w:r>
        <w:t xml:space="preserve">even </w:t>
      </w:r>
      <w:r w:rsidRPr="00F7212B">
        <w:t>possible</w:t>
      </w:r>
    </w:p>
    <w:p w14:paraId="54DFD56E" w14:textId="77777777" w:rsidR="005C44C5" w:rsidRDefault="005C44C5" w:rsidP="005C44C5">
      <w:r w:rsidRPr="009D2DE2">
        <w:t>Rob</w:t>
      </w:r>
      <w:r>
        <w:t xml:space="preserve"> </w:t>
      </w:r>
      <w:r w:rsidRPr="00F7212B">
        <w:rPr>
          <w:b/>
          <w:bCs/>
          <w:sz w:val="26"/>
          <w:szCs w:val="26"/>
        </w:rPr>
        <w:t>WIJNBERG 17</w:t>
      </w:r>
      <w:r>
        <w:t xml:space="preserve"> </w:t>
      </w:r>
      <w:r w:rsidRPr="009D2DE2">
        <w:t>Media Mechanisms and Myths Correspondent</w:t>
      </w:r>
      <w:r>
        <w:t xml:space="preserve"> </w:t>
      </w:r>
      <w:r w:rsidRPr="009D2DE2">
        <w:t xml:space="preserve">Rob </w:t>
      </w:r>
      <w:proofErr w:type="spellStart"/>
      <w:r w:rsidRPr="009D2DE2">
        <w:t>Wijnberg</w:t>
      </w:r>
      <w:proofErr w:type="spellEnd"/>
      <w:r w:rsidRPr="009D2DE2">
        <w:t xml:space="preserve"> (1982) is the</w:t>
      </w:r>
      <w:r>
        <w:t xml:space="preserve"> </w:t>
      </w:r>
      <w:r w:rsidRPr="009D2DE2">
        <w:t xml:space="preserve">founding editor of The Correspondent. At age 27, he became Europe's youngest editor-in-chief at Dutch print daily </w:t>
      </w:r>
      <w:proofErr w:type="spellStart"/>
      <w:proofErr w:type="gramStart"/>
      <w:r w:rsidRPr="009D2DE2">
        <w:t>nrc.next</w:t>
      </w:r>
      <w:proofErr w:type="spellEnd"/>
      <w:proofErr w:type="gramEnd"/>
      <w:r w:rsidRPr="009D2DE2">
        <w:t xml:space="preserve">. He studied philosophy at the University of Amsterdam and has written six books on news, </w:t>
      </w:r>
      <w:proofErr w:type="gramStart"/>
      <w:r w:rsidRPr="009D2DE2">
        <w:t>media</w:t>
      </w:r>
      <w:proofErr w:type="gramEnd"/>
      <w:r w:rsidRPr="009D2DE2">
        <w:t xml:space="preserve"> and philosophy.</w:t>
      </w:r>
      <w:r>
        <w:t xml:space="preserve"> </w:t>
      </w:r>
      <w:hyperlink r:id="rId11" w:history="1">
        <w:r w:rsidRPr="007A2A60">
          <w:rPr>
            <w:rStyle w:val="Hyperlink"/>
          </w:rPr>
          <w:t>https://thecorrespondent.com/6138/why-objective-journalism-is-a-misleading-and-dangerous-illusion/157316940-eb6c348e</w:t>
        </w:r>
      </w:hyperlink>
      <w:r>
        <w:t xml:space="preserve"> Oct 7 17</w:t>
      </w:r>
    </w:p>
    <w:p w14:paraId="2A0BD06E" w14:textId="77777777" w:rsidR="005C44C5" w:rsidRDefault="005C44C5" w:rsidP="005C44C5">
      <w:pPr>
        <w:rPr>
          <w:sz w:val="16"/>
          <w:szCs w:val="16"/>
        </w:rPr>
      </w:pPr>
      <w:r w:rsidRPr="00037393">
        <w:rPr>
          <w:sz w:val="16"/>
          <w:szCs w:val="16"/>
        </w:rPr>
        <w:t xml:space="preserve">Marcel </w:t>
      </w:r>
      <w:proofErr w:type="spellStart"/>
      <w:r w:rsidRPr="00037393">
        <w:rPr>
          <w:sz w:val="16"/>
          <w:szCs w:val="16"/>
        </w:rPr>
        <w:t>Gelauff</w:t>
      </w:r>
      <w:proofErr w:type="spellEnd"/>
      <w:r w:rsidRPr="00037393">
        <w:rPr>
          <w:sz w:val="16"/>
          <w:szCs w:val="16"/>
        </w:rPr>
        <w:t xml:space="preserve"> says he doesn’t want his editorial team to take a position on the news. Let me be the first to say that, alas, i</w:t>
      </w:r>
      <w:r w:rsidRPr="00037393">
        <w:rPr>
          <w:sz w:val="16"/>
          <w:szCs w:val="16"/>
          <w:u w:val="single"/>
        </w:rPr>
        <w:t>t’s a vain hope.</w:t>
      </w:r>
      <w:r w:rsidRPr="00F7212B">
        <w:rPr>
          <w:u w:val="single"/>
        </w:rPr>
        <w:t xml:space="preserve"> </w:t>
      </w:r>
      <w:r w:rsidRPr="00F7212B">
        <w:rPr>
          <w:highlight w:val="green"/>
          <w:u w:val="single"/>
        </w:rPr>
        <w:t>Describing the world with no idea of what’s</w:t>
      </w:r>
      <w:r w:rsidRPr="00F7212B">
        <w:rPr>
          <w:u w:val="single"/>
        </w:rPr>
        <w:t xml:space="preserve"> good or bad, </w:t>
      </w:r>
      <w:proofErr w:type="gramStart"/>
      <w:r w:rsidRPr="00F7212B">
        <w:rPr>
          <w:u w:val="single"/>
        </w:rPr>
        <w:t>relevant</w:t>
      </w:r>
      <w:proofErr w:type="gramEnd"/>
      <w:r w:rsidRPr="00F7212B">
        <w:rPr>
          <w:u w:val="single"/>
        </w:rPr>
        <w:t xml:space="preserve"> or trivial, </w:t>
      </w:r>
      <w:r w:rsidRPr="00F7212B">
        <w:rPr>
          <w:b/>
          <w:bCs/>
          <w:highlight w:val="green"/>
          <w:u w:val="single"/>
        </w:rPr>
        <w:t xml:space="preserve">true or false is </w:t>
      </w:r>
      <w:r w:rsidRPr="00F7212B">
        <w:rPr>
          <w:b/>
          <w:bCs/>
          <w:u w:val="single"/>
        </w:rPr>
        <w:t xml:space="preserve">literally </w:t>
      </w:r>
      <w:r w:rsidRPr="00F7212B">
        <w:rPr>
          <w:b/>
          <w:bCs/>
          <w:highlight w:val="green"/>
          <w:u w:val="single"/>
        </w:rPr>
        <w:t>impossible</w:t>
      </w:r>
      <w:r w:rsidRPr="00F7212B">
        <w:rPr>
          <w:highlight w:val="green"/>
          <w:u w:val="single"/>
        </w:rPr>
        <w:t>. Behind every</w:t>
      </w:r>
      <w:r w:rsidRPr="00F7212B">
        <w:rPr>
          <w:u w:val="single"/>
        </w:rPr>
        <w:t xml:space="preserve"> report, every feature, every </w:t>
      </w:r>
      <w:r w:rsidRPr="00F7212B">
        <w:rPr>
          <w:highlight w:val="green"/>
          <w:u w:val="single"/>
        </w:rPr>
        <w:t>news</w:t>
      </w:r>
      <w:r w:rsidRPr="00F7212B">
        <w:rPr>
          <w:u w:val="single"/>
        </w:rPr>
        <w:t xml:space="preserve"> item, </w:t>
      </w:r>
      <w:r w:rsidRPr="00F7212B">
        <w:rPr>
          <w:highlight w:val="green"/>
          <w:u w:val="single"/>
        </w:rPr>
        <w:t xml:space="preserve">lies </w:t>
      </w:r>
      <w:r w:rsidRPr="00F7212B">
        <w:rPr>
          <w:u w:val="single"/>
        </w:rPr>
        <w:t xml:space="preserve">a worldview rooted in </w:t>
      </w:r>
      <w:r w:rsidRPr="00F7212B">
        <w:rPr>
          <w:b/>
          <w:bCs/>
          <w:highlight w:val="green"/>
          <w:u w:val="single"/>
        </w:rPr>
        <w:t>assumptions</w:t>
      </w:r>
      <w:r w:rsidRPr="00F7212B">
        <w:rPr>
          <w:u w:val="single"/>
        </w:rPr>
        <w:t xml:space="preserve"> ontological (what’s real?), epistemological (what’s true?), methodological (how do we find out?), and moral (why does it matter?). Or, to put it in </w:t>
      </w:r>
      <w:proofErr w:type="spellStart"/>
      <w:r w:rsidRPr="00F7212B">
        <w:rPr>
          <w:u w:val="single"/>
        </w:rPr>
        <w:t>Gelauffian</w:t>
      </w:r>
      <w:proofErr w:type="spellEnd"/>
      <w:r w:rsidRPr="00F7212B">
        <w:rPr>
          <w:u w:val="single"/>
        </w:rPr>
        <w:t xml:space="preserve"> terms, </w:t>
      </w:r>
      <w:r w:rsidRPr="00F7212B">
        <w:rPr>
          <w:b/>
          <w:bCs/>
          <w:highlight w:val="green"/>
          <w:u w:val="single"/>
        </w:rPr>
        <w:t>all news comes from a position.</w:t>
      </w:r>
      <w:r w:rsidRPr="00F7212B">
        <w:rPr>
          <w:highlight w:val="green"/>
          <w:u w:val="single"/>
        </w:rPr>
        <w:t xml:space="preserve"> Why doesn’t the</w:t>
      </w:r>
      <w:r w:rsidRPr="00F7212B">
        <w:rPr>
          <w:u w:val="single"/>
        </w:rPr>
        <w:t xml:space="preserve"> evening </w:t>
      </w:r>
      <w:r w:rsidRPr="00F7212B">
        <w:rPr>
          <w:highlight w:val="green"/>
          <w:u w:val="single"/>
        </w:rPr>
        <w:t>news</w:t>
      </w:r>
      <w:r w:rsidRPr="00F7212B">
        <w:rPr>
          <w:u w:val="single"/>
        </w:rPr>
        <w:t xml:space="preserve">cast </w:t>
      </w:r>
      <w:r w:rsidRPr="00F7212B">
        <w:rPr>
          <w:highlight w:val="green"/>
          <w:u w:val="single"/>
        </w:rPr>
        <w:t>ever lead with</w:t>
      </w:r>
      <w:r w:rsidRPr="00F7212B">
        <w:rPr>
          <w:u w:val="single"/>
        </w:rPr>
        <w:t xml:space="preserve"> crop circles made by </w:t>
      </w:r>
      <w:r w:rsidRPr="00F7212B">
        <w:rPr>
          <w:highlight w:val="green"/>
          <w:u w:val="single"/>
        </w:rPr>
        <w:t>UFOs? Because the</w:t>
      </w:r>
      <w:r w:rsidRPr="00F7212B">
        <w:rPr>
          <w:u w:val="single"/>
        </w:rPr>
        <w:t xml:space="preserve"> editorial </w:t>
      </w:r>
      <w:r w:rsidRPr="00F7212B">
        <w:rPr>
          <w:highlight w:val="green"/>
          <w:u w:val="single"/>
        </w:rPr>
        <w:t>department takes the position that UFOs don’t exist</w:t>
      </w:r>
      <w:r w:rsidRPr="00F7212B">
        <w:rPr>
          <w:sz w:val="16"/>
          <w:szCs w:val="16"/>
        </w:rPr>
        <w:t xml:space="preserve">. Why doesn’t the news ever lead with a delayed train between St. Petersburg and Novosibirsk? Because the editors take the position that a late Russian train doesn’t matter here. Why does the news never open with the biggest, most powerful Dutch company </w:t>
      </w:r>
      <w:hyperlink r:id="rId12" w:tgtFrame="_blank" w:history="1">
        <w:r w:rsidRPr="00F7212B">
          <w:rPr>
            <w:rStyle w:val="Hyperlink"/>
            <w:sz w:val="16"/>
            <w:szCs w:val="16"/>
          </w:rPr>
          <w:t xml:space="preserve">Correspondents Maurits Martijn and Tomas </w:t>
        </w:r>
        <w:proofErr w:type="spellStart"/>
        <w:r w:rsidRPr="00F7212B">
          <w:rPr>
            <w:rStyle w:val="Hyperlink"/>
            <w:sz w:val="16"/>
            <w:szCs w:val="16"/>
          </w:rPr>
          <w:t>Vanheste</w:t>
        </w:r>
        <w:proofErr w:type="spellEnd"/>
        <w:r w:rsidRPr="00F7212B">
          <w:rPr>
            <w:rStyle w:val="Hyperlink"/>
            <w:sz w:val="16"/>
            <w:szCs w:val="16"/>
          </w:rPr>
          <w:t xml:space="preserve"> have written about Vitol: “Nobody’s ever asked a question in Parliament about this Dutch oil giant” (in Dutch only).</w:t>
        </w:r>
      </w:hyperlink>
      <w:r w:rsidRPr="00F7212B">
        <w:rPr>
          <w:sz w:val="16"/>
          <w:szCs w:val="16"/>
        </w:rPr>
        <w:t xml:space="preserve">in the world, the oil and gas trader Vitol? Because the editors take the position that Vitol isn’t doing anything wrong. </w:t>
      </w:r>
      <w:r w:rsidRPr="00F7212B">
        <w:rPr>
          <w:b/>
          <w:bCs/>
          <w:highlight w:val="green"/>
          <w:u w:val="single"/>
        </w:rPr>
        <w:t>The reverse is true</w:t>
      </w:r>
      <w:r w:rsidRPr="00F7212B">
        <w:rPr>
          <w:b/>
          <w:bCs/>
          <w:u w:val="single"/>
        </w:rPr>
        <w:t xml:space="preserve"> </w:t>
      </w:r>
      <w:r w:rsidRPr="00F7212B">
        <w:rPr>
          <w:b/>
          <w:bCs/>
          <w:highlight w:val="green"/>
          <w:u w:val="single"/>
        </w:rPr>
        <w:t>too</w:t>
      </w:r>
      <w:r w:rsidRPr="00F7212B">
        <w:rPr>
          <w:u w:val="single"/>
        </w:rPr>
        <w:t xml:space="preserve">: why does </w:t>
      </w:r>
      <w:r w:rsidRPr="00F7212B">
        <w:rPr>
          <w:highlight w:val="green"/>
          <w:u w:val="single"/>
        </w:rPr>
        <w:t>the news open with a Trump tweet</w:t>
      </w:r>
      <w:r w:rsidRPr="00F7212B">
        <w:rPr>
          <w:u w:val="single"/>
        </w:rPr>
        <w:t xml:space="preserve">, a bombing in Syria, a domestic policy proposal, chaos at a national transportation hub? </w:t>
      </w:r>
      <w:r w:rsidRPr="00F7212B">
        <w:rPr>
          <w:highlight w:val="green"/>
          <w:u w:val="single"/>
        </w:rPr>
        <w:t xml:space="preserve">Because the editors take the position </w:t>
      </w:r>
      <w:r w:rsidRPr="00F7212B">
        <w:rPr>
          <w:sz w:val="16"/>
          <w:szCs w:val="16"/>
          <w:u w:val="single"/>
        </w:rPr>
        <w:t>that statements by a US president, wars in the Middle East, our own leaders’ plans, and travel snafus in our own country matter</w:t>
      </w:r>
      <w:r w:rsidRPr="00F7212B">
        <w:rPr>
          <w:sz w:val="16"/>
          <w:szCs w:val="16"/>
        </w:rPr>
        <w:t>. And why does the news always call bombings by ISIS “terrorist attacks” and those by Western governments “bombardments”? Because the editors take the position that that’s what they are. Why does the news always frame the growth of the economy as something positive and not as a disaster for the climate, the environment, or the corals in the ocean? Because the editors take the position that economic growth is good</w:t>
      </w:r>
      <w:r w:rsidRPr="00F7212B">
        <w:rPr>
          <w:sz w:val="16"/>
          <w:szCs w:val="16"/>
          <w:u w:val="single"/>
        </w:rPr>
        <w:t xml:space="preserve">. </w:t>
      </w:r>
      <w:proofErr w:type="gramStart"/>
      <w:r w:rsidRPr="00F7212B">
        <w:rPr>
          <w:sz w:val="16"/>
          <w:szCs w:val="16"/>
          <w:u w:val="single"/>
        </w:rPr>
        <w:t>So</w:t>
      </w:r>
      <w:proofErr w:type="gramEnd"/>
      <w:r w:rsidRPr="00F7212B">
        <w:rPr>
          <w:u w:val="single"/>
        </w:rPr>
        <w:t xml:space="preserve"> </w:t>
      </w:r>
      <w:r w:rsidRPr="00F7212B">
        <w:rPr>
          <w:b/>
          <w:bCs/>
          <w:highlight w:val="green"/>
          <w:u w:val="single"/>
        </w:rPr>
        <w:t>when an editor claims not to take a position</w:t>
      </w:r>
      <w:r w:rsidRPr="00F7212B">
        <w:rPr>
          <w:u w:val="single"/>
        </w:rPr>
        <w:t xml:space="preserve"> on the news, </w:t>
      </w:r>
      <w:r w:rsidRPr="00F7212B">
        <w:rPr>
          <w:highlight w:val="green"/>
          <w:u w:val="single"/>
        </w:rPr>
        <w:t xml:space="preserve">he or she is making the </w:t>
      </w:r>
      <w:r w:rsidRPr="00F7212B">
        <w:rPr>
          <w:u w:val="single"/>
        </w:rPr>
        <w:t xml:space="preserve">most </w:t>
      </w:r>
      <w:r w:rsidRPr="00F7212B">
        <w:rPr>
          <w:highlight w:val="green"/>
          <w:u w:val="single"/>
        </w:rPr>
        <w:t xml:space="preserve">basic </w:t>
      </w:r>
      <w:r w:rsidRPr="00F7212B">
        <w:rPr>
          <w:b/>
          <w:bCs/>
          <w:highlight w:val="green"/>
          <w:u w:val="single"/>
        </w:rPr>
        <w:t>misrepresentation</w:t>
      </w:r>
      <w:r w:rsidRPr="00F7212B">
        <w:rPr>
          <w:u w:val="single"/>
        </w:rPr>
        <w:t xml:space="preserve"> </w:t>
      </w:r>
      <w:r w:rsidRPr="00F7212B">
        <w:rPr>
          <w:sz w:val="16"/>
          <w:szCs w:val="16"/>
        </w:rPr>
        <w:t xml:space="preserve">possible. And it’s also the worst </w:t>
      </w:r>
      <w:hyperlink r:id="rId13" w:tgtFrame="_blank" w:history="1">
        <w:r w:rsidRPr="00F7212B">
          <w:rPr>
            <w:rStyle w:val="Hyperlink"/>
            <w:sz w:val="16"/>
            <w:szCs w:val="16"/>
          </w:rPr>
          <w:t xml:space="preserve">Even worse than making your anchors deliver the news standing up, which </w:t>
        </w:r>
        <w:proofErr w:type="spellStart"/>
        <w:r w:rsidRPr="00F7212B">
          <w:rPr>
            <w:rStyle w:val="Hyperlink"/>
            <w:sz w:val="16"/>
            <w:szCs w:val="16"/>
          </w:rPr>
          <w:t>Gelauff</w:t>
        </w:r>
        <w:proofErr w:type="spellEnd"/>
        <w:r w:rsidRPr="00F7212B">
          <w:rPr>
            <w:rStyle w:val="Hyperlink"/>
            <w:sz w:val="16"/>
            <w:szCs w:val="16"/>
          </w:rPr>
          <w:t xml:space="preserve"> called “an important moment in the history of NOS news” (in Dutch only).</w:t>
        </w:r>
      </w:hyperlink>
      <w:r w:rsidRPr="00F7212B">
        <w:rPr>
          <w:sz w:val="16"/>
          <w:szCs w:val="16"/>
        </w:rPr>
        <w:t>instruction you can give your editorial team.</w:t>
      </w:r>
    </w:p>
    <w:p w14:paraId="2247D2EC" w14:textId="77777777" w:rsidR="005C44C5" w:rsidRDefault="005C44C5" w:rsidP="005C44C5">
      <w:pPr>
        <w:pStyle w:val="Heading3"/>
      </w:pPr>
      <w:r>
        <w:t xml:space="preserve">biased </w:t>
      </w:r>
      <w:proofErr w:type="spellStart"/>
      <w:r>
        <w:t>ev</w:t>
      </w:r>
      <w:proofErr w:type="spellEnd"/>
    </w:p>
    <w:p w14:paraId="38735BBC" w14:textId="77777777" w:rsidR="005C44C5" w:rsidRDefault="005C44C5" w:rsidP="005C44C5">
      <w:pPr>
        <w:pStyle w:val="Heading4"/>
      </w:pPr>
      <w:r>
        <w:t xml:space="preserve">The </w:t>
      </w:r>
      <w:proofErr w:type="spellStart"/>
      <w:r>
        <w:t>Aff</w:t>
      </w:r>
      <w:proofErr w:type="spellEnd"/>
      <w:r>
        <w:t xml:space="preserve"> evidence and is biased and there are alt causes</w:t>
      </w:r>
    </w:p>
    <w:p w14:paraId="3C931762" w14:textId="77777777" w:rsidR="005C44C5" w:rsidRPr="0047690D" w:rsidRDefault="005C44C5" w:rsidP="005C44C5">
      <w:r w:rsidRPr="0047690D">
        <w:t xml:space="preserve">Dan </w:t>
      </w:r>
      <w:proofErr w:type="spellStart"/>
      <w:r w:rsidRPr="007E5A85">
        <w:rPr>
          <w:b/>
          <w:bCs/>
          <w:sz w:val="26"/>
          <w:szCs w:val="26"/>
        </w:rPr>
        <w:t>Froomkin</w:t>
      </w:r>
      <w:proofErr w:type="spellEnd"/>
      <w:r w:rsidRPr="007E5A85">
        <w:rPr>
          <w:b/>
          <w:bCs/>
          <w:sz w:val="26"/>
          <w:szCs w:val="26"/>
        </w:rPr>
        <w:t xml:space="preserve"> 20</w:t>
      </w:r>
      <w:r w:rsidRPr="0047690D">
        <w:t xml:space="preserve"> is a trail</w:t>
      </w:r>
      <w:r>
        <w:t xml:space="preserve"> </w:t>
      </w:r>
      <w:r w:rsidRPr="0047690D">
        <w:t xml:space="preserve">blazer </w:t>
      </w:r>
      <w:proofErr w:type="gramStart"/>
      <w:r w:rsidRPr="0047690D">
        <w:t>in the area of</w:t>
      </w:r>
      <w:proofErr w:type="gramEnd"/>
      <w:r w:rsidRPr="0047690D">
        <w:t xml:space="preserve"> online accountability journalism with 21 years of experience building, editing and contributing to websites including the Huffington Post, The Intercept, and the Nieman Foundation's Watchdog Project. Over 12 years at the Washington Post, he served as Editor of the website and wrote its enormously popular White House Watch column, which aggregated and amplified insightful political coverage. He has taught online journalism at the Poynter Institute and the American University Graduate School of Communication.</w:t>
      </w:r>
      <w:r>
        <w:t xml:space="preserve"> </w:t>
      </w:r>
      <w:r w:rsidRPr="007C673C">
        <w:t>https://presswatchers.org/2020/08/no-americans-are-not-hankering-for-more-objectivity-in-journalism/</w:t>
      </w:r>
    </w:p>
    <w:p w14:paraId="71F4ED81" w14:textId="77777777" w:rsidR="005C44C5" w:rsidRPr="007C673C" w:rsidRDefault="005C44C5" w:rsidP="005C44C5">
      <w:pPr>
        <w:rPr>
          <w:u w:val="single"/>
        </w:rPr>
      </w:pPr>
      <w:r w:rsidRPr="007C673C">
        <w:rPr>
          <w:highlight w:val="green"/>
          <w:u w:val="single"/>
        </w:rPr>
        <w:t>A</w:t>
      </w:r>
      <w:r w:rsidRPr="0047690D">
        <w:rPr>
          <w:u w:val="single"/>
        </w:rPr>
        <w:t xml:space="preserve"> major </w:t>
      </w:r>
      <w:r w:rsidRPr="007C673C">
        <w:rPr>
          <w:highlight w:val="green"/>
          <w:u w:val="single"/>
        </w:rPr>
        <w:t>new survey</w:t>
      </w:r>
      <w:r w:rsidRPr="0047690D">
        <w:rPr>
          <w:u w:val="single"/>
        </w:rPr>
        <w:t xml:space="preserve"> of public opinion </w:t>
      </w:r>
      <w:r w:rsidRPr="007C673C">
        <w:rPr>
          <w:highlight w:val="green"/>
          <w:u w:val="single"/>
        </w:rPr>
        <w:t>about</w:t>
      </w:r>
      <w:r w:rsidRPr="0047690D">
        <w:rPr>
          <w:u w:val="single"/>
        </w:rPr>
        <w:t xml:space="preserve"> the news </w:t>
      </w:r>
      <w:r w:rsidRPr="007E5A85">
        <w:rPr>
          <w:b/>
          <w:bCs/>
          <w:highlight w:val="green"/>
          <w:u w:val="single"/>
        </w:rPr>
        <w:t>media</w:t>
      </w:r>
      <w:r w:rsidRPr="007E5A85">
        <w:rPr>
          <w:b/>
          <w:bCs/>
          <w:u w:val="single"/>
        </w:rPr>
        <w:t xml:space="preserve"> </w:t>
      </w:r>
      <w:r w:rsidRPr="007E5A85">
        <w:rPr>
          <w:b/>
          <w:bCs/>
          <w:highlight w:val="green"/>
          <w:u w:val="single"/>
        </w:rPr>
        <w:t>is being misinterpreted</w:t>
      </w:r>
      <w:r w:rsidRPr="0047690D">
        <w:rPr>
          <w:u w:val="single"/>
        </w:rPr>
        <w:t xml:space="preserve"> by its sponsors </w:t>
      </w:r>
      <w:r w:rsidRPr="007C673C">
        <w:rPr>
          <w:highlight w:val="green"/>
          <w:u w:val="single"/>
        </w:rPr>
        <w:t>to suggest</w:t>
      </w:r>
      <w:r w:rsidRPr="0047690D">
        <w:rPr>
          <w:u w:val="single"/>
        </w:rPr>
        <w:t xml:space="preserve"> that </w:t>
      </w:r>
      <w:r w:rsidRPr="007C673C">
        <w:rPr>
          <w:highlight w:val="green"/>
          <w:u w:val="single"/>
        </w:rPr>
        <w:t>Americans</w:t>
      </w:r>
      <w:r w:rsidRPr="0047690D">
        <w:rPr>
          <w:u w:val="single"/>
        </w:rPr>
        <w:t xml:space="preserve"> </w:t>
      </w:r>
      <w:r w:rsidRPr="007C673C">
        <w:rPr>
          <w:highlight w:val="green"/>
          <w:u w:val="single"/>
        </w:rPr>
        <w:t>don’t think there’s enough objectivity</w:t>
      </w:r>
      <w:r w:rsidRPr="0047690D">
        <w:rPr>
          <w:u w:val="single"/>
        </w:rPr>
        <w:t xml:space="preserve"> </w:t>
      </w:r>
      <w:r w:rsidRPr="00DB0705">
        <w:rPr>
          <w:sz w:val="16"/>
          <w:szCs w:val="16"/>
          <w:u w:val="single"/>
        </w:rPr>
        <w:t>in journalism</w:t>
      </w:r>
      <w:r w:rsidRPr="00DB0705">
        <w:rPr>
          <w:sz w:val="16"/>
          <w:szCs w:val="16"/>
        </w:rPr>
        <w:t xml:space="preserve"> anymore. The </w:t>
      </w:r>
      <w:hyperlink r:id="rId14" w:history="1">
        <w:r w:rsidRPr="00DB0705">
          <w:rPr>
            <w:rStyle w:val="Hyperlink"/>
            <w:sz w:val="16"/>
            <w:szCs w:val="16"/>
          </w:rPr>
          <w:t>survey</w:t>
        </w:r>
      </w:hyperlink>
      <w:r w:rsidRPr="00DB0705">
        <w:rPr>
          <w:sz w:val="16"/>
          <w:szCs w:val="16"/>
        </w:rPr>
        <w:t xml:space="preserve"> from the Knight Foundation and Gallup, Inc., did indeed find increasing complaints about bias in the news media. </w:t>
      </w:r>
      <w:r w:rsidRPr="00DB0705">
        <w:rPr>
          <w:sz w:val="16"/>
          <w:szCs w:val="16"/>
          <w:u w:val="single"/>
        </w:rPr>
        <w:t xml:space="preserve">But a </w:t>
      </w:r>
      <w:hyperlink r:id="rId15" w:history="1">
        <w:r w:rsidRPr="00DB0705">
          <w:rPr>
            <w:rStyle w:val="Hyperlink"/>
            <w:sz w:val="16"/>
            <w:szCs w:val="16"/>
            <w:u w:val="single"/>
          </w:rPr>
          <w:t>blog post</w:t>
        </w:r>
      </w:hyperlink>
      <w:r w:rsidRPr="00DB0705">
        <w:rPr>
          <w:sz w:val="16"/>
          <w:szCs w:val="16"/>
          <w:u w:val="single"/>
        </w:rPr>
        <w:t xml:space="preserve"> from</w:t>
      </w:r>
      <w:r w:rsidRPr="0047690D">
        <w:rPr>
          <w:u w:val="single"/>
        </w:rPr>
        <w:t xml:space="preserve"> </w:t>
      </w:r>
      <w:r w:rsidRPr="007C673C">
        <w:rPr>
          <w:highlight w:val="green"/>
          <w:u w:val="single"/>
        </w:rPr>
        <w:t>Knight interpreted</w:t>
      </w:r>
      <w:r w:rsidRPr="0047690D">
        <w:rPr>
          <w:u w:val="single"/>
        </w:rPr>
        <w:t xml:space="preserve"> </w:t>
      </w:r>
      <w:r w:rsidRPr="007C673C">
        <w:rPr>
          <w:highlight w:val="green"/>
          <w:u w:val="single"/>
        </w:rPr>
        <w:t>that to mean</w:t>
      </w:r>
      <w:r w:rsidRPr="0047690D">
        <w:rPr>
          <w:u w:val="single"/>
        </w:rPr>
        <w:t xml:space="preserve"> “that </w:t>
      </w:r>
      <w:r w:rsidRPr="007C673C">
        <w:rPr>
          <w:highlight w:val="green"/>
          <w:u w:val="single"/>
        </w:rPr>
        <w:t>Americans’ hope for an objective media is</w:t>
      </w:r>
      <w:r w:rsidRPr="0047690D">
        <w:rPr>
          <w:u w:val="single"/>
        </w:rPr>
        <w:t xml:space="preserve"> all but </w:t>
      </w:r>
      <w:r w:rsidRPr="007C673C">
        <w:rPr>
          <w:highlight w:val="green"/>
          <w:u w:val="single"/>
        </w:rPr>
        <w:t>lost</w:t>
      </w:r>
      <w:r w:rsidRPr="0047690D">
        <w:t>.” And Sam Gill, the senior vice president of the Knight Foundation,</w:t>
      </w:r>
      <w:r>
        <w:t xml:space="preserve"> </w:t>
      </w:r>
      <w:hyperlink r:id="rId16" w:history="1">
        <w:r w:rsidRPr="0047690D">
          <w:rPr>
            <w:rStyle w:val="Hyperlink"/>
          </w:rPr>
          <w:t>declared on NPR</w:t>
        </w:r>
      </w:hyperlink>
      <w:r>
        <w:t xml:space="preserve"> </w:t>
      </w:r>
      <w:r w:rsidRPr="0047690D">
        <w:t>on Monday that “People really do not think media is doing its job as a democratic institution</w:t>
      </w:r>
      <w:r w:rsidRPr="0047690D">
        <w:rPr>
          <w:u w:val="single"/>
        </w:rPr>
        <w:t xml:space="preserve">.” </w:t>
      </w:r>
      <w:r w:rsidRPr="00894753">
        <w:rPr>
          <w:highlight w:val="green"/>
          <w:u w:val="single"/>
        </w:rPr>
        <w:t>If you</w:t>
      </w:r>
      <w:r w:rsidRPr="0047690D">
        <w:rPr>
          <w:u w:val="single"/>
        </w:rPr>
        <w:t xml:space="preserve"> </w:t>
      </w:r>
      <w:r w:rsidRPr="00894753">
        <w:rPr>
          <w:highlight w:val="green"/>
          <w:u w:val="single"/>
        </w:rPr>
        <w:t>look</w:t>
      </w:r>
      <w:r w:rsidRPr="0047690D">
        <w:rPr>
          <w:u w:val="single"/>
        </w:rPr>
        <w:t xml:space="preserve"> at the data just a bit more </w:t>
      </w:r>
      <w:r w:rsidRPr="00894753">
        <w:rPr>
          <w:highlight w:val="green"/>
          <w:u w:val="single"/>
        </w:rPr>
        <w:t>closely, though, you see</w:t>
      </w:r>
      <w:r w:rsidRPr="0047690D">
        <w:rPr>
          <w:u w:val="single"/>
        </w:rPr>
        <w:t xml:space="preserve"> that </w:t>
      </w:r>
      <w:r w:rsidRPr="00894753">
        <w:rPr>
          <w:highlight w:val="green"/>
          <w:u w:val="single"/>
        </w:rPr>
        <w:t xml:space="preserve">the bias </w:t>
      </w:r>
      <w:r w:rsidRPr="00894753">
        <w:rPr>
          <w:u w:val="single"/>
        </w:rPr>
        <w:t>c</w:t>
      </w:r>
      <w:r w:rsidRPr="0047690D">
        <w:rPr>
          <w:u w:val="single"/>
        </w:rPr>
        <w:t xml:space="preserve">oncerns </w:t>
      </w:r>
      <w:r w:rsidRPr="00894753">
        <w:rPr>
          <w:highlight w:val="green"/>
          <w:u w:val="single"/>
        </w:rPr>
        <w:t>are</w:t>
      </w:r>
      <w:r w:rsidRPr="0047690D">
        <w:rPr>
          <w:u w:val="single"/>
        </w:rPr>
        <w:t xml:space="preserve"> </w:t>
      </w:r>
      <w:r w:rsidRPr="007E5A85">
        <w:rPr>
          <w:b/>
          <w:bCs/>
          <w:highlight w:val="green"/>
          <w:u w:val="single"/>
        </w:rPr>
        <w:t>primarily</w:t>
      </w:r>
      <w:r w:rsidRPr="007E5A85">
        <w:rPr>
          <w:b/>
          <w:bCs/>
          <w:u w:val="single"/>
        </w:rPr>
        <w:t xml:space="preserve"> </w:t>
      </w:r>
      <w:r w:rsidRPr="007E5A85">
        <w:rPr>
          <w:b/>
          <w:bCs/>
          <w:highlight w:val="green"/>
          <w:u w:val="single"/>
        </w:rPr>
        <w:t>from</w:t>
      </w:r>
      <w:r w:rsidRPr="007E5A85">
        <w:rPr>
          <w:b/>
          <w:bCs/>
          <w:u w:val="single"/>
        </w:rPr>
        <w:t xml:space="preserve"> </w:t>
      </w:r>
      <w:r w:rsidRPr="007E5A85">
        <w:rPr>
          <w:b/>
          <w:bCs/>
          <w:highlight w:val="green"/>
          <w:u w:val="single"/>
        </w:rPr>
        <w:t>Republicans</w:t>
      </w:r>
      <w:r w:rsidRPr="00DB0705">
        <w:rPr>
          <w:sz w:val="16"/>
          <w:szCs w:val="16"/>
          <w:u w:val="single"/>
        </w:rPr>
        <w:t xml:space="preserve">, who after three years of Trump overwhelmingly and increasingly distrust the mainstream media, with a not insignificant number — 12% — </w:t>
      </w:r>
      <w:proofErr w:type="gramStart"/>
      <w:r w:rsidRPr="00DB0705">
        <w:rPr>
          <w:sz w:val="16"/>
          <w:szCs w:val="16"/>
          <w:u w:val="single"/>
        </w:rPr>
        <w:t>actually believing</w:t>
      </w:r>
      <w:proofErr w:type="gramEnd"/>
      <w:r w:rsidRPr="00DB0705">
        <w:rPr>
          <w:sz w:val="16"/>
          <w:szCs w:val="16"/>
          <w:u w:val="single"/>
        </w:rPr>
        <w:t xml:space="preserve"> it is “trying to ruin the country.”</w:t>
      </w:r>
      <w:r w:rsidRPr="007C673C">
        <w:rPr>
          <w:u w:val="single"/>
        </w:rPr>
        <w:t xml:space="preserve"> </w:t>
      </w:r>
      <w:r w:rsidRPr="007E5A85">
        <w:rPr>
          <w:b/>
          <w:bCs/>
          <w:highlight w:val="green"/>
          <w:u w:val="single"/>
        </w:rPr>
        <w:t>That’s not a failure of “objectivity</w:t>
      </w:r>
      <w:r w:rsidRPr="007C673C">
        <w:rPr>
          <w:u w:val="single"/>
        </w:rPr>
        <w:t xml:space="preserve">” by the mainstream media; </w:t>
      </w:r>
      <w:r w:rsidRPr="007E5A85">
        <w:rPr>
          <w:highlight w:val="green"/>
          <w:u w:val="single"/>
        </w:rPr>
        <w:t xml:space="preserve">that’s a </w:t>
      </w:r>
      <w:r w:rsidRPr="007E5A85">
        <w:rPr>
          <w:u w:val="single"/>
        </w:rPr>
        <w:t xml:space="preserve">willful </w:t>
      </w:r>
      <w:r w:rsidRPr="007E5A85">
        <w:rPr>
          <w:highlight w:val="green"/>
          <w:u w:val="single"/>
        </w:rPr>
        <w:t>departure from reality</w:t>
      </w:r>
      <w:r w:rsidRPr="007C673C">
        <w:rPr>
          <w:u w:val="single"/>
        </w:rPr>
        <w:t xml:space="preserve"> </w:t>
      </w:r>
      <w:r w:rsidRPr="007E5A85">
        <w:rPr>
          <w:highlight w:val="green"/>
          <w:u w:val="single"/>
        </w:rPr>
        <w:t>by a</w:t>
      </w:r>
      <w:r w:rsidRPr="007C673C">
        <w:rPr>
          <w:u w:val="single"/>
        </w:rPr>
        <w:t xml:space="preserve"> large </w:t>
      </w:r>
      <w:r w:rsidRPr="007E5A85">
        <w:rPr>
          <w:u w:val="single"/>
        </w:rPr>
        <w:t>chunk</w:t>
      </w:r>
      <w:r w:rsidRPr="007C673C">
        <w:rPr>
          <w:u w:val="single"/>
        </w:rPr>
        <w:t xml:space="preserve"> or the </w:t>
      </w:r>
      <w:r w:rsidRPr="007E5A85">
        <w:rPr>
          <w:highlight w:val="green"/>
          <w:u w:val="single"/>
        </w:rPr>
        <w:t>population</w:t>
      </w:r>
      <w:r w:rsidRPr="007C673C">
        <w:rPr>
          <w:u w:val="single"/>
        </w:rPr>
        <w:t xml:space="preserve">. If anything, </w:t>
      </w:r>
      <w:r w:rsidRPr="007E5A85">
        <w:rPr>
          <w:highlight w:val="green"/>
          <w:u w:val="single"/>
        </w:rPr>
        <w:t>it suggests</w:t>
      </w:r>
      <w:r w:rsidRPr="007C673C">
        <w:rPr>
          <w:u w:val="single"/>
        </w:rPr>
        <w:t xml:space="preserve"> to me </w:t>
      </w:r>
      <w:r w:rsidRPr="007E5A85">
        <w:rPr>
          <w:highlight w:val="green"/>
          <w:u w:val="single"/>
        </w:rPr>
        <w:t>that</w:t>
      </w:r>
      <w:r w:rsidRPr="007C673C">
        <w:rPr>
          <w:u w:val="single"/>
        </w:rPr>
        <w:t xml:space="preserve"> the mainstream media “</w:t>
      </w:r>
      <w:r w:rsidRPr="007E5A85">
        <w:rPr>
          <w:highlight w:val="green"/>
          <w:u w:val="single"/>
        </w:rPr>
        <w:t xml:space="preserve">objectivity” hang-up has </w:t>
      </w:r>
      <w:r w:rsidRPr="007E5A85">
        <w:rPr>
          <w:b/>
          <w:bCs/>
          <w:highlight w:val="green"/>
          <w:u w:val="single"/>
        </w:rPr>
        <w:t>resulted</w:t>
      </w:r>
      <w:r w:rsidRPr="007E5A85">
        <w:rPr>
          <w:b/>
          <w:bCs/>
          <w:u w:val="single"/>
        </w:rPr>
        <w:t xml:space="preserve"> </w:t>
      </w:r>
      <w:r w:rsidRPr="007E5A85">
        <w:rPr>
          <w:b/>
          <w:bCs/>
          <w:highlight w:val="green"/>
          <w:u w:val="single"/>
        </w:rPr>
        <w:t xml:space="preserve">in a </w:t>
      </w:r>
      <w:hyperlink r:id="rId17" w:history="1">
        <w:r w:rsidRPr="007E5A85">
          <w:rPr>
            <w:rStyle w:val="Hyperlink"/>
            <w:b/>
            <w:bCs/>
            <w:highlight w:val="green"/>
            <w:u w:val="single"/>
          </w:rPr>
          <w:t xml:space="preserve">failure to </w:t>
        </w:r>
        <w:r w:rsidRPr="007E5A85">
          <w:rPr>
            <w:rStyle w:val="Hyperlink"/>
            <w:b/>
            <w:bCs/>
            <w:u w:val="single"/>
          </w:rPr>
          <w:t xml:space="preserve">successfully </w:t>
        </w:r>
        <w:r w:rsidRPr="007E5A85">
          <w:rPr>
            <w:rStyle w:val="Hyperlink"/>
            <w:b/>
            <w:bCs/>
            <w:highlight w:val="green"/>
            <w:u w:val="single"/>
          </w:rPr>
          <w:t xml:space="preserve">champion </w:t>
        </w:r>
        <w:r w:rsidRPr="007E5A85">
          <w:rPr>
            <w:rStyle w:val="Hyperlink"/>
            <w:b/>
            <w:bCs/>
            <w:u w:val="single"/>
          </w:rPr>
          <w:t xml:space="preserve">the </w:t>
        </w:r>
        <w:r w:rsidRPr="007E5A85">
          <w:rPr>
            <w:rStyle w:val="Hyperlink"/>
            <w:b/>
            <w:bCs/>
            <w:highlight w:val="green"/>
            <w:u w:val="single"/>
          </w:rPr>
          <w:t>truth</w:t>
        </w:r>
      </w:hyperlink>
      <w:r w:rsidRPr="007C673C">
        <w:rPr>
          <w:u w:val="single"/>
        </w:rPr>
        <w:t xml:space="preserve">. The survey finds that </w:t>
      </w:r>
      <w:r w:rsidRPr="007E5A85">
        <w:rPr>
          <w:highlight w:val="green"/>
          <w:u w:val="single"/>
        </w:rPr>
        <w:t>Democrats, by contrast, remain</w:t>
      </w:r>
      <w:r w:rsidRPr="007C673C">
        <w:rPr>
          <w:u w:val="single"/>
        </w:rPr>
        <w:t xml:space="preserve"> quite </w:t>
      </w:r>
      <w:r w:rsidRPr="007E5A85">
        <w:rPr>
          <w:highlight w:val="green"/>
          <w:u w:val="single"/>
        </w:rPr>
        <w:t>positive</w:t>
      </w:r>
      <w:r w:rsidRPr="007C673C">
        <w:rPr>
          <w:u w:val="single"/>
        </w:rPr>
        <w:t xml:space="preserve"> </w:t>
      </w:r>
      <w:r w:rsidRPr="007E5A85">
        <w:rPr>
          <w:highlight w:val="green"/>
          <w:u w:val="single"/>
        </w:rPr>
        <w:t>about</w:t>
      </w:r>
      <w:r w:rsidRPr="007C673C">
        <w:rPr>
          <w:u w:val="single"/>
        </w:rPr>
        <w:t xml:space="preserve"> the role the </w:t>
      </w:r>
      <w:r w:rsidRPr="007E5A85">
        <w:rPr>
          <w:highlight w:val="green"/>
          <w:u w:val="single"/>
        </w:rPr>
        <w:t>media</w:t>
      </w:r>
      <w:r w:rsidRPr="00DB0705">
        <w:rPr>
          <w:sz w:val="16"/>
          <w:szCs w:val="16"/>
          <w:u w:val="single"/>
        </w:rPr>
        <w:t xml:space="preserve"> plays. And while 28% of them said they consider bias a “major problem,” it’s reasonable to assume that many had outlets like Fox News in mind when they said that.</w:t>
      </w:r>
      <w:r w:rsidRPr="00DB0705">
        <w:rPr>
          <w:sz w:val="16"/>
          <w:szCs w:val="16"/>
        </w:rPr>
        <w:t xml:space="preserve"> That’s not a failure of objectivity by the mainstream media, either. That’s a reasonable expression of concern – and arguably one that the reality-based media is not adequately confronting. </w:t>
      </w:r>
      <w:r w:rsidRPr="007E5A85">
        <w:rPr>
          <w:b/>
          <w:bCs/>
          <w:highlight w:val="green"/>
          <w:u w:val="single"/>
        </w:rPr>
        <w:t>The survey did not define what it meant by</w:t>
      </w:r>
      <w:r w:rsidRPr="007E5A85">
        <w:rPr>
          <w:b/>
          <w:bCs/>
          <w:u w:val="single"/>
        </w:rPr>
        <w:t xml:space="preserve"> “news coverage” or “</w:t>
      </w:r>
      <w:r w:rsidRPr="007E5A85">
        <w:rPr>
          <w:b/>
          <w:bCs/>
          <w:highlight w:val="green"/>
          <w:u w:val="single"/>
        </w:rPr>
        <w:t>media</w:t>
      </w:r>
      <w:r w:rsidRPr="007E5A85">
        <w:rPr>
          <w:b/>
          <w:bCs/>
          <w:u w:val="single"/>
        </w:rPr>
        <w:t xml:space="preserve">,” leaving open a huge world of possibilities. </w:t>
      </w:r>
      <w:r w:rsidRPr="007E5A85">
        <w:rPr>
          <w:b/>
          <w:bCs/>
          <w:highlight w:val="green"/>
          <w:u w:val="single"/>
        </w:rPr>
        <w:t>Nor</w:t>
      </w:r>
      <w:r w:rsidRPr="007E5A85">
        <w:rPr>
          <w:b/>
          <w:bCs/>
          <w:u w:val="single"/>
        </w:rPr>
        <w:t xml:space="preserve"> did it define what it meant by “</w:t>
      </w:r>
      <w:r w:rsidRPr="007E5A85">
        <w:rPr>
          <w:b/>
          <w:bCs/>
          <w:highlight w:val="green"/>
          <w:u w:val="single"/>
        </w:rPr>
        <w:t>objective</w:t>
      </w:r>
      <w:r w:rsidRPr="007E5A85">
        <w:rPr>
          <w:highlight w:val="green"/>
          <w:u w:val="single"/>
        </w:rPr>
        <w:t>”</w:t>
      </w:r>
      <w:r w:rsidRPr="007C673C">
        <w:rPr>
          <w:u w:val="single"/>
        </w:rPr>
        <w:t xml:space="preserve"> or “neutral” – even while using those terms favorably in its questions. </w:t>
      </w:r>
      <w:r w:rsidRPr="007E5A85">
        <w:rPr>
          <w:highlight w:val="green"/>
          <w:u w:val="single"/>
        </w:rPr>
        <w:t xml:space="preserve">The </w:t>
      </w:r>
      <w:r w:rsidRPr="007E5A85">
        <w:rPr>
          <w:u w:val="single"/>
        </w:rPr>
        <w:t xml:space="preserve">two key </w:t>
      </w:r>
      <w:r w:rsidRPr="007E5A85">
        <w:rPr>
          <w:highlight w:val="green"/>
          <w:u w:val="single"/>
        </w:rPr>
        <w:t>bias prompts</w:t>
      </w:r>
      <w:r w:rsidRPr="007C673C">
        <w:rPr>
          <w:u w:val="single"/>
        </w:rPr>
        <w:t xml:space="preserve">, </w:t>
      </w:r>
      <w:r w:rsidRPr="007E5A85">
        <w:rPr>
          <w:highlight w:val="green"/>
          <w:u w:val="single"/>
        </w:rPr>
        <w:t>which respondents were asked</w:t>
      </w:r>
      <w:r w:rsidRPr="007C673C">
        <w:rPr>
          <w:u w:val="single"/>
        </w:rPr>
        <w:t xml:space="preserve"> to rate as “a major problem, a minor problem, or not a problem with news coverage today”</w:t>
      </w:r>
    </w:p>
    <w:p w14:paraId="59BF5E41" w14:textId="0439E218" w:rsidR="00073D16" w:rsidRDefault="00073D16" w:rsidP="00073D16">
      <w:pPr>
        <w:rPr>
          <w:sz w:val="16"/>
          <w:szCs w:val="16"/>
        </w:rPr>
      </w:pPr>
      <w:r w:rsidRPr="00B36CDC">
        <w:rPr>
          <w:sz w:val="16"/>
          <w:szCs w:val="16"/>
        </w:rPr>
        <w:t>conservative audiences (like Fox News).</w:t>
      </w:r>
    </w:p>
    <w:p w14:paraId="049A749A" w14:textId="77777777" w:rsidR="00481824" w:rsidRDefault="00481824" w:rsidP="00481824">
      <w:pPr>
        <w:pStyle w:val="Heading3"/>
      </w:pPr>
      <w:r>
        <w:t>Peace journalism</w:t>
      </w:r>
    </w:p>
    <w:p w14:paraId="3477E760" w14:textId="77777777" w:rsidR="00481824" w:rsidRPr="000F7FE5" w:rsidRDefault="00481824" w:rsidP="00481824">
      <w:pPr>
        <w:pStyle w:val="Heading4"/>
      </w:pPr>
      <w:r>
        <w:t>The opponent drastically undermines the idea of peace journalism through advocacy that helps deescalate conflicts</w:t>
      </w:r>
    </w:p>
    <w:p w14:paraId="76F426E3" w14:textId="77777777" w:rsidR="00481824" w:rsidRDefault="00481824" w:rsidP="00481824">
      <w:r w:rsidRPr="00EE1C2A">
        <w:t xml:space="preserve">Michael </w:t>
      </w:r>
      <w:r w:rsidRPr="000F7FE5">
        <w:rPr>
          <w:b/>
          <w:bCs/>
          <w:sz w:val="26"/>
          <w:szCs w:val="26"/>
        </w:rPr>
        <w:t>Greenwell 17</w:t>
      </w:r>
      <w:r w:rsidRPr="00EE1C2A">
        <w:t xml:space="preserve"> </w:t>
      </w:r>
      <w:proofErr w:type="spellStart"/>
      <w:r w:rsidRPr="00EE1C2A">
        <w:t>nov</w:t>
      </w:r>
      <w:proofErr w:type="spellEnd"/>
      <w:r w:rsidRPr="00EE1C2A">
        <w:t xml:space="preserve"> 29 Lecturer, School of Arts &amp; Humanities, Centre for Broadcasting and Journalism, Nottingham Trent University </w:t>
      </w:r>
      <w:hyperlink r:id="rId18" w:history="1">
        <w:r w:rsidRPr="00EE1C2A">
          <w:rPr>
            <w:rStyle w:val="Hyperlink"/>
          </w:rPr>
          <w:t>https://theconversation.com/how-peace-journalism-can-deescalate-conflict-in-the-age-of-trump-and-north-korea-88182</w:t>
        </w:r>
      </w:hyperlink>
      <w:r w:rsidRPr="00EE1C2A">
        <w:t xml:space="preserve"> “How Peace Journalism can deescalate conflict in the age of Trump and North Korea”</w:t>
      </w:r>
    </w:p>
    <w:p w14:paraId="0F84CA94" w14:textId="77777777" w:rsidR="00481824" w:rsidRDefault="00481824" w:rsidP="00481824">
      <w:pPr>
        <w:rPr>
          <w:u w:val="single"/>
        </w:rPr>
      </w:pPr>
      <w:r w:rsidRPr="00267E80">
        <w:rPr>
          <w:sz w:val="16"/>
          <w:szCs w:val="16"/>
        </w:rPr>
        <w:t>Drawing clear conclusions about the existence of such a cycle – a relationship between the actions of dominant actors, subsequent media coverage, and consequential actions potentially influenced by that media coverage – is extremely challenging.</w:t>
      </w:r>
      <w:r w:rsidRPr="00267E80">
        <w:rPr>
          <w:sz w:val="16"/>
          <w:szCs w:val="16"/>
          <w:u w:val="single"/>
        </w:rPr>
        <w:t xml:space="preserve"> But</w:t>
      </w:r>
      <w:r w:rsidRPr="00682D15">
        <w:rPr>
          <w:u w:val="single"/>
        </w:rPr>
        <w:t xml:space="preserve"> </w:t>
      </w:r>
      <w:proofErr w:type="spellStart"/>
      <w:r w:rsidRPr="00682D15">
        <w:rPr>
          <w:highlight w:val="green"/>
          <w:u w:val="single"/>
        </w:rPr>
        <w:t>analysing</w:t>
      </w:r>
      <w:proofErr w:type="spellEnd"/>
      <w:r w:rsidRPr="00682D15">
        <w:rPr>
          <w:u w:val="single"/>
        </w:rPr>
        <w:t xml:space="preserve"> the </w:t>
      </w:r>
      <w:r w:rsidRPr="00682D15">
        <w:rPr>
          <w:highlight w:val="green"/>
          <w:u w:val="single"/>
        </w:rPr>
        <w:t>coverage</w:t>
      </w:r>
      <w:r w:rsidRPr="00682D15">
        <w:rPr>
          <w:u w:val="single"/>
        </w:rPr>
        <w:t xml:space="preserve"> (and </w:t>
      </w:r>
      <w:proofErr w:type="spellStart"/>
      <w:r w:rsidRPr="00682D15">
        <w:rPr>
          <w:u w:val="single"/>
        </w:rPr>
        <w:t>behaviour</w:t>
      </w:r>
      <w:proofErr w:type="spellEnd"/>
      <w:r w:rsidRPr="00682D15">
        <w:rPr>
          <w:u w:val="single"/>
        </w:rPr>
        <w:t xml:space="preserve">) </w:t>
      </w:r>
      <w:r w:rsidRPr="00682D15">
        <w:rPr>
          <w:highlight w:val="green"/>
          <w:u w:val="single"/>
        </w:rPr>
        <w:t>of a bombastic Trump</w:t>
      </w:r>
      <w:r w:rsidRPr="00682D15">
        <w:rPr>
          <w:u w:val="single"/>
        </w:rPr>
        <w:t xml:space="preserve"> in previous press conferences, </w:t>
      </w:r>
      <w:r w:rsidRPr="00682D15">
        <w:rPr>
          <w:highlight w:val="green"/>
          <w:u w:val="single"/>
        </w:rPr>
        <w:t>while establishing</w:t>
      </w:r>
      <w:r w:rsidRPr="00682D15">
        <w:rPr>
          <w:u w:val="single"/>
        </w:rPr>
        <w:t xml:space="preserve"> its </w:t>
      </w:r>
      <w:r w:rsidRPr="00682D15">
        <w:rPr>
          <w:highlight w:val="green"/>
          <w:u w:val="single"/>
        </w:rPr>
        <w:t>impact on</w:t>
      </w:r>
      <w:r w:rsidRPr="00682D15">
        <w:rPr>
          <w:u w:val="single"/>
        </w:rPr>
        <w:t xml:space="preserve"> subsequent </w:t>
      </w:r>
      <w:r w:rsidRPr="00267E80">
        <w:rPr>
          <w:b/>
          <w:bCs/>
          <w:highlight w:val="green"/>
          <w:u w:val="single"/>
        </w:rPr>
        <w:t>events, is enabled by</w:t>
      </w:r>
      <w:r w:rsidRPr="00267E80">
        <w:rPr>
          <w:b/>
          <w:bCs/>
          <w:u w:val="single"/>
        </w:rPr>
        <w:t xml:space="preserve"> the discipline of </w:t>
      </w:r>
      <w:hyperlink r:id="rId19" w:history="1">
        <w:r w:rsidRPr="00267E80">
          <w:rPr>
            <w:rStyle w:val="Hyperlink"/>
            <w:b/>
            <w:bCs/>
            <w:highlight w:val="green"/>
            <w:u w:val="single"/>
          </w:rPr>
          <w:t>Peace Journalism</w:t>
        </w:r>
      </w:hyperlink>
      <w:r w:rsidRPr="00EE1C2A">
        <w:t>.</w:t>
      </w:r>
      <w:r>
        <w:t xml:space="preserve"> </w:t>
      </w:r>
      <w:r w:rsidRPr="00267E80">
        <w:rPr>
          <w:sz w:val="16"/>
          <w:szCs w:val="16"/>
        </w:rPr>
        <w:t xml:space="preserve">Close analysis of events through the lens of </w:t>
      </w:r>
      <w:r w:rsidRPr="00267E80">
        <w:rPr>
          <w:sz w:val="16"/>
          <w:szCs w:val="16"/>
          <w:u w:val="single"/>
        </w:rPr>
        <w:t xml:space="preserve">Peace Journalism can help </w:t>
      </w:r>
      <w:proofErr w:type="spellStart"/>
      <w:r w:rsidRPr="00267E80">
        <w:rPr>
          <w:sz w:val="16"/>
          <w:szCs w:val="16"/>
          <w:u w:val="single"/>
        </w:rPr>
        <w:t>theorise</w:t>
      </w:r>
      <w:proofErr w:type="spellEnd"/>
      <w:r w:rsidRPr="00267E80">
        <w:rPr>
          <w:sz w:val="16"/>
          <w:szCs w:val="16"/>
          <w:u w:val="single"/>
        </w:rPr>
        <w:t xml:space="preserve"> when media coverage may have helped escalate or deescalate </w:t>
      </w:r>
      <w:r w:rsidRPr="00267E80">
        <w:rPr>
          <w:sz w:val="16"/>
          <w:szCs w:val="16"/>
        </w:rPr>
        <w:t>conflict</w:t>
      </w:r>
      <w:r w:rsidRPr="00682D15">
        <w:rPr>
          <w:u w:val="single"/>
        </w:rPr>
        <w:t xml:space="preserve">. </w:t>
      </w:r>
      <w:r w:rsidRPr="00682D15">
        <w:rPr>
          <w:highlight w:val="green"/>
          <w:u w:val="single"/>
        </w:rPr>
        <w:t xml:space="preserve">Peace </w:t>
      </w:r>
      <w:r w:rsidRPr="00267E80">
        <w:rPr>
          <w:b/>
          <w:bCs/>
          <w:highlight w:val="green"/>
          <w:u w:val="single"/>
        </w:rPr>
        <w:t>Journalism aims to improve</w:t>
      </w:r>
      <w:r w:rsidRPr="00267E80">
        <w:rPr>
          <w:b/>
          <w:bCs/>
          <w:u w:val="single"/>
        </w:rPr>
        <w:t xml:space="preserve"> the conditions for </w:t>
      </w:r>
      <w:r w:rsidRPr="00267E80">
        <w:rPr>
          <w:b/>
          <w:bCs/>
          <w:highlight w:val="green"/>
          <w:u w:val="single"/>
        </w:rPr>
        <w:t>peace</w:t>
      </w:r>
      <w:r w:rsidRPr="00682D15">
        <w:rPr>
          <w:highlight w:val="green"/>
          <w:u w:val="single"/>
        </w:rPr>
        <w:t xml:space="preserve"> </w:t>
      </w:r>
      <w:r w:rsidRPr="00267E80">
        <w:rPr>
          <w:u w:val="single"/>
        </w:rPr>
        <w:t>through</w:t>
      </w:r>
      <w:r w:rsidRPr="00682D15">
        <w:rPr>
          <w:u w:val="single"/>
        </w:rPr>
        <w:t xml:space="preserve"> a considered </w:t>
      </w:r>
      <w:r w:rsidRPr="00267E80">
        <w:rPr>
          <w:u w:val="single"/>
        </w:rPr>
        <w:t>editorial approach</w:t>
      </w:r>
      <w:r w:rsidRPr="00682D15">
        <w:rPr>
          <w:u w:val="single"/>
        </w:rPr>
        <w:t xml:space="preserve"> and practice. </w:t>
      </w:r>
      <w:r w:rsidRPr="00682D15">
        <w:rPr>
          <w:highlight w:val="green"/>
          <w:u w:val="single"/>
        </w:rPr>
        <w:t>It is a means to peace</w:t>
      </w:r>
      <w:r w:rsidRPr="00682D15">
        <w:rPr>
          <w:u w:val="single"/>
        </w:rPr>
        <w:t xml:space="preserve">. </w:t>
      </w:r>
      <w:hyperlink r:id="rId20" w:history="1">
        <w:r w:rsidRPr="00682D15">
          <w:rPr>
            <w:rStyle w:val="Hyperlink"/>
            <w:u w:val="single"/>
          </w:rPr>
          <w:t xml:space="preserve">Johan </w:t>
        </w:r>
        <w:r w:rsidRPr="00682D15">
          <w:rPr>
            <w:rStyle w:val="Hyperlink"/>
            <w:highlight w:val="green"/>
            <w:u w:val="single"/>
          </w:rPr>
          <w:t>Galtung</w:t>
        </w:r>
      </w:hyperlink>
      <w:r w:rsidRPr="00682D15">
        <w:rPr>
          <w:u w:val="single"/>
        </w:rPr>
        <w:t xml:space="preserve"> first </w:t>
      </w:r>
      <w:proofErr w:type="spellStart"/>
      <w:r w:rsidRPr="00682D15">
        <w:rPr>
          <w:highlight w:val="green"/>
          <w:u w:val="single"/>
        </w:rPr>
        <w:t>theorised</w:t>
      </w:r>
      <w:proofErr w:type="spellEnd"/>
      <w:r w:rsidRPr="00682D15">
        <w:rPr>
          <w:u w:val="single"/>
        </w:rPr>
        <w:t xml:space="preserve"> the notion of </w:t>
      </w:r>
      <w:r w:rsidRPr="00682D15">
        <w:rPr>
          <w:highlight w:val="green"/>
          <w:u w:val="single"/>
        </w:rPr>
        <w:t xml:space="preserve">Peace Journalism in </w:t>
      </w:r>
      <w:r w:rsidRPr="00267E80">
        <w:rPr>
          <w:b/>
          <w:bCs/>
          <w:highlight w:val="green"/>
          <w:u w:val="single"/>
        </w:rPr>
        <w:t>contrast to</w:t>
      </w:r>
      <w:r w:rsidRPr="00267E80">
        <w:rPr>
          <w:b/>
          <w:bCs/>
          <w:u w:val="single"/>
        </w:rPr>
        <w:t xml:space="preserve"> the notion of “</w:t>
      </w:r>
      <w:r w:rsidRPr="00267E80">
        <w:rPr>
          <w:b/>
          <w:bCs/>
          <w:highlight w:val="green"/>
          <w:u w:val="single"/>
        </w:rPr>
        <w:t>War</w:t>
      </w:r>
      <w:r w:rsidRPr="00267E80">
        <w:rPr>
          <w:b/>
          <w:bCs/>
          <w:u w:val="single"/>
        </w:rPr>
        <w:t xml:space="preserve"> </w:t>
      </w:r>
      <w:r w:rsidRPr="00267E80">
        <w:rPr>
          <w:b/>
          <w:bCs/>
          <w:highlight w:val="green"/>
          <w:u w:val="single"/>
        </w:rPr>
        <w:t>Journalism</w:t>
      </w:r>
      <w:r w:rsidRPr="00682D15">
        <w:rPr>
          <w:u w:val="single"/>
        </w:rPr>
        <w:t>”.</w:t>
      </w:r>
      <w:r w:rsidRPr="00EE1C2A">
        <w:t xml:space="preserve"> War Journalism foregrounds violence and body counts. Today,</w:t>
      </w:r>
      <w:r>
        <w:t xml:space="preserve"> </w:t>
      </w:r>
      <w:hyperlink r:id="rId21" w:history="1">
        <w:r w:rsidRPr="00267E80">
          <w:rPr>
            <w:rStyle w:val="Hyperlink"/>
            <w:u w:val="single"/>
          </w:rPr>
          <w:t xml:space="preserve">Jake </w:t>
        </w:r>
        <w:r w:rsidRPr="00267E80">
          <w:rPr>
            <w:rStyle w:val="Hyperlink"/>
            <w:highlight w:val="green"/>
            <w:u w:val="single"/>
          </w:rPr>
          <w:t xml:space="preserve">Lynch and </w:t>
        </w:r>
        <w:r w:rsidRPr="00267E80">
          <w:rPr>
            <w:rStyle w:val="Hyperlink"/>
            <w:u w:val="single"/>
          </w:rPr>
          <w:t xml:space="preserve">Annabel </w:t>
        </w:r>
        <w:r w:rsidRPr="00267E80">
          <w:rPr>
            <w:rStyle w:val="Hyperlink"/>
            <w:highlight w:val="green"/>
            <w:u w:val="single"/>
          </w:rPr>
          <w:t>McGoldrick</w:t>
        </w:r>
      </w:hyperlink>
      <w:r w:rsidRPr="00267E80">
        <w:rPr>
          <w:highlight w:val="green"/>
          <w:u w:val="single"/>
        </w:rPr>
        <w:t xml:space="preserve"> </w:t>
      </w:r>
      <w:r w:rsidRPr="00267E80">
        <w:rPr>
          <w:u w:val="single"/>
        </w:rPr>
        <w:t xml:space="preserve">are </w:t>
      </w:r>
      <w:r w:rsidRPr="00267E80">
        <w:rPr>
          <w:highlight w:val="green"/>
          <w:u w:val="single"/>
        </w:rPr>
        <w:t>lead</w:t>
      </w:r>
      <w:r w:rsidRPr="00267E80">
        <w:rPr>
          <w:u w:val="single"/>
        </w:rPr>
        <w:t xml:space="preserve">ing proponents of </w:t>
      </w:r>
      <w:r w:rsidRPr="00267E80">
        <w:rPr>
          <w:highlight w:val="green"/>
          <w:u w:val="single"/>
        </w:rPr>
        <w:t>Peace Journalism</w:t>
      </w:r>
      <w:r w:rsidRPr="00EE1C2A">
        <w:t xml:space="preserve"> and adopt a critical, realist perspective when looking at the drivers of War Journalism.</w:t>
      </w:r>
      <w:r>
        <w:t xml:space="preserve"> </w:t>
      </w:r>
      <w:hyperlink r:id="rId22" w:history="1">
        <w:r w:rsidRPr="00682D15">
          <w:rPr>
            <w:rStyle w:val="Hyperlink"/>
            <w:u w:val="single"/>
          </w:rPr>
          <w:t>Lynch practices journalism</w:t>
        </w:r>
      </w:hyperlink>
      <w:r w:rsidRPr="00682D15">
        <w:rPr>
          <w:u w:val="single"/>
        </w:rPr>
        <w:t xml:space="preserve"> </w:t>
      </w:r>
      <w:r w:rsidRPr="00267E80">
        <w:rPr>
          <w:highlight w:val="green"/>
          <w:u w:val="single"/>
        </w:rPr>
        <w:t xml:space="preserve">that </w:t>
      </w:r>
      <w:r w:rsidRPr="00267E80">
        <w:rPr>
          <w:b/>
          <w:bCs/>
          <w:highlight w:val="green"/>
          <w:u w:val="single"/>
        </w:rPr>
        <w:t xml:space="preserve">foregrounds </w:t>
      </w:r>
      <w:proofErr w:type="spellStart"/>
      <w:r w:rsidRPr="00267E80">
        <w:rPr>
          <w:b/>
          <w:bCs/>
          <w:highlight w:val="green"/>
          <w:u w:val="single"/>
        </w:rPr>
        <w:t>marginalised</w:t>
      </w:r>
      <w:proofErr w:type="spellEnd"/>
      <w:r w:rsidRPr="00267E80">
        <w:rPr>
          <w:b/>
          <w:bCs/>
          <w:highlight w:val="green"/>
          <w:u w:val="single"/>
        </w:rPr>
        <w:t xml:space="preserve"> voices</w:t>
      </w:r>
      <w:r w:rsidRPr="00682D15">
        <w:rPr>
          <w:u w:val="single"/>
        </w:rPr>
        <w:t xml:space="preserve"> </w:t>
      </w:r>
      <w:r w:rsidRPr="00267E80">
        <w:rPr>
          <w:sz w:val="16"/>
          <w:szCs w:val="16"/>
          <w:u w:val="single"/>
        </w:rPr>
        <w:t xml:space="preserve">in </w:t>
      </w:r>
      <w:proofErr w:type="spellStart"/>
      <w:r w:rsidRPr="00267E80">
        <w:rPr>
          <w:sz w:val="16"/>
          <w:szCs w:val="16"/>
          <w:u w:val="single"/>
        </w:rPr>
        <w:t>favour</w:t>
      </w:r>
      <w:proofErr w:type="spellEnd"/>
      <w:r w:rsidRPr="00267E80">
        <w:rPr>
          <w:sz w:val="16"/>
          <w:szCs w:val="16"/>
          <w:u w:val="single"/>
        </w:rPr>
        <w:t xml:space="preserve"> of dominant actors, provides accurate context and history – instead of </w:t>
      </w:r>
      <w:proofErr w:type="spellStart"/>
      <w:r w:rsidRPr="00267E80">
        <w:rPr>
          <w:sz w:val="16"/>
          <w:szCs w:val="16"/>
          <w:u w:val="single"/>
        </w:rPr>
        <w:t>polarised</w:t>
      </w:r>
      <w:proofErr w:type="spellEnd"/>
      <w:r w:rsidRPr="00267E80">
        <w:rPr>
          <w:sz w:val="16"/>
          <w:szCs w:val="16"/>
          <w:u w:val="single"/>
        </w:rPr>
        <w:t>, short-term narratives –</w:t>
      </w:r>
      <w:r w:rsidRPr="00682D15">
        <w:rPr>
          <w:u w:val="single"/>
        </w:rPr>
        <w:t xml:space="preserve"> </w:t>
      </w:r>
      <w:r w:rsidRPr="00267E80">
        <w:rPr>
          <w:highlight w:val="green"/>
          <w:u w:val="single"/>
        </w:rPr>
        <w:t>and</w:t>
      </w:r>
      <w:r w:rsidRPr="00682D15">
        <w:rPr>
          <w:u w:val="single"/>
        </w:rPr>
        <w:t xml:space="preserve"> presents </w:t>
      </w:r>
      <w:r w:rsidRPr="00267E80">
        <w:rPr>
          <w:b/>
          <w:bCs/>
          <w:highlight w:val="green"/>
          <w:u w:val="single"/>
        </w:rPr>
        <w:t>peaceful options</w:t>
      </w:r>
      <w:r w:rsidRPr="00682D15">
        <w:rPr>
          <w:u w:val="single"/>
        </w:rPr>
        <w:t xml:space="preserve"> </w:t>
      </w:r>
      <w:r w:rsidRPr="00267E80">
        <w:rPr>
          <w:sz w:val="16"/>
          <w:szCs w:val="16"/>
          <w:u w:val="single"/>
        </w:rPr>
        <w:t>over grievances and violence. The format of rolling news, journalistic convention, and the (perceived) demand for war reporting, makes change hard. But</w:t>
      </w:r>
      <w:r w:rsidRPr="00682D15">
        <w:rPr>
          <w:u w:val="single"/>
        </w:rPr>
        <w:t xml:space="preserve"> </w:t>
      </w:r>
      <w:r w:rsidRPr="00267E80">
        <w:rPr>
          <w:highlight w:val="green"/>
          <w:u w:val="single"/>
        </w:rPr>
        <w:t>the media</w:t>
      </w:r>
      <w:r w:rsidRPr="00682D15">
        <w:rPr>
          <w:u w:val="single"/>
        </w:rPr>
        <w:t xml:space="preserve"> could </w:t>
      </w:r>
      <w:r w:rsidRPr="00267E80">
        <w:rPr>
          <w:highlight w:val="green"/>
          <w:u w:val="single"/>
        </w:rPr>
        <w:t>have a powerful role</w:t>
      </w:r>
      <w:r w:rsidRPr="00267E80">
        <w:rPr>
          <w:sz w:val="16"/>
          <w:szCs w:val="16"/>
        </w:rPr>
        <w:t xml:space="preserve"> to play. </w:t>
      </w:r>
      <w:hyperlink r:id="rId23" w:history="1">
        <w:r w:rsidRPr="00267E80">
          <w:rPr>
            <w:rStyle w:val="Hyperlink"/>
            <w:sz w:val="16"/>
            <w:szCs w:val="16"/>
          </w:rPr>
          <w:t>Propaganda on the radio</w:t>
        </w:r>
      </w:hyperlink>
      <w:r w:rsidRPr="00267E80">
        <w:rPr>
          <w:sz w:val="16"/>
          <w:szCs w:val="16"/>
        </w:rPr>
        <w:t xml:space="preserve">, and specifically </w:t>
      </w:r>
      <w:hyperlink r:id="rId24" w:history="1">
        <w:r w:rsidRPr="00267E80">
          <w:rPr>
            <w:rStyle w:val="Hyperlink"/>
            <w:sz w:val="16"/>
            <w:szCs w:val="16"/>
          </w:rPr>
          <w:t xml:space="preserve">Radio Television Libre des Mille </w:t>
        </w:r>
        <w:proofErr w:type="spellStart"/>
        <w:r w:rsidRPr="00267E80">
          <w:rPr>
            <w:rStyle w:val="Hyperlink"/>
            <w:sz w:val="16"/>
            <w:szCs w:val="16"/>
          </w:rPr>
          <w:t>Collines</w:t>
        </w:r>
        <w:proofErr w:type="spellEnd"/>
      </w:hyperlink>
      <w:r w:rsidRPr="00267E80">
        <w:rPr>
          <w:sz w:val="16"/>
          <w:szCs w:val="16"/>
        </w:rPr>
        <w:t xml:space="preserve">, </w:t>
      </w:r>
      <w:proofErr w:type="spellStart"/>
      <w:r w:rsidRPr="00267E80">
        <w:rPr>
          <w:sz w:val="16"/>
          <w:szCs w:val="16"/>
        </w:rPr>
        <w:t>fuelled</w:t>
      </w:r>
      <w:proofErr w:type="spellEnd"/>
      <w:r w:rsidRPr="00267E80">
        <w:rPr>
          <w:sz w:val="16"/>
          <w:szCs w:val="16"/>
        </w:rPr>
        <w:t xml:space="preserve"> genocide in Rwanda, while child soldiers in Liberia imitated </w:t>
      </w:r>
      <w:hyperlink r:id="rId25" w:history="1">
        <w:r w:rsidRPr="00267E80">
          <w:rPr>
            <w:rStyle w:val="Hyperlink"/>
            <w:sz w:val="16"/>
            <w:szCs w:val="16"/>
          </w:rPr>
          <w:t>warlords on the news</w:t>
        </w:r>
      </w:hyperlink>
      <w:r w:rsidRPr="00267E80">
        <w:rPr>
          <w:sz w:val="16"/>
          <w:szCs w:val="16"/>
        </w:rPr>
        <w:t xml:space="preserve">. Perhaps it’s time that Peace Journalism enabled constructive analysis when framing conflict coverage and identified relationships between the media and escalation. Trump’s cataclysmic rhetoric, for now, has diminished, and studying any influence by the media (if the heat of conflict turns up or down) is important. Indeed, it could be crucial with this </w:t>
      </w:r>
      <w:hyperlink r:id="rId26" w:history="1">
        <w:r w:rsidRPr="00267E80">
          <w:rPr>
            <w:rStyle w:val="Hyperlink"/>
            <w:sz w:val="16"/>
            <w:szCs w:val="16"/>
          </w:rPr>
          <w:t>media fixated, tweet-happy President</w:t>
        </w:r>
      </w:hyperlink>
      <w:r w:rsidRPr="00267E80">
        <w:rPr>
          <w:sz w:val="16"/>
          <w:szCs w:val="16"/>
        </w:rPr>
        <w:t xml:space="preserve">. What to do… So how can the media provide coverage that supports peaceful ends and addresses structural inequalities? There could be hope in </w:t>
      </w:r>
      <w:hyperlink r:id="rId27" w:history="1">
        <w:r w:rsidRPr="00267E80">
          <w:rPr>
            <w:rStyle w:val="Hyperlink"/>
            <w:sz w:val="16"/>
            <w:szCs w:val="16"/>
          </w:rPr>
          <w:t>Manuel Castells’ “network society”</w:t>
        </w:r>
      </w:hyperlink>
      <w:r w:rsidRPr="00267E80">
        <w:rPr>
          <w:sz w:val="16"/>
          <w:szCs w:val="16"/>
        </w:rPr>
        <w:t xml:space="preserve">, whereby consumers increasingly drive digital content. Could journalists and audiences adapt in unison to more constructive narratives about conflict and the path to peace? </w:t>
      </w:r>
      <w:r w:rsidRPr="00267E80">
        <w:rPr>
          <w:highlight w:val="green"/>
          <w:u w:val="single"/>
        </w:rPr>
        <w:t xml:space="preserve">Lynch and McGoldrick </w:t>
      </w:r>
      <w:hyperlink r:id="rId28" w:history="1">
        <w:r w:rsidRPr="00267E80">
          <w:rPr>
            <w:rStyle w:val="Hyperlink"/>
            <w:highlight w:val="green"/>
            <w:u w:val="single"/>
          </w:rPr>
          <w:t>have evidence</w:t>
        </w:r>
      </w:hyperlink>
      <w:r w:rsidRPr="00267E80">
        <w:rPr>
          <w:highlight w:val="green"/>
          <w:u w:val="single"/>
        </w:rPr>
        <w:t xml:space="preserve"> of </w:t>
      </w:r>
      <w:r w:rsidRPr="00267E80">
        <w:rPr>
          <w:b/>
          <w:bCs/>
          <w:highlight w:val="green"/>
          <w:u w:val="single"/>
        </w:rPr>
        <w:t xml:space="preserve">positive </w:t>
      </w:r>
      <w:r w:rsidRPr="00267E80">
        <w:rPr>
          <w:b/>
          <w:bCs/>
          <w:u w:val="single"/>
        </w:rPr>
        <w:t xml:space="preserve">audience </w:t>
      </w:r>
      <w:r w:rsidRPr="00267E80">
        <w:rPr>
          <w:b/>
          <w:bCs/>
          <w:highlight w:val="green"/>
          <w:u w:val="single"/>
        </w:rPr>
        <w:t>responses to more conflict</w:t>
      </w:r>
      <w:r w:rsidRPr="00267E80">
        <w:rPr>
          <w:b/>
          <w:bCs/>
          <w:u w:val="single"/>
        </w:rPr>
        <w:t xml:space="preserve">-sensitive </w:t>
      </w:r>
      <w:r w:rsidRPr="00267E80">
        <w:rPr>
          <w:b/>
          <w:bCs/>
          <w:highlight w:val="green"/>
          <w:u w:val="single"/>
        </w:rPr>
        <w:t>coverage</w:t>
      </w:r>
      <w:r w:rsidRPr="00682D15">
        <w:rPr>
          <w:u w:val="single"/>
        </w:rPr>
        <w:t>,</w:t>
      </w:r>
      <w:r w:rsidRPr="00267E80">
        <w:rPr>
          <w:sz w:val="16"/>
          <w:szCs w:val="16"/>
        </w:rPr>
        <w:t xml:space="preserve"> so could audiences dictate supply through demand? Conflicts and coverage vary. There is no possibility of repeating conflicts and comparing influential factors and consequential results. Conflict contexts are not amenable to controlled study. Drivers and events cannot be studied empirically. Media owners (and dominant interests) diverting from that old adage of </w:t>
      </w:r>
      <w:hyperlink r:id="rId29" w:history="1">
        <w:r w:rsidRPr="00267E80">
          <w:rPr>
            <w:rStyle w:val="Hyperlink"/>
            <w:sz w:val="16"/>
            <w:szCs w:val="16"/>
          </w:rPr>
          <w:t>“if it bleeds, it leads”</w:t>
        </w:r>
      </w:hyperlink>
      <w:r w:rsidRPr="00267E80">
        <w:rPr>
          <w:sz w:val="16"/>
          <w:szCs w:val="16"/>
        </w:rPr>
        <w:t xml:space="preserve">, social media, finding a responsible journalistic model, and consumers bolstering demand for it could all help. But currently news institutions are falling short when it comes to constructive peace coverage. However, there is hope, as some recent </w:t>
      </w:r>
      <w:hyperlink r:id="rId30" w:history="1">
        <w:r w:rsidRPr="00267E80">
          <w:rPr>
            <w:rStyle w:val="Hyperlink"/>
            <w:sz w:val="16"/>
            <w:szCs w:val="16"/>
          </w:rPr>
          <w:t>coverage of South Korea</w:t>
        </w:r>
      </w:hyperlink>
      <w:r w:rsidRPr="00267E80">
        <w:rPr>
          <w:sz w:val="16"/>
          <w:szCs w:val="16"/>
        </w:rPr>
        <w:t xml:space="preserve"> shows, and it continues with deeper ethical discussion and teaching around hybrid forms of journalism, as at the </w:t>
      </w:r>
      <w:hyperlink r:id="rId31" w:history="1">
        <w:r w:rsidRPr="00267E80">
          <w:rPr>
            <w:rStyle w:val="Hyperlink"/>
            <w:sz w:val="16"/>
            <w:szCs w:val="16"/>
          </w:rPr>
          <w:t>Centre for Broadcasting and Journalism</w:t>
        </w:r>
      </w:hyperlink>
      <w:r w:rsidRPr="00267E80">
        <w:rPr>
          <w:sz w:val="16"/>
          <w:szCs w:val="16"/>
        </w:rPr>
        <w:t xml:space="preserve"> at Nottingham Trent University. </w:t>
      </w:r>
      <w:r w:rsidRPr="00267E80">
        <w:rPr>
          <w:b/>
          <w:bCs/>
          <w:highlight w:val="green"/>
          <w:u w:val="single"/>
        </w:rPr>
        <w:t>Peace Journalism opposes War</w:t>
      </w:r>
      <w:r w:rsidRPr="00267E80">
        <w:rPr>
          <w:highlight w:val="green"/>
          <w:u w:val="single"/>
        </w:rPr>
        <w:t xml:space="preserve"> </w:t>
      </w:r>
      <w:proofErr w:type="gramStart"/>
      <w:r w:rsidRPr="00267E80">
        <w:rPr>
          <w:u w:val="single"/>
        </w:rPr>
        <w:t>Journalism, but</w:t>
      </w:r>
      <w:proofErr w:type="gramEnd"/>
      <w:r w:rsidRPr="00267E80">
        <w:rPr>
          <w:u w:val="single"/>
        </w:rPr>
        <w:t xml:space="preserve"> does </w:t>
      </w:r>
      <w:r w:rsidRPr="00267E80">
        <w:rPr>
          <w:highlight w:val="green"/>
          <w:u w:val="single"/>
        </w:rPr>
        <w:t xml:space="preserve">not </w:t>
      </w:r>
      <w:r w:rsidRPr="00267E80">
        <w:rPr>
          <w:u w:val="single"/>
        </w:rPr>
        <w:t xml:space="preserve">oppose </w:t>
      </w:r>
      <w:r w:rsidRPr="00267E80">
        <w:rPr>
          <w:highlight w:val="green"/>
          <w:u w:val="single"/>
        </w:rPr>
        <w:t xml:space="preserve">quality </w:t>
      </w:r>
      <w:r w:rsidRPr="00267E80">
        <w:rPr>
          <w:u w:val="single"/>
        </w:rPr>
        <w:t>journalism.</w:t>
      </w:r>
      <w:r w:rsidRPr="00682D15">
        <w:rPr>
          <w:u w:val="single"/>
        </w:rPr>
        <w:t xml:space="preserve"> There needs to be more commitment to </w:t>
      </w:r>
      <w:r w:rsidRPr="00267E80">
        <w:rPr>
          <w:highlight w:val="green"/>
          <w:u w:val="single"/>
        </w:rPr>
        <w:t>it</w:t>
      </w:r>
      <w:r w:rsidRPr="00682D15">
        <w:rPr>
          <w:u w:val="single"/>
        </w:rPr>
        <w:t xml:space="preserve">s implementation and understanding of its purpose. Peace Journalism </w:t>
      </w:r>
      <w:r w:rsidRPr="00267E80">
        <w:rPr>
          <w:u w:val="single"/>
        </w:rPr>
        <w:t>demands</w:t>
      </w:r>
      <w:r w:rsidRPr="00682D15">
        <w:rPr>
          <w:u w:val="single"/>
        </w:rPr>
        <w:t xml:space="preserve"> a multi-disciplinary approach, </w:t>
      </w:r>
      <w:r w:rsidRPr="00267E80">
        <w:rPr>
          <w:highlight w:val="green"/>
          <w:u w:val="single"/>
        </w:rPr>
        <w:t xml:space="preserve">enriches </w:t>
      </w:r>
      <w:proofErr w:type="gramStart"/>
      <w:r w:rsidRPr="00267E80">
        <w:rPr>
          <w:highlight w:val="green"/>
          <w:u w:val="single"/>
        </w:rPr>
        <w:t>studies</w:t>
      </w:r>
      <w:proofErr w:type="gramEnd"/>
      <w:r w:rsidRPr="00267E80">
        <w:rPr>
          <w:highlight w:val="green"/>
          <w:u w:val="single"/>
        </w:rPr>
        <w:t xml:space="preserve"> and</w:t>
      </w:r>
      <w:r w:rsidRPr="00682D15">
        <w:rPr>
          <w:u w:val="single"/>
        </w:rPr>
        <w:t xml:space="preserve"> </w:t>
      </w:r>
      <w:r w:rsidRPr="00267E80">
        <w:rPr>
          <w:b/>
          <w:bCs/>
          <w:u w:val="single"/>
        </w:rPr>
        <w:t xml:space="preserve">seemingly </w:t>
      </w:r>
      <w:r w:rsidRPr="00267E80">
        <w:rPr>
          <w:b/>
          <w:bCs/>
          <w:highlight w:val="green"/>
          <w:u w:val="single"/>
        </w:rPr>
        <w:t>appeals to the next generation</w:t>
      </w:r>
      <w:r w:rsidRPr="00682D15">
        <w:rPr>
          <w:u w:val="single"/>
        </w:rPr>
        <w:t xml:space="preserve">. And after all, it is they who will inherit the legacy of Trump and the society that is defined by its </w:t>
      </w:r>
      <w:r>
        <w:rPr>
          <w:u w:val="single"/>
        </w:rPr>
        <w:t>6</w:t>
      </w:r>
      <w:r w:rsidRPr="00682D15">
        <w:rPr>
          <w:u w:val="single"/>
        </w:rPr>
        <w:t>media.</w:t>
      </w:r>
    </w:p>
    <w:p w14:paraId="3BA35902" w14:textId="77777777" w:rsidR="00481824" w:rsidRDefault="00481824" w:rsidP="00073D16">
      <w:pPr>
        <w:rPr>
          <w:sz w:val="16"/>
          <w:szCs w:val="16"/>
        </w:rPr>
      </w:pPr>
    </w:p>
    <w:p w14:paraId="1940BE82" w14:textId="4F98EF8D" w:rsidR="00073D16" w:rsidRDefault="00073D16" w:rsidP="00073D16">
      <w:pPr>
        <w:pStyle w:val="Heading3"/>
      </w:pPr>
      <w:r>
        <w:t>AT dem</w:t>
      </w:r>
    </w:p>
    <w:p w14:paraId="392AE1EB" w14:textId="5A703DEB" w:rsidR="00073D16" w:rsidRDefault="00073D16" w:rsidP="00073D16">
      <w:r>
        <w:t>Just refer to the K… dem bad</w:t>
      </w:r>
    </w:p>
    <w:p w14:paraId="79B2446A" w14:textId="77777777" w:rsidR="00073D16" w:rsidRPr="00555E1D" w:rsidRDefault="00073D16" w:rsidP="00073D16">
      <w:pPr>
        <w:pStyle w:val="Heading4"/>
        <w:rPr>
          <w:rFonts w:cs="Calibri"/>
        </w:rPr>
      </w:pPr>
      <w:r w:rsidRPr="00555E1D">
        <w:rPr>
          <w:rFonts w:cs="Calibri"/>
        </w:rPr>
        <w:t>Democracy causes great power nuclear war – backsliding solves.</w:t>
      </w:r>
    </w:p>
    <w:p w14:paraId="46F78FAB" w14:textId="77777777" w:rsidR="00073D16" w:rsidRPr="00555E1D" w:rsidRDefault="00073D16" w:rsidP="00073D16">
      <w:r w:rsidRPr="00555E1D">
        <w:rPr>
          <w:rStyle w:val="Style13ptBold"/>
        </w:rPr>
        <w:t>Muller ’15</w:t>
      </w:r>
      <w:r w:rsidRPr="00555E1D">
        <w:t xml:space="preserve"> </w:t>
      </w:r>
      <w:r w:rsidRPr="00555E1D">
        <w:rPr>
          <w:sz w:val="16"/>
          <w:szCs w:val="16"/>
        </w:rPr>
        <w:t>– director of the Peace Research Institute in Frankfurt, professor of International Relations at Goethe University (Harald, Democracy, Peace, and Security, Lexington Books pp. 44-49)</w:t>
      </w:r>
    </w:p>
    <w:p w14:paraId="224F6206" w14:textId="77777777" w:rsidR="00073D16" w:rsidRPr="00DF29E7" w:rsidRDefault="00073D16" w:rsidP="00073D16">
      <w:pPr>
        <w:rPr>
          <w:rStyle w:val="Style13ptBold"/>
          <w:b w:val="0"/>
          <w:color w:val="FF0000"/>
          <w:sz w:val="16"/>
        </w:rPr>
      </w:pPr>
      <w:r w:rsidRPr="00555E1D">
        <w:rPr>
          <w:rStyle w:val="TitleChar"/>
        </w:rPr>
        <w:t>My</w:t>
      </w:r>
      <w:r w:rsidRPr="00555E1D">
        <w:rPr>
          <w:sz w:val="16"/>
        </w:rPr>
        <w:t xml:space="preserve"> own </w:t>
      </w:r>
      <w:r w:rsidRPr="00555E1D">
        <w:rPr>
          <w:rStyle w:val="TitleChar"/>
        </w:rPr>
        <w:t>proposal</w:t>
      </w:r>
      <w:r w:rsidRPr="00555E1D">
        <w:rPr>
          <w:sz w:val="16"/>
        </w:rPr>
        <w:t xml:space="preserve"> for solving the problem. developed together with my colleague Jonas Wolff (</w:t>
      </w:r>
      <w:proofErr w:type="spellStart"/>
      <w:r w:rsidRPr="00555E1D">
        <w:rPr>
          <w:sz w:val="16"/>
        </w:rPr>
        <w:t>Müllcr</w:t>
      </w:r>
      <w:proofErr w:type="spellEnd"/>
      <w:r w:rsidRPr="00555E1D">
        <w:rPr>
          <w:sz w:val="16"/>
        </w:rPr>
        <w:t xml:space="preserve"> 2004. Muller/Wolff 2006). </w:t>
      </w:r>
      <w:r w:rsidRPr="00555E1D">
        <w:rPr>
          <w:rStyle w:val="Emphasis"/>
        </w:rPr>
        <w:t>turns the issue upside down</w:t>
      </w:r>
      <w:r w:rsidRPr="00555E1D">
        <w:rPr>
          <w:sz w:val="16"/>
        </w:rPr>
        <w:t xml:space="preserve">: </w:t>
      </w:r>
      <w:r w:rsidRPr="00555E1D">
        <w:rPr>
          <w:rStyle w:val="TitleChar"/>
        </w:rPr>
        <w:t>We do not start with explaining mutual democratic peacefulness</w:t>
      </w:r>
      <w:r w:rsidRPr="00555E1D">
        <w:rPr>
          <w:sz w:val="16"/>
        </w:rPr>
        <w:t xml:space="preserve">, </w:t>
      </w:r>
      <w:r w:rsidRPr="00555E1D">
        <w:rPr>
          <w:rStyle w:val="TitleChar"/>
        </w:rPr>
        <w:t>but</w:t>
      </w:r>
      <w:r w:rsidRPr="00555E1D">
        <w:rPr>
          <w:sz w:val="16"/>
        </w:rPr>
        <w:t xml:space="preserve"> its opposite. </w:t>
      </w:r>
      <w:r w:rsidRPr="00555E1D">
        <w:rPr>
          <w:rStyle w:val="TitleChar"/>
        </w:rPr>
        <w:t xml:space="preserve">the proven capability of </w:t>
      </w:r>
      <w:r w:rsidRPr="00555E1D">
        <w:rPr>
          <w:rStyle w:val="TitleChar"/>
          <w:highlight w:val="green"/>
        </w:rPr>
        <w:t>democracies</w:t>
      </w:r>
      <w:r w:rsidRPr="00555E1D">
        <w:rPr>
          <w:rStyle w:val="TitleChar"/>
        </w:rPr>
        <w:t xml:space="preserve"> to </w:t>
      </w:r>
      <w:r w:rsidRPr="00555E1D">
        <w:rPr>
          <w:rStyle w:val="Emphasis"/>
          <w:highlight w:val="green"/>
        </w:rPr>
        <w:t>act aggressively</w:t>
      </w:r>
      <w:r w:rsidRPr="00555E1D">
        <w:rPr>
          <w:sz w:val="16"/>
        </w:rPr>
        <w:t xml:space="preserve"> </w:t>
      </w:r>
      <w:r w:rsidRPr="00555E1D">
        <w:rPr>
          <w:rStyle w:val="TitleChar"/>
        </w:rPr>
        <w:t>against non-democracies</w:t>
      </w:r>
      <w:r w:rsidRPr="00555E1D">
        <w:rPr>
          <w:sz w:val="16"/>
        </w:rPr>
        <w:t>. We note that—</w:t>
      </w:r>
      <w:r w:rsidRPr="00555E1D">
        <w:rPr>
          <w:rStyle w:val="TitleChar"/>
        </w:rPr>
        <w:t xml:space="preserve">apart from </w:t>
      </w:r>
      <w:r w:rsidRPr="00555E1D">
        <w:rPr>
          <w:rStyle w:val="Emphasis"/>
        </w:rPr>
        <w:t>self-defense</w:t>
      </w:r>
      <w:r w:rsidRPr="00555E1D">
        <w:rPr>
          <w:sz w:val="16"/>
        </w:rPr>
        <w:t xml:space="preserve"> </w:t>
      </w:r>
      <w:r w:rsidRPr="00555E1D">
        <w:rPr>
          <w:rStyle w:val="TitleChar"/>
        </w:rPr>
        <w:t xml:space="preserve">where </w:t>
      </w:r>
      <w:r w:rsidRPr="00555E1D">
        <w:rPr>
          <w:rStyle w:val="TitleChar"/>
          <w:highlight w:val="green"/>
        </w:rPr>
        <w:t>there is no difference between democracies and non-democracies</w:t>
      </w:r>
      <w:r w:rsidRPr="00555E1D">
        <w:rPr>
          <w:sz w:val="16"/>
        </w:rPr>
        <w:t>——</w:t>
      </w:r>
      <w:r w:rsidRPr="00555E1D">
        <w:rPr>
          <w:rStyle w:val="Emphasis"/>
          <w:highlight w:val="green"/>
        </w:rPr>
        <w:t>democratic states go to war</w:t>
      </w:r>
      <w:r w:rsidRPr="00555E1D">
        <w:rPr>
          <w:sz w:val="16"/>
        </w:rPr>
        <w:t>—</w:t>
      </w:r>
      <w:r w:rsidRPr="00555E1D">
        <w:rPr>
          <w:rStyle w:val="TitleChar"/>
        </w:rPr>
        <w:t>in contrast to non-democracies</w:t>
      </w:r>
      <w:r w:rsidRPr="00555E1D">
        <w:rPr>
          <w:sz w:val="16"/>
        </w:rPr>
        <w:t>—</w:t>
      </w:r>
      <w:r w:rsidRPr="00555E1D">
        <w:rPr>
          <w:rStyle w:val="TitleChar"/>
          <w:highlight w:val="green"/>
        </w:rPr>
        <w:t xml:space="preserve">to uphold </w:t>
      </w:r>
      <w:r w:rsidRPr="00555E1D">
        <w:rPr>
          <w:rStyle w:val="Emphasis"/>
          <w:highlight w:val="green"/>
        </w:rPr>
        <w:t>i</w:t>
      </w:r>
      <w:r w:rsidRPr="00555E1D">
        <w:rPr>
          <w:rStyle w:val="Emphasis"/>
        </w:rPr>
        <w:t xml:space="preserve">nternational </w:t>
      </w:r>
      <w:r w:rsidRPr="00555E1D">
        <w:rPr>
          <w:rStyle w:val="Emphasis"/>
          <w:highlight w:val="green"/>
        </w:rPr>
        <w:t>law</w:t>
      </w:r>
      <w:r w:rsidRPr="00555E1D">
        <w:rPr>
          <w:sz w:val="16"/>
        </w:rPr>
        <w:t xml:space="preserve"> (or their own interpretation thereof), </w:t>
      </w:r>
      <w:r w:rsidRPr="00555E1D">
        <w:rPr>
          <w:rStyle w:val="Emphasis"/>
        </w:rPr>
        <w:t xml:space="preserve">to </w:t>
      </w:r>
      <w:r w:rsidRPr="00555E1D">
        <w:rPr>
          <w:rStyle w:val="Emphasis"/>
          <w:highlight w:val="green"/>
        </w:rPr>
        <w:t>prevent anarchy</w:t>
      </w:r>
      <w:r w:rsidRPr="00555E1D">
        <w:rPr>
          <w:sz w:val="16"/>
        </w:rPr>
        <w:t xml:space="preserve"> through state failure, </w:t>
      </w:r>
      <w:r w:rsidRPr="00555E1D">
        <w:rPr>
          <w:rStyle w:val="TitleChar"/>
        </w:rPr>
        <w:t xml:space="preserve">to </w:t>
      </w:r>
      <w:r w:rsidRPr="00555E1D">
        <w:rPr>
          <w:rStyle w:val="Emphasis"/>
        </w:rPr>
        <w:t>“save strangers”</w:t>
      </w:r>
      <w:r w:rsidRPr="00555E1D">
        <w:rPr>
          <w:sz w:val="16"/>
        </w:rPr>
        <w:t xml:space="preserve"> when dictatorships massacre their own people, </w:t>
      </w:r>
      <w:r w:rsidRPr="00555E1D">
        <w:rPr>
          <w:rStyle w:val="TitleChar"/>
        </w:rPr>
        <w:t xml:space="preserve">and to </w:t>
      </w:r>
      <w:r w:rsidRPr="00555E1D">
        <w:rPr>
          <w:rStyle w:val="Emphasis"/>
        </w:rPr>
        <w:t>promote democracy</w:t>
      </w:r>
      <w:r w:rsidRPr="00555E1D">
        <w:rPr>
          <w:sz w:val="16"/>
        </w:rPr>
        <w:t xml:space="preserve">. </w:t>
      </w:r>
      <w:r w:rsidRPr="00555E1D">
        <w:rPr>
          <w:rStyle w:val="TitleChar"/>
        </w:rPr>
        <w:t>None of these acts is likely to find its target in a democracy</w:t>
      </w:r>
      <w:r w:rsidRPr="00555E1D">
        <w:rPr>
          <w:sz w:val="16"/>
        </w:rPr>
        <w:t xml:space="preserve">. Since the use of force by democracies is hardly possible without public justification, even the rhetorical use of the said reasons will not stand public scrutiny when uttered against a democracy—people will not believe it, </w:t>
      </w:r>
      <w:r w:rsidRPr="00555E1D">
        <w:rPr>
          <w:rStyle w:val="TitleChar"/>
        </w:rPr>
        <w:t xml:space="preserve">War </w:t>
      </w:r>
      <w:r w:rsidRPr="00555E1D">
        <w:rPr>
          <w:rStyle w:val="Emphasis"/>
        </w:rPr>
        <w:t>other than for self-defense</w:t>
      </w:r>
      <w:r w:rsidRPr="00555E1D">
        <w:rPr>
          <w:rStyle w:val="TitleChar"/>
        </w:rPr>
        <w:t xml:space="preserve"> thus can only be fought </w:t>
      </w:r>
      <w:r w:rsidRPr="00555E1D">
        <w:rPr>
          <w:rStyle w:val="Emphasis"/>
        </w:rPr>
        <w:t>by democracies</w:t>
      </w:r>
      <w:r w:rsidRPr="00555E1D">
        <w:rPr>
          <w:sz w:val="16"/>
        </w:rPr>
        <w:t xml:space="preserve"> against non-democracies </w:t>
      </w:r>
      <w:r w:rsidRPr="00555E1D">
        <w:rPr>
          <w:rStyle w:val="TitleChar"/>
        </w:rPr>
        <w:t xml:space="preserve">because </w:t>
      </w:r>
      <w:r w:rsidRPr="00555E1D">
        <w:rPr>
          <w:rStyle w:val="Emphasis"/>
        </w:rPr>
        <w:t>against a fellow democracy</w:t>
      </w:r>
      <w:r w:rsidRPr="00555E1D">
        <w:rPr>
          <w:rStyle w:val="TitleChar"/>
        </w:rPr>
        <w:t xml:space="preserve"> justification </w:t>
      </w:r>
      <w:r w:rsidRPr="00555E1D">
        <w:rPr>
          <w:rStyle w:val="Emphasis"/>
        </w:rPr>
        <w:t>would fail.</w:t>
      </w:r>
      <w:r w:rsidRPr="00555E1D">
        <w:rPr>
          <w:rStyle w:val="TitleChar"/>
        </w:rPr>
        <w:t xml:space="preserve"> </w:t>
      </w:r>
      <w:r w:rsidRPr="00555E1D">
        <w:rPr>
          <w:sz w:val="16"/>
        </w:rPr>
        <w:t xml:space="preserve">Because whether this is the case or not to a degree that justifies war as the ‘ultimate means” must rely on practical judgments. and practical judgments can differ among even reasonable people. democracies might disagree </w:t>
      </w:r>
      <w:proofErr w:type="gramStart"/>
      <w:r w:rsidRPr="00555E1D">
        <w:rPr>
          <w:sz w:val="16"/>
        </w:rPr>
        <w:t>whether or not</w:t>
      </w:r>
      <w:proofErr w:type="gramEnd"/>
      <w:r w:rsidRPr="00555E1D">
        <w:rPr>
          <w:sz w:val="16"/>
        </w:rPr>
        <w:t xml:space="preserve"> the judgment applies in specific cases. Democracies also show variance in that regard due (o </w:t>
      </w:r>
      <w:proofErr w:type="gramStart"/>
      <w:r w:rsidRPr="00555E1D">
        <w:rPr>
          <w:sz w:val="16"/>
        </w:rPr>
        <w:t>a systematic</w:t>
      </w:r>
      <w:proofErr w:type="gramEnd"/>
      <w:r w:rsidRPr="00555E1D">
        <w:rPr>
          <w:sz w:val="16"/>
        </w:rPr>
        <w:t xml:space="preserve">. political-culturally rooted different propensity to judge situations as </w:t>
      </w:r>
      <w:proofErr w:type="spellStart"/>
      <w:r w:rsidRPr="00555E1D">
        <w:rPr>
          <w:sz w:val="16"/>
        </w:rPr>
        <w:t>justifing</w:t>
      </w:r>
      <w:proofErr w:type="spellEnd"/>
      <w:r w:rsidRPr="00555E1D">
        <w:rPr>
          <w:sz w:val="16"/>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555E1D">
        <w:rPr>
          <w:sz w:val="16"/>
        </w:rPr>
        <w:t>fairly warlike</w:t>
      </w:r>
      <w:proofErr w:type="gramEnd"/>
      <w:r w:rsidRPr="00555E1D">
        <w:rPr>
          <w:sz w:val="16"/>
        </w:rPr>
        <w:t xml:space="preserv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t>
      </w:r>
      <w:proofErr w:type="gramStart"/>
      <w:r w:rsidRPr="00555E1D">
        <w:rPr>
          <w:sz w:val="16"/>
        </w:rPr>
        <w:t>wars</w:t>
      </w:r>
      <w:proofErr w:type="gramEnd"/>
      <w:r w:rsidRPr="00555E1D">
        <w:rPr>
          <w:sz w:val="16"/>
        </w:rPr>
        <w:t xml:space="preserve"> and the like dominate the international agenda on war and peace. At the classical level of international relations, in the relationships among major powers. developments arc </w:t>
      </w:r>
      <w:proofErr w:type="spellStart"/>
      <w:r w:rsidRPr="00555E1D">
        <w:rPr>
          <w:sz w:val="16"/>
        </w:rPr>
        <w:t>undcr</w:t>
      </w:r>
      <w:proofErr w:type="spellEnd"/>
      <w:r w:rsidRPr="00555E1D">
        <w:rPr>
          <w:sz w:val="16"/>
        </w:rPr>
        <w:t xml:space="preserve"> way which potentially pose an even greater threat than this diverse collection of non-interstate problems presently does. </w:t>
      </w:r>
      <w:r w:rsidRPr="00555E1D">
        <w:rPr>
          <w:rStyle w:val="TitleChar"/>
        </w:rPr>
        <w:t>We are living in an era of rather rapid and disturbing power change</w:t>
      </w:r>
      <w:r w:rsidRPr="00555E1D">
        <w:rPr>
          <w:sz w:val="16"/>
        </w:rPr>
        <w:t xml:space="preserve"> (Tammcn et al. 2000). The United States are still the leading power of the world with unprecedented </w:t>
      </w:r>
      <w:proofErr w:type="spellStart"/>
      <w:r w:rsidRPr="00555E1D">
        <w:rPr>
          <w:sz w:val="16"/>
        </w:rPr>
        <w:t>militany</w:t>
      </w:r>
      <w:proofErr w:type="spellEnd"/>
      <w:r w:rsidRPr="00555E1D">
        <w:rPr>
          <w:sz w:val="16"/>
        </w:rPr>
        <w:t xml:space="preserve"> and economic </w:t>
      </w:r>
      <w:proofErr w:type="spellStart"/>
      <w:r w:rsidRPr="00555E1D">
        <w:rPr>
          <w:sz w:val="16"/>
        </w:rPr>
        <w:t>poer</w:t>
      </w:r>
      <w:proofErr w:type="spellEnd"/>
      <w:r w:rsidRPr="00555E1D">
        <w:rPr>
          <w:sz w:val="16"/>
        </w:rPr>
        <w:t xml:space="preserve">. But others are coming closer: China. India. </w:t>
      </w:r>
      <w:proofErr w:type="spellStart"/>
      <w:r w:rsidRPr="00555E1D">
        <w:rPr>
          <w:sz w:val="16"/>
        </w:rPr>
        <w:t>Braiil</w:t>
      </w:r>
      <w:proofErr w:type="spellEnd"/>
      <w:r w:rsidRPr="00555E1D">
        <w:rPr>
          <w:sz w:val="16"/>
        </w:rPr>
        <w:t xml:space="preserve"> and Indonesia, China is at the top of this cohort, </w:t>
      </w:r>
      <w:proofErr w:type="gramStart"/>
      <w:r w:rsidRPr="00555E1D">
        <w:rPr>
          <w:sz w:val="16"/>
        </w:rPr>
        <w:t>All</w:t>
      </w:r>
      <w:proofErr w:type="gramEnd"/>
      <w:r w:rsidRPr="00555E1D">
        <w:rPr>
          <w:sz w:val="16"/>
        </w:rPr>
        <w:t xml:space="preserve"> major power changes </w:t>
      </w:r>
      <w:proofErr w:type="spellStart"/>
      <w:r w:rsidRPr="00555E1D">
        <w:rPr>
          <w:sz w:val="16"/>
        </w:rPr>
        <w:t>chal</w:t>
      </w:r>
      <w:proofErr w:type="spellEnd"/>
      <w:r w:rsidRPr="00555E1D">
        <w:rPr>
          <w:sz w:val="16"/>
        </w:rPr>
        <w:t xml:space="preserve"> </w:t>
      </w:r>
      <w:proofErr w:type="spellStart"/>
      <w:r w:rsidRPr="00555E1D">
        <w:rPr>
          <w:sz w:val="16"/>
        </w:rPr>
        <w:t>lenge</w:t>
      </w:r>
      <w:proofErr w:type="spellEnd"/>
      <w:r w:rsidRPr="00555E1D">
        <w:rPr>
          <w:sz w:val="16"/>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555E1D">
        <w:rPr>
          <w:sz w:val="16"/>
        </w:rPr>
        <w:t>counter-measures</w:t>
      </w:r>
      <w:proofErr w:type="gramEnd"/>
      <w:r w:rsidRPr="00555E1D">
        <w:rPr>
          <w:sz w:val="16"/>
        </w:rPr>
        <w:t xml:space="preserve"> that further propel a political </w:t>
      </w:r>
      <w:proofErr w:type="spellStart"/>
      <w:r w:rsidRPr="00555E1D">
        <w:rPr>
          <w:sz w:val="16"/>
        </w:rPr>
        <w:t>escala</w:t>
      </w:r>
      <w:proofErr w:type="spellEnd"/>
      <w:r w:rsidRPr="00555E1D">
        <w:rPr>
          <w:sz w:val="16"/>
        </w:rPr>
        <w:t xml:space="preserve"> </w:t>
      </w:r>
      <w:proofErr w:type="spellStart"/>
      <w:r w:rsidRPr="00555E1D">
        <w:rPr>
          <w:sz w:val="16"/>
        </w:rPr>
        <w:t>tion</w:t>
      </w:r>
      <w:proofErr w:type="spellEnd"/>
      <w:r w:rsidRPr="00555E1D">
        <w:rPr>
          <w:sz w:val="16"/>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w:t>
      </w:r>
      <w:proofErr w:type="gramStart"/>
      <w:r w:rsidRPr="00555E1D">
        <w:rPr>
          <w:sz w:val="16"/>
        </w:rPr>
        <w:t>obsolete</w:t>
      </w:r>
      <w:proofErr w:type="gramEnd"/>
      <w:r w:rsidRPr="00555E1D">
        <w:rPr>
          <w:sz w:val="16"/>
        </w:rPr>
        <w:t xml:space="preserve"> or that nuclear deterrence will prevent this calamity once and for all. Of course, states can grow peacefully into roles of higher responsibility. status and influence on the world stage. There </w:t>
      </w:r>
      <w:proofErr w:type="spellStart"/>
      <w:r w:rsidRPr="00555E1D">
        <w:rPr>
          <w:sz w:val="16"/>
        </w:rPr>
        <w:t>arc</w:t>
      </w:r>
      <w:proofErr w:type="spellEnd"/>
      <w:r w:rsidRPr="00555E1D">
        <w:rPr>
          <w:sz w:val="16"/>
        </w:rPr>
        <w:t xml:space="preserve"> no natural laws saving </w:t>
      </w:r>
      <w:proofErr w:type="gramStart"/>
      <w:r w:rsidRPr="00555E1D">
        <w:rPr>
          <w:sz w:val="16"/>
        </w:rPr>
        <w:t>that changes</w:t>
      </w:r>
      <w:proofErr w:type="gramEnd"/>
      <w:r w:rsidRPr="00555E1D">
        <w:rPr>
          <w:sz w:val="16"/>
        </w:rPr>
        <w:t xml:space="preserve"> in the world’s power structure must end in war, despite all </w:t>
      </w:r>
      <w:proofErr w:type="spellStart"/>
      <w:r w:rsidRPr="00555E1D">
        <w:rPr>
          <w:sz w:val="16"/>
        </w:rPr>
        <w:t>distur</w:t>
      </w:r>
      <w:proofErr w:type="spellEnd"/>
      <w:r w:rsidRPr="00555E1D">
        <w:rPr>
          <w:sz w:val="16"/>
        </w:rPr>
        <w:t xml:space="preserve"> </w:t>
      </w:r>
      <w:proofErr w:type="spellStart"/>
      <w:r w:rsidRPr="00555E1D">
        <w:rPr>
          <w:sz w:val="16"/>
        </w:rPr>
        <w:t>bances</w:t>
      </w:r>
      <w:proofErr w:type="spellEnd"/>
      <w:r w:rsidRPr="00555E1D">
        <w:rPr>
          <w:sz w:val="16"/>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555E1D">
        <w:rPr>
          <w:sz w:val="16"/>
        </w:rPr>
        <w:t>thc</w:t>
      </w:r>
      <w:proofErr w:type="spellEnd"/>
      <w:r w:rsidRPr="00555E1D">
        <w:rPr>
          <w:sz w:val="16"/>
        </w:rPr>
        <w:t xml:space="preserve"> relations of only one emerging power with the present hegemon appear to be partially conflict-</w:t>
      </w:r>
      <w:proofErr w:type="spellStart"/>
      <w:r w:rsidRPr="00555E1D">
        <w:rPr>
          <w:sz w:val="16"/>
        </w:rPr>
        <w:t>pronc</w:t>
      </w:r>
      <w:proofErr w:type="spellEnd"/>
      <w:r w:rsidRPr="00555E1D">
        <w:rPr>
          <w:sz w:val="16"/>
        </w:rPr>
        <w:t xml:space="preserve">. and seriously so: it concerns the pair China/United States. The Iwo great powers are rivals for preponderance in East and </w:t>
      </w:r>
      <w:proofErr w:type="gramStart"/>
      <w:r w:rsidRPr="00555E1D">
        <w:rPr>
          <w:sz w:val="16"/>
        </w:rPr>
        <w:t>South East</w:t>
      </w:r>
      <w:proofErr w:type="gramEnd"/>
      <w:r w:rsidRPr="00555E1D">
        <w:rPr>
          <w:sz w:val="16"/>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555E1D">
        <w:rPr>
          <w:sz w:val="16"/>
        </w:rPr>
        <w:t>thc</w:t>
      </w:r>
      <w:proofErr w:type="spellEnd"/>
      <w:r w:rsidRPr="00555E1D">
        <w:rPr>
          <w:sz w:val="16"/>
        </w:rPr>
        <w:t xml:space="preserve"> key to a peaceful. tense or even violent future at the world stage. A small group of </w:t>
      </w:r>
      <w:r w:rsidRPr="00555E1D">
        <w:rPr>
          <w:rStyle w:val="TitleChar"/>
        </w:rPr>
        <w:t>major powers</w:t>
      </w:r>
      <w:r w:rsidRPr="00555E1D">
        <w:rPr>
          <w:sz w:val="16"/>
        </w:rPr>
        <w:t xml:space="preserve">. </w:t>
      </w:r>
      <w:proofErr w:type="gramStart"/>
      <w:r w:rsidRPr="00555E1D">
        <w:rPr>
          <w:sz w:val="16"/>
        </w:rPr>
        <w:t>Including the United States and China,</w:t>
      </w:r>
      <w:proofErr w:type="gramEnd"/>
      <w:r w:rsidRPr="00555E1D">
        <w:rPr>
          <w:sz w:val="16"/>
        </w:rPr>
        <w:t xml:space="preserve"> is interconnected today by a complex conflict system. China has territorial claims against Japan, South Korea, Vietnam. the Philippines. </w:t>
      </w:r>
      <w:proofErr w:type="spellStart"/>
      <w:r w:rsidRPr="00555E1D">
        <w:rPr>
          <w:sz w:val="16"/>
        </w:rPr>
        <w:t>Brunci</w:t>
      </w:r>
      <w:proofErr w:type="spellEnd"/>
      <w:r w:rsidRPr="00555E1D">
        <w:rPr>
          <w:sz w:val="16"/>
        </w:rPr>
        <w:t xml:space="preserve">. and India which it pursues by a variety of means, not shying away from the limited, small scale </w:t>
      </w:r>
      <w:proofErr w:type="spellStart"/>
      <w:r w:rsidRPr="00555E1D">
        <w:rPr>
          <w:sz w:val="16"/>
        </w:rPr>
        <w:t>usc</w:t>
      </w:r>
      <w:proofErr w:type="spellEnd"/>
      <w:r w:rsidRPr="00555E1D">
        <w:rPr>
          <w:sz w:val="16"/>
        </w:rPr>
        <w:t xml:space="preserve"> of </w:t>
      </w:r>
      <w:proofErr w:type="spellStart"/>
      <w:r w:rsidRPr="00555E1D">
        <w:rPr>
          <w:sz w:val="16"/>
        </w:rPr>
        <w:t>militan</w:t>
      </w:r>
      <w:proofErr w:type="spellEnd"/>
      <w:r w:rsidRPr="00555E1D">
        <w:rPr>
          <w:sz w:val="16"/>
        </w:rPr>
        <w:t xml:space="preserve"> force in some cases, notably against obviously weaker counterparts (</w:t>
      </w:r>
      <w:proofErr w:type="spellStart"/>
      <w:r w:rsidRPr="00555E1D">
        <w:rPr>
          <w:sz w:val="16"/>
        </w:rPr>
        <w:t>Ellcman</w:t>
      </w:r>
      <w:proofErr w:type="spellEnd"/>
      <w:r w:rsidRPr="00555E1D">
        <w:rPr>
          <w:sz w:val="16"/>
        </w:rPr>
        <w:t xml:space="preserve"> ci al. 2012). China’s relation (o wards Japan is the one most burdened by China’s past as a victim of Japanese oppression and related cruelties, and the </w:t>
      </w:r>
      <w:proofErr w:type="spellStart"/>
      <w:r w:rsidRPr="00555E1D">
        <w:rPr>
          <w:sz w:val="16"/>
        </w:rPr>
        <w:t>propcnsit</w:t>
      </w:r>
      <w:proofErr w:type="spellEnd"/>
      <w:r w:rsidRPr="00555E1D">
        <w:rPr>
          <w:sz w:val="16"/>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555E1D">
        <w:rPr>
          <w:rStyle w:val="TitleChar"/>
        </w:rPr>
        <w:t>Territorial claims are always emotionalized and dangerous</w:t>
      </w:r>
      <w:r w:rsidRPr="00555E1D">
        <w:rPr>
          <w:sz w:val="16"/>
        </w:rPr>
        <w:t xml:space="preserve">. </w:t>
      </w:r>
      <w:r w:rsidRPr="00555E1D">
        <w:rPr>
          <w:rStyle w:val="TitleChar"/>
        </w:rPr>
        <w:t xml:space="preserve">Territorial claims by a </w:t>
      </w:r>
      <w:proofErr w:type="gramStart"/>
      <w:r w:rsidRPr="00555E1D">
        <w:rPr>
          <w:rStyle w:val="TitleChar"/>
        </w:rPr>
        <w:t>major power bear particular risks</w:t>
      </w:r>
      <w:proofErr w:type="gramEnd"/>
      <w:r w:rsidRPr="00555E1D">
        <w:rPr>
          <w:rStyle w:val="TitleChar"/>
        </w:rPr>
        <w:t>, because threatened countries look for protective allies which are,</w:t>
      </w:r>
      <w:r w:rsidRPr="00555E1D">
        <w:rPr>
          <w:sz w:val="16"/>
        </w:rPr>
        <w:t xml:space="preserve"> by necessity, </w:t>
      </w:r>
      <w:r w:rsidRPr="00555E1D">
        <w:rPr>
          <w:rStyle w:val="Emphasis"/>
        </w:rPr>
        <w:t>major powers</w:t>
      </w:r>
      <w:r w:rsidRPr="00555E1D">
        <w:rPr>
          <w:sz w:val="16"/>
        </w:rPr>
        <w:t xml:space="preserve"> </w:t>
      </w:r>
      <w:r w:rsidRPr="00555E1D">
        <w:rPr>
          <w:rStyle w:val="TitleChar"/>
        </w:rPr>
        <w:t>with the capability to project power into the region of concern.</w:t>
      </w:r>
      <w:r w:rsidRPr="00555E1D">
        <w:rPr>
          <w:sz w:val="16"/>
        </w:rPr>
        <w:t xml:space="preserve"> </w:t>
      </w:r>
      <w:r w:rsidRPr="00555E1D">
        <w:rPr>
          <w:rStyle w:val="Emphasis"/>
        </w:rPr>
        <w:t>The great power claimant and the great power protector then position themselves on the opposite sides of the conflict</w:t>
      </w:r>
      <w:r w:rsidRPr="00555E1D">
        <w:rPr>
          <w:sz w:val="16"/>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555E1D">
        <w:rPr>
          <w:sz w:val="16"/>
        </w:rPr>
        <w:t>ith</w:t>
      </w:r>
      <w:proofErr w:type="spellEnd"/>
      <w:r w:rsidRPr="00555E1D">
        <w:rPr>
          <w:sz w:val="16"/>
        </w:rPr>
        <w:t xml:space="preserve"> the United </w:t>
      </w:r>
      <w:proofErr w:type="spellStart"/>
      <w:r w:rsidRPr="00555E1D">
        <w:rPr>
          <w:sz w:val="16"/>
        </w:rPr>
        <w:t>Slates</w:t>
      </w:r>
      <w:proofErr w:type="spellEnd"/>
      <w:r w:rsidRPr="00555E1D">
        <w:rPr>
          <w:sz w:val="16"/>
        </w:rPr>
        <w:t xml:space="preserve">. India and Vietnam today entertain </w:t>
      </w:r>
      <w:proofErr w:type="spellStart"/>
      <w:r w:rsidRPr="00555E1D">
        <w:rPr>
          <w:sz w:val="16"/>
        </w:rPr>
        <w:t>rda</w:t>
      </w:r>
      <w:proofErr w:type="spellEnd"/>
      <w:r w:rsidRPr="00555E1D">
        <w:rPr>
          <w:sz w:val="16"/>
        </w:rPr>
        <w:t xml:space="preserve"> (ions </w:t>
      </w:r>
      <w:proofErr w:type="spellStart"/>
      <w:r w:rsidRPr="00555E1D">
        <w:rPr>
          <w:sz w:val="16"/>
        </w:rPr>
        <w:t>ith</w:t>
      </w:r>
      <w:proofErr w:type="spellEnd"/>
      <w:r w:rsidRPr="00555E1D">
        <w:rPr>
          <w:sz w:val="16"/>
        </w:rPr>
        <w:t xml:space="preserve"> the United States that can be depicted as cordial entente, already include military cooperation, and might move further towards an alliance. depending on </w:t>
      </w:r>
      <w:proofErr w:type="spellStart"/>
      <w:r w:rsidRPr="00555E1D">
        <w:rPr>
          <w:sz w:val="16"/>
        </w:rPr>
        <w:t>deelopmens</w:t>
      </w:r>
      <w:proofErr w:type="spellEnd"/>
      <w:r w:rsidRPr="00555E1D">
        <w:rPr>
          <w:sz w:val="16"/>
        </w:rPr>
        <w:t xml:space="preserve"> in Asia. The United States is also a protector of Taiwan. officially a Chinese province, </w:t>
      </w:r>
      <w:proofErr w:type="spellStart"/>
      <w:r w:rsidRPr="00555E1D">
        <w:rPr>
          <w:sz w:val="16"/>
        </w:rPr>
        <w:t>factualh</w:t>
      </w:r>
      <w:proofErr w:type="spellEnd"/>
      <w:r w:rsidRPr="00555E1D">
        <w:rPr>
          <w:sz w:val="16"/>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555E1D">
        <w:rPr>
          <w:rStyle w:val="TitleChar"/>
        </w:rPr>
        <w:t xml:space="preserve">Russia and China have </w:t>
      </w:r>
      <w:proofErr w:type="gramStart"/>
      <w:r w:rsidRPr="00555E1D">
        <w:rPr>
          <w:rStyle w:val="TitleChar"/>
        </w:rPr>
        <w:t xml:space="preserve">a </w:t>
      </w:r>
      <w:r w:rsidRPr="00555E1D">
        <w:rPr>
          <w:rStyle w:val="Emphasis"/>
        </w:rPr>
        <w:t>fairly ambivalent</w:t>
      </w:r>
      <w:proofErr w:type="gramEnd"/>
      <w:r w:rsidRPr="00555E1D">
        <w:rPr>
          <w:rStyle w:val="Emphasis"/>
        </w:rPr>
        <w:t xml:space="preserve"> relation </w:t>
      </w:r>
      <w:r w:rsidRPr="00555E1D">
        <w:rPr>
          <w:sz w:val="16"/>
        </w:rPr>
        <w:t xml:space="preserve">with each other that is officially called a strategic partnership. </w:t>
      </w:r>
      <w:r w:rsidRPr="00555E1D">
        <w:rPr>
          <w:rStyle w:val="TitleChar"/>
        </w:rPr>
        <w:t>Ambiguous as this relationship is</w:t>
      </w:r>
      <w:r w:rsidRPr="00555E1D">
        <w:rPr>
          <w:sz w:val="16"/>
        </w:rPr>
        <w:t xml:space="preserve">, </w:t>
      </w:r>
      <w:r w:rsidRPr="00555E1D">
        <w:rPr>
          <w:rStyle w:val="Emphasis"/>
        </w:rPr>
        <w:t>it is predictable</w:t>
      </w:r>
      <w:r w:rsidRPr="00555E1D">
        <w:rPr>
          <w:sz w:val="16"/>
        </w:rPr>
        <w:t xml:space="preserve"> </w:t>
      </w:r>
      <w:r w:rsidRPr="00555E1D">
        <w:rPr>
          <w:rStyle w:val="TitleChar"/>
        </w:rPr>
        <w:t xml:space="preserve">that the more the West and Russia are at loggerheads, the closer the </w:t>
      </w:r>
      <w:proofErr w:type="gramStart"/>
      <w:r w:rsidRPr="00555E1D">
        <w:rPr>
          <w:rStyle w:val="TitleChar"/>
        </w:rPr>
        <w:t>Russian—Chinese</w:t>
      </w:r>
      <w:proofErr w:type="gramEnd"/>
      <w:r w:rsidRPr="00555E1D">
        <w:rPr>
          <w:rStyle w:val="TitleChar"/>
        </w:rPr>
        <w:t xml:space="preserve"> relations might become</w:t>
      </w:r>
      <w:r w:rsidRPr="00555E1D">
        <w:rPr>
          <w:sz w:val="16"/>
        </w:rPr>
        <w:t>. On the other hand</w:t>
      </w:r>
      <w:r w:rsidRPr="00555E1D">
        <w:rPr>
          <w:rStyle w:val="TitleChar"/>
        </w:rPr>
        <w:t xml:space="preserve">. Chi </w:t>
      </w:r>
      <w:proofErr w:type="spellStart"/>
      <w:r w:rsidRPr="00555E1D">
        <w:rPr>
          <w:rStyle w:val="TitleChar"/>
        </w:rPr>
        <w:t>na</w:t>
      </w:r>
      <w:proofErr w:type="spellEnd"/>
      <w:r w:rsidRPr="00555E1D">
        <w:rPr>
          <w:rStyle w:val="TitleChar"/>
        </w:rPr>
        <w:t xml:space="preserve"> is the stronger partner and harbors not completely friendly feelings </w:t>
      </w:r>
      <w:proofErr w:type="spellStart"/>
      <w:r w:rsidRPr="00555E1D">
        <w:rPr>
          <w:rStyle w:val="TitleChar"/>
        </w:rPr>
        <w:t>to wards</w:t>
      </w:r>
      <w:proofErr w:type="spellEnd"/>
      <w:r w:rsidRPr="00555E1D">
        <w:rPr>
          <w:rStyle w:val="TitleChar"/>
        </w:rPr>
        <w:t xml:space="preserve"> Moscow</w:t>
      </w:r>
      <w:r w:rsidRPr="00555E1D">
        <w:rPr>
          <w:sz w:val="16"/>
        </w:rPr>
        <w:t xml:space="preserve">. as Russia took part in China’s humiliation during the </w:t>
      </w:r>
      <w:proofErr w:type="spellStart"/>
      <w:r w:rsidRPr="00555E1D">
        <w:rPr>
          <w:sz w:val="16"/>
        </w:rPr>
        <w:t>imperi</w:t>
      </w:r>
      <w:proofErr w:type="spellEnd"/>
      <w:r w:rsidRPr="00555E1D">
        <w:rPr>
          <w:sz w:val="16"/>
        </w:rPr>
        <w:t xml:space="preserve"> </w:t>
      </w:r>
      <w:proofErr w:type="spellStart"/>
      <w:r w:rsidRPr="00555E1D">
        <w:rPr>
          <w:sz w:val="16"/>
        </w:rPr>
        <w:t>alist</w:t>
      </w:r>
      <w:proofErr w:type="spellEnd"/>
      <w:r w:rsidRPr="00555E1D">
        <w:rPr>
          <w:sz w:val="16"/>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555E1D">
        <w:rPr>
          <w:sz w:val="16"/>
        </w:rPr>
        <w:t>Gilbov</w:t>
      </w:r>
      <w:proofErr w:type="spellEnd"/>
      <w:r w:rsidRPr="00555E1D">
        <w:rPr>
          <w:sz w:val="16"/>
        </w:rPr>
        <w:t>/</w:t>
      </w:r>
      <w:proofErr w:type="spellStart"/>
      <w:r w:rsidRPr="00555E1D">
        <w:rPr>
          <w:sz w:val="16"/>
        </w:rPr>
        <w:t>Hcginbotham</w:t>
      </w:r>
      <w:proofErr w:type="spellEnd"/>
      <w:r w:rsidRPr="00555E1D">
        <w:rPr>
          <w:sz w:val="16"/>
        </w:rPr>
        <w:t xml:space="preserve"> 2012). Both </w:t>
      </w:r>
      <w:proofErr w:type="gramStart"/>
      <w:r w:rsidRPr="00555E1D">
        <w:rPr>
          <w:sz w:val="16"/>
        </w:rPr>
        <w:t>arc</w:t>
      </w:r>
      <w:proofErr w:type="gramEnd"/>
      <w:r w:rsidRPr="00555E1D">
        <w:rPr>
          <w:sz w:val="16"/>
        </w:rPr>
        <w:t xml:space="preserve"> developing rapidly. with China still ahead. Territorial disputes. India’s </w:t>
      </w:r>
      <w:proofErr w:type="spellStart"/>
      <w:r w:rsidRPr="00555E1D">
        <w:rPr>
          <w:sz w:val="16"/>
        </w:rPr>
        <w:t>liospitalit</w:t>
      </w:r>
      <w:proofErr w:type="spellEnd"/>
      <w:r w:rsidRPr="00555E1D">
        <w:rPr>
          <w:sz w:val="16"/>
        </w:rPr>
        <w:t xml:space="preserve"> Lo </w:t>
      </w:r>
      <w:proofErr w:type="spellStart"/>
      <w:r w:rsidRPr="00555E1D">
        <w:rPr>
          <w:sz w:val="16"/>
        </w:rPr>
        <w:t>TibeLan</w:t>
      </w:r>
      <w:proofErr w:type="spellEnd"/>
      <w:r w:rsidRPr="00555E1D">
        <w:rPr>
          <w:sz w:val="16"/>
        </w:rPr>
        <w:t xml:space="preserve"> exiles including the Dalai Lama. China’s close relation to Pakistan and a growing naval rivalry spanning the Indian Ocean from the Strait of Malacca to Iranian shores (Garofano/Dew 2013) run parallel to rapidly growing economic relations and ostensible efforts </w:t>
      </w:r>
      <w:proofErr w:type="spellStart"/>
      <w:r w:rsidRPr="00555E1D">
        <w:rPr>
          <w:sz w:val="16"/>
        </w:rPr>
        <w:t>lo</w:t>
      </w:r>
      <w:proofErr w:type="spellEnd"/>
      <w:r w:rsidRPr="00555E1D">
        <w:rPr>
          <w:sz w:val="16"/>
        </w:rPr>
        <w:t xml:space="preserve"> present the relationship if not as ami</w:t>
      </w:r>
      <w:r w:rsidRPr="00DF29E7">
        <w:rPr>
          <w:color w:val="FF0000"/>
          <w:sz w:val="16"/>
        </w:rPr>
        <w:t xml:space="preserve">able then at least as partner-like. </w:t>
      </w:r>
      <w:r w:rsidRPr="00DF29E7">
        <w:rPr>
          <w:rStyle w:val="TitleChar"/>
          <w:color w:val="FF0000"/>
          <w:highlight w:val="green"/>
        </w:rPr>
        <w:t>The U</w:t>
      </w:r>
      <w:r w:rsidRPr="00DF29E7">
        <w:rPr>
          <w:rStyle w:val="TitleChar"/>
          <w:color w:val="FF0000"/>
        </w:rPr>
        <w:t xml:space="preserve">nited </w:t>
      </w:r>
      <w:r w:rsidRPr="00DF29E7">
        <w:rPr>
          <w:rStyle w:val="TitleChar"/>
          <w:color w:val="FF0000"/>
          <w:highlight w:val="green"/>
        </w:rPr>
        <w:t>S</w:t>
      </w:r>
      <w:r w:rsidRPr="00DF29E7">
        <w:rPr>
          <w:rStyle w:val="TitleChar"/>
          <w:color w:val="FF0000"/>
        </w:rPr>
        <w:t xml:space="preserve">tates, </w:t>
      </w:r>
      <w:r w:rsidRPr="00DF29E7">
        <w:rPr>
          <w:rStyle w:val="TitleChar"/>
          <w:color w:val="FF0000"/>
          <w:highlight w:val="green"/>
        </w:rPr>
        <w:t xml:space="preserve">China, </w:t>
      </w:r>
      <w:proofErr w:type="gramStart"/>
      <w:r w:rsidRPr="00DF29E7">
        <w:rPr>
          <w:rStyle w:val="TitleChar"/>
          <w:color w:val="FF0000"/>
          <w:highlight w:val="green"/>
        </w:rPr>
        <w:t>Russia</w:t>
      </w:r>
      <w:proofErr w:type="gramEnd"/>
      <w:r w:rsidRPr="00DF29E7">
        <w:rPr>
          <w:rStyle w:val="TitleChar"/>
          <w:color w:val="FF0000"/>
          <w:highlight w:val="green"/>
        </w:rPr>
        <w:t xml:space="preserve"> and India</w:t>
      </w:r>
      <w:r w:rsidRPr="00DF29E7">
        <w:rPr>
          <w:rStyle w:val="TitleChar"/>
          <w:color w:val="FF0000"/>
        </w:rPr>
        <w:t xml:space="preserve"> </w:t>
      </w:r>
      <w:r w:rsidRPr="00DF29E7">
        <w:rPr>
          <w:color w:val="FF0000"/>
          <w:sz w:val="16"/>
        </w:rPr>
        <w:t>even today</w:t>
      </w:r>
      <w:r w:rsidRPr="00DF29E7">
        <w:rPr>
          <w:rStyle w:val="TitleChar"/>
          <w:color w:val="FF0000"/>
        </w:rPr>
        <w:t xml:space="preserve"> conduct </w:t>
      </w:r>
      <w:r w:rsidRPr="00DF29E7">
        <w:rPr>
          <w:rStyle w:val="Emphasis"/>
          <w:color w:val="FF0000"/>
        </w:rPr>
        <w:t>a multi- pronged nuclear arms race</w:t>
      </w:r>
      <w:r w:rsidRPr="00DF29E7">
        <w:rPr>
          <w:color w:val="FF0000"/>
          <w:sz w:val="16"/>
        </w:rPr>
        <w:t xml:space="preserve"> (Fingar 2011: </w:t>
      </w:r>
      <w:proofErr w:type="spellStart"/>
      <w:r w:rsidRPr="00DF29E7">
        <w:rPr>
          <w:color w:val="FF0000"/>
          <w:sz w:val="16"/>
        </w:rPr>
        <w:t>Gangul</w:t>
      </w:r>
      <w:proofErr w:type="spellEnd"/>
      <w:r w:rsidRPr="00DF29E7">
        <w:rPr>
          <w:color w:val="FF0000"/>
          <w:sz w:val="16"/>
        </w:rPr>
        <w:t xml:space="preserve"> /Thompson 2011: O’Neill 2013. </w:t>
      </w:r>
      <w:proofErr w:type="spellStart"/>
      <w:r w:rsidRPr="00DF29E7">
        <w:rPr>
          <w:color w:val="FF0000"/>
          <w:sz w:val="16"/>
        </w:rPr>
        <w:t>Müllcr</w:t>
      </w:r>
      <w:proofErr w:type="spellEnd"/>
      <w:r w:rsidRPr="00DF29E7">
        <w:rPr>
          <w:color w:val="FF0000"/>
          <w:sz w:val="16"/>
        </w:rPr>
        <w:t xml:space="preserve"> 2014). In this race, conventional components like missile de </w:t>
      </w:r>
      <w:proofErr w:type="spellStart"/>
      <w:r w:rsidRPr="00DF29E7">
        <w:rPr>
          <w:color w:val="FF0000"/>
          <w:sz w:val="16"/>
        </w:rPr>
        <w:t>fense</w:t>
      </w:r>
      <w:proofErr w:type="spellEnd"/>
      <w:r w:rsidRPr="00DF29E7">
        <w:rPr>
          <w:color w:val="FF0000"/>
          <w:sz w:val="16"/>
        </w:rPr>
        <w:t xml:space="preserve">. Intercontinental strike options, space-based assets and the specter of </w:t>
      </w:r>
      <w:proofErr w:type="spellStart"/>
      <w:r w:rsidRPr="00DF29E7">
        <w:rPr>
          <w:color w:val="FF0000"/>
          <w:sz w:val="16"/>
        </w:rPr>
        <w:t>cbcr</w:t>
      </w:r>
      <w:proofErr w:type="spellEnd"/>
      <w:r w:rsidRPr="00DF29E7">
        <w:rPr>
          <w:color w:val="FF0000"/>
          <w:sz w:val="16"/>
        </w:rPr>
        <w:t xml:space="preserve"> war play their role, as does the issue of extended </w:t>
      </w:r>
      <w:proofErr w:type="spellStart"/>
      <w:r w:rsidRPr="00DF29E7">
        <w:rPr>
          <w:color w:val="FF0000"/>
          <w:sz w:val="16"/>
        </w:rPr>
        <w:t>dcterrcncc</w:t>
      </w:r>
      <w:proofErr w:type="spellEnd"/>
      <w:r w:rsidRPr="00DF29E7">
        <w:rPr>
          <w:color w:val="FF0000"/>
          <w:sz w:val="16"/>
        </w:rPr>
        <w:t xml:space="preserve"> </w:t>
      </w:r>
      <w:proofErr w:type="gramStart"/>
      <w:r w:rsidRPr="00DF29E7">
        <w:rPr>
          <w:color w:val="FF0000"/>
          <w:sz w:val="16"/>
        </w:rPr>
        <w:t>The</w:t>
      </w:r>
      <w:proofErr w:type="gramEnd"/>
      <w:r w:rsidRPr="00DF29E7">
        <w:rPr>
          <w:color w:val="FF0000"/>
          <w:sz w:val="16"/>
        </w:rPr>
        <w:t xml:space="preserve"> general US </w:t>
      </w:r>
      <w:proofErr w:type="spellStart"/>
      <w:r w:rsidRPr="00DF29E7">
        <w:rPr>
          <w:color w:val="FF0000"/>
          <w:sz w:val="16"/>
        </w:rPr>
        <w:t>militar</w:t>
      </w:r>
      <w:proofErr w:type="spellEnd"/>
      <w:r w:rsidRPr="00DF29E7">
        <w:rPr>
          <w:color w:val="FF0000"/>
          <w:sz w:val="16"/>
        </w:rPr>
        <w:t xml:space="preserve">’ superiority induces Russia and China to improve their nuclear arsenals, while India tries not to be left too far behind the Chinese in terms of nuclear capability. Pakistan and North Korea </w:t>
      </w:r>
      <w:proofErr w:type="spellStart"/>
      <w:r w:rsidRPr="00DF29E7">
        <w:rPr>
          <w:color w:val="FF0000"/>
          <w:sz w:val="16"/>
        </w:rPr>
        <w:t>ork</w:t>
      </w:r>
      <w:proofErr w:type="spellEnd"/>
      <w:r w:rsidRPr="00DF29E7">
        <w:rPr>
          <w:color w:val="FF0000"/>
          <w:sz w:val="16"/>
        </w:rPr>
        <w:t xml:space="preserve"> as potential spoilers at the fringe of this arms race. They are not powerful but </w:t>
      </w:r>
      <w:proofErr w:type="spellStart"/>
      <w:r w:rsidRPr="00DF29E7">
        <w:rPr>
          <w:color w:val="FF0000"/>
          <w:sz w:val="16"/>
        </w:rPr>
        <w:t>thc</w:t>
      </w:r>
      <w:proofErr w:type="spellEnd"/>
      <w:r w:rsidRPr="00DF29E7">
        <w:rPr>
          <w:color w:val="FF0000"/>
          <w:sz w:val="16"/>
        </w:rPr>
        <w:t xml:space="preserve"> arc capable of stirring up trouble, whenever they move. In </w:t>
      </w:r>
      <w:proofErr w:type="spellStart"/>
      <w:r w:rsidRPr="00DF29E7">
        <w:rPr>
          <w:color w:val="FF0000"/>
          <w:sz w:val="16"/>
        </w:rPr>
        <w:t>tems</w:t>
      </w:r>
      <w:proofErr w:type="spellEnd"/>
      <w:r w:rsidRPr="00DF29E7">
        <w:rPr>
          <w:color w:val="FF0000"/>
          <w:sz w:val="16"/>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DF29E7">
        <w:rPr>
          <w:color w:val="FF0000"/>
          <w:sz w:val="16"/>
        </w:rPr>
        <w:t>ceived</w:t>
      </w:r>
      <w:proofErr w:type="spellEnd"/>
      <w:r w:rsidRPr="00DF29E7">
        <w:rPr>
          <w:color w:val="FF0000"/>
          <w:sz w:val="16"/>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DF29E7">
        <w:rPr>
          <w:color w:val="FF0000"/>
          <w:sz w:val="16"/>
        </w:rPr>
        <w:t>desiroy</w:t>
      </w:r>
      <w:proofErr w:type="spellEnd"/>
      <w:r w:rsidRPr="00DF29E7">
        <w:rPr>
          <w:color w:val="FF0000"/>
          <w:sz w:val="16"/>
        </w:rPr>
        <w:t xml:space="preserve"> US Air Force assets in Okinawa. while the United States is developing means to neutralize exactly these Chinese capabilities. </w:t>
      </w:r>
      <w:r w:rsidRPr="00DF29E7">
        <w:rPr>
          <w:rStyle w:val="Emphasis"/>
          <w:color w:val="FF0000"/>
        </w:rPr>
        <w:t xml:space="preserve">They </w:t>
      </w:r>
      <w:r w:rsidRPr="00DF29E7">
        <w:rPr>
          <w:rStyle w:val="Emphasis"/>
          <w:color w:val="FF0000"/>
          <w:highlight w:val="green"/>
        </w:rPr>
        <w:t>are steering towards a hair-trigger</w:t>
      </w:r>
      <w:r w:rsidRPr="00DF29E7">
        <w:rPr>
          <w:rStyle w:val="Emphasis"/>
          <w:color w:val="FF0000"/>
        </w:rPr>
        <w:t xml:space="preserve"> security </w:t>
      </w:r>
      <w:r w:rsidRPr="00DF29E7">
        <w:rPr>
          <w:rStyle w:val="Emphasis"/>
          <w:color w:val="FF0000"/>
          <w:highlight w:val="green"/>
        </w:rPr>
        <w:t>dilemma</w:t>
      </w:r>
      <w:r w:rsidRPr="00DF29E7">
        <w:rPr>
          <w:rStyle w:val="Emphasis"/>
          <w:color w:val="FF0000"/>
        </w:rPr>
        <w:t xml:space="preserve"> </w:t>
      </w:r>
      <w:r w:rsidRPr="00DF29E7">
        <w:rPr>
          <w:color w:val="FF0000"/>
          <w:sz w:val="16"/>
        </w:rPr>
        <w:t xml:space="preserve">in which the mutual postures cry out for being used first before the enemy might destroy them (Goldstein 2013: Le </w:t>
      </w:r>
      <w:proofErr w:type="spellStart"/>
      <w:r w:rsidRPr="00DF29E7">
        <w:rPr>
          <w:color w:val="FF0000"/>
          <w:sz w:val="16"/>
        </w:rPr>
        <w:t>Miôre</w:t>
      </w:r>
      <w:proofErr w:type="spellEnd"/>
      <w:r w:rsidRPr="00DF29E7">
        <w:rPr>
          <w:color w:val="FF0000"/>
          <w:sz w:val="16"/>
        </w:rPr>
        <w:t xml:space="preserve"> 2012). </w:t>
      </w:r>
      <w:r w:rsidRPr="00DF29E7">
        <w:rPr>
          <w:rStyle w:val="TitleChar"/>
          <w:color w:val="FF0000"/>
        </w:rPr>
        <w:t>It cannot be excluded that this whole conflict system might collapse into two opposing blocks</w:t>
      </w:r>
      <w:r w:rsidRPr="00DF29E7">
        <w:rPr>
          <w:color w:val="FF0000"/>
          <w:sz w:val="16"/>
        </w:rPr>
        <w:t xml:space="preserve"> one da the spark </w:t>
      </w:r>
      <w:r w:rsidRPr="00DF29E7">
        <w:rPr>
          <w:rStyle w:val="TitleChar"/>
          <w:color w:val="FF0000"/>
        </w:rPr>
        <w:t xml:space="preserve">for a major violent cataclysm could even be lighted by uncontrolled non-state actors inside some of the powers. </w:t>
      </w:r>
      <w:r w:rsidRPr="00DF29E7">
        <w:rPr>
          <w:color w:val="FF0000"/>
          <w:sz w:val="16"/>
        </w:rPr>
        <w:t>or—</w:t>
      </w:r>
      <w:r w:rsidRPr="00DF29E7">
        <w:rPr>
          <w:rStyle w:val="TitleChar"/>
          <w:color w:val="FF0000"/>
        </w:rPr>
        <w:t>in analogy to</w:t>
      </w:r>
      <w:r w:rsidRPr="00DF29E7">
        <w:rPr>
          <w:color w:val="FF0000"/>
          <w:sz w:val="16"/>
        </w:rPr>
        <w:t xml:space="preserve"> the role of </w:t>
      </w:r>
      <w:r w:rsidRPr="00DF29E7">
        <w:rPr>
          <w:rStyle w:val="Emphasis"/>
          <w:color w:val="FF0000"/>
        </w:rPr>
        <w:t>Serbia in 1914</w:t>
      </w:r>
      <w:r w:rsidRPr="00DF29E7">
        <w:rPr>
          <w:color w:val="FF0000"/>
          <w:sz w:val="16"/>
        </w:rPr>
        <w:t xml:space="preserve">— </w:t>
      </w:r>
      <w:r w:rsidRPr="00DF29E7">
        <w:rPr>
          <w:rStyle w:val="Emphasis"/>
          <w:color w:val="FF0000"/>
        </w:rPr>
        <w:t>a ‘spoiler” state</w:t>
      </w:r>
      <w:r w:rsidRPr="00DF29E7">
        <w:rPr>
          <w:color w:val="FF0000"/>
          <w:sz w:val="16"/>
        </w:rPr>
        <w:t xml:space="preserve"> with a particularly </w:t>
      </w:r>
      <w:proofErr w:type="spellStart"/>
      <w:r w:rsidRPr="00DF29E7">
        <w:rPr>
          <w:color w:val="FF0000"/>
          <w:sz w:val="16"/>
        </w:rPr>
        <w:t>idios</w:t>
      </w:r>
      <w:proofErr w:type="spellEnd"/>
      <w:r w:rsidRPr="00DF29E7">
        <w:rPr>
          <w:color w:val="FF0000"/>
          <w:sz w:val="16"/>
        </w:rPr>
        <w:t xml:space="preserve"> </w:t>
      </w:r>
      <w:proofErr w:type="spellStart"/>
      <w:r w:rsidRPr="00DF29E7">
        <w:rPr>
          <w:color w:val="FF0000"/>
          <w:sz w:val="16"/>
        </w:rPr>
        <w:t>ncralic</w:t>
      </w:r>
      <w:proofErr w:type="spellEnd"/>
      <w:r w:rsidRPr="00DF29E7">
        <w:rPr>
          <w:color w:val="FF0000"/>
          <w:sz w:val="16"/>
        </w:rPr>
        <w:t xml:space="preserve"> agenda. Pakistan. North Korea or Tai an arc con </w:t>
      </w:r>
      <w:proofErr w:type="spellStart"/>
      <w:r w:rsidRPr="00DF29E7">
        <w:rPr>
          <w:color w:val="FF0000"/>
          <w:sz w:val="16"/>
        </w:rPr>
        <w:t>ceivable</w:t>
      </w:r>
      <w:proofErr w:type="spellEnd"/>
      <w:r w:rsidRPr="00DF29E7">
        <w:rPr>
          <w:color w:val="FF0000"/>
          <w:sz w:val="16"/>
        </w:rPr>
        <w:t xml:space="preserve"> in this role. Even Japan might be considered, if nationalism in Nippon grows further and seeks confrontation with the old rival China. If anything. </w:t>
      </w:r>
      <w:r w:rsidRPr="00DF29E7">
        <w:rPr>
          <w:rStyle w:val="TitleChar"/>
          <w:color w:val="FF0000"/>
          <w:highlight w:val="green"/>
        </w:rPr>
        <w:t>this</w:t>
      </w:r>
      <w:r w:rsidRPr="00DF29E7">
        <w:rPr>
          <w:color w:val="FF0000"/>
          <w:sz w:val="16"/>
        </w:rPr>
        <w:t xml:space="preserve"> </w:t>
      </w:r>
      <w:r w:rsidRPr="00DF29E7">
        <w:rPr>
          <w:rStyle w:val="TitleChar"/>
          <w:color w:val="FF0000"/>
        </w:rPr>
        <w:t xml:space="preserve">constellation </w:t>
      </w:r>
      <w:r w:rsidRPr="00DF29E7">
        <w:rPr>
          <w:rStyle w:val="TitleChar"/>
          <w:color w:val="FF0000"/>
          <w:highlight w:val="green"/>
        </w:rPr>
        <w:t>does not look</w:t>
      </w:r>
      <w:r w:rsidRPr="00DF29E7">
        <w:rPr>
          <w:rStyle w:val="TitleChar"/>
          <w:color w:val="FF0000"/>
        </w:rPr>
        <w:t xml:space="preserve"> much </w:t>
      </w:r>
      <w:r w:rsidRPr="00DF29E7">
        <w:rPr>
          <w:rStyle w:val="TitleChar"/>
          <w:color w:val="FF0000"/>
          <w:highlight w:val="green"/>
        </w:rPr>
        <w:t xml:space="preserve">better than the one which drove </w:t>
      </w:r>
      <w:r w:rsidRPr="00DF29E7">
        <w:rPr>
          <w:rStyle w:val="Emphasis"/>
          <w:color w:val="FF0000"/>
          <w:highlight w:val="green"/>
        </w:rPr>
        <w:t>Europe into W</w:t>
      </w:r>
      <w:r w:rsidRPr="00DF29E7">
        <w:rPr>
          <w:rStyle w:val="Emphasis"/>
          <w:color w:val="FF0000"/>
        </w:rPr>
        <w:t xml:space="preserve">orld </w:t>
      </w:r>
      <w:r w:rsidRPr="00DF29E7">
        <w:rPr>
          <w:rStyle w:val="Emphasis"/>
          <w:color w:val="FF0000"/>
          <w:highlight w:val="green"/>
        </w:rPr>
        <w:t>W</w:t>
      </w:r>
      <w:r w:rsidRPr="00DF29E7">
        <w:rPr>
          <w:rStyle w:val="Emphasis"/>
          <w:color w:val="FF0000"/>
        </w:rPr>
        <w:t xml:space="preserve">ar </w:t>
      </w:r>
      <w:r w:rsidRPr="00DF29E7">
        <w:rPr>
          <w:rStyle w:val="Emphasis"/>
          <w:color w:val="FF0000"/>
          <w:highlight w:val="green"/>
        </w:rPr>
        <w:t>I</w:t>
      </w:r>
      <w:r w:rsidRPr="00DF29E7">
        <w:rPr>
          <w:color w:val="FF0000"/>
          <w:sz w:val="16"/>
        </w:rPr>
        <w:t xml:space="preserve"> </w:t>
      </w:r>
      <w:proofErr w:type="gramStart"/>
      <w:r w:rsidRPr="00DF29E7">
        <w:rPr>
          <w:color w:val="FF0000"/>
          <w:sz w:val="16"/>
        </w:rPr>
        <w:t>a</w:t>
      </w:r>
      <w:proofErr w:type="gramEnd"/>
      <w:r w:rsidRPr="00DF29E7">
        <w:rPr>
          <w:color w:val="FF0000"/>
          <w:sz w:val="16"/>
        </w:rPr>
        <w:t xml:space="preserve"> century ago. </w:t>
      </w:r>
      <w:r w:rsidRPr="00DF29E7">
        <w:rPr>
          <w:rStyle w:val="TitleChar"/>
          <w:color w:val="FF0000"/>
          <w:highlight w:val="green"/>
        </w:rPr>
        <w:t>and</w:t>
      </w:r>
      <w:r w:rsidRPr="00DF29E7">
        <w:rPr>
          <w:color w:val="FF0000"/>
          <w:sz w:val="16"/>
          <w:highlight w:val="green"/>
        </w:rPr>
        <w:t xml:space="preserve"> </w:t>
      </w:r>
      <w:r w:rsidRPr="00DF29E7">
        <w:rPr>
          <w:rStyle w:val="Emphasis"/>
          <w:color w:val="FF0000"/>
          <w:highlight w:val="green"/>
        </w:rPr>
        <w:t>it contains a nuclear component.</w:t>
      </w:r>
      <w:r w:rsidRPr="00DF29E7">
        <w:rPr>
          <w:color w:val="FF0000"/>
          <w:sz w:val="16"/>
        </w:rPr>
        <w:t xml:space="preserve"> </w:t>
      </w:r>
      <w:r w:rsidRPr="00DF29E7">
        <w:rPr>
          <w:rStyle w:val="TitleChar"/>
          <w:color w:val="FF0000"/>
        </w:rPr>
        <w:t xml:space="preserve">To trust in the infallibility of nuclear deterrence in this mufti- pronged constellation </w:t>
      </w:r>
      <w:r w:rsidRPr="00DF29E7">
        <w:rPr>
          <w:rStyle w:val="Emphasis"/>
          <w:color w:val="FF0000"/>
        </w:rPr>
        <w:t xml:space="preserve">needs quite a lot of optimism </w:t>
      </w:r>
      <w:r w:rsidRPr="00DF29E7">
        <w:rPr>
          <w:rStyle w:val="TitleChar"/>
          <w:color w:val="FF0000"/>
        </w:rPr>
        <w:t xml:space="preserve">Can democratic peace be helpful in this constellation? </w:t>
      </w:r>
      <w:r w:rsidRPr="00DF29E7">
        <w:rPr>
          <w:color w:val="FF0000"/>
          <w:sz w:val="16"/>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DF29E7">
        <w:rPr>
          <w:rStyle w:val="TitleChar"/>
          <w:color w:val="FF0000"/>
          <w:highlight w:val="green"/>
        </w:rPr>
        <w:t>democracies</w:t>
      </w:r>
      <w:r w:rsidRPr="00DF29E7">
        <w:rPr>
          <w:rStyle w:val="TitleChar"/>
          <w:color w:val="FF0000"/>
        </w:rPr>
        <w:t xml:space="preserve"> like Ukraine and Georgia </w:t>
      </w:r>
      <w:r w:rsidRPr="00DF29E7">
        <w:rPr>
          <w:rStyle w:val="TitleChar"/>
          <w:color w:val="FF0000"/>
          <w:highlight w:val="green"/>
        </w:rPr>
        <w:t>may feature</w:t>
      </w:r>
      <w:r w:rsidRPr="00DF29E7">
        <w:rPr>
          <w:rStyle w:val="TitleChar"/>
          <w:color w:val="FF0000"/>
        </w:rPr>
        <w:t xml:space="preserve"> rather importantly </w:t>
      </w:r>
      <w:r w:rsidRPr="00DF29E7">
        <w:rPr>
          <w:rStyle w:val="TitleChar"/>
          <w:color w:val="FF0000"/>
          <w:highlight w:val="green"/>
        </w:rPr>
        <w:t>as</w:t>
      </w:r>
      <w:r w:rsidRPr="00DF29E7">
        <w:rPr>
          <w:rStyle w:val="TitleChar"/>
          <w:color w:val="FF0000"/>
        </w:rPr>
        <w:t xml:space="preserve"> potential </w:t>
      </w:r>
      <w:r w:rsidRPr="00DF29E7">
        <w:rPr>
          <w:rStyle w:val="TitleChar"/>
          <w:color w:val="FF0000"/>
          <w:highlight w:val="green"/>
        </w:rPr>
        <w:t>triggers for</w:t>
      </w:r>
      <w:r w:rsidRPr="00DF29E7">
        <w:rPr>
          <w:rStyle w:val="TitleChar"/>
          <w:color w:val="FF0000"/>
        </w:rPr>
        <w:t xml:space="preserve"> </w:t>
      </w:r>
      <w:r w:rsidRPr="00DF29E7">
        <w:rPr>
          <w:rStyle w:val="Emphasis"/>
          <w:color w:val="FF0000"/>
        </w:rPr>
        <w:t xml:space="preserve">a </w:t>
      </w:r>
      <w:r w:rsidRPr="00DF29E7">
        <w:rPr>
          <w:rStyle w:val="Emphasis"/>
          <w:color w:val="FF0000"/>
          <w:highlight w:val="green"/>
        </w:rPr>
        <w:t>worsening</w:t>
      </w:r>
      <w:r w:rsidRPr="00DF29E7">
        <w:rPr>
          <w:rStyle w:val="Emphasis"/>
          <w:color w:val="FF0000"/>
        </w:rPr>
        <w:t xml:space="preserve"> of </w:t>
      </w:r>
      <w:r w:rsidRPr="00DF29E7">
        <w:rPr>
          <w:rStyle w:val="Emphasis"/>
          <w:color w:val="FF0000"/>
          <w:highlight w:val="green"/>
        </w:rPr>
        <w:t>relationships</w:t>
      </w:r>
      <w:r w:rsidRPr="00DF29E7">
        <w:rPr>
          <w:rStyle w:val="Emphasis"/>
          <w:color w:val="FF0000"/>
        </w:rPr>
        <w:t xml:space="preserve">. </w:t>
      </w:r>
      <w:r w:rsidRPr="00DF29E7">
        <w:rPr>
          <w:rStyle w:val="TitleChar"/>
          <w:color w:val="FF0000"/>
        </w:rPr>
        <w:t xml:space="preserve">While </w:t>
      </w:r>
      <w:r w:rsidRPr="00DF29E7">
        <w:rPr>
          <w:rStyle w:val="TitleChar"/>
          <w:color w:val="FF0000"/>
          <w:highlight w:val="green"/>
        </w:rPr>
        <w:t>democracy</w:t>
      </w:r>
      <w:r w:rsidRPr="00DF29E7">
        <w:rPr>
          <w:rStyle w:val="TitleChar"/>
          <w:color w:val="FF0000"/>
        </w:rPr>
        <w:t xml:space="preserve"> is useful in excluding certain </w:t>
      </w:r>
      <w:r w:rsidRPr="00DF29E7">
        <w:rPr>
          <w:rStyle w:val="Emphasis"/>
          <w:color w:val="FF0000"/>
          <w:highlight w:val="green"/>
        </w:rPr>
        <w:t>conflict dyads</w:t>
      </w:r>
      <w:r w:rsidRPr="00DF29E7">
        <w:rPr>
          <w:rStyle w:val="Emphasis"/>
          <w:color w:val="FF0000"/>
        </w:rPr>
        <w:t xml:space="preserve"> </w:t>
      </w:r>
      <w:r w:rsidRPr="00DF29E7">
        <w:rPr>
          <w:color w:val="FF0000"/>
          <w:sz w:val="16"/>
        </w:rPr>
        <w:t xml:space="preserve">in the whole complex, </w:t>
      </w:r>
      <w:r w:rsidRPr="00DF29E7">
        <w:rPr>
          <w:rStyle w:val="TitleChar"/>
          <w:color w:val="FF0000"/>
        </w:rPr>
        <w:t xml:space="preserve">such as </w:t>
      </w:r>
      <w:r w:rsidRPr="00DF29E7">
        <w:rPr>
          <w:rStyle w:val="Emphasis"/>
          <w:color w:val="FF0000"/>
        </w:rPr>
        <w:t>India</w:t>
      </w:r>
      <w:r w:rsidRPr="00DF29E7">
        <w:rPr>
          <w:rStyle w:val="TitleChar"/>
          <w:color w:val="FF0000"/>
        </w:rPr>
        <w:t xml:space="preserve"> and the </w:t>
      </w:r>
      <w:r w:rsidRPr="00DF29E7">
        <w:rPr>
          <w:rStyle w:val="Emphasis"/>
          <w:color w:val="FF0000"/>
        </w:rPr>
        <w:t>U</w:t>
      </w:r>
      <w:r w:rsidRPr="00DF29E7">
        <w:rPr>
          <w:color w:val="FF0000"/>
          <w:sz w:val="16"/>
        </w:rPr>
        <w:t xml:space="preserve">nited </w:t>
      </w:r>
      <w:r w:rsidRPr="00DF29E7">
        <w:rPr>
          <w:rStyle w:val="Emphasis"/>
          <w:color w:val="FF0000"/>
        </w:rPr>
        <w:t>S</w:t>
      </w:r>
      <w:r w:rsidRPr="00DF29E7">
        <w:rPr>
          <w:color w:val="FF0000"/>
          <w:sz w:val="16"/>
        </w:rPr>
        <w:t xml:space="preserve">tates. Japan and the United States. Japan and India. from the risk that they might escalate into a violent conflict, and as democratic peace is pacifying parts of the world. such as South America or Europe. </w:t>
      </w:r>
      <w:r w:rsidRPr="00DF29E7">
        <w:rPr>
          <w:rStyle w:val="Emphasis"/>
          <w:color w:val="FF0000"/>
        </w:rPr>
        <w:t xml:space="preserve">it </w:t>
      </w:r>
      <w:r w:rsidRPr="00DF29E7">
        <w:rPr>
          <w:rStyle w:val="Emphasis"/>
          <w:color w:val="FF0000"/>
          <w:highlight w:val="green"/>
        </w:rPr>
        <w:t>helps little in disputes between democracies and non-democracies</w:t>
      </w:r>
      <w:r w:rsidRPr="00DF29E7">
        <w:rPr>
          <w:rStyle w:val="Emphasis"/>
          <w:color w:val="FF0000"/>
        </w:rPr>
        <w:t xml:space="preserve">. </w:t>
      </w:r>
      <w:r w:rsidRPr="00DF29E7">
        <w:rPr>
          <w:color w:val="FF0000"/>
          <w:sz w:val="16"/>
        </w:rPr>
        <w:t xml:space="preserve">To the contrary: as discussed above, </w:t>
      </w:r>
      <w:r w:rsidRPr="00DF29E7">
        <w:rPr>
          <w:rStyle w:val="TitleChar"/>
          <w:color w:val="FF0000"/>
          <w:highlight w:val="green"/>
        </w:rPr>
        <w:t>democracies</w:t>
      </w:r>
      <w:r w:rsidRPr="00DF29E7">
        <w:rPr>
          <w:rStyle w:val="TitleChar"/>
          <w:color w:val="FF0000"/>
        </w:rPr>
        <w:t xml:space="preserve"> have a more or less </w:t>
      </w:r>
      <w:r w:rsidRPr="00DF29E7">
        <w:rPr>
          <w:rStyle w:val="Emphasis"/>
          <w:color w:val="FF0000"/>
        </w:rPr>
        <w:t>moral-emotional inclination</w:t>
      </w:r>
      <w:r w:rsidRPr="00DF29E7">
        <w:rPr>
          <w:color w:val="FF0000"/>
          <w:sz w:val="16"/>
        </w:rPr>
        <w:t xml:space="preserve"> </w:t>
      </w:r>
      <w:r w:rsidRPr="00DF29E7">
        <w:rPr>
          <w:rStyle w:val="Emphasis"/>
          <w:color w:val="FF0000"/>
        </w:rPr>
        <w:t xml:space="preserve">to demonize non-democracies once they </w:t>
      </w:r>
      <w:proofErr w:type="spellStart"/>
      <w:proofErr w:type="gramStart"/>
      <w:r w:rsidRPr="00DF29E7">
        <w:rPr>
          <w:rStyle w:val="Emphasis"/>
          <w:color w:val="FF0000"/>
        </w:rPr>
        <w:t>dis</w:t>
      </w:r>
      <w:proofErr w:type="spellEnd"/>
      <w:r w:rsidRPr="00DF29E7">
        <w:rPr>
          <w:rStyle w:val="Emphasis"/>
          <w:color w:val="FF0000"/>
        </w:rPr>
        <w:t xml:space="preserve"> agree</w:t>
      </w:r>
      <w:proofErr w:type="gramEnd"/>
      <w:r w:rsidRPr="00DF29E7">
        <w:rPr>
          <w:rStyle w:val="Emphasis"/>
          <w:color w:val="FF0000"/>
        </w:rPr>
        <w:t xml:space="preserve">, </w:t>
      </w:r>
      <w:r w:rsidRPr="00DF29E7">
        <w:rPr>
          <w:rStyle w:val="TitleChar"/>
          <w:color w:val="FF0000"/>
        </w:rPr>
        <w:t xml:space="preserve">and to feel a missionary drive </w:t>
      </w:r>
      <w:r w:rsidRPr="00DF29E7">
        <w:rPr>
          <w:rStyle w:val="Emphasis"/>
          <w:color w:val="FF0000"/>
        </w:rPr>
        <w:t>to turn them democratic</w:t>
      </w:r>
      <w:r w:rsidRPr="00DF29E7">
        <w:rPr>
          <w:color w:val="FF0000"/>
          <w:sz w:val="16"/>
        </w:rPr>
        <w:t xml:space="preserve">. </w:t>
      </w:r>
      <w:r w:rsidRPr="00DF29E7">
        <w:rPr>
          <w:rStyle w:val="TitleChar"/>
          <w:color w:val="FF0000"/>
        </w:rPr>
        <w:t xml:space="preserve">This might </w:t>
      </w:r>
      <w:r w:rsidRPr="00DF29E7">
        <w:rPr>
          <w:rStyle w:val="TitleChar"/>
          <w:color w:val="FF0000"/>
          <w:highlight w:val="green"/>
        </w:rPr>
        <w:t>exacerbate</w:t>
      </w:r>
      <w:r w:rsidRPr="00DF29E7">
        <w:rPr>
          <w:rStyle w:val="TitleChar"/>
          <w:color w:val="FF0000"/>
        </w:rPr>
        <w:t xml:space="preserve"> </w:t>
      </w:r>
      <w:r w:rsidRPr="00DF29E7">
        <w:rPr>
          <w:rStyle w:val="Emphasis"/>
          <w:color w:val="FF0000"/>
        </w:rPr>
        <w:t xml:space="preserve">the </w:t>
      </w:r>
      <w:r w:rsidRPr="00DF29E7">
        <w:rPr>
          <w:rStyle w:val="Emphasis"/>
          <w:color w:val="FF0000"/>
          <w:highlight w:val="green"/>
        </w:rPr>
        <w:t>existing</w:t>
      </w:r>
      <w:r w:rsidRPr="00DF29E7">
        <w:rPr>
          <w:rStyle w:val="TitleChar"/>
          <w:color w:val="FF0000"/>
        </w:rPr>
        <w:t>,</w:t>
      </w:r>
      <w:r w:rsidRPr="00DF29E7">
        <w:rPr>
          <w:color w:val="FF0000"/>
          <w:sz w:val="16"/>
        </w:rPr>
        <w:t xml:space="preserve"> more </w:t>
      </w:r>
      <w:r w:rsidRPr="00DF29E7">
        <w:rPr>
          <w:rStyle w:val="Emphasis"/>
          <w:color w:val="FF0000"/>
          <w:highlight w:val="green"/>
        </w:rPr>
        <w:t>interest-based conflicts</w:t>
      </w:r>
      <w:r w:rsidRPr="00DF29E7">
        <w:rPr>
          <w:color w:val="FF0000"/>
          <w:sz w:val="16"/>
        </w:rPr>
        <w:t xml:space="preserve"> </w:t>
      </w:r>
      <w:r w:rsidRPr="00DF29E7">
        <w:rPr>
          <w:rStyle w:val="TitleChar"/>
          <w:color w:val="FF0000"/>
        </w:rPr>
        <w:t xml:space="preserve">between democracies and non-democracies, and </w:t>
      </w:r>
      <w:r w:rsidRPr="00DF29E7">
        <w:rPr>
          <w:rStyle w:val="TitleChar"/>
          <w:color w:val="FF0000"/>
          <w:highlight w:val="green"/>
        </w:rPr>
        <w:t xml:space="preserve">it </w:t>
      </w:r>
      <w:r w:rsidRPr="00DF29E7">
        <w:rPr>
          <w:rStyle w:val="Emphasis"/>
          <w:color w:val="FF0000"/>
          <w:highlight w:val="green"/>
        </w:rPr>
        <w:t>creates fears</w:t>
      </w:r>
      <w:r w:rsidRPr="00DF29E7">
        <w:rPr>
          <w:rStyle w:val="TitleChar"/>
          <w:color w:val="FF0000"/>
          <w:highlight w:val="green"/>
        </w:rPr>
        <w:t xml:space="preserve"> in</w:t>
      </w:r>
      <w:r w:rsidRPr="00DF29E7">
        <w:rPr>
          <w:rStyle w:val="TitleChar"/>
          <w:color w:val="FF0000"/>
        </w:rPr>
        <w:t xml:space="preserve"> the hearts of </w:t>
      </w:r>
      <w:r w:rsidRPr="00DF29E7">
        <w:rPr>
          <w:rStyle w:val="Emphasis"/>
          <w:color w:val="FF0000"/>
          <w:highlight w:val="green"/>
        </w:rPr>
        <w:t>autocratic leaders</w:t>
      </w:r>
      <w:r w:rsidRPr="00DF29E7">
        <w:rPr>
          <w:rStyle w:val="TitleChar"/>
          <w:color w:val="FF0000"/>
        </w:rPr>
        <w:t xml:space="preserve"> that </w:t>
      </w:r>
      <w:r w:rsidRPr="00DF29E7">
        <w:rPr>
          <w:rStyle w:val="Emphasis"/>
          <w:color w:val="FF0000"/>
        </w:rPr>
        <w:t>they might be up for democratization sooner or later</w:t>
      </w:r>
      <w:r w:rsidRPr="00DF29E7">
        <w:rPr>
          <w:color w:val="FF0000"/>
          <w:sz w:val="16"/>
        </w:rPr>
        <w:t xml:space="preserve">. </w:t>
      </w:r>
      <w:r w:rsidRPr="00DF29E7">
        <w:rPr>
          <w:rStyle w:val="TitleChar"/>
          <w:color w:val="FF0000"/>
        </w:rPr>
        <w:t xml:space="preserve">The close inter- democratic relations which democratic peace </w:t>
      </w:r>
      <w:r w:rsidRPr="00DF29E7">
        <w:rPr>
          <w:rStyle w:val="Emphasis"/>
          <w:color w:val="FF0000"/>
        </w:rPr>
        <w:t>tends to produce</w:t>
      </w:r>
      <w:r w:rsidRPr="00DF29E7">
        <w:rPr>
          <w:color w:val="FF0000"/>
          <w:sz w:val="16"/>
        </w:rPr>
        <w:t xml:space="preserve">, in turn, </w:t>
      </w:r>
      <w:r w:rsidRPr="00DF29E7">
        <w:rPr>
          <w:rStyle w:val="TitleChar"/>
          <w:color w:val="FF0000"/>
        </w:rPr>
        <w:t xml:space="preserve">only </w:t>
      </w:r>
      <w:r w:rsidRPr="00DF29E7">
        <w:rPr>
          <w:rStyle w:val="Emphasis"/>
          <w:color w:val="FF0000"/>
        </w:rPr>
        <w:t>exacerbate these fears</w:t>
      </w:r>
      <w:r w:rsidRPr="00DF29E7">
        <w:rPr>
          <w:rStyle w:val="TitleChar"/>
          <w:color w:val="FF0000"/>
        </w:rPr>
        <w:t xml:space="preserve"> as democracies tend to be </w:t>
      </w:r>
      <w:r w:rsidRPr="00DF29E7">
        <w:rPr>
          <w:rStyle w:val="Emphasis"/>
          <w:color w:val="FF0000"/>
        </w:rPr>
        <w:t>rich</w:t>
      </w:r>
      <w:r w:rsidRPr="00DF29E7">
        <w:rPr>
          <w:rStyle w:val="TitleChar"/>
          <w:color w:val="FF0000"/>
        </w:rPr>
        <w:t>,</w:t>
      </w:r>
      <w:r w:rsidRPr="00DF29E7">
        <w:rPr>
          <w:color w:val="FF0000"/>
          <w:sz w:val="16"/>
        </w:rPr>
        <w:t xml:space="preserve"> </w:t>
      </w:r>
      <w:r w:rsidRPr="00DF29E7">
        <w:rPr>
          <w:rStyle w:val="Emphasis"/>
          <w:color w:val="FF0000"/>
        </w:rPr>
        <w:t>well organized</w:t>
      </w:r>
      <w:r w:rsidRPr="00DF29E7">
        <w:rPr>
          <w:color w:val="FF0000"/>
          <w:sz w:val="16"/>
        </w:rPr>
        <w:t xml:space="preserve">, </w:t>
      </w:r>
      <w:r w:rsidRPr="00DF29E7">
        <w:rPr>
          <w:rStyle w:val="TitleChar"/>
          <w:color w:val="FF0000"/>
        </w:rPr>
        <w:t>and</w:t>
      </w:r>
      <w:r w:rsidRPr="00DF29E7">
        <w:rPr>
          <w:color w:val="FF0000"/>
          <w:sz w:val="16"/>
        </w:rPr>
        <w:t xml:space="preserve"> </w:t>
      </w:r>
      <w:r w:rsidRPr="00DF29E7">
        <w:rPr>
          <w:rStyle w:val="Emphasis"/>
          <w:color w:val="FF0000"/>
        </w:rPr>
        <w:t>powerful</w:t>
      </w:r>
      <w:r w:rsidRPr="00DF29E7">
        <w:rPr>
          <w:color w:val="FF0000"/>
          <w:sz w:val="16"/>
        </w:rPr>
        <w:t xml:space="preserve"> and dispose together of much more potent military capabilities than their potential non-</w:t>
      </w:r>
      <w:proofErr w:type="spellStart"/>
      <w:r w:rsidRPr="00DF29E7">
        <w:rPr>
          <w:color w:val="FF0000"/>
          <w:sz w:val="16"/>
        </w:rPr>
        <w:t>dcnwcratic</w:t>
      </w:r>
      <w:proofErr w:type="spellEnd"/>
      <w:r w:rsidRPr="00DF29E7">
        <w:rPr>
          <w:color w:val="FF0000"/>
          <w:sz w:val="16"/>
        </w:rPr>
        <w:t xml:space="preserve"> counterparts. </w:t>
      </w:r>
      <w:r w:rsidRPr="00DF29E7">
        <w:rPr>
          <w:rStyle w:val="TitleChar"/>
          <w:color w:val="FF0000"/>
        </w:rPr>
        <w:t xml:space="preserve">Rather than helping with peace. the inter-democratic consequences of the democratic peace tend to </w:t>
      </w:r>
      <w:r w:rsidRPr="00DF29E7">
        <w:rPr>
          <w:rStyle w:val="Emphasis"/>
          <w:color w:val="FF0000"/>
        </w:rPr>
        <w:t>exacerbate the security dilemma</w:t>
      </w:r>
      <w:r w:rsidRPr="00DF29E7">
        <w:rPr>
          <w:color w:val="FF0000"/>
          <w:sz w:val="16"/>
        </w:rPr>
        <w:t xml:space="preserve"> </w:t>
      </w:r>
      <w:r w:rsidRPr="00DF29E7">
        <w:rPr>
          <w:rStyle w:val="TitleChar"/>
          <w:color w:val="FF0000"/>
        </w:rPr>
        <w:t xml:space="preserve">which exists between </w:t>
      </w:r>
      <w:r w:rsidRPr="00DF29E7">
        <w:rPr>
          <w:rStyle w:val="Emphasis"/>
          <w:color w:val="FF0000"/>
        </w:rPr>
        <w:t>democracies and non-</w:t>
      </w:r>
      <w:proofErr w:type="spellStart"/>
      <w:r w:rsidRPr="00DF29E7">
        <w:rPr>
          <w:rStyle w:val="Emphasis"/>
          <w:color w:val="FF0000"/>
        </w:rPr>
        <w:t>democracics</w:t>
      </w:r>
      <w:proofErr w:type="spellEnd"/>
      <w:r w:rsidRPr="00DF29E7">
        <w:rPr>
          <w:color w:val="FF0000"/>
          <w:sz w:val="16"/>
        </w:rPr>
        <w:t xml:space="preserve"> </w:t>
      </w:r>
      <w:proofErr w:type="gramStart"/>
      <w:r w:rsidRPr="00DF29E7">
        <w:rPr>
          <w:color w:val="FF0000"/>
          <w:sz w:val="16"/>
        </w:rPr>
        <w:t>an</w:t>
      </w:r>
      <w:proofErr w:type="gramEnd"/>
      <w:r w:rsidRPr="00DF29E7">
        <w:rPr>
          <w:color w:val="FF0000"/>
          <w:sz w:val="16"/>
        </w:rPr>
        <w:t xml:space="preserve"> way. </w:t>
      </w:r>
      <w:r w:rsidRPr="00DF29E7">
        <w:rPr>
          <w:rStyle w:val="TitleChar"/>
          <w:color w:val="FF0000"/>
        </w:rPr>
        <w:t>This non-peaceful dark side of democratic peace has escaped the attention of most academic writings</w:t>
      </w:r>
      <w:r w:rsidRPr="00DF29E7">
        <w:rPr>
          <w:color w:val="FF0000"/>
          <w:sz w:val="16"/>
        </w:rPr>
        <w:t xml:space="preserve">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DF29E7">
        <w:rPr>
          <w:color w:val="FF0000"/>
          <w:sz w:val="16"/>
        </w:rPr>
        <w:t>Müllcr</w:t>
      </w:r>
      <w:proofErr w:type="spellEnd"/>
      <w:r w:rsidRPr="00DF29E7">
        <w:rPr>
          <w:color w:val="FF0000"/>
          <w:sz w:val="16"/>
        </w:rPr>
        <w:t xml:space="preserve"> 2014b).</w:t>
      </w:r>
    </w:p>
    <w:p w14:paraId="75AFF0B5" w14:textId="77777777" w:rsidR="00073D16" w:rsidRPr="00073D16" w:rsidRDefault="00073D16" w:rsidP="00073D16"/>
    <w:p w14:paraId="351F7B8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81C4E"/>
    <w:multiLevelType w:val="hybridMultilevel"/>
    <w:tmpl w:val="3934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51448791712"/>
    <w:docVar w:name="VerbatimVersion" w:val="5.1"/>
  </w:docVars>
  <w:rsids>
    <w:rsidRoot w:val="00943E06"/>
    <w:rsid w:val="000139A3"/>
    <w:rsid w:val="00072FC9"/>
    <w:rsid w:val="00073D16"/>
    <w:rsid w:val="00100833"/>
    <w:rsid w:val="00104529"/>
    <w:rsid w:val="00105942"/>
    <w:rsid w:val="00107396"/>
    <w:rsid w:val="00135482"/>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75F3"/>
    <w:rsid w:val="004605D6"/>
    <w:rsid w:val="00481824"/>
    <w:rsid w:val="004C60E8"/>
    <w:rsid w:val="004E3579"/>
    <w:rsid w:val="004E728B"/>
    <w:rsid w:val="004F39E0"/>
    <w:rsid w:val="00537BD5"/>
    <w:rsid w:val="0057268A"/>
    <w:rsid w:val="005C44C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3E06"/>
    <w:rsid w:val="0097032B"/>
    <w:rsid w:val="009D2EAD"/>
    <w:rsid w:val="009D54B2"/>
    <w:rsid w:val="009E1922"/>
    <w:rsid w:val="009F7ED2"/>
    <w:rsid w:val="00A52018"/>
    <w:rsid w:val="00A93661"/>
    <w:rsid w:val="00A95652"/>
    <w:rsid w:val="00AA4D7E"/>
    <w:rsid w:val="00AC0AB8"/>
    <w:rsid w:val="00B33C6D"/>
    <w:rsid w:val="00B4508F"/>
    <w:rsid w:val="00B55AD5"/>
    <w:rsid w:val="00B8034C"/>
    <w:rsid w:val="00B8057C"/>
    <w:rsid w:val="00BC681C"/>
    <w:rsid w:val="00BD20A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6B72"/>
    <w:rsid w:val="00D83FBA"/>
    <w:rsid w:val="00DA1C92"/>
    <w:rsid w:val="00DA25D4"/>
    <w:rsid w:val="00DA6538"/>
    <w:rsid w:val="00DF29E7"/>
    <w:rsid w:val="00DF3551"/>
    <w:rsid w:val="00E15E75"/>
    <w:rsid w:val="00E5262C"/>
    <w:rsid w:val="00E6654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45CB2"/>
  <w15:chartTrackingRefBased/>
  <w15:docId w15:val="{84106970-CF42-4653-8570-93CCD6AB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29E7"/>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DF29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29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DF29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DF29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29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29E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DF29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29E7"/>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2"/>
    <w:rsid w:val="00DF29E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DF29E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DF29E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29E7"/>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DF29E7"/>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F29E7"/>
    <w:rPr>
      <w:color w:val="auto"/>
      <w:u w:val="none"/>
    </w:rPr>
  </w:style>
  <w:style w:type="character" w:styleId="FollowedHyperlink">
    <w:name w:val="FollowedHyperlink"/>
    <w:basedOn w:val="DefaultParagraphFont"/>
    <w:uiPriority w:val="99"/>
    <w:semiHidden/>
    <w:unhideWhenUsed/>
    <w:rsid w:val="00DF29E7"/>
    <w:rPr>
      <w:color w:val="auto"/>
      <w:u w:val="none"/>
    </w:rPr>
  </w:style>
  <w:style w:type="paragraph" w:customStyle="1" w:styleId="textbold">
    <w:name w:val="text bold"/>
    <w:basedOn w:val="Normal"/>
    <w:link w:val="Emphasis"/>
    <w:uiPriority w:val="7"/>
    <w:qFormat/>
    <w:rsid w:val="00943E0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943E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943E0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83FB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Colorful List - Accent 11"/>
    <w:basedOn w:val="Normal"/>
    <w:uiPriority w:val="99"/>
    <w:qFormat/>
    <w:rsid w:val="00D76B72"/>
    <w:pPr>
      <w:ind w:left="720"/>
      <w:contextualSpacing/>
    </w:pPr>
    <w:rPr>
      <w:rFonts w:eastAsiaTheme="minorEastAsia" w:cs="Calibri"/>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basedOn w:val="DefaultParagraphFont"/>
    <w:link w:val="NormalWeb"/>
    <w:uiPriority w:val="99"/>
    <w:locked/>
    <w:rsid w:val="00073D16"/>
    <w:rPr>
      <w:rFonts w:ascii="Times New Roman" w:eastAsia="Times New Roman" w:hAnsi="Times New Roman" w:cs="Times New Roman"/>
      <w:sz w:val="24"/>
      <w:szCs w:val="24"/>
    </w:rPr>
  </w:style>
  <w:style w:type="character" w:customStyle="1" w:styleId="TitleChar">
    <w:name w:val="Title Char"/>
    <w:aliases w:val="Bold Underlined Char,UNDERLINE Char,Cites and Cards Char,title Char,Block Heading Char"/>
    <w:basedOn w:val="DefaultParagraphFont"/>
    <w:link w:val="Title"/>
    <w:uiPriority w:val="6"/>
    <w:qFormat/>
    <w:rsid w:val="00073D16"/>
    <w:rPr>
      <w:u w:val="single"/>
    </w:rPr>
  </w:style>
  <w:style w:type="paragraph" w:styleId="Title">
    <w:name w:val="Title"/>
    <w:aliases w:val="Bold Underlined,UNDERLINE,Cites and Cards,title,Block Heading"/>
    <w:basedOn w:val="Normal"/>
    <w:next w:val="Normal"/>
    <w:link w:val="TitleChar"/>
    <w:uiPriority w:val="6"/>
    <w:qFormat/>
    <w:rsid w:val="00073D16"/>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073D1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56787">
      <w:bodyDiv w:val="1"/>
      <w:marLeft w:val="0"/>
      <w:marRight w:val="0"/>
      <w:marTop w:val="0"/>
      <w:marBottom w:val="0"/>
      <w:divBdr>
        <w:top w:val="none" w:sz="0" w:space="0" w:color="auto"/>
        <w:left w:val="none" w:sz="0" w:space="0" w:color="auto"/>
        <w:bottom w:val="none" w:sz="0" w:space="0" w:color="auto"/>
        <w:right w:val="none" w:sz="0" w:space="0" w:color="auto"/>
      </w:divBdr>
    </w:div>
    <w:div w:id="1490898360">
      <w:bodyDiv w:val="1"/>
      <w:marLeft w:val="0"/>
      <w:marRight w:val="0"/>
      <w:marTop w:val="0"/>
      <w:marBottom w:val="0"/>
      <w:divBdr>
        <w:top w:val="none" w:sz="0" w:space="0" w:color="auto"/>
        <w:left w:val="none" w:sz="0" w:space="0" w:color="auto"/>
        <w:bottom w:val="none" w:sz="0" w:space="0" w:color="auto"/>
        <w:right w:val="none" w:sz="0" w:space="0" w:color="auto"/>
      </w:divBdr>
    </w:div>
    <w:div w:id="157300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rc.nl/nieuws/2016/01/02/ik-wil-de-wereld-bij-jou-thuis-brengen-zoals-ie-is-1575235-a890960" TargetMode="External"/><Relationship Id="rId18" Type="http://schemas.openxmlformats.org/officeDocument/2006/relationships/hyperlink" Target="https://theconversation.com/how-peace-journalism-can-deescalate-conflict-in-the-age-of-trump-and-north-korea-88182" TargetMode="External"/><Relationship Id="rId26" Type="http://schemas.openxmlformats.org/officeDocument/2006/relationships/hyperlink" Target="https://twitter.com/realDonaldTrump?ref_src=twsrc%5Egoogle%7Ctwcamp%5Eserp%7Ctwgr%5Eauthor" TargetMode="External"/><Relationship Id="rId3" Type="http://schemas.openxmlformats.org/officeDocument/2006/relationships/styles" Target="styles.xml"/><Relationship Id="rId21" Type="http://schemas.openxmlformats.org/officeDocument/2006/relationships/hyperlink" Target="https://books.google.co.uk/books/about/Peace_Journalism.html?id=iiobAQAAIAAJ&amp;redir_esc=y" TargetMode="External"/><Relationship Id="rId7" Type="http://schemas.openxmlformats.org/officeDocument/2006/relationships/hyperlink" Target="https://sheltongrp.com/author/sshelton/" TargetMode="External"/><Relationship Id="rId12" Type="http://schemas.openxmlformats.org/officeDocument/2006/relationships/hyperlink" Target="https://decorrespondent.nl/438/over-deze-nederlandse-oliereus-is-nog-nooit-een-kamervraag-gesteld/96941604870-00bd17df" TargetMode="External"/><Relationship Id="rId17" Type="http://schemas.openxmlformats.org/officeDocument/2006/relationships/hyperlink" Target="https://presswatchers.org/2020/07/the-failed-promise-of-objective-political-reporting/" TargetMode="External"/><Relationship Id="rId25" Type="http://schemas.openxmlformats.org/officeDocument/2006/relationships/hyperlink" Target="http://www.imdb.com/title/tt248078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he1a.org/segments/journalism-trust-media-public/" TargetMode="External"/><Relationship Id="rId20" Type="http://schemas.openxmlformats.org/officeDocument/2006/relationships/hyperlink" Target="https://www.galtung-institut.de/en/home/johan-galtung/" TargetMode="External"/><Relationship Id="rId29" Type="http://schemas.openxmlformats.org/officeDocument/2006/relationships/hyperlink" Target="https://www.huffingtonpost.com/melissa-schwartz/if-it-bleeds-it-leads_1_b_5407863.html" TargetMode="External"/><Relationship Id="rId1" Type="http://schemas.openxmlformats.org/officeDocument/2006/relationships/customXml" Target="../customXml/item1.xml"/><Relationship Id="rId6" Type="http://schemas.openxmlformats.org/officeDocument/2006/relationships/hyperlink" Target="https://current.org/2021/05/how-journalists-are-challenging-ideas-of-objectivity-while-empowering-their-communities/" TargetMode="External"/><Relationship Id="rId11" Type="http://schemas.openxmlformats.org/officeDocument/2006/relationships/hyperlink" Target="https://thecorrespondent.com/6138/why-objective-journalism-is-a-misleading-and-dangerous-illusion/157316940-eb6c348e" TargetMode="External"/><Relationship Id="rId24" Type="http://schemas.openxmlformats.org/officeDocument/2006/relationships/hyperlink" Target="http://www.rwandanstories.org/genocide/hate_radio.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knightfoundation.org/articles/americans-are-losing-faith-in-an-objective-media-a-new-gallup-knight-study-explores-why/" TargetMode="External"/><Relationship Id="rId23" Type="http://schemas.openxmlformats.org/officeDocument/2006/relationships/hyperlink" Target="http://news.bbc.co.uk/1/hi/world/africa/3257748.stm" TargetMode="External"/><Relationship Id="rId28" Type="http://schemas.openxmlformats.org/officeDocument/2006/relationships/hyperlink" Target="https://books.google.co.uk/books?id=iiobAQAAIAAJ&amp;q=mcgoldrick+and+lynch&amp;dq=mcgoldrick+and+lynch&amp;hl=en&amp;sa=X&amp;ved=0ahUKEwjLv4SbpeLXAhXJD8AKHXvDDsgQ6AEIKDAA" TargetMode="External"/><Relationship Id="rId10" Type="http://schemas.openxmlformats.org/officeDocument/2006/relationships/hyperlink" Target="https://www.cser.ac.uk/research/global-justice-gcr/" TargetMode="External"/><Relationship Id="rId19" Type="http://schemas.openxmlformats.org/officeDocument/2006/relationships/hyperlink" Target="http://www.peacejournalism.org/Peace_Journalism/Welcome.html" TargetMode="External"/><Relationship Id="rId31" Type="http://schemas.openxmlformats.org/officeDocument/2006/relationships/hyperlink" Target="https://www4.ntu.ac.uk/hum/journalism/index.html" TargetMode="External"/><Relationship Id="rId4" Type="http://schemas.openxmlformats.org/officeDocument/2006/relationships/settings" Target="settings.xml"/><Relationship Id="rId9" Type="http://schemas.openxmlformats.org/officeDocument/2006/relationships/hyperlink" Target="https://www.tandfonline.com/doi/full/10.1080/17512786.2020.1805792%20//" TargetMode="External"/><Relationship Id="rId14" Type="http://schemas.openxmlformats.org/officeDocument/2006/relationships/hyperlink" Target="https://knightfoundation.org/wp-content/uploads/2020/08/American-Views-2020-Trust-Media-and-Democracy.pdf" TargetMode="External"/><Relationship Id="rId22" Type="http://schemas.openxmlformats.org/officeDocument/2006/relationships/hyperlink" Target="http://www.peacejournalism.org/Peace_Journalism/Welcome.html" TargetMode="External"/><Relationship Id="rId27" Type="http://schemas.openxmlformats.org/officeDocument/2006/relationships/hyperlink" Target="https://www.umass.edu/digitalcenter/research/pdfs/JF_NetworkSociety.pdf" TargetMode="External"/><Relationship Id="rId30" Type="http://schemas.openxmlformats.org/officeDocument/2006/relationships/hyperlink" Target="https://www.nytimes.com/2017/11/19/world/asia/south-korea-trump.html" TargetMode="External"/><Relationship Id="rId8" Type="http://schemas.openxmlformats.org/officeDocument/2006/relationships/hyperlink" Target="https://magneto.net.au/blog/persuasion-aristotle-patho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z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82</TotalTime>
  <Pages>1</Pages>
  <Words>9797</Words>
  <Characters>55848</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Zhang</dc:creator>
  <cp:keywords>5.1.1</cp:keywords>
  <dc:description/>
  <cp:lastModifiedBy>Amanda Zhang</cp:lastModifiedBy>
  <cp:revision>2</cp:revision>
  <dcterms:created xsi:type="dcterms:W3CDTF">2022-03-10T21:02:00Z</dcterms:created>
  <dcterms:modified xsi:type="dcterms:W3CDTF">2022-03-10T22:58:00Z</dcterms:modified>
</cp:coreProperties>
</file>