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E419E" w14:textId="77777777" w:rsidR="004502D3" w:rsidRPr="00F515CE" w:rsidRDefault="004502D3" w:rsidP="004502D3">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r>
        <w:rPr>
          <w:rFonts w:cs="Calibri"/>
          <w:u w:val="single"/>
        </w:rPr>
        <w:t xml:space="preserve"> </w:t>
      </w:r>
      <w:r w:rsidRPr="00E44AF2">
        <w:rPr>
          <w:rFonts w:cs="Calibri"/>
          <w:sz w:val="12"/>
          <w:szCs w:val="12"/>
          <w:u w:val="single"/>
        </w:rPr>
        <w:t>[50]</w:t>
      </w:r>
    </w:p>
    <w:p w14:paraId="7B98000B" w14:textId="77777777" w:rsidR="004502D3" w:rsidRPr="00F515CE" w:rsidRDefault="004502D3" w:rsidP="004502D3">
      <w:r w:rsidRPr="00F515CE">
        <w:rPr>
          <w:rStyle w:val="Style13ptBold"/>
        </w:rPr>
        <w:t xml:space="preserve">Reese 20 </w:t>
      </w:r>
      <w:r w:rsidRPr="00F515CE">
        <w:t xml:space="preserve">- author of Socialism or Extinction and The End of Capitalism: The Thought of Henryk Grossman (Ted, </w:t>
      </w:r>
      <w:hyperlink r:id="rId6" w:history="1">
        <w:r w:rsidRPr="00F515CE">
          <w:rPr>
            <w:rStyle w:val="Hyperlink"/>
          </w:rPr>
          <w:t>https://www.amazon.com/Socialism-Extinction-Automation-Capitalist-Breakdown-ebook/dp/B081FHF2ZQ</w:t>
        </w:r>
      </w:hyperlink>
      <w:r w:rsidRPr="00F515CE">
        <w:t>, emuse)</w:t>
      </w:r>
    </w:p>
    <w:p w14:paraId="1146A84D" w14:textId="77777777" w:rsidR="004502D3" w:rsidRPr="00F515CE" w:rsidRDefault="004502D3" w:rsidP="004502D3">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said “high minimum wages, undue restrictions on hiring and firing and strict contract forms all make workers more expensive vis-à-vis technology”.[437] </w:t>
      </w:r>
      <w:r w:rsidRPr="00F515CE">
        <w:rPr>
          <w:rStyle w:val="StyleUnderline"/>
        </w:rPr>
        <w:t>International capital is preparing a major assault on international labour</w:t>
      </w:r>
      <w:r w:rsidRPr="00F515CE">
        <w:rPr>
          <w:sz w:val="14"/>
        </w:rPr>
        <w:t xml:space="preserve"> in order to accelerate moves towards </w:t>
      </w:r>
      <w:r w:rsidRPr="000A0A59">
        <w:rPr>
          <w:sz w:val="14"/>
        </w:rPr>
        <w:t xml:space="preserve">automation. </w:t>
      </w:r>
      <w:r w:rsidRPr="000A0A59">
        <w:rPr>
          <w:rStyle w:val="StyleUnderline"/>
        </w:rPr>
        <w:t xml:space="preserve">Even if the next </w:t>
      </w:r>
      <w:r w:rsidRPr="00635467">
        <w:rPr>
          <w:rStyle w:val="StyleUnderline"/>
        </w:rPr>
        <w:t>crash is not a final breakdown, significant sections of the middle classes would be proletarianised and impoverished and the reserve army of labour would swell. Class struggle would explode.</w:t>
      </w:r>
      <w:r w:rsidRPr="00635467">
        <w:rPr>
          <w:sz w:val="14"/>
        </w:rPr>
        <w:t xml:space="preserve"> Capitalists</w:t>
      </w:r>
      <w:r w:rsidRPr="00F515CE">
        <w:rPr>
          <w:sz w:val="14"/>
        </w:rPr>
        <w:t xml:space="preserve">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labour-saving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this then capital goes unvalorised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Jaimovich and Henry Siu “found that 88% of job loss in routine occupations occurs within 12 months of a recession. In the 1990- 1991, 2001 and 2008-2009 recessions, routine jobs accounted for ‘essentially all’ of the jobs lost. They regained almost no ground during the subsequent recoveries.”[439]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accelerating the trend towards proletarianisation</w:t>
      </w:r>
      <w:r w:rsidRPr="005B6600">
        <w:rPr>
          <w:rStyle w:val="StyleUnderline"/>
        </w:rPr>
        <w:t xml:space="preserve">, higher levels of poverty and the underproduction of surplus value. </w:t>
      </w:r>
      <w:r w:rsidRPr="00F515CE">
        <w:rPr>
          <w:rStyle w:val="StyleUnderline"/>
          <w:highlight w:val="green"/>
        </w:rPr>
        <w:t xml:space="preserve">It is the sharpest of </w:t>
      </w:r>
      <w:r w:rsidRPr="005B6600">
        <w:rPr>
          <w:rStyle w:val="StyleUnderline"/>
        </w:rPr>
        <w:t xml:space="preserve">sharpening </w:t>
      </w:r>
      <w:r w:rsidRPr="00F515CE">
        <w:rPr>
          <w:rStyle w:val="StyleUnderline"/>
          <w:highlight w:val="green"/>
        </w:rPr>
        <w:t xml:space="preserve">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organisations (soviets (workers’ councils), communes etc) effectively form an independent state and then, when strong enough, destroy what is left of the capitalist state – of course seems to be dismissed now more than ever – by liberals who claim that the demise of the Soviet Union signalled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proletariat as a whole. This accusation that Leninists ignore the wider proletariat is often a projection of valid criticisms of some ‘Trotskyists’, who, while posing as Leninists, or at least distorting Leninism, do overemphasise the importance of the industrial worker. This is because Trotskyists – who for the same reason tend to be de facto pro-imperialist (by giving critical support to the Labour Party, for example) – tend to derive from labour aristocratic positions in trade unions and universities. Lenin though is renowned for criticising socialists who limited their agitation to “trade union consciousness” or “economism” – ie, simply supporting, or tailing, working class demands, without advocating an independent (non-social democratic) working class party or proletarian dictatorship (or, before that, the overthrow of tsarism) – and for his ruthless criticism of a labour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w:t>
      </w:r>
      <w:r w:rsidRPr="00635467">
        <w:rPr>
          <w:sz w:val="14"/>
        </w:rPr>
        <w:t xml:space="preserve">revolution. </w:t>
      </w:r>
      <w:r w:rsidRPr="00635467">
        <w:rPr>
          <w:rStyle w:val="StyleUnderline"/>
        </w:rPr>
        <w:t xml:space="preserve">The claim that the industrial proletariat is dead is either dishonest or smacks of ‘first world’ </w:t>
      </w:r>
      <w:r w:rsidRPr="00105061">
        <w:rPr>
          <w:rStyle w:val="StyleUnderline"/>
        </w:rPr>
        <w:t xml:space="preserve">myopia. The </w:t>
      </w:r>
      <w:r w:rsidRPr="00F515CE">
        <w:rPr>
          <w:rStyle w:val="StyleUnderline"/>
          <w:highlight w:val="green"/>
        </w:rPr>
        <w:t xml:space="preserve">industrial proletariat </w:t>
      </w:r>
      <w:r w:rsidRPr="004D1535">
        <w:rPr>
          <w:rStyle w:val="StyleUnderline"/>
        </w:rPr>
        <w:t xml:space="preserve">may </w:t>
      </w:r>
      <w:r w:rsidRPr="00F515CE">
        <w:rPr>
          <w:rStyle w:val="StyleUnderline"/>
          <w:highlight w:val="green"/>
        </w:rPr>
        <w:t>have shrunk in the imperialist nations</w:t>
      </w:r>
      <w:r w:rsidRPr="00F515CE">
        <w:rPr>
          <w:sz w:val="14"/>
        </w:rPr>
        <w:t xml:space="preserve"> over the past 40 years </w:t>
      </w:r>
      <w:r w:rsidRPr="00F515CE">
        <w:rPr>
          <w:rStyle w:val="StyleUnderline"/>
          <w:highlight w:val="green"/>
        </w:rPr>
        <w:t xml:space="preserve">but internationally it has grown </w:t>
      </w:r>
      <w:r w:rsidRPr="005B6600">
        <w:rPr>
          <w:rStyle w:val="StyleUnderline"/>
        </w:rPr>
        <w:t>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4D1535">
        <w:rPr>
          <w:rStyle w:val="StyleUnderline"/>
        </w:rPr>
        <w:t xml:space="preserve">even </w:t>
      </w:r>
      <w:r w:rsidRPr="00F515CE">
        <w:rPr>
          <w:rStyle w:val="StyleUnderline"/>
          <w:highlight w:val="green"/>
        </w:rPr>
        <w:t>within the imperialist nations, where the industrial working class has declined</w:t>
      </w:r>
      <w:r w:rsidRPr="00F515CE">
        <w:rPr>
          <w:rStyle w:val="StyleUnderline"/>
        </w:rPr>
        <w:t xml:space="preserve"> both absolutely and relatively, </w:t>
      </w:r>
      <w:r w:rsidRPr="00F515CE">
        <w:rPr>
          <w:rStyle w:val="StyleUnderline"/>
          <w:highlight w:val="green"/>
        </w:rPr>
        <w:t xml:space="preserve">Smith points </w:t>
      </w:r>
      <w:r w:rsidRPr="00D877EE">
        <w:rPr>
          <w:rStyle w:val="StyleUnderline"/>
        </w:rPr>
        <w:t xml:space="preserve">to </w:t>
      </w:r>
      <w:r w:rsidRPr="00D877EE">
        <w:rPr>
          <w:rStyle w:val="StyleUnderline"/>
        </w:rPr>
        <w:lastRenderedPageBreak/>
        <w:t>“deepening proletarianisation”, saying that “the proletarians have increased their already overwhelming predominance within the economically active</w:t>
      </w:r>
      <w:r w:rsidRPr="00F515CE">
        <w:rPr>
          <w:rStyle w:val="StyleUnderline"/>
        </w:rPr>
        <w:t xml:space="preser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 xml:space="preserve">the developed nations </w:t>
      </w:r>
      <w:r w:rsidRPr="004D1535">
        <w:rPr>
          <w:rStyle w:val="StyleUnderline"/>
        </w:rPr>
        <w:t xml:space="preserve">steadily </w:t>
      </w:r>
      <w:r w:rsidRPr="00F515CE">
        <w:rPr>
          <w:rStyle w:val="StyleUnderline"/>
          <w:highlight w:val="green"/>
        </w:rPr>
        <w:t>rose</w:t>
      </w:r>
      <w:r w:rsidRPr="00F515CE">
        <w:rPr>
          <w:sz w:val="14"/>
        </w:rPr>
        <w:t xml:space="preserve">, from 83% to 88% (in 2005, around 500 million people), indicating deepening proletarianisation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labour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recognise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recognised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downwardly mobile labour aristocracies are becoming slightly more antagonistic towards the ruling class, and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characterised as a class by the fact that it does not own the means of production and has to work for wages. The salient feature is not what differentiates them, but what unites them. The more a worker is dependant on selling their labour power for survival the deeper their proletarianisation. Indeed, it is the fact that the industrial proletariat is shrinking relative to the working class as a whole, relegating a significant proportion of previously privileged workers into the poorer sections of the working class, that sees the mass of the latter grow numerically in strength. </w:t>
      </w:r>
      <w:r w:rsidRPr="00F515CE">
        <w:rPr>
          <w:rStyle w:val="StyleUnderline"/>
        </w:rPr>
        <w:t>As the mass of exploited manual workers decreases due to scientific and technological progress, particularly automation, the mass of exploited intellectual workers, ie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casualisation of university employment in the past few years is a case in point. In the US, although union membership stood at a lowly 10.7% of the workforce at the start of 2019, the unionisation of traditionally non- unionised white collar labour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1990s.[452]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class’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w:t>
      </w:r>
      <w:r w:rsidRPr="00D877EE">
        <w:rPr>
          <w:rStyle w:val="StyleUnderline"/>
        </w:rPr>
        <w:t xml:space="preserve">system’s </w:t>
      </w:r>
      <w:r w:rsidRPr="00F515CE">
        <w:rPr>
          <w:rStyle w:val="StyleUnderline"/>
          <w:highlight w:val="green"/>
        </w:rPr>
        <w:t xml:space="preserve">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all of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Africa.”[458] The other significant component of the growing proletariat? The unemployed. Smith reports that, apart from China, “no economy has grown fast enough to provide jobs to the legions of young people entering the labour market and the rural exodus to swollen cities in search of work. Even at the zenith of export-oriented industrialisation the ILO reported that ‘in the late 20th century, manufacturing ceased being a major sector of employment growth, except in east and southeast Asia’.” Senior ILO economist Nomaan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proletarianisation. In a striking example of how constant capital rises relative to variable capital, John Lanchester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w:t>
      </w:r>
      <w:r w:rsidRPr="00F515CE">
        <w:rPr>
          <w:sz w:val="14"/>
        </w:rPr>
        <w:lastRenderedPageBreak/>
        <w:t xml:space="preserve">generate $89.9bn, an improvement in profitability per worker of 76.65 times. Remember, this is pure profit for the company’s owners, after all workers have been paid. Capital isn’t just winning against labour: there’s no contest. If it were a boxing match, the referee would stop the fight.”[460]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countries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 xml:space="preserve">“share of domestic income that goes to labour ... declined in nearly three-quarters of </w:t>
      </w:r>
      <w:r w:rsidRPr="005D25E2">
        <w:rPr>
          <w:rStyle w:val="StyleUnderline"/>
        </w:rPr>
        <w:t xml:space="preserve">the </w:t>
      </w:r>
      <w:r w:rsidRPr="00F515CE">
        <w:rPr>
          <w:rStyle w:val="StyleUnderline"/>
          <w:highlight w:val="green"/>
        </w:rPr>
        <w:t xml:space="preserve">69 countries </w:t>
      </w:r>
      <w:r w:rsidRPr="005D25E2">
        <w:rPr>
          <w:rStyle w:val="StyleUnderline"/>
        </w:rPr>
        <w:t>with available information”.</w:t>
      </w:r>
      <w:r w:rsidRPr="005D25E2">
        <w:rPr>
          <w:sz w:val="14"/>
        </w:rPr>
        <w:t xml:space="preserve"> While</w:t>
      </w:r>
      <w:r w:rsidRPr="00F515CE">
        <w:rPr>
          <w:sz w:val="14"/>
        </w:rPr>
        <w:t xml:space="preserv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proletarianisation of portions of the lower middle classes. Michael Elsby’s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2010.”[463] A separate study of 2014 data by the US Small Business Administration suggests the same pattern regarding millennials (generally defined as people born between 1985 and 2004). “Fewer than 4% of 30 year-olds reported they were in full-time self-employment – a proxy for entrepreneurship – compared with 5.4% of Generation X-ers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xml:space="preserve">, “with the wage share falling more than 11 percentage points between 2002 and 2006. In China, the wage share declined by close to 10 percentage points since 2000.”[465]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2000.”[466] Latin America saw the lowest decline, of 10% since 1993, and most of it before 2000, undoubtedly due to strong workers’ organisation and resistance, represented by the left-wing ‘Pink Tide’ in Venezuela,[467] Bolivia, Brazil and Argentina. As mentioned, mainstream economic accounting methods underepresent the size of the middle classes and labour aristocracy – which are bound to be proportionately bigger in imperialist nations – and do not take account of sharply increasing inequality between skilled/professional and unskilled workers or of income to capital that has been classified as income to labour, such as bonuses paid to bankers and wages and sponsorship of sports professionals etc, meaning the real extent of the fall in labour’s share is even higher, and considerably so. Elsby attempts to challenge these distortions, writing that in the US, the Bureau of Labor Statistics’ (BLS) calculation of a decline of 3.9% in the share of national income for labour over 1987-2013 becomes a 10% decline when the highest paid 1% of employees are excluded, and a 14% decline when the highest paid 10% are excluded. Based on this more honest method, the lowest 90% of wage earners (84% of the US’s total economically active population) actually earned 42% of the total payroll in 1980 and just 28% in 2011. Elsby also found that the fall for labour has accelerated as time has progressed, declining by twice as much between 2000 and 2011 as in the previous two decades.[468] Again, the trend towards deepening proletarianisation is clear. </w:t>
      </w:r>
      <w:r w:rsidRPr="00F515CE">
        <w:rPr>
          <w:rStyle w:val="StyleUnderline"/>
        </w:rPr>
        <w:t>The material basis for a position of relative privilege among the lower middle classes and labour aristocracy is disappearing. The proletariat is numerically stronger than ever, especially as an international class. ‘Neoliberal globalisation’</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grave-diggers.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w:t>
      </w:r>
      <w:r w:rsidRPr="004D1535">
        <w:rPr>
          <w:rStyle w:val="StyleUnderline"/>
        </w:rPr>
        <w:t xml:space="preserve">ed </w:t>
      </w:r>
      <w:r w:rsidRPr="00364ACC">
        <w:rPr>
          <w:rStyle w:val="StyleUnderline"/>
        </w:rPr>
        <w:t>as much</w:t>
      </w:r>
      <w:r w:rsidRPr="00364ACC">
        <w:rPr>
          <w:sz w:val="14"/>
        </w:rPr>
        <w:t xml:space="preserve"> in assets </w:t>
      </w:r>
      <w:r w:rsidRPr="00364ACC">
        <w:rPr>
          <w:rStyle w:val="StyleUnderline"/>
        </w:rPr>
        <w:t xml:space="preserve">as </w:t>
      </w:r>
      <w:r w:rsidRPr="004D1535">
        <w:rPr>
          <w:rStyle w:val="StyleUnderline"/>
        </w:rPr>
        <w:t xml:space="preserve">the </w:t>
      </w:r>
      <w:r w:rsidRPr="00F515CE">
        <w:rPr>
          <w:rStyle w:val="StyleUnderline"/>
          <w:highlight w:val="green"/>
        </w:rPr>
        <w:t xml:space="preserve">3.8 billion people </w:t>
      </w:r>
      <w:r w:rsidRPr="004D1535">
        <w:rPr>
          <w:rStyle w:val="StyleUnderline"/>
        </w:rPr>
        <w:t>who make up the poorest half of the planet’s</w:t>
      </w:r>
      <w:r w:rsidRPr="00F515CE">
        <w:rPr>
          <w:rStyle w:val="StyleUnderline"/>
        </w:rPr>
        <w:t xml:space="preserve"> population.</w:t>
      </w:r>
      <w:r w:rsidRPr="00F515CE">
        <w:rPr>
          <w:sz w:val="14"/>
        </w:rPr>
        <w:t xml:space="preserve"> The number had been 61 in 2016 and 43 in 2017, showing again that capital continues to centralise.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countries but it is growing within rich countries as well. In the US, for example, according to the Federal Reserve, the richest 1% owned a record-high 38.6% of the country’s wealth in 2016, nearly twice as much 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as if cracking some kind of insightful gotcha that disproves Marxism.</w:t>
      </w:r>
      <w:r w:rsidRPr="00F515CE">
        <w:rPr>
          <w:sz w:val="14"/>
        </w:rPr>
        <w:t xml:space="preserve"> This ignores how as the rate of exploitation increases, the value of necessary labour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in this day and age of 24-hour connectivity if they are even to be considered employable, and so the cost of a smartphone is included in the value of labour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r w:rsidRPr="00F515CE">
        <w:rPr>
          <w:rStyle w:val="StyleUnderline"/>
        </w:rPr>
        <w:t>radicalise</w:t>
      </w:r>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5EB340A7" w14:textId="77777777" w:rsidR="004502D3" w:rsidRPr="00AD730C" w:rsidRDefault="004502D3" w:rsidP="004502D3">
      <w:pPr>
        <w:rPr>
          <w:sz w:val="12"/>
        </w:rPr>
      </w:pPr>
    </w:p>
    <w:p w14:paraId="1DC426BA" w14:textId="77777777" w:rsidR="004502D3" w:rsidRPr="00F467CE" w:rsidRDefault="004502D3" w:rsidP="004502D3">
      <w:pPr>
        <w:pStyle w:val="Heading4"/>
      </w:pPr>
      <w:r>
        <w:lastRenderedPageBreak/>
        <w:t xml:space="preserve">Global capitalism has shifted production from the terrain of the </w:t>
      </w:r>
      <w:r w:rsidRPr="00544DAA">
        <w:t>centralized power to a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 xml:space="preserve">. </w:t>
      </w:r>
      <w:r w:rsidRPr="00883F1A">
        <w:rPr>
          <w:sz w:val="12"/>
          <w:szCs w:val="12"/>
        </w:rPr>
        <w:t>[30]</w:t>
      </w:r>
    </w:p>
    <w:p w14:paraId="090E822B" w14:textId="77777777" w:rsidR="004502D3" w:rsidRDefault="004502D3" w:rsidP="004502D3">
      <w:pPr>
        <w:rPr>
          <w:rStyle w:val="Style13ptBold"/>
        </w:rPr>
      </w:pPr>
      <w:r>
        <w:rPr>
          <w:rStyle w:val="Style13ptBold"/>
        </w:rPr>
        <w:t>Connell ‘12</w:t>
      </w:r>
    </w:p>
    <w:p w14:paraId="0CA461DF" w14:textId="77777777" w:rsidR="004502D3" w:rsidRPr="005870F9" w:rsidRDefault="004502D3" w:rsidP="004502D3">
      <w:pPr>
        <w:rPr>
          <w:sz w:val="16"/>
          <w:szCs w:val="16"/>
        </w:rPr>
      </w:pPr>
      <w:r w:rsidRPr="005870F9">
        <w:rPr>
          <w:sz w:val="16"/>
          <w:szCs w:val="16"/>
        </w:rPr>
        <w:t xml:space="preserve">[Raewyn, sociology at the University of Sydney. 2012. “The Poet of Autonomy: Antonio Negri as a Social Theorist,” </w:t>
      </w:r>
      <w:hyperlink r:id="rId7" w:history="1">
        <w:r w:rsidRPr="005870F9">
          <w:rPr>
            <w:rStyle w:val="Hyperlink"/>
            <w:sz w:val="16"/>
            <w:szCs w:val="16"/>
          </w:rPr>
          <w:t>https://citeseerx.ist.psu.edu/viewdoc/download?doi=10.1.1.985.4088&amp;rep=rep1&amp;type=pdf</w:t>
        </w:r>
      </w:hyperlink>
      <w:r w:rsidRPr="005870F9">
        <w:rPr>
          <w:sz w:val="16"/>
          <w:szCs w:val="16"/>
        </w:rPr>
        <w:t>] pat</w:t>
      </w:r>
    </w:p>
    <w:p w14:paraId="194B6EF9" w14:textId="77777777" w:rsidR="004502D3" w:rsidRPr="0059242A" w:rsidRDefault="004502D3" w:rsidP="004502D3">
      <w:pPr>
        <w:rPr>
          <w:sz w:val="16"/>
        </w:rPr>
      </w:pPr>
      <w:r w:rsidRPr="0059242A">
        <w:rPr>
          <w:sz w:val="16"/>
        </w:rPr>
        <w:t xml:space="preserve">Negri describes a power structure that operates on a world scale, but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 xml:space="preserve">capitalism </w:t>
      </w:r>
      <w:r w:rsidRPr="004D1535">
        <w:rPr>
          <w:rStyle w:val="StyleUnderline"/>
        </w:rPr>
        <w:t xml:space="preserve">has </w:t>
      </w:r>
      <w:r w:rsidRPr="00241AF4">
        <w:rPr>
          <w:rStyle w:val="StyleUnderline"/>
          <w:highlight w:val="green"/>
        </w:rPr>
        <w:t>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7DECFA74" w14:textId="77777777" w:rsidR="004502D3" w:rsidRPr="0059242A" w:rsidRDefault="004502D3" w:rsidP="004502D3">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07513698" w14:textId="77777777" w:rsidR="004502D3" w:rsidRPr="0059242A" w:rsidRDefault="004502D3" w:rsidP="004502D3">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51A821D6" w14:textId="77777777" w:rsidR="004502D3" w:rsidRPr="0059242A" w:rsidRDefault="004502D3" w:rsidP="004502D3">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5824A2">
        <w:rPr>
          <w:rStyle w:val="StyleUnderline"/>
        </w:rPr>
        <w:t xml:space="preserve">to </w:t>
      </w:r>
      <w:r w:rsidRPr="00241AF4">
        <w:rPr>
          <w:rStyle w:val="StyleUnderline"/>
          <w:highlight w:val="green"/>
        </w:rPr>
        <w:t>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3A26E68F" w14:textId="77777777" w:rsidR="004502D3" w:rsidRPr="0059242A" w:rsidRDefault="004502D3" w:rsidP="004502D3">
      <w:pPr>
        <w:ind w:left="720"/>
        <w:rPr>
          <w:sz w:val="16"/>
          <w:szCs w:val="16"/>
        </w:rPr>
      </w:pPr>
      <w:r w:rsidRPr="0059242A">
        <w:rPr>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0167D14C" w14:textId="77777777" w:rsidR="004502D3" w:rsidRPr="00241AF4" w:rsidRDefault="004502D3" w:rsidP="004502D3">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06D4FFD1" w14:textId="77777777" w:rsidR="004502D3" w:rsidRPr="0059242A" w:rsidRDefault="004502D3" w:rsidP="004502D3">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lastRenderedPageBreak/>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3466B90A" w14:textId="77777777" w:rsidR="004502D3" w:rsidRPr="0059242A" w:rsidRDefault="004502D3" w:rsidP="004502D3">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63D577E1" w14:textId="77777777" w:rsidR="004502D3" w:rsidRPr="005B6600" w:rsidRDefault="004502D3" w:rsidP="004502D3">
      <w:pPr>
        <w:ind w:left="720"/>
        <w:rPr>
          <w:sz w:val="16"/>
          <w:szCs w:val="16"/>
        </w:rPr>
      </w:pPr>
      <w:r w:rsidRPr="0059242A">
        <w:rPr>
          <w:sz w:val="16"/>
          <w:szCs w:val="16"/>
        </w:rPr>
        <w:t xml:space="preserve">But today, in the paradigm of immaterial production, the theory of value cannot be conceived in terms of measured quantities of time, and so exploitation cannot be understood in these terms. Just as we must understand the production of value in terms </w:t>
      </w:r>
      <w:r w:rsidRPr="005B6600">
        <w:rPr>
          <w:sz w:val="16"/>
          <w:szCs w:val="16"/>
        </w:rPr>
        <w:t>of the common, so too must we try to conceive exploitation as the expropriation of the common [Hardt and Negri 2004, 150].</w:t>
      </w:r>
    </w:p>
    <w:p w14:paraId="0F64E0A0" w14:textId="77777777" w:rsidR="004502D3" w:rsidRDefault="004502D3" w:rsidP="004502D3">
      <w:pPr>
        <w:rPr>
          <w:sz w:val="16"/>
        </w:rPr>
      </w:pPr>
      <w:r w:rsidRPr="005B6600">
        <w:rPr>
          <w:rStyle w:val="StyleUnderline"/>
        </w:rPr>
        <w:t>“Immaterial production” refers to new forms of labour</w:t>
      </w:r>
      <w:r w:rsidRPr="005B6600">
        <w:rPr>
          <w:sz w:val="16"/>
        </w:rPr>
        <w:t xml:space="preserve">, </w:t>
      </w:r>
      <w:r w:rsidRPr="005B6600">
        <w:rPr>
          <w:rStyle w:val="StyleUnderline"/>
        </w:rPr>
        <w:t>centering on the exchange of information and on human emotion</w:t>
      </w:r>
      <w:r w:rsidRPr="005B6600">
        <w:rPr>
          <w:sz w:val="16"/>
        </w:rPr>
        <w:t xml:space="preserve">, </w:t>
      </w:r>
      <w:r w:rsidRPr="005B6600">
        <w:rPr>
          <w:rStyle w:val="StyleUnderline"/>
        </w:rPr>
        <w:t>that have displaced the old</w:t>
      </w:r>
      <w:r w:rsidRPr="005B6600">
        <w:rPr>
          <w:sz w:val="16"/>
        </w:rPr>
        <w:t>. Here Negri draws on recent discussions of computerization, the “information society,” the service economy and emotion work, to draw a picture of the emergence of a new type of worker who is the key to</w:t>
      </w:r>
      <w:r w:rsidRPr="0059242A">
        <w:rPr>
          <w:sz w:val="16"/>
        </w:rPr>
        <w:t xml:space="preserve"> contemporary social change. “Immaterial labor has become hegemonic in qualitative terms and has imposed a tendency on other forms of labor and society itself” [ibidem, 109].</w:t>
      </w:r>
    </w:p>
    <w:p w14:paraId="2C0A08E2" w14:textId="77777777" w:rsidR="004502D3" w:rsidRPr="00683B66" w:rsidRDefault="004502D3" w:rsidP="004502D3">
      <w:pPr>
        <w:rPr>
          <w:rStyle w:val="Style13ptBold"/>
          <w:b w:val="0"/>
          <w:bCs w:val="0"/>
          <w:sz w:val="16"/>
        </w:rPr>
      </w:pPr>
    </w:p>
    <w:p w14:paraId="180386C4" w14:textId="77777777" w:rsidR="004502D3" w:rsidRPr="007B4A3B" w:rsidRDefault="004502D3" w:rsidP="004502D3">
      <w:pPr>
        <w:pStyle w:val="Heading4"/>
      </w:pPr>
      <w:r>
        <w:t xml:space="preserve">In the age of Empire, just governance has eroded. Labor movements under capital have their demands of capital and state reduced to mechanisms of maintaining equilibrium. </w:t>
      </w:r>
      <w:r w:rsidRPr="00472297">
        <w:rPr>
          <w:sz w:val="12"/>
          <w:szCs w:val="12"/>
        </w:rPr>
        <w:t>[:30]</w:t>
      </w:r>
    </w:p>
    <w:p w14:paraId="5A55DDAD" w14:textId="77777777" w:rsidR="004502D3" w:rsidRDefault="004502D3" w:rsidP="004502D3">
      <w:pPr>
        <w:rPr>
          <w:rStyle w:val="Style13ptBold"/>
        </w:rPr>
      </w:pPr>
      <w:r>
        <w:rPr>
          <w:rStyle w:val="Style13ptBold"/>
        </w:rPr>
        <w:t>Connell 2</w:t>
      </w:r>
    </w:p>
    <w:p w14:paraId="2B2612D6" w14:textId="77777777" w:rsidR="004502D3" w:rsidRPr="00065494" w:rsidRDefault="004502D3" w:rsidP="004502D3">
      <w:pPr>
        <w:rPr>
          <w:sz w:val="16"/>
          <w:szCs w:val="16"/>
        </w:rPr>
      </w:pPr>
      <w:r w:rsidRPr="005870F9">
        <w:rPr>
          <w:sz w:val="16"/>
          <w:szCs w:val="16"/>
        </w:rPr>
        <w:t xml:space="preserve">[Raewyn, sociology at the University of Sydney. 2012. “The Poet of Autonomy: Antonio Negri as a Social Theorist,” </w:t>
      </w:r>
      <w:hyperlink r:id="rId8"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6EAD5F2D" w14:textId="77777777" w:rsidR="004502D3" w:rsidRPr="007B4A3B" w:rsidRDefault="004502D3" w:rsidP="004502D3">
      <w:pPr>
        <w:rPr>
          <w:sz w:val="16"/>
        </w:rPr>
      </w:pPr>
      <w:r w:rsidRPr="007B4A3B">
        <w:rPr>
          <w:sz w:val="16"/>
        </w:rPr>
        <w:t xml:space="preserve">Negri’s first distinctive contribution was to apply Tronti’s principle to the Keynesian state. In a brilliant essay of 1967, </w:t>
      </w:r>
      <w:r w:rsidRPr="005354F8">
        <w:rPr>
          <w:rStyle w:val="StyleUnderline"/>
        </w:rPr>
        <w:t>Negri showed how the growth of working class power in Europe drove the development of Keynes’s economic thought and even shaped the fundamental ideas of the General Theory</w:t>
      </w:r>
      <w:r w:rsidRPr="007B4A3B">
        <w:rPr>
          <w:sz w:val="16"/>
        </w:rPr>
        <w:t xml:space="preserve">. For instance the balance of class power, especially the working-class capacity to impose a downward rigidity of wages, underpinned Keynes’s vital category of “effective demand.” Similarly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0C292D79" w14:textId="77777777" w:rsidR="004502D3" w:rsidRPr="007B4A3B" w:rsidRDefault="004502D3" w:rsidP="004502D3">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22C232A2" w14:textId="77777777" w:rsidR="004502D3" w:rsidRPr="007B4A3B" w:rsidRDefault="004502D3" w:rsidP="004502D3">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w:t>
      </w:r>
      <w:r w:rsidRPr="007B4A3B">
        <w:rPr>
          <w:sz w:val="16"/>
        </w:rPr>
        <w:lastRenderedPageBreak/>
        <w:t xml:space="preserve">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0F1D22C2" w14:textId="77777777" w:rsidR="004502D3" w:rsidRPr="007B4A3B" w:rsidRDefault="004502D3" w:rsidP="004502D3">
      <w:pPr>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w:t>
      </w:r>
      <w:r w:rsidRPr="005B6600">
        <w:rPr>
          <w:rStyle w:val="StyleUnderline"/>
        </w:rPr>
        <w:t>planning-state increasingly becomes a system of</w:t>
      </w:r>
      <w:r w:rsidRPr="005B6600">
        <w:rPr>
          <w:sz w:val="16"/>
        </w:rPr>
        <w:t xml:space="preserve"> contentless command. Its function now is essentially a </w:t>
      </w:r>
      <w:r w:rsidRPr="005B6600">
        <w:rPr>
          <w:rStyle w:val="StyleUnderline"/>
        </w:rPr>
        <w:t>police function</w:t>
      </w:r>
      <w:r w:rsidRPr="007B4A3B">
        <w:rPr>
          <w:sz w:val="16"/>
        </w:rPr>
        <w:t xml:space="preserve">. </w:t>
      </w:r>
      <w:r w:rsidRPr="005B6600">
        <w:rPr>
          <w:sz w:val="16"/>
          <w:highlight w:val="green"/>
        </w:rPr>
        <w:t xml:space="preserve">It </w:t>
      </w:r>
      <w:r w:rsidRPr="005B6600">
        <w:rPr>
          <w:rStyle w:val="StyleUnderline"/>
          <w:highlight w:val="green"/>
        </w:rPr>
        <w:t xml:space="preserve">seeks </w:t>
      </w:r>
      <w:r w:rsidRPr="00C56E6F">
        <w:rPr>
          <w:rStyle w:val="StyleUnderline"/>
          <w:highlight w:val="green"/>
        </w:rPr>
        <w:t>ways of dividing the working class</w:t>
      </w:r>
      <w:r w:rsidRPr="007B4A3B">
        <w:rPr>
          <w:sz w:val="16"/>
        </w:rPr>
        <w:t xml:space="preserve"> and disrupting the struggles that are de-structuring the system. The state loses legitimacy and lurches into crisis. </w:t>
      </w:r>
    </w:p>
    <w:p w14:paraId="6BCB1EE7" w14:textId="77777777" w:rsidR="004502D3" w:rsidRPr="007B4A3B" w:rsidRDefault="004502D3" w:rsidP="004502D3">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6A6D671F" w14:textId="77777777" w:rsidR="004502D3" w:rsidRPr="007B4A3B" w:rsidRDefault="004502D3" w:rsidP="004502D3">
      <w:pPr>
        <w:rPr>
          <w:sz w:val="16"/>
        </w:rPr>
      </w:pPr>
      <w:r w:rsidRPr="005B6600">
        <w:rPr>
          <w:sz w:val="16"/>
        </w:rPr>
        <w:t xml:space="preserve">In later analyses of the neo-liberal strategy, Negri [1988, 183; a text written in 1980] emphasised that </w:t>
      </w:r>
      <w:r w:rsidRPr="005B6600">
        <w:rPr>
          <w:rStyle w:val="StyleUnderline"/>
        </w:rPr>
        <w:t>entrepreneurialism and the celebration of freedom go together with authoritarianism and increases in the coercive power of the state</w:t>
      </w:r>
      <w:r w:rsidRPr="005B6600">
        <w:rPr>
          <w:sz w:val="16"/>
        </w:rPr>
        <w:t>. He also observed how the neo-liberal strategy works by the exclusion, rather than the representation, of social forces. Unions and mass parties are sidelined, industrial bargaining declines. The inclusive strategy of the Keyne</w:t>
      </w:r>
      <w:r w:rsidRPr="007B4A3B">
        <w:rPr>
          <w:sz w:val="16"/>
        </w:rPr>
        <w:t>sian era is reversed, so state and capital tend to function in a social vacuum [Hardt and Negri 1994, ch. 6]. Here too, Negri very early detected patterns that have since become globally familiar.</w:t>
      </w:r>
    </w:p>
    <w:p w14:paraId="0219FCFD" w14:textId="77777777" w:rsidR="004502D3" w:rsidRPr="007B4A3B" w:rsidRDefault="004502D3" w:rsidP="004502D3">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3A0B1887" w14:textId="77777777" w:rsidR="004502D3" w:rsidRDefault="004502D3" w:rsidP="004502D3">
      <w:pPr>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56B8C9BC" w14:textId="77777777" w:rsidR="004502D3" w:rsidRDefault="004502D3" w:rsidP="004502D3">
      <w:pPr>
        <w:ind w:left="720"/>
        <w:rPr>
          <w:sz w:val="16"/>
        </w:rPr>
      </w:pPr>
    </w:p>
    <w:p w14:paraId="0A202836" w14:textId="77777777" w:rsidR="004502D3" w:rsidRDefault="004502D3" w:rsidP="004502D3">
      <w:pPr>
        <w:pStyle w:val="Heading4"/>
      </w:pPr>
      <w:r>
        <w:t>This has produced a system of exhaustion: accumulating crises build as humanity sits in apathy.</w:t>
      </w:r>
    </w:p>
    <w:p w14:paraId="0EB35D36" w14:textId="77777777" w:rsidR="004502D3" w:rsidRDefault="004502D3" w:rsidP="004502D3">
      <w:pPr>
        <w:rPr>
          <w:rStyle w:val="Style13ptBold"/>
        </w:rPr>
      </w:pPr>
      <w:r>
        <w:rPr>
          <w:rStyle w:val="Style13ptBold"/>
        </w:rPr>
        <w:t>Bifo ‘19</w:t>
      </w:r>
    </w:p>
    <w:p w14:paraId="120B9FEF" w14:textId="77777777" w:rsidR="004502D3" w:rsidRPr="00EC515E" w:rsidRDefault="004502D3" w:rsidP="004502D3">
      <w:pPr>
        <w:rPr>
          <w:sz w:val="16"/>
          <w:szCs w:val="16"/>
        </w:rPr>
      </w:pPr>
      <w:r w:rsidRPr="00EC515E">
        <w:rPr>
          <w:sz w:val="16"/>
          <w:szCs w:val="16"/>
        </w:rPr>
        <w:t xml:space="preserve">[Franco Berardi, Italian communist philosopher, theorist and activist in the autonomist tradition. May 2019. “Game Over,” </w:t>
      </w:r>
      <w:hyperlink r:id="rId9" w:history="1">
        <w:r w:rsidRPr="00EC515E">
          <w:rPr>
            <w:rStyle w:val="Hyperlink"/>
            <w:sz w:val="16"/>
            <w:szCs w:val="16"/>
          </w:rPr>
          <w:t>https://www.e-flux.com/journal/100/268601/game-over/</w:t>
        </w:r>
      </w:hyperlink>
      <w:r w:rsidRPr="00EC515E">
        <w:rPr>
          <w:sz w:val="16"/>
          <w:szCs w:val="16"/>
        </w:rPr>
        <w:t>] pat</w:t>
      </w:r>
    </w:p>
    <w:p w14:paraId="630359F5" w14:textId="77777777" w:rsidR="004502D3" w:rsidRPr="005870F9" w:rsidRDefault="004502D3" w:rsidP="004502D3">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129EE672" w14:textId="77777777" w:rsidR="004502D3" w:rsidRPr="005870F9" w:rsidRDefault="004502D3" w:rsidP="004502D3">
      <w:pPr>
        <w:rPr>
          <w:sz w:val="12"/>
        </w:rPr>
      </w:pPr>
      <w:r w:rsidRPr="00317DED">
        <w:rPr>
          <w:rStyle w:val="StyleUnderline"/>
          <w:highlight w:val="green"/>
        </w:rPr>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8958A6">
        <w:rPr>
          <w:rStyle w:val="StyleUnderline"/>
        </w:rPr>
        <w:t>and epidemics of</w:t>
      </w:r>
      <w:r w:rsidRPr="00EC515E">
        <w:rPr>
          <w:rStyle w:val="StyleUnderline"/>
        </w:rPr>
        <w:t xml:space="preserve">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74FB601A" w14:textId="77777777" w:rsidR="004502D3" w:rsidRPr="005870F9" w:rsidRDefault="004502D3" w:rsidP="004502D3">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6AA2CA97" w14:textId="77777777" w:rsidR="004502D3" w:rsidRPr="005870F9" w:rsidRDefault="004502D3" w:rsidP="004502D3">
      <w:pPr>
        <w:ind w:left="720"/>
        <w:rPr>
          <w:sz w:val="8"/>
          <w:szCs w:val="8"/>
        </w:rPr>
      </w:pPr>
      <w:r w:rsidRPr="005870F9">
        <w:rPr>
          <w:sz w:val="8"/>
          <w:szCs w:val="8"/>
        </w:rPr>
        <w:t>—Yuval Harari, Homo Deus: A Brief History of Tomorrow</w:t>
      </w:r>
    </w:p>
    <w:p w14:paraId="0242FA85" w14:textId="77777777" w:rsidR="004502D3" w:rsidRPr="005870F9" w:rsidRDefault="004502D3" w:rsidP="004502D3">
      <w:pPr>
        <w:rPr>
          <w:sz w:val="12"/>
        </w:rPr>
      </w:pPr>
      <w:r w:rsidRPr="005824A2">
        <w:rPr>
          <w:sz w:val="12"/>
        </w:rPr>
        <w:lastRenderedPageBreak/>
        <w:t xml:space="preserve">Expansion and acceleration have been fostered by the cultural erasure of transitoriness. </w:t>
      </w:r>
      <w:r w:rsidRPr="005824A2">
        <w:rPr>
          <w:rStyle w:val="StyleUnderline"/>
        </w:rPr>
        <w:t>Investing time in economic value has been a way to simulate eternity</w:t>
      </w:r>
      <w:r w:rsidRPr="005824A2">
        <w:rPr>
          <w:sz w:val="12"/>
        </w:rPr>
        <w:t xml:space="preserve">: </w:t>
      </w:r>
      <w:r w:rsidRPr="005824A2">
        <w:rPr>
          <w:rStyle w:val="Emphasis"/>
        </w:rPr>
        <w:t>private property, accumulation, and the sacrifice of the present on the altar of the future</w:t>
      </w:r>
      <w:r w:rsidRPr="005824A2">
        <w:rPr>
          <w:sz w:val="12"/>
        </w:rPr>
        <w:t xml:space="preserve">. </w:t>
      </w:r>
      <w:r w:rsidRPr="005824A2">
        <w:rPr>
          <w:rStyle w:val="StyleUnderline"/>
        </w:rPr>
        <w:t>This cycle</w:t>
      </w:r>
      <w:r w:rsidRPr="005824A2">
        <w:rPr>
          <w:sz w:val="12"/>
        </w:rPr>
        <w:t xml:space="preserve"> of sacrifice, investment, and expansion </w:t>
      </w:r>
      <w:r w:rsidRPr="005824A2">
        <w:rPr>
          <w:rStyle w:val="StyleUnderline"/>
        </w:rPr>
        <w:t>has been the strength of capitalism</w:t>
      </w:r>
      <w:r w:rsidRPr="005824A2">
        <w:rPr>
          <w:sz w:val="12"/>
        </w:rPr>
        <w:t>.</w:t>
      </w:r>
    </w:p>
    <w:p w14:paraId="5E9176DD" w14:textId="77777777" w:rsidR="004502D3" w:rsidRPr="005870F9" w:rsidRDefault="004502D3" w:rsidP="004502D3">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0D89DF1F" w14:textId="77777777" w:rsidR="004502D3" w:rsidRPr="005870F9" w:rsidRDefault="004502D3" w:rsidP="004502D3">
      <w:pPr>
        <w:rPr>
          <w:sz w:val="8"/>
          <w:szCs w:val="8"/>
        </w:rPr>
      </w:pPr>
      <w:r w:rsidRPr="005870F9">
        <w:rPr>
          <w:sz w:val="8"/>
          <w:szCs w:val="8"/>
        </w:rPr>
        <w:t>Trans-humanist utopians, for their part, indulge in fantasies about imminent promises of high-tech immortality.</w:t>
      </w:r>
    </w:p>
    <w:p w14:paraId="7D4162C7" w14:textId="77777777" w:rsidR="004502D3" w:rsidRPr="005870F9" w:rsidRDefault="004502D3" w:rsidP="004502D3">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5B6600">
        <w:rPr>
          <w:rStyle w:val="StyleUnderline"/>
        </w:rPr>
        <w:t>and it’s too late to stop the psychotic collapse of the hyper-connected mind</w:t>
      </w:r>
      <w:r w:rsidRPr="005B6600">
        <w:rPr>
          <w:sz w:val="12"/>
        </w:rPr>
        <w:t>.</w:t>
      </w:r>
    </w:p>
    <w:p w14:paraId="5077672D" w14:textId="77777777" w:rsidR="004502D3" w:rsidRDefault="004502D3" w:rsidP="004502D3">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B6600">
        <w:rPr>
          <w:rStyle w:val="StyleUnderline"/>
        </w:rPr>
        <w:t>the predators think that it is impossible to stop the extinction process</w:t>
      </w:r>
      <w:r w:rsidRPr="005B6600">
        <w:rPr>
          <w:sz w:val="12"/>
        </w:rPr>
        <w:t>. In their calculation, all they can do is protect themselves and their families, and this alone may prove enormou</w:t>
      </w:r>
      <w:r w:rsidRPr="005870F9">
        <w:rPr>
          <w:sz w:val="12"/>
        </w:rPr>
        <w:t xml:space="preserve">sly expensive. </w:t>
      </w:r>
      <w:r w:rsidRPr="00317DED">
        <w:rPr>
          <w:rStyle w:val="Emphasis"/>
          <w:highlight w:val="green"/>
        </w:rPr>
        <w:t>Panic and cynicism prevail</w:t>
      </w:r>
      <w:r w:rsidRPr="005870F9">
        <w:rPr>
          <w:rStyle w:val="Emphasis"/>
        </w:rPr>
        <w:t xml:space="preserve"> in the terminal psychosphere</w:t>
      </w:r>
      <w:r w:rsidRPr="005870F9">
        <w:rPr>
          <w:sz w:val="12"/>
        </w:rPr>
        <w:t>.</w:t>
      </w:r>
    </w:p>
    <w:p w14:paraId="0FBDFEFE" w14:textId="77777777" w:rsidR="004502D3" w:rsidRPr="005870F9" w:rsidRDefault="004502D3" w:rsidP="004502D3">
      <w:pPr>
        <w:rPr>
          <w:sz w:val="12"/>
        </w:rPr>
      </w:pPr>
    </w:p>
    <w:p w14:paraId="06EC215B" w14:textId="77777777" w:rsidR="004502D3" w:rsidRPr="00027471" w:rsidRDefault="004502D3" w:rsidP="004502D3">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t>
      </w:r>
    </w:p>
    <w:p w14:paraId="2BC853B0" w14:textId="77777777" w:rsidR="004502D3" w:rsidRDefault="004502D3" w:rsidP="004502D3">
      <w:r w:rsidRPr="009A13DA">
        <w:rPr>
          <w:rStyle w:val="Style13ptBold"/>
        </w:rPr>
        <w:t xml:space="preserve">von Weizsäcker and Wijkman </w:t>
      </w:r>
      <w:r>
        <w:rPr>
          <w:rStyle w:val="Style13ptBold"/>
        </w:rPr>
        <w:t>‘17</w:t>
      </w:r>
    </w:p>
    <w:p w14:paraId="3F3F402F" w14:textId="77777777" w:rsidR="004502D3" w:rsidRPr="008F33E9" w:rsidRDefault="004502D3" w:rsidP="004502D3">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788E1C38" w14:textId="77777777" w:rsidR="004502D3" w:rsidRPr="009A13DA" w:rsidRDefault="004502D3" w:rsidP="004502D3">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 xml:space="preserve">90% of fish </w:t>
      </w:r>
      <w:r w:rsidRPr="003527E9">
        <w:rPr>
          <w:rStyle w:val="Emphasis"/>
        </w:rPr>
        <w:t>stocks</w:t>
      </w:r>
      <w:r w:rsidRPr="003527E9">
        <w:rPr>
          <w:rStyle w:val="StyleUnderline"/>
        </w:rPr>
        <w:t xml:space="preserve"> are either</w:t>
      </w:r>
      <w:r w:rsidRPr="009A13DA">
        <w:rPr>
          <w:rStyle w:val="StyleUnderline"/>
        </w:rPr>
        <w:t xml:space="preserve">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 xml:space="preserve">The </w:t>
      </w:r>
      <w:r w:rsidRPr="009A13DA">
        <w:rPr>
          <w:rStyle w:val="StyleUnderline"/>
        </w:rPr>
        <w:lastRenderedPageBreak/>
        <w:t>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7EDD85AE" w14:textId="77777777" w:rsidR="004502D3" w:rsidRDefault="004502D3" w:rsidP="004502D3">
      <w:pPr>
        <w:rPr>
          <w:sz w:val="12"/>
        </w:rPr>
      </w:pPr>
      <w:r>
        <w:rPr>
          <w:noProof/>
        </w:rPr>
        <w:drawing>
          <wp:inline distT="0" distB="0" distL="0" distR="0" wp14:anchorId="6609692C" wp14:editId="1214BB3E">
            <wp:extent cx="5105662" cy="4381725"/>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135E4F70" w14:textId="77777777" w:rsidR="004502D3" w:rsidRPr="00D1420D" w:rsidRDefault="004502D3" w:rsidP="004502D3">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although one that is growing in strengt</w:t>
      </w:r>
      <w:r w:rsidRPr="00AF00EB">
        <w:rPr>
          <w:sz w:val="12"/>
        </w:rPr>
        <w:t xml:space="preserve">h; in others, such as Hungary, it is now the reigning ideology’.8 </w:t>
      </w:r>
      <w:r w:rsidRPr="00AF00EB">
        <w:rPr>
          <w:rStyle w:val="StyleUnderline"/>
        </w:rPr>
        <w:t>This phenomenon of right-wing populism can be explained</w:t>
      </w:r>
      <w:r w:rsidRPr="00AF00EB">
        <w:rPr>
          <w:sz w:val="12"/>
        </w:rPr>
        <w:t xml:space="preserve"> to an extent </w:t>
      </w:r>
      <w:r w:rsidRPr="00AF00EB">
        <w:rPr>
          <w:rStyle w:val="StyleUnderline"/>
        </w:rPr>
        <w:t>by the ‘</w:t>
      </w:r>
      <w:r w:rsidRPr="00AF00EB">
        <w:rPr>
          <w:rStyle w:val="Emphasis"/>
        </w:rPr>
        <w:t>trunk valley of the elephant curve’</w:t>
      </w:r>
      <w:r w:rsidRPr="00AF00EB">
        <w:rPr>
          <w:sz w:val="12"/>
        </w:rPr>
        <w:t xml:space="preserve"> (Fig. 1.1) 9 </w:t>
      </w:r>
      <w:r w:rsidRPr="00AF00EB">
        <w:rPr>
          <w:rStyle w:val="StyleUnderline"/>
        </w:rPr>
        <w:t>showing the decline of</w:t>
      </w:r>
      <w:r w:rsidRPr="00AF00EB">
        <w:rPr>
          <w:sz w:val="12"/>
        </w:rPr>
        <w:t xml:space="preserve"> developed </w:t>
      </w:r>
      <w:r w:rsidRPr="00AF00EB">
        <w:rPr>
          <w:rStyle w:val="StyleUnderline"/>
        </w:rPr>
        <w:t>world middle classes</w:t>
      </w:r>
      <w:r w:rsidRPr="00AF00EB">
        <w:rPr>
          <w:sz w:val="12"/>
        </w:rPr>
        <w:t xml:space="preserve">, during a 20-year period. While more than half of the world’s population was enjoying over 60% income rises, </w:t>
      </w:r>
      <w:r w:rsidRPr="00AF00EB">
        <w:rPr>
          <w:rStyle w:val="StyleUnderline"/>
        </w:rPr>
        <w:t>OECD’s middle classes suffered losses caused</w:t>
      </w:r>
      <w:r w:rsidRPr="00AF00EB">
        <w:rPr>
          <w:sz w:val="12"/>
        </w:rPr>
        <w:t xml:space="preserve"> </w:t>
      </w:r>
      <w:r w:rsidRPr="00AF00EB">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lastRenderedPageBreak/>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C61CA0">
        <w:rPr>
          <w:rStyle w:val="StyleUnderline"/>
        </w:rPr>
        <w:t xml:space="preserve">freedom of opinion </w:t>
      </w:r>
      <w:r w:rsidRPr="008F33E9">
        <w:rPr>
          <w:rStyle w:val="StyleUnderline"/>
          <w:highlight w:val="green"/>
        </w:rPr>
        <w:t>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w:t>
      </w:r>
      <w:r w:rsidRPr="0013207D">
        <w:rPr>
          <w:rStyle w:val="StyleUnderline"/>
          <w:sz w:val="8"/>
          <w:szCs w:val="8"/>
        </w:rPr>
        <w:t>of assembly and separation of powers</w:t>
      </w:r>
      <w:r w:rsidRPr="0013207D">
        <w:rPr>
          <w:sz w:val="8"/>
          <w:szCs w:val="8"/>
        </w:rPr>
        <w:t xml:space="preserve">. Within the same time frame, </w:t>
      </w:r>
      <w:r w:rsidRPr="0013207D">
        <w:rPr>
          <w:rStyle w:val="StyleUnderline"/>
          <w:sz w:val="8"/>
          <w:szCs w:val="8"/>
        </w:rPr>
        <w:t>the number of</w:t>
      </w:r>
      <w:r w:rsidRPr="0013207D">
        <w:rPr>
          <w:sz w:val="8"/>
          <w:szCs w:val="8"/>
        </w:rPr>
        <w:t xml:space="preserve"> </w:t>
      </w:r>
      <w:r w:rsidRPr="0013207D">
        <w:rPr>
          <w:rStyle w:val="StyleUnderline"/>
          <w:sz w:val="8"/>
          <w:szCs w:val="8"/>
        </w:rPr>
        <w:t>countries</w:t>
      </w:r>
      <w:r w:rsidRPr="0013207D">
        <w:rPr>
          <w:sz w:val="8"/>
          <w:szCs w:val="8"/>
        </w:rPr>
        <w:t xml:space="preserve"> in </w:t>
      </w:r>
      <w:r w:rsidRPr="0013207D">
        <w:rPr>
          <w:rStyle w:val="StyleUnderline"/>
          <w:sz w:val="8"/>
          <w:szCs w:val="8"/>
        </w:rPr>
        <w:t>which authoritarian</w:t>
      </w:r>
      <w:r w:rsidRPr="0013207D">
        <w:rPr>
          <w:sz w:val="8"/>
          <w:szCs w:val="8"/>
        </w:rPr>
        <w:t xml:space="preserve">, mostly religious, </w:t>
      </w:r>
      <w:r w:rsidRPr="0013207D">
        <w:rPr>
          <w:rStyle w:val="StyleUnderline"/>
          <w:sz w:val="8"/>
          <w:szCs w:val="8"/>
        </w:rPr>
        <w:t>dogmas influence political decision making</w:t>
      </w:r>
      <w:r w:rsidRPr="0013207D">
        <w:rPr>
          <w:sz w:val="8"/>
          <w:szCs w:val="8"/>
        </w:rPr>
        <w:t xml:space="preserve"> </w:t>
      </w:r>
      <w:r w:rsidRPr="0013207D">
        <w:rPr>
          <w:rStyle w:val="StyleUnderline"/>
          <w:sz w:val="8"/>
          <w:szCs w:val="8"/>
        </w:rPr>
        <w:t>rose</w:t>
      </w:r>
      <w:r w:rsidRPr="0013207D">
        <w:rPr>
          <w:sz w:val="8"/>
          <w:szCs w:val="8"/>
        </w:rPr>
        <w:t xml:space="preserve"> from 22% to 33%. That report was published before the assaults on democracy and civil rights that occurred in summer 2016 in Turkey or the Philippines. </w:t>
      </w:r>
      <w:r w:rsidRPr="0013207D">
        <w:rPr>
          <w:rStyle w:val="StyleUnderline"/>
          <w:sz w:val="8"/>
          <w:szCs w:val="8"/>
        </w:rPr>
        <w:t>Symptoms of tyranny are</w:t>
      </w:r>
      <w:r w:rsidRPr="0013207D">
        <w:rPr>
          <w:sz w:val="8"/>
          <w:szCs w:val="8"/>
        </w:rPr>
        <w:t xml:space="preserve"> </w:t>
      </w:r>
      <w:r w:rsidRPr="0013207D">
        <w:rPr>
          <w:rStyle w:val="StyleUnderline"/>
          <w:sz w:val="8"/>
          <w:szCs w:val="8"/>
        </w:rPr>
        <w:t>spreading</w:t>
      </w:r>
      <w:r w:rsidRPr="0013207D">
        <w:rPr>
          <w:sz w:val="8"/>
          <w:szCs w:val="8"/>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13207D">
        <w:rPr>
          <w:rStyle w:val="StyleUnderline"/>
          <w:sz w:val="8"/>
          <w:szCs w:val="8"/>
        </w:rPr>
        <w:t>anger and indignation are the emotions that are most likely to get viral</w:t>
      </w:r>
      <w:r w:rsidRPr="0013207D">
        <w:rPr>
          <w:sz w:val="8"/>
          <w:szCs w:val="8"/>
        </w:rPr>
        <w:t xml:space="preserve"> in the social media, </w:t>
      </w:r>
      <w:r w:rsidRPr="0013207D">
        <w:rPr>
          <w:rStyle w:val="StyleUnderline"/>
          <w:sz w:val="8"/>
          <w:szCs w:val="8"/>
        </w:rPr>
        <w:t>meaning they</w:t>
      </w:r>
      <w:r w:rsidRPr="0013207D">
        <w:rPr>
          <w:sz w:val="8"/>
          <w:szCs w:val="8"/>
        </w:rPr>
        <w:t xml:space="preserve"> are </w:t>
      </w:r>
      <w:r w:rsidRPr="0013207D">
        <w:rPr>
          <w:rStyle w:val="StyleUnderline"/>
          <w:sz w:val="8"/>
          <w:szCs w:val="8"/>
        </w:rPr>
        <w:t>multiplied faster and stronger</w:t>
      </w:r>
      <w:r w:rsidRPr="0013207D">
        <w:rPr>
          <w:sz w:val="8"/>
          <w:szCs w:val="8"/>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13207D">
        <w:rPr>
          <w:rStyle w:val="StyleUnderline"/>
          <w:sz w:val="8"/>
          <w:szCs w:val="8"/>
        </w:rPr>
        <w:t>humanity’s</w:t>
      </w:r>
      <w:r w:rsidRPr="0013207D">
        <w:rPr>
          <w:sz w:val="8"/>
          <w:szCs w:val="8"/>
        </w:rPr>
        <w:t xml:space="preserve"> violent </w:t>
      </w:r>
      <w:r w:rsidRPr="0013207D">
        <w:rPr>
          <w:rStyle w:val="StyleUnderline"/>
          <w:sz w:val="8"/>
          <w:szCs w:val="8"/>
        </w:rPr>
        <w:t>conflicts occurred</w:t>
      </w:r>
      <w:r w:rsidRPr="0013207D">
        <w:rPr>
          <w:sz w:val="8"/>
          <w:szCs w:val="8"/>
        </w:rPr>
        <w:t xml:space="preserve"> mostly </w:t>
      </w:r>
      <w:r w:rsidRPr="0013207D">
        <w:rPr>
          <w:rStyle w:val="StyleUnderline"/>
          <w:sz w:val="8"/>
          <w:szCs w:val="8"/>
        </w:rPr>
        <w:t>between different countries</w:t>
      </w:r>
      <w:r w:rsidRPr="0013207D">
        <w:rPr>
          <w:sz w:val="8"/>
          <w:szCs w:val="8"/>
        </w:rPr>
        <w:t xml:space="preserve">. In recent times, systemic and at least partly religious conflicts prevail, </w:t>
      </w:r>
      <w:r w:rsidRPr="0013207D">
        <w:rPr>
          <w:rStyle w:val="StyleUnderline"/>
          <w:sz w:val="8"/>
          <w:szCs w:val="8"/>
        </w:rPr>
        <w:t>using terror attacks with</w:t>
      </w:r>
      <w:r w:rsidRPr="0013207D">
        <w:rPr>
          <w:sz w:val="8"/>
          <w:szCs w:val="8"/>
        </w:rPr>
        <w:t xml:space="preserve"> the explicit </w:t>
      </w:r>
      <w:r w:rsidRPr="0013207D">
        <w:rPr>
          <w:rStyle w:val="StyleUnderline"/>
          <w:sz w:val="8"/>
          <w:szCs w:val="8"/>
        </w:rPr>
        <w:t>intention of making people feel insecure</w:t>
      </w:r>
      <w:r w:rsidRPr="0013207D">
        <w:rPr>
          <w:sz w:val="8"/>
          <w:szCs w:val="8"/>
        </w:rPr>
        <w:t xml:space="preserve">. During much of the twentieth century, </w:t>
      </w:r>
      <w:r w:rsidRPr="0013207D">
        <w:rPr>
          <w:rStyle w:val="StyleUnderline"/>
          <w:sz w:val="8"/>
          <w:szCs w:val="8"/>
        </w:rPr>
        <w:t>religions</w:t>
      </w:r>
      <w:r w:rsidRPr="0013207D">
        <w:rPr>
          <w:sz w:val="8"/>
          <w:szCs w:val="8"/>
        </w:rPr>
        <w:t xml:space="preserve"> </w:t>
      </w:r>
      <w:r w:rsidRPr="0013207D">
        <w:rPr>
          <w:rStyle w:val="StyleUnderline"/>
          <w:sz w:val="8"/>
          <w:szCs w:val="8"/>
        </w:rPr>
        <w:t>remained quiet</w:t>
      </w:r>
      <w:r w:rsidRPr="0013207D">
        <w:rPr>
          <w:sz w:val="8"/>
          <w:szCs w:val="8"/>
        </w:rPr>
        <w:t xml:space="preserve">, non-aggressive and geographically </w:t>
      </w:r>
      <w:r w:rsidRPr="0013207D">
        <w:rPr>
          <w:rStyle w:val="StyleUnderline"/>
          <w:sz w:val="8"/>
          <w:szCs w:val="8"/>
        </w:rPr>
        <w:t>confined to</w:t>
      </w:r>
      <w:r w:rsidRPr="0013207D">
        <w:rPr>
          <w:sz w:val="8"/>
          <w:szCs w:val="8"/>
        </w:rPr>
        <w:t xml:space="preserve"> rather </w:t>
      </w:r>
      <w:r w:rsidRPr="0013207D">
        <w:rPr>
          <w:rStyle w:val="StyleUnderline"/>
          <w:sz w:val="8"/>
          <w:szCs w:val="8"/>
        </w:rPr>
        <w:t>stable territories</w:t>
      </w:r>
      <w:r w:rsidRPr="0013207D">
        <w:rPr>
          <w:sz w:val="8"/>
          <w:szCs w:val="8"/>
        </w:rPr>
        <w:t xml:space="preserve">. This no longer is true. Partly because of </w:t>
      </w:r>
      <w:r w:rsidRPr="0013207D">
        <w:rPr>
          <w:rStyle w:val="StyleUnderline"/>
          <w:sz w:val="8"/>
          <w:szCs w:val="8"/>
        </w:rPr>
        <w:t>globalized populations moving or being forced</w:t>
      </w:r>
      <w:r w:rsidRPr="0013207D">
        <w:rPr>
          <w:sz w:val="8"/>
          <w:szCs w:val="8"/>
        </w:rPr>
        <w:t xml:space="preserve"> to leave their home territories, some </w:t>
      </w:r>
      <w:r w:rsidRPr="0013207D">
        <w:rPr>
          <w:rStyle w:val="StyleUnderline"/>
          <w:sz w:val="8"/>
          <w:szCs w:val="8"/>
        </w:rPr>
        <w:t xml:space="preserve">factions of Islam have </w:t>
      </w:r>
      <w:r w:rsidRPr="0013207D">
        <w:rPr>
          <w:rStyle w:val="Emphasis"/>
          <w:sz w:val="8"/>
          <w:szCs w:val="8"/>
        </w:rPr>
        <w:t>expanded geographically</w:t>
      </w:r>
      <w:r w:rsidRPr="0013207D">
        <w:rPr>
          <w:rStyle w:val="StyleUnderline"/>
          <w:sz w:val="8"/>
          <w:szCs w:val="8"/>
        </w:rPr>
        <w:t xml:space="preserve"> and are claiming strong</w:t>
      </w:r>
      <w:r w:rsidRPr="0013207D">
        <w:rPr>
          <w:sz w:val="8"/>
          <w:szCs w:val="8"/>
        </w:rPr>
        <w:t xml:space="preserve"> </w:t>
      </w:r>
      <w:r w:rsidRPr="0013207D">
        <w:rPr>
          <w:rStyle w:val="StyleUnderline"/>
          <w:sz w:val="8"/>
          <w:szCs w:val="8"/>
        </w:rPr>
        <w:t>influence</w:t>
      </w:r>
      <w:r w:rsidRPr="0013207D">
        <w:rPr>
          <w:sz w:val="8"/>
          <w:szCs w:val="8"/>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13207D">
        <w:rPr>
          <w:rStyle w:val="StyleUnderline"/>
          <w:sz w:val="8"/>
          <w:szCs w:val="8"/>
        </w:rPr>
        <w:t>understand the radicalization of</w:t>
      </w:r>
      <w:r w:rsidRPr="0013207D">
        <w:rPr>
          <w:sz w:val="8"/>
          <w:szCs w:val="8"/>
        </w:rPr>
        <w:t xml:space="preserve"> </w:t>
      </w:r>
      <w:r w:rsidRPr="0013207D">
        <w:rPr>
          <w:rStyle w:val="StyleUnderline"/>
          <w:sz w:val="8"/>
          <w:szCs w:val="8"/>
        </w:rPr>
        <w:t xml:space="preserve">Islam, one must </w:t>
      </w:r>
      <w:r w:rsidRPr="0013207D">
        <w:rPr>
          <w:rStyle w:val="Emphasis"/>
          <w:sz w:val="8"/>
          <w:szCs w:val="8"/>
        </w:rPr>
        <w:t>not underestimate</w:t>
      </w:r>
      <w:r w:rsidRPr="0013207D">
        <w:rPr>
          <w:sz w:val="8"/>
          <w:szCs w:val="8"/>
        </w:rPr>
        <w:t xml:space="preserve"> the role played by </w:t>
      </w:r>
      <w:r w:rsidRPr="0013207D">
        <w:rPr>
          <w:rStyle w:val="StyleUnderline"/>
          <w:sz w:val="8"/>
          <w:szCs w:val="8"/>
        </w:rPr>
        <w:t>the West,</w:t>
      </w:r>
      <w:r w:rsidRPr="0013207D">
        <w:rPr>
          <w:sz w:val="8"/>
          <w:szCs w:val="8"/>
        </w:rPr>
        <w:t xml:space="preserve"> in particular the United States, in interfering with Near Eastern states. Some would say that </w:t>
      </w:r>
      <w:r w:rsidRPr="0013207D">
        <w:rPr>
          <w:rStyle w:val="StyleUnderline"/>
          <w:sz w:val="8"/>
          <w:szCs w:val="8"/>
        </w:rPr>
        <w:t>the troublesome situations</w:t>
      </w:r>
      <w:r w:rsidRPr="0013207D">
        <w:rPr>
          <w:sz w:val="8"/>
          <w:szCs w:val="8"/>
        </w:rPr>
        <w:t xml:space="preserve"> </w:t>
      </w:r>
      <w:r w:rsidRPr="0013207D">
        <w:rPr>
          <w:rStyle w:val="StyleUnderline"/>
          <w:sz w:val="8"/>
          <w:szCs w:val="8"/>
        </w:rPr>
        <w:t>mentioned</w:t>
      </w:r>
      <w:r w:rsidRPr="0013207D">
        <w:rPr>
          <w:sz w:val="8"/>
          <w:szCs w:val="8"/>
        </w:rPr>
        <w:t xml:space="preserve"> so far, the recurring topics of media headlines, </w:t>
      </w:r>
      <w:r w:rsidRPr="0013207D">
        <w:rPr>
          <w:rStyle w:val="StyleUnderline"/>
          <w:sz w:val="8"/>
          <w:szCs w:val="8"/>
        </w:rPr>
        <w:t>are only the surface</w:t>
      </w:r>
      <w:r w:rsidRPr="0013207D">
        <w:rPr>
          <w:sz w:val="8"/>
          <w:szCs w:val="8"/>
        </w:rPr>
        <w:t xml:space="preserve"> of our world’s ‘disarray’. Deeper and more systemic problems include the breath-taking speed of technological development that may very easily run out of control. </w:t>
      </w:r>
      <w:r w:rsidRPr="0013207D">
        <w:rPr>
          <w:rStyle w:val="StyleUnderline"/>
          <w:sz w:val="8"/>
          <w:szCs w:val="8"/>
        </w:rPr>
        <w:t>One trend is digitization</w:t>
      </w:r>
      <w:r w:rsidRPr="0013207D">
        <w:rPr>
          <w:sz w:val="8"/>
          <w:szCs w:val="8"/>
        </w:rPr>
        <w:t xml:space="preserve"> that potentially threatens millions of jobs (see Sect. 1.11.4). Another </w:t>
      </w:r>
      <w:r w:rsidRPr="0013207D">
        <w:rPr>
          <w:rStyle w:val="StyleUnderline"/>
          <w:sz w:val="8"/>
          <w:szCs w:val="8"/>
        </w:rPr>
        <w:t>trend or development can be observed in</w:t>
      </w:r>
      <w:r w:rsidRPr="0013207D">
        <w:rPr>
          <w:sz w:val="8"/>
          <w:szCs w:val="8"/>
        </w:rPr>
        <w:t xml:space="preserve"> the biological </w:t>
      </w:r>
      <w:r w:rsidRPr="0013207D">
        <w:rPr>
          <w:rStyle w:val="StyleUnderline"/>
          <w:sz w:val="8"/>
          <w:szCs w:val="8"/>
        </w:rPr>
        <w:t>sciences and technologies</w:t>
      </w:r>
      <w:r w:rsidRPr="0013207D">
        <w:rPr>
          <w:sz w:val="8"/>
          <w:szCs w:val="8"/>
        </w:rPr>
        <w:t xml:space="preserve">. The enormous </w:t>
      </w:r>
      <w:r w:rsidRPr="0013207D">
        <w:rPr>
          <w:rStyle w:val="StyleUnderline"/>
          <w:sz w:val="8"/>
          <w:szCs w:val="8"/>
        </w:rPr>
        <w:t>acceleration of genetic engineering</w:t>
      </w:r>
      <w:r w:rsidRPr="0013207D">
        <w:rPr>
          <w:sz w:val="8"/>
          <w:szCs w:val="8"/>
        </w:rPr>
        <w:t xml:space="preserve"> through the CRISPR-Cas9 technology20 </w:t>
      </w:r>
      <w:r w:rsidRPr="0013207D">
        <w:rPr>
          <w:rStyle w:val="StyleUnderline"/>
          <w:sz w:val="8"/>
          <w:szCs w:val="8"/>
        </w:rPr>
        <w:t>is causing fears of monster creation or</w:t>
      </w:r>
      <w:r w:rsidRPr="0013207D">
        <w:rPr>
          <w:sz w:val="8"/>
          <w:szCs w:val="8"/>
        </w:rPr>
        <w:t xml:space="preserve"> the </w:t>
      </w:r>
      <w:r w:rsidRPr="0013207D">
        <w:rPr>
          <w:rStyle w:val="StyleUnderline"/>
          <w:sz w:val="8"/>
          <w:szCs w:val="8"/>
        </w:rPr>
        <w:t>extinction</w:t>
      </w:r>
      <w:r w:rsidRPr="0013207D">
        <w:rPr>
          <w:sz w:val="8"/>
          <w:szCs w:val="8"/>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13207D">
        <w:rPr>
          <w:rStyle w:val="StyleUnderline"/>
          <w:sz w:val="8"/>
          <w:szCs w:val="8"/>
        </w:rPr>
        <w:t>An important part of the disorientation relates to financial markets</w:t>
      </w:r>
      <w:r w:rsidRPr="0013207D">
        <w:rPr>
          <w:sz w:val="8"/>
          <w:szCs w:val="8"/>
        </w:rPr>
        <w:t xml:space="preserve">. Historians will look back at the last 30 years with concern, when </w:t>
      </w:r>
      <w:r w:rsidRPr="0013207D">
        <w:rPr>
          <w:rStyle w:val="StyleUnderline"/>
          <w:sz w:val="8"/>
          <w:szCs w:val="8"/>
        </w:rPr>
        <w:t>looking at the explosion in bank balance</w:t>
      </w:r>
      <w:r w:rsidRPr="0013207D">
        <w:rPr>
          <w:sz w:val="8"/>
          <w:szCs w:val="8"/>
        </w:rPr>
        <w:t xml:space="preserve"> sheets, </w:t>
      </w:r>
      <w:r w:rsidRPr="0013207D">
        <w:rPr>
          <w:rStyle w:val="StyleUnderline"/>
          <w:sz w:val="8"/>
          <w:szCs w:val="8"/>
        </w:rPr>
        <w:t>backed up by declining levels of equity</w:t>
      </w:r>
      <w:r w:rsidRPr="0013207D">
        <w:rPr>
          <w:sz w:val="8"/>
          <w:szCs w:val="8"/>
        </w:rPr>
        <w:t xml:space="preserve"> and massive borrowing. One of the results was a temporary private-sector-led boom. </w:t>
      </w:r>
      <w:r w:rsidRPr="0013207D">
        <w:rPr>
          <w:rStyle w:val="StyleUnderline"/>
          <w:sz w:val="8"/>
          <w:szCs w:val="8"/>
        </w:rPr>
        <w:t>The other was a massive increase in</w:t>
      </w:r>
      <w:r w:rsidRPr="0013207D">
        <w:rPr>
          <w:sz w:val="8"/>
          <w:szCs w:val="8"/>
        </w:rPr>
        <w:t xml:space="preserve"> the world’s financial sector (finance, insurance, real estate – FIRE), often called </w:t>
      </w:r>
      <w:r w:rsidRPr="0013207D">
        <w:rPr>
          <w:rStyle w:val="StyleUnderline"/>
          <w:sz w:val="8"/>
          <w:szCs w:val="8"/>
        </w:rPr>
        <w:t>financialization</w:t>
      </w:r>
      <w:r w:rsidRPr="0013207D">
        <w:rPr>
          <w:sz w:val="8"/>
          <w:szCs w:val="8"/>
        </w:rPr>
        <w:t xml:space="preserve">, and subsequently the financial crisis of 2008–2009. Excessive </w:t>
      </w:r>
      <w:r w:rsidRPr="0013207D">
        <w:rPr>
          <w:rStyle w:val="StyleUnderline"/>
          <w:sz w:val="8"/>
          <w:szCs w:val="8"/>
        </w:rPr>
        <w:t>risk-taking developed into a crisis that was close to</w:t>
      </w:r>
      <w:r w:rsidRPr="0013207D">
        <w:rPr>
          <w:sz w:val="8"/>
          <w:szCs w:val="8"/>
        </w:rPr>
        <w:t xml:space="preserve"> </w:t>
      </w:r>
      <w:r w:rsidRPr="0013207D">
        <w:rPr>
          <w:rStyle w:val="StyleUnderline"/>
          <w:sz w:val="8"/>
          <w:szCs w:val="8"/>
        </w:rPr>
        <w:t>bringing the whole financial system to a halt</w:t>
      </w:r>
      <w:r w:rsidRPr="0013207D">
        <w:rPr>
          <w:sz w:val="8"/>
          <w:szCs w:val="8"/>
        </w:rPr>
        <w:t xml:space="preserve">. When the bubble burst, many governments were forced to step in with broad support programmes. </w:t>
      </w:r>
      <w:r w:rsidRPr="0013207D">
        <w:rPr>
          <w:rStyle w:val="StyleUnderline"/>
          <w:sz w:val="8"/>
          <w:szCs w:val="8"/>
        </w:rPr>
        <w:t>Governments caught by the new mind-set</w:t>
      </w:r>
      <w:r w:rsidRPr="0013207D">
        <w:rPr>
          <w:sz w:val="8"/>
          <w:szCs w:val="8"/>
        </w:rPr>
        <w:t xml:space="preserve"> (see Sect. 2.4) were </w:t>
      </w:r>
      <w:r w:rsidRPr="0013207D">
        <w:rPr>
          <w:rStyle w:val="StyleUnderline"/>
          <w:sz w:val="8"/>
          <w:szCs w:val="8"/>
        </w:rPr>
        <w:t>intimately involved</w:t>
      </w:r>
      <w:r w:rsidRPr="0013207D">
        <w:rPr>
          <w:sz w:val="8"/>
          <w:szCs w:val="8"/>
        </w:rPr>
        <w:t xml:space="preserve"> in all of this. True, there are many examples of serious malpractices within the private financial sector. But </w:t>
      </w:r>
      <w:r w:rsidRPr="0013207D">
        <w:rPr>
          <w:rStyle w:val="StyleUnderline"/>
          <w:sz w:val="8"/>
          <w:szCs w:val="8"/>
        </w:rPr>
        <w:t>had it not been for the systematic</w:t>
      </w:r>
      <w:r w:rsidRPr="0013207D">
        <w:rPr>
          <w:sz w:val="8"/>
          <w:szCs w:val="8"/>
        </w:rPr>
        <w:t xml:space="preserve"> </w:t>
      </w:r>
      <w:r w:rsidRPr="0013207D">
        <w:rPr>
          <w:rStyle w:val="StyleUnderline"/>
          <w:sz w:val="8"/>
          <w:szCs w:val="8"/>
        </w:rPr>
        <w:t>deregulation of the banks</w:t>
      </w:r>
      <w:r w:rsidRPr="0013207D">
        <w:rPr>
          <w:sz w:val="8"/>
          <w:szCs w:val="8"/>
        </w:rPr>
        <w:t xml:space="preserve"> by governments, </w:t>
      </w:r>
      <w:r w:rsidRPr="0013207D">
        <w:rPr>
          <w:rStyle w:val="StyleUnderline"/>
          <w:sz w:val="8"/>
          <w:szCs w:val="8"/>
        </w:rPr>
        <w:t>with the purpose of stimulating economic growth</w:t>
      </w:r>
      <w:r w:rsidRPr="0013207D">
        <w:rPr>
          <w:sz w:val="8"/>
          <w:szCs w:val="8"/>
        </w:rPr>
        <w:t xml:space="preserve"> by issuing more debt, </w:t>
      </w:r>
      <w:r w:rsidRPr="0013207D">
        <w:rPr>
          <w:rStyle w:val="StyleUnderline"/>
          <w:sz w:val="8"/>
          <w:szCs w:val="8"/>
        </w:rPr>
        <w:t xml:space="preserve">the situation would have been </w:t>
      </w:r>
      <w:r w:rsidRPr="0013207D">
        <w:rPr>
          <w:rStyle w:val="Emphasis"/>
          <w:sz w:val="8"/>
          <w:szCs w:val="8"/>
        </w:rPr>
        <w:t>radically different</w:t>
      </w:r>
      <w:r w:rsidRPr="0013207D">
        <w:rPr>
          <w:sz w:val="8"/>
          <w:szCs w:val="8"/>
        </w:rPr>
        <w:t xml:space="preserve">. The causes behind the crisis were many and varied: – </w:t>
      </w:r>
      <w:r w:rsidRPr="0013207D">
        <w:rPr>
          <w:rStyle w:val="StyleUnderline"/>
          <w:sz w:val="8"/>
          <w:szCs w:val="8"/>
        </w:rPr>
        <w:t>Excessive lending by the banking industry</w:t>
      </w:r>
      <w:r w:rsidRPr="0013207D">
        <w:rPr>
          <w:sz w:val="8"/>
          <w:szCs w:val="8"/>
        </w:rPr>
        <w:t xml:space="preserve"> – </w:t>
      </w:r>
      <w:r w:rsidRPr="0013207D">
        <w:rPr>
          <w:rStyle w:val="StyleUnderline"/>
          <w:sz w:val="8"/>
          <w:szCs w:val="8"/>
        </w:rPr>
        <w:t>Lack of action on</w:t>
      </w:r>
      <w:r w:rsidRPr="0013207D">
        <w:rPr>
          <w:sz w:val="8"/>
          <w:szCs w:val="8"/>
        </w:rPr>
        <w:t xml:space="preserve"> the part of </w:t>
      </w:r>
      <w:r w:rsidRPr="0013207D">
        <w:rPr>
          <w:rStyle w:val="StyleUnderline"/>
          <w:sz w:val="8"/>
          <w:szCs w:val="8"/>
        </w:rPr>
        <w:t>regulators</w:t>
      </w:r>
      <w:r w:rsidRPr="0013207D">
        <w:rPr>
          <w:sz w:val="8"/>
          <w:szCs w:val="8"/>
        </w:rPr>
        <w:t xml:space="preserve"> and central banks to stop (i) </w:t>
      </w:r>
      <w:r w:rsidRPr="0013207D">
        <w:rPr>
          <w:rStyle w:val="StyleUnderline"/>
          <w:sz w:val="8"/>
          <w:szCs w:val="8"/>
        </w:rPr>
        <w:t>excessive lending</w:t>
      </w:r>
      <w:r w:rsidRPr="0013207D">
        <w:rPr>
          <w:sz w:val="8"/>
          <w:szCs w:val="8"/>
        </w:rPr>
        <w:t xml:space="preserve">, (ii) the spread of </w:t>
      </w:r>
      <w:r w:rsidRPr="0013207D">
        <w:rPr>
          <w:rStyle w:val="StyleUnderline"/>
          <w:sz w:val="8"/>
          <w:szCs w:val="8"/>
        </w:rPr>
        <w:t>exotic financial instruments</w:t>
      </w:r>
      <w:r w:rsidRPr="0013207D">
        <w:rPr>
          <w:sz w:val="8"/>
          <w:szCs w:val="8"/>
        </w:rPr>
        <w:t xml:space="preserve"> (synthetic assets and bonds, collateralized mortgage obligations/CMOs, structured debt issues, etc.) and (iii) </w:t>
      </w:r>
      <w:r w:rsidRPr="0013207D">
        <w:rPr>
          <w:rStyle w:val="StyleUnderline"/>
          <w:sz w:val="8"/>
          <w:szCs w:val="8"/>
        </w:rPr>
        <w:t>pure speculative transactions</w:t>
      </w:r>
      <w:r w:rsidRPr="0013207D">
        <w:rPr>
          <w:sz w:val="8"/>
          <w:szCs w:val="8"/>
        </w:rPr>
        <w:t xml:space="preserve"> – </w:t>
      </w:r>
      <w:r w:rsidRPr="0013207D">
        <w:rPr>
          <w:rStyle w:val="StyleUnderline"/>
          <w:sz w:val="8"/>
          <w:szCs w:val="8"/>
        </w:rPr>
        <w:t>Opaque tax havens</w:t>
      </w:r>
      <w:r w:rsidRPr="0013207D">
        <w:rPr>
          <w:sz w:val="8"/>
          <w:szCs w:val="8"/>
        </w:rPr>
        <w:t xml:space="preserve">, and the absence of a binding legal framework that is accepted and implemented by the international community, in general, and the major jurisdictions and financial centres – </w:t>
      </w:r>
      <w:r w:rsidRPr="0013207D">
        <w:rPr>
          <w:rStyle w:val="StyleUnderline"/>
          <w:sz w:val="8"/>
          <w:szCs w:val="8"/>
        </w:rPr>
        <w:t>Securitization and</w:t>
      </w:r>
      <w:r w:rsidRPr="0013207D">
        <w:rPr>
          <w:sz w:val="8"/>
          <w:szCs w:val="8"/>
        </w:rPr>
        <w:t xml:space="preserve"> </w:t>
      </w:r>
      <w:r w:rsidRPr="0013207D">
        <w:rPr>
          <w:rStyle w:val="StyleUnderline"/>
          <w:sz w:val="8"/>
          <w:szCs w:val="8"/>
        </w:rPr>
        <w:t>distribution by investment banks</w:t>
      </w:r>
      <w:r w:rsidRPr="0013207D">
        <w:rPr>
          <w:sz w:val="8"/>
          <w:szCs w:val="8"/>
        </w:rPr>
        <w:t xml:space="preserve"> and other financial actors of mortgage-related assets and investment </w:t>
      </w:r>
      <w:r w:rsidRPr="0013207D">
        <w:rPr>
          <w:rStyle w:val="StyleUnderline"/>
          <w:sz w:val="8"/>
          <w:szCs w:val="8"/>
        </w:rPr>
        <w:t>vehicles transferring the credit risk</w:t>
      </w:r>
      <w:r w:rsidRPr="0013207D">
        <w:rPr>
          <w:sz w:val="8"/>
          <w:szCs w:val="8"/>
        </w:rPr>
        <w:t xml:space="preserve"> from the original </w:t>
      </w:r>
      <w:r w:rsidRPr="0013207D">
        <w:rPr>
          <w:rStyle w:val="StyleUnderline"/>
          <w:sz w:val="8"/>
          <w:szCs w:val="8"/>
        </w:rPr>
        <w:t>lender to the ultimate</w:t>
      </w:r>
      <w:r w:rsidRPr="0013207D">
        <w:rPr>
          <w:sz w:val="8"/>
          <w:szCs w:val="8"/>
        </w:rPr>
        <w:t xml:space="preserve"> </w:t>
      </w:r>
      <w:r w:rsidRPr="0013207D">
        <w:rPr>
          <w:rStyle w:val="StyleUnderline"/>
          <w:sz w:val="8"/>
          <w:szCs w:val="8"/>
        </w:rPr>
        <w:t>bondholders</w:t>
      </w:r>
      <w:r w:rsidRPr="0013207D">
        <w:rPr>
          <w:sz w:val="8"/>
          <w:szCs w:val="8"/>
        </w:rPr>
        <w:t xml:space="preserve"> – Failure by some rating agencies and auditing firms to properly assess and report the inherent risks posed by many of the financial products </w:t>
      </w:r>
      <w:r w:rsidRPr="0013207D">
        <w:rPr>
          <w:rStyle w:val="StyleUnderline"/>
          <w:sz w:val="8"/>
          <w:szCs w:val="8"/>
        </w:rPr>
        <w:t>A deeper analysis is presented by</w:t>
      </w:r>
      <w:r w:rsidRPr="0013207D">
        <w:rPr>
          <w:sz w:val="8"/>
          <w:szCs w:val="8"/>
        </w:rPr>
        <w:t xml:space="preserve"> </w:t>
      </w:r>
      <w:r w:rsidRPr="0013207D">
        <w:rPr>
          <w:rStyle w:val="StyleUnderline"/>
          <w:sz w:val="8"/>
          <w:szCs w:val="8"/>
        </w:rPr>
        <w:t>economists</w:t>
      </w:r>
      <w:r w:rsidRPr="0013207D">
        <w:rPr>
          <w:sz w:val="8"/>
          <w:szCs w:val="8"/>
        </w:rPr>
        <w:t xml:space="preserve"> Anat Admati and Martin Hellwig21 </w:t>
      </w:r>
      <w:r w:rsidRPr="0013207D">
        <w:rPr>
          <w:rStyle w:val="StyleUnderline"/>
          <w:sz w:val="8"/>
          <w:szCs w:val="8"/>
        </w:rPr>
        <w:t>about the main causes behind the financial</w:t>
      </w:r>
      <w:r w:rsidRPr="0013207D">
        <w:rPr>
          <w:sz w:val="8"/>
          <w:szCs w:val="8"/>
        </w:rPr>
        <w:t xml:space="preserve"> </w:t>
      </w:r>
      <w:r w:rsidRPr="0013207D">
        <w:rPr>
          <w:rStyle w:val="StyleUnderline"/>
          <w:sz w:val="8"/>
          <w:szCs w:val="8"/>
        </w:rPr>
        <w:t>crisis</w:t>
      </w:r>
      <w:r w:rsidRPr="0013207D">
        <w:rPr>
          <w:sz w:val="8"/>
          <w:szCs w:val="8"/>
        </w:rPr>
        <w:t xml:space="preserve">. Western </w:t>
      </w:r>
      <w:r w:rsidRPr="0013207D">
        <w:rPr>
          <w:rStyle w:val="StyleUnderline"/>
          <w:sz w:val="8"/>
          <w:szCs w:val="8"/>
        </w:rPr>
        <w:t xml:space="preserve">banks </w:t>
      </w:r>
      <w:r w:rsidRPr="0013207D">
        <w:rPr>
          <w:rStyle w:val="Emphasis"/>
          <w:sz w:val="8"/>
          <w:szCs w:val="8"/>
        </w:rPr>
        <w:t>borrowed far too much</w:t>
      </w:r>
      <w:r w:rsidRPr="0013207D">
        <w:rPr>
          <w:rStyle w:val="StyleUnderline"/>
          <w:sz w:val="8"/>
          <w:szCs w:val="8"/>
        </w:rPr>
        <w:t xml:space="preserve"> with far too little equit</w:t>
      </w:r>
      <w:r w:rsidRPr="0013207D">
        <w:rPr>
          <w:sz w:val="8"/>
          <w:szCs w:val="8"/>
        </w:rPr>
        <w:t xml:space="preserve">y in their balance sheets to act as a buffer if things went wrong in their business – </w:t>
      </w:r>
      <w:r w:rsidRPr="0013207D">
        <w:rPr>
          <w:rStyle w:val="StyleUnderline"/>
          <w:sz w:val="8"/>
          <w:szCs w:val="8"/>
        </w:rPr>
        <w:t>from trading</w:t>
      </w:r>
      <w:r w:rsidRPr="0013207D">
        <w:rPr>
          <w:sz w:val="8"/>
          <w:szCs w:val="8"/>
        </w:rPr>
        <w:t xml:space="preserve"> in </w:t>
      </w:r>
      <w:r w:rsidRPr="0013207D">
        <w:rPr>
          <w:rStyle w:val="StyleUnderline"/>
          <w:sz w:val="8"/>
          <w:szCs w:val="8"/>
        </w:rPr>
        <w:t>the multitrillion-dollar</w:t>
      </w:r>
      <w:r w:rsidRPr="0013207D">
        <w:rPr>
          <w:sz w:val="8"/>
          <w:szCs w:val="8"/>
        </w:rPr>
        <w:t xml:space="preserve"> derivatives </w:t>
      </w:r>
      <w:r w:rsidRPr="0013207D">
        <w:rPr>
          <w:rStyle w:val="StyleUnderline"/>
          <w:sz w:val="8"/>
          <w:szCs w:val="8"/>
        </w:rPr>
        <w:t>markets</w:t>
      </w:r>
      <w:r w:rsidRPr="0013207D">
        <w:rPr>
          <w:sz w:val="8"/>
          <w:szCs w:val="8"/>
        </w:rPr>
        <w:t xml:space="preserve"> to often reckless lending on real estate. In the decades following the Second World War, banks operated with between 20% and 30% of their liabilities as equity. By 2008, that had shrunk to just 3%. </w:t>
      </w:r>
      <w:r w:rsidRPr="0013207D">
        <w:rPr>
          <w:rStyle w:val="StyleUnderline"/>
          <w:sz w:val="8"/>
          <w:szCs w:val="8"/>
        </w:rPr>
        <w:t>Banks</w:t>
      </w:r>
      <w:r w:rsidRPr="0013207D">
        <w:rPr>
          <w:sz w:val="8"/>
          <w:szCs w:val="8"/>
        </w:rPr>
        <w:t xml:space="preserve"> obviously </w:t>
      </w:r>
      <w:r w:rsidRPr="0013207D">
        <w:rPr>
          <w:rStyle w:val="StyleUnderline"/>
          <w:sz w:val="8"/>
          <w:szCs w:val="8"/>
        </w:rPr>
        <w:t>believed</w:t>
      </w:r>
      <w:r w:rsidRPr="0013207D">
        <w:rPr>
          <w:sz w:val="8"/>
          <w:szCs w:val="8"/>
        </w:rPr>
        <w:t xml:space="preserve"> that </w:t>
      </w:r>
      <w:r w:rsidRPr="0013207D">
        <w:rPr>
          <w:rStyle w:val="StyleUnderline"/>
          <w:sz w:val="8"/>
          <w:szCs w:val="8"/>
        </w:rPr>
        <w:t>they had invented instruments that</w:t>
      </w:r>
      <w:r w:rsidRPr="0013207D">
        <w:rPr>
          <w:sz w:val="8"/>
          <w:szCs w:val="8"/>
        </w:rPr>
        <w:t xml:space="preserve"> </w:t>
      </w:r>
      <w:r w:rsidRPr="0013207D">
        <w:rPr>
          <w:rStyle w:val="StyleUnderline"/>
          <w:sz w:val="8"/>
          <w:szCs w:val="8"/>
        </w:rPr>
        <w:t>removed the risk</w:t>
      </w:r>
      <w:r w:rsidRPr="0013207D">
        <w:rPr>
          <w:sz w:val="8"/>
          <w:szCs w:val="8"/>
        </w:rPr>
        <w:t xml:space="preserve">, allowing them to run their banks with a tenth of the buffer they had before. It proved to be very unrealistic. But </w:t>
      </w:r>
      <w:r w:rsidRPr="0013207D">
        <w:rPr>
          <w:rStyle w:val="StyleUnderline"/>
          <w:sz w:val="8"/>
          <w:szCs w:val="8"/>
        </w:rPr>
        <w:t>they counted with the state to underwrite their risks</w:t>
      </w:r>
      <w:r w:rsidRPr="0013207D">
        <w:rPr>
          <w:sz w:val="8"/>
          <w:szCs w:val="8"/>
        </w:rPr>
        <w:t xml:space="preserve">. Bankers have enriched themselves spectacularly in the process. </w:t>
      </w:r>
      <w:r w:rsidRPr="0013207D">
        <w:rPr>
          <w:rStyle w:val="StyleUnderline"/>
          <w:sz w:val="8"/>
          <w:szCs w:val="8"/>
        </w:rPr>
        <w:t>They made themselves ‘too big to fail’ –</w:t>
      </w:r>
      <w:r w:rsidRPr="0013207D">
        <w:rPr>
          <w:sz w:val="8"/>
          <w:szCs w:val="8"/>
        </w:rPr>
        <w:t xml:space="preserve"> and too big to jail. The </w:t>
      </w:r>
      <w:r w:rsidRPr="0013207D">
        <w:rPr>
          <w:rStyle w:val="StyleUnderline"/>
          <w:sz w:val="8"/>
          <w:szCs w:val="8"/>
        </w:rPr>
        <w:t xml:space="preserve">2008 financial crisis was mostly caused by that </w:t>
      </w:r>
      <w:r w:rsidRPr="0013207D">
        <w:rPr>
          <w:rStyle w:val="Emphasis"/>
          <w:sz w:val="8"/>
          <w:szCs w:val="8"/>
        </w:rPr>
        <w:t>irresponsible greed</w:t>
      </w:r>
      <w:r w:rsidRPr="0013207D">
        <w:rPr>
          <w:sz w:val="8"/>
          <w:szCs w:val="8"/>
        </w:rPr>
        <w:t xml:space="preserve">.22 Yet, in 2009, not only did bankers avoid criminal prosecutions and receive hundreds of billions in government bailouts, but some still paid themselves record bonuses. At the same time, almost </w:t>
      </w:r>
      <w:r w:rsidRPr="0013207D">
        <w:rPr>
          <w:rStyle w:val="StyleUnderline"/>
          <w:sz w:val="8"/>
          <w:szCs w:val="8"/>
        </w:rPr>
        <w:t>nine million households</w:t>
      </w:r>
      <w:r w:rsidRPr="0013207D">
        <w:rPr>
          <w:sz w:val="8"/>
          <w:szCs w:val="8"/>
        </w:rPr>
        <w:t xml:space="preserve"> in the United States </w:t>
      </w:r>
      <w:r w:rsidRPr="0013207D">
        <w:rPr>
          <w:rStyle w:val="StyleUnderline"/>
          <w:sz w:val="8"/>
          <w:szCs w:val="8"/>
        </w:rPr>
        <w:t>had to abandon their homes</w:t>
      </w:r>
      <w:r w:rsidRPr="0013207D">
        <w:rPr>
          <w:sz w:val="8"/>
          <w:szCs w:val="8"/>
        </w:rPr>
        <w:t xml:space="preserve"> when the value of their houses plummeted and they could no longer service the adjustable-rate mortgages – the so-called foreclosure crisis.23 </w:t>
      </w:r>
      <w:r w:rsidRPr="0013207D">
        <w:rPr>
          <w:rStyle w:val="StyleUnderline"/>
          <w:sz w:val="8"/>
          <w:szCs w:val="8"/>
        </w:rPr>
        <w:t>Financialization refers to the dominance of the financial sector</w:t>
      </w:r>
      <w:r w:rsidRPr="0013207D">
        <w:rPr>
          <w:sz w:val="8"/>
          <w:szCs w:val="8"/>
        </w:rPr>
        <w:t xml:space="preserve"> in the global economy </w:t>
      </w:r>
      <w:r w:rsidRPr="0013207D">
        <w:rPr>
          <w:rStyle w:val="StyleUnderline"/>
          <w:sz w:val="8"/>
          <w:szCs w:val="8"/>
        </w:rPr>
        <w:t>and</w:t>
      </w:r>
      <w:r w:rsidRPr="0013207D">
        <w:rPr>
          <w:sz w:val="8"/>
          <w:szCs w:val="8"/>
        </w:rPr>
        <w:t xml:space="preserve"> the </w:t>
      </w:r>
      <w:r w:rsidRPr="0013207D">
        <w:rPr>
          <w:rStyle w:val="StyleUnderline"/>
          <w:sz w:val="8"/>
          <w:szCs w:val="8"/>
        </w:rPr>
        <w:t>tendency for accumulated profits</w:t>
      </w:r>
      <w:r w:rsidRPr="0013207D">
        <w:rPr>
          <w:sz w:val="8"/>
          <w:szCs w:val="8"/>
        </w:rPr>
        <w:t xml:space="preserve"> (and leverage) to flow into real estate and other speculative investment</w:t>
      </w:r>
      <w:r w:rsidRPr="0013207D">
        <w:rPr>
          <w:rStyle w:val="StyleUnderline"/>
          <w:sz w:val="8"/>
          <w:szCs w:val="8"/>
        </w:rPr>
        <w:t>. Debt is an intrinsic element</w:t>
      </w:r>
      <w:r w:rsidRPr="0013207D">
        <w:rPr>
          <w:sz w:val="8"/>
          <w:szCs w:val="8"/>
        </w:rPr>
        <w:t xml:space="preserve"> in this process. In the United States, for example, both </w:t>
      </w:r>
      <w:r w:rsidRPr="0013207D">
        <w:rPr>
          <w:rStyle w:val="StyleUnderline"/>
          <w:sz w:val="8"/>
          <w:szCs w:val="8"/>
        </w:rPr>
        <w:t>household debt and private sector debt</w:t>
      </w:r>
      <w:r w:rsidRPr="0013207D">
        <w:rPr>
          <w:sz w:val="8"/>
          <w:szCs w:val="8"/>
        </w:rPr>
        <w:t xml:space="preserve"> more than </w:t>
      </w:r>
      <w:r w:rsidRPr="0013207D">
        <w:rPr>
          <w:rStyle w:val="Emphasis"/>
          <w:sz w:val="8"/>
          <w:szCs w:val="8"/>
        </w:rPr>
        <w:t>doubled</w:t>
      </w:r>
      <w:r w:rsidRPr="0013207D">
        <w:rPr>
          <w:sz w:val="8"/>
          <w:szCs w:val="8"/>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w:t>
      </w:r>
      <w:r w:rsidRPr="00D1420D">
        <w:rPr>
          <w:sz w:val="12"/>
        </w:rPr>
        <w:t xml:space="preserve">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w:t>
      </w:r>
      <w:r w:rsidRPr="0025378C">
        <w:rPr>
          <w:sz w:val="12"/>
        </w:rPr>
        <w:t>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w:t>
      </w:r>
      <w:r w:rsidRPr="00D1420D">
        <w:rPr>
          <w:sz w:val="12"/>
        </w:rPr>
        <w:lastRenderedPageBreak/>
        <w:t>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990958">
        <w:rPr>
          <w:sz w:val="12"/>
        </w:rPr>
        <w:t xml:space="preserve">, </w:t>
      </w:r>
      <w:r w:rsidRPr="00990958">
        <w:rPr>
          <w:rStyle w:val="Emphasis"/>
        </w:rPr>
        <w:t>wetlands drained</w:t>
      </w:r>
      <w:r w:rsidRPr="00990958">
        <w:rPr>
          <w:rStyle w:val="StyleUnderline"/>
        </w:rPr>
        <w:t xml:space="preserve"> </w:t>
      </w:r>
      <w:r w:rsidRPr="008F33E9">
        <w:rPr>
          <w:rStyle w:val="StyleUnderline"/>
          <w:highlight w:val="green"/>
        </w:rPr>
        <w:t>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241A2C78" w14:textId="77777777" w:rsidR="004502D3" w:rsidRDefault="004502D3" w:rsidP="004502D3">
      <w:pPr>
        <w:ind w:left="720"/>
        <w:rPr>
          <w:sz w:val="16"/>
        </w:rPr>
      </w:pPr>
    </w:p>
    <w:p w14:paraId="1B28B497" w14:textId="77777777" w:rsidR="004502D3" w:rsidRPr="00EC515E" w:rsidRDefault="004502D3" w:rsidP="004502D3">
      <w:pPr>
        <w:pStyle w:val="Heading4"/>
      </w:pPr>
      <w:r>
        <w:t xml:space="preserve">Only the refusal of the extraction of capitalist value coupled with the swift and destructive power of the proletariat has the potential to tackle Empire. </w:t>
      </w:r>
    </w:p>
    <w:p w14:paraId="03A4B2CA" w14:textId="77777777" w:rsidR="004502D3" w:rsidRDefault="004502D3" w:rsidP="004502D3">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606BB01F" w14:textId="77777777" w:rsidR="004502D3" w:rsidRDefault="004502D3" w:rsidP="004502D3">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 xml:space="preserve">s </w:t>
      </w:r>
      <w:r w:rsidRPr="005824A2">
        <w:rPr>
          <w:u w:val="single"/>
        </w:rPr>
        <w:t>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fact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w:t>
      </w:r>
      <w:r w:rsidRPr="005C05D2">
        <w:rPr>
          <w:sz w:val="16"/>
        </w:rPr>
        <w:lastRenderedPageBreak/>
        <w:t xml:space="preserve">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 xml:space="preserve">extractive powers of capital </w:t>
      </w:r>
      <w:r w:rsidRPr="005824A2">
        <w:rPr>
          <w:u w:val="single"/>
        </w:rPr>
        <w:t>and its new forms of exploitation that</w:t>
      </w:r>
      <w:r w:rsidRPr="00E41AFB">
        <w:rPr>
          <w:u w:val="single"/>
        </w:rPr>
        <w:t xml:space="preserve">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The social nature of production also implies that the conventional division between production and consumption is breaking down. Certainly the capitalist relationship between production and consumption, which is often governed by debt, must be broken</w:t>
      </w:r>
      <w:r w:rsidRPr="005824A2">
        <w:rPr>
          <w:sz w:val="16"/>
        </w:rPr>
        <w:t xml:space="preserve">, and </w:t>
      </w:r>
      <w:r w:rsidRPr="005824A2">
        <w:rPr>
          <w:rStyle w:val="StyleUnderline"/>
        </w:rPr>
        <w:t>the terrain of welfare (including health, education, housing, services, and the various forms of consumption) must be transformed into a terrain of struggle, through resistances and alternative projects</w:t>
      </w:r>
      <w:r w:rsidRPr="005824A2">
        <w:rPr>
          <w:sz w:val="16"/>
        </w:rPr>
        <w:t>. But consumption itself is not the problem: consumption is a social good when posed in relation to reproduction considered most broadly, that is, the sustainability</w:t>
      </w:r>
      <w:r w:rsidRPr="005C05D2">
        <w:rPr>
          <w:sz w:val="16"/>
        </w:rPr>
        <w:t xml:space="preserve">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w:t>
      </w:r>
      <w:r w:rsidRPr="005C05D2">
        <w:rPr>
          <w:sz w:val="16"/>
        </w:rPr>
        <w:lastRenderedPageBreak/>
        <w:t xml:space="preserve">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w:t>
      </w:r>
      <w:r w:rsidRPr="005B6600">
        <w:rPr>
          <w:u w:val="single"/>
        </w:rPr>
        <w:t>ernative</w:t>
      </w:r>
      <w:r w:rsidRPr="00317DED">
        <w:rPr>
          <w:highlight w:val="green"/>
          <w:u w:val="single"/>
        </w:rPr>
        <w:t>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1E506CB5" w14:textId="77777777" w:rsidR="004502D3" w:rsidRPr="00683B66" w:rsidRDefault="004502D3" w:rsidP="004502D3">
      <w:pPr>
        <w:rPr>
          <w:rStyle w:val="Style13ptBold"/>
          <w:b w:val="0"/>
          <w:bCs w:val="0"/>
          <w:sz w:val="16"/>
        </w:rPr>
      </w:pPr>
    </w:p>
    <w:p w14:paraId="0E670E42" w14:textId="77777777" w:rsidR="004502D3" w:rsidRDefault="004502D3" w:rsidP="004502D3">
      <w:pPr>
        <w:pStyle w:val="Heading4"/>
      </w:pPr>
      <w:r w:rsidRPr="00B41606">
        <w:t>Thus, the plan: Tactical Leaders ought to recognize the unconditional right of workers to strike</w:t>
      </w:r>
      <w:r>
        <w:t>.</w:t>
      </w:r>
    </w:p>
    <w:p w14:paraId="229ABDCA" w14:textId="77777777" w:rsidR="004502D3" w:rsidRDefault="004502D3" w:rsidP="004502D3"/>
    <w:p w14:paraId="256FB09F" w14:textId="77777777" w:rsidR="004502D3" w:rsidRPr="00B41606" w:rsidRDefault="004502D3" w:rsidP="004502D3">
      <w:pPr>
        <w:pStyle w:val="Heading4"/>
      </w:pPr>
      <w:r>
        <w:t>The masses already have the potential for a strike against Empire- it’s up to tactical leadership to recognize it.</w:t>
      </w:r>
    </w:p>
    <w:p w14:paraId="48D78D1E" w14:textId="77777777" w:rsidR="004502D3" w:rsidRPr="00577F43" w:rsidRDefault="004502D3" w:rsidP="004502D3">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104D8B12" w14:textId="77777777" w:rsidR="004502D3" w:rsidRPr="001B2A82" w:rsidRDefault="004502D3" w:rsidP="004502D3">
      <w:pPr>
        <w:rPr>
          <w:sz w:val="16"/>
        </w:rPr>
      </w:pPr>
      <w:r w:rsidRPr="007A25B9">
        <w:rPr>
          <w:rStyle w:val="StyleUnderline"/>
        </w:rPr>
        <w:t>The political division of labor within revolutionary</w:t>
      </w:r>
      <w:r w:rsidRPr="007A25B9">
        <w:rPr>
          <w:sz w:val="16"/>
        </w:rPr>
        <w:t xml:space="preserve"> and liberation </w:t>
      </w:r>
      <w:r w:rsidRPr="007A25B9">
        <w:rPr>
          <w:rStyle w:val="StyleUnderline"/>
        </w:rPr>
        <w:t>movements between leaders and followers</w:t>
      </w:r>
      <w:r w:rsidRPr="007A25B9">
        <w:rPr>
          <w:sz w:val="16"/>
        </w:rPr>
        <w:t xml:space="preserve">, strategy and tactics, </w:t>
      </w:r>
      <w:r w:rsidRPr="007A25B9">
        <w:rPr>
          <w:rStyle w:val="StyleUnderline"/>
        </w:rPr>
        <w:t>rests on</w:t>
      </w:r>
      <w:r w:rsidRPr="007A25B9">
        <w:rPr>
          <w:sz w:val="16"/>
        </w:rPr>
        <w:t xml:space="preserve"> an appraisal of </w:t>
      </w:r>
      <w:r w:rsidRPr="007A25B9">
        <w:rPr>
          <w:rStyle w:val="StyleUnderline"/>
        </w:rPr>
        <w:t>the capacities of the different actors</w:t>
      </w:r>
      <w:r w:rsidRPr="007A25B9">
        <w:rPr>
          <w:sz w:val="16"/>
        </w:rPr>
        <w:t xml:space="preserve">. Only the few, the thinking goes, have the </w:t>
      </w:r>
      <w:r w:rsidRPr="007A25B9">
        <w:rPr>
          <w:sz w:val="16"/>
        </w:rPr>
        <w:lastRenderedPageBreak/>
        <w:t>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w:t>
      </w:r>
      <w:r w:rsidRPr="001B2A82">
        <w:rPr>
          <w:sz w:val="16"/>
        </w:rPr>
        <w:t xml:space="preserve">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4C1E4A2D" w14:textId="3D324844" w:rsidR="004502D3" w:rsidRPr="00683B66" w:rsidRDefault="004502D3" w:rsidP="004502D3">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 xml:space="preserve">to be not only </w:t>
      </w:r>
      <w:r w:rsidRPr="0025378C">
        <w:rPr>
          <w:rStyle w:val="StyleUnderline"/>
        </w:rPr>
        <w:t xml:space="preserve">still </w:t>
      </w:r>
      <w:r w:rsidRPr="002A4449">
        <w:rPr>
          <w:rStyle w:val="StyleUnderline"/>
          <w:highlight w:val="green"/>
        </w:rPr>
        <w:t>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 xml:space="preserve">what is necessary for the entire multitude to participate </w:t>
      </w:r>
      <w:r w:rsidRPr="005B6600">
        <w:rPr>
          <w:rStyle w:val="StyleUnderline"/>
        </w:rPr>
        <w:t xml:space="preserve">actively </w:t>
      </w:r>
      <w:r w:rsidRPr="007B3157">
        <w:rPr>
          <w:rStyle w:val="StyleUnderline"/>
          <w:highlight w:val="green"/>
        </w:rPr>
        <w:t xml:space="preserve">in the construction and implementation of lasting </w:t>
      </w:r>
      <w:r w:rsidRPr="005B6600">
        <w:rPr>
          <w:rStyle w:val="StyleUnderline"/>
        </w:rPr>
        <w:t xml:space="preserve">political </w:t>
      </w:r>
      <w:r w:rsidRPr="007B3157">
        <w:rPr>
          <w:rStyle w:val="StyleUnderline"/>
          <w:highlight w:val="green"/>
        </w:rPr>
        <w:t>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41106FD9" w14:textId="77777777" w:rsidR="004502D3" w:rsidRPr="00673BD7" w:rsidRDefault="004502D3" w:rsidP="004502D3">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2E9FA6F5" w14:textId="77777777" w:rsidR="004502D3" w:rsidRDefault="004502D3" w:rsidP="004502D3">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1" w:history="1">
        <w:r w:rsidRPr="00577A62">
          <w:rPr>
            <w:rStyle w:val="Hyperlink"/>
          </w:rPr>
          <w:t>https://read.dukeupress.edu/critical-times/article/2/2/252/141479/The-Right-to-Strike-and-Legal-War-in-Walter</w:t>
        </w:r>
      </w:hyperlink>
      <w:r>
        <w:t xml:space="preserve"> brett</w:t>
      </w:r>
    </w:p>
    <w:p w14:paraId="3DD4D7A6" w14:textId="77777777" w:rsidR="004502D3" w:rsidRPr="007A25B9" w:rsidRDefault="004502D3" w:rsidP="004502D3">
      <w:pPr>
        <w:rPr>
          <w:sz w:val="16"/>
          <w:szCs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w:t>
      </w:r>
      <w:r w:rsidRPr="007A25B9">
        <w:rPr>
          <w:rStyle w:val="StyleUnderline"/>
        </w:rPr>
        <w:t xml:space="preserve">has </w:t>
      </w:r>
      <w:r w:rsidRPr="007A25B9">
        <w:rPr>
          <w:rStyle w:val="Emphasis"/>
        </w:rPr>
        <w:t>no control</w:t>
      </w:r>
      <w:r w:rsidRPr="007A25B9">
        <w:rPr>
          <w:sz w:val="16"/>
        </w:rPr>
        <w:t xml:space="preserve">. </w:t>
      </w:r>
      <w:r w:rsidRPr="007A25B9">
        <w:rPr>
          <w:rStyle w:val="StyleUnderline"/>
        </w:rPr>
        <w:t xml:space="preserve">The </w:t>
      </w:r>
      <w:r w:rsidRPr="007A25B9">
        <w:rPr>
          <w:rStyle w:val="StyleUnderline"/>
          <w:sz w:val="16"/>
          <w:szCs w:val="16"/>
        </w:rPr>
        <w:t>function of the law would therefore be</w:t>
      </w:r>
      <w:r w:rsidRPr="007A25B9">
        <w:rPr>
          <w:sz w:val="16"/>
          <w:szCs w:val="16"/>
        </w:rPr>
        <w:t xml:space="preserve">, first and foremost, </w:t>
      </w:r>
      <w:r w:rsidRPr="007A25B9">
        <w:rPr>
          <w:rStyle w:val="StyleUnderline"/>
          <w:sz w:val="16"/>
          <w:szCs w:val="16"/>
        </w:rPr>
        <w:t xml:space="preserve">to </w:t>
      </w:r>
      <w:r w:rsidRPr="007A25B9">
        <w:rPr>
          <w:rStyle w:val="Emphasis"/>
          <w:sz w:val="16"/>
          <w:szCs w:val="16"/>
        </w:rPr>
        <w:t>contain violence</w:t>
      </w:r>
      <w:r w:rsidRPr="007A25B9">
        <w:rPr>
          <w:rStyle w:val="StyleUnderline"/>
          <w:sz w:val="16"/>
          <w:szCs w:val="16"/>
        </w:rPr>
        <w:t xml:space="preserve"> within its own </w:t>
      </w:r>
      <w:r w:rsidRPr="007A25B9">
        <w:rPr>
          <w:rStyle w:val="Emphasis"/>
          <w:sz w:val="16"/>
          <w:szCs w:val="16"/>
        </w:rPr>
        <w:t>boundaries</w:t>
      </w:r>
      <w:r w:rsidRPr="007A25B9">
        <w:rPr>
          <w:sz w:val="16"/>
          <w:szCs w:val="16"/>
        </w:rPr>
        <w:t xml:space="preserve">. It is in this context that, </w:t>
      </w:r>
      <w:r w:rsidRPr="007A25B9">
        <w:rPr>
          <w:rStyle w:val="StyleUnderline"/>
          <w:sz w:val="16"/>
          <w:szCs w:val="16"/>
        </w:rPr>
        <w:t>to demonstrate this surprising hypothesis, Benjamin invokes</w:t>
      </w:r>
      <w:r w:rsidRPr="007A25B9">
        <w:rPr>
          <w:sz w:val="16"/>
          <w:szCs w:val="16"/>
        </w:rPr>
        <w:t xml:space="preserve"> two examples: </w:t>
      </w:r>
      <w:r w:rsidRPr="007A25B9">
        <w:rPr>
          <w:rStyle w:val="Emphasis"/>
          <w:sz w:val="16"/>
          <w:szCs w:val="16"/>
        </w:rPr>
        <w:t>the right to strike guaranteed by the state</w:t>
      </w:r>
      <w:r w:rsidRPr="007A25B9">
        <w:rPr>
          <w:sz w:val="16"/>
          <w:szCs w:val="16"/>
        </w:rPr>
        <w:t xml:space="preserve"> and the law of war.</w:t>
      </w:r>
    </w:p>
    <w:p w14:paraId="2961E28F" w14:textId="77777777" w:rsidR="004502D3" w:rsidRPr="006D229C" w:rsidRDefault="004502D3" w:rsidP="004502D3">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2B3D46F7" w14:textId="77777777" w:rsidR="004502D3" w:rsidRPr="00673BD7" w:rsidRDefault="004502D3" w:rsidP="004502D3">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68D8425A" w14:textId="77777777" w:rsidR="004502D3" w:rsidRPr="0022778A" w:rsidRDefault="004502D3" w:rsidP="004502D3">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4B76619E" w14:textId="77777777" w:rsidR="004502D3" w:rsidRPr="00926EC4" w:rsidRDefault="004502D3" w:rsidP="004502D3">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178BCBF5" w14:textId="77777777" w:rsidR="004502D3" w:rsidRPr="00926EC4" w:rsidRDefault="004502D3" w:rsidP="004502D3">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691C3C82" w14:textId="77777777" w:rsidR="004502D3" w:rsidRPr="00B06FBE" w:rsidRDefault="004502D3" w:rsidP="004502D3"/>
    <w:p w14:paraId="7B4A4481" w14:textId="77777777" w:rsidR="004502D3" w:rsidRPr="00B06FBE" w:rsidRDefault="004502D3" w:rsidP="004502D3">
      <w:pPr>
        <w:pStyle w:val="Heading4"/>
        <w:rPr>
          <w:sz w:val="24"/>
          <w:szCs w:val="24"/>
        </w:rPr>
      </w:pPr>
      <w:r w:rsidRPr="00B06FBE">
        <w:rPr>
          <w:sz w:val="24"/>
          <w:szCs w:val="24"/>
        </w:rPr>
        <w:t xml:space="preserve">You should understand this a project of </w:t>
      </w:r>
      <w:r w:rsidRPr="00B06FBE">
        <w:rPr>
          <w:sz w:val="24"/>
          <w:szCs w:val="24"/>
          <w:u w:val="single"/>
        </w:rPr>
        <w:t>counter-hegemony</w:t>
      </w:r>
      <w:r w:rsidRPr="00B06FBE">
        <w:rPr>
          <w:sz w:val="24"/>
          <w:szCs w:val="24"/>
        </w:rPr>
        <w:t xml:space="preserve"> – every debate and argument is a </w:t>
      </w:r>
      <w:r w:rsidRPr="00B06FBE">
        <w:rPr>
          <w:sz w:val="24"/>
          <w:szCs w:val="24"/>
          <w:u w:val="single"/>
        </w:rPr>
        <w:t>testing ground</w:t>
      </w:r>
      <w:r w:rsidRPr="00B06FBE">
        <w:rPr>
          <w:sz w:val="24"/>
          <w:szCs w:val="24"/>
        </w:rPr>
        <w:t xml:space="preserve"> to strengthen our strike– voting affirmative is an investment in the </w:t>
      </w:r>
      <w:r w:rsidRPr="00B06FBE">
        <w:rPr>
          <w:sz w:val="24"/>
          <w:szCs w:val="24"/>
          <w:u w:val="single"/>
        </w:rPr>
        <w:t>war of position</w:t>
      </w:r>
      <w:r w:rsidRPr="00B06FBE">
        <w:rPr>
          <w:sz w:val="24"/>
          <w:szCs w:val="24"/>
        </w:rPr>
        <w:t>.</w:t>
      </w:r>
    </w:p>
    <w:p w14:paraId="6B32FDAD" w14:textId="77777777" w:rsidR="004502D3" w:rsidRPr="00B06FBE" w:rsidRDefault="004502D3" w:rsidP="004502D3">
      <w:pPr>
        <w:rPr>
          <w:rStyle w:val="Style13ptBold"/>
          <w:sz w:val="22"/>
        </w:rPr>
      </w:pPr>
      <w:r w:rsidRPr="00B06FBE">
        <w:rPr>
          <w:rStyle w:val="Style13ptBold"/>
          <w:sz w:val="22"/>
        </w:rPr>
        <w:t>Carrol ‘6</w:t>
      </w:r>
    </w:p>
    <w:p w14:paraId="1E3AB695" w14:textId="77777777" w:rsidR="004502D3" w:rsidRPr="00B06FBE" w:rsidRDefault="004502D3" w:rsidP="004502D3">
      <w:r w:rsidRPr="00B06FBE">
        <w:t xml:space="preserve">[William, University of Victoria. 2006. “Hegemony, Counter-hegemony, Anti-hegemony,” </w:t>
      </w:r>
      <w:hyperlink r:id="rId12" w:history="1">
        <w:r w:rsidRPr="00B06FBE">
          <w:rPr>
            <w:rStyle w:val="Hyperlink"/>
          </w:rPr>
          <w:t>https://www.researchgate.net/publication/279801161_Hegemony_Counter-hegemony_Anti-hegemony</w:t>
        </w:r>
      </w:hyperlink>
      <w:r w:rsidRPr="00B06FBE">
        <w:t>] pat</w:t>
      </w:r>
    </w:p>
    <w:p w14:paraId="4D7B38C9" w14:textId="77777777" w:rsidR="004502D3" w:rsidRPr="00B06FBE" w:rsidRDefault="004502D3" w:rsidP="004502D3">
      <w:r w:rsidRPr="00B06FBE">
        <w:rPr>
          <w:rStyle w:val="StyleUnderline"/>
        </w:rPr>
        <w:t xml:space="preserve">The term </w:t>
      </w:r>
      <w:r w:rsidRPr="00B06FBE">
        <w:rPr>
          <w:rStyle w:val="StyleUnderline"/>
          <w:highlight w:val="green"/>
        </w:rPr>
        <w:t>counter-hege</w:t>
      </w:r>
      <w:r w:rsidRPr="008A75A0">
        <w:rPr>
          <w:rStyle w:val="StyleUnderline"/>
        </w:rPr>
        <w:t>mony</w:t>
      </w:r>
      <w:r w:rsidRPr="00B06FBE">
        <w:rPr>
          <w:rStyle w:val="StyleUnderline"/>
        </w:rPr>
        <w:t xml:space="preserve"> seems misleadingly complementary to hegemony</w:t>
      </w:r>
      <w:r w:rsidRPr="00B06FBE">
        <w:t xml:space="preserve">. In actuality, </w:t>
      </w:r>
      <w:r w:rsidRPr="00B06FBE">
        <w:rPr>
          <w:rStyle w:val="StyleUnderline"/>
        </w:rPr>
        <w:t>there is an asymmetry between the two</w:t>
      </w:r>
      <w:r w:rsidRPr="00B06FBE">
        <w:t xml:space="preserve">, </w:t>
      </w:r>
      <w:r w:rsidRPr="00B06FBE">
        <w:rPr>
          <w:rStyle w:val="StyleUnderline"/>
          <w:highlight w:val="green"/>
        </w:rPr>
        <w:t>rooted in</w:t>
      </w:r>
      <w:r w:rsidRPr="00B06FBE">
        <w:rPr>
          <w:rStyle w:val="StyleUnderline"/>
        </w:rPr>
        <w:t xml:space="preserve"> the different forms of </w:t>
      </w:r>
      <w:r w:rsidRPr="00B06FBE">
        <w:rPr>
          <w:rStyle w:val="StyleUnderline"/>
          <w:highlight w:val="green"/>
        </w:rPr>
        <w:t>power</w:t>
      </w:r>
      <w:r w:rsidRPr="00B06FBE">
        <w:rPr>
          <w:rStyle w:val="StyleUnderline"/>
        </w:rPr>
        <w:t xml:space="preserve"> that are </w:t>
      </w:r>
      <w:r w:rsidRPr="008A75A0">
        <w:rPr>
          <w:rStyle w:val="StyleUnderline"/>
        </w:rPr>
        <w:t>at stake</w:t>
      </w:r>
      <w:r w:rsidRPr="008A75A0">
        <w:t xml:space="preserve">. </w:t>
      </w:r>
      <w:r w:rsidRPr="008A75A0">
        <w:rPr>
          <w:rStyle w:val="StyleUnderline"/>
        </w:rPr>
        <w:t>John</w:t>
      </w:r>
      <w:r w:rsidRPr="00B06FBE">
        <w:rPr>
          <w:rStyle w:val="StyleUnderline"/>
        </w:rPr>
        <w:t xml:space="preserve"> Holloway</w:t>
      </w:r>
      <w:r w:rsidRPr="00B06FBE">
        <w:t xml:space="preserve">, working within an autonomist framework inspired by Zapatismo, </w:t>
      </w:r>
      <w:r w:rsidRPr="00B06FBE">
        <w:rPr>
          <w:rStyle w:val="StyleUnderline"/>
        </w:rPr>
        <w:t xml:space="preserve">has written of the struggle to liberate power-to from power-over as “the struggle for the </w:t>
      </w:r>
      <w:r w:rsidRPr="00B06FBE">
        <w:rPr>
          <w:rStyle w:val="StyleUnderline"/>
          <w:highlight w:val="green"/>
        </w:rPr>
        <w:t>reassertion of social flow</w:t>
      </w:r>
      <w:r w:rsidRPr="00B06FBE">
        <w:rPr>
          <w:rStyle w:val="StyleUnderline"/>
        </w:rPr>
        <w:t xml:space="preserve"> of doing</w:t>
      </w:r>
      <w:r w:rsidRPr="00B06FBE">
        <w:t xml:space="preserve">, </w:t>
      </w:r>
      <w:r w:rsidRPr="00B06FBE">
        <w:rPr>
          <w:rStyle w:val="StyleUnderline"/>
          <w:highlight w:val="green"/>
        </w:rPr>
        <w:t>against its</w:t>
      </w:r>
      <w:r w:rsidRPr="00B06FBE">
        <w:rPr>
          <w:rStyle w:val="StyleUnderline"/>
        </w:rPr>
        <w:t xml:space="preserve"> fragmentation and </w:t>
      </w:r>
      <w:r w:rsidRPr="00B06FBE">
        <w:rPr>
          <w:rStyle w:val="StyleUnderline"/>
          <w:highlight w:val="green"/>
        </w:rPr>
        <w:t>denial”</w:t>
      </w:r>
      <w:r w:rsidRPr="00B06FBE">
        <w:t xml:space="preserve"> </w:t>
      </w:r>
      <w:r w:rsidRPr="00B06FBE">
        <w:rPr>
          <w:sz w:val="16"/>
          <w:szCs w:val="16"/>
        </w:rPr>
        <w:t>(2005: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w:t>
      </w:r>
      <w:r w:rsidRPr="00B06FBE">
        <w:t xml:space="preserve"> </w:t>
      </w:r>
      <w:r w:rsidRPr="00B06FBE">
        <w:rPr>
          <w:rStyle w:val="StyleUnderline"/>
          <w:highlight w:val="green"/>
        </w:rPr>
        <w:t>remedies</w:t>
      </w:r>
      <w:r w:rsidRPr="00B06FBE">
        <w:rPr>
          <w:rStyle w:val="StyleUnderline"/>
        </w:rPr>
        <w:t xml:space="preserve"> for social injustice </w:t>
      </w:r>
      <w:r w:rsidRPr="00B06FBE">
        <w:rPr>
          <w:rStyle w:val="StyleUnderline"/>
          <w:highlight w:val="green"/>
        </w:rPr>
        <w:t>that</w:t>
      </w:r>
      <w:r w:rsidRPr="00B06FBE">
        <w:rPr>
          <w:rStyle w:val="StyleUnderline"/>
        </w:rPr>
        <w:t xml:space="preserve"> merely </w:t>
      </w:r>
      <w:r w:rsidRPr="00B06FBE">
        <w:rPr>
          <w:rStyle w:val="StyleUnderline"/>
          <w:highlight w:val="green"/>
        </w:rPr>
        <w:t>affirm a group’s status</w:t>
      </w:r>
      <w:r w:rsidRPr="00B06FBE">
        <w:rPr>
          <w:rStyle w:val="StyleUnderline"/>
        </w:rPr>
        <w:t xml:space="preserve"> or entitlements </w:t>
      </w:r>
      <w:r w:rsidRPr="00B06FBE">
        <w:rPr>
          <w:rStyle w:val="StyleUnderline"/>
          <w:highlight w:val="green"/>
        </w:rPr>
        <w:t>within an existing order must be distinguished from remedies that</w:t>
      </w:r>
      <w:r w:rsidRPr="00B06FBE">
        <w:rPr>
          <w:rStyle w:val="StyleUnderline"/>
        </w:rPr>
        <w:t xml:space="preserve"> transform the world in ways that </w:t>
      </w:r>
      <w:r w:rsidRPr="00B06FBE">
        <w:rPr>
          <w:rStyle w:val="StyleUnderline"/>
          <w:highlight w:val="green"/>
        </w:rPr>
        <w:t>abolish</w:t>
      </w:r>
      <w:r w:rsidRPr="00B06FBE">
        <w:rPr>
          <w:rStyle w:val="StyleUnderline"/>
        </w:rPr>
        <w:t xml:space="preserve"> underlying generative </w:t>
      </w:r>
      <w:r w:rsidRPr="00B06FBE">
        <w:rPr>
          <w:rStyle w:val="StyleUnderline"/>
          <w:highlight w:val="green"/>
        </w:rPr>
        <w:t>mechanisms of injustice</w:t>
      </w:r>
      <w:r w:rsidRPr="00B06FBE">
        <w:rPr>
          <w:sz w:val="16"/>
          <w:szCs w:val="16"/>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B06FBE">
        <w:rPr>
          <w:rStyle w:val="Emphasis"/>
          <w:sz w:val="16"/>
          <w:szCs w:val="16"/>
        </w:rPr>
        <w:t>A good deal of</w:t>
      </w:r>
      <w:r w:rsidRPr="00B06FBE">
        <w:rPr>
          <w:rStyle w:val="Emphasis"/>
        </w:rPr>
        <w:t xml:space="preserve"> </w:t>
      </w:r>
      <w:r w:rsidRPr="00B06FBE">
        <w:rPr>
          <w:rStyle w:val="Emphasis"/>
          <w:highlight w:val="green"/>
        </w:rPr>
        <w:t>counter-hege</w:t>
      </w:r>
      <w:r w:rsidRPr="008A75A0">
        <w:rPr>
          <w:rStyle w:val="Emphasis"/>
        </w:rPr>
        <w:t xml:space="preserve">monic </w:t>
      </w:r>
      <w:r w:rsidRPr="00B06FBE">
        <w:rPr>
          <w:rStyle w:val="Emphasis"/>
          <w:highlight w:val="green"/>
        </w:rPr>
        <w:t>struggle occurs in direct opposition to</w:t>
      </w:r>
      <w:r w:rsidRPr="00B06FBE">
        <w:rPr>
          <w:rStyle w:val="Emphasis"/>
        </w:rPr>
        <w:t xml:space="preserve"> the aspects of </w:t>
      </w:r>
      <w:r w:rsidRPr="00B06FBE">
        <w:rPr>
          <w:rStyle w:val="Emphasis"/>
          <w:highlight w:val="green"/>
        </w:rPr>
        <w:t>capitalist hegemony</w:t>
      </w:r>
      <w:r w:rsidRPr="00B06FBE">
        <w:rPr>
          <w:rStyle w:val="Emphasis"/>
        </w:rPr>
        <w:t xml:space="preserve"> we reviewed earlier</w:t>
      </w:r>
      <w:r w:rsidRPr="00B06FBE">
        <w:t xml:space="preserve"> – in the rejection of social and semiotic fragmentation, of neoliberal insulation and dispossession, of globalization from above. </w:t>
      </w:r>
      <w:r w:rsidRPr="00B06FBE">
        <w:rPr>
          <w:rStyle w:val="StyleUnderline"/>
        </w:rPr>
        <w:t xml:space="preserve">It is precisely </w:t>
      </w:r>
      <w:r w:rsidRPr="00B06FBE">
        <w:rPr>
          <w:rStyle w:val="StyleUnderline"/>
          <w:highlight w:val="green"/>
        </w:rPr>
        <w:t>through these</w:t>
      </w:r>
      <w:r w:rsidRPr="00B06FBE">
        <w:rPr>
          <w:rStyle w:val="StyleUnderline"/>
        </w:rPr>
        <w:t xml:space="preserve"> oppositional politics that a </w:t>
      </w:r>
      <w:r w:rsidRPr="00B06FBE">
        <w:rPr>
          <w:rStyle w:val="StyleUnderline"/>
          <w:highlight w:val="green"/>
        </w:rPr>
        <w:t>global justice</w:t>
      </w:r>
      <w:r w:rsidRPr="00B06FBE">
        <w:rPr>
          <w:rStyle w:val="StyleUnderline"/>
        </w:rPr>
        <w:t xml:space="preserve"> movement </w:t>
      </w:r>
      <w:r w:rsidRPr="00B06FBE">
        <w:rPr>
          <w:rStyle w:val="StyleUnderline"/>
          <w:highlight w:val="green"/>
        </w:rPr>
        <w:t>has</w:t>
      </w:r>
      <w:r w:rsidRPr="00B06FBE">
        <w:t xml:space="preserve">, since the mid-1990s, </w:t>
      </w:r>
      <w:r w:rsidRPr="00B06FBE">
        <w:rPr>
          <w:rStyle w:val="StyleUnderline"/>
          <w:highlight w:val="green"/>
        </w:rPr>
        <w:t>taken shape and gained</w:t>
      </w:r>
      <w:r w:rsidRPr="00B06FBE">
        <w:rPr>
          <w:rStyle w:val="StyleUnderline"/>
        </w:rPr>
        <w:t xml:space="preserve"> a sense of </w:t>
      </w:r>
      <w:r w:rsidRPr="00B06FBE">
        <w:rPr>
          <w:rStyle w:val="StyleUnderline"/>
          <w:highlight w:val="green"/>
        </w:rPr>
        <w:t>ethical purpose</w:t>
      </w:r>
      <w:r w:rsidRPr="00B06FBE">
        <w:t xml:space="preserve">. </w:t>
      </w:r>
      <w:r w:rsidRPr="00B06FBE">
        <w:rPr>
          <w:sz w:val="16"/>
          <w:szCs w:val="16"/>
        </w:rPr>
        <w:t>As important as the concreteness of conjunctural politics is, counter-hegemony cannot simply remain on the terrain of hegemony, contesting its issues within its discursive frames.</w:t>
      </w:r>
      <w:r w:rsidRPr="00B06FBE">
        <w:t xml:space="preserve"> </w:t>
      </w:r>
      <w:r w:rsidRPr="00B06FBE">
        <w:rPr>
          <w:rStyle w:val="StyleUnderline"/>
          <w:highlight w:val="green"/>
        </w:rPr>
        <w:t>It is not enough to “celebrate</w:t>
      </w:r>
      <w:r w:rsidRPr="00B06FBE">
        <w:rPr>
          <w:rStyle w:val="StyleUnderline"/>
        </w:rPr>
        <w:t xml:space="preserve"> the </w:t>
      </w:r>
      <w:r w:rsidRPr="00B06FBE">
        <w:rPr>
          <w:rStyle w:val="StyleUnderline"/>
          <w:highlight w:val="green"/>
        </w:rPr>
        <w:t>fragments”</w:t>
      </w:r>
      <w:r w:rsidRPr="00B06FBE">
        <w:rPr>
          <w:rStyle w:val="StyleUnderline"/>
        </w:rPr>
        <w:t xml:space="preserve"> in a politics of difference</w:t>
      </w:r>
      <w:r w:rsidRPr="00B06FBE">
        <w:t xml:space="preserve">, if such celebration simply intensifies the problems of postmodern fragmentation; </w:t>
      </w:r>
      <w:r w:rsidRPr="00B06FBE">
        <w:rPr>
          <w:rStyle w:val="StyleUnderline"/>
          <w:highlight w:val="green"/>
        </w:rPr>
        <w:t>nor</w:t>
      </w:r>
      <w:r w:rsidRPr="00B06FBE">
        <w:rPr>
          <w:rStyle w:val="StyleUnderline"/>
        </w:rPr>
        <w:t xml:space="preserve"> can </w:t>
      </w:r>
      <w:r w:rsidRPr="00B06FBE">
        <w:rPr>
          <w:rStyle w:val="StyleUnderline"/>
          <w:highlight w:val="green"/>
        </w:rPr>
        <w:t>“reclaim</w:t>
      </w:r>
      <w:r w:rsidRPr="00B06FBE">
        <w:t xml:space="preserve">ing </w:t>
      </w:r>
      <w:r w:rsidRPr="00B06FBE">
        <w:rPr>
          <w:rStyle w:val="StyleUnderline"/>
          <w:highlight w:val="green"/>
        </w:rPr>
        <w:t>the commons”</w:t>
      </w:r>
      <w:r w:rsidRPr="00B06FBE">
        <w:rPr>
          <w:rStyle w:val="StyleUnderline"/>
        </w:rPr>
        <w:t xml:space="preserve"> </w:t>
      </w:r>
      <w:r w:rsidRPr="00B06FBE">
        <w:rPr>
          <w:rStyle w:val="StyleUnderline"/>
          <w:sz w:val="16"/>
          <w:szCs w:val="16"/>
        </w:rPr>
        <w:t>be a resumé of resistance to neoliberalism</w:t>
      </w:r>
      <w:r w:rsidRPr="00B06FBE">
        <w:rPr>
          <w:sz w:val="16"/>
          <w:szCs w:val="16"/>
        </w:rPr>
        <w:t xml:space="preserve">. Like the trade-unionism of the fordist era, such politics buy too heavily into hegemonic forms; they seek solutions within the existing hegemony (cf. Russell, 1997; Kebede, 2005). </w:t>
      </w:r>
      <w:r w:rsidRPr="00B06FBE">
        <w:rPr>
          <w:rStyle w:val="StyleUnderline"/>
          <w:highlight w:val="green"/>
        </w:rPr>
        <w:t>The question is how to</w:t>
      </w:r>
      <w:r w:rsidRPr="00B06FBE">
        <w:rPr>
          <w:rStyle w:val="StyleUnderline"/>
        </w:rPr>
        <w:t xml:space="preserve"> relate creatively to the immediate conjuncture while </w:t>
      </w:r>
      <w:r w:rsidRPr="00B06FBE">
        <w:rPr>
          <w:rStyle w:val="StyleUnderline"/>
          <w:highlight w:val="green"/>
        </w:rPr>
        <w:t>avoid</w:t>
      </w:r>
      <w:r w:rsidRPr="00B06FBE">
        <w:t xml:space="preserve">ing </w:t>
      </w:r>
      <w:r w:rsidRPr="00B06FBE">
        <w:rPr>
          <w:rStyle w:val="StyleUnderline"/>
          <w:highlight w:val="green"/>
        </w:rPr>
        <w:t>capture</w:t>
      </w:r>
      <w:r w:rsidRPr="00B06FBE">
        <w:rPr>
          <w:rStyle w:val="StyleUnderline"/>
        </w:rPr>
        <w:t xml:space="preserve"> by the hegemonic discourses and practices that inform and organize that conjuncture</w:t>
      </w:r>
      <w:r w:rsidRPr="00B06FBE">
        <w:t xml:space="preserve"> – </w:t>
      </w:r>
      <w:r w:rsidRPr="00B06FBE">
        <w:rPr>
          <w:rStyle w:val="Emphasis"/>
        </w:rPr>
        <w:t xml:space="preserve">how </w:t>
      </w:r>
      <w:r w:rsidRPr="00B06FBE">
        <w:rPr>
          <w:rStyle w:val="Emphasis"/>
          <w:highlight w:val="green"/>
        </w:rPr>
        <w:t>to</w:t>
      </w:r>
      <w:r w:rsidRPr="00B06FBE">
        <w:rPr>
          <w:rStyle w:val="Emphasis"/>
        </w:rPr>
        <w:t xml:space="preserve"> </w:t>
      </w:r>
      <w:r w:rsidRPr="00B06FBE">
        <w:rPr>
          <w:rStyle w:val="Emphasis"/>
          <w:highlight w:val="green"/>
        </w:rPr>
        <w:t>weld the present to the future</w:t>
      </w:r>
      <w:r w:rsidRPr="00B06FBE">
        <w:rPr>
          <w:sz w:val="16"/>
          <w:szCs w:val="16"/>
        </w:rPr>
        <w:t>, as Gramsci once put it. 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As a radical politic,</w:t>
      </w:r>
      <w:r w:rsidRPr="00B06FBE">
        <w:t xml:space="preserve"> </w:t>
      </w:r>
      <w:r w:rsidRPr="00B06FBE">
        <w:rPr>
          <w:rStyle w:val="StyleUnderline"/>
          <w:highlight w:val="green"/>
        </w:rPr>
        <w:t>this</w:t>
      </w:r>
      <w:r w:rsidRPr="00B06FBE">
        <w:rPr>
          <w:rStyle w:val="StyleUnderline"/>
        </w:rPr>
        <w:t xml:space="preserve"> approach </w:t>
      </w:r>
      <w:r w:rsidRPr="00B06FBE">
        <w:rPr>
          <w:rStyle w:val="StyleUnderline"/>
          <w:highlight w:val="green"/>
        </w:rPr>
        <w:t>emphasizes</w:t>
      </w:r>
      <w:r w:rsidRPr="00B06FBE">
        <w:rPr>
          <w:rStyle w:val="StyleUnderline"/>
        </w:rPr>
        <w:t xml:space="preserve"> the need for counter-hegemonic movement to walk on both legs</w:t>
      </w:r>
      <w:r w:rsidRPr="00B06FBE">
        <w:t xml:space="preserve">, </w:t>
      </w:r>
      <w:r w:rsidRPr="00B06FBE">
        <w:rPr>
          <w:rStyle w:val="StyleUnderline"/>
          <w:highlight w:val="green"/>
        </w:rPr>
        <w:t>taking up state-centred issues as well as</w:t>
      </w:r>
      <w:r w:rsidRPr="00B06FBE">
        <w:rPr>
          <w:rStyle w:val="StyleUnderline"/>
        </w:rPr>
        <w:t xml:space="preserve"> issues resident in national and </w:t>
      </w:r>
      <w:r w:rsidRPr="00B06FBE">
        <w:rPr>
          <w:rStyle w:val="StyleUnderline"/>
          <w:highlight w:val="green"/>
        </w:rPr>
        <w:t>transnational civil societies</w:t>
      </w:r>
      <w:r w:rsidRPr="00B06FBE">
        <w:t xml:space="preserve">. Indeed, </w:t>
      </w:r>
      <w:r w:rsidRPr="00B06FBE">
        <w:rPr>
          <w:rStyle w:val="StyleUnderline"/>
          <w:highlight w:val="green"/>
        </w:rPr>
        <w:t>reclaiming the state</w:t>
      </w:r>
      <w:r w:rsidRPr="00B06FBE">
        <w:t xml:space="preserve"> – democratizing state practices in the wake of neoliberal globalization – </w:t>
      </w:r>
      <w:r w:rsidRPr="00B06FBE">
        <w:rPr>
          <w:rStyle w:val="StyleUnderline"/>
          <w:highlight w:val="green"/>
        </w:rPr>
        <w:t>is elemental</w:t>
      </w:r>
      <w:r w:rsidRPr="00B06FBE">
        <w:rPr>
          <w:rStyle w:val="StyleUnderline"/>
        </w:rPr>
        <w:t xml:space="preserve"> </w:t>
      </w:r>
      <w:r w:rsidRPr="00B06FBE">
        <w:rPr>
          <w:rStyle w:val="StyleUnderline"/>
          <w:sz w:val="16"/>
          <w:szCs w:val="16"/>
        </w:rPr>
        <w:t>to counter-hegemony today</w:t>
      </w:r>
      <w:r w:rsidRPr="00B06FBE">
        <w:rPr>
          <w:sz w:val="16"/>
          <w:szCs w:val="16"/>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w:t>
      </w:r>
      <w:r w:rsidRPr="00B06FBE">
        <w:t xml:space="preserve"> </w:t>
      </w:r>
      <w:r w:rsidRPr="00B06FBE">
        <w:rPr>
          <w:rStyle w:val="StyleUnderline"/>
          <w:highlight w:val="green"/>
        </w:rPr>
        <w:t>The call for a new constitution</w:t>
      </w:r>
      <w:r w:rsidRPr="00B06FBE">
        <w:rPr>
          <w:rStyle w:val="StyleUnderline"/>
        </w:rPr>
        <w:t xml:space="preserve"> is hardly a rejection of state-centred politics</w:t>
      </w:r>
      <w:r w:rsidRPr="00B06FBE">
        <w:t xml:space="preserve">; rather, </w:t>
      </w:r>
      <w:r w:rsidRPr="00B06FBE">
        <w:rPr>
          <w:rStyle w:val="Emphasis"/>
        </w:rPr>
        <w:t xml:space="preserve">it </w:t>
      </w:r>
      <w:r w:rsidRPr="00B06FBE">
        <w:rPr>
          <w:rStyle w:val="Emphasis"/>
          <w:highlight w:val="green"/>
        </w:rPr>
        <w:t>is</w:t>
      </w:r>
      <w:r w:rsidRPr="00B06FBE">
        <w:rPr>
          <w:rStyle w:val="Emphasis"/>
        </w:rPr>
        <w:t xml:space="preserve"> a </w:t>
      </w:r>
      <w:r w:rsidRPr="00B06FBE">
        <w:rPr>
          <w:rStyle w:val="Emphasis"/>
          <w:highlight w:val="green"/>
        </w:rPr>
        <w:t>refusal to be co-opted</w:t>
      </w:r>
      <w:r w:rsidRPr="00B06FBE">
        <w:rPr>
          <w:rStyle w:val="Emphasis"/>
        </w:rPr>
        <w:t xml:space="preserve"> </w:t>
      </w:r>
      <w:r w:rsidRPr="00B06FBE">
        <w:rPr>
          <w:rStyle w:val="Emphasis"/>
          <w:sz w:val="16"/>
          <w:szCs w:val="16"/>
        </w:rPr>
        <w:t>into the game of bourgeois statist politics</w:t>
      </w:r>
      <w:r w:rsidRPr="00B06FBE">
        <w:rPr>
          <w:sz w:val="16"/>
          <w:szCs w:val="16"/>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0B3E5BE0" w14:textId="77777777" w:rsidR="004502D3" w:rsidRPr="00A23BC1" w:rsidRDefault="004502D3" w:rsidP="004502D3">
      <w:pPr>
        <w:rPr>
          <w:sz w:val="12"/>
        </w:rPr>
      </w:pPr>
    </w:p>
    <w:p w14:paraId="72576694" w14:textId="77777777" w:rsidR="004502D3" w:rsidRDefault="004502D3" w:rsidP="004502D3">
      <w:pPr>
        <w:pStyle w:val="Heading4"/>
      </w:pPr>
      <w:r>
        <w:t xml:space="preserve">The Role of the Ballot is to affirm radical </w:t>
      </w:r>
      <w:r>
        <w:rPr>
          <w:u w:val="single"/>
        </w:rPr>
        <w:t>propaganda</w:t>
      </w:r>
      <w:r>
        <w:t>.</w:t>
      </w:r>
    </w:p>
    <w:p w14:paraId="1E07438A" w14:textId="77777777" w:rsidR="004502D3" w:rsidRPr="00A23BC1" w:rsidRDefault="004502D3" w:rsidP="004502D3"/>
    <w:p w14:paraId="17B6BDB5" w14:textId="77777777" w:rsidR="004502D3" w:rsidRDefault="004502D3" w:rsidP="004502D3">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5898818C" w14:textId="77777777" w:rsidR="004502D3" w:rsidRPr="00572703" w:rsidRDefault="004502D3" w:rsidP="004502D3">
      <w:pPr>
        <w:rPr>
          <w:rStyle w:val="Style13ptBold"/>
        </w:rPr>
      </w:pPr>
      <w:r>
        <w:rPr>
          <w:rStyle w:val="Style13ptBold"/>
        </w:rPr>
        <w:t>Greene and Hicks ‘6</w:t>
      </w:r>
    </w:p>
    <w:p w14:paraId="6DAECBEC" w14:textId="77777777" w:rsidR="004502D3" w:rsidRDefault="004502D3" w:rsidP="004502D3">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3"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 </w:t>
      </w:r>
      <w:r w:rsidRPr="00A23BC1">
        <w:rPr>
          <w:sz w:val="16"/>
          <w:szCs w:val="16"/>
        </w:rPr>
        <w:t xml:space="preserve"> pat</w:t>
      </w:r>
      <w:r>
        <w:rPr>
          <w:sz w:val="16"/>
          <w:szCs w:val="16"/>
        </w:rPr>
        <w:t xml:space="preserve"> // sosa</w:t>
      </w:r>
    </w:p>
    <w:p w14:paraId="65D2046F" w14:textId="77777777" w:rsidR="004502D3" w:rsidRDefault="004502D3" w:rsidP="004502D3">
      <w:pPr>
        <w:ind w:firstLine="720"/>
        <w:rPr>
          <w:rStyle w:val="StyleUnderline"/>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 xml:space="preserve">to </w:t>
      </w:r>
    </w:p>
    <w:p w14:paraId="4500FF26" w14:textId="77777777" w:rsidR="004502D3" w:rsidRPr="00B260E9" w:rsidRDefault="004502D3" w:rsidP="004502D3">
      <w:pPr>
        <w:ind w:firstLine="720"/>
        <w:rPr>
          <w:sz w:val="16"/>
        </w:rPr>
      </w:pPr>
      <w:r w:rsidRPr="00AD730C">
        <w:rPr>
          <w:rStyle w:val="StyleUnderline"/>
        </w:rPr>
        <w:t>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w:t>
      </w:r>
      <w:r w:rsidRPr="00D249D5">
        <w:rPr>
          <w:rStyle w:val="StyleUnderline"/>
        </w:rPr>
        <w:t>or advocacy skills</w:t>
      </w:r>
      <w:r w:rsidRPr="00FB2968">
        <w:rPr>
          <w:rStyle w:val="StyleUnderline"/>
          <w:highlight w:val="green"/>
        </w:rPr>
        <w:t xml:space="preserve">,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 xml:space="preserve">self-fashioning of a new form </w:t>
      </w:r>
      <w:r w:rsidRPr="00D249D5">
        <w:rPr>
          <w:rStyle w:val="StyleUnderline"/>
        </w:rPr>
        <w:t>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w:t>
      </w:r>
      <w:r w:rsidRPr="00D249D5">
        <w:rPr>
          <w:rStyle w:val="StyleUnderline"/>
          <w:highlight w:val="green"/>
        </w:rPr>
        <w:t>redirect</w:t>
      </w:r>
      <w:r w:rsidRPr="00FB2968">
        <w:rPr>
          <w:rStyle w:val="StyleUnderline"/>
        </w:rPr>
        <w:t xml:space="preserve">ion </w:t>
      </w:r>
      <w:r w:rsidRPr="00D249D5">
        <w:rPr>
          <w:rStyle w:val="StyleUnderline"/>
        </w:rPr>
        <w:t>entail</w:t>
      </w:r>
      <w:r w:rsidRPr="00D249D5">
        <w:rPr>
          <w:rStyle w:val="StyleUnderline"/>
          <w:highlight w:val="green"/>
        </w:rPr>
        <w:t>s</w:t>
      </w:r>
      <w:r w:rsidRPr="00D249D5">
        <w:rPr>
          <w:rStyle w:val="StyleUnderline"/>
        </w:rPr>
        <w:t xml:space="preserve"> </w:t>
      </w:r>
      <w:r w:rsidRPr="00FB2968">
        <w:rPr>
          <w:rStyle w:val="StyleUnderline"/>
          <w:highlight w:val="green"/>
        </w:rPr>
        <w:t xml:space="preserve">a </w:t>
      </w:r>
      <w:r w:rsidRPr="00D249D5">
        <w:rPr>
          <w:rStyle w:val="StyleUnderline"/>
        </w:rPr>
        <w:t xml:space="preserve">procedural </w:t>
      </w:r>
      <w:r w:rsidRPr="00FB2968">
        <w:rPr>
          <w:rStyle w:val="StyleUnderline"/>
          <w:highlight w:val="green"/>
        </w:rPr>
        <w:t>notion of liberal citizenship that asks the student to</w:t>
      </w:r>
      <w:r w:rsidRPr="00FB2968">
        <w:rPr>
          <w:rStyle w:val="StyleUnderline"/>
        </w:rPr>
        <w:t xml:space="preserve"> invest in debate as a method of deliberation. Our argument here rests on Day’s attempt to ethically </w:t>
      </w:r>
      <w:r w:rsidRPr="00D249D5">
        <w:rPr>
          <w:rStyle w:val="StyleUnderline"/>
        </w:rPr>
        <w:t xml:space="preserve">defend </w:t>
      </w:r>
      <w:r w:rsidRPr="00FB2968">
        <w:rPr>
          <w:rStyle w:val="StyleUnderline"/>
          <w:highlight w:val="green"/>
        </w:rPr>
        <w:t>debat</w:t>
      </w:r>
      <w:r w:rsidRPr="00D249D5">
        <w:rPr>
          <w:rStyle w:val="StyleUnderline"/>
        </w:rPr>
        <w:t>ing</w:t>
      </w:r>
      <w:r w:rsidRPr="00FB2968">
        <w:rPr>
          <w:rStyle w:val="StyleUnderline"/>
          <w:highlight w:val="green"/>
        </w:rPr>
        <w:t xml:space="preserve"> both sides by linking the pedagogical rationale </w:t>
      </w:r>
      <w:r w:rsidRPr="00D249D5">
        <w:rPr>
          <w:rStyle w:val="StyleUnderline"/>
        </w:rPr>
        <w:t xml:space="preserve">of debate </w:t>
      </w:r>
      <w:r w:rsidRPr="00FB2968">
        <w:rPr>
          <w:rStyle w:val="StyleUnderline"/>
          <w:highlight w:val="green"/>
        </w:rPr>
        <w:t>to a public ethic</w:t>
      </w:r>
      <w:r w:rsidRPr="00FB2968">
        <w:rPr>
          <w:rStyle w:val="StyleUnderline"/>
        </w:rPr>
        <w:t>, in this case, full and free expression.</w:t>
      </w:r>
      <w:r w:rsidRPr="00B260E9">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in order to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52493310" w14:textId="77777777" w:rsidR="004502D3" w:rsidRPr="00B260E9" w:rsidRDefault="004502D3" w:rsidP="004502D3">
      <w:pPr>
        <w:ind w:firstLine="720"/>
        <w:rPr>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xml:space="preserve">. As Paul Passavant (1996) suggests, the ‘Millian paradigm’ of </w:t>
      </w:r>
      <w:r w:rsidRPr="00B260E9">
        <w:rPr>
          <w:rStyle w:val="StyleUnderline"/>
          <w:highlight w:val="green"/>
        </w:rPr>
        <w:t>free speech has been appropriated</w:t>
      </w:r>
      <w:r w:rsidRPr="00B260E9">
        <w:rPr>
          <w:sz w:val="16"/>
        </w:rPr>
        <w:t xml:space="preserve"> by U.S. constitutional </w:t>
      </w:r>
      <w:r w:rsidRPr="008A75A0">
        <w:rPr>
          <w:sz w:val="16"/>
        </w:rPr>
        <w:t xml:space="preserve">theorists </w:t>
      </w:r>
      <w:r w:rsidRPr="008A75A0">
        <w:rPr>
          <w:rStyle w:val="StyleUnderline"/>
          <w:highlight w:val="green"/>
        </w:rPr>
        <w:t>to</w:t>
      </w:r>
      <w:r w:rsidRPr="008A75A0">
        <w:rPr>
          <w:rStyle w:val="StyleUnderline"/>
        </w:rPr>
        <w:t xml:space="preserve"> grant ‘</w:t>
      </w:r>
      <w:r w:rsidRPr="008A75A0">
        <w:rPr>
          <w:rStyle w:val="StyleUnderline"/>
          <w:highlight w:val="green"/>
        </w:rPr>
        <w:t>America’</w:t>
      </w:r>
      <w:r w:rsidRPr="008A75A0">
        <w:rPr>
          <w:rStyle w:val="StyleUnderline"/>
        </w:rPr>
        <w:t xml:space="preserve"> the status of a nation whereby</w:t>
      </w:r>
      <w:r w:rsidRPr="00AD730C">
        <w:rPr>
          <w:rStyle w:val="StyleUnderline"/>
        </w:rPr>
        <w:t xml:space="preserve">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5D38D9FB" w14:textId="77777777" w:rsidR="004502D3" w:rsidRPr="00B260E9" w:rsidRDefault="004502D3" w:rsidP="004502D3">
      <w:pPr>
        <w:ind w:firstLine="720"/>
        <w:rPr>
          <w:sz w:val="12"/>
          <w:szCs w:val="12"/>
        </w:rPr>
      </w:pPr>
      <w:r w:rsidRPr="00B260E9">
        <w:rPr>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690F64F9" w14:textId="77777777" w:rsidR="004502D3" w:rsidRPr="00B260E9" w:rsidRDefault="004502D3" w:rsidP="004502D3">
      <w:pPr>
        <w:ind w:firstLine="720"/>
        <w:rPr>
          <w:sz w:val="12"/>
          <w:szCs w:val="12"/>
        </w:rPr>
      </w:pPr>
      <w:r w:rsidRPr="00B260E9">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0EA188CA" w14:textId="77777777" w:rsidR="004502D3" w:rsidRDefault="004502D3" w:rsidP="004502D3">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p w14:paraId="651D718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rande"/>
    <w:charset w:val="00"/>
    <w:family w:val="swiss"/>
    <w:pitch w:val="variable"/>
    <w:sig w:usb0="E1000AEF" w:usb1="5000A1FF" w:usb2="00000000" w:usb3="00000000" w:csb0="000001BF" w:csb1="00000000"/>
  </w:font>
  <w:font w:name="Arial Bold">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4D"/>
    <w:family w:val="swiss"/>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C3F2227"/>
    <w:multiLevelType w:val="multilevel"/>
    <w:tmpl w:val="F5C0815C"/>
    <w:lvl w:ilvl="0">
      <w:start w:val="1"/>
      <w:numFmt w:val="decimal"/>
      <w:pStyle w:val="ImportWordListStyleDefinition2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02D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02D3"/>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38DD"/>
    <w:rsid w:val="00B4508F"/>
    <w:rsid w:val="00B55AD5"/>
    <w:rsid w:val="00B8057C"/>
    <w:rsid w:val="00BB4FA3"/>
    <w:rsid w:val="00BD20A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DF01F"/>
  <w15:chartTrackingRefBased/>
  <w15:docId w15:val="{4C4B99B1-95E3-47F6-9C6A-E67E97CF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3"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38DD"/>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B438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B438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B438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tags, Ch,ta,Ta,t"/>
    <w:basedOn w:val="Normal"/>
    <w:next w:val="Normal"/>
    <w:link w:val="Heading4Char"/>
    <w:uiPriority w:val="3"/>
    <w:unhideWhenUsed/>
    <w:qFormat/>
    <w:rsid w:val="00B438DD"/>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
    <w:qFormat/>
    <w:rsid w:val="004502D3"/>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4502D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uiPriority w:val="9"/>
    <w:qFormat/>
    <w:rsid w:val="004502D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uiPriority w:val="9"/>
    <w:qFormat/>
    <w:rsid w:val="004502D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uiPriority w:val="9"/>
    <w:qFormat/>
    <w:rsid w:val="004502D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43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8D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B438DD"/>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B438D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B438D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B438D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B438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38D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B438D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B438DD"/>
    <w:rPr>
      <w:color w:val="auto"/>
      <w:u w:val="none"/>
    </w:rPr>
  </w:style>
  <w:style w:type="character" w:styleId="FollowedHyperlink">
    <w:name w:val="FollowedHyperlink"/>
    <w:basedOn w:val="DefaultParagraphFont"/>
    <w:uiPriority w:val="99"/>
    <w:unhideWhenUsed/>
    <w:rsid w:val="00B438DD"/>
    <w:rPr>
      <w:color w:val="auto"/>
      <w:u w:val="none"/>
    </w:rPr>
  </w:style>
  <w:style w:type="character" w:customStyle="1" w:styleId="Heading5Char">
    <w:name w:val="Heading 5 Char"/>
    <w:aliases w:val="Text Char"/>
    <w:basedOn w:val="DefaultParagraphFont"/>
    <w:link w:val="Heading5"/>
    <w:uiPriority w:val="9"/>
    <w:rsid w:val="004502D3"/>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4502D3"/>
    <w:rPr>
      <w:rFonts w:ascii="Cambria" w:eastAsia="Times New Roman" w:hAnsi="Cambria"/>
      <w:b/>
      <w:bCs/>
      <w:i/>
      <w:iCs/>
      <w:sz w:val="20"/>
      <w:lang w:bidi="en-US"/>
    </w:rPr>
  </w:style>
  <w:style w:type="character" w:customStyle="1" w:styleId="Heading7Char">
    <w:name w:val="Heading 7 Char"/>
    <w:basedOn w:val="DefaultParagraphFont"/>
    <w:link w:val="Heading7"/>
    <w:uiPriority w:val="9"/>
    <w:rsid w:val="004502D3"/>
    <w:rPr>
      <w:rFonts w:ascii="Cambria" w:eastAsia="Times New Roman" w:hAnsi="Cambria"/>
      <w:b/>
      <w:bCs/>
      <w:i/>
      <w:iCs/>
      <w:sz w:val="20"/>
      <w:szCs w:val="20"/>
      <w:lang w:bidi="en-US"/>
    </w:rPr>
  </w:style>
  <w:style w:type="character" w:customStyle="1" w:styleId="Heading8Char">
    <w:name w:val="Heading 8 Char"/>
    <w:basedOn w:val="DefaultParagraphFont"/>
    <w:link w:val="Heading8"/>
    <w:uiPriority w:val="9"/>
    <w:rsid w:val="004502D3"/>
    <w:rPr>
      <w:rFonts w:ascii="Cambria" w:eastAsia="Times New Roman" w:hAnsi="Cambria"/>
      <w:b/>
      <w:bCs/>
      <w:i/>
      <w:iCs/>
      <w:sz w:val="18"/>
      <w:szCs w:val="18"/>
      <w:lang w:bidi="en-US"/>
    </w:rPr>
  </w:style>
  <w:style w:type="character" w:customStyle="1" w:styleId="Heading9Char">
    <w:name w:val="Heading 9 Char"/>
    <w:basedOn w:val="DefaultParagraphFont"/>
    <w:link w:val="Heading9"/>
    <w:uiPriority w:val="9"/>
    <w:rsid w:val="004502D3"/>
    <w:rPr>
      <w:rFonts w:ascii="Cambria" w:eastAsia="Times New Roman" w:hAnsi="Cambria"/>
      <w:i/>
      <w:iCs/>
      <w:sz w:val="18"/>
      <w:szCs w:val="18"/>
      <w:lang w:bidi="en-US"/>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4502D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502D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502D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502D3"/>
    <w:rPr>
      <w:color w:val="605E5C"/>
      <w:shd w:val="clear" w:color="auto" w:fill="E1DFDD"/>
    </w:rPr>
  </w:style>
  <w:style w:type="character" w:styleId="Strong">
    <w:name w:val="Strong"/>
    <w:aliases w:val="8 pt font,Citation Char Char1 Char Char Char Char Char,Cut,Small 1,strong"/>
    <w:basedOn w:val="DefaultParagraphFont"/>
    <w:uiPriority w:val="22"/>
    <w:qFormat/>
    <w:rsid w:val="004502D3"/>
    <w:rPr>
      <w:b/>
      <w:bCs/>
    </w:rPr>
  </w:style>
  <w:style w:type="paragraph" w:customStyle="1" w:styleId="css-axufdj">
    <w:name w:val="css-axufdj"/>
    <w:basedOn w:val="Normal"/>
    <w:rsid w:val="004502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a0vti">
    <w:name w:val="css-1la0vti"/>
    <w:basedOn w:val="DefaultParagraphFont"/>
    <w:rsid w:val="004502D3"/>
  </w:style>
  <w:style w:type="character" w:customStyle="1" w:styleId="css-1rhhdjb">
    <w:name w:val="css-1rhhdjb"/>
    <w:basedOn w:val="DefaultParagraphFont"/>
    <w:rsid w:val="004502D3"/>
  </w:style>
  <w:style w:type="character" w:customStyle="1" w:styleId="css-u32m0k">
    <w:name w:val="css-u32m0k"/>
    <w:basedOn w:val="DefaultParagraphFont"/>
    <w:rsid w:val="004502D3"/>
  </w:style>
  <w:style w:type="paragraph" w:styleId="z-TopofForm">
    <w:name w:val="HTML Top of Form"/>
    <w:basedOn w:val="Normal"/>
    <w:next w:val="Normal"/>
    <w:link w:val="z-TopofFormChar"/>
    <w:hidden/>
    <w:uiPriority w:val="99"/>
    <w:unhideWhenUsed/>
    <w:rsid w:val="004502D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4502D3"/>
    <w:rPr>
      <w:rFonts w:ascii="Arial" w:eastAsia="Times New Roman" w:hAnsi="Arial" w:cs="Arial"/>
      <w:vanish/>
      <w:sz w:val="16"/>
      <w:szCs w:val="16"/>
    </w:rPr>
  </w:style>
  <w:style w:type="character" w:customStyle="1" w:styleId="optional">
    <w:name w:val="optional"/>
    <w:basedOn w:val="DefaultParagraphFont"/>
    <w:rsid w:val="004502D3"/>
  </w:style>
  <w:style w:type="paragraph" w:styleId="z-BottomofForm">
    <w:name w:val="HTML Bottom of Form"/>
    <w:basedOn w:val="Normal"/>
    <w:next w:val="Normal"/>
    <w:link w:val="z-BottomofFormChar"/>
    <w:hidden/>
    <w:uiPriority w:val="99"/>
    <w:unhideWhenUsed/>
    <w:rsid w:val="004502D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4502D3"/>
    <w:rPr>
      <w:rFonts w:ascii="Arial" w:eastAsia="Times New Roman" w:hAnsi="Arial" w:cs="Arial"/>
      <w:vanish/>
      <w:sz w:val="16"/>
      <w:szCs w:val="16"/>
    </w:rPr>
  </w:style>
  <w:style w:type="paragraph" w:customStyle="1" w:styleId="center">
    <w:name w:val="center"/>
    <w:basedOn w:val="Normal"/>
    <w:rsid w:val="004502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trib">
    <w:name w:val="attrib"/>
    <w:basedOn w:val="Normal"/>
    <w:rsid w:val="004502D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Note Level 2,Small Text,Card Format,No Spacing41,Note Level 21,ClearFormatting,Clear,DDI Tag,Tag Title,No Spacing51,CD - Cite,No Spacing6,No Spacing7,No Spacing8,Dont u,No Spacing311,No Spacing tnr,Hidden Block Title,No Spacing1111111,ca,Tag1"/>
    <w:basedOn w:val="Heading1"/>
    <w:autoRedefine/>
    <w:uiPriority w:val="3"/>
    <w:qFormat/>
    <w:rsid w:val="004502D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4502D3"/>
    <w:rPr>
      <w:rFonts w:ascii="Times New Roman" w:eastAsia="Times New Roman" w:hAnsi="Times New Roman" w:cs="Times New Roman"/>
      <w:sz w:val="24"/>
      <w:szCs w:val="24"/>
    </w:rPr>
  </w:style>
  <w:style w:type="paragraph" w:customStyle="1" w:styleId="msonormal0">
    <w:name w:val="msonormal"/>
    <w:basedOn w:val="Normal"/>
    <w:rsid w:val="004502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4841727538114946087gmail-styleunderline">
    <w:name w:val="m_4841727538114946087gmail-styleunderline"/>
    <w:basedOn w:val="DefaultParagraphFont"/>
    <w:rsid w:val="004502D3"/>
  </w:style>
  <w:style w:type="paragraph" w:customStyle="1" w:styleId="BigJr">
    <w:name w:val="Big Jr."/>
    <w:basedOn w:val="Normal"/>
    <w:autoRedefine/>
    <w:qFormat/>
    <w:rsid w:val="004502D3"/>
    <w:pPr>
      <w:spacing w:after="0"/>
    </w:pPr>
    <w:rPr>
      <w:b/>
      <w:color w:val="000000"/>
      <w:sz w:val="24"/>
      <w:szCs w:val="28"/>
    </w:rPr>
  </w:style>
  <w:style w:type="paragraph" w:styleId="ListParagraph">
    <w:name w:val="List Paragraph"/>
    <w:aliases w:val="6 font,Colorful List - Accent 11"/>
    <w:basedOn w:val="Normal"/>
    <w:uiPriority w:val="34"/>
    <w:qFormat/>
    <w:rsid w:val="004502D3"/>
    <w:pPr>
      <w:ind w:left="720"/>
      <w:contextualSpacing/>
    </w:pPr>
    <w:rPr>
      <w:rFonts w:eastAsiaTheme="minorEastAsia" w:cs="Calibri"/>
      <w:sz w:val="24"/>
      <w:szCs w:val="24"/>
    </w:rPr>
  </w:style>
  <w:style w:type="paragraph" w:customStyle="1" w:styleId="Emphasis1">
    <w:name w:val="Emphasis1"/>
    <w:basedOn w:val="Normal"/>
    <w:autoRedefine/>
    <w:uiPriority w:val="7"/>
    <w:qFormat/>
    <w:rsid w:val="004502D3"/>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4"/>
      <w:u w:val="single"/>
      <w:bdr w:val="single" w:sz="8" w:space="0" w:color="auto"/>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502D3"/>
    <w:pPr>
      <w:pBdr>
        <w:top w:val="single" w:sz="12" w:space="1" w:color="auto"/>
        <w:left w:val="single" w:sz="12" w:space="4" w:color="auto"/>
        <w:bottom w:val="single" w:sz="12" w:space="1" w:color="auto"/>
        <w:right w:val="single" w:sz="12" w:space="4" w:color="auto"/>
      </w:pBdr>
      <w:spacing w:after="0" w:line="240" w:lineRule="auto"/>
    </w:pPr>
    <w:rPr>
      <w:rFonts w:eastAsiaTheme="minorEastAsia"/>
      <w:u w:val="single"/>
      <w:lang w:eastAsia="zh-CN"/>
    </w:rPr>
  </w:style>
  <w:style w:type="paragraph" w:customStyle="1" w:styleId="Body1">
    <w:name w:val="Body 1"/>
    <w:rsid w:val="004502D3"/>
    <w:pPr>
      <w:spacing w:after="0" w:line="240" w:lineRule="auto"/>
      <w:jc w:val="both"/>
      <w:outlineLvl w:val="0"/>
    </w:pPr>
    <w:rPr>
      <w:rFonts w:ascii="Times New Roman" w:eastAsia="Arial Unicode MS" w:hAnsi="Times New Roman" w:cs="Times New Roman"/>
      <w:color w:val="000000"/>
      <w:sz w:val="24"/>
      <w:szCs w:val="20"/>
      <w:u w:color="000000"/>
    </w:rPr>
  </w:style>
  <w:style w:type="paragraph" w:customStyle="1" w:styleId="ImportWordListStyleDefinition1">
    <w:name w:val="Import Word List Style Definition 1"/>
    <w:rsid w:val="004502D3"/>
    <w:pPr>
      <w:tabs>
        <w:tab w:val="num" w:pos="1080"/>
      </w:tabs>
      <w:spacing w:after="0" w:line="240" w:lineRule="auto"/>
      <w:ind w:left="1080" w:hanging="360"/>
    </w:pPr>
    <w:rPr>
      <w:rFonts w:ascii="Times New Roman" w:eastAsia="Times New Roman" w:hAnsi="Times New Roman" w:cs="Times New Roman"/>
      <w:sz w:val="20"/>
      <w:szCs w:val="20"/>
    </w:rPr>
  </w:style>
  <w:style w:type="paragraph" w:customStyle="1" w:styleId="ImportWordListStyleDefinition39">
    <w:name w:val="Import Word List Style Definition 39"/>
    <w:rsid w:val="004502D3"/>
    <w:pPr>
      <w:tabs>
        <w:tab w:val="num" w:pos="1800"/>
      </w:tabs>
      <w:spacing w:after="0" w:line="240" w:lineRule="auto"/>
      <w:ind w:left="1800" w:hanging="360"/>
    </w:pPr>
    <w:rPr>
      <w:rFonts w:ascii="Times New Roman" w:eastAsia="Times New Roman" w:hAnsi="Times New Roman" w:cs="Times New Roman"/>
      <w:sz w:val="20"/>
      <w:szCs w:val="20"/>
    </w:rPr>
  </w:style>
  <w:style w:type="paragraph" w:customStyle="1" w:styleId="ImportWordListStyleDefinition22">
    <w:name w:val="Import Word List Style Definition 22"/>
    <w:rsid w:val="004502D3"/>
    <w:pPr>
      <w:numPr>
        <w:numId w:val="1"/>
      </w:numPr>
      <w:spacing w:after="0" w:line="240" w:lineRule="auto"/>
    </w:pPr>
    <w:rPr>
      <w:rFonts w:ascii="Times New Roman" w:eastAsia="Times New Roman" w:hAnsi="Times New Roman" w:cs="Times New Roman"/>
      <w:sz w:val="20"/>
      <w:szCs w:val="20"/>
    </w:rPr>
  </w:style>
  <w:style w:type="paragraph" w:customStyle="1" w:styleId="ImportWordListStyleDefinition41">
    <w:name w:val="Import Word List Style Definition 41"/>
    <w:rsid w:val="004502D3"/>
    <w:pPr>
      <w:tabs>
        <w:tab w:val="num" w:pos="720"/>
      </w:tabs>
      <w:spacing w:after="0" w:line="240" w:lineRule="auto"/>
      <w:ind w:left="720" w:hanging="720"/>
    </w:pPr>
    <w:rPr>
      <w:rFonts w:ascii="Times New Roman" w:eastAsia="Times New Roman" w:hAnsi="Times New Roman" w:cs="Times New Roman"/>
      <w:sz w:val="20"/>
      <w:szCs w:val="20"/>
    </w:rPr>
  </w:style>
  <w:style w:type="paragraph" w:customStyle="1" w:styleId="ImportWordListStyleDefinition32">
    <w:name w:val="Import Word List Style Definition 32"/>
    <w:rsid w:val="004502D3"/>
    <w:pPr>
      <w:tabs>
        <w:tab w:val="num" w:pos="720"/>
      </w:tabs>
      <w:spacing w:after="0" w:line="240" w:lineRule="auto"/>
      <w:ind w:left="720" w:hanging="720"/>
    </w:pPr>
    <w:rPr>
      <w:rFonts w:ascii="Times New Roman" w:eastAsia="Times New Roman" w:hAnsi="Times New Roman" w:cs="Times New Roman"/>
      <w:sz w:val="20"/>
      <w:szCs w:val="20"/>
    </w:rPr>
  </w:style>
  <w:style w:type="paragraph" w:customStyle="1" w:styleId="ImportWordListStyleDefinition5">
    <w:name w:val="Import Word List Style Definition 5"/>
    <w:rsid w:val="004502D3"/>
    <w:pPr>
      <w:tabs>
        <w:tab w:val="num" w:pos="720"/>
      </w:tabs>
      <w:spacing w:after="0" w:line="240" w:lineRule="auto"/>
      <w:ind w:left="720" w:hanging="720"/>
    </w:pPr>
    <w:rPr>
      <w:rFonts w:ascii="Times New Roman" w:eastAsia="Times New Roman" w:hAnsi="Times New Roman" w:cs="Times New Roman"/>
      <w:sz w:val="20"/>
      <w:szCs w:val="20"/>
    </w:rPr>
  </w:style>
  <w:style w:type="paragraph" w:customStyle="1" w:styleId="ImportWordListStyleDefinition51">
    <w:name w:val="Import Word List Style Definition 51"/>
    <w:rsid w:val="004502D3"/>
    <w:pPr>
      <w:tabs>
        <w:tab w:val="num" w:pos="720"/>
      </w:tabs>
      <w:spacing w:after="0" w:line="240" w:lineRule="auto"/>
      <w:ind w:left="720" w:hanging="720"/>
    </w:pPr>
    <w:rPr>
      <w:rFonts w:ascii="Times New Roman" w:eastAsia="Times New Roman" w:hAnsi="Times New Roman" w:cs="Times New Roman"/>
      <w:sz w:val="20"/>
      <w:szCs w:val="20"/>
    </w:rPr>
  </w:style>
  <w:style w:type="paragraph" w:customStyle="1" w:styleId="ImportWordListStyleDefinition83">
    <w:name w:val="Import Word List Style Definition 83"/>
    <w:rsid w:val="004502D3"/>
    <w:pPr>
      <w:tabs>
        <w:tab w:val="num" w:pos="720"/>
      </w:tabs>
      <w:spacing w:after="0" w:line="240" w:lineRule="auto"/>
      <w:ind w:left="720" w:hanging="720"/>
    </w:pPr>
    <w:rPr>
      <w:rFonts w:ascii="Times New Roman" w:eastAsia="Times New Roman" w:hAnsi="Times New Roman" w:cs="Times New Roman"/>
      <w:sz w:val="20"/>
      <w:szCs w:val="20"/>
    </w:rPr>
  </w:style>
  <w:style w:type="paragraph" w:customStyle="1" w:styleId="ImportWordListStyleDefinition86">
    <w:name w:val="Import Word List Style Definition 86"/>
    <w:rsid w:val="004502D3"/>
    <w:pPr>
      <w:tabs>
        <w:tab w:val="num" w:pos="720"/>
      </w:tabs>
      <w:spacing w:after="0" w:line="240" w:lineRule="auto"/>
      <w:ind w:left="720" w:hanging="720"/>
    </w:pPr>
    <w:rPr>
      <w:rFonts w:ascii="Times New Roman" w:eastAsia="Times New Roman" w:hAnsi="Times New Roman" w:cs="Times New Roman"/>
      <w:sz w:val="20"/>
      <w:szCs w:val="20"/>
    </w:rPr>
  </w:style>
  <w:style w:type="character" w:customStyle="1" w:styleId="c10">
    <w:name w:val="c10"/>
    <w:basedOn w:val="DefaultParagraphFont"/>
    <w:rsid w:val="004502D3"/>
  </w:style>
  <w:style w:type="character" w:customStyle="1" w:styleId="c2">
    <w:name w:val="c2"/>
    <w:basedOn w:val="DefaultParagraphFont"/>
    <w:rsid w:val="004502D3"/>
  </w:style>
  <w:style w:type="paragraph" w:customStyle="1" w:styleId="UnderlinePara">
    <w:name w:val="Underline Para"/>
    <w:basedOn w:val="Normal"/>
    <w:uiPriority w:val="6"/>
    <w:qFormat/>
    <w:rsid w:val="004502D3"/>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title Char,Block Heading Char,Read This Char1,Non Read Text Char,Debate Normal Char"/>
    <w:basedOn w:val="DefaultParagraphFont"/>
    <w:link w:val="Title"/>
    <w:uiPriority w:val="6"/>
    <w:qFormat/>
    <w:rsid w:val="004502D3"/>
    <w:rPr>
      <w:rFonts w:ascii="Times New Roman" w:hAnsi="Times New Roman"/>
      <w:bCs/>
      <w:sz w:val="20"/>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4502D3"/>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aliases w:val="UNDERLINE Char1,title Char1,Block Heading Char1"/>
    <w:basedOn w:val="DefaultParagraphFont"/>
    <w:uiPriority w:val="99"/>
    <w:rsid w:val="004502D3"/>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rsid w:val="004502D3"/>
    <w:rPr>
      <w:rFonts w:ascii="Georgia" w:hAnsi="Georgia" w:cs="Calibri"/>
      <w:sz w:val="20"/>
      <w:szCs w:val="20"/>
    </w:rPr>
  </w:style>
  <w:style w:type="paragraph" w:styleId="CommentText">
    <w:name w:val="annotation text"/>
    <w:basedOn w:val="Normal"/>
    <w:link w:val="CommentTextChar"/>
    <w:uiPriority w:val="99"/>
    <w:unhideWhenUsed/>
    <w:rsid w:val="004502D3"/>
    <w:rPr>
      <w:rFonts w:ascii="Georgia" w:hAnsi="Georgia" w:cs="Calibri"/>
      <w:sz w:val="20"/>
      <w:szCs w:val="20"/>
    </w:rPr>
  </w:style>
  <w:style w:type="character" w:customStyle="1" w:styleId="CommentTextChar1">
    <w:name w:val="Comment Text Char1"/>
    <w:basedOn w:val="DefaultParagraphFont"/>
    <w:uiPriority w:val="99"/>
    <w:rsid w:val="004502D3"/>
    <w:rPr>
      <w:rFonts w:ascii="Calibri" w:hAnsi="Calibri"/>
      <w:sz w:val="20"/>
      <w:szCs w:val="20"/>
    </w:rPr>
  </w:style>
  <w:style w:type="character" w:customStyle="1" w:styleId="CommentSubjectChar">
    <w:name w:val="Comment Subject Char"/>
    <w:basedOn w:val="CommentTextChar"/>
    <w:link w:val="CommentSubject"/>
    <w:uiPriority w:val="99"/>
    <w:rsid w:val="004502D3"/>
    <w:rPr>
      <w:rFonts w:ascii="Georgia" w:hAnsi="Georgia" w:cs="Calibri"/>
      <w:b/>
      <w:bCs/>
      <w:sz w:val="20"/>
      <w:szCs w:val="20"/>
    </w:rPr>
  </w:style>
  <w:style w:type="paragraph" w:styleId="CommentSubject">
    <w:name w:val="annotation subject"/>
    <w:basedOn w:val="CommentText"/>
    <w:next w:val="CommentText"/>
    <w:link w:val="CommentSubjectChar"/>
    <w:uiPriority w:val="99"/>
    <w:unhideWhenUsed/>
    <w:rsid w:val="004502D3"/>
    <w:rPr>
      <w:b/>
      <w:bCs/>
    </w:rPr>
  </w:style>
  <w:style w:type="character" w:customStyle="1" w:styleId="CommentSubjectChar1">
    <w:name w:val="Comment Subject Char1"/>
    <w:basedOn w:val="CommentTextChar1"/>
    <w:uiPriority w:val="99"/>
    <w:semiHidden/>
    <w:rsid w:val="004502D3"/>
    <w:rPr>
      <w:rFonts w:ascii="Calibri" w:hAnsi="Calibri"/>
      <w:b/>
      <w:bCs/>
      <w:sz w:val="20"/>
      <w:szCs w:val="20"/>
    </w:rPr>
  </w:style>
  <w:style w:type="character" w:customStyle="1" w:styleId="BalloonTextChar">
    <w:name w:val="Balloon Text Char"/>
    <w:basedOn w:val="DefaultParagraphFont"/>
    <w:link w:val="BalloonText"/>
    <w:uiPriority w:val="99"/>
    <w:rsid w:val="004502D3"/>
    <w:rPr>
      <w:rFonts w:ascii="Segoe UI" w:hAnsi="Segoe UI" w:cs="Segoe UI"/>
      <w:sz w:val="18"/>
      <w:szCs w:val="18"/>
    </w:rPr>
  </w:style>
  <w:style w:type="paragraph" w:styleId="BalloonText">
    <w:name w:val="Balloon Text"/>
    <w:basedOn w:val="Normal"/>
    <w:link w:val="BalloonTextChar"/>
    <w:uiPriority w:val="99"/>
    <w:unhideWhenUsed/>
    <w:rsid w:val="004502D3"/>
    <w:rPr>
      <w:rFonts w:ascii="Segoe UI" w:hAnsi="Segoe UI" w:cs="Segoe UI"/>
      <w:sz w:val="18"/>
      <w:szCs w:val="18"/>
    </w:rPr>
  </w:style>
  <w:style w:type="character" w:customStyle="1" w:styleId="BalloonTextChar1">
    <w:name w:val="Balloon Text Char1"/>
    <w:basedOn w:val="DefaultParagraphFont"/>
    <w:uiPriority w:val="99"/>
    <w:rsid w:val="004502D3"/>
    <w:rPr>
      <w:rFonts w:ascii="Segoe UI" w:hAnsi="Segoe UI" w:cs="Segoe UI"/>
      <w:sz w:val="18"/>
      <w:szCs w:val="18"/>
    </w:rPr>
  </w:style>
  <w:style w:type="paragraph" w:customStyle="1" w:styleId="Cards">
    <w:name w:val="Cards"/>
    <w:next w:val="Normal"/>
    <w:link w:val="CardsChar"/>
    <w:qFormat/>
    <w:rsid w:val="004502D3"/>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4502D3"/>
    <w:rPr>
      <w:rFonts w:ascii="Times New Roman" w:eastAsia="Times New Roman" w:hAnsi="Times New Roman" w:cs="Times New Roman"/>
      <w:sz w:val="20"/>
      <w:szCs w:val="24"/>
    </w:rPr>
  </w:style>
  <w:style w:type="character" w:customStyle="1" w:styleId="DebateUnderline">
    <w:name w:val="Debate Underline"/>
    <w:qFormat/>
    <w:rsid w:val="004502D3"/>
    <w:rPr>
      <w:rFonts w:ascii="Times New Roman" w:hAnsi="Times New Roman"/>
      <w:sz w:val="20"/>
      <w:u w:val="thick"/>
    </w:rPr>
  </w:style>
  <w:style w:type="character" w:customStyle="1" w:styleId="underline">
    <w:name w:val="underline"/>
    <w:basedOn w:val="DefaultParagraphFont"/>
    <w:qFormat/>
    <w:rsid w:val="004502D3"/>
    <w:rPr>
      <w:b/>
      <w:u w:val="single"/>
    </w:rPr>
  </w:style>
  <w:style w:type="character" w:customStyle="1" w:styleId="Emphasis2">
    <w:name w:val="Emphasis2"/>
    <w:basedOn w:val="DefaultParagraphFont"/>
    <w:rsid w:val="004502D3"/>
    <w:rPr>
      <w:rFonts w:ascii="Franklin Gothic Heavy" w:hAnsi="Franklin Gothic Heavy"/>
      <w:iCs/>
      <w:u w:val="single"/>
    </w:rPr>
  </w:style>
  <w:style w:type="paragraph" w:customStyle="1" w:styleId="CiteSpacing">
    <w:name w:val="Cite Spacing"/>
    <w:basedOn w:val="Normal"/>
    <w:uiPriority w:val="4"/>
    <w:qFormat/>
    <w:rsid w:val="004502D3"/>
    <w:pPr>
      <w:spacing w:before="60" w:after="60"/>
    </w:pPr>
  </w:style>
  <w:style w:type="character" w:styleId="IntenseEmphasis">
    <w:name w:val="Intense Emphasis"/>
    <w:aliases w:val="9.5 pt,Cites and Cards Char1,Bold Underlined Char1,Underline Cha,cites Char Ch,Intense Emphasi,Box Out,Cite Char1,Sty,8 ,cit,Minimized Char,Read This Char,Underline Char Char,Italic,Underline1,Heading 3 Char Char Char1,Intense Emphasis5"/>
    <w:basedOn w:val="DefaultParagraphFont"/>
    <w:qFormat/>
    <w:rsid w:val="004502D3"/>
    <w:rPr>
      <w:u w:val="single"/>
    </w:rPr>
  </w:style>
  <w:style w:type="paragraph" w:customStyle="1" w:styleId="Analytics">
    <w:name w:val="Analytics"/>
    <w:link w:val="AnalyticsChar"/>
    <w:qFormat/>
    <w:rsid w:val="004502D3"/>
    <w:rPr>
      <w:rFonts w:ascii="Calibri" w:hAnsi="Calibri" w:cs="Calibri"/>
      <w:b/>
      <w:color w:val="2F5496" w:themeColor="accent5" w:themeShade="BF"/>
      <w:sz w:val="24"/>
    </w:rPr>
  </w:style>
  <w:style w:type="character" w:customStyle="1" w:styleId="AnalyticsChar">
    <w:name w:val="Analytics Char"/>
    <w:basedOn w:val="DefaultParagraphFont"/>
    <w:link w:val="Analytics"/>
    <w:rsid w:val="004502D3"/>
    <w:rPr>
      <w:rFonts w:ascii="Calibri" w:hAnsi="Calibri" w:cs="Calibri"/>
      <w:b/>
      <w:color w:val="2F5496" w:themeColor="accent5" w:themeShade="BF"/>
      <w:sz w:val="24"/>
    </w:rPr>
  </w:style>
  <w:style w:type="character" w:customStyle="1" w:styleId="Style1Char1">
    <w:name w:val="Style1 Char1"/>
    <w:basedOn w:val="DefaultParagraphFont"/>
    <w:rsid w:val="004502D3"/>
    <w:rPr>
      <w:rFonts w:ascii="Times New Roman" w:eastAsia="SimSun" w:hAnsi="Times New Roman" w:cs="Times New Roman"/>
      <w:sz w:val="20"/>
      <w:szCs w:val="24"/>
      <w:u w:val="single"/>
      <w:lang w:eastAsia="zh-CN"/>
    </w:rPr>
  </w:style>
  <w:style w:type="character" w:customStyle="1" w:styleId="hit">
    <w:name w:val="hit"/>
    <w:rsid w:val="004502D3"/>
  </w:style>
  <w:style w:type="character" w:customStyle="1" w:styleId="ssl4">
    <w:name w:val="ss_l4"/>
    <w:rsid w:val="004502D3"/>
  </w:style>
  <w:style w:type="character" w:customStyle="1" w:styleId="italic">
    <w:name w:val="italic"/>
    <w:rsid w:val="004502D3"/>
  </w:style>
  <w:style w:type="character" w:customStyle="1" w:styleId="tl8wme">
    <w:name w:val="tl8wme"/>
    <w:basedOn w:val="DefaultParagraphFont"/>
    <w:rsid w:val="004502D3"/>
  </w:style>
  <w:style w:type="table" w:styleId="TableGrid">
    <w:name w:val="Table Grid"/>
    <w:basedOn w:val="TableNormal"/>
    <w:rsid w:val="00450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502D3"/>
    <w:rPr>
      <w:sz w:val="16"/>
      <w:szCs w:val="16"/>
    </w:rPr>
  </w:style>
  <w:style w:type="character" w:customStyle="1" w:styleId="UnderlineBold">
    <w:name w:val="Underline + Bold"/>
    <w:uiPriority w:val="1"/>
    <w:qFormat/>
    <w:rsid w:val="004502D3"/>
    <w:rPr>
      <w:b/>
      <w:sz w:val="20"/>
      <w:u w:val="single"/>
    </w:rPr>
  </w:style>
  <w:style w:type="character" w:customStyle="1" w:styleId="StyleThickunderline1">
    <w:name w:val="Style Thick underline1"/>
    <w:basedOn w:val="DefaultParagraphFont"/>
    <w:rsid w:val="004502D3"/>
    <w:rPr>
      <w:u w:val="single"/>
    </w:rPr>
  </w:style>
  <w:style w:type="character" w:customStyle="1" w:styleId="m5577519854659992616gmail-styleunderline">
    <w:name w:val="m_5577519854659992616gmail-styleunderline"/>
    <w:basedOn w:val="DefaultParagraphFont"/>
    <w:rsid w:val="004502D3"/>
  </w:style>
  <w:style w:type="character" w:customStyle="1" w:styleId="m-6800285380327296172gmail-style13ptbold">
    <w:name w:val="m_-6800285380327296172gmail-style13ptbold"/>
    <w:basedOn w:val="DefaultParagraphFont"/>
    <w:rsid w:val="004502D3"/>
  </w:style>
  <w:style w:type="character" w:customStyle="1" w:styleId="m-6800285380327296172gmail-styleunderline">
    <w:name w:val="m_-6800285380327296172gmail-styleunderline"/>
    <w:basedOn w:val="DefaultParagraphFont"/>
    <w:rsid w:val="004502D3"/>
  </w:style>
  <w:style w:type="paragraph" w:styleId="DocumentMap">
    <w:name w:val="Document Map"/>
    <w:basedOn w:val="Normal"/>
    <w:link w:val="DocumentMapChar"/>
    <w:uiPriority w:val="99"/>
    <w:unhideWhenUsed/>
    <w:rsid w:val="004502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502D3"/>
    <w:rPr>
      <w:rFonts w:ascii="Lucida Grande" w:hAnsi="Lucida Grande" w:cs="Lucida Grande"/>
      <w:sz w:val="24"/>
    </w:rPr>
  </w:style>
  <w:style w:type="paragraph" w:customStyle="1" w:styleId="m5562427531322223799gmail-msolistparagraph">
    <w:name w:val="m_5562427531322223799gmail-msolistparagraph"/>
    <w:basedOn w:val="Normal"/>
    <w:rsid w:val="004502D3"/>
    <w:pPr>
      <w:spacing w:before="100" w:beforeAutospacing="1" w:after="100" w:afterAutospacing="1"/>
    </w:pPr>
    <w:rPr>
      <w:rFonts w:eastAsia="Times New Roman"/>
      <w:sz w:val="24"/>
    </w:rPr>
  </w:style>
  <w:style w:type="paragraph" w:styleId="Header">
    <w:name w:val="header"/>
    <w:basedOn w:val="Normal"/>
    <w:link w:val="HeaderChar"/>
    <w:uiPriority w:val="99"/>
    <w:unhideWhenUsed/>
    <w:qFormat/>
    <w:rsid w:val="004502D3"/>
    <w:pPr>
      <w:tabs>
        <w:tab w:val="center" w:pos="4680"/>
        <w:tab w:val="right" w:pos="9360"/>
      </w:tabs>
    </w:pPr>
  </w:style>
  <w:style w:type="character" w:customStyle="1" w:styleId="HeaderChar">
    <w:name w:val="Header Char"/>
    <w:basedOn w:val="DefaultParagraphFont"/>
    <w:link w:val="Header"/>
    <w:uiPriority w:val="99"/>
    <w:rsid w:val="004502D3"/>
    <w:rPr>
      <w:rFonts w:ascii="Calibri" w:hAnsi="Calibri"/>
    </w:rPr>
  </w:style>
  <w:style w:type="paragraph" w:styleId="Footer">
    <w:name w:val="footer"/>
    <w:basedOn w:val="Normal"/>
    <w:link w:val="FooterChar"/>
    <w:uiPriority w:val="99"/>
    <w:unhideWhenUsed/>
    <w:rsid w:val="004502D3"/>
    <w:pPr>
      <w:tabs>
        <w:tab w:val="center" w:pos="4680"/>
        <w:tab w:val="right" w:pos="9360"/>
      </w:tabs>
    </w:pPr>
  </w:style>
  <w:style w:type="character" w:customStyle="1" w:styleId="FooterChar">
    <w:name w:val="Footer Char"/>
    <w:basedOn w:val="DefaultParagraphFont"/>
    <w:link w:val="Footer"/>
    <w:uiPriority w:val="99"/>
    <w:rsid w:val="004502D3"/>
    <w:rPr>
      <w:rFonts w:ascii="Calibri" w:hAnsi="Calibri"/>
    </w:rPr>
  </w:style>
  <w:style w:type="character" w:styleId="PageNumber">
    <w:name w:val="page number"/>
    <w:aliases w:val="card ununderlined"/>
    <w:basedOn w:val="DefaultParagraphFont"/>
    <w:uiPriority w:val="99"/>
    <w:unhideWhenUsed/>
    <w:rsid w:val="004502D3"/>
  </w:style>
  <w:style w:type="paragraph" w:customStyle="1" w:styleId="Analytic">
    <w:name w:val="Analytic"/>
    <w:basedOn w:val="Normal"/>
    <w:link w:val="AnalyticChar"/>
    <w:autoRedefine/>
    <w:uiPriority w:val="4"/>
    <w:qFormat/>
    <w:rsid w:val="004502D3"/>
    <w:rPr>
      <w:b/>
      <w:sz w:val="24"/>
    </w:rPr>
  </w:style>
  <w:style w:type="paragraph" w:customStyle="1" w:styleId="BreakTag">
    <w:name w:val="Break Tag"/>
    <w:basedOn w:val="Normal"/>
    <w:autoRedefine/>
    <w:uiPriority w:val="4"/>
    <w:qFormat/>
    <w:rsid w:val="004502D3"/>
    <w:pPr>
      <w:spacing w:before="240"/>
    </w:pPr>
    <w:rPr>
      <w:b/>
      <w:sz w:val="26"/>
    </w:rPr>
  </w:style>
  <w:style w:type="paragraph" w:customStyle="1" w:styleId="BreakBlock">
    <w:name w:val="Break Block"/>
    <w:basedOn w:val="Normal"/>
    <w:link w:val="BreakBlockChar"/>
    <w:autoRedefine/>
    <w:qFormat/>
    <w:rsid w:val="004502D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502D3"/>
    <w:rPr>
      <w:rFonts w:ascii="Arial Bold" w:hAnsi="Arial Bold"/>
      <w:b/>
      <w:caps/>
      <w:sz w:val="32"/>
      <w:u w:val="single"/>
    </w:rPr>
  </w:style>
  <w:style w:type="character" w:customStyle="1" w:styleId="Mention1">
    <w:name w:val="Mention1"/>
    <w:basedOn w:val="DefaultParagraphFont"/>
    <w:uiPriority w:val="99"/>
    <w:semiHidden/>
    <w:unhideWhenUsed/>
    <w:rsid w:val="004502D3"/>
    <w:rPr>
      <w:color w:val="2B579A"/>
      <w:shd w:val="clear" w:color="auto" w:fill="E6E6E6"/>
    </w:rPr>
  </w:style>
  <w:style w:type="character" w:customStyle="1" w:styleId="UnresolvedMention1">
    <w:name w:val="Unresolved Mention1"/>
    <w:basedOn w:val="DefaultParagraphFont"/>
    <w:uiPriority w:val="99"/>
    <w:unhideWhenUsed/>
    <w:rsid w:val="004502D3"/>
    <w:rPr>
      <w:color w:val="808080"/>
      <w:shd w:val="clear" w:color="auto" w:fill="E6E6E6"/>
    </w:rPr>
  </w:style>
  <w:style w:type="paragraph" w:customStyle="1" w:styleId="evidencetext">
    <w:name w:val="evidence text"/>
    <w:basedOn w:val="Normal"/>
    <w:link w:val="evidencetextChar1"/>
    <w:qFormat/>
    <w:rsid w:val="004502D3"/>
    <w:pPr>
      <w:ind w:left="432" w:right="432"/>
    </w:pPr>
    <w:rPr>
      <w:color w:val="000000"/>
      <w:lang w:val="x-none" w:eastAsia="x-none"/>
    </w:rPr>
  </w:style>
  <w:style w:type="character" w:customStyle="1" w:styleId="evidencetextChar1">
    <w:name w:val="evidence text Char1"/>
    <w:link w:val="evidencetext"/>
    <w:rsid w:val="004502D3"/>
    <w:rPr>
      <w:rFonts w:ascii="Calibri" w:hAnsi="Calibri"/>
      <w:color w:val="000000"/>
      <w:lang w:val="x-none" w:eastAsia="x-none"/>
    </w:rPr>
  </w:style>
  <w:style w:type="character" w:customStyle="1" w:styleId="Author-Date">
    <w:name w:val="Author-Date"/>
    <w:qFormat/>
    <w:rsid w:val="004502D3"/>
    <w:rPr>
      <w:b/>
      <w:sz w:val="24"/>
    </w:rPr>
  </w:style>
  <w:style w:type="paragraph" w:customStyle="1" w:styleId="Nothing">
    <w:name w:val="Nothing"/>
    <w:link w:val="NothingChar"/>
    <w:qFormat/>
    <w:rsid w:val="004502D3"/>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4502D3"/>
    <w:rPr>
      <w:rFonts w:eastAsia="Times New Roman"/>
      <w:u w:val="single"/>
    </w:rPr>
  </w:style>
  <w:style w:type="character" w:customStyle="1" w:styleId="Style4Char">
    <w:name w:val="Style4 Char"/>
    <w:link w:val="Style4"/>
    <w:rsid w:val="004502D3"/>
    <w:rPr>
      <w:rFonts w:ascii="Calibri" w:eastAsia="Times New Roman" w:hAnsi="Calibri"/>
      <w:u w:val="single"/>
    </w:rPr>
  </w:style>
  <w:style w:type="character" w:customStyle="1" w:styleId="cardChar">
    <w:name w:val="card Char"/>
    <w:aliases w:val="Bold Cite Char Char,Speed Cite Char"/>
    <w:basedOn w:val="DefaultParagraphFont"/>
    <w:rsid w:val="004502D3"/>
    <w:rPr>
      <w:u w:val="single"/>
    </w:rPr>
  </w:style>
  <w:style w:type="character" w:customStyle="1" w:styleId="term">
    <w:name w:val="term"/>
    <w:basedOn w:val="DefaultParagraphFont"/>
    <w:rsid w:val="004502D3"/>
  </w:style>
  <w:style w:type="character" w:customStyle="1" w:styleId="Style1Char">
    <w:name w:val="Style1 Char"/>
    <w:rsid w:val="004502D3"/>
    <w:rPr>
      <w:rFonts w:ascii="Times New Roman" w:eastAsia="SimSun" w:hAnsi="Times New Roman" w:cs="Times New Roman"/>
      <w:sz w:val="20"/>
      <w:szCs w:val="24"/>
      <w:u w:val="single"/>
      <w:lang w:eastAsia="zh-CN"/>
    </w:rPr>
  </w:style>
  <w:style w:type="character" w:customStyle="1" w:styleId="Styleunderline11pt">
    <w:name w:val="Style underline + 11 pt"/>
    <w:rsid w:val="004502D3"/>
    <w:rPr>
      <w:rFonts w:ascii="Times New Roman" w:hAnsi="Times New Roman"/>
      <w:sz w:val="20"/>
      <w:u w:val="single"/>
    </w:rPr>
  </w:style>
  <w:style w:type="paragraph" w:customStyle="1" w:styleId="Stylecard11pt">
    <w:name w:val="Style card + 11 pt"/>
    <w:basedOn w:val="Normal"/>
    <w:link w:val="Stylecard11ptChar"/>
    <w:qFormat/>
    <w:rsid w:val="004502D3"/>
    <w:pPr>
      <w:ind w:left="288" w:right="288"/>
    </w:pPr>
    <w:rPr>
      <w:rFonts w:eastAsia="SimSun"/>
      <w:lang w:eastAsia="zh-CN"/>
    </w:rPr>
  </w:style>
  <w:style w:type="character" w:customStyle="1" w:styleId="Stylecard11ptChar">
    <w:name w:val="Style card + 11 pt Char"/>
    <w:link w:val="Stylecard11pt"/>
    <w:rsid w:val="004502D3"/>
    <w:rPr>
      <w:rFonts w:ascii="Calibri" w:eastAsia="SimSun" w:hAnsi="Calibri"/>
      <w:lang w:eastAsia="zh-CN"/>
    </w:rPr>
  </w:style>
  <w:style w:type="paragraph" w:customStyle="1" w:styleId="Minimize">
    <w:name w:val="Minimize"/>
    <w:basedOn w:val="Normal"/>
    <w:next w:val="Normal"/>
    <w:link w:val="MinimizeChar"/>
    <w:qFormat/>
    <w:rsid w:val="004502D3"/>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4502D3"/>
    <w:rPr>
      <w:rFonts w:ascii="Calibri" w:hAnsi="Calibri"/>
      <w:color w:val="000000"/>
      <w:sz w:val="12"/>
      <w:szCs w:val="20"/>
    </w:rPr>
  </w:style>
  <w:style w:type="paragraph" w:customStyle="1" w:styleId="cardtext">
    <w:name w:val="card text"/>
    <w:basedOn w:val="Normal"/>
    <w:link w:val="cardtextChar"/>
    <w:qFormat/>
    <w:rsid w:val="004502D3"/>
    <w:pPr>
      <w:ind w:left="288" w:right="288"/>
    </w:pPr>
  </w:style>
  <w:style w:type="character" w:customStyle="1" w:styleId="cardtextChar">
    <w:name w:val="card text Char"/>
    <w:basedOn w:val="DefaultParagraphFont"/>
    <w:link w:val="cardtext"/>
    <w:rsid w:val="004502D3"/>
    <w:rPr>
      <w:rFonts w:ascii="Calibri" w:hAnsi="Calibri"/>
    </w:rPr>
  </w:style>
  <w:style w:type="character" w:customStyle="1" w:styleId="byline">
    <w:name w:val="byline"/>
    <w:basedOn w:val="DefaultParagraphFont"/>
    <w:rsid w:val="004502D3"/>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4502D3"/>
    <w:rPr>
      <w:rFonts w:ascii="Arial" w:hAnsi="Arial"/>
      <w:b/>
      <w:sz w:val="24"/>
      <w:szCs w:val="22"/>
      <w:u w:val="single"/>
    </w:rPr>
  </w:style>
  <w:style w:type="paragraph" w:customStyle="1" w:styleId="StyleStyle411pt">
    <w:name w:val="Style Style4 + 11 pt"/>
    <w:basedOn w:val="Normal"/>
    <w:link w:val="StyleStyle411ptChar"/>
    <w:qFormat/>
    <w:rsid w:val="004502D3"/>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502D3"/>
    <w:rPr>
      <w:rFonts w:ascii="Calibri" w:eastAsia="Times New Roman" w:hAnsi="Calibri"/>
      <w:u w:val="single"/>
    </w:rPr>
  </w:style>
  <w:style w:type="character" w:customStyle="1" w:styleId="Style11ptUnderline">
    <w:name w:val="Style 11 pt Underline"/>
    <w:rsid w:val="004502D3"/>
    <w:rPr>
      <w:sz w:val="20"/>
      <w:u w:val="single"/>
    </w:rPr>
  </w:style>
  <w:style w:type="character" w:customStyle="1" w:styleId="Style11ptBoldUnderline">
    <w:name w:val="Style 11 pt Bold Underline"/>
    <w:rsid w:val="004502D3"/>
    <w:rPr>
      <w:b/>
      <w:bCs/>
      <w:sz w:val="20"/>
      <w:u w:val="single"/>
    </w:rPr>
  </w:style>
  <w:style w:type="character" w:customStyle="1" w:styleId="Style11pt">
    <w:name w:val="Style 11 pt"/>
    <w:rsid w:val="004502D3"/>
    <w:rPr>
      <w:sz w:val="20"/>
    </w:rPr>
  </w:style>
  <w:style w:type="paragraph" w:customStyle="1" w:styleId="StyleStyle411ptBold">
    <w:name w:val="Style Style4 + 11 pt Bold"/>
    <w:basedOn w:val="Normal"/>
    <w:link w:val="StyleStyle411ptBoldChar"/>
    <w:qFormat/>
    <w:rsid w:val="004502D3"/>
    <w:rPr>
      <w:rFonts w:eastAsia="Times New Roman"/>
      <w:b/>
      <w:bCs/>
      <w:u w:val="single"/>
    </w:rPr>
  </w:style>
  <w:style w:type="character" w:customStyle="1" w:styleId="StyleStyle411ptBoldChar">
    <w:name w:val="Style Style4 + 11 pt Bold Char"/>
    <w:basedOn w:val="DefaultParagraphFont"/>
    <w:link w:val="StyleStyle411ptBold"/>
    <w:rsid w:val="004502D3"/>
    <w:rPr>
      <w:rFonts w:ascii="Calibri" w:eastAsia="Times New Roman" w:hAnsi="Calibri"/>
      <w:b/>
      <w:bCs/>
      <w:u w:val="single"/>
    </w:rPr>
  </w:style>
  <w:style w:type="paragraph" w:customStyle="1" w:styleId="BlockTitle">
    <w:name w:val="Block Title"/>
    <w:basedOn w:val="Normal"/>
    <w:next w:val="Normal"/>
    <w:link w:val="BlockTitleChar"/>
    <w:qFormat/>
    <w:rsid w:val="004502D3"/>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4502D3"/>
    <w:rPr>
      <w:rFonts w:ascii="Calibri" w:eastAsia="Times New Roman" w:hAnsi="Calibri"/>
      <w:b/>
      <w:sz w:val="32"/>
      <w:szCs w:val="20"/>
      <w:u w:val="single"/>
    </w:rPr>
  </w:style>
  <w:style w:type="character" w:customStyle="1" w:styleId="pmterms1">
    <w:name w:val="pmterms1"/>
    <w:basedOn w:val="DefaultParagraphFont"/>
    <w:rsid w:val="004502D3"/>
  </w:style>
  <w:style w:type="character" w:customStyle="1" w:styleId="hilite1">
    <w:name w:val="hilite1"/>
    <w:basedOn w:val="DefaultParagraphFont"/>
    <w:rsid w:val="004502D3"/>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502D3"/>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502D3"/>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4502D3"/>
    <w:rPr>
      <w:rFonts w:eastAsia="Times New Roman"/>
      <w:b/>
      <w:szCs w:val="20"/>
    </w:rPr>
  </w:style>
  <w:style w:type="character" w:customStyle="1" w:styleId="NormaltagChar">
    <w:name w:val="Normal tag Char"/>
    <w:basedOn w:val="DefaultParagraphFont"/>
    <w:link w:val="Normaltag"/>
    <w:uiPriority w:val="99"/>
    <w:locked/>
    <w:rsid w:val="004502D3"/>
    <w:rPr>
      <w:rFonts w:ascii="Calibri" w:eastAsia="Times New Roman" w:hAnsi="Calibri"/>
      <w:b/>
      <w:szCs w:val="20"/>
    </w:rPr>
  </w:style>
  <w:style w:type="character" w:customStyle="1" w:styleId="blue">
    <w:name w:val="blue"/>
    <w:basedOn w:val="DefaultParagraphFont"/>
    <w:rsid w:val="004502D3"/>
    <w:rPr>
      <w:rFonts w:cs="Times New Roman"/>
    </w:rPr>
  </w:style>
  <w:style w:type="paragraph" w:customStyle="1" w:styleId="cites">
    <w:name w:val="cites"/>
    <w:link w:val="Heading1Char3"/>
    <w:autoRedefine/>
    <w:qFormat/>
    <w:rsid w:val="004502D3"/>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4502D3"/>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502D3"/>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502D3"/>
    <w:rPr>
      <w:rFonts w:ascii="Times New Roman" w:eastAsia="Malgun Gothic" w:hAnsi="Times New Roman" w:cs="Times New Roman"/>
      <w:sz w:val="12"/>
      <w:szCs w:val="24"/>
    </w:rPr>
  </w:style>
  <w:style w:type="character" w:customStyle="1" w:styleId="CitesChar2">
    <w:name w:val="Cites Char2"/>
    <w:link w:val="Cites0"/>
    <w:rsid w:val="004502D3"/>
    <w:rPr>
      <w:rFonts w:eastAsia="Times New Roman" w:cs="Times New Roman"/>
      <w:b/>
      <w:bCs/>
      <w:sz w:val="20"/>
      <w:szCs w:val="20"/>
    </w:rPr>
  </w:style>
  <w:style w:type="character" w:customStyle="1" w:styleId="Heading1Char1">
    <w:name w:val="Heading 1 Char1"/>
    <w:aliases w:val="Pocket Char1"/>
    <w:basedOn w:val="DefaultParagraphFont"/>
    <w:uiPriority w:val="1"/>
    <w:rsid w:val="004502D3"/>
    <w:rPr>
      <w:rFonts w:ascii="Arial" w:hAnsi="Arial" w:cs="Arial"/>
      <w:b/>
      <w:bCs/>
      <w:kern w:val="32"/>
      <w:sz w:val="28"/>
      <w:szCs w:val="32"/>
      <w:lang w:bidi="en-US"/>
    </w:rPr>
  </w:style>
  <w:style w:type="paragraph" w:customStyle="1" w:styleId="BlockTitle2">
    <w:name w:val="Block Title2"/>
    <w:basedOn w:val="Normal"/>
    <w:next w:val="Normal"/>
    <w:qFormat/>
    <w:rsid w:val="004502D3"/>
    <w:pPr>
      <w:spacing w:after="240"/>
      <w:jc w:val="center"/>
    </w:pPr>
    <w:rPr>
      <w:rFonts w:eastAsia="Times New Roman"/>
      <w:b/>
      <w:sz w:val="32"/>
      <w:u w:val="single"/>
      <w:lang w:bidi="en-US"/>
    </w:rPr>
  </w:style>
  <w:style w:type="paragraph" w:styleId="TOC1">
    <w:name w:val="toc 1"/>
    <w:basedOn w:val="Normal"/>
    <w:next w:val="Normal"/>
    <w:autoRedefine/>
    <w:uiPriority w:val="39"/>
    <w:rsid w:val="004502D3"/>
    <w:pPr>
      <w:spacing w:before="120" w:after="120"/>
    </w:pPr>
    <w:rPr>
      <w:rFonts w:eastAsia="Times New Roman"/>
      <w:b/>
      <w:u w:val="single"/>
      <w:lang w:bidi="en-US"/>
    </w:rPr>
  </w:style>
  <w:style w:type="paragraph" w:styleId="TOC9">
    <w:name w:val="toc 9"/>
    <w:basedOn w:val="Normal"/>
    <w:next w:val="Normal"/>
    <w:autoRedefine/>
    <w:uiPriority w:val="39"/>
    <w:rsid w:val="004502D3"/>
    <w:pPr>
      <w:ind w:left="1600"/>
    </w:pPr>
    <w:rPr>
      <w:rFonts w:eastAsia="Times New Roman"/>
      <w:sz w:val="20"/>
      <w:lang w:bidi="en-US"/>
    </w:rPr>
  </w:style>
  <w:style w:type="paragraph" w:customStyle="1" w:styleId="TxBrp1">
    <w:name w:val="TxBr_p1"/>
    <w:basedOn w:val="Normal"/>
    <w:qFormat/>
    <w:rsid w:val="004502D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502D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502D3"/>
  </w:style>
  <w:style w:type="paragraph" w:customStyle="1" w:styleId="hat">
    <w:name w:val="hat"/>
    <w:basedOn w:val="Normal"/>
    <w:next w:val="Normal"/>
    <w:link w:val="hatChar"/>
    <w:qFormat/>
    <w:rsid w:val="004502D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502D3"/>
  </w:style>
  <w:style w:type="paragraph" w:customStyle="1" w:styleId="HotRouteChar">
    <w:name w:val="Hot Route! Char"/>
    <w:basedOn w:val="Normal"/>
    <w:qFormat/>
    <w:rsid w:val="004502D3"/>
    <w:pPr>
      <w:ind w:left="144"/>
    </w:pPr>
    <w:rPr>
      <w:rFonts w:eastAsia="Times New Roman"/>
      <w:sz w:val="20"/>
      <w:lang w:bidi="en-US"/>
    </w:rPr>
  </w:style>
  <w:style w:type="paragraph" w:customStyle="1" w:styleId="Default">
    <w:name w:val="Default"/>
    <w:qFormat/>
    <w:rsid w:val="004502D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502D3"/>
    <w:rPr>
      <w:rFonts w:ascii="Cambria" w:hAnsi="Cambria" w:cs="Times New Roman"/>
      <w:b/>
      <w:bCs/>
      <w:sz w:val="26"/>
      <w:szCs w:val="26"/>
    </w:rPr>
  </w:style>
  <w:style w:type="character" w:customStyle="1" w:styleId="UnderliningChar">
    <w:name w:val="Underlining Char"/>
    <w:basedOn w:val="DefaultParagraphFont"/>
    <w:link w:val="Underlining"/>
    <w:rsid w:val="004502D3"/>
    <w:rPr>
      <w:rFonts w:ascii="Arial Narrow" w:hAnsi="Arial Narrow" w:cs="Times New Roman"/>
      <w:u w:val="single"/>
    </w:rPr>
  </w:style>
  <w:style w:type="character" w:customStyle="1" w:styleId="CardCharChar1">
    <w:name w:val="Card Char Char1"/>
    <w:basedOn w:val="DefaultParagraphFont"/>
    <w:rsid w:val="004502D3"/>
    <w:rPr>
      <w:rFonts w:cs="Times New Roman"/>
      <w:b/>
      <w:bCs/>
      <w:sz w:val="28"/>
      <w:szCs w:val="28"/>
    </w:rPr>
  </w:style>
  <w:style w:type="paragraph" w:customStyle="1" w:styleId="Cites0">
    <w:name w:val="Cites"/>
    <w:basedOn w:val="Normal"/>
    <w:link w:val="CitesChar2"/>
    <w:qFormat/>
    <w:rsid w:val="004502D3"/>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4502D3"/>
    <w:rPr>
      <w:rFonts w:ascii="Times New Roman" w:eastAsia="Calibri" w:hAnsi="Times New Roman" w:cs="Times New Roman"/>
      <w:sz w:val="24"/>
      <w:szCs w:val="24"/>
    </w:rPr>
  </w:style>
  <w:style w:type="character" w:customStyle="1" w:styleId="apple-converted-space">
    <w:name w:val="apple-converted-space"/>
    <w:basedOn w:val="DefaultParagraphFont"/>
    <w:rsid w:val="004502D3"/>
  </w:style>
  <w:style w:type="paragraph" w:customStyle="1" w:styleId="SmallFont">
    <w:name w:val="Small Font"/>
    <w:basedOn w:val="Normal"/>
    <w:link w:val="SmallFontChar"/>
    <w:qFormat/>
    <w:rsid w:val="004502D3"/>
    <w:pPr>
      <w:spacing w:after="200"/>
      <w:jc w:val="both"/>
    </w:pPr>
    <w:rPr>
      <w:rFonts w:eastAsia="Calibri"/>
      <w:szCs w:val="18"/>
    </w:rPr>
  </w:style>
  <w:style w:type="character" w:customStyle="1" w:styleId="SmallFontChar">
    <w:name w:val="Small Font Char"/>
    <w:basedOn w:val="DefaultParagraphFont"/>
    <w:link w:val="SmallFont"/>
    <w:locked/>
    <w:rsid w:val="004502D3"/>
    <w:rPr>
      <w:rFonts w:ascii="Calibri" w:eastAsia="Calibri" w:hAnsi="Calibri"/>
      <w:szCs w:val="18"/>
    </w:rPr>
  </w:style>
  <w:style w:type="character" w:customStyle="1" w:styleId="CircleChar1">
    <w:name w:val="Circle Char1"/>
    <w:basedOn w:val="DefaultParagraphFont"/>
    <w:rsid w:val="004502D3"/>
    <w:rPr>
      <w:rFonts w:cs="Times New Roman"/>
      <w:b/>
      <w:i/>
      <w:sz w:val="18"/>
      <w:szCs w:val="18"/>
      <w:u w:val="single"/>
      <w:lang w:val="en-US" w:eastAsia="en-US" w:bidi="ar-SA"/>
    </w:rPr>
  </w:style>
  <w:style w:type="paragraph" w:styleId="BodyText">
    <w:name w:val="Body Text"/>
    <w:basedOn w:val="Normal"/>
    <w:link w:val="BodyTextChar"/>
    <w:unhideWhenUsed/>
    <w:rsid w:val="004502D3"/>
    <w:pPr>
      <w:spacing w:after="120"/>
    </w:pPr>
  </w:style>
  <w:style w:type="character" w:customStyle="1" w:styleId="BodyTextChar">
    <w:name w:val="Body Text Char"/>
    <w:basedOn w:val="DefaultParagraphFont"/>
    <w:link w:val="BodyText"/>
    <w:rsid w:val="004502D3"/>
    <w:rPr>
      <w:rFonts w:ascii="Calibri" w:hAnsi="Calibri"/>
    </w:rPr>
  </w:style>
  <w:style w:type="character" w:customStyle="1" w:styleId="verdana">
    <w:name w:val="verdana"/>
    <w:basedOn w:val="DefaultParagraphFont"/>
    <w:rsid w:val="004502D3"/>
  </w:style>
  <w:style w:type="character" w:customStyle="1" w:styleId="CardsChar1">
    <w:name w:val="Cards Char1"/>
    <w:rsid w:val="004502D3"/>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4502D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502D3"/>
    <w:rPr>
      <w:rFonts w:ascii="Calibri" w:eastAsia="Times New Roman" w:hAnsi="Calibri"/>
      <w:b/>
      <w:sz w:val="20"/>
      <w:szCs w:val="20"/>
    </w:rPr>
  </w:style>
  <w:style w:type="paragraph" w:customStyle="1" w:styleId="loose">
    <w:name w:val="loose"/>
    <w:basedOn w:val="Normal"/>
    <w:qFormat/>
    <w:rsid w:val="004502D3"/>
    <w:pPr>
      <w:spacing w:before="210"/>
    </w:pPr>
    <w:rPr>
      <w:rFonts w:eastAsia="Times New Roman"/>
      <w:lang w:eastAsia="zh-CN" w:bidi="he-IL"/>
    </w:rPr>
  </w:style>
  <w:style w:type="character" w:customStyle="1" w:styleId="hit1">
    <w:name w:val="hit1"/>
    <w:basedOn w:val="DefaultParagraphFont"/>
    <w:rsid w:val="004502D3"/>
    <w:rPr>
      <w:b/>
      <w:bCs/>
      <w:color w:val="CC0033"/>
    </w:rPr>
  </w:style>
  <w:style w:type="character" w:customStyle="1" w:styleId="upper">
    <w:name w:val="upper"/>
    <w:basedOn w:val="DefaultParagraphFont"/>
    <w:rsid w:val="004502D3"/>
  </w:style>
  <w:style w:type="character" w:customStyle="1" w:styleId="Author">
    <w:name w:val="Author"/>
    <w:aliases w:val="Style Date"/>
    <w:basedOn w:val="DefaultParagraphFont"/>
    <w:qFormat/>
    <w:rsid w:val="004502D3"/>
    <w:rPr>
      <w:b/>
      <w:sz w:val="24"/>
    </w:rPr>
  </w:style>
  <w:style w:type="character" w:customStyle="1" w:styleId="SmallFont7pt">
    <w:name w:val="Small Font (7 pt)"/>
    <w:basedOn w:val="DefaultParagraphFont"/>
    <w:rsid w:val="004502D3"/>
    <w:rPr>
      <w:sz w:val="14"/>
    </w:rPr>
  </w:style>
  <w:style w:type="paragraph" w:customStyle="1" w:styleId="UnderlinedText">
    <w:name w:val="Underlined Text"/>
    <w:basedOn w:val="Normal"/>
    <w:qFormat/>
    <w:rsid w:val="004502D3"/>
    <w:rPr>
      <w:rFonts w:eastAsia="Times New Roman"/>
      <w:b/>
      <w:szCs w:val="20"/>
    </w:rPr>
  </w:style>
  <w:style w:type="character" w:customStyle="1" w:styleId="SmallText-New">
    <w:name w:val="Small Text - New"/>
    <w:basedOn w:val="DefaultParagraphFont"/>
    <w:rsid w:val="004502D3"/>
    <w:rPr>
      <w:rFonts w:ascii="Arial Narrow" w:hAnsi="Arial Narrow"/>
      <w:sz w:val="14"/>
    </w:rPr>
  </w:style>
  <w:style w:type="paragraph" w:customStyle="1" w:styleId="Smalltext">
    <w:name w:val="Small text"/>
    <w:aliases w:val="Quote1,Quote11"/>
    <w:basedOn w:val="Normal"/>
    <w:link w:val="SmalltextChar"/>
    <w:qFormat/>
    <w:rsid w:val="004502D3"/>
    <w:rPr>
      <w:rFonts w:ascii="Arial Narrow" w:eastAsia="Times New Roman" w:hAnsi="Arial Narrow"/>
    </w:rPr>
  </w:style>
  <w:style w:type="character" w:customStyle="1" w:styleId="Underlined-New">
    <w:name w:val="Underlined - New"/>
    <w:basedOn w:val="DefaultParagraphFont"/>
    <w:rsid w:val="004502D3"/>
    <w:rPr>
      <w:rFonts w:ascii="Arial Narrow" w:hAnsi="Arial Narrow"/>
      <w:sz w:val="16"/>
      <w:u w:val="single"/>
    </w:rPr>
  </w:style>
  <w:style w:type="paragraph" w:styleId="TOC2">
    <w:name w:val="toc 2"/>
    <w:basedOn w:val="Normal"/>
    <w:next w:val="Normal"/>
    <w:autoRedefine/>
    <w:uiPriority w:val="39"/>
    <w:rsid w:val="004502D3"/>
    <w:pPr>
      <w:ind w:left="200"/>
    </w:pPr>
    <w:rPr>
      <w:rFonts w:eastAsia="Times New Roman"/>
      <w:sz w:val="20"/>
      <w:lang w:bidi="en-US"/>
    </w:rPr>
  </w:style>
  <w:style w:type="paragraph" w:styleId="Caption">
    <w:name w:val="caption"/>
    <w:basedOn w:val="Normal"/>
    <w:next w:val="Normal"/>
    <w:uiPriority w:val="35"/>
    <w:qFormat/>
    <w:rsid w:val="004502D3"/>
    <w:rPr>
      <w:rFonts w:eastAsia="Times New Roman"/>
      <w:b/>
      <w:bCs/>
      <w:sz w:val="18"/>
      <w:szCs w:val="18"/>
      <w:lang w:bidi="en-US"/>
    </w:rPr>
  </w:style>
  <w:style w:type="paragraph" w:styleId="TOCHeading">
    <w:name w:val="TOC Heading"/>
    <w:basedOn w:val="Heading1"/>
    <w:next w:val="Normal"/>
    <w:uiPriority w:val="39"/>
    <w:qFormat/>
    <w:rsid w:val="004502D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502D3"/>
    <w:rPr>
      <w:rFonts w:ascii="Arial Narrow" w:hAnsi="Arial Narrow"/>
      <w:dstrike w:val="0"/>
      <w:sz w:val="20"/>
      <w:bdr w:val="single" w:sz="2" w:space="0" w:color="auto"/>
      <w:vertAlign w:val="baseline"/>
    </w:rPr>
  </w:style>
  <w:style w:type="character" w:customStyle="1" w:styleId="style65">
    <w:name w:val="style65"/>
    <w:basedOn w:val="DefaultParagraphFont"/>
    <w:rsid w:val="004502D3"/>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502D3"/>
    <w:rPr>
      <w:rFonts w:cs="Arial"/>
      <w:bCs/>
      <w:szCs w:val="26"/>
      <w:u w:val="single"/>
      <w:lang w:val="en-US" w:eastAsia="en-US" w:bidi="ar-SA"/>
    </w:rPr>
  </w:style>
  <w:style w:type="character" w:customStyle="1" w:styleId="qlabel">
    <w:name w:val="q_label"/>
    <w:basedOn w:val="DefaultParagraphFont"/>
    <w:rsid w:val="004502D3"/>
  </w:style>
  <w:style w:type="character" w:customStyle="1" w:styleId="alabel">
    <w:name w:val="a_label"/>
    <w:basedOn w:val="DefaultParagraphFont"/>
    <w:rsid w:val="004502D3"/>
  </w:style>
  <w:style w:type="character" w:customStyle="1" w:styleId="BoldandUnderlineCharChar">
    <w:name w:val="Bold and Underline Char Char"/>
    <w:basedOn w:val="DefaultParagraphFont"/>
    <w:rsid w:val="004502D3"/>
    <w:rPr>
      <w:rFonts w:eastAsia="MS Mincho"/>
      <w:b/>
      <w:u w:val="single"/>
      <w:lang w:val="en-US" w:eastAsia="en-US" w:bidi="ar-SA"/>
    </w:rPr>
  </w:style>
  <w:style w:type="character" w:customStyle="1" w:styleId="CardTextChar0">
    <w:name w:val="Card Text Char"/>
    <w:basedOn w:val="DefaultParagraphFont"/>
    <w:rsid w:val="004502D3"/>
    <w:rPr>
      <w:rFonts w:ascii="Times New Roman" w:eastAsia="Times New Roman" w:hAnsi="Times New Roman" w:cs="Times New Roman"/>
      <w:szCs w:val="24"/>
    </w:rPr>
  </w:style>
  <w:style w:type="character" w:customStyle="1" w:styleId="reduce2">
    <w:name w:val="reduce2"/>
    <w:basedOn w:val="DefaultParagraphFont"/>
    <w:rsid w:val="004502D3"/>
    <w:rPr>
      <w:rFonts w:ascii="Arial" w:hAnsi="Arial" w:cs="Arial"/>
      <w:color w:val="000000"/>
      <w:sz w:val="10"/>
      <w:szCs w:val="22"/>
    </w:rPr>
  </w:style>
  <w:style w:type="paragraph" w:customStyle="1" w:styleId="BoldUnderline">
    <w:name w:val="BoldUnderline"/>
    <w:link w:val="BoldUnderlineChar"/>
    <w:uiPriority w:val="99"/>
    <w:qFormat/>
    <w:rsid w:val="004502D3"/>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4502D3"/>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502D3"/>
    <w:rPr>
      <w:rFonts w:cs="Arial"/>
      <w:bCs/>
      <w:szCs w:val="26"/>
      <w:u w:val="single"/>
      <w:lang w:val="en-US" w:eastAsia="en-US" w:bidi="ar-SA"/>
    </w:rPr>
  </w:style>
  <w:style w:type="paragraph" w:customStyle="1" w:styleId="evidencetextChar">
    <w:name w:val="evidence text Char"/>
    <w:basedOn w:val="Normal"/>
    <w:qFormat/>
    <w:rsid w:val="004502D3"/>
    <w:pPr>
      <w:ind w:left="1728" w:right="1008"/>
    </w:pPr>
    <w:rPr>
      <w:rFonts w:eastAsia="Times New Roman"/>
      <w:color w:val="000000"/>
      <w:sz w:val="18"/>
    </w:rPr>
  </w:style>
  <w:style w:type="character" w:customStyle="1" w:styleId="underline2">
    <w:name w:val="underline2"/>
    <w:basedOn w:val="DefaultParagraphFont"/>
    <w:rsid w:val="004502D3"/>
    <w:rPr>
      <w:u w:val="single"/>
    </w:rPr>
  </w:style>
  <w:style w:type="character" w:customStyle="1" w:styleId="Style11ptUnderlineBorderSinglesolidlineAuto05pt">
    <w:name w:val="Style 11 pt Underline Border: : (Single solid line Auto  0.5 pt..."/>
    <w:rsid w:val="004502D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502D3"/>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502D3"/>
    <w:rPr>
      <w:rFonts w:ascii="Calibri" w:eastAsia="Times New Roman" w:hAnsi="Calibri"/>
      <w:u w:val="single"/>
      <w:bdr w:val="single" w:sz="4" w:space="0" w:color="auto"/>
    </w:rPr>
  </w:style>
  <w:style w:type="character" w:customStyle="1" w:styleId="UnderlineChar4Char">
    <w:name w:val="Underline Char4 Char"/>
    <w:basedOn w:val="DefaultParagraphFont"/>
    <w:link w:val="UnderlineChar4"/>
    <w:rsid w:val="004502D3"/>
    <w:rPr>
      <w:u w:val="single"/>
    </w:rPr>
  </w:style>
  <w:style w:type="paragraph" w:customStyle="1" w:styleId="UnderlineChar4">
    <w:name w:val="Underline Char4"/>
    <w:basedOn w:val="Normal"/>
    <w:link w:val="UnderlineChar4Char"/>
    <w:qFormat/>
    <w:rsid w:val="004502D3"/>
    <w:rPr>
      <w:rFonts w:asciiTheme="minorHAnsi" w:hAnsiTheme="minorHAnsi"/>
      <w:u w:val="single"/>
    </w:rPr>
  </w:style>
  <w:style w:type="character" w:customStyle="1" w:styleId="BoldandUnderlineChar3Char2">
    <w:name w:val="Bold and Underline Char3 Char2"/>
    <w:basedOn w:val="DefaultParagraphFont"/>
    <w:link w:val="BoldandUnderlineChar3"/>
    <w:rsid w:val="004502D3"/>
    <w:rPr>
      <w:b/>
      <w:u w:val="single"/>
    </w:rPr>
  </w:style>
  <w:style w:type="paragraph" w:customStyle="1" w:styleId="BoldandUnderlineChar3">
    <w:name w:val="Bold and Underline Char3"/>
    <w:basedOn w:val="Normal"/>
    <w:link w:val="BoldandUnderlineChar3Char2"/>
    <w:qFormat/>
    <w:rsid w:val="004502D3"/>
    <w:rPr>
      <w:rFonts w:asciiTheme="minorHAnsi" w:hAnsiTheme="minorHAnsi"/>
      <w:b/>
      <w:u w:val="single"/>
    </w:rPr>
  </w:style>
  <w:style w:type="paragraph" w:customStyle="1" w:styleId="StyleUnderlineChar11pt">
    <w:name w:val="Style Underline Char + 11 pt"/>
    <w:basedOn w:val="Normal"/>
    <w:link w:val="StyleUnderlineChar11ptChar"/>
    <w:qFormat/>
    <w:rsid w:val="004502D3"/>
    <w:rPr>
      <w:rFonts w:eastAsia="Times New Roman"/>
      <w:u w:val="single"/>
    </w:rPr>
  </w:style>
  <w:style w:type="character" w:customStyle="1" w:styleId="StyleUnderlineChar11ptChar">
    <w:name w:val="Style Underline Char + 11 pt Char"/>
    <w:basedOn w:val="DefaultParagraphFont"/>
    <w:link w:val="StyleUnderlineChar11pt"/>
    <w:rsid w:val="004502D3"/>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4502D3"/>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502D3"/>
    <w:rPr>
      <w:rFonts w:ascii="Calibri" w:eastAsia="Times New Roman" w:hAnsi="Calibri"/>
      <w:b/>
      <w:bCs/>
      <w:u w:val="single"/>
    </w:rPr>
  </w:style>
  <w:style w:type="character" w:customStyle="1" w:styleId="inside-head">
    <w:name w:val="inside-head"/>
    <w:basedOn w:val="DefaultParagraphFont"/>
    <w:rsid w:val="004502D3"/>
  </w:style>
  <w:style w:type="paragraph" w:customStyle="1" w:styleId="Style3">
    <w:name w:val="Style3"/>
    <w:basedOn w:val="Normal"/>
    <w:link w:val="Style3Char"/>
    <w:qFormat/>
    <w:rsid w:val="004502D3"/>
    <w:rPr>
      <w:rFonts w:ascii="Arial Narrow" w:eastAsia="Times New Roman" w:hAnsi="Arial Narrow"/>
      <w:b/>
    </w:rPr>
  </w:style>
  <w:style w:type="character" w:customStyle="1" w:styleId="Style3Char">
    <w:name w:val="Style3 Char"/>
    <w:basedOn w:val="DefaultParagraphFont"/>
    <w:link w:val="Style3"/>
    <w:rsid w:val="004502D3"/>
    <w:rPr>
      <w:rFonts w:ascii="Arial Narrow" w:eastAsia="Times New Roman" w:hAnsi="Arial Narrow"/>
      <w:b/>
    </w:rPr>
  </w:style>
  <w:style w:type="character" w:customStyle="1" w:styleId="7TimesNewRoman">
    <w:name w:val="7 Times New Roman"/>
    <w:rsid w:val="004502D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502D3"/>
  </w:style>
  <w:style w:type="character" w:customStyle="1" w:styleId="officialsbureau">
    <w:name w:val="official_s_bureau"/>
    <w:basedOn w:val="DefaultParagraphFont"/>
    <w:rsid w:val="004502D3"/>
  </w:style>
  <w:style w:type="paragraph" w:customStyle="1" w:styleId="Stylecard11ptUnderline">
    <w:name w:val="Style card + 11 pt Underline"/>
    <w:basedOn w:val="Normal"/>
    <w:link w:val="Stylecard11ptUnderlineChar"/>
    <w:qFormat/>
    <w:rsid w:val="004502D3"/>
    <w:pPr>
      <w:ind w:left="288" w:right="288"/>
    </w:pPr>
    <w:rPr>
      <w:rFonts w:eastAsia="SimSun"/>
      <w:u w:val="single"/>
      <w:lang w:eastAsia="zh-CN"/>
    </w:rPr>
  </w:style>
  <w:style w:type="character" w:customStyle="1" w:styleId="Stylecard11ptUnderlineChar">
    <w:name w:val="Style card + 11 pt Underline Char"/>
    <w:link w:val="Stylecard11ptUnderline"/>
    <w:rsid w:val="004502D3"/>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4502D3"/>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4502D3"/>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4502D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502D3"/>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4502D3"/>
    <w:rPr>
      <w:rFonts w:ascii="Calibri" w:eastAsia="SimSun" w:hAnsi="Calibri"/>
      <w:u w:val="single"/>
      <w:lang w:eastAsia="zh-CN"/>
    </w:rPr>
  </w:style>
  <w:style w:type="paragraph" w:styleId="HTMLPreformatted">
    <w:name w:val="HTML Preformatted"/>
    <w:basedOn w:val="Normal"/>
    <w:link w:val="HTMLPreformattedChar"/>
    <w:uiPriority w:val="99"/>
    <w:rsid w:val="0045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4502D3"/>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502D3"/>
    <w:rPr>
      <w:u w:val="single"/>
    </w:rPr>
  </w:style>
  <w:style w:type="character" w:customStyle="1" w:styleId="StyleUnderlining11ptChar">
    <w:name w:val="Style Underlining + 11 pt Char"/>
    <w:basedOn w:val="DefaultParagraphFont"/>
    <w:link w:val="StyleUnderlining11pt"/>
    <w:rsid w:val="004502D3"/>
    <w:rPr>
      <w:rFonts w:ascii="Calibri" w:hAnsi="Calibri"/>
      <w:u w:val="single"/>
    </w:rPr>
  </w:style>
  <w:style w:type="paragraph" w:customStyle="1" w:styleId="StyleCardText9pt">
    <w:name w:val="Style Card Text + 9 pt"/>
    <w:basedOn w:val="Normal"/>
    <w:link w:val="StyleCardText9ptChar"/>
    <w:qFormat/>
    <w:rsid w:val="004502D3"/>
    <w:pPr>
      <w:spacing w:after="200"/>
      <w:contextualSpacing/>
    </w:pPr>
    <w:rPr>
      <w:rFonts w:eastAsia="Calibri"/>
    </w:rPr>
  </w:style>
  <w:style w:type="character" w:customStyle="1" w:styleId="StyleCardText9ptChar">
    <w:name w:val="Style Card Text + 9 pt Char"/>
    <w:basedOn w:val="DefaultParagraphFont"/>
    <w:link w:val="StyleCardText9pt"/>
    <w:rsid w:val="004502D3"/>
    <w:rPr>
      <w:rFonts w:ascii="Calibri" w:eastAsia="Calibri" w:hAnsi="Calibri"/>
    </w:rPr>
  </w:style>
  <w:style w:type="paragraph" w:styleId="Quote">
    <w:name w:val="Quote"/>
    <w:basedOn w:val="Normal"/>
    <w:next w:val="Normal"/>
    <w:link w:val="QuoteChar"/>
    <w:uiPriority w:val="29"/>
    <w:qFormat/>
    <w:rsid w:val="004502D3"/>
    <w:pPr>
      <w:widowControl w:val="0"/>
    </w:pPr>
    <w:rPr>
      <w:rFonts w:eastAsia="Times New Roman"/>
      <w:iCs/>
      <w:color w:val="000000"/>
      <w:lang w:bidi="en-US"/>
    </w:rPr>
  </w:style>
  <w:style w:type="character" w:customStyle="1" w:styleId="QuoteChar">
    <w:name w:val="Quote Char"/>
    <w:basedOn w:val="DefaultParagraphFont"/>
    <w:link w:val="Quote"/>
    <w:uiPriority w:val="29"/>
    <w:rsid w:val="004502D3"/>
    <w:rPr>
      <w:rFonts w:ascii="Calibri" w:eastAsia="Times New Roman" w:hAnsi="Calibri"/>
      <w:iCs/>
      <w:color w:val="000000"/>
      <w:lang w:bidi="en-US"/>
    </w:rPr>
  </w:style>
  <w:style w:type="paragraph" w:customStyle="1" w:styleId="Underlining">
    <w:name w:val="Underlining"/>
    <w:basedOn w:val="Normal"/>
    <w:link w:val="UnderliningChar"/>
    <w:qFormat/>
    <w:rsid w:val="004502D3"/>
    <w:rPr>
      <w:rFonts w:ascii="Arial Narrow" w:hAnsi="Arial Narrow" w:cs="Times New Roman"/>
      <w:u w:val="single"/>
    </w:rPr>
  </w:style>
  <w:style w:type="character" w:customStyle="1" w:styleId="ital-inline">
    <w:name w:val="ital-inline"/>
    <w:basedOn w:val="DefaultParagraphFont"/>
    <w:rsid w:val="004502D3"/>
  </w:style>
  <w:style w:type="character" w:customStyle="1" w:styleId="underlineChar">
    <w:name w:val="underline Char"/>
    <w:basedOn w:val="DefaultParagraphFont"/>
    <w:rsid w:val="004502D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502D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502D3"/>
    <w:rPr>
      <w:sz w:val="20"/>
      <w:u w:val="single"/>
    </w:rPr>
  </w:style>
  <w:style w:type="paragraph" w:styleId="BodyTextIndent2">
    <w:name w:val="Body Text Indent 2"/>
    <w:basedOn w:val="Normal"/>
    <w:link w:val="BodyTextIndent2Char"/>
    <w:unhideWhenUsed/>
    <w:rsid w:val="004502D3"/>
    <w:pPr>
      <w:spacing w:after="120" w:line="480" w:lineRule="auto"/>
      <w:ind w:left="360"/>
    </w:pPr>
  </w:style>
  <w:style w:type="character" w:customStyle="1" w:styleId="BodyTextIndent2Char">
    <w:name w:val="Body Text Indent 2 Char"/>
    <w:basedOn w:val="DefaultParagraphFont"/>
    <w:link w:val="BodyTextIndent2"/>
    <w:rsid w:val="004502D3"/>
    <w:rPr>
      <w:rFonts w:ascii="Calibri" w:hAnsi="Calibri"/>
    </w:rPr>
  </w:style>
  <w:style w:type="paragraph" w:styleId="BodyTextIndent3">
    <w:name w:val="Body Text Indent 3"/>
    <w:basedOn w:val="Normal"/>
    <w:link w:val="BodyTextIndent3Char"/>
    <w:uiPriority w:val="99"/>
    <w:semiHidden/>
    <w:unhideWhenUsed/>
    <w:rsid w:val="004502D3"/>
    <w:pPr>
      <w:spacing w:after="120"/>
      <w:ind w:left="360"/>
    </w:pPr>
    <w:rPr>
      <w:szCs w:val="16"/>
    </w:rPr>
  </w:style>
  <w:style w:type="character" w:customStyle="1" w:styleId="BodyTextIndent3Char">
    <w:name w:val="Body Text Indent 3 Char"/>
    <w:basedOn w:val="DefaultParagraphFont"/>
    <w:link w:val="BodyTextIndent3"/>
    <w:uiPriority w:val="99"/>
    <w:semiHidden/>
    <w:rsid w:val="004502D3"/>
    <w:rPr>
      <w:rFonts w:ascii="Calibri" w:hAnsi="Calibri"/>
      <w:szCs w:val="16"/>
    </w:rPr>
  </w:style>
  <w:style w:type="paragraph" w:styleId="BodyText2">
    <w:name w:val="Body Text 2"/>
    <w:basedOn w:val="Normal"/>
    <w:link w:val="BodyText2Char"/>
    <w:unhideWhenUsed/>
    <w:rsid w:val="004502D3"/>
    <w:pPr>
      <w:spacing w:after="120" w:line="480" w:lineRule="auto"/>
    </w:pPr>
  </w:style>
  <w:style w:type="character" w:customStyle="1" w:styleId="BodyText2Char">
    <w:name w:val="Body Text 2 Char"/>
    <w:basedOn w:val="DefaultParagraphFont"/>
    <w:link w:val="BodyText2"/>
    <w:rsid w:val="004502D3"/>
    <w:rPr>
      <w:rFonts w:ascii="Calibri" w:hAnsi="Calibri"/>
    </w:rPr>
  </w:style>
  <w:style w:type="paragraph" w:styleId="BodyTextIndent">
    <w:name w:val="Body Text Indent"/>
    <w:basedOn w:val="Normal"/>
    <w:link w:val="BodyTextIndentChar"/>
    <w:uiPriority w:val="99"/>
    <w:unhideWhenUsed/>
    <w:rsid w:val="004502D3"/>
    <w:pPr>
      <w:spacing w:after="120"/>
      <w:ind w:left="360"/>
    </w:pPr>
  </w:style>
  <w:style w:type="character" w:customStyle="1" w:styleId="BodyTextIndentChar">
    <w:name w:val="Body Text Indent Char"/>
    <w:basedOn w:val="DefaultParagraphFont"/>
    <w:link w:val="BodyTextIndent"/>
    <w:uiPriority w:val="99"/>
    <w:rsid w:val="004502D3"/>
    <w:rPr>
      <w:rFonts w:ascii="Calibri" w:hAnsi="Calibri"/>
    </w:rPr>
  </w:style>
  <w:style w:type="paragraph" w:styleId="BodyText3">
    <w:name w:val="Body Text 3"/>
    <w:basedOn w:val="Normal"/>
    <w:link w:val="BodyText3Char"/>
    <w:unhideWhenUsed/>
    <w:rsid w:val="004502D3"/>
    <w:pPr>
      <w:spacing w:after="120"/>
    </w:pPr>
    <w:rPr>
      <w:szCs w:val="16"/>
    </w:rPr>
  </w:style>
  <w:style w:type="character" w:customStyle="1" w:styleId="BodyText3Char">
    <w:name w:val="Body Text 3 Char"/>
    <w:basedOn w:val="DefaultParagraphFont"/>
    <w:link w:val="BodyText3"/>
    <w:rsid w:val="004502D3"/>
    <w:rPr>
      <w:rFonts w:ascii="Calibri" w:hAnsi="Calibri"/>
      <w:szCs w:val="16"/>
    </w:rPr>
  </w:style>
  <w:style w:type="character" w:customStyle="1" w:styleId="StyleBold">
    <w:name w:val="Style Bold"/>
    <w:basedOn w:val="DefaultParagraphFont"/>
    <w:uiPriority w:val="9"/>
    <w:semiHidden/>
    <w:rsid w:val="004502D3"/>
    <w:rPr>
      <w:b/>
      <w:bCs/>
    </w:rPr>
  </w:style>
  <w:style w:type="character" w:customStyle="1" w:styleId="body-text">
    <w:name w:val="body-text"/>
    <w:basedOn w:val="DefaultParagraphFont"/>
    <w:rsid w:val="004502D3"/>
  </w:style>
  <w:style w:type="paragraph" w:customStyle="1" w:styleId="StyleStyle411ptBoldBorderSinglesolidlineAuto0">
    <w:name w:val="Style Style4 + 11 pt Bold Border: : (Single solid line Auto  0...."/>
    <w:basedOn w:val="Normal"/>
    <w:link w:val="StyleStyle411ptBoldBorderSinglesolidlineAuto0Char"/>
    <w:qFormat/>
    <w:rsid w:val="004502D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502D3"/>
    <w:rPr>
      <w:rFonts w:ascii="Calibri" w:eastAsia="Times New Roman" w:hAnsi="Calibri"/>
      <w:b/>
      <w:bCs/>
      <w:u w:val="single"/>
      <w:bdr w:val="single" w:sz="4" w:space="0" w:color="auto"/>
    </w:rPr>
  </w:style>
  <w:style w:type="character" w:customStyle="1" w:styleId="globalcontentbody">
    <w:name w:val="globalcontentbody"/>
    <w:basedOn w:val="DefaultParagraphFont"/>
    <w:rsid w:val="004502D3"/>
  </w:style>
  <w:style w:type="paragraph" w:customStyle="1" w:styleId="StyleStyle112pt">
    <w:name w:val="Style Style1 + 12 pt"/>
    <w:basedOn w:val="Normal"/>
    <w:link w:val="StyleStyle112ptChar"/>
    <w:qFormat/>
    <w:rsid w:val="004502D3"/>
    <w:rPr>
      <w:rFonts w:eastAsia="SimSun"/>
      <w:u w:val="single"/>
      <w:lang w:eastAsia="zh-CN"/>
    </w:rPr>
  </w:style>
  <w:style w:type="character" w:customStyle="1" w:styleId="StyleStyle112ptChar">
    <w:name w:val="Style Style1 + 12 pt Char"/>
    <w:basedOn w:val="DefaultParagraphFont"/>
    <w:link w:val="StyleStyle112pt"/>
    <w:rsid w:val="004502D3"/>
    <w:rPr>
      <w:rFonts w:ascii="Calibri" w:eastAsia="SimSun" w:hAnsi="Calibri"/>
      <w:u w:val="single"/>
      <w:lang w:eastAsia="zh-CN"/>
    </w:rPr>
  </w:style>
  <w:style w:type="paragraph" w:customStyle="1" w:styleId="MinimizedText">
    <w:name w:val="Minimized Text"/>
    <w:basedOn w:val="Normal"/>
    <w:link w:val="MinimizedTextChar"/>
    <w:qFormat/>
    <w:rsid w:val="004502D3"/>
    <w:rPr>
      <w:rFonts w:eastAsia="Times New Roman"/>
    </w:rPr>
  </w:style>
  <w:style w:type="character" w:customStyle="1" w:styleId="MinimizedTextChar">
    <w:name w:val="Minimized Text Char"/>
    <w:basedOn w:val="DefaultParagraphFont"/>
    <w:link w:val="MinimizedText"/>
    <w:rsid w:val="004502D3"/>
    <w:rPr>
      <w:rFonts w:ascii="Calibri" w:eastAsia="Times New Roman" w:hAnsi="Calibri"/>
    </w:rPr>
  </w:style>
  <w:style w:type="character" w:customStyle="1" w:styleId="term1">
    <w:name w:val="term1"/>
    <w:basedOn w:val="DefaultParagraphFont"/>
    <w:rsid w:val="004502D3"/>
    <w:rPr>
      <w:b/>
      <w:bCs/>
    </w:rPr>
  </w:style>
  <w:style w:type="character" w:customStyle="1" w:styleId="Styleterm111ptUnderline">
    <w:name w:val="Style term1 + 11 pt Underline"/>
    <w:basedOn w:val="term1"/>
    <w:rsid w:val="004502D3"/>
    <w:rPr>
      <w:b/>
      <w:bCs/>
      <w:sz w:val="20"/>
      <w:u w:val="single"/>
    </w:rPr>
  </w:style>
  <w:style w:type="paragraph" w:customStyle="1" w:styleId="StyleMinimizedTextArialNarrow10pt">
    <w:name w:val="Style Minimized Text + Arial Narrow 10 pt"/>
    <w:basedOn w:val="MinimizedText"/>
    <w:link w:val="StyleMinimizedTextArialNarrow10ptChar"/>
    <w:qFormat/>
    <w:rsid w:val="004502D3"/>
    <w:rPr>
      <w:sz w:val="20"/>
    </w:rPr>
  </w:style>
  <w:style w:type="character" w:customStyle="1" w:styleId="StyleMinimizedTextArialNarrow10ptChar">
    <w:name w:val="Style Minimized Text + Arial Narrow 10 pt Char"/>
    <w:basedOn w:val="MinimizedTextChar"/>
    <w:link w:val="StyleMinimizedTextArialNarrow10pt"/>
    <w:rsid w:val="004502D3"/>
    <w:rPr>
      <w:rFonts w:ascii="Calibri" w:eastAsia="Times New Roman" w:hAnsi="Calibri"/>
      <w:sz w:val="20"/>
    </w:rPr>
  </w:style>
  <w:style w:type="character" w:customStyle="1" w:styleId="Styleunderline11ptBold">
    <w:name w:val="Style underline + 11 pt Bold"/>
    <w:basedOn w:val="underline"/>
    <w:rsid w:val="004502D3"/>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502D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502D3"/>
    <w:rPr>
      <w:rFonts w:ascii="Calibri" w:eastAsia="Times New Roman" w:hAnsi="Calibri"/>
      <w:u w:val="single"/>
      <w:bdr w:val="single" w:sz="4" w:space="0" w:color="auto"/>
    </w:rPr>
  </w:style>
  <w:style w:type="character" w:customStyle="1" w:styleId="Style9pt">
    <w:name w:val="Style 9 pt"/>
    <w:basedOn w:val="DefaultParagraphFont"/>
    <w:rsid w:val="004502D3"/>
    <w:rPr>
      <w:rFonts w:ascii="Times New Roman" w:hAnsi="Times New Roman"/>
      <w:sz w:val="20"/>
    </w:rPr>
  </w:style>
  <w:style w:type="paragraph" w:customStyle="1" w:styleId="StyleStyle49pt3">
    <w:name w:val="Style Style4 + 9 pt3"/>
    <w:basedOn w:val="Style4"/>
    <w:link w:val="StyleStyle49pt3Char"/>
    <w:qFormat/>
    <w:rsid w:val="004502D3"/>
  </w:style>
  <w:style w:type="character" w:customStyle="1" w:styleId="StyleStyle49pt3Char">
    <w:name w:val="Style Style4 + 9 pt3 Char"/>
    <w:basedOn w:val="Style4Char"/>
    <w:link w:val="StyleStyle49pt3"/>
    <w:rsid w:val="004502D3"/>
    <w:rPr>
      <w:rFonts w:ascii="Calibri" w:eastAsia="Times New Roman" w:hAnsi="Calibri"/>
      <w:u w:val="single"/>
    </w:rPr>
  </w:style>
  <w:style w:type="paragraph" w:customStyle="1" w:styleId="StyleStyle4Bold">
    <w:name w:val="Style Style4 + Bold"/>
    <w:basedOn w:val="Style4"/>
    <w:link w:val="StyleStyle4BoldChar"/>
    <w:qFormat/>
    <w:rsid w:val="004502D3"/>
    <w:rPr>
      <w:b/>
      <w:bCs/>
    </w:rPr>
  </w:style>
  <w:style w:type="character" w:customStyle="1" w:styleId="StyleStyle4BoldChar">
    <w:name w:val="Style Style4 + Bold Char"/>
    <w:basedOn w:val="Style4Char"/>
    <w:link w:val="StyleStyle4Bold"/>
    <w:rsid w:val="004502D3"/>
    <w:rPr>
      <w:rFonts w:ascii="Calibri" w:eastAsia="Times New Roman" w:hAnsi="Calibri"/>
      <w:b/>
      <w:bCs/>
      <w:u w:val="single"/>
    </w:rPr>
  </w:style>
  <w:style w:type="character" w:customStyle="1" w:styleId="CharChar11">
    <w:name w:val="Char Char11"/>
    <w:basedOn w:val="DefaultParagraphFont"/>
    <w:rsid w:val="004502D3"/>
    <w:rPr>
      <w:rFonts w:cs="Arial"/>
      <w:bCs/>
      <w:szCs w:val="26"/>
      <w:u w:val="single"/>
      <w:lang w:val="en-US" w:eastAsia="en-US" w:bidi="ar-SA"/>
    </w:rPr>
  </w:style>
  <w:style w:type="character" w:customStyle="1" w:styleId="authorbio">
    <w:name w:val="authorbio"/>
    <w:basedOn w:val="DefaultParagraphFont"/>
    <w:rsid w:val="004502D3"/>
  </w:style>
  <w:style w:type="character" w:customStyle="1" w:styleId="a">
    <w:name w:val="a"/>
    <w:basedOn w:val="DefaultParagraphFont"/>
    <w:rsid w:val="004502D3"/>
  </w:style>
  <w:style w:type="character" w:customStyle="1" w:styleId="StyleStyleUnderline411pt">
    <w:name w:val="Style Style Underline4 + 11 pt"/>
    <w:basedOn w:val="DefaultParagraphFont"/>
    <w:rsid w:val="004502D3"/>
    <w:rPr>
      <w:sz w:val="20"/>
      <w:u w:val="single"/>
    </w:rPr>
  </w:style>
  <w:style w:type="character" w:customStyle="1" w:styleId="StyleStyleUnderline411ptBold">
    <w:name w:val="Style Style Underline4 + 11 pt Bold"/>
    <w:basedOn w:val="DefaultParagraphFont"/>
    <w:rsid w:val="004502D3"/>
    <w:rPr>
      <w:b/>
      <w:bCs/>
      <w:sz w:val="20"/>
      <w:u w:val="single"/>
    </w:rPr>
  </w:style>
  <w:style w:type="character" w:customStyle="1" w:styleId="StyleStyleUnderline311pt">
    <w:name w:val="Style Style Underline3 + 11 pt"/>
    <w:basedOn w:val="DefaultParagraphFont"/>
    <w:rsid w:val="004502D3"/>
    <w:rPr>
      <w:sz w:val="20"/>
      <w:u w:val="single"/>
    </w:rPr>
  </w:style>
  <w:style w:type="character" w:customStyle="1" w:styleId="StyleStyleUnderline311ptBold">
    <w:name w:val="Style Style Underline3 + 11 pt Bold"/>
    <w:basedOn w:val="DefaultParagraphFont"/>
    <w:rsid w:val="004502D3"/>
    <w:rPr>
      <w:b/>
      <w:bCs/>
      <w:sz w:val="20"/>
      <w:u w:val="single"/>
    </w:rPr>
  </w:style>
  <w:style w:type="character" w:customStyle="1" w:styleId="StyleUnderline3">
    <w:name w:val="Style Underline3"/>
    <w:basedOn w:val="DefaultParagraphFont"/>
    <w:rsid w:val="004502D3"/>
    <w:rPr>
      <w:u w:val="single"/>
    </w:rPr>
  </w:style>
  <w:style w:type="paragraph" w:customStyle="1" w:styleId="StyleStyle111ptBorderSinglesolidlineAuto05ptL">
    <w:name w:val="Style Style1 + 11 pt Border: : (Single solid line Auto  0.5 pt L..."/>
    <w:link w:val="StyleStyle111ptBorderSinglesolidlineAuto05ptLChar"/>
    <w:qFormat/>
    <w:rsid w:val="004502D3"/>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502D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502D3"/>
    <w:rPr>
      <w:u w:val="single"/>
    </w:rPr>
  </w:style>
  <w:style w:type="character" w:customStyle="1" w:styleId="NothingChar">
    <w:name w:val="Nothing Char"/>
    <w:basedOn w:val="DefaultParagraphFont"/>
    <w:link w:val="Nothing"/>
    <w:rsid w:val="004502D3"/>
    <w:rPr>
      <w:rFonts w:ascii="Times New Roman" w:eastAsia="Times New Roman" w:hAnsi="Times New Roman" w:cs="Times New Roman"/>
      <w:sz w:val="20"/>
      <w:szCs w:val="24"/>
    </w:rPr>
  </w:style>
  <w:style w:type="character" w:customStyle="1" w:styleId="CardsFont12pt0">
    <w:name w:val="Cards + Font 12pt"/>
    <w:basedOn w:val="DefaultParagraphFont"/>
    <w:rsid w:val="004502D3"/>
    <w:rPr>
      <w:rFonts w:ascii="Times New Roman" w:eastAsia="Calibri" w:hAnsi="Times New Roman" w:cs="Times New Roman"/>
      <w:sz w:val="24"/>
      <w:szCs w:val="20"/>
      <w:u w:val="single"/>
    </w:rPr>
  </w:style>
  <w:style w:type="character" w:customStyle="1" w:styleId="SmallTextChar0">
    <w:name w:val="Small Text Char"/>
    <w:basedOn w:val="CardTextChar0"/>
    <w:rsid w:val="004502D3"/>
    <w:rPr>
      <w:rFonts w:ascii="Times New Roman" w:eastAsia="MS Mincho" w:hAnsi="Times New Roman" w:cs="Times New Roman"/>
      <w:sz w:val="15"/>
      <w:szCs w:val="24"/>
      <w:lang w:eastAsia="ja-JP"/>
    </w:rPr>
  </w:style>
  <w:style w:type="paragraph" w:customStyle="1" w:styleId="Circled">
    <w:name w:val="Circled"/>
    <w:link w:val="CircledChar"/>
    <w:qFormat/>
    <w:rsid w:val="004502D3"/>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502D3"/>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4502D3"/>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502D3"/>
  </w:style>
  <w:style w:type="character" w:customStyle="1" w:styleId="part-of-speech">
    <w:name w:val="part-of-speech"/>
    <w:basedOn w:val="DefaultParagraphFont"/>
    <w:rsid w:val="004502D3"/>
  </w:style>
  <w:style w:type="character" w:customStyle="1" w:styleId="sep">
    <w:name w:val="sep"/>
    <w:basedOn w:val="DefaultParagraphFont"/>
    <w:rsid w:val="004502D3"/>
  </w:style>
  <w:style w:type="character" w:customStyle="1" w:styleId="pron">
    <w:name w:val="pron"/>
    <w:basedOn w:val="DefaultParagraphFont"/>
    <w:rsid w:val="004502D3"/>
  </w:style>
  <w:style w:type="paragraph" w:customStyle="1" w:styleId="StyleStyle4LatinTimesNewRomanAsianSimSun">
    <w:name w:val="Style Style4 + (Latin) Times New Roman (Asian) SimSun"/>
    <w:basedOn w:val="Normal"/>
    <w:link w:val="StyleStyle4LatinTimesNewRomanAsianSimSunChar"/>
    <w:qFormat/>
    <w:rsid w:val="004502D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502D3"/>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502D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502D3"/>
    <w:rPr>
      <w:rFonts w:ascii="Calibri" w:eastAsia="SimSun" w:hAnsi="Calibri"/>
      <w:b/>
      <w:bCs/>
      <w:u w:val="single"/>
    </w:rPr>
  </w:style>
  <w:style w:type="character" w:customStyle="1" w:styleId="CharChar3">
    <w:name w:val="Char Char3"/>
    <w:basedOn w:val="DefaultParagraphFont"/>
    <w:rsid w:val="004502D3"/>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4502D3"/>
    <w:rPr>
      <w:bCs/>
      <w:szCs w:val="26"/>
      <w:u w:val="single"/>
    </w:rPr>
  </w:style>
  <w:style w:type="paragraph" w:styleId="Subtitle">
    <w:name w:val="Subtitle"/>
    <w:aliases w:val="Underlined card text"/>
    <w:basedOn w:val="Normal"/>
    <w:next w:val="Normal"/>
    <w:link w:val="SubtitleChar"/>
    <w:uiPriority w:val="11"/>
    <w:qFormat/>
    <w:rsid w:val="004502D3"/>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4502D3"/>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502D3"/>
  </w:style>
  <w:style w:type="character" w:customStyle="1" w:styleId="StyleStyle411pt1Char">
    <w:name w:val="Style Style4 + 11 pt1 Char"/>
    <w:basedOn w:val="Style4Char"/>
    <w:link w:val="StyleStyle411pt1"/>
    <w:rsid w:val="004502D3"/>
    <w:rPr>
      <w:rFonts w:ascii="Calibri" w:eastAsia="Times New Roman" w:hAnsi="Calibri"/>
      <w:u w:val="single"/>
    </w:rPr>
  </w:style>
  <w:style w:type="character" w:customStyle="1" w:styleId="BoldandUnderlineCharChar2">
    <w:name w:val="Bold and Underline Char Char2"/>
    <w:basedOn w:val="DefaultParagraphFont"/>
    <w:rsid w:val="004502D3"/>
    <w:rPr>
      <w:b/>
      <w:u w:val="single"/>
      <w:lang w:val="en-US" w:eastAsia="en-US" w:bidi="ar-SA"/>
    </w:rPr>
  </w:style>
  <w:style w:type="character" w:customStyle="1" w:styleId="StyleUnderlineCharChar111pt">
    <w:name w:val="Style Underline Char Char1 + 11 pt"/>
    <w:basedOn w:val="DefaultParagraphFont"/>
    <w:rsid w:val="004502D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502D3"/>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502D3"/>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502D3"/>
    <w:rPr>
      <w:sz w:val="22"/>
      <w:u w:val="single"/>
    </w:rPr>
  </w:style>
  <w:style w:type="paragraph" w:customStyle="1" w:styleId="StyleMinimizedTextArialNarrow9pt">
    <w:name w:val="Style Minimized Text + Arial Narrow 9 pt"/>
    <w:basedOn w:val="Normal"/>
    <w:link w:val="StyleMinimizedTextArialNarrow9ptChar"/>
    <w:qFormat/>
    <w:rsid w:val="004502D3"/>
    <w:rPr>
      <w:rFonts w:eastAsia="Times New Roman"/>
    </w:rPr>
  </w:style>
  <w:style w:type="character" w:customStyle="1" w:styleId="StyleMinimizedTextArialNarrow9ptChar">
    <w:name w:val="Style Minimized Text + Arial Narrow 9 pt Char"/>
    <w:basedOn w:val="DefaultParagraphFont"/>
    <w:link w:val="StyleMinimizedTextArialNarrow9pt"/>
    <w:rsid w:val="004502D3"/>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4502D3"/>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502D3"/>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502D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502D3"/>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502D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502D3"/>
    <w:rPr>
      <w:b w:val="0"/>
      <w:bCs/>
      <w:sz w:val="20"/>
      <w:u w:val="single"/>
      <w:lang w:val="en-US" w:eastAsia="en-US" w:bidi="ar-SA"/>
    </w:rPr>
  </w:style>
  <w:style w:type="character" w:customStyle="1" w:styleId="Styleunderline9pt">
    <w:name w:val="Style underline + 9 pt"/>
    <w:basedOn w:val="underline"/>
    <w:rsid w:val="004502D3"/>
    <w:rPr>
      <w:rFonts w:ascii="Times New Roman" w:hAnsi="Times New Roman" w:cs="Times New Roman"/>
      <w:b/>
      <w:sz w:val="20"/>
      <w:u w:val="single"/>
    </w:rPr>
  </w:style>
  <w:style w:type="character" w:customStyle="1" w:styleId="StyleTimesNewRoman9pt">
    <w:name w:val="Style Times New Roman 9 pt"/>
    <w:basedOn w:val="DefaultParagraphFont"/>
    <w:rsid w:val="004502D3"/>
    <w:rPr>
      <w:rFonts w:ascii="Times New Roman" w:hAnsi="Times New Roman"/>
      <w:sz w:val="20"/>
    </w:rPr>
  </w:style>
  <w:style w:type="character" w:customStyle="1" w:styleId="Styleunderline9pt1">
    <w:name w:val="Style underline + 9 pt1"/>
    <w:basedOn w:val="underline"/>
    <w:rsid w:val="004502D3"/>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502D3"/>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IntenseEmphasis"/>
    <w:link w:val="StyleUnderlineChar11pt2"/>
    <w:rsid w:val="004502D3"/>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4502D3"/>
    <w:rPr>
      <w:b/>
      <w:bCs/>
      <w:noProof w:val="0"/>
      <w:sz w:val="20"/>
      <w:u w:val="single"/>
      <w:lang w:val="en-US" w:eastAsia="en-US" w:bidi="ar-SA"/>
    </w:rPr>
  </w:style>
  <w:style w:type="character" w:customStyle="1" w:styleId="Hyperlink23">
    <w:name w:val="Hyperlink23"/>
    <w:basedOn w:val="DefaultParagraphFont"/>
    <w:rsid w:val="004502D3"/>
    <w:rPr>
      <w:color w:val="3300CC"/>
      <w:u w:val="single"/>
    </w:rPr>
  </w:style>
  <w:style w:type="paragraph" w:customStyle="1" w:styleId="cardCharChar">
    <w:name w:val="card Char Char"/>
    <w:basedOn w:val="Normal"/>
    <w:link w:val="cardCharCharChar"/>
    <w:qFormat/>
    <w:rsid w:val="004502D3"/>
    <w:pPr>
      <w:ind w:left="288" w:right="288"/>
    </w:pPr>
    <w:rPr>
      <w:rFonts w:eastAsia="Times New Roman"/>
      <w:szCs w:val="20"/>
    </w:rPr>
  </w:style>
  <w:style w:type="character" w:customStyle="1" w:styleId="cardCharCharChar">
    <w:name w:val="card Char Char Char"/>
    <w:basedOn w:val="DefaultParagraphFont"/>
    <w:link w:val="cardCharChar"/>
    <w:rsid w:val="004502D3"/>
    <w:rPr>
      <w:rFonts w:ascii="Calibri" w:eastAsia="Times New Roman" w:hAnsi="Calibri"/>
      <w:szCs w:val="20"/>
    </w:rPr>
  </w:style>
  <w:style w:type="character" w:customStyle="1" w:styleId="StyleunderlineArialNarrow9ptBold">
    <w:name w:val="Style underline + Arial Narrow 9 pt Bold"/>
    <w:basedOn w:val="underline"/>
    <w:rsid w:val="004502D3"/>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502D3"/>
  </w:style>
  <w:style w:type="character" w:customStyle="1" w:styleId="StylecardCharCharArialNarrow9ptChar">
    <w:name w:val="Style card Char Char + Arial Narrow 9 pt Char"/>
    <w:basedOn w:val="cardCharCharChar"/>
    <w:link w:val="StylecardCharCharArialNarrow9pt"/>
    <w:rsid w:val="004502D3"/>
    <w:rPr>
      <w:rFonts w:ascii="Calibri" w:eastAsia="Times New Roman" w:hAnsi="Calibri"/>
      <w:szCs w:val="20"/>
    </w:rPr>
  </w:style>
  <w:style w:type="character" w:customStyle="1" w:styleId="CardTextChar1">
    <w:name w:val="Card Text Char1"/>
    <w:basedOn w:val="DefaultParagraphFont"/>
    <w:rsid w:val="004502D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502D3"/>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502D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502D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4502D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4502D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502D3"/>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502D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502D3"/>
    <w:rPr>
      <w:rFonts w:eastAsia="Times New Roman"/>
    </w:rPr>
  </w:style>
  <w:style w:type="character" w:customStyle="1" w:styleId="TextsmallChar">
    <w:name w:val="Textsmall Char"/>
    <w:basedOn w:val="DefaultParagraphFont"/>
    <w:link w:val="Textsmall"/>
    <w:rsid w:val="004502D3"/>
    <w:rPr>
      <w:rFonts w:ascii="Calibri" w:eastAsia="Times New Roman" w:hAnsi="Calibri"/>
    </w:rPr>
  </w:style>
  <w:style w:type="character" w:customStyle="1" w:styleId="CharChar111">
    <w:name w:val="Char Char111"/>
    <w:basedOn w:val="DefaultParagraphFont"/>
    <w:rsid w:val="004502D3"/>
    <w:rPr>
      <w:rFonts w:cs="Arial"/>
      <w:bCs/>
      <w:szCs w:val="26"/>
      <w:u w:val="single"/>
      <w:lang w:val="en-US" w:eastAsia="en-US" w:bidi="ar-SA"/>
    </w:rPr>
  </w:style>
  <w:style w:type="paragraph" w:customStyle="1" w:styleId="cardtextsmall">
    <w:name w:val="card text small"/>
    <w:basedOn w:val="Normal"/>
    <w:qFormat/>
    <w:rsid w:val="004502D3"/>
    <w:rPr>
      <w:rFonts w:ascii="Arial Narrow" w:eastAsia="Times New Roman" w:hAnsi="Arial Narrow"/>
    </w:rPr>
  </w:style>
  <w:style w:type="character" w:customStyle="1" w:styleId="AUnterdline">
    <w:name w:val="AUnterdline"/>
    <w:qFormat/>
    <w:rsid w:val="004502D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502D3"/>
    <w:rPr>
      <w:rFonts w:ascii="Times New Roman" w:hAnsi="Times New Roman"/>
      <w:b/>
      <w:bCs/>
      <w:sz w:val="20"/>
      <w:u w:val="single"/>
      <w:bdr w:val="single" w:sz="4" w:space="0" w:color="auto"/>
    </w:rPr>
  </w:style>
  <w:style w:type="character" w:customStyle="1" w:styleId="highlightedsearchterm">
    <w:name w:val="highlightedsearchterm"/>
    <w:rsid w:val="004502D3"/>
  </w:style>
  <w:style w:type="character" w:customStyle="1" w:styleId="StyleUnderline1">
    <w:name w:val="Style Underline1"/>
    <w:basedOn w:val="DefaultParagraphFont"/>
    <w:rsid w:val="004502D3"/>
    <w:rPr>
      <w:rFonts w:ascii="Times New Roman" w:hAnsi="Times New Roman"/>
      <w:sz w:val="20"/>
      <w:u w:val="single"/>
    </w:rPr>
  </w:style>
  <w:style w:type="paragraph" w:customStyle="1" w:styleId="CardIndented">
    <w:name w:val="Card (Indented)"/>
    <w:basedOn w:val="Normal"/>
    <w:link w:val="CardIndentedChar"/>
    <w:qFormat/>
    <w:rsid w:val="004502D3"/>
    <w:pPr>
      <w:ind w:left="288"/>
    </w:pPr>
  </w:style>
  <w:style w:type="paragraph" w:customStyle="1" w:styleId="StyleStyle49pt10">
    <w:name w:val="Style Style4 + 9 pt10"/>
    <w:basedOn w:val="Style4"/>
    <w:link w:val="StyleStyle49pt10Char"/>
    <w:qFormat/>
    <w:rsid w:val="004502D3"/>
  </w:style>
  <w:style w:type="character" w:customStyle="1" w:styleId="StyleStyle49pt10Char">
    <w:name w:val="Style Style4 + 9 pt10 Char"/>
    <w:basedOn w:val="Style4Char"/>
    <w:link w:val="StyleStyle49pt10"/>
    <w:rsid w:val="004502D3"/>
    <w:rPr>
      <w:rFonts w:ascii="Calibri" w:eastAsia="Times New Roman" w:hAnsi="Calibri"/>
      <w:u w:val="single"/>
    </w:rPr>
  </w:style>
  <w:style w:type="paragraph" w:customStyle="1" w:styleId="StyleStyle49ptBold7">
    <w:name w:val="Style Style4 + 9 pt Bold7"/>
    <w:basedOn w:val="Style4"/>
    <w:link w:val="StyleStyle49ptBold7Char"/>
    <w:qFormat/>
    <w:rsid w:val="004502D3"/>
    <w:rPr>
      <w:b/>
      <w:bCs/>
    </w:rPr>
  </w:style>
  <w:style w:type="character" w:customStyle="1" w:styleId="StyleStyle49ptBold7Char">
    <w:name w:val="Style Style4 + 9 pt Bold7 Char"/>
    <w:link w:val="StyleStyle49ptBold7"/>
    <w:rsid w:val="004502D3"/>
    <w:rPr>
      <w:rFonts w:ascii="Calibri" w:eastAsia="Times New Roman" w:hAnsi="Calibri"/>
      <w:b/>
      <w:bCs/>
      <w:u w:val="single"/>
    </w:rPr>
  </w:style>
  <w:style w:type="paragraph" w:customStyle="1" w:styleId="NormalUnderline">
    <w:name w:val="Normal Underline"/>
    <w:basedOn w:val="Normal"/>
    <w:link w:val="NormalUnderlineChar"/>
    <w:qFormat/>
    <w:rsid w:val="004502D3"/>
    <w:pPr>
      <w:ind w:left="288"/>
    </w:pPr>
    <w:rPr>
      <w:rFonts w:eastAsia="Times New Roman"/>
      <w:u w:val="single"/>
    </w:rPr>
  </w:style>
  <w:style w:type="character" w:customStyle="1" w:styleId="NormalUnderlineChar">
    <w:name w:val="Normal Underline Char"/>
    <w:link w:val="NormalUnderline"/>
    <w:rsid w:val="004502D3"/>
    <w:rPr>
      <w:rFonts w:ascii="Calibri" w:eastAsia="Times New Roman" w:hAnsi="Calibri"/>
      <w:u w:val="single"/>
    </w:rPr>
  </w:style>
  <w:style w:type="character" w:customStyle="1" w:styleId="DontRead">
    <w:name w:val="Don't Read"/>
    <w:qFormat/>
    <w:rsid w:val="004502D3"/>
    <w:rPr>
      <w:rFonts w:ascii="Times New Roman" w:hAnsi="Times New Roman"/>
      <w:sz w:val="16"/>
    </w:rPr>
  </w:style>
  <w:style w:type="paragraph" w:customStyle="1" w:styleId="Underlinestyle">
    <w:name w:val="Underline style"/>
    <w:basedOn w:val="Normal"/>
    <w:qFormat/>
    <w:rsid w:val="004502D3"/>
    <w:rPr>
      <w:rFonts w:eastAsia="Times New Roman"/>
      <w:u w:val="single"/>
    </w:rPr>
  </w:style>
  <w:style w:type="character" w:customStyle="1" w:styleId="Style11ptUnderline3">
    <w:name w:val="Style 11 pt Underline3"/>
    <w:rsid w:val="004502D3"/>
    <w:rPr>
      <w:sz w:val="20"/>
      <w:u w:val="single"/>
    </w:rPr>
  </w:style>
  <w:style w:type="character" w:customStyle="1" w:styleId="27">
    <w:name w:val="27"/>
    <w:rsid w:val="004502D3"/>
    <w:rPr>
      <w:rFonts w:cs="Arial"/>
      <w:bCs/>
      <w:sz w:val="20"/>
      <w:u w:val="single"/>
      <w:lang w:val="en-US" w:eastAsia="en-US" w:bidi="ar-SA"/>
    </w:rPr>
  </w:style>
  <w:style w:type="character" w:customStyle="1" w:styleId="2">
    <w:name w:val="2"/>
    <w:rsid w:val="004502D3"/>
    <w:rPr>
      <w:rFonts w:cs="Arial"/>
      <w:bCs/>
      <w:sz w:val="20"/>
      <w:u w:val="single"/>
      <w:lang w:val="en-US" w:eastAsia="en-US" w:bidi="ar-SA"/>
    </w:rPr>
  </w:style>
  <w:style w:type="character" w:customStyle="1" w:styleId="Style9ptUnderline11">
    <w:name w:val="Style 9 pt Underline11"/>
    <w:basedOn w:val="DefaultParagraphFont"/>
    <w:rsid w:val="004502D3"/>
    <w:rPr>
      <w:sz w:val="20"/>
      <w:u w:val="single"/>
    </w:rPr>
  </w:style>
  <w:style w:type="character" w:customStyle="1" w:styleId="Style9ptBoldUnderline5">
    <w:name w:val="Style 9 pt Bold Underline5"/>
    <w:basedOn w:val="DefaultParagraphFont"/>
    <w:rsid w:val="004502D3"/>
    <w:rPr>
      <w:b/>
      <w:bCs/>
      <w:sz w:val="20"/>
      <w:u w:val="single"/>
    </w:rPr>
  </w:style>
  <w:style w:type="character" w:customStyle="1" w:styleId="CharChar114">
    <w:name w:val="Char Char114"/>
    <w:basedOn w:val="DefaultParagraphFont"/>
    <w:rsid w:val="004502D3"/>
    <w:rPr>
      <w:rFonts w:cs="Arial"/>
      <w:bCs/>
      <w:szCs w:val="26"/>
      <w:u w:val="single"/>
      <w:lang w:val="en-US" w:eastAsia="en-US" w:bidi="ar-SA"/>
    </w:rPr>
  </w:style>
  <w:style w:type="character" w:customStyle="1" w:styleId="CharChar113">
    <w:name w:val="Char Char113"/>
    <w:basedOn w:val="DefaultParagraphFont"/>
    <w:rsid w:val="004502D3"/>
    <w:rPr>
      <w:rFonts w:cs="Arial"/>
      <w:bCs/>
      <w:szCs w:val="26"/>
      <w:u w:val="single"/>
      <w:lang w:val="en-US" w:eastAsia="en-US" w:bidi="ar-SA"/>
    </w:rPr>
  </w:style>
  <w:style w:type="character" w:customStyle="1" w:styleId="CharChar112">
    <w:name w:val="Char Char112"/>
    <w:basedOn w:val="DefaultParagraphFont"/>
    <w:rsid w:val="004502D3"/>
    <w:rPr>
      <w:rFonts w:cs="Arial"/>
      <w:bCs/>
      <w:szCs w:val="26"/>
      <w:u w:val="single"/>
      <w:lang w:val="en-US" w:eastAsia="en-US" w:bidi="ar-SA"/>
    </w:rPr>
  </w:style>
  <w:style w:type="character" w:customStyle="1" w:styleId="ssl0">
    <w:name w:val="ss_l0"/>
    <w:basedOn w:val="DefaultParagraphFont"/>
    <w:rsid w:val="004502D3"/>
  </w:style>
  <w:style w:type="paragraph" w:customStyle="1" w:styleId="WW-Default1">
    <w:name w:val="WW-Default1"/>
    <w:basedOn w:val="Normal"/>
    <w:qFormat/>
    <w:rsid w:val="004502D3"/>
    <w:pPr>
      <w:suppressAutoHyphens/>
    </w:pPr>
    <w:rPr>
      <w:rFonts w:eastAsia="Times New Roman"/>
      <w:b/>
      <w:bCs/>
      <w:szCs w:val="20"/>
      <w:lang w:eastAsia="ar-SA"/>
    </w:rPr>
  </w:style>
  <w:style w:type="paragraph" w:customStyle="1" w:styleId="Normal1">
    <w:name w:val="Normal1"/>
    <w:basedOn w:val="BodyText"/>
    <w:qFormat/>
    <w:rsid w:val="004502D3"/>
  </w:style>
  <w:style w:type="character" w:customStyle="1" w:styleId="zoomme">
    <w:name w:val="zoomme"/>
    <w:basedOn w:val="DefaultParagraphFont"/>
    <w:rsid w:val="004502D3"/>
  </w:style>
  <w:style w:type="character" w:customStyle="1" w:styleId="Date1">
    <w:name w:val="Date1"/>
    <w:basedOn w:val="DefaultParagraphFont"/>
    <w:rsid w:val="004502D3"/>
  </w:style>
  <w:style w:type="character" w:customStyle="1" w:styleId="classauthor">
    <w:name w:val="class=&quot;author&quot;"/>
    <w:basedOn w:val="DefaultParagraphFont"/>
    <w:rsid w:val="004502D3"/>
  </w:style>
  <w:style w:type="paragraph" w:customStyle="1" w:styleId="CardStyle">
    <w:name w:val="Card Style"/>
    <w:basedOn w:val="Normal"/>
    <w:link w:val="CardStyleChar"/>
    <w:qFormat/>
    <w:rsid w:val="004502D3"/>
    <w:rPr>
      <w:rFonts w:eastAsia="Times New Roman"/>
    </w:rPr>
  </w:style>
  <w:style w:type="character" w:customStyle="1" w:styleId="CharCharChar">
    <w:name w:val="Char Char Char"/>
    <w:basedOn w:val="DefaultParagraphFont"/>
    <w:rsid w:val="004502D3"/>
    <w:rPr>
      <w:rFonts w:cs="Arial"/>
      <w:bCs/>
      <w:szCs w:val="26"/>
      <w:u w:val="single"/>
      <w:lang w:val="en-US" w:eastAsia="en-US" w:bidi="ar-SA"/>
    </w:rPr>
  </w:style>
  <w:style w:type="character" w:customStyle="1" w:styleId="BoldUnderlineChar0">
    <w:name w:val="Bold Underline Char"/>
    <w:rsid w:val="004502D3"/>
    <w:rPr>
      <w:rFonts w:ascii="Times New Roman" w:eastAsia="Times New Roman" w:hAnsi="Times New Roman"/>
      <w:b/>
      <w:bCs/>
      <w:szCs w:val="24"/>
      <w:u w:val="single"/>
    </w:rPr>
  </w:style>
  <w:style w:type="character" w:customStyle="1" w:styleId="texto1">
    <w:name w:val="texto1"/>
    <w:rsid w:val="004502D3"/>
  </w:style>
  <w:style w:type="character" w:customStyle="1" w:styleId="apple-style-span">
    <w:name w:val="apple-style-span"/>
    <w:rsid w:val="004502D3"/>
  </w:style>
  <w:style w:type="paragraph" w:customStyle="1" w:styleId="citenon-bold">
    <w:name w:val="cite non-bold"/>
    <w:basedOn w:val="Normal"/>
    <w:link w:val="citenon-boldChar"/>
    <w:qFormat/>
    <w:rsid w:val="004502D3"/>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502D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502D3"/>
    <w:rPr>
      <w:rFonts w:ascii="Calibri" w:eastAsia="Times New Roman" w:hAnsi="Calibri" w:cs="Arial"/>
      <w:b/>
      <w:bCs/>
      <w:sz w:val="24"/>
      <w:szCs w:val="28"/>
    </w:rPr>
  </w:style>
  <w:style w:type="paragraph" w:customStyle="1" w:styleId="Style23">
    <w:name w:val="Style23"/>
    <w:basedOn w:val="Normal"/>
    <w:uiPriority w:val="99"/>
    <w:qFormat/>
    <w:rsid w:val="004502D3"/>
    <w:pPr>
      <w:widowControl w:val="0"/>
      <w:autoSpaceDE w:val="0"/>
      <w:autoSpaceDN w:val="0"/>
      <w:adjustRightInd w:val="0"/>
      <w:spacing w:line="209" w:lineRule="exact"/>
    </w:pPr>
    <w:rPr>
      <w:rFonts w:eastAsia="SimSun"/>
    </w:rPr>
  </w:style>
  <w:style w:type="character" w:customStyle="1" w:styleId="gray">
    <w:name w:val="gray"/>
    <w:basedOn w:val="DefaultParagraphFont"/>
    <w:rsid w:val="004502D3"/>
  </w:style>
  <w:style w:type="paragraph" w:customStyle="1" w:styleId="Tagtemplate">
    <w:name w:val="Tagtemplate"/>
    <w:basedOn w:val="Normal"/>
    <w:link w:val="TagtemplateChar"/>
    <w:autoRedefine/>
    <w:qFormat/>
    <w:rsid w:val="004502D3"/>
    <w:pPr>
      <w:keepNext/>
      <w:keepLines/>
    </w:pPr>
    <w:rPr>
      <w:rFonts w:eastAsia="Calibri"/>
      <w:b/>
    </w:rPr>
  </w:style>
  <w:style w:type="character" w:customStyle="1" w:styleId="TagtemplateChar">
    <w:name w:val="Tagtemplate Char"/>
    <w:basedOn w:val="DefaultParagraphFont"/>
    <w:link w:val="Tagtemplate"/>
    <w:rsid w:val="004502D3"/>
    <w:rPr>
      <w:rFonts w:ascii="Calibri" w:eastAsia="Calibri" w:hAnsi="Calibri"/>
      <w:b/>
    </w:rPr>
  </w:style>
  <w:style w:type="character" w:customStyle="1" w:styleId="Styleunderline11ptBorderSinglesolidlineAuto05p">
    <w:name w:val="Style underline + 11 pt Border: : (Single solid line Auto  0.5 p..."/>
    <w:rsid w:val="004502D3"/>
    <w:rPr>
      <w:sz w:val="20"/>
      <w:u w:val="single"/>
      <w:bdr w:val="single" w:sz="4" w:space="0" w:color="auto"/>
    </w:rPr>
  </w:style>
  <w:style w:type="paragraph" w:customStyle="1" w:styleId="Citation-FirstLine">
    <w:name w:val="Citation - First Line"/>
    <w:basedOn w:val="Normal"/>
    <w:next w:val="Normal"/>
    <w:autoRedefine/>
    <w:qFormat/>
    <w:rsid w:val="004502D3"/>
    <w:pPr>
      <w:spacing w:line="240" w:lineRule="atLeast"/>
      <w:jc w:val="both"/>
    </w:pPr>
    <w:rPr>
      <w:rFonts w:ascii="Book Antiqua" w:eastAsia="Times New Roman" w:hAnsi="Book Antiqua"/>
    </w:rPr>
  </w:style>
  <w:style w:type="character" w:customStyle="1" w:styleId="CardText-Underlined">
    <w:name w:val="Card Text - Underlined"/>
    <w:rsid w:val="004502D3"/>
    <w:rPr>
      <w:b/>
      <w:sz w:val="20"/>
      <w:u w:val="single"/>
    </w:rPr>
  </w:style>
  <w:style w:type="paragraph" w:customStyle="1" w:styleId="Citation-Complete">
    <w:name w:val="Citation - Complete"/>
    <w:basedOn w:val="Normal"/>
    <w:next w:val="Normal"/>
    <w:link w:val="Citation-CompleteChar"/>
    <w:autoRedefine/>
    <w:qFormat/>
    <w:rsid w:val="004502D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502D3"/>
    <w:rPr>
      <w:rFonts w:ascii="Book Antiqua" w:eastAsia="Times New Roman" w:hAnsi="Book Antiqua"/>
    </w:rPr>
  </w:style>
  <w:style w:type="character" w:customStyle="1" w:styleId="MicroTextChar">
    <w:name w:val="MicroText Char"/>
    <w:link w:val="MicroText"/>
    <w:rsid w:val="004502D3"/>
    <w:rPr>
      <w:rFonts w:ascii="Arial Narrow" w:hAnsi="Arial Narrow"/>
      <w:sz w:val="12"/>
    </w:rPr>
  </w:style>
  <w:style w:type="paragraph" w:customStyle="1" w:styleId="TagCite">
    <w:name w:val="Tag/Cite"/>
    <w:basedOn w:val="Normal"/>
    <w:qFormat/>
    <w:rsid w:val="004502D3"/>
    <w:rPr>
      <w:rFonts w:eastAsia="Times New Roman"/>
      <w:b/>
    </w:rPr>
  </w:style>
  <w:style w:type="character" w:customStyle="1" w:styleId="Style11ptItalicUnderline">
    <w:name w:val="Style 11 pt Italic Underline"/>
    <w:basedOn w:val="DefaultParagraphFont"/>
    <w:rsid w:val="004502D3"/>
    <w:rPr>
      <w:i/>
      <w:iCs/>
      <w:sz w:val="20"/>
      <w:u w:val="single"/>
    </w:rPr>
  </w:style>
  <w:style w:type="character" w:customStyle="1" w:styleId="Style11ptItalic">
    <w:name w:val="Style 11 pt Italic"/>
    <w:basedOn w:val="DefaultParagraphFont"/>
    <w:rsid w:val="004502D3"/>
    <w:rPr>
      <w:rFonts w:ascii="Times New Roman" w:hAnsi="Times New Roman"/>
      <w:i/>
      <w:iCs/>
      <w:sz w:val="20"/>
    </w:rPr>
  </w:style>
  <w:style w:type="character" w:customStyle="1" w:styleId="BoldandUnderlineChar">
    <w:name w:val="Bold and Underline Char"/>
    <w:basedOn w:val="DefaultParagraphFont"/>
    <w:link w:val="BoldandUnderline"/>
    <w:locked/>
    <w:rsid w:val="004502D3"/>
    <w:rPr>
      <w:b/>
      <w:u w:val="single"/>
    </w:rPr>
  </w:style>
  <w:style w:type="paragraph" w:customStyle="1" w:styleId="BoldandUnderline">
    <w:name w:val="Bold and Underline"/>
    <w:basedOn w:val="Normal"/>
    <w:link w:val="BoldandUnderlineChar"/>
    <w:qFormat/>
    <w:rsid w:val="004502D3"/>
    <w:rPr>
      <w:rFonts w:asciiTheme="minorHAnsi" w:hAnsiTheme="minorHAnsi"/>
      <w:b/>
      <w:u w:val="single"/>
    </w:rPr>
  </w:style>
  <w:style w:type="character" w:customStyle="1" w:styleId="hdr">
    <w:name w:val="hdr"/>
    <w:basedOn w:val="DefaultParagraphFont"/>
    <w:rsid w:val="004502D3"/>
  </w:style>
  <w:style w:type="paragraph" w:customStyle="1" w:styleId="StyleStyle49ptBold3">
    <w:name w:val="Style Style4 + 9 pt Bold3"/>
    <w:basedOn w:val="Style4"/>
    <w:link w:val="StyleStyle49ptBold3Char"/>
    <w:qFormat/>
    <w:rsid w:val="004502D3"/>
    <w:rPr>
      <w:b/>
      <w:bCs/>
    </w:rPr>
  </w:style>
  <w:style w:type="character" w:customStyle="1" w:styleId="StyleStyle49ptBold3Char">
    <w:name w:val="Style Style4 + 9 pt Bold3 Char"/>
    <w:basedOn w:val="Style4Char"/>
    <w:link w:val="StyleStyle49ptBold3"/>
    <w:rsid w:val="004502D3"/>
    <w:rPr>
      <w:rFonts w:ascii="Calibri" w:eastAsia="Times New Roman" w:hAnsi="Calibri"/>
      <w:b/>
      <w:bCs/>
      <w:u w:val="single"/>
    </w:rPr>
  </w:style>
  <w:style w:type="character" w:customStyle="1" w:styleId="Style9ptUnderline6">
    <w:name w:val="Style 9 pt Underline6"/>
    <w:basedOn w:val="DefaultParagraphFont"/>
    <w:rsid w:val="004502D3"/>
    <w:rPr>
      <w:sz w:val="20"/>
      <w:u w:val="single"/>
    </w:rPr>
  </w:style>
  <w:style w:type="character" w:customStyle="1" w:styleId="ct-with-fmlt">
    <w:name w:val="ct-with-fmlt"/>
    <w:basedOn w:val="DefaultParagraphFont"/>
    <w:rsid w:val="004502D3"/>
  </w:style>
  <w:style w:type="paragraph" w:customStyle="1" w:styleId="TagText">
    <w:name w:val="TagText"/>
    <w:basedOn w:val="Normal"/>
    <w:uiPriority w:val="99"/>
    <w:qFormat/>
    <w:rsid w:val="004502D3"/>
    <w:rPr>
      <w:b/>
    </w:rPr>
  </w:style>
  <w:style w:type="paragraph" w:customStyle="1" w:styleId="StyleStyle49pt">
    <w:name w:val="Style Style4 + 9 pt"/>
    <w:basedOn w:val="Normal"/>
    <w:link w:val="StyleStyle49ptChar"/>
    <w:qFormat/>
    <w:rsid w:val="004502D3"/>
    <w:rPr>
      <w:rFonts w:eastAsia="Times New Roman"/>
      <w:u w:val="single"/>
    </w:rPr>
  </w:style>
  <w:style w:type="character" w:customStyle="1" w:styleId="StyleStyle49ptChar">
    <w:name w:val="Style Style4 + 9 pt Char"/>
    <w:basedOn w:val="DefaultParagraphFont"/>
    <w:link w:val="StyleStyle49pt"/>
    <w:rsid w:val="004502D3"/>
    <w:rPr>
      <w:rFonts w:ascii="Calibri" w:eastAsia="Times New Roman" w:hAnsi="Calibri"/>
      <w:u w:val="single"/>
    </w:rPr>
  </w:style>
  <w:style w:type="paragraph" w:customStyle="1" w:styleId="StyleStyle49ptBold">
    <w:name w:val="Style Style4 + 9 pt Bold"/>
    <w:basedOn w:val="Normal"/>
    <w:link w:val="StyleStyle49ptBoldChar"/>
    <w:qFormat/>
    <w:rsid w:val="004502D3"/>
    <w:rPr>
      <w:rFonts w:eastAsia="Times New Roman"/>
      <w:b/>
      <w:bCs/>
      <w:u w:val="single"/>
    </w:rPr>
  </w:style>
  <w:style w:type="character" w:customStyle="1" w:styleId="StyleStyle49ptBoldChar">
    <w:name w:val="Style Style4 + 9 pt Bold Char"/>
    <w:basedOn w:val="DefaultParagraphFont"/>
    <w:link w:val="StyleStyle49ptBold"/>
    <w:rsid w:val="004502D3"/>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4502D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502D3"/>
    <w:rPr>
      <w:rFonts w:ascii="Calibri" w:eastAsia="Times New Roman" w:hAnsi="Calibri"/>
      <w:b/>
      <w:bCs/>
      <w:i/>
      <w:iCs/>
      <w:u w:val="single"/>
    </w:rPr>
  </w:style>
  <w:style w:type="paragraph" w:customStyle="1" w:styleId="StyleUnderlined11ptBold">
    <w:name w:val="Style Underlined + 11 pt Bold"/>
    <w:link w:val="StyleUnderlined11ptBoldChar"/>
    <w:qFormat/>
    <w:rsid w:val="004502D3"/>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502D3"/>
    <w:rPr>
      <w:rFonts w:ascii="Arial" w:eastAsia="Times New Roman" w:hAnsi="Arial" w:cs="Arial"/>
      <w:b/>
      <w:bCs/>
      <w:szCs w:val="24"/>
      <w:u w:val="single"/>
    </w:rPr>
  </w:style>
  <w:style w:type="paragraph" w:customStyle="1" w:styleId="StyleUnderlined11pt">
    <w:name w:val="Style Underlined + 11 pt"/>
    <w:link w:val="StyleUnderlined11ptChar"/>
    <w:qFormat/>
    <w:rsid w:val="004502D3"/>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502D3"/>
    <w:rPr>
      <w:rFonts w:ascii="Arial" w:eastAsia="Times New Roman" w:hAnsi="Arial" w:cs="Arial"/>
      <w:szCs w:val="24"/>
      <w:u w:val="single"/>
    </w:rPr>
  </w:style>
  <w:style w:type="character" w:customStyle="1" w:styleId="newscontent">
    <w:name w:val="newscontent"/>
    <w:rsid w:val="004502D3"/>
  </w:style>
  <w:style w:type="character" w:customStyle="1" w:styleId="StyleUnderlinePatternClearYellow">
    <w:name w:val="Style Underline Pattern: Clear (Yellow)"/>
    <w:basedOn w:val="DefaultParagraphFont"/>
    <w:rsid w:val="004502D3"/>
    <w:rPr>
      <w:u w:val="single"/>
      <w:shd w:val="clear" w:color="auto" w:fill="00FF00"/>
    </w:rPr>
  </w:style>
  <w:style w:type="paragraph" w:customStyle="1" w:styleId="StyleUnderlineChar11pt3">
    <w:name w:val="Style Underline Char + 11 pt3"/>
    <w:link w:val="StyleUnderlineChar11pt3Char"/>
    <w:qFormat/>
    <w:rsid w:val="004502D3"/>
    <w:rPr>
      <w:rFonts w:ascii="Arial Narrow" w:eastAsia="Times New Roman" w:hAnsi="Arial Narrow" w:cs="Arial"/>
      <w:szCs w:val="24"/>
      <w:u w:val="single"/>
    </w:rPr>
  </w:style>
  <w:style w:type="character" w:customStyle="1" w:styleId="StyleUnderlineChar11pt3Char">
    <w:name w:val="Style Underline Char + 11 pt3 Char"/>
    <w:basedOn w:val="IntenseEmphasis"/>
    <w:link w:val="StyleUnderlineChar11pt3"/>
    <w:rsid w:val="004502D3"/>
    <w:rPr>
      <w:rFonts w:ascii="Arial Narrow" w:eastAsia="Times New Roman" w:hAnsi="Arial Narrow" w:cs="Arial"/>
      <w:szCs w:val="24"/>
      <w:u w:val="single"/>
    </w:rPr>
  </w:style>
  <w:style w:type="character" w:customStyle="1" w:styleId="StyleBoldUnderline1">
    <w:name w:val="Style Bold Underline1"/>
    <w:basedOn w:val="DefaultParagraphFont"/>
    <w:rsid w:val="004502D3"/>
    <w:rPr>
      <w:b w:val="0"/>
      <w:bCs/>
      <w:u w:val="single"/>
    </w:rPr>
  </w:style>
  <w:style w:type="character" w:customStyle="1" w:styleId="date-display-single">
    <w:name w:val="date-display-single"/>
    <w:basedOn w:val="DefaultParagraphFont"/>
    <w:rsid w:val="004502D3"/>
  </w:style>
  <w:style w:type="character" w:customStyle="1" w:styleId="BodyTextChar1">
    <w:name w:val="Body Text Char1"/>
    <w:aliases w:val="Very Small Text Char1"/>
    <w:basedOn w:val="DefaultParagraphFont"/>
    <w:uiPriority w:val="99"/>
    <w:rsid w:val="004502D3"/>
    <w:rPr>
      <w:rFonts w:ascii="Times New Roman" w:hAnsi="Times New Roman" w:cs="Times New Roman"/>
      <w:sz w:val="20"/>
    </w:rPr>
  </w:style>
  <w:style w:type="paragraph" w:customStyle="1" w:styleId="Cite2">
    <w:name w:val="Cite 2"/>
    <w:basedOn w:val="Normal"/>
    <w:qFormat/>
    <w:rsid w:val="004502D3"/>
    <w:rPr>
      <w:rFonts w:eastAsia="MS Mincho"/>
      <w:b/>
      <w:u w:val="single"/>
    </w:rPr>
  </w:style>
  <w:style w:type="character" w:customStyle="1" w:styleId="StyleunderlineBold">
    <w:name w:val="Style underline + Bold"/>
    <w:basedOn w:val="underline"/>
    <w:rsid w:val="004502D3"/>
    <w:rPr>
      <w:rFonts w:ascii="Times New Roman" w:hAnsi="Times New Roman" w:cs="Times New Roman"/>
      <w:b w:val="0"/>
      <w:bCs/>
      <w:sz w:val="20"/>
      <w:u w:val="single"/>
    </w:rPr>
  </w:style>
  <w:style w:type="paragraph" w:customStyle="1" w:styleId="cards0">
    <w:name w:val="cards"/>
    <w:basedOn w:val="Cites0"/>
    <w:qFormat/>
    <w:rsid w:val="004502D3"/>
    <w:pPr>
      <w:widowControl/>
      <w:jc w:val="left"/>
    </w:pPr>
    <w:rPr>
      <w:szCs w:val="22"/>
    </w:rPr>
  </w:style>
  <w:style w:type="character" w:customStyle="1" w:styleId="Style10ptUnderline">
    <w:name w:val="Style 10 pt Underline"/>
    <w:basedOn w:val="DefaultParagraphFont"/>
    <w:rsid w:val="004502D3"/>
    <w:rPr>
      <w:sz w:val="20"/>
      <w:u w:val="single"/>
    </w:rPr>
  </w:style>
  <w:style w:type="character" w:styleId="HTMLCite">
    <w:name w:val="HTML Cite"/>
    <w:uiPriority w:val="99"/>
    <w:rsid w:val="004502D3"/>
    <w:rPr>
      <w:i/>
      <w:iCs/>
    </w:rPr>
  </w:style>
  <w:style w:type="character" w:customStyle="1" w:styleId="slug-pub-date">
    <w:name w:val="slug-pub-date"/>
    <w:basedOn w:val="DefaultParagraphFont"/>
    <w:rsid w:val="004502D3"/>
  </w:style>
  <w:style w:type="character" w:customStyle="1" w:styleId="slug-vol">
    <w:name w:val="slug-vol"/>
    <w:basedOn w:val="DefaultParagraphFont"/>
    <w:rsid w:val="004502D3"/>
  </w:style>
  <w:style w:type="character" w:customStyle="1" w:styleId="slug-issue">
    <w:name w:val="slug-issue"/>
    <w:basedOn w:val="DefaultParagraphFont"/>
    <w:rsid w:val="004502D3"/>
  </w:style>
  <w:style w:type="character" w:customStyle="1" w:styleId="slug-pages">
    <w:name w:val="slug-pages"/>
    <w:basedOn w:val="DefaultParagraphFont"/>
    <w:rsid w:val="004502D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502D3"/>
    <w:rPr>
      <w:b/>
      <w:bCs/>
      <w:strike w:val="0"/>
      <w:dstrike w:val="0"/>
      <w:sz w:val="24"/>
      <w:u w:val="none"/>
      <w:effect w:val="none"/>
    </w:rPr>
  </w:style>
  <w:style w:type="paragraph" w:customStyle="1" w:styleId="Tag2">
    <w:name w:val="Tag2"/>
    <w:basedOn w:val="Normal"/>
    <w:autoRedefine/>
    <w:qFormat/>
    <w:rsid w:val="004502D3"/>
    <w:pPr>
      <w:spacing w:before="120"/>
    </w:pPr>
    <w:rPr>
      <w:b/>
      <w:sz w:val="26"/>
    </w:rPr>
  </w:style>
  <w:style w:type="character" w:customStyle="1" w:styleId="tagchar">
    <w:name w:val="tagchar"/>
    <w:basedOn w:val="DefaultParagraphFont"/>
    <w:rsid w:val="004502D3"/>
  </w:style>
  <w:style w:type="paragraph" w:customStyle="1" w:styleId="NormalText">
    <w:name w:val="Normal Text"/>
    <w:basedOn w:val="Normal"/>
    <w:link w:val="NormalTextChar"/>
    <w:autoRedefine/>
    <w:qFormat/>
    <w:rsid w:val="004502D3"/>
    <w:pPr>
      <w:jc w:val="both"/>
    </w:pPr>
    <w:rPr>
      <w:rFonts w:eastAsia="Times New Roman"/>
      <w:szCs w:val="26"/>
    </w:rPr>
  </w:style>
  <w:style w:type="character" w:customStyle="1" w:styleId="pmterms11">
    <w:name w:val="pmterms11"/>
    <w:basedOn w:val="DefaultParagraphFont"/>
    <w:rsid w:val="004502D3"/>
    <w:rPr>
      <w:b/>
      <w:bCs/>
      <w:i w:val="0"/>
      <w:iCs w:val="0"/>
      <w:color w:val="000000"/>
    </w:rPr>
  </w:style>
  <w:style w:type="character" w:customStyle="1" w:styleId="StyleUnderlineChar9ptBold">
    <w:name w:val="Style Underline Char + 9 pt Bold"/>
    <w:basedOn w:val="DefaultParagraphFont"/>
    <w:rsid w:val="004502D3"/>
    <w:rPr>
      <w:rFonts w:ascii="Times New Roman" w:hAnsi="Times New Roman"/>
      <w:b/>
      <w:bCs/>
      <w:sz w:val="20"/>
      <w:u w:val="single"/>
      <w:lang w:val="en-US" w:eastAsia="en-US" w:bidi="ar-SA"/>
    </w:rPr>
  </w:style>
  <w:style w:type="character" w:customStyle="1" w:styleId="Style8pt">
    <w:name w:val="Style 8 pt"/>
    <w:basedOn w:val="DefaultParagraphFont"/>
    <w:rsid w:val="004502D3"/>
    <w:rPr>
      <w:sz w:val="20"/>
    </w:rPr>
  </w:style>
  <w:style w:type="character" w:customStyle="1" w:styleId="UnderlineChar5Char">
    <w:name w:val="Underline Char5 Char"/>
    <w:basedOn w:val="DefaultParagraphFont"/>
    <w:rsid w:val="004502D3"/>
    <w:rPr>
      <w:szCs w:val="24"/>
      <w:u w:val="single"/>
      <w:lang w:val="en-US" w:eastAsia="en-US" w:bidi="ar-SA"/>
    </w:rPr>
  </w:style>
  <w:style w:type="character" w:customStyle="1" w:styleId="BoldandUnderlineChar2Char1">
    <w:name w:val="Bold and Underline Char2 Char1"/>
    <w:basedOn w:val="DefaultParagraphFont"/>
    <w:rsid w:val="004502D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502D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502D3"/>
    <w:rPr>
      <w:szCs w:val="24"/>
      <w:u w:val="single"/>
      <w:lang w:val="en-US" w:eastAsia="en-US" w:bidi="ar-SA"/>
    </w:rPr>
  </w:style>
  <w:style w:type="paragraph" w:customStyle="1" w:styleId="Language">
    <w:name w:val="Language"/>
    <w:basedOn w:val="Normal"/>
    <w:link w:val="LanguageChar"/>
    <w:qFormat/>
    <w:rsid w:val="004502D3"/>
    <w:rPr>
      <w:rFonts w:eastAsia="Times New Roman"/>
      <w:strike/>
      <w:szCs w:val="20"/>
    </w:rPr>
  </w:style>
  <w:style w:type="character" w:customStyle="1" w:styleId="LanguageChar">
    <w:name w:val="Language Char"/>
    <w:basedOn w:val="DefaultParagraphFont"/>
    <w:link w:val="Language"/>
    <w:rsid w:val="004502D3"/>
    <w:rPr>
      <w:rFonts w:ascii="Calibri" w:eastAsia="Times New Roman" w:hAnsi="Calibri"/>
      <w:strike/>
      <w:szCs w:val="20"/>
    </w:rPr>
  </w:style>
  <w:style w:type="paragraph" w:customStyle="1" w:styleId="UnderlineChar3">
    <w:name w:val="Underline Char3"/>
    <w:basedOn w:val="Normal"/>
    <w:link w:val="UnderlineChar3Char"/>
    <w:qFormat/>
    <w:rsid w:val="004502D3"/>
    <w:rPr>
      <w:rFonts w:eastAsia="Times New Roman"/>
      <w:u w:val="single"/>
    </w:rPr>
  </w:style>
  <w:style w:type="character" w:customStyle="1" w:styleId="UnderlineChar3Char">
    <w:name w:val="Underline Char3 Char"/>
    <w:basedOn w:val="DefaultParagraphFont"/>
    <w:link w:val="UnderlineChar3"/>
    <w:rsid w:val="004502D3"/>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4502D3"/>
    <w:rPr>
      <w:rFonts w:eastAsia="Times New Roman"/>
      <w:b/>
      <w:u w:val="single"/>
    </w:rPr>
  </w:style>
  <w:style w:type="character" w:customStyle="1" w:styleId="BoldandUnderlineChar3CharChar">
    <w:name w:val="Bold and Underline Char3 Char Char"/>
    <w:basedOn w:val="DefaultParagraphFont"/>
    <w:link w:val="BoldandUnderlineChar3Char"/>
    <w:rsid w:val="004502D3"/>
    <w:rPr>
      <w:rFonts w:ascii="Calibri" w:eastAsia="Times New Roman" w:hAnsi="Calibri"/>
      <w:b/>
      <w:u w:val="single"/>
    </w:rPr>
  </w:style>
  <w:style w:type="character" w:customStyle="1" w:styleId="UnderlineChar1">
    <w:name w:val="Underline Char1"/>
    <w:basedOn w:val="DefaultParagraphFont"/>
    <w:rsid w:val="004502D3"/>
    <w:rPr>
      <w:szCs w:val="24"/>
      <w:u w:val="single"/>
      <w:lang w:val="en-US" w:eastAsia="en-US" w:bidi="ar-SA"/>
    </w:rPr>
  </w:style>
  <w:style w:type="character" w:customStyle="1" w:styleId="BoldandUnderlineChar1Char2Char">
    <w:name w:val="Bold and Underline Char1 Char2 Char"/>
    <w:basedOn w:val="DefaultParagraphFont"/>
    <w:rsid w:val="004502D3"/>
    <w:rPr>
      <w:b/>
      <w:szCs w:val="24"/>
      <w:u w:val="single"/>
      <w:lang w:val="en-US" w:eastAsia="en-US" w:bidi="ar-SA"/>
    </w:rPr>
  </w:style>
  <w:style w:type="character" w:customStyle="1" w:styleId="SmalltextChar">
    <w:name w:val="Small text Char"/>
    <w:aliases w:val="Quote1 Char1"/>
    <w:link w:val="Smalltext"/>
    <w:rsid w:val="004502D3"/>
    <w:rPr>
      <w:rFonts w:ascii="Arial Narrow" w:eastAsia="Times New Roman" w:hAnsi="Arial Narrow"/>
    </w:rPr>
  </w:style>
  <w:style w:type="paragraph" w:customStyle="1" w:styleId="HotRoute">
    <w:name w:val="Hot Route"/>
    <w:basedOn w:val="Normal"/>
    <w:link w:val="HotRouteChar0"/>
    <w:qFormat/>
    <w:rsid w:val="004502D3"/>
    <w:pPr>
      <w:ind w:left="144"/>
    </w:pPr>
    <w:rPr>
      <w:rFonts w:eastAsia="Times New Roman"/>
    </w:rPr>
  </w:style>
  <w:style w:type="paragraph" w:customStyle="1" w:styleId="Cardstyle0">
    <w:name w:val="Cardstyle"/>
    <w:basedOn w:val="Normal"/>
    <w:next w:val="Normal"/>
    <w:qFormat/>
    <w:rsid w:val="004502D3"/>
    <w:rPr>
      <w:rFonts w:eastAsia="Times New Roman"/>
    </w:rPr>
  </w:style>
  <w:style w:type="character" w:customStyle="1" w:styleId="Style12ptBoldUnderline1">
    <w:name w:val="Style 12 pt Bold Underline1"/>
    <w:basedOn w:val="DefaultParagraphFont"/>
    <w:rsid w:val="004502D3"/>
    <w:rPr>
      <w:b/>
      <w:bCs/>
      <w:sz w:val="24"/>
      <w:u w:val="single"/>
    </w:rPr>
  </w:style>
  <w:style w:type="character" w:customStyle="1" w:styleId="StyleEmphasisArial12ptBoldNotItalic">
    <w:name w:val="Style Emphasis + Arial 12 pt Bold Not Italic"/>
    <w:basedOn w:val="Emphasis"/>
    <w:rsid w:val="004502D3"/>
    <w:rPr>
      <w:rFonts w:ascii="Arial" w:hAnsi="Arial" w:cs="Times New Roman"/>
      <w:b w:val="0"/>
      <w:bCs/>
      <w:i/>
      <w:iCs/>
      <w:sz w:val="24"/>
      <w:u w:val="single"/>
      <w:bdr w:val="single" w:sz="8" w:space="0" w:color="auto"/>
    </w:rPr>
  </w:style>
  <w:style w:type="character" w:customStyle="1" w:styleId="DebateHighlighted">
    <w:name w:val="Debate Highlighted"/>
    <w:qFormat/>
    <w:rsid w:val="004502D3"/>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502D3"/>
    <w:rPr>
      <w:rFonts w:ascii="SimSun" w:eastAsia="SimSun" w:hAnsi="SimSun"/>
      <w:sz w:val="15"/>
      <w:lang w:eastAsia="zh-CN"/>
    </w:rPr>
  </w:style>
  <w:style w:type="paragraph" w:customStyle="1" w:styleId="UnreadText">
    <w:name w:val="Unread Text"/>
    <w:basedOn w:val="Normal"/>
    <w:next w:val="Normal"/>
    <w:link w:val="UnreadTextChar"/>
    <w:autoRedefine/>
    <w:qFormat/>
    <w:rsid w:val="004502D3"/>
    <w:pPr>
      <w:ind w:left="360"/>
    </w:pPr>
    <w:rPr>
      <w:rFonts w:ascii="SimSun" w:eastAsia="SimSun" w:hAnsi="SimSun"/>
      <w:sz w:val="15"/>
      <w:lang w:eastAsia="zh-CN"/>
    </w:rPr>
  </w:style>
  <w:style w:type="paragraph" w:customStyle="1" w:styleId="AuthorDate">
    <w:name w:val="AuthorDate"/>
    <w:next w:val="Normal"/>
    <w:link w:val="AuthorDateChar"/>
    <w:qFormat/>
    <w:rsid w:val="004502D3"/>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4502D3"/>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4502D3"/>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502D3"/>
    <w:rPr>
      <w:rFonts w:ascii="Times New Roman" w:hAnsi="Times New Roman"/>
      <w:sz w:val="20"/>
      <w:u w:val="single"/>
      <w:bdr w:val="none" w:sz="0" w:space="0" w:color="auto"/>
      <w:shd w:val="clear" w:color="auto" w:fill="C0C0C0"/>
    </w:rPr>
  </w:style>
  <w:style w:type="character" w:customStyle="1" w:styleId="smallChar">
    <w:name w:val="small Char"/>
    <w:rsid w:val="004502D3"/>
    <w:rPr>
      <w:rFonts w:ascii="Calibri" w:eastAsia="Calibri" w:hAnsi="Calibri" w:cs="Calibri"/>
      <w:sz w:val="16"/>
      <w:szCs w:val="20"/>
      <w:lang w:val="x-none" w:eastAsia="x-none"/>
    </w:rPr>
  </w:style>
  <w:style w:type="paragraph" w:customStyle="1" w:styleId="HotRoute0">
    <w:name w:val="Hot Route!"/>
    <w:basedOn w:val="Normal"/>
    <w:qFormat/>
    <w:rsid w:val="004502D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502D3"/>
    <w:rPr>
      <w:rFonts w:ascii="Times New Roman" w:hAnsi="Times New Roman" w:cs="Times New Roman"/>
      <w:sz w:val="16"/>
      <w:szCs w:val="16"/>
    </w:rPr>
  </w:style>
  <w:style w:type="character" w:customStyle="1" w:styleId="BodyText2Char1">
    <w:name w:val="Body Text 2 Char1"/>
    <w:basedOn w:val="DefaultParagraphFont"/>
    <w:semiHidden/>
    <w:rsid w:val="004502D3"/>
    <w:rPr>
      <w:rFonts w:ascii="Times New Roman" w:hAnsi="Times New Roman" w:cs="Times New Roman"/>
      <w:sz w:val="20"/>
    </w:rPr>
  </w:style>
  <w:style w:type="character" w:customStyle="1" w:styleId="Heading2Char1CharCharCharCharCharC">
    <w:name w:val="Heading 2 Char1 Char Char Char Char Char C"/>
    <w:rsid w:val="004502D3"/>
    <w:rPr>
      <w:rFonts w:cs="Arial"/>
      <w:b/>
      <w:bCs/>
      <w:iCs/>
      <w:sz w:val="24"/>
      <w:szCs w:val="28"/>
      <w:lang w:val="en-US" w:eastAsia="en-US" w:bidi="ar-SA"/>
    </w:rPr>
  </w:style>
  <w:style w:type="character" w:customStyle="1" w:styleId="underline1">
    <w:name w:val="underline1"/>
    <w:basedOn w:val="DefaultParagraphFont"/>
    <w:rsid w:val="004502D3"/>
    <w:rPr>
      <w:u w:val="single"/>
    </w:rPr>
  </w:style>
  <w:style w:type="character" w:customStyle="1" w:styleId="author0">
    <w:name w:val="author"/>
    <w:basedOn w:val="DefaultParagraphFont"/>
    <w:rsid w:val="004502D3"/>
    <w:rPr>
      <w:rFonts w:ascii="Times New Roman" w:hAnsi="Times New Roman"/>
      <w:b/>
      <w:sz w:val="24"/>
    </w:rPr>
  </w:style>
  <w:style w:type="character" w:customStyle="1" w:styleId="FontStyle291">
    <w:name w:val="Font Style291"/>
    <w:basedOn w:val="DefaultParagraphFont"/>
    <w:uiPriority w:val="99"/>
    <w:rsid w:val="004502D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502D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502D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502D3"/>
    <w:rPr>
      <w:rFonts w:ascii="Calibri" w:eastAsia="Times New Roman" w:hAnsi="Calibri"/>
    </w:rPr>
  </w:style>
  <w:style w:type="paragraph" w:customStyle="1" w:styleId="Cards1">
    <w:name w:val="Cards1"/>
    <w:basedOn w:val="Normal"/>
    <w:link w:val="Cards1Char"/>
    <w:qFormat/>
    <w:rsid w:val="004502D3"/>
    <w:pPr>
      <w:ind w:left="288"/>
    </w:pPr>
    <w:rPr>
      <w:rFonts w:eastAsia="Times New Roman"/>
      <w:u w:val="single"/>
    </w:rPr>
  </w:style>
  <w:style w:type="character" w:customStyle="1" w:styleId="Cards1Char">
    <w:name w:val="Cards1 Char"/>
    <w:basedOn w:val="DefaultParagraphFont"/>
    <w:link w:val="Cards1"/>
    <w:rsid w:val="004502D3"/>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4502D3"/>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502D3"/>
    <w:rPr>
      <w:rFonts w:ascii="Arial" w:eastAsia="Calibri" w:hAnsi="Arial" w:cs="Arial"/>
      <w:u w:val="single"/>
    </w:rPr>
  </w:style>
  <w:style w:type="character" w:customStyle="1" w:styleId="EmphasizeThis">
    <w:name w:val="EmphasizeThis"/>
    <w:rsid w:val="004502D3"/>
    <w:rPr>
      <w:rFonts w:ascii="Georgia" w:hAnsi="Georgia"/>
      <w:b/>
      <w:iCs/>
      <w:sz w:val="24"/>
      <w:u w:val="thick"/>
    </w:rPr>
  </w:style>
  <w:style w:type="paragraph" w:customStyle="1" w:styleId="Stylecard8pt">
    <w:name w:val="Style card + 8 pt"/>
    <w:basedOn w:val="Normal"/>
    <w:link w:val="Stylecard8ptChar"/>
    <w:qFormat/>
    <w:rsid w:val="004502D3"/>
    <w:pPr>
      <w:ind w:left="288" w:right="288"/>
    </w:pPr>
    <w:rPr>
      <w:color w:val="000000"/>
      <w:u w:val="single"/>
      <w:lang w:eastAsia="ar-SA"/>
    </w:rPr>
  </w:style>
  <w:style w:type="character" w:customStyle="1" w:styleId="Stylecard8ptChar">
    <w:name w:val="Style card + 8 pt Char"/>
    <w:basedOn w:val="cardChar"/>
    <w:link w:val="Stylecard8pt"/>
    <w:rsid w:val="004502D3"/>
    <w:rPr>
      <w:rFonts w:ascii="Calibri" w:hAnsi="Calibri"/>
      <w:color w:val="000000"/>
      <w:u w:val="single"/>
      <w:lang w:eastAsia="ar-SA"/>
    </w:rPr>
  </w:style>
  <w:style w:type="character" w:customStyle="1" w:styleId="bhl">
    <w:name w:val="bhl"/>
    <w:basedOn w:val="DefaultParagraphFont"/>
    <w:rsid w:val="004502D3"/>
  </w:style>
  <w:style w:type="paragraph" w:customStyle="1" w:styleId="TagGA11">
    <w:name w:val="Tag GA 11"/>
    <w:basedOn w:val="TOC1"/>
    <w:qFormat/>
    <w:rsid w:val="004502D3"/>
    <w:pPr>
      <w:spacing w:before="0" w:after="160"/>
    </w:pPr>
    <w:rPr>
      <w:rFonts w:eastAsia="Calibri"/>
      <w:u w:val="none"/>
      <w:lang w:bidi="ar-SA"/>
    </w:rPr>
  </w:style>
  <w:style w:type="paragraph" w:customStyle="1" w:styleId="CiteCard">
    <w:name w:val="Cite/Card"/>
    <w:basedOn w:val="TOC2"/>
    <w:qFormat/>
    <w:rsid w:val="004502D3"/>
    <w:pPr>
      <w:tabs>
        <w:tab w:val="left" w:pos="4360"/>
      </w:tabs>
      <w:ind w:left="220"/>
    </w:pPr>
    <w:rPr>
      <w:rFonts w:eastAsia="Calibri"/>
      <w:sz w:val="22"/>
      <w:lang w:bidi="ar-SA"/>
    </w:rPr>
  </w:style>
  <w:style w:type="character" w:customStyle="1" w:styleId="CardTextUnderlinedChar">
    <w:name w:val="Card Text Underlined Char"/>
    <w:basedOn w:val="DefaultParagraphFont"/>
    <w:rsid w:val="004502D3"/>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4502D3"/>
    <w:rPr>
      <w:rFonts w:ascii="Tahoma" w:hAnsi="Tahoma" w:cs="Tahoma"/>
      <w:sz w:val="16"/>
      <w:szCs w:val="16"/>
    </w:rPr>
  </w:style>
  <w:style w:type="character" w:customStyle="1" w:styleId="addmd">
    <w:name w:val="addmd"/>
    <w:basedOn w:val="DefaultParagraphFont"/>
    <w:rsid w:val="004502D3"/>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502D3"/>
    <w:rPr>
      <w:rFonts w:ascii="Arial" w:hAnsi="Arial"/>
      <w:b/>
      <w:sz w:val="26"/>
    </w:rPr>
  </w:style>
  <w:style w:type="paragraph" w:styleId="FootnoteText">
    <w:name w:val="footnote text"/>
    <w:basedOn w:val="Normal"/>
    <w:link w:val="FootnoteTextChar"/>
    <w:uiPriority w:val="99"/>
    <w:unhideWhenUsed/>
    <w:qFormat/>
    <w:rsid w:val="004502D3"/>
    <w:rPr>
      <w:rFonts w:eastAsia="Calibri"/>
      <w:szCs w:val="20"/>
      <w:lang w:eastAsia="zh-CN"/>
    </w:rPr>
  </w:style>
  <w:style w:type="character" w:customStyle="1" w:styleId="FootnoteTextChar">
    <w:name w:val="Footnote Text Char"/>
    <w:basedOn w:val="DefaultParagraphFont"/>
    <w:link w:val="FootnoteText"/>
    <w:uiPriority w:val="99"/>
    <w:rsid w:val="004502D3"/>
    <w:rPr>
      <w:rFonts w:ascii="Calibri" w:eastAsia="Calibri" w:hAnsi="Calibri"/>
      <w:szCs w:val="20"/>
      <w:lang w:eastAsia="zh-CN"/>
    </w:rPr>
  </w:style>
  <w:style w:type="character" w:customStyle="1" w:styleId="UnderlinedTextCharChar">
    <w:name w:val="Underlined Text Char Char"/>
    <w:basedOn w:val="DefaultParagraphFont"/>
    <w:rsid w:val="004502D3"/>
    <w:rPr>
      <w:rFonts w:cs="Arial"/>
      <w:bCs/>
      <w:noProof w:val="0"/>
      <w:szCs w:val="26"/>
      <w:u w:val="single"/>
      <w:lang w:val="en-US" w:eastAsia="en-US" w:bidi="ar-SA"/>
    </w:rPr>
  </w:style>
  <w:style w:type="character" w:customStyle="1" w:styleId="StyleTimesNewRoman12ptBold">
    <w:name w:val="Style Times New Roman 12 pt Bold"/>
    <w:rsid w:val="004502D3"/>
    <w:rPr>
      <w:b/>
      <w:bCs/>
      <w:sz w:val="24"/>
    </w:rPr>
  </w:style>
  <w:style w:type="character" w:customStyle="1" w:styleId="CardText1Char">
    <w:name w:val="Card Text 1 Char"/>
    <w:rsid w:val="004502D3"/>
    <w:rPr>
      <w:rFonts w:ascii="Georgia" w:hAnsi="Georgia"/>
      <w:color w:val="000000"/>
      <w:sz w:val="22"/>
      <w:szCs w:val="22"/>
      <w:u w:val="single"/>
    </w:rPr>
  </w:style>
  <w:style w:type="character" w:customStyle="1" w:styleId="BoldUnderlining">
    <w:name w:val="Bold Underlining"/>
    <w:rsid w:val="004502D3"/>
    <w:rPr>
      <w:u w:val="single"/>
    </w:rPr>
  </w:style>
  <w:style w:type="character" w:customStyle="1" w:styleId="Intemphasis">
    <w:name w:val="Intemphasis"/>
    <w:uiPriority w:val="1"/>
    <w:qFormat/>
    <w:rsid w:val="004502D3"/>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502D3"/>
    <w:pPr>
      <w:ind w:left="288" w:right="288"/>
    </w:pPr>
    <w:rPr>
      <w:szCs w:val="16"/>
    </w:rPr>
  </w:style>
  <w:style w:type="character" w:customStyle="1" w:styleId="cardtextChar2">
    <w:name w:val="cardtext Char"/>
    <w:basedOn w:val="DefaultParagraphFont"/>
    <w:link w:val="cardtext0"/>
    <w:rsid w:val="004502D3"/>
    <w:rPr>
      <w:rFonts w:ascii="Calibri" w:hAnsi="Calibri"/>
      <w:szCs w:val="16"/>
    </w:rPr>
  </w:style>
  <w:style w:type="character" w:customStyle="1" w:styleId="BoldUnderlineChar1">
    <w:name w:val="BoldUnderline Char1"/>
    <w:rsid w:val="004502D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502D3"/>
    <w:pPr>
      <w:spacing w:after="200"/>
      <w:contextualSpacing/>
    </w:pPr>
    <w:rPr>
      <w:rFonts w:eastAsia="Calibri"/>
      <w:u w:val="single"/>
    </w:rPr>
  </w:style>
  <w:style w:type="character" w:customStyle="1" w:styleId="UnderlinedCardTextChar">
    <w:name w:val="Underlined Card Text Char"/>
    <w:link w:val="UnderlinedCardText"/>
    <w:rsid w:val="004502D3"/>
    <w:rPr>
      <w:rFonts w:ascii="Calibri" w:eastAsia="Calibri" w:hAnsi="Calibri"/>
      <w:u w:val="single"/>
    </w:rPr>
  </w:style>
  <w:style w:type="character" w:customStyle="1" w:styleId="Hyperlink6">
    <w:name w:val="Hyperlink6"/>
    <w:basedOn w:val="DefaultParagraphFont"/>
    <w:rsid w:val="004502D3"/>
    <w:rPr>
      <w:color w:val="3300CC"/>
      <w:u w:val="single"/>
    </w:rPr>
  </w:style>
  <w:style w:type="paragraph" w:customStyle="1" w:styleId="Tag12">
    <w:name w:val="Tag12"/>
    <w:basedOn w:val="Normal"/>
    <w:qFormat/>
    <w:rsid w:val="004502D3"/>
    <w:pPr>
      <w:contextualSpacing/>
    </w:pPr>
    <w:rPr>
      <w:rFonts w:eastAsia="Cambria"/>
      <w:b/>
    </w:rPr>
  </w:style>
  <w:style w:type="paragraph" w:customStyle="1" w:styleId="Shrink8">
    <w:name w:val="Shrink8"/>
    <w:basedOn w:val="Normal"/>
    <w:qFormat/>
    <w:rsid w:val="004502D3"/>
    <w:rPr>
      <w:rFonts w:eastAsia="Cambria"/>
    </w:rPr>
  </w:style>
  <w:style w:type="character" w:customStyle="1" w:styleId="highlight2">
    <w:name w:val="highlight2"/>
    <w:rsid w:val="004502D3"/>
    <w:rPr>
      <w:rFonts w:ascii="Arial" w:hAnsi="Arial"/>
      <w:b/>
      <w:sz w:val="19"/>
      <w:u w:val="thick"/>
      <w:bdr w:val="none" w:sz="0" w:space="0" w:color="auto"/>
      <w:shd w:val="clear" w:color="auto" w:fill="auto"/>
    </w:rPr>
  </w:style>
  <w:style w:type="character" w:customStyle="1" w:styleId="citation">
    <w:name w:val="citation"/>
    <w:basedOn w:val="DefaultParagraphFont"/>
    <w:rsid w:val="004502D3"/>
  </w:style>
  <w:style w:type="paragraph" w:customStyle="1" w:styleId="UnderlineText">
    <w:name w:val="Underline Text"/>
    <w:basedOn w:val="Normal"/>
    <w:link w:val="UnderlineTextChar"/>
    <w:qFormat/>
    <w:rsid w:val="004502D3"/>
    <w:pPr>
      <w:ind w:left="288"/>
    </w:pPr>
    <w:rPr>
      <w:rFonts w:eastAsia="Times New Roman"/>
      <w:u w:val="single"/>
    </w:rPr>
  </w:style>
  <w:style w:type="character" w:customStyle="1" w:styleId="UnderlineTextChar">
    <w:name w:val="Underline Text Char"/>
    <w:basedOn w:val="DefaultParagraphFont"/>
    <w:link w:val="UnderlineText"/>
    <w:rsid w:val="004502D3"/>
    <w:rPr>
      <w:rFonts w:ascii="Calibri" w:eastAsia="Times New Roman" w:hAnsi="Calibri"/>
      <w:u w:val="single"/>
    </w:rPr>
  </w:style>
  <w:style w:type="character" w:customStyle="1" w:styleId="il">
    <w:name w:val="il"/>
    <w:basedOn w:val="DefaultParagraphFont"/>
    <w:rsid w:val="004502D3"/>
  </w:style>
  <w:style w:type="character" w:customStyle="1" w:styleId="commentstext">
    <w:name w:val="comments_text"/>
    <w:uiPriority w:val="99"/>
    <w:rsid w:val="004502D3"/>
    <w:rPr>
      <w:rFonts w:cs="Times New Roman"/>
    </w:rPr>
  </w:style>
  <w:style w:type="paragraph" w:customStyle="1" w:styleId="Heading42">
    <w:name w:val="Heading 42"/>
    <w:basedOn w:val="Normal"/>
    <w:qFormat/>
    <w:rsid w:val="004502D3"/>
    <w:rPr>
      <w:rFonts w:eastAsia="Times New Roman"/>
    </w:rPr>
  </w:style>
  <w:style w:type="paragraph" w:customStyle="1" w:styleId="DebateNormal">
    <w:name w:val="DebateNormal"/>
    <w:basedOn w:val="Normal"/>
    <w:link w:val="DebateNormalChar"/>
    <w:qFormat/>
    <w:rsid w:val="004502D3"/>
    <w:pPr>
      <w:spacing w:line="276" w:lineRule="auto"/>
    </w:pPr>
    <w:rPr>
      <w:rFonts w:eastAsia="Calibri"/>
      <w:szCs w:val="20"/>
    </w:rPr>
  </w:style>
  <w:style w:type="character" w:customStyle="1" w:styleId="DebateNormalChar">
    <w:name w:val="DebateNormal Char"/>
    <w:basedOn w:val="DefaultParagraphFont"/>
    <w:link w:val="DebateNormal"/>
    <w:rsid w:val="004502D3"/>
    <w:rPr>
      <w:rFonts w:ascii="Calibri" w:eastAsia="Calibri" w:hAnsi="Calibri"/>
      <w:szCs w:val="20"/>
    </w:rPr>
  </w:style>
  <w:style w:type="paragraph" w:customStyle="1" w:styleId="DebateEmphasis">
    <w:name w:val="DebateEmphasis"/>
    <w:basedOn w:val="Normal"/>
    <w:link w:val="DebateEmphasisChar"/>
    <w:qFormat/>
    <w:rsid w:val="004502D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502D3"/>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4502D3"/>
    <w:rPr>
      <w:rFonts w:ascii="Times New Roman" w:eastAsia="Cambria" w:hAnsi="Times New Roman" w:cs="Times New Roman"/>
      <w:sz w:val="20"/>
      <w:szCs w:val="22"/>
    </w:rPr>
  </w:style>
  <w:style w:type="paragraph" w:customStyle="1" w:styleId="NormalCite">
    <w:name w:val="NormalCite"/>
    <w:link w:val="NormalCiteChar"/>
    <w:qFormat/>
    <w:rsid w:val="004502D3"/>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502D3"/>
    <w:rPr>
      <w:rFonts w:ascii="Times New Roman" w:hAnsi="Times New Roman" w:cs="Times New Roman"/>
      <w:sz w:val="18"/>
    </w:rPr>
  </w:style>
  <w:style w:type="character" w:customStyle="1" w:styleId="articletext">
    <w:name w:val="articletext"/>
    <w:basedOn w:val="DefaultParagraphFont"/>
    <w:rsid w:val="004502D3"/>
  </w:style>
  <w:style w:type="character" w:customStyle="1" w:styleId="grey10">
    <w:name w:val="grey10"/>
    <w:basedOn w:val="DefaultParagraphFont"/>
    <w:rsid w:val="004502D3"/>
  </w:style>
  <w:style w:type="character" w:customStyle="1" w:styleId="navy13bd">
    <w:name w:val="navy13bd"/>
    <w:basedOn w:val="DefaultParagraphFont"/>
    <w:rsid w:val="004502D3"/>
  </w:style>
  <w:style w:type="character" w:customStyle="1" w:styleId="Style9ptUnderline2">
    <w:name w:val="Style 9 pt Underline2"/>
    <w:basedOn w:val="DefaultParagraphFont"/>
    <w:rsid w:val="004502D3"/>
    <w:rPr>
      <w:sz w:val="20"/>
      <w:u w:val="single"/>
    </w:rPr>
  </w:style>
  <w:style w:type="character" w:customStyle="1" w:styleId="Style9ptBoldUnderline1">
    <w:name w:val="Style 9 pt Bold Underline1"/>
    <w:basedOn w:val="DefaultParagraphFont"/>
    <w:rsid w:val="004502D3"/>
    <w:rPr>
      <w:b/>
      <w:bCs/>
      <w:sz w:val="20"/>
      <w:u w:val="single"/>
    </w:rPr>
  </w:style>
  <w:style w:type="character" w:customStyle="1" w:styleId="TagsCharChar">
    <w:name w:val="Tags Char Char"/>
    <w:basedOn w:val="DefaultParagraphFont"/>
    <w:rsid w:val="004502D3"/>
    <w:rPr>
      <w:rFonts w:eastAsia="SimSun"/>
      <w:b/>
      <w:sz w:val="24"/>
      <w:lang w:val="en-US" w:eastAsia="zh-CN" w:bidi="ar-SA"/>
    </w:rPr>
  </w:style>
  <w:style w:type="paragraph" w:customStyle="1" w:styleId="cardCharCharCharChar">
    <w:name w:val="card Char Char Char Char"/>
    <w:basedOn w:val="Normal"/>
    <w:qFormat/>
    <w:rsid w:val="004502D3"/>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502D3"/>
    <w:rPr>
      <w:rFonts w:ascii="Times" w:eastAsia="Times New Roman" w:hAnsi="Times"/>
    </w:rPr>
  </w:style>
  <w:style w:type="paragraph" w:customStyle="1" w:styleId="CARD0">
    <w:name w:val="CARD"/>
    <w:basedOn w:val="Normal"/>
    <w:link w:val="CARDChar1"/>
    <w:qFormat/>
    <w:rsid w:val="004502D3"/>
    <w:rPr>
      <w:rFonts w:eastAsia="Times New Roman"/>
      <w:u w:val="single"/>
    </w:rPr>
  </w:style>
  <w:style w:type="character" w:customStyle="1" w:styleId="CARDChar1">
    <w:name w:val="CARD Char"/>
    <w:basedOn w:val="DefaultParagraphFont"/>
    <w:link w:val="CARD0"/>
    <w:rsid w:val="004502D3"/>
    <w:rPr>
      <w:rFonts w:ascii="Calibri" w:eastAsia="Times New Roman" w:hAnsi="Calibri"/>
      <w:u w:val="single"/>
    </w:rPr>
  </w:style>
  <w:style w:type="paragraph" w:customStyle="1" w:styleId="Normal2">
    <w:name w:val="Normal2"/>
    <w:basedOn w:val="Normal"/>
    <w:qFormat/>
    <w:rsid w:val="004502D3"/>
    <w:rPr>
      <w:rFonts w:eastAsia="Times New Roman"/>
    </w:rPr>
  </w:style>
  <w:style w:type="character" w:customStyle="1" w:styleId="Style11ptThickunderline">
    <w:name w:val="Style 11 pt Thick underline"/>
    <w:rsid w:val="004502D3"/>
    <w:rPr>
      <w:rFonts w:ascii="Times New Roman" w:hAnsi="Times New Roman"/>
      <w:sz w:val="20"/>
      <w:u w:val="single"/>
    </w:rPr>
  </w:style>
  <w:style w:type="character" w:customStyle="1" w:styleId="Style11ptBoldThickunderline">
    <w:name w:val="Style 11 pt Bold Thick underline"/>
    <w:rsid w:val="004502D3"/>
    <w:rPr>
      <w:rFonts w:ascii="Times New Roman" w:hAnsi="Times New Roman"/>
      <w:b/>
      <w:bCs/>
      <w:sz w:val="20"/>
      <w:u w:val="single"/>
    </w:rPr>
  </w:style>
  <w:style w:type="character" w:styleId="FootnoteReference">
    <w:name w:val="footnote reference"/>
    <w:aliases w:val="FN Ref,footnote reference,fr,o,FR,(NECG) Footnote Reference"/>
    <w:uiPriority w:val="99"/>
    <w:unhideWhenUsed/>
    <w:qFormat/>
    <w:rsid w:val="004502D3"/>
    <w:rPr>
      <w:vertAlign w:val="superscript"/>
    </w:rPr>
  </w:style>
  <w:style w:type="character" w:customStyle="1" w:styleId="CharChar5">
    <w:name w:val="Char Char5"/>
    <w:rsid w:val="004502D3"/>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502D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502D3"/>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4502D3"/>
    <w:rPr>
      <w:u w:val="single"/>
    </w:rPr>
  </w:style>
  <w:style w:type="character" w:customStyle="1" w:styleId="StyleUnderlineBoldIndent11ptChar">
    <w:name w:val="Style Underline + Bold Indent + 11 pt Char"/>
    <w:link w:val="StyleUnderlineBoldIndent11pt"/>
    <w:rsid w:val="004502D3"/>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4502D3"/>
    <w:rPr>
      <w:b/>
      <w:bCs/>
      <w:u w:val="single"/>
    </w:rPr>
  </w:style>
  <w:style w:type="character" w:customStyle="1" w:styleId="StyleUnderlineBoldIndent11ptBoldChar">
    <w:name w:val="Style Underline + Bold Indent + 11 pt Bold Char"/>
    <w:link w:val="StyleUnderlineBoldIndent11ptBold"/>
    <w:rsid w:val="004502D3"/>
    <w:rPr>
      <w:rFonts w:ascii="Calibri" w:eastAsia="Times New Roman" w:hAnsi="Calibri"/>
      <w:b/>
      <w:bCs/>
      <w:szCs w:val="20"/>
      <w:u w:val="single"/>
    </w:rPr>
  </w:style>
  <w:style w:type="paragraph" w:customStyle="1" w:styleId="Normal20pt">
    <w:name w:val="Normal  + 20 pt"/>
    <w:basedOn w:val="Normal"/>
    <w:uiPriority w:val="6"/>
    <w:qFormat/>
    <w:rsid w:val="004502D3"/>
    <w:rPr>
      <w:bCs/>
      <w:u w:val="single"/>
    </w:rPr>
  </w:style>
  <w:style w:type="character" w:customStyle="1" w:styleId="StyleStyle4CharTimesNewRoman11pt">
    <w:name w:val="Style Style4 Char + Times New Roman 11 pt"/>
    <w:basedOn w:val="DefaultParagraphFont"/>
    <w:rsid w:val="004502D3"/>
    <w:rPr>
      <w:rFonts w:ascii="Times New Roman" w:hAnsi="Times New Roman"/>
      <w:sz w:val="20"/>
      <w:szCs w:val="24"/>
      <w:u w:val="single"/>
      <w:lang w:val="en-US" w:eastAsia="en-US" w:bidi="ar-SA"/>
    </w:rPr>
  </w:style>
  <w:style w:type="paragraph" w:customStyle="1" w:styleId="author-name">
    <w:name w:val="author-name"/>
    <w:basedOn w:val="Normal"/>
    <w:qFormat/>
    <w:rsid w:val="004502D3"/>
    <w:pPr>
      <w:spacing w:before="100" w:beforeAutospacing="1" w:after="100" w:afterAutospacing="1"/>
    </w:pPr>
    <w:rPr>
      <w:rFonts w:eastAsia="Times New Roman"/>
    </w:rPr>
  </w:style>
  <w:style w:type="paragraph" w:customStyle="1" w:styleId="author-credentials">
    <w:name w:val="author-credentials"/>
    <w:basedOn w:val="Normal"/>
    <w:qFormat/>
    <w:rsid w:val="004502D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502D3"/>
    <w:rPr>
      <w:rFonts w:ascii="Consolas" w:hAnsi="Consolas" w:cs="Consolas"/>
      <w:sz w:val="20"/>
      <w:szCs w:val="20"/>
    </w:rPr>
  </w:style>
  <w:style w:type="character" w:customStyle="1" w:styleId="StyleStyle4CharTimesNewRoman11ptBold">
    <w:name w:val="Style Style4 Char + Times New Roman 11 pt Bold"/>
    <w:basedOn w:val="DefaultParagraphFont"/>
    <w:rsid w:val="004502D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502D3"/>
    <w:rPr>
      <w:rFonts w:ascii="Times New Roman" w:hAnsi="Times New Roman"/>
      <w:i/>
      <w:iCs/>
      <w:sz w:val="20"/>
      <w:szCs w:val="24"/>
      <w:u w:val="single"/>
      <w:lang w:val="en-US" w:eastAsia="en-US" w:bidi="ar-SA"/>
    </w:rPr>
  </w:style>
  <w:style w:type="character" w:customStyle="1" w:styleId="headline">
    <w:name w:val="headline"/>
    <w:basedOn w:val="DefaultParagraphFont"/>
    <w:rsid w:val="004502D3"/>
  </w:style>
  <w:style w:type="character" w:customStyle="1" w:styleId="CharChar4">
    <w:name w:val="Char Char4"/>
    <w:basedOn w:val="DefaultParagraphFont"/>
    <w:rsid w:val="004502D3"/>
    <w:rPr>
      <w:rFonts w:cs="Arial"/>
      <w:b/>
      <w:bCs/>
      <w:iCs/>
      <w:szCs w:val="28"/>
      <w:lang w:val="en-US" w:eastAsia="en-US" w:bidi="ar-SA"/>
    </w:rPr>
  </w:style>
  <w:style w:type="character" w:customStyle="1" w:styleId="yshortcuts">
    <w:name w:val="yshortcuts"/>
    <w:basedOn w:val="DefaultParagraphFont"/>
    <w:rsid w:val="004502D3"/>
  </w:style>
  <w:style w:type="character" w:customStyle="1" w:styleId="HotRouteChar0">
    <w:name w:val="Hot Route Char"/>
    <w:link w:val="HotRoute"/>
    <w:rsid w:val="004502D3"/>
    <w:rPr>
      <w:rFonts w:ascii="Calibri" w:eastAsia="Times New Roman" w:hAnsi="Calibri"/>
    </w:rPr>
  </w:style>
  <w:style w:type="paragraph" w:styleId="PlainText">
    <w:name w:val="Plain Text"/>
    <w:basedOn w:val="Normal"/>
    <w:link w:val="PlainTextChar"/>
    <w:rsid w:val="004502D3"/>
    <w:rPr>
      <w:rFonts w:ascii="Courier New" w:eastAsia="Times New Roman" w:hAnsi="Courier New" w:cs="Courier New"/>
      <w:szCs w:val="20"/>
    </w:rPr>
  </w:style>
  <w:style w:type="character" w:customStyle="1" w:styleId="PlainTextChar">
    <w:name w:val="Plain Text Char"/>
    <w:basedOn w:val="DefaultParagraphFont"/>
    <w:link w:val="PlainText"/>
    <w:rsid w:val="004502D3"/>
    <w:rPr>
      <w:rFonts w:ascii="Courier New" w:eastAsia="Times New Roman" w:hAnsi="Courier New" w:cs="Courier New"/>
      <w:szCs w:val="20"/>
    </w:rPr>
  </w:style>
  <w:style w:type="character" w:customStyle="1" w:styleId="senselabelstart">
    <w:name w:val="sense_label start"/>
    <w:basedOn w:val="DefaultParagraphFont"/>
    <w:rsid w:val="004502D3"/>
  </w:style>
  <w:style w:type="character" w:customStyle="1" w:styleId="sensecontent">
    <w:name w:val="sense_content"/>
    <w:basedOn w:val="DefaultParagraphFont"/>
    <w:rsid w:val="004502D3"/>
  </w:style>
  <w:style w:type="character" w:customStyle="1" w:styleId="vi">
    <w:name w:val="vi"/>
    <w:basedOn w:val="DefaultParagraphFont"/>
    <w:rsid w:val="004502D3"/>
  </w:style>
  <w:style w:type="paragraph" w:customStyle="1" w:styleId="Microtext0">
    <w:name w:val="Microtext"/>
    <w:basedOn w:val="Normal"/>
    <w:next w:val="Normal"/>
    <w:link w:val="MicrotextChar0"/>
    <w:qFormat/>
    <w:rsid w:val="004502D3"/>
    <w:rPr>
      <w:sz w:val="12"/>
    </w:rPr>
  </w:style>
  <w:style w:type="character" w:customStyle="1" w:styleId="MicrotextChar0">
    <w:name w:val="Microtext Char"/>
    <w:link w:val="Microtext0"/>
    <w:rsid w:val="004502D3"/>
    <w:rPr>
      <w:rFonts w:ascii="Calibri" w:hAnsi="Calibri"/>
      <w:sz w:val="12"/>
    </w:rPr>
  </w:style>
  <w:style w:type="character" w:customStyle="1" w:styleId="st">
    <w:name w:val="st"/>
    <w:basedOn w:val="DefaultParagraphFont"/>
    <w:rsid w:val="004502D3"/>
  </w:style>
  <w:style w:type="paragraph" w:customStyle="1" w:styleId="Style6">
    <w:name w:val="Style6"/>
    <w:basedOn w:val="Normal"/>
    <w:link w:val="Style6Char"/>
    <w:autoRedefine/>
    <w:qFormat/>
    <w:rsid w:val="004502D3"/>
    <w:rPr>
      <w:b/>
    </w:rPr>
  </w:style>
  <w:style w:type="character" w:customStyle="1" w:styleId="Style6Char">
    <w:name w:val="Style6 Char"/>
    <w:basedOn w:val="DefaultParagraphFont"/>
    <w:link w:val="Style6"/>
    <w:rsid w:val="004502D3"/>
    <w:rPr>
      <w:rFonts w:ascii="Calibri" w:hAnsi="Calibri"/>
      <w:b/>
    </w:rPr>
  </w:style>
  <w:style w:type="paragraph" w:customStyle="1" w:styleId="Style11">
    <w:name w:val="Style11"/>
    <w:basedOn w:val="Normal"/>
    <w:link w:val="Style11Char"/>
    <w:qFormat/>
    <w:rsid w:val="004502D3"/>
    <w:rPr>
      <w:rFonts w:eastAsia="Times New Roman"/>
      <w:b/>
      <w:szCs w:val="20"/>
      <w:u w:val="thick"/>
    </w:rPr>
  </w:style>
  <w:style w:type="paragraph" w:customStyle="1" w:styleId="Style12">
    <w:name w:val="Style12"/>
    <w:basedOn w:val="Normal"/>
    <w:link w:val="Style12Char"/>
    <w:qFormat/>
    <w:rsid w:val="004502D3"/>
    <w:rPr>
      <w:rFonts w:eastAsia="Times New Roman"/>
      <w:b/>
      <w:u w:val="thick"/>
    </w:rPr>
  </w:style>
  <w:style w:type="character" w:customStyle="1" w:styleId="Style11Char">
    <w:name w:val="Style11 Char"/>
    <w:basedOn w:val="DefaultParagraphFont"/>
    <w:link w:val="Style11"/>
    <w:rsid w:val="004502D3"/>
    <w:rPr>
      <w:rFonts w:ascii="Calibri" w:eastAsia="Times New Roman" w:hAnsi="Calibri"/>
      <w:b/>
      <w:szCs w:val="20"/>
      <w:u w:val="thick"/>
    </w:rPr>
  </w:style>
  <w:style w:type="character" w:customStyle="1" w:styleId="Style12Char">
    <w:name w:val="Style12 Char"/>
    <w:basedOn w:val="DefaultParagraphFont"/>
    <w:link w:val="Style12"/>
    <w:rsid w:val="004502D3"/>
    <w:rPr>
      <w:rFonts w:ascii="Calibri" w:eastAsia="Times New Roman" w:hAnsi="Calibri"/>
      <w:b/>
      <w:u w:val="thick"/>
    </w:rPr>
  </w:style>
  <w:style w:type="character" w:customStyle="1" w:styleId="caps-label">
    <w:name w:val="caps-label"/>
    <w:basedOn w:val="DefaultParagraphFont"/>
    <w:rsid w:val="004502D3"/>
  </w:style>
  <w:style w:type="character" w:customStyle="1" w:styleId="wikiexternallink">
    <w:name w:val="wikiexternallink"/>
    <w:basedOn w:val="DefaultParagraphFont"/>
    <w:rsid w:val="004502D3"/>
  </w:style>
  <w:style w:type="character" w:customStyle="1" w:styleId="wikigeneratedlinkcontent">
    <w:name w:val="wikigeneratedlinkcontent"/>
    <w:basedOn w:val="DefaultParagraphFont"/>
    <w:rsid w:val="004502D3"/>
  </w:style>
  <w:style w:type="character" w:customStyle="1" w:styleId="ShrinkChar">
    <w:name w:val="Shrink Char"/>
    <w:link w:val="Shrink"/>
    <w:locked/>
    <w:rsid w:val="004502D3"/>
    <w:rPr>
      <w:rFonts w:ascii="Garamond" w:eastAsia="Times New Roman" w:hAnsi="Garamond"/>
      <w:sz w:val="12"/>
    </w:rPr>
  </w:style>
  <w:style w:type="paragraph" w:customStyle="1" w:styleId="Shrink">
    <w:name w:val="Shrink"/>
    <w:link w:val="ShrinkChar"/>
    <w:qFormat/>
    <w:rsid w:val="004502D3"/>
    <w:pPr>
      <w:spacing w:after="0" w:line="240" w:lineRule="auto"/>
      <w:ind w:left="288" w:right="288"/>
    </w:pPr>
    <w:rPr>
      <w:rFonts w:ascii="Garamond" w:eastAsia="Times New Roman" w:hAnsi="Garamond"/>
      <w:sz w:val="12"/>
    </w:rPr>
  </w:style>
  <w:style w:type="character" w:customStyle="1" w:styleId="aqj">
    <w:name w:val="aqj"/>
    <w:basedOn w:val="DefaultParagraphFont"/>
    <w:rsid w:val="004502D3"/>
  </w:style>
  <w:style w:type="character" w:customStyle="1" w:styleId="StyleStyleBoldUnderlineIntenseEmphasisUnderlineapple-style-s">
    <w:name w:val="Style Style Bold UnderlineIntense EmphasisUnderlineapple-style-s..."/>
    <w:basedOn w:val="DefaultParagraphFont"/>
    <w:rsid w:val="004502D3"/>
    <w:rPr>
      <w:b w:val="0"/>
      <w:bCs w:val="0"/>
      <w:sz w:val="22"/>
      <w:u w:val="single"/>
      <w:bdr w:val="none" w:sz="0" w:space="0" w:color="auto"/>
    </w:rPr>
  </w:style>
  <w:style w:type="paragraph" w:customStyle="1" w:styleId="blocktitle0">
    <w:name w:val="block title"/>
    <w:basedOn w:val="Normal"/>
    <w:link w:val="blocktitleChar0"/>
    <w:autoRedefine/>
    <w:qFormat/>
    <w:rsid w:val="004502D3"/>
    <w:pPr>
      <w:spacing w:after="240"/>
      <w:jc w:val="center"/>
      <w:outlineLvl w:val="0"/>
    </w:pPr>
    <w:rPr>
      <w:rFonts w:eastAsia="Calibri"/>
      <w:b/>
      <w:caps/>
      <w:sz w:val="28"/>
      <w:szCs w:val="28"/>
      <w:lang w:val="es-ES"/>
    </w:rPr>
  </w:style>
  <w:style w:type="character" w:customStyle="1" w:styleId="Boxed">
    <w:name w:val="Boxed"/>
    <w:qFormat/>
    <w:rsid w:val="004502D3"/>
    <w:rPr>
      <w:rFonts w:ascii="Times New Roman" w:hAnsi="Times New Roman"/>
      <w:sz w:val="20"/>
      <w:bdr w:val="single" w:sz="6" w:space="0" w:color="auto"/>
    </w:rPr>
  </w:style>
  <w:style w:type="character" w:customStyle="1" w:styleId="UnderlineCard">
    <w:name w:val="Underline Card"/>
    <w:uiPriority w:val="6"/>
    <w:qFormat/>
    <w:rsid w:val="004502D3"/>
    <w:rPr>
      <w:rFonts w:ascii="Arial" w:hAnsi="Arial"/>
      <w:b w:val="0"/>
      <w:bCs/>
      <w:sz w:val="20"/>
      <w:u w:val="single"/>
    </w:rPr>
  </w:style>
  <w:style w:type="character" w:customStyle="1" w:styleId="story-author">
    <w:name w:val="story-author"/>
    <w:basedOn w:val="DefaultParagraphFont"/>
    <w:rsid w:val="004502D3"/>
  </w:style>
  <w:style w:type="paragraph" w:customStyle="1" w:styleId="type">
    <w:name w:val="type"/>
    <w:basedOn w:val="Normal"/>
    <w:qFormat/>
    <w:rsid w:val="004502D3"/>
    <w:pPr>
      <w:spacing w:before="100" w:beforeAutospacing="1" w:after="100" w:afterAutospacing="1"/>
    </w:pPr>
    <w:rPr>
      <w:rFonts w:eastAsia="Times New Roman"/>
    </w:rPr>
  </w:style>
  <w:style w:type="character" w:customStyle="1" w:styleId="institution">
    <w:name w:val="institution"/>
    <w:basedOn w:val="DefaultParagraphFont"/>
    <w:rsid w:val="004502D3"/>
  </w:style>
  <w:style w:type="character" w:customStyle="1" w:styleId="abodyblack3">
    <w:name w:val="abodyblack3"/>
    <w:basedOn w:val="DefaultParagraphFont"/>
    <w:rsid w:val="004502D3"/>
  </w:style>
  <w:style w:type="paragraph" w:customStyle="1" w:styleId="UnderlineChar2CharChar">
    <w:name w:val="Underline Char2 Char Char"/>
    <w:basedOn w:val="Normal"/>
    <w:link w:val="UnderlineChar2CharCharChar"/>
    <w:qFormat/>
    <w:rsid w:val="004502D3"/>
    <w:rPr>
      <w:rFonts w:eastAsia="MS Mincho"/>
      <w:szCs w:val="20"/>
      <w:u w:val="single"/>
    </w:rPr>
  </w:style>
  <w:style w:type="character" w:customStyle="1" w:styleId="UnderlineChar2CharCharChar">
    <w:name w:val="Underline Char2 Char Char Char"/>
    <w:link w:val="UnderlineChar2CharChar"/>
    <w:rsid w:val="004502D3"/>
    <w:rPr>
      <w:rFonts w:ascii="Calibri" w:eastAsia="MS Mincho" w:hAnsi="Calibri"/>
      <w:szCs w:val="20"/>
      <w:u w:val="single"/>
    </w:rPr>
  </w:style>
  <w:style w:type="character" w:customStyle="1" w:styleId="CharacterStyle1">
    <w:name w:val="Character Style 1"/>
    <w:rsid w:val="004502D3"/>
    <w:rPr>
      <w:sz w:val="20"/>
      <w:szCs w:val="20"/>
    </w:rPr>
  </w:style>
  <w:style w:type="character" w:customStyle="1" w:styleId="FontStyle177">
    <w:name w:val="Font Style177"/>
    <w:basedOn w:val="DefaultParagraphFont"/>
    <w:uiPriority w:val="99"/>
    <w:rsid w:val="004502D3"/>
    <w:rPr>
      <w:rFonts w:ascii="Times New Roman" w:hAnsi="Times New Roman" w:cs="Times New Roman"/>
      <w:sz w:val="20"/>
      <w:szCs w:val="20"/>
    </w:rPr>
  </w:style>
  <w:style w:type="character" w:customStyle="1" w:styleId="FontStyle173">
    <w:name w:val="Font Style173"/>
    <w:basedOn w:val="DefaultParagraphFont"/>
    <w:uiPriority w:val="99"/>
    <w:rsid w:val="004502D3"/>
    <w:rPr>
      <w:rFonts w:ascii="Times New Roman" w:hAnsi="Times New Roman" w:cs="Times New Roman"/>
      <w:sz w:val="14"/>
      <w:szCs w:val="14"/>
    </w:rPr>
  </w:style>
  <w:style w:type="character" w:customStyle="1" w:styleId="FontStyle151">
    <w:name w:val="Font Style151"/>
    <w:basedOn w:val="DefaultParagraphFont"/>
    <w:uiPriority w:val="99"/>
    <w:rsid w:val="004502D3"/>
    <w:rPr>
      <w:rFonts w:ascii="Arial Narrow" w:hAnsi="Arial Narrow" w:cs="Arial Narrow"/>
      <w:b/>
      <w:bCs/>
      <w:sz w:val="12"/>
      <w:szCs w:val="12"/>
    </w:rPr>
  </w:style>
  <w:style w:type="character" w:customStyle="1" w:styleId="FontStyle156">
    <w:name w:val="Font Style156"/>
    <w:basedOn w:val="DefaultParagraphFont"/>
    <w:uiPriority w:val="99"/>
    <w:rsid w:val="004502D3"/>
    <w:rPr>
      <w:rFonts w:ascii="Arial Narrow" w:hAnsi="Arial Narrow" w:cs="Arial Narrow"/>
      <w:sz w:val="8"/>
      <w:szCs w:val="8"/>
    </w:rPr>
  </w:style>
  <w:style w:type="character" w:customStyle="1" w:styleId="FontStyle160">
    <w:name w:val="Font Style160"/>
    <w:basedOn w:val="DefaultParagraphFont"/>
    <w:uiPriority w:val="99"/>
    <w:rsid w:val="004502D3"/>
    <w:rPr>
      <w:rFonts w:ascii="Times New Roman" w:hAnsi="Times New Roman" w:cs="Times New Roman"/>
      <w:b/>
      <w:bCs/>
      <w:sz w:val="20"/>
      <w:szCs w:val="20"/>
    </w:rPr>
  </w:style>
  <w:style w:type="character" w:customStyle="1" w:styleId="FontStyle178">
    <w:name w:val="Font Style178"/>
    <w:basedOn w:val="DefaultParagraphFont"/>
    <w:uiPriority w:val="99"/>
    <w:rsid w:val="004502D3"/>
    <w:rPr>
      <w:rFonts w:ascii="Times New Roman" w:hAnsi="Times New Roman" w:cs="Times New Roman"/>
      <w:sz w:val="18"/>
      <w:szCs w:val="18"/>
    </w:rPr>
  </w:style>
  <w:style w:type="paragraph" w:customStyle="1" w:styleId="Style14">
    <w:name w:val="Style14"/>
    <w:basedOn w:val="Normal"/>
    <w:uiPriority w:val="99"/>
    <w:qFormat/>
    <w:rsid w:val="004502D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502D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502D3"/>
    <w:rPr>
      <w:rFonts w:ascii="Times New Roman" w:hAnsi="Times New Roman" w:cs="Times New Roman"/>
      <w:sz w:val="12"/>
      <w:szCs w:val="12"/>
    </w:rPr>
  </w:style>
  <w:style w:type="paragraph" w:customStyle="1" w:styleId="Style9">
    <w:name w:val="Style9"/>
    <w:basedOn w:val="Normal"/>
    <w:uiPriority w:val="99"/>
    <w:qFormat/>
    <w:rsid w:val="004502D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502D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502D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502D3"/>
    <w:rPr>
      <w:rFonts w:ascii="Times New Roman" w:hAnsi="Times New Roman" w:cs="Times New Roman"/>
      <w:sz w:val="16"/>
      <w:szCs w:val="16"/>
    </w:rPr>
  </w:style>
  <w:style w:type="character" w:customStyle="1" w:styleId="f">
    <w:name w:val="f"/>
    <w:basedOn w:val="DefaultParagraphFont"/>
    <w:rsid w:val="004502D3"/>
  </w:style>
  <w:style w:type="character" w:customStyle="1" w:styleId="TagsChar2">
    <w:name w:val="Tags Char2"/>
    <w:rsid w:val="004502D3"/>
    <w:rPr>
      <w:b/>
      <w:sz w:val="24"/>
    </w:rPr>
  </w:style>
  <w:style w:type="paragraph" w:customStyle="1" w:styleId="CardsFont6ptChar">
    <w:name w:val="Cards + Font: 6 pt Char"/>
    <w:basedOn w:val="Normal"/>
    <w:link w:val="CardsFont6ptCharChar"/>
    <w:qFormat/>
    <w:rsid w:val="004502D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502D3"/>
    <w:rPr>
      <w:rFonts w:ascii="Calibri" w:eastAsia="Times New Roman" w:hAnsi="Calibri"/>
      <w:sz w:val="12"/>
    </w:rPr>
  </w:style>
  <w:style w:type="character" w:customStyle="1" w:styleId="FontStyle172">
    <w:name w:val="Font Style172"/>
    <w:basedOn w:val="DefaultParagraphFont"/>
    <w:uiPriority w:val="99"/>
    <w:rsid w:val="004502D3"/>
    <w:rPr>
      <w:rFonts w:ascii="Times New Roman" w:hAnsi="Times New Roman" w:cs="Times New Roman"/>
      <w:b/>
      <w:bCs/>
      <w:sz w:val="16"/>
      <w:szCs w:val="16"/>
    </w:rPr>
  </w:style>
  <w:style w:type="paragraph" w:customStyle="1" w:styleId="Style18">
    <w:name w:val="Style18"/>
    <w:basedOn w:val="Normal"/>
    <w:uiPriority w:val="99"/>
    <w:qFormat/>
    <w:rsid w:val="004502D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502D3"/>
    <w:rPr>
      <w:rFonts w:ascii="Times New Roman" w:hAnsi="Times New Roman" w:cs="Times New Roman"/>
      <w:i/>
      <w:iCs/>
      <w:sz w:val="16"/>
      <w:szCs w:val="16"/>
    </w:rPr>
  </w:style>
  <w:style w:type="character" w:customStyle="1" w:styleId="FontStyle162">
    <w:name w:val="Font Style162"/>
    <w:basedOn w:val="DefaultParagraphFont"/>
    <w:uiPriority w:val="99"/>
    <w:rsid w:val="004502D3"/>
    <w:rPr>
      <w:rFonts w:ascii="Times New Roman" w:hAnsi="Times New Roman" w:cs="Times New Roman"/>
      <w:b/>
      <w:bCs/>
      <w:sz w:val="18"/>
      <w:szCs w:val="18"/>
    </w:rPr>
  </w:style>
  <w:style w:type="character" w:customStyle="1" w:styleId="FontStyle167">
    <w:name w:val="Font Style167"/>
    <w:basedOn w:val="DefaultParagraphFont"/>
    <w:uiPriority w:val="99"/>
    <w:rsid w:val="004502D3"/>
    <w:rPr>
      <w:rFonts w:ascii="Times New Roman" w:hAnsi="Times New Roman" w:cs="Times New Roman"/>
      <w:sz w:val="10"/>
      <w:szCs w:val="10"/>
    </w:rPr>
  </w:style>
  <w:style w:type="character" w:customStyle="1" w:styleId="FontStyle174">
    <w:name w:val="Font Style174"/>
    <w:basedOn w:val="DefaultParagraphFont"/>
    <w:uiPriority w:val="99"/>
    <w:rsid w:val="004502D3"/>
    <w:rPr>
      <w:rFonts w:ascii="Arial Narrow" w:hAnsi="Arial Narrow" w:cs="Arial Narrow"/>
      <w:b/>
      <w:bCs/>
      <w:sz w:val="18"/>
      <w:szCs w:val="18"/>
    </w:rPr>
  </w:style>
  <w:style w:type="paragraph" w:customStyle="1" w:styleId="Style47">
    <w:name w:val="Style47"/>
    <w:basedOn w:val="Normal"/>
    <w:uiPriority w:val="99"/>
    <w:qFormat/>
    <w:rsid w:val="004502D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502D3"/>
    <w:rPr>
      <w:rFonts w:ascii="Times New Roman" w:hAnsi="Times New Roman" w:cs="Times New Roman"/>
      <w:sz w:val="12"/>
      <w:szCs w:val="12"/>
    </w:rPr>
  </w:style>
  <w:style w:type="paragraph" w:customStyle="1" w:styleId="Style24">
    <w:name w:val="Style24"/>
    <w:basedOn w:val="Normal"/>
    <w:uiPriority w:val="99"/>
    <w:qFormat/>
    <w:rsid w:val="004502D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502D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502D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502D3"/>
    <w:rPr>
      <w:rFonts w:ascii="Times New Roman" w:hAnsi="Times New Roman" w:cs="Times New Roman"/>
      <w:b/>
      <w:bCs/>
      <w:sz w:val="18"/>
      <w:szCs w:val="18"/>
    </w:rPr>
  </w:style>
  <w:style w:type="paragraph" w:customStyle="1" w:styleId="Style21">
    <w:name w:val="Style21"/>
    <w:basedOn w:val="Normal"/>
    <w:uiPriority w:val="99"/>
    <w:qFormat/>
    <w:rsid w:val="004502D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502D3"/>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4502D3"/>
    <w:rPr>
      <w:rFonts w:ascii="Calibri" w:hAnsi="Calibri"/>
      <w:sz w:val="20"/>
      <w:szCs w:val="20"/>
    </w:rPr>
  </w:style>
  <w:style w:type="paragraph" w:customStyle="1" w:styleId="Standard">
    <w:name w:val="Standard"/>
    <w:qFormat/>
    <w:rsid w:val="004502D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502D3"/>
    <w:rPr>
      <w:color w:val="000000"/>
      <w:sz w:val="32"/>
      <w:szCs w:val="32"/>
    </w:rPr>
  </w:style>
  <w:style w:type="paragraph" w:customStyle="1" w:styleId="Cardnon-underlined">
    <w:name w:val="Card non-underlined"/>
    <w:basedOn w:val="Normal"/>
    <w:link w:val="Cardnon-underlinedChar"/>
    <w:autoRedefine/>
    <w:uiPriority w:val="99"/>
    <w:qFormat/>
    <w:rsid w:val="004502D3"/>
    <w:rPr>
      <w:rFonts w:eastAsia="Times New Roman"/>
      <w:szCs w:val="20"/>
    </w:rPr>
  </w:style>
  <w:style w:type="character" w:customStyle="1" w:styleId="Cardnon-underlinedChar">
    <w:name w:val="Card non-underlined Char"/>
    <w:basedOn w:val="DefaultParagraphFont"/>
    <w:link w:val="Cardnon-underlined"/>
    <w:uiPriority w:val="99"/>
    <w:rsid w:val="004502D3"/>
    <w:rPr>
      <w:rFonts w:ascii="Calibri" w:eastAsia="Times New Roman" w:hAnsi="Calibri"/>
      <w:szCs w:val="20"/>
    </w:rPr>
  </w:style>
  <w:style w:type="numbering" w:customStyle="1" w:styleId="NoList1">
    <w:name w:val="No List1"/>
    <w:next w:val="NoList"/>
    <w:uiPriority w:val="99"/>
    <w:semiHidden/>
    <w:unhideWhenUsed/>
    <w:rsid w:val="004502D3"/>
  </w:style>
  <w:style w:type="character" w:customStyle="1" w:styleId="TitleChar2">
    <w:name w:val="Title Char2"/>
    <w:basedOn w:val="DefaultParagraphFont"/>
    <w:uiPriority w:val="10"/>
    <w:qFormat/>
    <w:locked/>
    <w:rsid w:val="004502D3"/>
    <w:rPr>
      <w:b/>
      <w:bCs/>
      <w:u w:val="single"/>
    </w:rPr>
  </w:style>
  <w:style w:type="paragraph" w:styleId="TOC3">
    <w:name w:val="toc 3"/>
    <w:basedOn w:val="Normal"/>
    <w:next w:val="Normal"/>
    <w:autoRedefine/>
    <w:uiPriority w:val="39"/>
    <w:rsid w:val="004502D3"/>
    <w:pPr>
      <w:ind w:left="400"/>
    </w:pPr>
    <w:rPr>
      <w:rFonts w:eastAsia="Times New Roman"/>
      <w:szCs w:val="20"/>
    </w:rPr>
  </w:style>
  <w:style w:type="paragraph" w:styleId="TOC4">
    <w:name w:val="toc 4"/>
    <w:basedOn w:val="Normal"/>
    <w:next w:val="Normal"/>
    <w:autoRedefine/>
    <w:uiPriority w:val="39"/>
    <w:rsid w:val="004502D3"/>
    <w:pPr>
      <w:ind w:left="600"/>
    </w:pPr>
    <w:rPr>
      <w:rFonts w:eastAsia="Times New Roman"/>
      <w:szCs w:val="20"/>
    </w:rPr>
  </w:style>
  <w:style w:type="paragraph" w:styleId="TOC5">
    <w:name w:val="toc 5"/>
    <w:basedOn w:val="Normal"/>
    <w:next w:val="Normal"/>
    <w:autoRedefine/>
    <w:uiPriority w:val="39"/>
    <w:rsid w:val="004502D3"/>
    <w:pPr>
      <w:ind w:left="800"/>
    </w:pPr>
    <w:rPr>
      <w:rFonts w:eastAsia="Times New Roman"/>
      <w:szCs w:val="20"/>
    </w:rPr>
  </w:style>
  <w:style w:type="paragraph" w:styleId="TOC6">
    <w:name w:val="toc 6"/>
    <w:basedOn w:val="Normal"/>
    <w:next w:val="Normal"/>
    <w:autoRedefine/>
    <w:uiPriority w:val="39"/>
    <w:rsid w:val="004502D3"/>
    <w:pPr>
      <w:ind w:left="1000"/>
    </w:pPr>
    <w:rPr>
      <w:rFonts w:eastAsia="Times New Roman"/>
      <w:szCs w:val="20"/>
    </w:rPr>
  </w:style>
  <w:style w:type="paragraph" w:styleId="TOC7">
    <w:name w:val="toc 7"/>
    <w:basedOn w:val="Normal"/>
    <w:next w:val="Normal"/>
    <w:autoRedefine/>
    <w:uiPriority w:val="39"/>
    <w:rsid w:val="004502D3"/>
    <w:pPr>
      <w:ind w:left="1200"/>
    </w:pPr>
    <w:rPr>
      <w:rFonts w:eastAsia="Times New Roman"/>
      <w:szCs w:val="20"/>
    </w:rPr>
  </w:style>
  <w:style w:type="paragraph" w:styleId="TOC8">
    <w:name w:val="toc 8"/>
    <w:basedOn w:val="Normal"/>
    <w:next w:val="Normal"/>
    <w:autoRedefine/>
    <w:uiPriority w:val="39"/>
    <w:rsid w:val="004502D3"/>
    <w:pPr>
      <w:ind w:left="1400"/>
    </w:pPr>
    <w:rPr>
      <w:rFonts w:eastAsia="Times New Roman"/>
      <w:szCs w:val="20"/>
    </w:rPr>
  </w:style>
  <w:style w:type="character" w:customStyle="1" w:styleId="allocatoragentsleft">
    <w:name w:val="al_locatoragentsleft"/>
    <w:basedOn w:val="DefaultParagraphFont"/>
    <w:rsid w:val="004502D3"/>
  </w:style>
  <w:style w:type="character" w:styleId="HTMLTypewriter">
    <w:name w:val="HTML Typewriter"/>
    <w:basedOn w:val="DefaultParagraphFont"/>
    <w:unhideWhenUsed/>
    <w:rsid w:val="004502D3"/>
    <w:rPr>
      <w:rFonts w:ascii="Courier New" w:eastAsia="Times New Roman" w:hAnsi="Courier New" w:cs="Courier New"/>
      <w:sz w:val="20"/>
      <w:szCs w:val="20"/>
    </w:rPr>
  </w:style>
  <w:style w:type="character" w:customStyle="1" w:styleId="caps">
    <w:name w:val="caps"/>
    <w:basedOn w:val="DefaultParagraphFont"/>
    <w:rsid w:val="004502D3"/>
  </w:style>
  <w:style w:type="character" w:customStyle="1" w:styleId="UnderlinesCharChar">
    <w:name w:val="Underlines Char Char"/>
    <w:basedOn w:val="DefaultParagraphFont"/>
    <w:rsid w:val="004502D3"/>
    <w:rPr>
      <w:rFonts w:cs="Arial"/>
      <w:b/>
      <w:bCs/>
      <w:noProof w:val="0"/>
      <w:sz w:val="22"/>
      <w:szCs w:val="26"/>
      <w:u w:val="single"/>
      <w:lang w:val="en-US" w:eastAsia="en-US" w:bidi="ar-SA"/>
    </w:rPr>
  </w:style>
  <w:style w:type="paragraph" w:customStyle="1" w:styleId="Carding">
    <w:name w:val="Carding"/>
    <w:basedOn w:val="Normal"/>
    <w:uiPriority w:val="99"/>
    <w:qFormat/>
    <w:rsid w:val="004502D3"/>
    <w:rPr>
      <w:rFonts w:eastAsia="Times New Roman"/>
      <w:sz w:val="18"/>
    </w:rPr>
  </w:style>
  <w:style w:type="character" w:customStyle="1" w:styleId="TagsChar1">
    <w:name w:val="Tags Char1"/>
    <w:basedOn w:val="DefaultParagraphFont"/>
    <w:rsid w:val="004502D3"/>
    <w:rPr>
      <w:rFonts w:ascii="Arial Narrow" w:hAnsi="Arial Narrow"/>
      <w:b/>
      <w:noProof w:val="0"/>
      <w:sz w:val="22"/>
      <w:szCs w:val="60"/>
      <w:lang w:val="en-US" w:eastAsia="en-US" w:bidi="ar-SA"/>
    </w:rPr>
  </w:style>
  <w:style w:type="character" w:customStyle="1" w:styleId="aunderline">
    <w:name w:val="aunderline"/>
    <w:basedOn w:val="DefaultParagraphFont"/>
    <w:qFormat/>
    <w:rsid w:val="004502D3"/>
    <w:rPr>
      <w:rFonts w:ascii="Times New Roman" w:hAnsi="Times New Roman"/>
      <w:sz w:val="20"/>
      <w:szCs w:val="24"/>
      <w:u w:val="thick"/>
    </w:rPr>
  </w:style>
  <w:style w:type="character" w:customStyle="1" w:styleId="tagChar1">
    <w:name w:val="tag Char1"/>
    <w:basedOn w:val="DefaultParagraphFont"/>
    <w:rsid w:val="004502D3"/>
    <w:rPr>
      <w:b/>
      <w:noProof w:val="0"/>
      <w:sz w:val="24"/>
      <w:lang w:val="en-US" w:eastAsia="en-US" w:bidi="ar-SA"/>
    </w:rPr>
  </w:style>
  <w:style w:type="character" w:customStyle="1" w:styleId="tagChar2">
    <w:name w:val="tag Char2"/>
    <w:basedOn w:val="DefaultParagraphFont"/>
    <w:qFormat/>
    <w:rsid w:val="004502D3"/>
    <w:rPr>
      <w:b/>
      <w:noProof w:val="0"/>
      <w:sz w:val="24"/>
      <w:lang w:val="en-US" w:eastAsia="en-US" w:bidi="ar-SA"/>
    </w:rPr>
  </w:style>
  <w:style w:type="character" w:customStyle="1" w:styleId="Taggin-New">
    <w:name w:val="Taggin - New"/>
    <w:basedOn w:val="DefaultParagraphFont"/>
    <w:rsid w:val="004502D3"/>
    <w:rPr>
      <w:rFonts w:ascii="Arial Narrow" w:hAnsi="Arial Narrow"/>
      <w:b/>
      <w:sz w:val="22"/>
    </w:rPr>
  </w:style>
  <w:style w:type="character" w:customStyle="1" w:styleId="Boxing-New">
    <w:name w:val="Boxing - New"/>
    <w:basedOn w:val="DefaultParagraphFont"/>
    <w:rsid w:val="004502D3"/>
    <w:rPr>
      <w:rFonts w:ascii="Arial Narrow" w:hAnsi="Arial Narrow"/>
      <w:sz w:val="16"/>
      <w:u w:val="none"/>
      <w:bdr w:val="single" w:sz="4" w:space="0" w:color="auto"/>
    </w:rPr>
  </w:style>
  <w:style w:type="character" w:customStyle="1" w:styleId="ilad">
    <w:name w:val="il_ad"/>
    <w:rsid w:val="004502D3"/>
  </w:style>
  <w:style w:type="paragraph" w:customStyle="1" w:styleId="CardsHighlighted">
    <w:name w:val="Cards Highlighted"/>
    <w:next w:val="Normal"/>
    <w:link w:val="CardsHighlightedChar"/>
    <w:qFormat/>
    <w:rsid w:val="004502D3"/>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502D3"/>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502D3"/>
    <w:rPr>
      <w:rFonts w:ascii="Garamond" w:hAnsi="Garamond"/>
      <w:sz w:val="22"/>
      <w:szCs w:val="24"/>
      <w:u w:val="single"/>
      <w:lang w:val="en-US" w:eastAsia="en-US" w:bidi="ar-SA"/>
    </w:rPr>
  </w:style>
  <w:style w:type="paragraph" w:customStyle="1" w:styleId="Style2">
    <w:name w:val="Style2"/>
    <w:basedOn w:val="Heading4"/>
    <w:qFormat/>
    <w:rsid w:val="004502D3"/>
    <w:pPr>
      <w:spacing w:before="0"/>
    </w:pPr>
    <w:rPr>
      <w:rFonts w:eastAsia="Times New Roman" w:cs="Times New Roman"/>
      <w:iCs w:val="0"/>
      <w:caps/>
      <w:szCs w:val="20"/>
    </w:rPr>
  </w:style>
  <w:style w:type="character" w:customStyle="1" w:styleId="pagetitle">
    <w:name w:val="pagetitle"/>
    <w:basedOn w:val="DefaultParagraphFont"/>
    <w:rsid w:val="004502D3"/>
  </w:style>
  <w:style w:type="paragraph" w:customStyle="1" w:styleId="text">
    <w:name w:val="text"/>
    <w:basedOn w:val="Normal"/>
    <w:uiPriority w:val="99"/>
    <w:qFormat/>
    <w:rsid w:val="004502D3"/>
    <w:pPr>
      <w:spacing w:before="100" w:beforeAutospacing="1" w:after="100" w:afterAutospacing="1"/>
    </w:pPr>
    <w:rPr>
      <w:rFonts w:eastAsia="Times New Roman"/>
    </w:rPr>
  </w:style>
  <w:style w:type="character" w:customStyle="1" w:styleId="StyleUnderlineCharChar9ptBold1">
    <w:name w:val="Style Underline Char Char + 9 pt Bold1"/>
    <w:rsid w:val="004502D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502D3"/>
    <w:rPr>
      <w:rFonts w:ascii="Times New Roman" w:hAnsi="Times New Roman"/>
      <w:sz w:val="20"/>
      <w:szCs w:val="24"/>
      <w:u w:val="single"/>
      <w:lang w:val="en-US" w:eastAsia="en-US" w:bidi="ar-SA"/>
    </w:rPr>
  </w:style>
  <w:style w:type="character" w:customStyle="1" w:styleId="Style9ptBoldUnderline">
    <w:name w:val="Style 9 pt Bold Underline"/>
    <w:rsid w:val="004502D3"/>
    <w:rPr>
      <w:b/>
      <w:bCs/>
      <w:sz w:val="20"/>
      <w:u w:val="single"/>
    </w:rPr>
  </w:style>
  <w:style w:type="paragraph" w:customStyle="1" w:styleId="StyleUnderline9pt0">
    <w:name w:val="Style Underline + 9 pt"/>
    <w:link w:val="StyleUnderline9ptChar"/>
    <w:qFormat/>
    <w:rsid w:val="004502D3"/>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502D3"/>
    <w:rPr>
      <w:rFonts w:ascii="Arial" w:eastAsia="Times New Roman" w:hAnsi="Arial" w:cs="Times New Roman"/>
      <w:szCs w:val="20"/>
      <w:u w:val="single"/>
    </w:rPr>
  </w:style>
  <w:style w:type="character" w:customStyle="1" w:styleId="StyleUnderlineChar1Bold">
    <w:name w:val="Style Underline Char1 + Bold"/>
    <w:rsid w:val="004502D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502D3"/>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502D3"/>
    <w:rPr>
      <w:rFonts w:ascii="Calibri" w:hAnsi="Calibri"/>
      <w:kern w:val="32"/>
      <w:szCs w:val="20"/>
      <w:u w:val="single"/>
      <w:lang w:eastAsia="ar-SA"/>
    </w:rPr>
  </w:style>
  <w:style w:type="character" w:customStyle="1" w:styleId="TagsCharCharChar">
    <w:name w:val="Tags Char Char Char"/>
    <w:basedOn w:val="DefaultParagraphFont"/>
    <w:rsid w:val="004502D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502D3"/>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502D3"/>
    <w:rPr>
      <w:color w:val="000000"/>
      <w:sz w:val="20"/>
      <w:u w:val="single"/>
    </w:rPr>
  </w:style>
  <w:style w:type="character" w:customStyle="1" w:styleId="Style11ptBlack">
    <w:name w:val="Style 11 pt Black"/>
    <w:basedOn w:val="DefaultParagraphFont"/>
    <w:rsid w:val="004502D3"/>
    <w:rPr>
      <w:color w:val="000000"/>
      <w:sz w:val="20"/>
    </w:rPr>
  </w:style>
  <w:style w:type="character" w:customStyle="1" w:styleId="StyleUnderlineCharTimesBold">
    <w:name w:val="Style Underline Char + Times Bold"/>
    <w:basedOn w:val="DefaultParagraphFont"/>
    <w:rsid w:val="004502D3"/>
    <w:rPr>
      <w:rFonts w:ascii="Times" w:hAnsi="Times"/>
      <w:b w:val="0"/>
      <w:bCs/>
      <w:sz w:val="20"/>
      <w:u w:val="single"/>
    </w:rPr>
  </w:style>
  <w:style w:type="character" w:customStyle="1" w:styleId="blubigktbiz">
    <w:name w:val="blubigktbiz"/>
    <w:rsid w:val="004502D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502D3"/>
  </w:style>
  <w:style w:type="character" w:customStyle="1" w:styleId="StyleevidencetextBorderSinglesolidlineAuto05ptLChar">
    <w:name w:val="Style evidence text + Border: : (Single solid line Auto  0.5 pt L... Char"/>
    <w:link w:val="StyleevidencetextBorderSinglesolidlineAuto05ptL"/>
    <w:rsid w:val="004502D3"/>
    <w:rPr>
      <w:rFonts w:ascii="Calibri" w:hAnsi="Calibri"/>
      <w:color w:val="000000"/>
      <w:lang w:val="x-none" w:eastAsia="x-none"/>
    </w:rPr>
  </w:style>
  <w:style w:type="character" w:customStyle="1" w:styleId="Style4CharChar">
    <w:name w:val="Style4 Char Char"/>
    <w:basedOn w:val="DefaultParagraphFont"/>
    <w:rsid w:val="004502D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502D3"/>
    <w:rPr>
      <w:rFonts w:ascii="Times New Roman" w:hAnsi="Times New Roman" w:cs="Times New Roman"/>
      <w:sz w:val="16"/>
      <w:szCs w:val="16"/>
    </w:rPr>
  </w:style>
  <w:style w:type="character" w:customStyle="1" w:styleId="StyleEmphasisArial12ptBold">
    <w:name w:val="Style Emphasis + Arial 12 pt Bold"/>
    <w:rsid w:val="004502D3"/>
    <w:rPr>
      <w:rFonts w:ascii="Arial" w:hAnsi="Arial"/>
      <w:b/>
      <w:bCs/>
      <w:i/>
      <w:iCs/>
      <w:sz w:val="24"/>
    </w:rPr>
  </w:style>
  <w:style w:type="character" w:customStyle="1" w:styleId="super">
    <w:name w:val="super"/>
    <w:rsid w:val="004502D3"/>
  </w:style>
  <w:style w:type="character" w:customStyle="1" w:styleId="text30">
    <w:name w:val="text30"/>
    <w:rsid w:val="004502D3"/>
  </w:style>
  <w:style w:type="character" w:customStyle="1" w:styleId="uppercase">
    <w:name w:val="uppercase"/>
    <w:rsid w:val="004502D3"/>
  </w:style>
  <w:style w:type="character" w:customStyle="1" w:styleId="bodytext0">
    <w:name w:val="bodytext"/>
    <w:rsid w:val="004502D3"/>
  </w:style>
  <w:style w:type="character" w:customStyle="1" w:styleId="entry-title">
    <w:name w:val="entry-title"/>
    <w:rsid w:val="004502D3"/>
  </w:style>
  <w:style w:type="character" w:customStyle="1" w:styleId="BodyTextIndentChar1">
    <w:name w:val="Body Text Indent Char1"/>
    <w:basedOn w:val="DefaultParagraphFont"/>
    <w:uiPriority w:val="99"/>
    <w:semiHidden/>
    <w:rsid w:val="004502D3"/>
    <w:rPr>
      <w:rFonts w:ascii="Times New Roman" w:hAnsi="Times New Roman" w:cs="Times New Roman"/>
      <w:sz w:val="20"/>
    </w:rPr>
  </w:style>
  <w:style w:type="character" w:customStyle="1" w:styleId="Style6pt">
    <w:name w:val="Style 6 pt"/>
    <w:basedOn w:val="DefaultParagraphFont"/>
    <w:qFormat/>
    <w:rsid w:val="004502D3"/>
    <w:rPr>
      <w:sz w:val="12"/>
    </w:rPr>
  </w:style>
  <w:style w:type="character" w:customStyle="1" w:styleId="CiteCharCharCharCharCharChar">
    <w:name w:val="Cite Char Char Char Char Char Char"/>
    <w:basedOn w:val="DefaultParagraphFont"/>
    <w:rsid w:val="004502D3"/>
    <w:rPr>
      <w:b/>
      <w:noProof w:val="0"/>
      <w:sz w:val="22"/>
      <w:szCs w:val="24"/>
      <w:u w:val="single"/>
      <w:lang w:val="en-US" w:eastAsia="en-US" w:bidi="ar-SA"/>
    </w:rPr>
  </w:style>
  <w:style w:type="character" w:customStyle="1" w:styleId="mainbody1">
    <w:name w:val="mainbody1"/>
    <w:basedOn w:val="DefaultParagraphFont"/>
    <w:rsid w:val="004502D3"/>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4502D3"/>
    <w:pPr>
      <w:spacing w:line="259" w:lineRule="auto"/>
    </w:pPr>
    <w:rPr>
      <w:rFonts w:ascii="Calibri" w:eastAsia="Calibri" w:hAnsi="Calibri" w:cstheme="minorBidi"/>
      <w:sz w:val="22"/>
      <w:szCs w:val="22"/>
      <w:u w:val="single"/>
    </w:rPr>
  </w:style>
  <w:style w:type="character" w:customStyle="1" w:styleId="StyleNormalWeb11ptUnderlineChar">
    <w:name w:val="Style Normal (Web) + 11 pt Underline Char"/>
    <w:basedOn w:val="DefaultParagraphFont"/>
    <w:link w:val="StyleNormalWeb11ptUnderline"/>
    <w:rsid w:val="004502D3"/>
    <w:rPr>
      <w:rFonts w:ascii="Calibri" w:eastAsia="Calibri" w:hAnsi="Calibri"/>
      <w:u w:val="single"/>
    </w:rPr>
  </w:style>
  <w:style w:type="character" w:customStyle="1" w:styleId="cit-first-element">
    <w:name w:val="cit-first-element"/>
    <w:basedOn w:val="DefaultParagraphFont"/>
    <w:rsid w:val="004502D3"/>
  </w:style>
  <w:style w:type="character" w:customStyle="1" w:styleId="title1">
    <w:name w:val="title1"/>
    <w:basedOn w:val="DefaultParagraphFont"/>
    <w:rsid w:val="004502D3"/>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502D3"/>
    <w:rPr>
      <w:rFonts w:ascii="Georgia" w:hAnsi="Georgia"/>
    </w:rPr>
  </w:style>
  <w:style w:type="character" w:customStyle="1" w:styleId="FooterChar1">
    <w:name w:val="Footer Char1"/>
    <w:basedOn w:val="DefaultParagraphFont"/>
    <w:uiPriority w:val="99"/>
    <w:semiHidden/>
    <w:rsid w:val="004502D3"/>
    <w:rPr>
      <w:rFonts w:ascii="Georgia" w:hAnsi="Georgia"/>
    </w:rPr>
  </w:style>
  <w:style w:type="character" w:customStyle="1" w:styleId="AnalyticChar">
    <w:name w:val="Analytic Char"/>
    <w:basedOn w:val="DefaultParagraphFont"/>
    <w:link w:val="Analytic"/>
    <w:uiPriority w:val="4"/>
    <w:rsid w:val="004502D3"/>
    <w:rPr>
      <w:rFonts w:ascii="Calibri" w:hAnsi="Calibri"/>
      <w:b/>
      <w:sz w:val="24"/>
    </w:rPr>
  </w:style>
  <w:style w:type="character" w:customStyle="1" w:styleId="UnderlineBold0">
    <w:name w:val="Underline Bold"/>
    <w:uiPriority w:val="6"/>
    <w:qFormat/>
    <w:rsid w:val="004502D3"/>
    <w:rPr>
      <w:b/>
      <w:sz w:val="20"/>
      <w:u w:val="single"/>
    </w:rPr>
  </w:style>
  <w:style w:type="paragraph" w:customStyle="1" w:styleId="Underline20">
    <w:name w:val="Underline2"/>
    <w:basedOn w:val="Normal"/>
    <w:link w:val="Underline2Char"/>
    <w:autoRedefine/>
    <w:uiPriority w:val="4"/>
    <w:qFormat/>
    <w:rsid w:val="004502D3"/>
    <w:rPr>
      <w:b/>
      <w:u w:val="single"/>
    </w:rPr>
  </w:style>
  <w:style w:type="character" w:customStyle="1" w:styleId="Underline2Char">
    <w:name w:val="Underline2 Char"/>
    <w:basedOn w:val="DefaultParagraphFont"/>
    <w:link w:val="Underline20"/>
    <w:uiPriority w:val="4"/>
    <w:rsid w:val="004502D3"/>
    <w:rPr>
      <w:rFonts w:ascii="Calibri" w:hAnsi="Calibri"/>
      <w:b/>
      <w:u w:val="single"/>
    </w:rPr>
  </w:style>
  <w:style w:type="character" w:customStyle="1" w:styleId="NormalTextChar">
    <w:name w:val="Normal Text Char"/>
    <w:link w:val="NormalText"/>
    <w:rsid w:val="004502D3"/>
    <w:rPr>
      <w:rFonts w:ascii="Calibri" w:eastAsia="Times New Roman" w:hAnsi="Calibri"/>
      <w:szCs w:val="26"/>
    </w:rPr>
  </w:style>
  <w:style w:type="paragraph" w:customStyle="1" w:styleId="TableParagraph">
    <w:name w:val="Table Paragraph"/>
    <w:basedOn w:val="Normal"/>
    <w:uiPriority w:val="1"/>
    <w:qFormat/>
    <w:rsid w:val="004502D3"/>
    <w:pPr>
      <w:widowControl w:val="0"/>
    </w:pPr>
  </w:style>
  <w:style w:type="character" w:customStyle="1" w:styleId="UnderlineChar0">
    <w:name w:val="UnderlineChar"/>
    <w:rsid w:val="004502D3"/>
    <w:rPr>
      <w:sz w:val="24"/>
      <w:u w:val="single"/>
      <w:shd w:val="clear" w:color="auto" w:fill="auto"/>
    </w:rPr>
  </w:style>
  <w:style w:type="character" w:customStyle="1" w:styleId="foreground">
    <w:name w:val="foreground"/>
    <w:basedOn w:val="DefaultParagraphFont"/>
    <w:rsid w:val="004502D3"/>
  </w:style>
  <w:style w:type="paragraph" w:customStyle="1" w:styleId="StyleCircled11pt">
    <w:name w:val="Style Circled + 11 pt"/>
    <w:basedOn w:val="Normal"/>
    <w:link w:val="StyleCircled11ptChar"/>
    <w:qFormat/>
    <w:rsid w:val="004502D3"/>
    <w:rPr>
      <w:rFonts w:eastAsia="Times New Roman"/>
      <w:b/>
      <w:bCs/>
      <w:sz w:val="20"/>
      <w:u w:val="single"/>
    </w:rPr>
  </w:style>
  <w:style w:type="character" w:customStyle="1" w:styleId="StyleCircled11ptChar">
    <w:name w:val="Style Circled + 11 pt Char"/>
    <w:link w:val="StyleCircled11pt"/>
    <w:rsid w:val="004502D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502D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502D3"/>
    <w:rPr>
      <w:rFonts w:ascii="Times" w:eastAsia="Times New Roman" w:hAnsi="Times"/>
      <w:sz w:val="20"/>
      <w:szCs w:val="28"/>
      <w:u w:val="single"/>
    </w:rPr>
  </w:style>
  <w:style w:type="paragraph" w:customStyle="1" w:styleId="cite20">
    <w:name w:val="cite2"/>
    <w:basedOn w:val="Normal"/>
    <w:uiPriority w:val="99"/>
    <w:qFormat/>
    <w:rsid w:val="004502D3"/>
    <w:rPr>
      <w:rFonts w:eastAsia="Times New Roman"/>
      <w:color w:val="000000"/>
      <w:sz w:val="20"/>
      <w:szCs w:val="20"/>
    </w:rPr>
  </w:style>
  <w:style w:type="character" w:customStyle="1" w:styleId="postby">
    <w:name w:val="post_by"/>
    <w:basedOn w:val="DefaultParagraphFont"/>
    <w:rsid w:val="004502D3"/>
  </w:style>
  <w:style w:type="character" w:customStyle="1" w:styleId="Style11ptBorderSinglesolidlineAuto05ptLinewidth">
    <w:name w:val="Style 11 pt Border: : (Single solid line Auto  0.5 pt Line width)"/>
    <w:rsid w:val="004502D3"/>
    <w:rPr>
      <w:sz w:val="20"/>
      <w:bdr w:val="single" w:sz="4" w:space="0" w:color="auto" w:frame="1"/>
    </w:rPr>
  </w:style>
  <w:style w:type="character" w:customStyle="1" w:styleId="StyleUnderlineChar9ptBorderSinglesolidlineAuto0">
    <w:name w:val="Style Underline Char + 9 pt Border: : (Single solid line Auto  0..."/>
    <w:rsid w:val="004502D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502D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502D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502D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502D3"/>
    <w:rPr>
      <w:sz w:val="20"/>
      <w:szCs w:val="24"/>
      <w:u w:val="single"/>
      <w:bdr w:val="single" w:sz="4" w:space="0" w:color="auto"/>
      <w:lang w:val="en-US" w:eastAsia="en-US" w:bidi="ar-SA"/>
    </w:rPr>
  </w:style>
  <w:style w:type="character" w:customStyle="1" w:styleId="StyleLatinGaramondUnderline">
    <w:name w:val="Style (Latin) Garamond Underline"/>
    <w:rsid w:val="004502D3"/>
    <w:rPr>
      <w:rFonts w:ascii="Times New Roman" w:hAnsi="Times New Roman"/>
      <w:sz w:val="20"/>
      <w:u w:val="single"/>
    </w:rPr>
  </w:style>
  <w:style w:type="character" w:customStyle="1" w:styleId="StyleLatinGaramond">
    <w:name w:val="Style (Latin) Garamond"/>
    <w:rsid w:val="004502D3"/>
    <w:rPr>
      <w:rFonts w:ascii="Times New Roman" w:hAnsi="Times New Roman"/>
      <w:sz w:val="20"/>
    </w:rPr>
  </w:style>
  <w:style w:type="character" w:customStyle="1" w:styleId="styletimesnewroman12ptbold0">
    <w:name w:val="styletimesnewroman12ptbold"/>
    <w:basedOn w:val="DefaultParagraphFont"/>
    <w:rsid w:val="004502D3"/>
  </w:style>
  <w:style w:type="character" w:customStyle="1" w:styleId="CharCharCharCharChar">
    <w:name w:val="Char Char Char Char Char"/>
    <w:aliases w:val="Char Char Char Char,Char Char Char Char Char Char Char1,Heading 2 Char1 Char Char Char Char Char Char"/>
    <w:basedOn w:val="DefaultParagraphFont"/>
    <w:rsid w:val="004502D3"/>
    <w:rPr>
      <w:rFonts w:cs="Arial"/>
      <w:b/>
      <w:bCs/>
      <w:iCs/>
      <w:sz w:val="24"/>
      <w:szCs w:val="28"/>
      <w:lang w:val="en-US" w:eastAsia="en-US" w:bidi="ar-SA"/>
    </w:rPr>
  </w:style>
  <w:style w:type="character" w:customStyle="1" w:styleId="mainheading">
    <w:name w:val="mainheading"/>
    <w:basedOn w:val="DefaultParagraphFont"/>
    <w:rsid w:val="004502D3"/>
  </w:style>
  <w:style w:type="paragraph" w:customStyle="1" w:styleId="BoldandUnderlineChar2CharChar">
    <w:name w:val="Bold and Underline Char2 Char Char"/>
    <w:basedOn w:val="Normal"/>
    <w:link w:val="BoldandUnderlineChar2CharCharChar"/>
    <w:qFormat/>
    <w:rsid w:val="004502D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502D3"/>
    <w:rPr>
      <w:rFonts w:ascii="Calibri" w:eastAsia="Times New Roman" w:hAnsi="Calibri"/>
      <w:b/>
      <w:u w:val="single"/>
    </w:rPr>
  </w:style>
  <w:style w:type="character" w:customStyle="1" w:styleId="StyleUnderlineChar9ptChar">
    <w:name w:val="Style Underline Char + 9 pt Char"/>
    <w:basedOn w:val="IntenseEmphasis"/>
    <w:rsid w:val="004502D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IntenseEmphasis"/>
    <w:rsid w:val="004502D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502D3"/>
    <w:rPr>
      <w:sz w:val="16"/>
    </w:rPr>
  </w:style>
  <w:style w:type="paragraph" w:customStyle="1" w:styleId="Reduce8pt">
    <w:name w:val="Reduce 8pt"/>
    <w:basedOn w:val="Normal"/>
    <w:link w:val="Reduce8ptCharChar"/>
    <w:qFormat/>
    <w:rsid w:val="004502D3"/>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4502D3"/>
    <w:pPr>
      <w:contextualSpacing/>
    </w:pPr>
    <w:rPr>
      <w:rFonts w:eastAsia="Calibri"/>
    </w:rPr>
  </w:style>
  <w:style w:type="character" w:customStyle="1" w:styleId="CardIndentedChar">
    <w:name w:val="Card (Indented) Char"/>
    <w:link w:val="CardIndented"/>
    <w:locked/>
    <w:rsid w:val="004502D3"/>
    <w:rPr>
      <w:rFonts w:ascii="Calibri" w:hAnsi="Calibri"/>
    </w:rPr>
  </w:style>
  <w:style w:type="character" w:customStyle="1" w:styleId="citenon-boldChar">
    <w:name w:val="cite non-bold Char"/>
    <w:basedOn w:val="DefaultParagraphFont"/>
    <w:link w:val="citenon-bold"/>
    <w:locked/>
    <w:rsid w:val="004502D3"/>
    <w:rPr>
      <w:rFonts w:ascii="Garamond" w:eastAsia="Times New Roman" w:hAnsi="Garamond"/>
      <w:szCs w:val="20"/>
    </w:rPr>
  </w:style>
  <w:style w:type="character" w:customStyle="1" w:styleId="boldciteChar4">
    <w:name w:val="bold cite Char4"/>
    <w:link w:val="boldcite"/>
    <w:locked/>
    <w:rsid w:val="004502D3"/>
    <w:rPr>
      <w:rFonts w:eastAsia="Times New Roman" w:cs="Times New Roman"/>
      <w:b/>
      <w:color w:val="000000"/>
      <w:sz w:val="20"/>
      <w:u w:val="thick" w:color="000000"/>
    </w:rPr>
  </w:style>
  <w:style w:type="paragraph" w:customStyle="1" w:styleId="boldcite">
    <w:name w:val="bold cite"/>
    <w:basedOn w:val="Normal"/>
    <w:link w:val="boldciteChar4"/>
    <w:qFormat/>
    <w:rsid w:val="004502D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502D3"/>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502D3"/>
    <w:rPr>
      <w:rFonts w:eastAsia="Calibri"/>
      <w:b/>
    </w:rPr>
  </w:style>
  <w:style w:type="character" w:customStyle="1" w:styleId="HeadingsBaseChar">
    <w:name w:val="Headings Base Char"/>
    <w:basedOn w:val="DefaultParagraphFont"/>
    <w:link w:val="HeadingsBase"/>
    <w:locked/>
    <w:rsid w:val="004502D3"/>
    <w:rPr>
      <w:rFonts w:ascii="Times New Roman" w:hAnsi="Times New Roman" w:cs="Times New Roman"/>
      <w:b/>
      <w:sz w:val="32"/>
    </w:rPr>
  </w:style>
  <w:style w:type="paragraph" w:customStyle="1" w:styleId="HeadingsBase">
    <w:name w:val="Headings Base"/>
    <w:basedOn w:val="Normal"/>
    <w:link w:val="HeadingsBaseChar"/>
    <w:qFormat/>
    <w:rsid w:val="004502D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502D3"/>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502D3"/>
    <w:pPr>
      <w:spacing w:line="480" w:lineRule="auto"/>
      <w:ind w:firstLine="720"/>
    </w:pPr>
    <w:rPr>
      <w:rFonts w:eastAsia="Calibri"/>
    </w:rPr>
  </w:style>
  <w:style w:type="paragraph" w:customStyle="1" w:styleId="SchoolBlockQuote">
    <w:name w:val="School Block Quote"/>
    <w:basedOn w:val="SchoolPaper"/>
    <w:qFormat/>
    <w:rsid w:val="004502D3"/>
  </w:style>
  <w:style w:type="paragraph" w:customStyle="1" w:styleId="SchoolWorksCited">
    <w:name w:val="School Works Cited"/>
    <w:basedOn w:val="SchoolPaper"/>
    <w:qFormat/>
    <w:rsid w:val="004502D3"/>
  </w:style>
  <w:style w:type="paragraph" w:customStyle="1" w:styleId="BlockQuote">
    <w:name w:val="Block Quote"/>
    <w:basedOn w:val="Normal"/>
    <w:qFormat/>
    <w:rsid w:val="004502D3"/>
    <w:pPr>
      <w:ind w:left="720" w:right="720"/>
    </w:pPr>
    <w:rPr>
      <w:rFonts w:eastAsia="Calibri"/>
    </w:rPr>
  </w:style>
  <w:style w:type="paragraph" w:customStyle="1" w:styleId="PaperBody">
    <w:name w:val="Paper Body"/>
    <w:basedOn w:val="Normal"/>
    <w:qFormat/>
    <w:rsid w:val="004502D3"/>
    <w:pPr>
      <w:spacing w:line="480" w:lineRule="auto"/>
      <w:ind w:firstLine="720"/>
    </w:pPr>
    <w:rPr>
      <w:rFonts w:eastAsia="Calibri"/>
    </w:rPr>
  </w:style>
  <w:style w:type="paragraph" w:customStyle="1" w:styleId="PaperCitation">
    <w:name w:val="Paper Citation"/>
    <w:basedOn w:val="Normal"/>
    <w:qFormat/>
    <w:rsid w:val="004502D3"/>
    <w:pPr>
      <w:spacing w:line="480" w:lineRule="auto"/>
      <w:ind w:left="720" w:hanging="720"/>
    </w:pPr>
    <w:rPr>
      <w:rFonts w:eastAsia="Calibri"/>
    </w:rPr>
  </w:style>
  <w:style w:type="character" w:customStyle="1" w:styleId="hatChar">
    <w:name w:val="hat Char"/>
    <w:basedOn w:val="DefaultParagraphFont"/>
    <w:link w:val="hat"/>
    <w:locked/>
    <w:rsid w:val="004502D3"/>
    <w:rPr>
      <w:rFonts w:ascii="Calibri" w:eastAsia="Times New Roman" w:hAnsi="Calibri"/>
      <w:b/>
      <w:bCs/>
      <w:sz w:val="32"/>
      <w:u w:val="single"/>
      <w:lang w:bidi="en-US"/>
    </w:rPr>
  </w:style>
  <w:style w:type="paragraph" w:customStyle="1" w:styleId="WW-Default">
    <w:name w:val="WW-Default"/>
    <w:qFormat/>
    <w:rsid w:val="004502D3"/>
    <w:pPr>
      <w:suppressAutoHyphens/>
      <w:spacing w:after="0" w:line="240" w:lineRule="auto"/>
    </w:pPr>
    <w:rPr>
      <w:rFonts w:ascii="Georgia" w:eastAsia="Calibri" w:hAnsi="Georgia" w:cs="Calibri"/>
      <w:lang w:eastAsia="ar-SA"/>
    </w:rPr>
  </w:style>
  <w:style w:type="paragraph" w:customStyle="1" w:styleId="B-TagCite">
    <w:name w:val="B-TagCite"/>
    <w:qFormat/>
    <w:rsid w:val="004502D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502D3"/>
    <w:rPr>
      <w:rFonts w:ascii="Times New Roman" w:hAnsi="Times New Roman" w:cs="Times New Roman"/>
      <w:b/>
      <w:sz w:val="20"/>
    </w:rPr>
  </w:style>
  <w:style w:type="paragraph" w:customStyle="1" w:styleId="MicroText">
    <w:name w:val="MicroText"/>
    <w:basedOn w:val="Normal"/>
    <w:next w:val="Normal"/>
    <w:link w:val="MicroTextChar"/>
    <w:qFormat/>
    <w:rsid w:val="004502D3"/>
    <w:rPr>
      <w:rFonts w:ascii="Arial Narrow" w:hAnsi="Arial Narrow"/>
      <w:sz w:val="12"/>
    </w:rPr>
  </w:style>
  <w:style w:type="character" w:customStyle="1" w:styleId="Footnote2Char">
    <w:name w:val="Footnote2 Char"/>
    <w:link w:val="Footnote2"/>
    <w:locked/>
    <w:rsid w:val="004502D3"/>
  </w:style>
  <w:style w:type="paragraph" w:customStyle="1" w:styleId="Footnote2">
    <w:name w:val="Footnote2"/>
    <w:basedOn w:val="Normal"/>
    <w:next w:val="Normal"/>
    <w:link w:val="Footnote2Char"/>
    <w:autoRedefine/>
    <w:qFormat/>
    <w:rsid w:val="004502D3"/>
    <w:pPr>
      <w:spacing w:after="120" w:line="480" w:lineRule="auto"/>
    </w:pPr>
    <w:rPr>
      <w:rFonts w:asciiTheme="minorHAnsi" w:hAnsiTheme="minorHAnsi"/>
    </w:rPr>
  </w:style>
  <w:style w:type="paragraph" w:customStyle="1" w:styleId="indent">
    <w:name w:val="indent"/>
    <w:basedOn w:val="Normal"/>
    <w:qFormat/>
    <w:rsid w:val="004502D3"/>
    <w:pPr>
      <w:spacing w:before="100" w:beforeAutospacing="1" w:after="100" w:afterAutospacing="1"/>
    </w:pPr>
    <w:rPr>
      <w:rFonts w:eastAsia="Times New Roman"/>
    </w:rPr>
  </w:style>
  <w:style w:type="paragraph" w:customStyle="1" w:styleId="PageHeaderLine1">
    <w:name w:val="PageHeaderLine1"/>
    <w:basedOn w:val="Normal"/>
    <w:qFormat/>
    <w:rsid w:val="004502D3"/>
    <w:pPr>
      <w:tabs>
        <w:tab w:val="right" w:pos="10800"/>
      </w:tabs>
    </w:pPr>
    <w:rPr>
      <w:rFonts w:eastAsia="Calibri"/>
      <w:b/>
    </w:rPr>
  </w:style>
  <w:style w:type="paragraph" w:customStyle="1" w:styleId="PageHeaderLine2">
    <w:name w:val="PageHeaderLine2"/>
    <w:basedOn w:val="Normal"/>
    <w:next w:val="Normal"/>
    <w:link w:val="PageHeaderLine2Char"/>
    <w:qFormat/>
    <w:rsid w:val="004502D3"/>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502D3"/>
    <w:rPr>
      <w:rFonts w:ascii="Times New Roman" w:hAnsi="Times New Roman" w:cs="Times New Roman"/>
      <w:sz w:val="20"/>
    </w:rPr>
  </w:style>
  <w:style w:type="paragraph" w:customStyle="1" w:styleId="CardText1">
    <w:name w:val="CardText"/>
    <w:basedOn w:val="Normal"/>
    <w:link w:val="CardTextChar3"/>
    <w:qFormat/>
    <w:rsid w:val="004502D3"/>
    <w:pPr>
      <w:ind w:left="288"/>
    </w:pPr>
    <w:rPr>
      <w:rFonts w:ascii="Times New Roman" w:hAnsi="Times New Roman" w:cs="Times New Roman"/>
      <w:sz w:val="20"/>
    </w:rPr>
  </w:style>
  <w:style w:type="character" w:customStyle="1" w:styleId="stylestylebold12pt">
    <w:name w:val="stylestylebold12pt"/>
    <w:basedOn w:val="DefaultParagraphFont"/>
    <w:rsid w:val="004502D3"/>
  </w:style>
  <w:style w:type="character" w:customStyle="1" w:styleId="styleboldunderline">
    <w:name w:val="styleboldunderline"/>
    <w:basedOn w:val="DefaultParagraphFont"/>
    <w:rsid w:val="004502D3"/>
  </w:style>
  <w:style w:type="character" w:customStyle="1" w:styleId="box">
    <w:name w:val="box"/>
    <w:basedOn w:val="DefaultParagraphFont"/>
    <w:rsid w:val="004502D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502D3"/>
    <w:rPr>
      <w:rFonts w:ascii="Arial Narrow" w:hAnsi="Arial Narrow" w:cs="Arial Narrow" w:hint="default"/>
      <w:sz w:val="18"/>
      <w:szCs w:val="18"/>
    </w:rPr>
  </w:style>
  <w:style w:type="character" w:customStyle="1" w:styleId="FontStyle14">
    <w:name w:val="Font Style14"/>
    <w:basedOn w:val="DefaultParagraphFont"/>
    <w:uiPriority w:val="99"/>
    <w:rsid w:val="004502D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502D3"/>
    <w:rPr>
      <w:rFonts w:ascii="Arial Narrow" w:hAnsi="Arial Narrow" w:cs="Arial Narrow" w:hint="default"/>
      <w:b/>
      <w:bCs/>
      <w:sz w:val="10"/>
      <w:szCs w:val="10"/>
    </w:rPr>
  </w:style>
  <w:style w:type="character" w:customStyle="1" w:styleId="CardTagandCiteChar">
    <w:name w:val="Card Tag and Cite Char"/>
    <w:basedOn w:val="DefaultParagraphFont"/>
    <w:rsid w:val="004502D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502D3"/>
    <w:rPr>
      <w:rFonts w:ascii="Arial Narrow" w:hAnsi="Arial Narrow"/>
      <w:b/>
      <w:color w:val="000000"/>
      <w:sz w:val="22"/>
      <w:szCs w:val="22"/>
      <w:u w:val="single"/>
    </w:rPr>
  </w:style>
  <w:style w:type="character" w:customStyle="1" w:styleId="SmallText0">
    <w:name w:val="SmallText"/>
    <w:rsid w:val="004502D3"/>
    <w:rPr>
      <w:color w:val="000000"/>
    </w:rPr>
  </w:style>
  <w:style w:type="character" w:customStyle="1" w:styleId="CitesChar1">
    <w:name w:val="Cites Char1"/>
    <w:basedOn w:val="DefaultParagraphFont"/>
    <w:rsid w:val="004502D3"/>
    <w:rPr>
      <w:b/>
      <w:bCs w:val="0"/>
      <w:szCs w:val="24"/>
      <w:u w:val="single"/>
      <w:lang w:val="en-US" w:eastAsia="en-US" w:bidi="ar-SA"/>
    </w:rPr>
  </w:style>
  <w:style w:type="character" w:customStyle="1" w:styleId="CardUnderlinedChar">
    <w:name w:val="Card Underlined Char"/>
    <w:basedOn w:val="DefaultParagraphFont"/>
    <w:rsid w:val="004502D3"/>
    <w:rPr>
      <w:rFonts w:ascii="Arial Narrow" w:hAnsi="Arial Narrow" w:hint="default"/>
      <w:sz w:val="22"/>
      <w:szCs w:val="24"/>
      <w:u w:val="single"/>
      <w:lang w:val="en-US" w:eastAsia="en-US" w:bidi="ar-SA"/>
    </w:rPr>
  </w:style>
  <w:style w:type="character" w:customStyle="1" w:styleId="underline3">
    <w:name w:val="underline3"/>
    <w:basedOn w:val="underline2"/>
    <w:rsid w:val="004502D3"/>
    <w:rPr>
      <w:rFonts w:ascii="Arial" w:hAnsi="Arial"/>
      <w:sz w:val="18"/>
      <w:u w:val="single"/>
      <w:bdr w:val="none" w:sz="0" w:space="0" w:color="auto" w:frame="1"/>
      <w:shd w:val="clear" w:color="auto" w:fill="FFFF00"/>
    </w:rPr>
  </w:style>
  <w:style w:type="character" w:customStyle="1" w:styleId="menu">
    <w:name w:val="menu"/>
    <w:basedOn w:val="DefaultParagraphFont"/>
    <w:rsid w:val="004502D3"/>
  </w:style>
  <w:style w:type="character" w:customStyle="1" w:styleId="itxtrst">
    <w:name w:val="itxtrst"/>
    <w:rsid w:val="004502D3"/>
  </w:style>
  <w:style w:type="character" w:customStyle="1" w:styleId="A-Underlining">
    <w:name w:val="A-Underlining"/>
    <w:basedOn w:val="DefaultParagraphFont"/>
    <w:rsid w:val="004502D3"/>
    <w:rPr>
      <w:rFonts w:ascii="Garamond" w:hAnsi="Garamond" w:hint="default"/>
      <w:color w:val="auto"/>
      <w:sz w:val="24"/>
      <w:u w:val="single"/>
    </w:rPr>
  </w:style>
  <w:style w:type="character" w:customStyle="1" w:styleId="StyleUnderlineBold0">
    <w:name w:val="Style Underline + Bold"/>
    <w:rsid w:val="004502D3"/>
    <w:rPr>
      <w:b/>
      <w:bCs/>
      <w:u w:val="single"/>
    </w:rPr>
  </w:style>
  <w:style w:type="character" w:customStyle="1" w:styleId="Underline-Highlighted">
    <w:name w:val="Underline-Highlighted"/>
    <w:uiPriority w:val="1"/>
    <w:qFormat/>
    <w:rsid w:val="004502D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502D3"/>
  </w:style>
  <w:style w:type="character" w:customStyle="1" w:styleId="newsmain">
    <w:name w:val="news_main"/>
    <w:basedOn w:val="DefaultParagraphFont"/>
    <w:rsid w:val="004502D3"/>
  </w:style>
  <w:style w:type="character" w:customStyle="1" w:styleId="vitstoryheadline">
    <w:name w:val="vitstoryheadline"/>
    <w:rsid w:val="004502D3"/>
  </w:style>
  <w:style w:type="character" w:customStyle="1" w:styleId="AuthorDate0">
    <w:name w:val="Author Date"/>
    <w:rsid w:val="004502D3"/>
    <w:rPr>
      <w:b/>
      <w:bCs w:val="0"/>
      <w:sz w:val="24"/>
      <w:u w:val="thick"/>
    </w:rPr>
  </w:style>
  <w:style w:type="character" w:customStyle="1" w:styleId="red">
    <w:name w:val="red"/>
    <w:basedOn w:val="DefaultParagraphFont"/>
    <w:rsid w:val="004502D3"/>
  </w:style>
  <w:style w:type="character" w:customStyle="1" w:styleId="at">
    <w:name w:val="at"/>
    <w:rsid w:val="004502D3"/>
  </w:style>
  <w:style w:type="character" w:customStyle="1" w:styleId="org">
    <w:name w:val="org"/>
    <w:rsid w:val="004502D3"/>
  </w:style>
  <w:style w:type="character" w:customStyle="1" w:styleId="pnumber">
    <w:name w:val="pnumber"/>
    <w:rsid w:val="004502D3"/>
  </w:style>
  <w:style w:type="character" w:customStyle="1" w:styleId="ital">
    <w:name w:val="ital"/>
    <w:rsid w:val="004502D3"/>
  </w:style>
  <w:style w:type="character" w:customStyle="1" w:styleId="orgdiv">
    <w:name w:val="orgdiv"/>
    <w:rsid w:val="004502D3"/>
  </w:style>
  <w:style w:type="character" w:customStyle="1" w:styleId="orgname">
    <w:name w:val="orgname"/>
    <w:rsid w:val="004502D3"/>
  </w:style>
  <w:style w:type="character" w:customStyle="1" w:styleId="city">
    <w:name w:val="city"/>
    <w:rsid w:val="004502D3"/>
  </w:style>
  <w:style w:type="character" w:customStyle="1" w:styleId="state">
    <w:name w:val="state"/>
    <w:rsid w:val="004502D3"/>
  </w:style>
  <w:style w:type="character" w:customStyle="1" w:styleId="country">
    <w:name w:val="country"/>
    <w:rsid w:val="004502D3"/>
  </w:style>
  <w:style w:type="character" w:customStyle="1" w:styleId="articletitle">
    <w:name w:val="articletitle"/>
    <w:rsid w:val="004502D3"/>
    <w:rPr>
      <w:rFonts w:ascii="Times New Roman" w:hAnsi="Times New Roman" w:cs="Times New Roman" w:hint="default"/>
    </w:rPr>
  </w:style>
  <w:style w:type="character" w:customStyle="1" w:styleId="6pointChar">
    <w:name w:val="6 point Char"/>
    <w:rsid w:val="004502D3"/>
    <w:rPr>
      <w:rFonts w:ascii="Times New Roman" w:hAnsi="Times New Roman" w:cs="Times New Roman" w:hint="default"/>
      <w:sz w:val="12"/>
      <w:lang w:val="en-US" w:eastAsia="en-US"/>
    </w:rPr>
  </w:style>
  <w:style w:type="character" w:customStyle="1" w:styleId="StyleThickunderline">
    <w:name w:val="Style Thick underline"/>
    <w:qFormat/>
    <w:rsid w:val="004502D3"/>
    <w:rPr>
      <w:u w:val="thick"/>
    </w:rPr>
  </w:style>
  <w:style w:type="character" w:customStyle="1" w:styleId="Box0">
    <w:name w:val="Box!"/>
    <w:rsid w:val="004502D3"/>
    <w:rPr>
      <w:rFonts w:ascii="Garamond" w:hAnsi="Garamond" w:hint="default"/>
      <w:sz w:val="24"/>
      <w:u w:val="single"/>
      <w:bdr w:val="single" w:sz="4" w:space="0" w:color="auto" w:frame="1"/>
    </w:rPr>
  </w:style>
  <w:style w:type="character" w:customStyle="1" w:styleId="citechar">
    <w:name w:val="citechar"/>
    <w:basedOn w:val="DefaultParagraphFont"/>
    <w:rsid w:val="004502D3"/>
  </w:style>
  <w:style w:type="character" w:customStyle="1" w:styleId="underlinechar2">
    <w:name w:val="underlinechar"/>
    <w:basedOn w:val="DefaultParagraphFont"/>
    <w:rsid w:val="004502D3"/>
  </w:style>
  <w:style w:type="character" w:customStyle="1" w:styleId="CardUnderlineChar">
    <w:name w:val="Card Underline Char"/>
    <w:rsid w:val="004502D3"/>
    <w:rPr>
      <w:szCs w:val="24"/>
      <w:u w:val="single"/>
      <w:lang w:val="en-US" w:eastAsia="en-US" w:bidi="ar-SA"/>
    </w:rPr>
  </w:style>
  <w:style w:type="character" w:customStyle="1" w:styleId="tagciteChar">
    <w:name w:val="tag/cite Char"/>
    <w:basedOn w:val="DefaultParagraphFont"/>
    <w:rsid w:val="004502D3"/>
    <w:rPr>
      <w:b/>
      <w:bCs w:val="0"/>
      <w:sz w:val="24"/>
      <w:lang w:val="en-US" w:eastAsia="en-US" w:bidi="ar-SA"/>
    </w:rPr>
  </w:style>
  <w:style w:type="character" w:customStyle="1" w:styleId="8pointChar">
    <w:name w:val="8 point Char"/>
    <w:basedOn w:val="DefaultParagraphFont"/>
    <w:rsid w:val="004502D3"/>
    <w:rPr>
      <w:sz w:val="16"/>
      <w:lang w:val="en-US" w:eastAsia="en-US" w:bidi="ar-SA"/>
    </w:rPr>
  </w:style>
  <w:style w:type="character" w:customStyle="1" w:styleId="BoldText12pt">
    <w:name w:val="Bold Text 12 pt"/>
    <w:rsid w:val="004502D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502D3"/>
  </w:style>
  <w:style w:type="character" w:customStyle="1" w:styleId="tagCharChar">
    <w:name w:val="tag Char Char"/>
    <w:rsid w:val="004502D3"/>
    <w:rPr>
      <w:b/>
      <w:bCs w:val="0"/>
      <w:sz w:val="24"/>
      <w:lang w:val="en-US" w:eastAsia="en-US" w:bidi="ar-SA"/>
    </w:rPr>
  </w:style>
  <w:style w:type="character" w:customStyle="1" w:styleId="Mention11">
    <w:name w:val="Mention11"/>
    <w:basedOn w:val="DefaultParagraphFont"/>
    <w:uiPriority w:val="99"/>
    <w:semiHidden/>
    <w:unhideWhenUsed/>
    <w:rsid w:val="004502D3"/>
    <w:rPr>
      <w:color w:val="2B579A"/>
      <w:shd w:val="clear" w:color="auto" w:fill="E6E6E6"/>
    </w:rPr>
  </w:style>
  <w:style w:type="paragraph" w:customStyle="1" w:styleId="Emphasize">
    <w:name w:val="Emphasize"/>
    <w:basedOn w:val="Normal"/>
    <w:uiPriority w:val="7"/>
    <w:qFormat/>
    <w:rsid w:val="004502D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502D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502D3"/>
  </w:style>
  <w:style w:type="character" w:customStyle="1" w:styleId="Heading3Char2">
    <w:name w:val="Heading 3 Char2"/>
    <w:aliases w:val="Heading 3 Char Char Char4, Char Char1, Char Char Char4"/>
    <w:basedOn w:val="DefaultParagraphFont"/>
    <w:rsid w:val="004502D3"/>
    <w:rPr>
      <w:rFonts w:cs="Arial"/>
      <w:bCs/>
      <w:szCs w:val="26"/>
      <w:u w:val="single"/>
      <w:lang w:val="en-US" w:eastAsia="en-US" w:bidi="ar-SA"/>
    </w:rPr>
  </w:style>
  <w:style w:type="character" w:customStyle="1" w:styleId="Mention2">
    <w:name w:val="Mention2"/>
    <w:basedOn w:val="DefaultParagraphFont"/>
    <w:uiPriority w:val="99"/>
    <w:semiHidden/>
    <w:unhideWhenUsed/>
    <w:rsid w:val="004502D3"/>
    <w:rPr>
      <w:color w:val="2B579A"/>
      <w:shd w:val="clear" w:color="auto" w:fill="E6E6E6"/>
    </w:rPr>
  </w:style>
  <w:style w:type="paragraph" w:customStyle="1" w:styleId="FlashTag">
    <w:name w:val="FlashTag"/>
    <w:basedOn w:val="Normal"/>
    <w:link w:val="FlashTagChar"/>
    <w:autoRedefine/>
    <w:uiPriority w:val="4"/>
    <w:qFormat/>
    <w:rsid w:val="004502D3"/>
    <w:rPr>
      <w:rFonts w:asciiTheme="majorHAnsi" w:hAnsiTheme="majorHAnsi"/>
      <w:b/>
      <w:sz w:val="28"/>
    </w:rPr>
  </w:style>
  <w:style w:type="character" w:customStyle="1" w:styleId="FlashTagChar">
    <w:name w:val="FlashTag Char"/>
    <w:basedOn w:val="DefaultParagraphFont"/>
    <w:link w:val="FlashTag"/>
    <w:uiPriority w:val="4"/>
    <w:rsid w:val="004502D3"/>
    <w:rPr>
      <w:rFonts w:asciiTheme="majorHAnsi" w:hAnsiTheme="majorHAnsi"/>
      <w:b/>
      <w:sz w:val="28"/>
    </w:rPr>
  </w:style>
  <w:style w:type="paragraph" w:customStyle="1" w:styleId="Warrant">
    <w:name w:val="Warrant"/>
    <w:autoRedefine/>
    <w:uiPriority w:val="4"/>
    <w:qFormat/>
    <w:rsid w:val="004502D3"/>
    <w:pPr>
      <w:ind w:left="720"/>
    </w:pPr>
    <w:rPr>
      <w:rFonts w:ascii="Calibri" w:hAnsi="Calibri" w:cs="Arial"/>
    </w:rPr>
  </w:style>
  <w:style w:type="character" w:customStyle="1" w:styleId="m-8793234324905335251gmail-style13ptbold">
    <w:name w:val="m_-8793234324905335251gmail-style13ptbold"/>
    <w:basedOn w:val="DefaultParagraphFont"/>
    <w:rsid w:val="004502D3"/>
  </w:style>
  <w:style w:type="character" w:customStyle="1" w:styleId="m3965771245576658108gmail-styleunderline">
    <w:name w:val="m_3965771245576658108gmail-styleunderline"/>
    <w:basedOn w:val="DefaultParagraphFont"/>
    <w:rsid w:val="004502D3"/>
  </w:style>
  <w:style w:type="paragraph" w:customStyle="1" w:styleId="Header1">
    <w:name w:val="Header1"/>
    <w:aliases w:val="Header Char Char,Header Char Char Char Char Char Char Char Cha,Header Char2,Header Char1 Char,Char Char Char Cha"/>
    <w:basedOn w:val="Normal"/>
    <w:qFormat/>
    <w:rsid w:val="004502D3"/>
    <w:pPr>
      <w:tabs>
        <w:tab w:val="center" w:pos="4680"/>
        <w:tab w:val="right" w:pos="9360"/>
      </w:tabs>
    </w:pPr>
  </w:style>
  <w:style w:type="character" w:customStyle="1" w:styleId="EndnoteTextChar">
    <w:name w:val="Endnote Text Char"/>
    <w:basedOn w:val="DefaultParagraphFont"/>
    <w:link w:val="EndnoteText"/>
    <w:uiPriority w:val="99"/>
    <w:locked/>
    <w:rsid w:val="004502D3"/>
    <w:rPr>
      <w:rFonts w:ascii="Georgia" w:eastAsia="Times New Roman" w:hAnsi="Georgia"/>
      <w:szCs w:val="20"/>
    </w:rPr>
  </w:style>
  <w:style w:type="paragraph" w:styleId="EndnoteText">
    <w:name w:val="endnote text"/>
    <w:basedOn w:val="Normal"/>
    <w:link w:val="EndnoteTextChar"/>
    <w:uiPriority w:val="99"/>
    <w:unhideWhenUsed/>
    <w:rsid w:val="004502D3"/>
    <w:rPr>
      <w:rFonts w:ascii="Georgia" w:eastAsia="Times New Roman" w:hAnsi="Georgia"/>
      <w:szCs w:val="20"/>
    </w:rPr>
  </w:style>
  <w:style w:type="character" w:customStyle="1" w:styleId="EndnoteTextChar1">
    <w:name w:val="Endnote Text Char1"/>
    <w:basedOn w:val="DefaultParagraphFont"/>
    <w:semiHidden/>
    <w:rsid w:val="004502D3"/>
    <w:rPr>
      <w:rFonts w:ascii="Calibri" w:hAnsi="Calibri"/>
      <w:sz w:val="20"/>
      <w:szCs w:val="20"/>
    </w:rPr>
  </w:style>
  <w:style w:type="character" w:customStyle="1" w:styleId="DateChar">
    <w:name w:val="Date Char"/>
    <w:aliases w:val="date Char"/>
    <w:basedOn w:val="DefaultParagraphFont"/>
    <w:link w:val="Date"/>
    <w:uiPriority w:val="99"/>
    <w:locked/>
    <w:rsid w:val="004502D3"/>
    <w:rPr>
      <w:rFonts w:ascii="Georgia" w:eastAsia="Times New Roman" w:hAnsi="Georgia"/>
    </w:rPr>
  </w:style>
  <w:style w:type="paragraph" w:styleId="Date">
    <w:name w:val="Date"/>
    <w:aliases w:val="date"/>
    <w:basedOn w:val="Normal"/>
    <w:next w:val="Normal"/>
    <w:link w:val="DateChar"/>
    <w:uiPriority w:val="99"/>
    <w:unhideWhenUsed/>
    <w:rsid w:val="004502D3"/>
    <w:rPr>
      <w:rFonts w:ascii="Georgia" w:eastAsia="Times New Roman" w:hAnsi="Georgia"/>
    </w:rPr>
  </w:style>
  <w:style w:type="character" w:customStyle="1" w:styleId="DateChar1">
    <w:name w:val="Date Char1"/>
    <w:basedOn w:val="DefaultParagraphFont"/>
    <w:uiPriority w:val="99"/>
    <w:semiHidden/>
    <w:rsid w:val="004502D3"/>
    <w:rPr>
      <w:rFonts w:ascii="Calibri" w:hAnsi="Calibri"/>
    </w:rPr>
  </w:style>
  <w:style w:type="character" w:customStyle="1" w:styleId="BodyTextFirstIndentChar">
    <w:name w:val="Body Text First Indent Char"/>
    <w:basedOn w:val="BodyTextChar"/>
    <w:link w:val="BodyTextFirstIndent"/>
    <w:locked/>
    <w:rsid w:val="004502D3"/>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4502D3"/>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4502D3"/>
    <w:rPr>
      <w:rFonts w:ascii="Calibri" w:hAnsi="Calibri"/>
    </w:rPr>
  </w:style>
  <w:style w:type="character" w:customStyle="1" w:styleId="BodyTextIndent2Char1">
    <w:name w:val="Body Text Indent 2 Char1"/>
    <w:basedOn w:val="DefaultParagraphFont"/>
    <w:semiHidden/>
    <w:rsid w:val="004502D3"/>
    <w:rPr>
      <w:rFonts w:ascii="Calibri" w:hAnsi="Calibri" w:cs="Calibri"/>
    </w:rPr>
  </w:style>
  <w:style w:type="character" w:customStyle="1" w:styleId="PlainTextChar1">
    <w:name w:val="Plain Text Char1"/>
    <w:basedOn w:val="DefaultParagraphFont"/>
    <w:semiHidden/>
    <w:rsid w:val="004502D3"/>
    <w:rPr>
      <w:rFonts w:ascii="Consolas" w:hAnsi="Consolas" w:cs="Calibri"/>
      <w:sz w:val="21"/>
      <w:szCs w:val="21"/>
    </w:rPr>
  </w:style>
  <w:style w:type="character" w:customStyle="1" w:styleId="NoSpacingChar">
    <w:name w:val="No Spacing Char"/>
    <w:aliases w:val="ClearFormatting Char,Dont use Char,Tag and Cite Char1,Card Format Char,No Spacing31 Char,CD - Cite Char,Clear Char,DDI Tag Char,Tag Title Char,No Spacing51 Char,No Spacing22 Char,No Spacing41 Char,No Spacing6 Char,No Spacing7 Char"/>
    <w:uiPriority w:val="1"/>
    <w:qFormat/>
    <w:locked/>
    <w:rsid w:val="004502D3"/>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4502D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502D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502D3"/>
    <w:rPr>
      <w:rFonts w:ascii="Calibri" w:hAnsi="Calibri" w:cs="Calibri"/>
      <w:i/>
      <w:iCs/>
      <w:color w:val="000000" w:themeColor="text1"/>
    </w:rPr>
  </w:style>
  <w:style w:type="paragraph" w:customStyle="1" w:styleId="Heading2-NotBold">
    <w:name w:val="Heading 2 - Not Bold"/>
    <w:basedOn w:val="Heading2"/>
    <w:autoRedefine/>
    <w:uiPriority w:val="99"/>
    <w:qFormat/>
    <w:rsid w:val="004502D3"/>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4502D3"/>
    <w:rPr>
      <w:rFonts w:ascii="Calibri" w:eastAsia="Calibri" w:hAnsi="Calibri"/>
      <w:b/>
    </w:rPr>
  </w:style>
  <w:style w:type="paragraph" w:customStyle="1" w:styleId="Heading2-Bold">
    <w:name w:val="Heading 2 - Bold"/>
    <w:basedOn w:val="Normal"/>
    <w:autoRedefine/>
    <w:uiPriority w:val="99"/>
    <w:qFormat/>
    <w:rsid w:val="004502D3"/>
    <w:rPr>
      <w:rFonts w:ascii="Garamond" w:eastAsia="Calibri" w:hAnsi="Garamond"/>
      <w:b/>
    </w:rPr>
  </w:style>
  <w:style w:type="paragraph" w:customStyle="1" w:styleId="tag">
    <w:name w:val="%tag"/>
    <w:basedOn w:val="Normal"/>
    <w:next w:val="Normal"/>
    <w:uiPriority w:val="99"/>
    <w:qFormat/>
    <w:rsid w:val="004502D3"/>
    <w:rPr>
      <w:rFonts w:ascii="Garamond" w:eastAsia="Calibri" w:hAnsi="Garamond"/>
      <w:bCs/>
      <w:sz w:val="18"/>
    </w:rPr>
  </w:style>
  <w:style w:type="character" w:customStyle="1" w:styleId="Style2Char">
    <w:name w:val="Style 2 Char"/>
    <w:link w:val="Style20"/>
    <w:uiPriority w:val="99"/>
    <w:locked/>
    <w:rsid w:val="004502D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502D3"/>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4502D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502D3"/>
    <w:rPr>
      <w:rFonts w:ascii="Garamond" w:eastAsia="Times New Roman" w:hAnsi="Garamond"/>
      <w:szCs w:val="20"/>
      <w:u w:val="single"/>
      <w:lang w:val="x-none" w:eastAsia="x-none"/>
    </w:rPr>
  </w:style>
  <w:style w:type="character" w:customStyle="1" w:styleId="textsmallChar0">
    <w:name w:val="textsmall Char"/>
    <w:link w:val="textsmall0"/>
    <w:locked/>
    <w:rsid w:val="004502D3"/>
    <w:rPr>
      <w:rFonts w:ascii="Georgia" w:eastAsia="Times New Roman" w:hAnsi="Georgia"/>
      <w:sz w:val="18"/>
      <w:szCs w:val="20"/>
      <w:lang w:val="x-none" w:eastAsia="x-none"/>
    </w:rPr>
  </w:style>
  <w:style w:type="paragraph" w:customStyle="1" w:styleId="textsmall0">
    <w:name w:val="textsmall"/>
    <w:basedOn w:val="Normal"/>
    <w:link w:val="textsmallChar0"/>
    <w:qFormat/>
    <w:rsid w:val="004502D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502D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502D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502D3"/>
    <w:rPr>
      <w:rFonts w:ascii="Arial" w:eastAsia="Times New Roman" w:hAnsi="Arial" w:cs="Arial"/>
      <w:sz w:val="12"/>
    </w:rPr>
  </w:style>
  <w:style w:type="paragraph" w:customStyle="1" w:styleId="Micro">
    <w:name w:val="Micro"/>
    <w:basedOn w:val="Normal"/>
    <w:next w:val="Normal"/>
    <w:link w:val="MicroChar"/>
    <w:qFormat/>
    <w:rsid w:val="004502D3"/>
    <w:rPr>
      <w:rFonts w:ascii="Arial" w:eastAsia="Times New Roman" w:hAnsi="Arial" w:cs="Arial"/>
      <w:sz w:val="12"/>
    </w:rPr>
  </w:style>
  <w:style w:type="character" w:customStyle="1" w:styleId="CardNotUnderlinedChar1">
    <w:name w:val="Card Not Underlined Char1"/>
    <w:link w:val="CardNotUnderlined"/>
    <w:locked/>
    <w:rsid w:val="004502D3"/>
    <w:rPr>
      <w:rFonts w:ascii="Bell MT" w:eastAsia="Calibri" w:hAnsi="Bell MT"/>
      <w:szCs w:val="20"/>
    </w:rPr>
  </w:style>
  <w:style w:type="paragraph" w:customStyle="1" w:styleId="CardNotUnderlined">
    <w:name w:val="Card Not Underlined"/>
    <w:basedOn w:val="Normal"/>
    <w:link w:val="CardNotUnderlinedChar1"/>
    <w:autoRedefine/>
    <w:qFormat/>
    <w:rsid w:val="004502D3"/>
    <w:rPr>
      <w:rFonts w:ascii="Bell MT" w:eastAsia="Calibri" w:hAnsi="Bell MT"/>
      <w:szCs w:val="20"/>
    </w:rPr>
  </w:style>
  <w:style w:type="paragraph" w:customStyle="1" w:styleId="h-lead">
    <w:name w:val="h-lead"/>
    <w:basedOn w:val="Normal"/>
    <w:uiPriority w:val="99"/>
    <w:qFormat/>
    <w:rsid w:val="004502D3"/>
    <w:pPr>
      <w:spacing w:before="100" w:beforeAutospacing="1" w:after="100" w:afterAutospacing="1"/>
    </w:pPr>
    <w:rPr>
      <w:rFonts w:eastAsia="Times New Roman"/>
      <w:sz w:val="24"/>
    </w:rPr>
  </w:style>
  <w:style w:type="paragraph" w:customStyle="1" w:styleId="intro">
    <w:name w:val="intro"/>
    <w:basedOn w:val="Normal"/>
    <w:uiPriority w:val="99"/>
    <w:qFormat/>
    <w:rsid w:val="004502D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502D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502D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502D3"/>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502D3"/>
    <w:rPr>
      <w:rFonts w:eastAsia="Calibri"/>
    </w:rPr>
  </w:style>
  <w:style w:type="paragraph" w:customStyle="1" w:styleId="F3-TagAuthor">
    <w:name w:val="F3 - Tag/Author"/>
    <w:basedOn w:val="Normal"/>
    <w:uiPriority w:val="99"/>
    <w:qFormat/>
    <w:rsid w:val="004502D3"/>
    <w:rPr>
      <w:rFonts w:eastAsia="Times New Roman"/>
      <w:b/>
    </w:rPr>
  </w:style>
  <w:style w:type="paragraph" w:customStyle="1" w:styleId="F5-UnderlineNormal">
    <w:name w:val="F5 - Underline Normal"/>
    <w:basedOn w:val="Normal"/>
    <w:uiPriority w:val="99"/>
    <w:qFormat/>
    <w:rsid w:val="004502D3"/>
    <w:rPr>
      <w:rFonts w:eastAsia="Calibri"/>
      <w:u w:val="single"/>
    </w:rPr>
  </w:style>
  <w:style w:type="paragraph" w:customStyle="1" w:styleId="Brief-PrimarySource">
    <w:name w:val="Brief - Primary Source"/>
    <w:basedOn w:val="Normal"/>
    <w:uiPriority w:val="99"/>
    <w:qFormat/>
    <w:rsid w:val="004502D3"/>
    <w:rPr>
      <w:rFonts w:eastAsia="Times New Roman"/>
      <w:b/>
      <w:sz w:val="24"/>
      <w:u w:val="single"/>
    </w:rPr>
  </w:style>
  <w:style w:type="paragraph" w:customStyle="1" w:styleId="Brief-Underline">
    <w:name w:val="Brief - Underline"/>
    <w:basedOn w:val="Normal"/>
    <w:uiPriority w:val="99"/>
    <w:qFormat/>
    <w:rsid w:val="004502D3"/>
    <w:rPr>
      <w:rFonts w:eastAsia="Times New Roman"/>
      <w:u w:val="single"/>
    </w:rPr>
  </w:style>
  <w:style w:type="paragraph" w:customStyle="1" w:styleId="Brief">
    <w:name w:val="Brief"/>
    <w:basedOn w:val="Brief-PrimarySource"/>
    <w:uiPriority w:val="99"/>
    <w:qFormat/>
    <w:rsid w:val="004502D3"/>
    <w:rPr>
      <w:b w:val="0"/>
    </w:rPr>
  </w:style>
  <w:style w:type="paragraph" w:customStyle="1" w:styleId="CM2">
    <w:name w:val="CM2"/>
    <w:basedOn w:val="Normal"/>
    <w:next w:val="Normal"/>
    <w:uiPriority w:val="99"/>
    <w:qFormat/>
    <w:rsid w:val="004502D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502D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502D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502D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502D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502D3"/>
    <w:pPr>
      <w:widowControl w:val="0"/>
      <w:spacing w:line="276" w:lineRule="atLeast"/>
    </w:pPr>
    <w:rPr>
      <w:color w:val="auto"/>
    </w:rPr>
  </w:style>
  <w:style w:type="paragraph" w:customStyle="1" w:styleId="CM34">
    <w:name w:val="CM34"/>
    <w:basedOn w:val="Default"/>
    <w:next w:val="Default"/>
    <w:uiPriority w:val="99"/>
    <w:qFormat/>
    <w:rsid w:val="004502D3"/>
    <w:pPr>
      <w:widowControl w:val="0"/>
    </w:pPr>
    <w:rPr>
      <w:color w:val="auto"/>
    </w:rPr>
  </w:style>
  <w:style w:type="paragraph" w:customStyle="1" w:styleId="CM56">
    <w:name w:val="CM56"/>
    <w:basedOn w:val="Default"/>
    <w:next w:val="Default"/>
    <w:uiPriority w:val="99"/>
    <w:qFormat/>
    <w:rsid w:val="004502D3"/>
    <w:pPr>
      <w:widowControl w:val="0"/>
    </w:pPr>
    <w:rPr>
      <w:rFonts w:eastAsia="Calibri"/>
      <w:color w:val="auto"/>
    </w:rPr>
  </w:style>
  <w:style w:type="paragraph" w:customStyle="1" w:styleId="CM58">
    <w:name w:val="CM58"/>
    <w:basedOn w:val="Default"/>
    <w:next w:val="Default"/>
    <w:uiPriority w:val="99"/>
    <w:qFormat/>
    <w:rsid w:val="004502D3"/>
    <w:pPr>
      <w:widowControl w:val="0"/>
    </w:pPr>
    <w:rPr>
      <w:rFonts w:eastAsia="Calibri"/>
      <w:color w:val="auto"/>
    </w:rPr>
  </w:style>
  <w:style w:type="paragraph" w:customStyle="1" w:styleId="CM57">
    <w:name w:val="CM57"/>
    <w:basedOn w:val="Default"/>
    <w:next w:val="Default"/>
    <w:uiPriority w:val="99"/>
    <w:qFormat/>
    <w:rsid w:val="004502D3"/>
    <w:pPr>
      <w:widowControl w:val="0"/>
    </w:pPr>
    <w:rPr>
      <w:rFonts w:eastAsia="Calibri"/>
      <w:color w:val="auto"/>
    </w:rPr>
  </w:style>
  <w:style w:type="paragraph" w:customStyle="1" w:styleId="CM1">
    <w:name w:val="CM1"/>
    <w:basedOn w:val="Default"/>
    <w:next w:val="Default"/>
    <w:uiPriority w:val="99"/>
    <w:qFormat/>
    <w:rsid w:val="004502D3"/>
    <w:pPr>
      <w:widowControl w:val="0"/>
    </w:pPr>
    <w:rPr>
      <w:rFonts w:eastAsia="Calibri"/>
      <w:color w:val="auto"/>
    </w:rPr>
  </w:style>
  <w:style w:type="paragraph" w:customStyle="1" w:styleId="CM49">
    <w:name w:val="CM49"/>
    <w:basedOn w:val="Default"/>
    <w:next w:val="Default"/>
    <w:uiPriority w:val="99"/>
    <w:qFormat/>
    <w:rsid w:val="004502D3"/>
    <w:pPr>
      <w:widowControl w:val="0"/>
    </w:pPr>
    <w:rPr>
      <w:rFonts w:eastAsia="Calibri"/>
      <w:color w:val="auto"/>
    </w:rPr>
  </w:style>
  <w:style w:type="paragraph" w:customStyle="1" w:styleId="CM41">
    <w:name w:val="CM41"/>
    <w:basedOn w:val="Default"/>
    <w:next w:val="Default"/>
    <w:uiPriority w:val="99"/>
    <w:qFormat/>
    <w:rsid w:val="004502D3"/>
    <w:pPr>
      <w:widowControl w:val="0"/>
    </w:pPr>
    <w:rPr>
      <w:rFonts w:eastAsia="Calibri"/>
      <w:color w:val="auto"/>
    </w:rPr>
  </w:style>
  <w:style w:type="paragraph" w:customStyle="1" w:styleId="3rdOrderPara">
    <w:name w:val="3rd Order Para"/>
    <w:basedOn w:val="Default"/>
    <w:next w:val="Default"/>
    <w:qFormat/>
    <w:rsid w:val="004502D3"/>
    <w:pPr>
      <w:widowControl w:val="0"/>
    </w:pPr>
    <w:rPr>
      <w:rFonts w:eastAsia="Calibri"/>
      <w:color w:val="auto"/>
    </w:rPr>
  </w:style>
  <w:style w:type="paragraph" w:customStyle="1" w:styleId="2ndOrderPara">
    <w:name w:val="2nd Order Para"/>
    <w:basedOn w:val="Default"/>
    <w:next w:val="Default"/>
    <w:qFormat/>
    <w:rsid w:val="004502D3"/>
    <w:pPr>
      <w:widowControl w:val="0"/>
    </w:pPr>
    <w:rPr>
      <w:rFonts w:eastAsia="Calibri"/>
      <w:color w:val="auto"/>
    </w:rPr>
  </w:style>
  <w:style w:type="paragraph" w:customStyle="1" w:styleId="Normal-SIGN2">
    <w:name w:val="Normal-SIGN2"/>
    <w:basedOn w:val="Default"/>
    <w:next w:val="Default"/>
    <w:qFormat/>
    <w:rsid w:val="004502D3"/>
    <w:pPr>
      <w:widowControl w:val="0"/>
    </w:pPr>
    <w:rPr>
      <w:rFonts w:eastAsia="Calibri"/>
      <w:color w:val="auto"/>
    </w:rPr>
  </w:style>
  <w:style w:type="paragraph" w:customStyle="1" w:styleId="Normal-SIGN1">
    <w:name w:val="Normal-SIGN1"/>
    <w:basedOn w:val="Default"/>
    <w:next w:val="Default"/>
    <w:uiPriority w:val="99"/>
    <w:qFormat/>
    <w:rsid w:val="004502D3"/>
    <w:pPr>
      <w:widowControl w:val="0"/>
    </w:pPr>
    <w:rPr>
      <w:rFonts w:eastAsia="Calibri"/>
      <w:color w:val="auto"/>
    </w:rPr>
  </w:style>
  <w:style w:type="paragraph" w:customStyle="1" w:styleId="CM3">
    <w:name w:val="CM3"/>
    <w:basedOn w:val="Default"/>
    <w:next w:val="Default"/>
    <w:uiPriority w:val="99"/>
    <w:qFormat/>
    <w:rsid w:val="004502D3"/>
    <w:pPr>
      <w:widowControl w:val="0"/>
      <w:spacing w:line="553" w:lineRule="atLeast"/>
    </w:pPr>
    <w:rPr>
      <w:rFonts w:eastAsia="Calibri"/>
      <w:color w:val="auto"/>
    </w:rPr>
  </w:style>
  <w:style w:type="paragraph" w:customStyle="1" w:styleId="CM33">
    <w:name w:val="CM33"/>
    <w:basedOn w:val="Default"/>
    <w:next w:val="Default"/>
    <w:uiPriority w:val="99"/>
    <w:qFormat/>
    <w:rsid w:val="004502D3"/>
    <w:pPr>
      <w:widowControl w:val="0"/>
    </w:pPr>
    <w:rPr>
      <w:rFonts w:eastAsia="Calibri"/>
      <w:color w:val="auto"/>
    </w:rPr>
  </w:style>
  <w:style w:type="paragraph" w:customStyle="1" w:styleId="CM37">
    <w:name w:val="CM37"/>
    <w:basedOn w:val="Default"/>
    <w:next w:val="Default"/>
    <w:uiPriority w:val="99"/>
    <w:qFormat/>
    <w:rsid w:val="004502D3"/>
    <w:pPr>
      <w:widowControl w:val="0"/>
    </w:pPr>
    <w:rPr>
      <w:rFonts w:eastAsia="Calibri"/>
      <w:color w:val="auto"/>
    </w:rPr>
  </w:style>
  <w:style w:type="paragraph" w:customStyle="1" w:styleId="CM7">
    <w:name w:val="CM7"/>
    <w:basedOn w:val="Default"/>
    <w:next w:val="Default"/>
    <w:uiPriority w:val="99"/>
    <w:qFormat/>
    <w:rsid w:val="004502D3"/>
    <w:pPr>
      <w:widowControl w:val="0"/>
      <w:spacing w:line="553" w:lineRule="atLeast"/>
    </w:pPr>
    <w:rPr>
      <w:rFonts w:eastAsia="Calibri"/>
      <w:color w:val="auto"/>
    </w:rPr>
  </w:style>
  <w:style w:type="paragraph" w:customStyle="1" w:styleId="Brief-SecondarySource">
    <w:name w:val="Brief - Secondary Source"/>
    <w:basedOn w:val="Normal"/>
    <w:qFormat/>
    <w:rsid w:val="004502D3"/>
    <w:rPr>
      <w:rFonts w:eastAsia="Times New Roman"/>
      <w:sz w:val="14"/>
      <w:szCs w:val="20"/>
    </w:rPr>
  </w:style>
  <w:style w:type="paragraph" w:customStyle="1" w:styleId="Brief-Card">
    <w:name w:val="Brief - Card"/>
    <w:basedOn w:val="Normal"/>
    <w:uiPriority w:val="99"/>
    <w:qFormat/>
    <w:rsid w:val="004502D3"/>
    <w:rPr>
      <w:rFonts w:eastAsia="Times New Roman"/>
    </w:rPr>
  </w:style>
  <w:style w:type="paragraph" w:customStyle="1" w:styleId="Pa2">
    <w:name w:val="Pa2"/>
    <w:basedOn w:val="Default"/>
    <w:next w:val="Default"/>
    <w:uiPriority w:val="99"/>
    <w:qFormat/>
    <w:rsid w:val="004502D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502D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502D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502D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502D3"/>
    <w:pPr>
      <w:widowControl w:val="0"/>
    </w:pPr>
    <w:rPr>
      <w:rFonts w:ascii="Arial Black" w:hAnsi="Arial Black"/>
      <w:color w:val="auto"/>
    </w:rPr>
  </w:style>
  <w:style w:type="paragraph" w:customStyle="1" w:styleId="Cover1">
    <w:name w:val="Cover 1"/>
    <w:basedOn w:val="Normal"/>
    <w:next w:val="Normal"/>
    <w:uiPriority w:val="99"/>
    <w:qFormat/>
    <w:rsid w:val="004502D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502D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502D3"/>
    <w:pPr>
      <w:widowControl w:val="0"/>
    </w:pPr>
    <w:rPr>
      <w:color w:val="auto"/>
    </w:rPr>
  </w:style>
  <w:style w:type="paragraph" w:customStyle="1" w:styleId="Pa11">
    <w:name w:val="Pa11"/>
    <w:basedOn w:val="Normal"/>
    <w:next w:val="Normal"/>
    <w:uiPriority w:val="99"/>
    <w:qFormat/>
    <w:rsid w:val="004502D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502D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502D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4502D3"/>
    <w:pPr>
      <w:widowControl w:val="0"/>
    </w:pPr>
    <w:rPr>
      <w:rFonts w:eastAsia="Calibri"/>
      <w:color w:val="auto"/>
    </w:rPr>
  </w:style>
  <w:style w:type="paragraph" w:customStyle="1" w:styleId="CM5">
    <w:name w:val="CM5"/>
    <w:basedOn w:val="Default"/>
    <w:next w:val="Default"/>
    <w:qFormat/>
    <w:rsid w:val="004502D3"/>
    <w:pPr>
      <w:widowControl w:val="0"/>
      <w:spacing w:line="553" w:lineRule="atLeast"/>
    </w:pPr>
    <w:rPr>
      <w:rFonts w:eastAsia="Calibri"/>
      <w:color w:val="auto"/>
    </w:rPr>
  </w:style>
  <w:style w:type="paragraph" w:customStyle="1" w:styleId="CM28">
    <w:name w:val="CM28"/>
    <w:basedOn w:val="Default"/>
    <w:next w:val="Default"/>
    <w:uiPriority w:val="99"/>
    <w:qFormat/>
    <w:rsid w:val="004502D3"/>
    <w:pPr>
      <w:widowControl w:val="0"/>
    </w:pPr>
    <w:rPr>
      <w:rFonts w:eastAsia="Calibri"/>
      <w:color w:val="auto"/>
    </w:rPr>
  </w:style>
  <w:style w:type="paragraph" w:customStyle="1" w:styleId="CM8">
    <w:name w:val="CM8"/>
    <w:basedOn w:val="Default"/>
    <w:next w:val="Default"/>
    <w:uiPriority w:val="99"/>
    <w:qFormat/>
    <w:rsid w:val="004502D3"/>
    <w:pPr>
      <w:widowControl w:val="0"/>
    </w:pPr>
    <w:rPr>
      <w:rFonts w:eastAsia="Calibri"/>
      <w:color w:val="auto"/>
    </w:rPr>
  </w:style>
  <w:style w:type="paragraph" w:customStyle="1" w:styleId="CM6">
    <w:name w:val="CM6"/>
    <w:basedOn w:val="Default"/>
    <w:next w:val="Default"/>
    <w:uiPriority w:val="99"/>
    <w:qFormat/>
    <w:rsid w:val="004502D3"/>
    <w:pPr>
      <w:widowControl w:val="0"/>
      <w:spacing w:line="553" w:lineRule="atLeast"/>
    </w:pPr>
    <w:rPr>
      <w:rFonts w:eastAsia="Calibri"/>
      <w:color w:val="auto"/>
    </w:rPr>
  </w:style>
  <w:style w:type="paragraph" w:customStyle="1" w:styleId="CM22">
    <w:name w:val="CM22"/>
    <w:basedOn w:val="Default"/>
    <w:next w:val="Default"/>
    <w:uiPriority w:val="99"/>
    <w:qFormat/>
    <w:rsid w:val="004502D3"/>
    <w:pPr>
      <w:widowControl w:val="0"/>
    </w:pPr>
    <w:rPr>
      <w:rFonts w:eastAsia="Calibri"/>
      <w:color w:val="auto"/>
    </w:rPr>
  </w:style>
  <w:style w:type="paragraph" w:customStyle="1" w:styleId="DoubleUnderlined">
    <w:name w:val="Double Underlined"/>
    <w:basedOn w:val="Heading2"/>
    <w:autoRedefine/>
    <w:uiPriority w:val="99"/>
    <w:qFormat/>
    <w:rsid w:val="004502D3"/>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4502D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4502D3"/>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502D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502D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502D3"/>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502D3"/>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4502D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502D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502D3"/>
  </w:style>
  <w:style w:type="paragraph" w:customStyle="1" w:styleId="StyleUnderliningTimesNewRomanBoldNounderlineKernat16">
    <w:name w:val="Style Underlining + Times New Roman Bold No underline Kern at 16..."/>
    <w:basedOn w:val="Normal"/>
    <w:uiPriority w:val="99"/>
    <w:qFormat/>
    <w:rsid w:val="004502D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502D3"/>
    <w:rPr>
      <w:rFonts w:eastAsia="Times New Roman"/>
      <w:b/>
      <w:bCs/>
      <w:kern w:val="32"/>
      <w:sz w:val="32"/>
      <w:szCs w:val="32"/>
    </w:rPr>
  </w:style>
  <w:style w:type="paragraph" w:customStyle="1" w:styleId="StyleBoldUnderliningKernat16pt">
    <w:name w:val="Style Bold Underlining + Kern at 16 pt"/>
    <w:uiPriority w:val="99"/>
    <w:qFormat/>
    <w:rsid w:val="004502D3"/>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502D3"/>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4502D3"/>
    <w:pPr>
      <w:widowControl/>
      <w:autoSpaceDE w:val="0"/>
      <w:autoSpaceDN w:val="0"/>
      <w:adjustRightInd w:val="0"/>
      <w:spacing w:after="160" w:line="256" w:lineRule="auto"/>
      <w:ind w:left="0" w:right="0"/>
    </w:pPr>
    <w:rPr>
      <w:rFonts w:ascii="Calibri" w:hAnsi="Calibri"/>
      <w:sz w:val="12"/>
    </w:rPr>
  </w:style>
  <w:style w:type="paragraph" w:customStyle="1" w:styleId="TxBr6p1">
    <w:name w:val="TxBr_6p1"/>
    <w:basedOn w:val="Normal"/>
    <w:uiPriority w:val="99"/>
    <w:qFormat/>
    <w:rsid w:val="004502D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502D3"/>
    <w:pPr>
      <w:ind w:left="400"/>
    </w:pPr>
    <w:rPr>
      <w:rFonts w:eastAsia="Times New Roman"/>
      <w:szCs w:val="20"/>
    </w:rPr>
  </w:style>
  <w:style w:type="paragraph" w:customStyle="1" w:styleId="Paste">
    <w:name w:val="Paste"/>
    <w:basedOn w:val="Normal"/>
    <w:qFormat/>
    <w:rsid w:val="004502D3"/>
    <w:rPr>
      <w:rFonts w:ascii="Arial Narrow" w:eastAsia="Times New Roman" w:hAnsi="Arial Narrow"/>
      <w:szCs w:val="20"/>
      <w:lang w:val="x-none" w:eastAsia="x-none"/>
    </w:rPr>
  </w:style>
  <w:style w:type="character" w:customStyle="1" w:styleId="UnderlineStyleChar">
    <w:name w:val="Underline Style Char"/>
    <w:link w:val="UnderlineStyle0"/>
    <w:locked/>
    <w:rsid w:val="004502D3"/>
    <w:rPr>
      <w:rFonts w:ascii="Georgia" w:eastAsia="Times New Roman" w:hAnsi="Georgia"/>
      <w:b/>
      <w:u w:val="single"/>
    </w:rPr>
  </w:style>
  <w:style w:type="paragraph" w:customStyle="1" w:styleId="UnderlineStyle0">
    <w:name w:val="Underline Style"/>
    <w:basedOn w:val="Normal"/>
    <w:link w:val="UnderlineStyleChar"/>
    <w:qFormat/>
    <w:rsid w:val="004502D3"/>
    <w:rPr>
      <w:rFonts w:ascii="Georgia" w:eastAsia="Times New Roman" w:hAnsi="Georgia"/>
      <w:b/>
      <w:u w:val="single"/>
    </w:rPr>
  </w:style>
  <w:style w:type="paragraph" w:customStyle="1" w:styleId="Normalization">
    <w:name w:val="Normalization"/>
    <w:basedOn w:val="Normal"/>
    <w:uiPriority w:val="99"/>
    <w:qFormat/>
    <w:rsid w:val="004502D3"/>
    <w:rPr>
      <w:rFonts w:eastAsia="Times New Roman"/>
      <w:sz w:val="18"/>
    </w:rPr>
  </w:style>
  <w:style w:type="paragraph" w:customStyle="1" w:styleId="BreifTitle">
    <w:name w:val="Breif Title"/>
    <w:basedOn w:val="Normal"/>
    <w:autoRedefine/>
    <w:uiPriority w:val="99"/>
    <w:qFormat/>
    <w:rsid w:val="004502D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502D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502D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502D3"/>
    <w:rPr>
      <w:rFonts w:eastAsia="Times New Roman"/>
      <w:color w:val="333333"/>
    </w:rPr>
  </w:style>
  <w:style w:type="paragraph" w:customStyle="1" w:styleId="StyleTagandCiteFranklinGothicDemi">
    <w:name w:val="Style Tag and Cite + Franklin Gothic Demi"/>
    <w:basedOn w:val="Normal"/>
    <w:autoRedefine/>
    <w:uiPriority w:val="99"/>
    <w:qFormat/>
    <w:rsid w:val="004502D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502D3"/>
    <w:rPr>
      <w:bCs/>
    </w:rPr>
  </w:style>
  <w:style w:type="paragraph" w:customStyle="1" w:styleId="tagCharCharCharCharCharCharChar">
    <w:name w:val="tag Char Char Char Char Char Char Char"/>
    <w:basedOn w:val="Normal"/>
    <w:uiPriority w:val="99"/>
    <w:qFormat/>
    <w:rsid w:val="004502D3"/>
    <w:rPr>
      <w:rFonts w:eastAsia="Times New Roman"/>
      <w:b/>
      <w:sz w:val="24"/>
      <w:szCs w:val="20"/>
    </w:rPr>
  </w:style>
  <w:style w:type="paragraph" w:customStyle="1" w:styleId="title-bold-medium">
    <w:name w:val="title-bold-medium"/>
    <w:basedOn w:val="Normal"/>
    <w:uiPriority w:val="99"/>
    <w:qFormat/>
    <w:rsid w:val="004502D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502D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502D3"/>
    <w:rPr>
      <w:rFonts w:ascii="Arial Narrow" w:eastAsia="Times New Roman" w:hAnsi="Arial Narrow"/>
      <w:b/>
      <w:sz w:val="24"/>
    </w:rPr>
  </w:style>
  <w:style w:type="paragraph" w:customStyle="1" w:styleId="BLOCKTITLE1">
    <w:name w:val="BLOCK TITLE"/>
    <w:basedOn w:val="Heading1"/>
    <w:uiPriority w:val="99"/>
    <w:qFormat/>
    <w:rsid w:val="004502D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502D3"/>
    <w:pPr>
      <w:widowControl w:val="0"/>
      <w:autoSpaceDE w:val="0"/>
      <w:autoSpaceDN w:val="0"/>
      <w:adjustRightInd w:val="0"/>
    </w:pPr>
    <w:rPr>
      <w:sz w:val="24"/>
      <w:szCs w:val="20"/>
    </w:rPr>
  </w:style>
  <w:style w:type="paragraph" w:customStyle="1" w:styleId="BriefTitle1">
    <w:name w:val="Brief Title 1"/>
    <w:basedOn w:val="Normal"/>
    <w:uiPriority w:val="99"/>
    <w:qFormat/>
    <w:rsid w:val="004502D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502D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502D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502D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502D3"/>
    <w:pPr>
      <w:spacing w:before="100" w:beforeAutospacing="1" w:after="100" w:afterAutospacing="1"/>
    </w:pPr>
    <w:rPr>
      <w:rFonts w:eastAsia="Times New Roman"/>
    </w:rPr>
  </w:style>
  <w:style w:type="paragraph" w:customStyle="1" w:styleId="ToRead">
    <w:name w:val="To Read"/>
    <w:basedOn w:val="Normal"/>
    <w:uiPriority w:val="99"/>
    <w:qFormat/>
    <w:rsid w:val="004502D3"/>
    <w:pPr>
      <w:ind w:left="720"/>
    </w:pPr>
    <w:rPr>
      <w:rFonts w:ascii="Verdana" w:eastAsia="Times New Roman" w:hAnsi="Verdana"/>
      <w:b/>
      <w:u w:val="single"/>
    </w:rPr>
  </w:style>
  <w:style w:type="paragraph" w:customStyle="1" w:styleId="Style1">
    <w:name w:val="Style 1"/>
    <w:basedOn w:val="Normal"/>
    <w:uiPriority w:val="99"/>
    <w:qFormat/>
    <w:rsid w:val="004502D3"/>
    <w:pPr>
      <w:widowControl w:val="0"/>
      <w:ind w:firstLine="216"/>
    </w:pPr>
    <w:rPr>
      <w:rFonts w:eastAsia="Times New Roman"/>
      <w:noProof/>
      <w:color w:val="000000"/>
      <w:szCs w:val="20"/>
    </w:rPr>
  </w:style>
  <w:style w:type="paragraph" w:customStyle="1" w:styleId="Style40">
    <w:name w:val="Style 4"/>
    <w:basedOn w:val="Normal"/>
    <w:uiPriority w:val="99"/>
    <w:qFormat/>
    <w:rsid w:val="004502D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502D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502D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502D3"/>
    <w:pPr>
      <w:ind w:left="1660"/>
    </w:pPr>
  </w:style>
  <w:style w:type="paragraph" w:customStyle="1" w:styleId="PageNumber1">
    <w:name w:val="Page Number1"/>
    <w:basedOn w:val="Normal"/>
    <w:next w:val="Normal"/>
    <w:uiPriority w:val="99"/>
    <w:qFormat/>
    <w:rsid w:val="004502D3"/>
    <w:rPr>
      <w:rFonts w:eastAsia="Times New Roman"/>
    </w:rPr>
  </w:style>
  <w:style w:type="paragraph" w:customStyle="1" w:styleId="Card1">
    <w:name w:val="Card1"/>
    <w:uiPriority w:val="99"/>
    <w:qFormat/>
    <w:rsid w:val="004502D3"/>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502D3"/>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502D3"/>
    <w:pPr>
      <w:ind w:left="288" w:right="288"/>
    </w:pPr>
    <w:rPr>
      <w:rFonts w:eastAsia="Times New Roman"/>
    </w:rPr>
  </w:style>
  <w:style w:type="paragraph" w:customStyle="1" w:styleId="CaseListNormal">
    <w:name w:val="Case List Normal"/>
    <w:basedOn w:val="Normal"/>
    <w:uiPriority w:val="99"/>
    <w:qFormat/>
    <w:rsid w:val="004502D3"/>
    <w:rPr>
      <w:rFonts w:ascii="Times" w:eastAsia="Times New Roman" w:hAnsi="Times"/>
      <w:szCs w:val="26"/>
    </w:rPr>
  </w:style>
  <w:style w:type="paragraph" w:customStyle="1" w:styleId="Body">
    <w:name w:val="Body"/>
    <w:basedOn w:val="Normal"/>
    <w:qFormat/>
    <w:rsid w:val="004502D3"/>
    <w:pPr>
      <w:outlineLvl w:val="3"/>
    </w:pPr>
    <w:rPr>
      <w:rFonts w:eastAsia="Times New Roman"/>
      <w:szCs w:val="20"/>
    </w:rPr>
  </w:style>
  <w:style w:type="paragraph" w:customStyle="1" w:styleId="3text">
    <w:name w:val="3text"/>
    <w:basedOn w:val="Normal"/>
    <w:uiPriority w:val="99"/>
    <w:qFormat/>
    <w:rsid w:val="004502D3"/>
    <w:pPr>
      <w:spacing w:before="100" w:beforeAutospacing="1" w:after="100" w:afterAutospacing="1"/>
    </w:pPr>
    <w:rPr>
      <w:rFonts w:eastAsia="Times New Roman"/>
      <w:sz w:val="24"/>
    </w:rPr>
  </w:style>
  <w:style w:type="paragraph" w:customStyle="1" w:styleId="TimesNewRoman12">
    <w:name w:val="TimesNewRoman12"/>
    <w:uiPriority w:val="99"/>
    <w:qFormat/>
    <w:rsid w:val="004502D3"/>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502D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502D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502D3"/>
    <w:rPr>
      <w:rFonts w:eastAsia="Times New Roman"/>
      <w:color w:val="000000"/>
      <w:sz w:val="18"/>
    </w:rPr>
  </w:style>
  <w:style w:type="paragraph" w:customStyle="1" w:styleId="text1">
    <w:name w:val="text1"/>
    <w:basedOn w:val="Normal"/>
    <w:autoRedefine/>
    <w:uiPriority w:val="99"/>
    <w:qFormat/>
    <w:rsid w:val="004502D3"/>
    <w:rPr>
      <w:rFonts w:eastAsia="Times New Roman"/>
      <w:szCs w:val="20"/>
    </w:rPr>
  </w:style>
  <w:style w:type="paragraph" w:customStyle="1" w:styleId="RepeatBlockHeading">
    <w:name w:val="Repeat Block Heading"/>
    <w:basedOn w:val="Normal"/>
    <w:autoRedefine/>
    <w:uiPriority w:val="99"/>
    <w:qFormat/>
    <w:rsid w:val="004502D3"/>
    <w:pPr>
      <w:jc w:val="center"/>
    </w:pPr>
    <w:rPr>
      <w:rFonts w:eastAsia="Times New Roman"/>
      <w:b/>
      <w:smallCaps/>
      <w:color w:val="000000"/>
      <w:sz w:val="24"/>
      <w:u w:val="thick"/>
    </w:rPr>
  </w:style>
  <w:style w:type="paragraph" w:customStyle="1" w:styleId="story-headline">
    <w:name w:val="story-headline"/>
    <w:basedOn w:val="Normal"/>
    <w:uiPriority w:val="99"/>
    <w:qFormat/>
    <w:rsid w:val="004502D3"/>
    <w:pPr>
      <w:spacing w:before="72" w:after="72"/>
    </w:pPr>
    <w:rPr>
      <w:rFonts w:eastAsia="Times New Roman"/>
      <w:b/>
      <w:bCs/>
      <w:sz w:val="26"/>
      <w:szCs w:val="26"/>
    </w:rPr>
  </w:style>
  <w:style w:type="paragraph" w:customStyle="1" w:styleId="story-body">
    <w:name w:val="story-body"/>
    <w:basedOn w:val="Normal"/>
    <w:uiPriority w:val="99"/>
    <w:qFormat/>
    <w:rsid w:val="004502D3"/>
    <w:pPr>
      <w:spacing w:before="100" w:beforeAutospacing="1" w:after="100" w:afterAutospacing="1"/>
    </w:pPr>
    <w:rPr>
      <w:rFonts w:eastAsia="Times New Roman"/>
    </w:rPr>
  </w:style>
  <w:style w:type="paragraph" w:customStyle="1" w:styleId="story-dateline">
    <w:name w:val="story-dateline"/>
    <w:basedOn w:val="Normal"/>
    <w:uiPriority w:val="99"/>
    <w:qFormat/>
    <w:rsid w:val="004502D3"/>
    <w:rPr>
      <w:rFonts w:eastAsia="Times New Roman"/>
      <w:b/>
      <w:bCs/>
    </w:rPr>
  </w:style>
  <w:style w:type="paragraph" w:customStyle="1" w:styleId="TextofCards">
    <w:name w:val="Text of Cards"/>
    <w:basedOn w:val="Normal"/>
    <w:uiPriority w:val="99"/>
    <w:qFormat/>
    <w:rsid w:val="004502D3"/>
    <w:rPr>
      <w:rFonts w:eastAsia="Times New Roman"/>
      <w:color w:val="000000"/>
      <w:spacing w:val="6"/>
      <w:szCs w:val="23"/>
    </w:rPr>
  </w:style>
  <w:style w:type="paragraph" w:customStyle="1" w:styleId="Corpotesto">
    <w:name w:val="Corpo testo"/>
    <w:basedOn w:val="Normal"/>
    <w:uiPriority w:val="99"/>
    <w:qFormat/>
    <w:rsid w:val="004502D3"/>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502D3"/>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4502D3"/>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502D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502D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502D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502D3"/>
    <w:rPr>
      <w:rFonts w:ascii="Arial" w:hAnsi="Arial"/>
      <w:b w:val="0"/>
      <w:caps w:val="0"/>
      <w:sz w:val="20"/>
    </w:rPr>
  </w:style>
  <w:style w:type="paragraph" w:customStyle="1" w:styleId="ProjectTitleLine">
    <w:name w:val="Project Title Line"/>
    <w:basedOn w:val="Normal"/>
    <w:next w:val="Normal"/>
    <w:autoRedefine/>
    <w:uiPriority w:val="99"/>
    <w:qFormat/>
    <w:rsid w:val="004502D3"/>
    <w:pPr>
      <w:jc w:val="center"/>
    </w:pPr>
    <w:rPr>
      <w:rFonts w:eastAsia="Times New Roman"/>
      <w:caps/>
      <w:szCs w:val="20"/>
    </w:rPr>
  </w:style>
  <w:style w:type="paragraph" w:customStyle="1" w:styleId="LanguageStrike">
    <w:name w:val="Language Strike"/>
    <w:basedOn w:val="Normal"/>
    <w:next w:val="Normal"/>
    <w:uiPriority w:val="99"/>
    <w:qFormat/>
    <w:rsid w:val="004502D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502D3"/>
    <w:rPr>
      <w:rFonts w:eastAsia="Times New Roman"/>
      <w:szCs w:val="20"/>
      <w:u w:val="single"/>
    </w:rPr>
  </w:style>
  <w:style w:type="paragraph" w:customStyle="1" w:styleId="Normal10pt">
    <w:name w:val="Normal + 10 pt"/>
    <w:basedOn w:val="Normal"/>
    <w:uiPriority w:val="99"/>
    <w:qFormat/>
    <w:rsid w:val="004502D3"/>
    <w:rPr>
      <w:rFonts w:eastAsia="Times New Roman"/>
      <w:szCs w:val="20"/>
    </w:rPr>
  </w:style>
  <w:style w:type="paragraph" w:customStyle="1" w:styleId="cardChar1Char">
    <w:name w:val="card Char1 Char"/>
    <w:basedOn w:val="Normal"/>
    <w:uiPriority w:val="99"/>
    <w:qFormat/>
    <w:rsid w:val="004502D3"/>
    <w:pPr>
      <w:ind w:left="288" w:right="288"/>
    </w:pPr>
    <w:rPr>
      <w:rFonts w:eastAsia="Times New Roman"/>
      <w:szCs w:val="20"/>
    </w:rPr>
  </w:style>
  <w:style w:type="paragraph" w:customStyle="1" w:styleId="CM12">
    <w:name w:val="CM12"/>
    <w:basedOn w:val="Default"/>
    <w:next w:val="Default"/>
    <w:uiPriority w:val="99"/>
    <w:qFormat/>
    <w:rsid w:val="004502D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502D3"/>
    <w:pPr>
      <w:widowControl w:val="0"/>
      <w:spacing w:after="480"/>
    </w:pPr>
    <w:rPr>
      <w:rFonts w:ascii="Granjon LT Std" w:hAnsi="Granjon LT Std"/>
      <w:color w:val="auto"/>
    </w:rPr>
  </w:style>
  <w:style w:type="paragraph" w:customStyle="1" w:styleId="CM10">
    <w:name w:val="CM10"/>
    <w:basedOn w:val="Default"/>
    <w:next w:val="Default"/>
    <w:uiPriority w:val="99"/>
    <w:qFormat/>
    <w:rsid w:val="004502D3"/>
    <w:pPr>
      <w:widowControl w:val="0"/>
      <w:spacing w:line="320" w:lineRule="atLeast"/>
    </w:pPr>
    <w:rPr>
      <w:rFonts w:ascii="Granjon LT Std" w:hAnsi="Granjon LT Std"/>
      <w:color w:val="auto"/>
    </w:rPr>
  </w:style>
  <w:style w:type="paragraph" w:customStyle="1" w:styleId="bold">
    <w:name w:val="bold"/>
    <w:basedOn w:val="Normal"/>
    <w:uiPriority w:val="99"/>
    <w:qFormat/>
    <w:rsid w:val="004502D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502D3"/>
    <w:rPr>
      <w:rFonts w:ascii="Arial Narrow" w:eastAsia="Times New Roman" w:hAnsi="Arial Narrow"/>
      <w:strike/>
      <w:szCs w:val="20"/>
    </w:rPr>
  </w:style>
  <w:style w:type="paragraph" w:customStyle="1" w:styleId="textbodyblack">
    <w:name w:val="textbodyblack"/>
    <w:basedOn w:val="Normal"/>
    <w:uiPriority w:val="99"/>
    <w:qFormat/>
    <w:rsid w:val="004502D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502D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502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502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502D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502D3"/>
    <w:rPr>
      <w:rFonts w:ascii="Georgia" w:eastAsia="Times New Roman" w:hAnsi="Georgia"/>
      <w:b/>
      <w:bCs/>
      <w:szCs w:val="16"/>
      <w:u w:val="single"/>
    </w:rPr>
  </w:style>
  <w:style w:type="paragraph" w:customStyle="1" w:styleId="CiteCorrected">
    <w:name w:val="Cite Corrected"/>
    <w:basedOn w:val="Normal"/>
    <w:link w:val="CiteCorrectedChar"/>
    <w:qFormat/>
    <w:rsid w:val="004502D3"/>
    <w:rPr>
      <w:rFonts w:ascii="Georgia" w:eastAsia="Times New Roman" w:hAnsi="Georgia"/>
      <w:b/>
      <w:bCs/>
      <w:szCs w:val="16"/>
      <w:u w:val="single"/>
    </w:rPr>
  </w:style>
  <w:style w:type="paragraph" w:customStyle="1" w:styleId="CardText2">
    <w:name w:val="Card Text 2"/>
    <w:basedOn w:val="CardText10"/>
    <w:link w:val="CardText2Char"/>
    <w:qFormat/>
    <w:rsid w:val="004502D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4502D3"/>
    <w:pPr>
      <w:ind w:left="288"/>
    </w:pPr>
    <w:rPr>
      <w:rFonts w:eastAsia="SimSun"/>
      <w:szCs w:val="20"/>
      <w:lang w:eastAsia="zh-CN"/>
    </w:rPr>
  </w:style>
  <w:style w:type="paragraph" w:customStyle="1" w:styleId="story-body-text">
    <w:name w:val="story-body-text"/>
    <w:basedOn w:val="Normal"/>
    <w:uiPriority w:val="99"/>
    <w:qFormat/>
    <w:rsid w:val="004502D3"/>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502D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502D3"/>
    <w:rPr>
      <w:u w:val="single"/>
    </w:rPr>
  </w:style>
  <w:style w:type="paragraph" w:customStyle="1" w:styleId="StyleCardText11ptUnderline">
    <w:name w:val="Style Card Text + 11 pt Underline"/>
    <w:link w:val="StyleCardText11ptUnderlineChar"/>
    <w:qFormat/>
    <w:rsid w:val="004502D3"/>
    <w:pPr>
      <w:spacing w:line="254" w:lineRule="auto"/>
    </w:pPr>
    <w:rPr>
      <w:u w:val="single"/>
    </w:rPr>
  </w:style>
  <w:style w:type="character" w:customStyle="1" w:styleId="StyleMinimizedText11ptChar">
    <w:name w:val="Style Minimized Text + 11 pt Char"/>
    <w:basedOn w:val="DefaultParagraphFont"/>
    <w:link w:val="StyleMinimizedText11pt"/>
    <w:locked/>
    <w:rsid w:val="004502D3"/>
    <w:rPr>
      <w:rFonts w:ascii="Georgia" w:hAnsi="Georgia"/>
      <w:sz w:val="16"/>
    </w:rPr>
  </w:style>
  <w:style w:type="paragraph" w:customStyle="1" w:styleId="StyleMinimizedText11pt">
    <w:name w:val="Style Minimized Text + 11 pt"/>
    <w:basedOn w:val="Normal"/>
    <w:link w:val="StyleMinimizedText11ptChar"/>
    <w:qFormat/>
    <w:rsid w:val="004502D3"/>
    <w:rPr>
      <w:rFonts w:ascii="Georgia" w:hAnsi="Georgia"/>
      <w:sz w:val="16"/>
    </w:rPr>
  </w:style>
  <w:style w:type="character" w:customStyle="1" w:styleId="StyleMinimizedText11pt1Char">
    <w:name w:val="Style Minimized Text + 11 pt1 Char"/>
    <w:basedOn w:val="DefaultParagraphFont"/>
    <w:link w:val="StyleMinimizedText11pt1"/>
    <w:locked/>
    <w:rsid w:val="004502D3"/>
    <w:rPr>
      <w:rFonts w:ascii="Georgia" w:hAnsi="Georgia"/>
      <w:sz w:val="16"/>
    </w:rPr>
  </w:style>
  <w:style w:type="paragraph" w:customStyle="1" w:styleId="StyleMinimizedText11pt1">
    <w:name w:val="Style Minimized Text + 11 pt1"/>
    <w:basedOn w:val="Normal"/>
    <w:link w:val="StyleMinimizedText11pt1Char"/>
    <w:qFormat/>
    <w:rsid w:val="004502D3"/>
    <w:rPr>
      <w:rFonts w:ascii="Georgia" w:hAnsi="Georgia"/>
      <w:sz w:val="16"/>
    </w:rPr>
  </w:style>
  <w:style w:type="character" w:customStyle="1" w:styleId="Debate-CardSmalltextF2Char">
    <w:name w:val="Debate- Card Small text F2 Char"/>
    <w:link w:val="Debate-CardSmalltextF2"/>
    <w:locked/>
    <w:rsid w:val="004502D3"/>
    <w:rPr>
      <w:rFonts w:ascii="Arial Narrow" w:hAnsi="Arial Narrow"/>
      <w:sz w:val="16"/>
    </w:rPr>
  </w:style>
  <w:style w:type="paragraph" w:customStyle="1" w:styleId="Debate-CardSmalltextF2">
    <w:name w:val="Debate- Card Small text F2"/>
    <w:basedOn w:val="Normal"/>
    <w:next w:val="Normal"/>
    <w:link w:val="Debate-CardSmalltextF2Char"/>
    <w:qFormat/>
    <w:rsid w:val="004502D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502D3"/>
    <w:rPr>
      <w:rFonts w:ascii="Arial Narrow" w:hAnsi="Arial Narrow"/>
      <w:b/>
      <w:sz w:val="18"/>
      <w:u w:val="single"/>
    </w:rPr>
  </w:style>
  <w:style w:type="paragraph" w:customStyle="1" w:styleId="Debate-EmphasizedText-F5">
    <w:name w:val="Debate- Emphasized Text- F5"/>
    <w:basedOn w:val="Normal"/>
    <w:link w:val="Debate-EmphasizedText-F5Char"/>
    <w:qFormat/>
    <w:rsid w:val="004502D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502D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502D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502D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502D3"/>
    <w:rPr>
      <w:rFonts w:ascii="Times New Roman" w:eastAsia="Times New Roman" w:hAnsi="Times New Roman" w:cs="Calibri"/>
      <w:sz w:val="16"/>
    </w:rPr>
  </w:style>
  <w:style w:type="character" w:customStyle="1" w:styleId="CardStyleChar">
    <w:name w:val="Card Style Char"/>
    <w:link w:val="CardStyle"/>
    <w:locked/>
    <w:rsid w:val="004502D3"/>
    <w:rPr>
      <w:rFonts w:ascii="Calibri" w:eastAsia="Times New Roman" w:hAnsi="Calibri"/>
    </w:rPr>
  </w:style>
  <w:style w:type="paragraph" w:customStyle="1" w:styleId="emactive">
    <w:name w:val="emactive"/>
    <w:basedOn w:val="Normal"/>
    <w:uiPriority w:val="99"/>
    <w:qFormat/>
    <w:rsid w:val="004502D3"/>
    <w:pPr>
      <w:spacing w:before="100" w:beforeAutospacing="1" w:after="100" w:afterAutospacing="1"/>
    </w:pPr>
    <w:rPr>
      <w:rFonts w:eastAsia="Times New Roman"/>
      <w:sz w:val="24"/>
    </w:rPr>
  </w:style>
  <w:style w:type="paragraph" w:customStyle="1" w:styleId="emready">
    <w:name w:val="emready"/>
    <w:basedOn w:val="Normal"/>
    <w:uiPriority w:val="99"/>
    <w:qFormat/>
    <w:rsid w:val="004502D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502D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502D3"/>
    <w:rPr>
      <w:rFonts w:ascii="Georgia" w:eastAsia="Times New Roman" w:hAnsi="Georgia" w:cs="Times New Roman"/>
      <w:b/>
      <w:u w:val="single"/>
    </w:rPr>
  </w:style>
  <w:style w:type="character" w:customStyle="1" w:styleId="CardHighlightChar">
    <w:name w:val="Card Highlight Char"/>
    <w:link w:val="CardHighlight"/>
    <w:locked/>
    <w:rsid w:val="004502D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502D3"/>
    <w:pPr>
      <w:shd w:val="clear" w:color="auto" w:fill="66FFFF"/>
    </w:pPr>
    <w:rPr>
      <w:rFonts w:eastAsia="Calibri" w:cs="Calibri"/>
      <w:u w:val="single"/>
    </w:rPr>
  </w:style>
  <w:style w:type="character" w:customStyle="1" w:styleId="BlockHeaderHiddenChar">
    <w:name w:val="Block Header Hidden Char"/>
    <w:link w:val="BlockHeaderHidden"/>
    <w:locked/>
    <w:rsid w:val="004502D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502D3"/>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502D3"/>
    <w:pPr>
      <w:spacing w:before="100" w:beforeAutospacing="1" w:after="100" w:afterAutospacing="1"/>
    </w:pPr>
    <w:rPr>
      <w:rFonts w:eastAsia="Times New Roman"/>
      <w:sz w:val="24"/>
    </w:rPr>
  </w:style>
  <w:style w:type="paragraph" w:customStyle="1" w:styleId="norma">
    <w:name w:val="norma"/>
    <w:basedOn w:val="Heading3"/>
    <w:uiPriority w:val="99"/>
    <w:qFormat/>
    <w:rsid w:val="004502D3"/>
    <w:rPr>
      <w:rFonts w:eastAsia="MS Gothic" w:cs="Arial"/>
      <w:sz w:val="24"/>
    </w:rPr>
  </w:style>
  <w:style w:type="paragraph" w:customStyle="1" w:styleId="nromal">
    <w:name w:val="nromal"/>
    <w:basedOn w:val="Normal"/>
    <w:uiPriority w:val="99"/>
    <w:qFormat/>
    <w:rsid w:val="004502D3"/>
    <w:pPr>
      <w:keepNext/>
      <w:keepLines/>
      <w:spacing w:before="200"/>
      <w:outlineLvl w:val="3"/>
    </w:pPr>
    <w:rPr>
      <w:rFonts w:eastAsia="Times New Roman" w:cs="Cambria"/>
      <w:b/>
      <w:iCs/>
    </w:rPr>
  </w:style>
  <w:style w:type="paragraph" w:customStyle="1" w:styleId="natural">
    <w:name w:val="natural"/>
    <w:basedOn w:val="Normal"/>
    <w:uiPriority w:val="99"/>
    <w:qFormat/>
    <w:rsid w:val="004502D3"/>
    <w:pPr>
      <w:keepNext/>
      <w:keepLines/>
      <w:spacing w:before="200"/>
      <w:outlineLvl w:val="3"/>
    </w:pPr>
    <w:rPr>
      <w:rFonts w:eastAsia="Times New Roman"/>
      <w:b/>
      <w:iCs/>
    </w:rPr>
  </w:style>
  <w:style w:type="paragraph" w:customStyle="1" w:styleId="nroaml">
    <w:name w:val="nroaml"/>
    <w:basedOn w:val="Normal"/>
    <w:uiPriority w:val="99"/>
    <w:qFormat/>
    <w:rsid w:val="004502D3"/>
    <w:pPr>
      <w:keepNext/>
      <w:keepLines/>
      <w:spacing w:before="200"/>
      <w:outlineLvl w:val="3"/>
    </w:pPr>
    <w:rPr>
      <w:rFonts w:eastAsia="Times New Roman"/>
      <w:b/>
      <w:iCs/>
    </w:rPr>
  </w:style>
  <w:style w:type="paragraph" w:customStyle="1" w:styleId="noraml">
    <w:name w:val="noraml"/>
    <w:basedOn w:val="Normal"/>
    <w:uiPriority w:val="99"/>
    <w:qFormat/>
    <w:rsid w:val="004502D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502D3"/>
    <w:rPr>
      <w:rFonts w:ascii="Georgia" w:eastAsia="Calibri" w:hAnsi="Georgia"/>
      <w:sz w:val="16"/>
      <w:szCs w:val="16"/>
    </w:rPr>
  </w:style>
  <w:style w:type="paragraph" w:customStyle="1" w:styleId="SmallSizeParagraph">
    <w:name w:val="Small Size Paragraph"/>
    <w:basedOn w:val="Normal"/>
    <w:link w:val="SmallSizeParagraphChar"/>
    <w:qFormat/>
    <w:rsid w:val="004502D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502D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502D3"/>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4502D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502D3"/>
    <w:rPr>
      <w:rFonts w:ascii="Times New Roman" w:eastAsia="Times New Roman" w:hAnsi="Times New Roman" w:cs="Times New Roman"/>
      <w:strike/>
      <w:sz w:val="20"/>
    </w:rPr>
  </w:style>
  <w:style w:type="character" w:customStyle="1" w:styleId="CardT1Char">
    <w:name w:val="CardT1 Char"/>
    <w:link w:val="CardT1"/>
    <w:locked/>
    <w:rsid w:val="004502D3"/>
    <w:rPr>
      <w:rFonts w:ascii="Arial" w:eastAsia="Calibri" w:hAnsi="Arial" w:cs="Arial"/>
      <w:kern w:val="2"/>
      <w:sz w:val="14"/>
      <w:szCs w:val="14"/>
      <w:lang w:eastAsia="zh-TW"/>
    </w:rPr>
  </w:style>
  <w:style w:type="paragraph" w:customStyle="1" w:styleId="CardT1">
    <w:name w:val="CardT1"/>
    <w:basedOn w:val="Normal"/>
    <w:link w:val="CardT1Char"/>
    <w:qFormat/>
    <w:rsid w:val="004502D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502D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502D3"/>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502D3"/>
    <w:pPr>
      <w:spacing w:before="100" w:beforeAutospacing="1" w:after="100" w:afterAutospacing="1"/>
    </w:pPr>
    <w:rPr>
      <w:rFonts w:eastAsia="Times New Roman"/>
      <w:sz w:val="24"/>
    </w:rPr>
  </w:style>
  <w:style w:type="paragraph" w:customStyle="1" w:styleId="CiteReal">
    <w:name w:val="Cite Real"/>
    <w:basedOn w:val="Normal"/>
    <w:next w:val="Normal"/>
    <w:qFormat/>
    <w:rsid w:val="004502D3"/>
    <w:rPr>
      <w:rFonts w:eastAsia="MS Mincho"/>
      <w:b/>
      <w:sz w:val="24"/>
      <w:u w:val="single"/>
    </w:rPr>
  </w:style>
  <w:style w:type="paragraph" w:customStyle="1" w:styleId="2909F619802848F09E01365C32F34654">
    <w:name w:val="2909F619802848F09E01365C32F34654"/>
    <w:uiPriority w:val="99"/>
    <w:qFormat/>
    <w:rsid w:val="004502D3"/>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502D3"/>
    <w:rPr>
      <w:rFonts w:ascii="Georgia" w:eastAsia="Calibri" w:hAnsi="Georgia"/>
      <w:u w:val="single"/>
      <w:lang w:val="x-none" w:eastAsia="zh-CN"/>
    </w:rPr>
  </w:style>
  <w:style w:type="paragraph" w:customStyle="1" w:styleId="UnderlineS">
    <w:name w:val="Underline S"/>
    <w:basedOn w:val="Normal"/>
    <w:link w:val="UnderlineSChar"/>
    <w:qFormat/>
    <w:rsid w:val="004502D3"/>
    <w:pPr>
      <w:spacing w:after="200"/>
    </w:pPr>
    <w:rPr>
      <w:rFonts w:ascii="Georgia" w:eastAsia="Calibri" w:hAnsi="Georgia"/>
      <w:u w:val="single"/>
      <w:lang w:val="x-none" w:eastAsia="zh-CN"/>
    </w:rPr>
  </w:style>
  <w:style w:type="character" w:customStyle="1" w:styleId="UnunderlinedChar">
    <w:name w:val="Ununderlined Char"/>
    <w:link w:val="Ununderlined"/>
    <w:locked/>
    <w:rsid w:val="004502D3"/>
    <w:rPr>
      <w:rFonts w:ascii="Georgia" w:eastAsia="SimSun" w:hAnsi="Georgia"/>
      <w:sz w:val="12"/>
    </w:rPr>
  </w:style>
  <w:style w:type="paragraph" w:customStyle="1" w:styleId="Ununderlined">
    <w:name w:val="Ununderlined"/>
    <w:basedOn w:val="Normal"/>
    <w:link w:val="UnunderlinedChar"/>
    <w:qFormat/>
    <w:rsid w:val="004502D3"/>
    <w:rPr>
      <w:rFonts w:ascii="Georgia" w:eastAsia="SimSun" w:hAnsi="Georgia"/>
      <w:sz w:val="12"/>
    </w:rPr>
  </w:style>
  <w:style w:type="character" w:customStyle="1" w:styleId="HighlightingChar">
    <w:name w:val="Highlighting Char"/>
    <w:link w:val="Highlighting"/>
    <w:locked/>
    <w:rsid w:val="004502D3"/>
    <w:rPr>
      <w:rFonts w:ascii="Georgia" w:eastAsia="SimSun" w:hAnsi="Georgia"/>
      <w:u w:val="thick"/>
    </w:rPr>
  </w:style>
  <w:style w:type="paragraph" w:customStyle="1" w:styleId="Highlighting">
    <w:name w:val="Highlighting"/>
    <w:basedOn w:val="Normal"/>
    <w:link w:val="HighlightingChar"/>
    <w:autoRedefine/>
    <w:qFormat/>
    <w:rsid w:val="004502D3"/>
    <w:rPr>
      <w:rFonts w:ascii="Georgia" w:eastAsia="SimSun" w:hAnsi="Georgia"/>
      <w:u w:val="thick"/>
    </w:rPr>
  </w:style>
  <w:style w:type="character" w:customStyle="1" w:styleId="CITEChar0">
    <w:name w:val="CITE Char"/>
    <w:link w:val="CITE"/>
    <w:locked/>
    <w:rsid w:val="004502D3"/>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502D3"/>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4502D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502D3"/>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502D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502D3"/>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502D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502D3"/>
    <w:rPr>
      <w:b/>
      <w:sz w:val="28"/>
    </w:rPr>
  </w:style>
  <w:style w:type="character" w:customStyle="1" w:styleId="SourcenameChar">
    <w:name w:val="Source name Char"/>
    <w:link w:val="Sourcename"/>
    <w:locked/>
    <w:rsid w:val="004502D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502D3"/>
    <w:rPr>
      <w:b/>
      <w:bCs/>
      <w:sz w:val="20"/>
    </w:rPr>
  </w:style>
  <w:style w:type="character" w:customStyle="1" w:styleId="underlinedcardChar">
    <w:name w:val="underlined card Char"/>
    <w:link w:val="underlinedcard0"/>
    <w:locked/>
    <w:rsid w:val="004502D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502D3"/>
    <w:rPr>
      <w:sz w:val="22"/>
      <w:u w:val="single"/>
    </w:rPr>
  </w:style>
  <w:style w:type="paragraph" w:customStyle="1" w:styleId="FullText">
    <w:name w:val="Full Text"/>
    <w:basedOn w:val="Normal"/>
    <w:uiPriority w:val="99"/>
    <w:qFormat/>
    <w:rsid w:val="004502D3"/>
    <w:rPr>
      <w:rFonts w:eastAsia="Times New Roman"/>
    </w:rPr>
  </w:style>
  <w:style w:type="character" w:customStyle="1" w:styleId="TextUnderlineChar">
    <w:name w:val="Text Underline Char"/>
    <w:link w:val="TextUnderline"/>
    <w:locked/>
    <w:rsid w:val="004502D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502D3"/>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4502D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502D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502D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502D3"/>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4502D3"/>
    <w:pPr>
      <w:spacing w:before="240"/>
      <w:outlineLvl w:val="2"/>
    </w:pPr>
    <w:rPr>
      <w:rFonts w:eastAsia="Times New Roman"/>
      <w:b/>
    </w:rPr>
  </w:style>
  <w:style w:type="character" w:customStyle="1" w:styleId="CiteCardChar">
    <w:name w:val="Cite_Card Char"/>
    <w:link w:val="CiteCard0"/>
    <w:locked/>
    <w:rsid w:val="004502D3"/>
    <w:rPr>
      <w:rFonts w:ascii="Times New Roman" w:eastAsia="Times New Roman" w:hAnsi="Times New Roman" w:cs="Arial"/>
      <w:bCs/>
      <w:sz w:val="20"/>
      <w:szCs w:val="20"/>
    </w:rPr>
  </w:style>
  <w:style w:type="paragraph" w:customStyle="1" w:styleId="CiteCard0">
    <w:name w:val="Cite_Card"/>
    <w:link w:val="CiteCardChar"/>
    <w:qFormat/>
    <w:rsid w:val="004502D3"/>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502D3"/>
    <w:pPr>
      <w:widowControl w:val="0"/>
    </w:pPr>
    <w:rPr>
      <w:rFonts w:eastAsia="MS Mincho"/>
      <w:color w:val="auto"/>
    </w:rPr>
  </w:style>
  <w:style w:type="paragraph" w:customStyle="1" w:styleId="dropcap">
    <w:name w:val="dropcap"/>
    <w:basedOn w:val="Normal"/>
    <w:uiPriority w:val="99"/>
    <w:qFormat/>
    <w:rsid w:val="004502D3"/>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502D3"/>
    <w:rPr>
      <w:rFonts w:ascii="Calibri" w:eastAsia="Times New Roman" w:hAnsi="Calibri"/>
      <w:u w:val="single"/>
    </w:rPr>
  </w:style>
  <w:style w:type="paragraph" w:customStyle="1" w:styleId="StyleStyle49pt6">
    <w:name w:val="Style Style4 + 9 pt6"/>
    <w:basedOn w:val="Style4"/>
    <w:link w:val="StyleStyle49pt6Char"/>
    <w:qFormat/>
    <w:rsid w:val="004502D3"/>
  </w:style>
  <w:style w:type="character" w:customStyle="1" w:styleId="UnderlineCharCharCharCharChar">
    <w:name w:val="Underline Char Char Char Char Char"/>
    <w:link w:val="UnderlineCharCharCharChar"/>
    <w:locked/>
    <w:rsid w:val="004502D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502D3"/>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4502D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502D3"/>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502D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502D3"/>
    <w:rPr>
      <w:rFonts w:ascii="Georgia" w:hAnsi="Georgia" w:cs="Calibri"/>
      <w:b/>
      <w:bCs/>
      <w:u w:val="single"/>
    </w:rPr>
  </w:style>
  <w:style w:type="character" w:customStyle="1" w:styleId="DebatenoramlChar">
    <w:name w:val="Debatenoraml Char"/>
    <w:link w:val="Debatenoraml"/>
    <w:locked/>
    <w:rsid w:val="004502D3"/>
    <w:rPr>
      <w:rFonts w:ascii="Times New Roman" w:hAnsi="Times New Roman" w:cs="Times New Roman"/>
    </w:rPr>
  </w:style>
  <w:style w:type="paragraph" w:customStyle="1" w:styleId="Debatenoraml">
    <w:name w:val="Debatenoraml"/>
    <w:basedOn w:val="NoSpacing"/>
    <w:link w:val="DebatenoramlChar"/>
    <w:qFormat/>
    <w:rsid w:val="004502D3"/>
    <w:pPr>
      <w:spacing w:line="240" w:lineRule="auto"/>
    </w:pPr>
    <w:rPr>
      <w:rFonts w:ascii="Times New Roman" w:hAnsi="Times New Roman" w:cs="Times New Roman"/>
    </w:rPr>
  </w:style>
  <w:style w:type="paragraph" w:customStyle="1" w:styleId="SynergyTag">
    <w:name w:val="SynergyTag"/>
    <w:basedOn w:val="Normal"/>
    <w:uiPriority w:val="99"/>
    <w:qFormat/>
    <w:rsid w:val="004502D3"/>
    <w:rPr>
      <w:rFonts w:eastAsia="Calibri"/>
      <w:b/>
    </w:rPr>
  </w:style>
  <w:style w:type="character" w:customStyle="1" w:styleId="QualsChar">
    <w:name w:val="Quals Char"/>
    <w:link w:val="Quals"/>
    <w:locked/>
    <w:rsid w:val="004502D3"/>
    <w:rPr>
      <w:rFonts w:ascii="Georgia" w:eastAsia="Calibri" w:hAnsi="Georgia"/>
      <w:sz w:val="18"/>
    </w:rPr>
  </w:style>
  <w:style w:type="paragraph" w:customStyle="1" w:styleId="Quals">
    <w:name w:val="Quals"/>
    <w:basedOn w:val="Normal"/>
    <w:link w:val="QualsChar"/>
    <w:qFormat/>
    <w:rsid w:val="004502D3"/>
    <w:rPr>
      <w:rFonts w:ascii="Georgia" w:eastAsia="Calibri" w:hAnsi="Georgia"/>
      <w:sz w:val="18"/>
    </w:rPr>
  </w:style>
  <w:style w:type="paragraph" w:customStyle="1" w:styleId="times">
    <w:name w:val="times"/>
    <w:basedOn w:val="Normal"/>
    <w:qFormat/>
    <w:rsid w:val="004502D3"/>
    <w:pPr>
      <w:spacing w:before="100" w:beforeAutospacing="1" w:after="100" w:afterAutospacing="1"/>
    </w:pPr>
    <w:rPr>
      <w:rFonts w:eastAsia="Times New Roman"/>
      <w:sz w:val="24"/>
    </w:rPr>
  </w:style>
  <w:style w:type="paragraph" w:customStyle="1" w:styleId="BodyA">
    <w:name w:val="Body A"/>
    <w:uiPriority w:val="99"/>
    <w:qFormat/>
    <w:rsid w:val="004502D3"/>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502D3"/>
    <w:rPr>
      <w:rFonts w:ascii="Georgia" w:eastAsia="Times New Roman" w:hAnsi="Georgia"/>
      <w:b/>
      <w:caps/>
      <w:szCs w:val="28"/>
      <w:u w:val="single"/>
    </w:rPr>
  </w:style>
  <w:style w:type="paragraph" w:customStyle="1" w:styleId="Starred">
    <w:name w:val="Starred"/>
    <w:basedOn w:val="Normal"/>
    <w:link w:val="StarredChar"/>
    <w:qFormat/>
    <w:rsid w:val="004502D3"/>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4502D3"/>
    <w:rPr>
      <w:rFonts w:ascii="Georgia" w:eastAsia="Times New Roman" w:hAnsi="Georgia"/>
      <w:b/>
      <w:caps/>
      <w:szCs w:val="28"/>
      <w:u w:val="single"/>
    </w:rPr>
  </w:style>
  <w:style w:type="paragraph" w:customStyle="1" w:styleId="NotStarred">
    <w:name w:val="NotStarred"/>
    <w:basedOn w:val="Normal"/>
    <w:link w:val="NotStarredChar"/>
    <w:qFormat/>
    <w:rsid w:val="004502D3"/>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4502D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502D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502D3"/>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4502D3"/>
    <w:rPr>
      <w:rFonts w:ascii="Georgia" w:eastAsia="Calibri" w:hAnsi="Georgia"/>
      <w:b/>
    </w:rPr>
  </w:style>
  <w:style w:type="paragraph" w:customStyle="1" w:styleId="H4Tag">
    <w:name w:val="H4 (Tag)"/>
    <w:basedOn w:val="Normal"/>
    <w:link w:val="H4TagChar1"/>
    <w:qFormat/>
    <w:rsid w:val="004502D3"/>
    <w:rPr>
      <w:rFonts w:ascii="Georgia" w:eastAsia="Calibri" w:hAnsi="Georgia"/>
      <w:b/>
    </w:rPr>
  </w:style>
  <w:style w:type="paragraph" w:customStyle="1" w:styleId="CM25">
    <w:name w:val="CM25"/>
    <w:basedOn w:val="Default"/>
    <w:next w:val="Default"/>
    <w:qFormat/>
    <w:rsid w:val="004502D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502D3"/>
    <w:rPr>
      <w:rFonts w:ascii="Georgia" w:hAnsi="Georgia"/>
      <w:b/>
    </w:rPr>
  </w:style>
  <w:style w:type="paragraph" w:customStyle="1" w:styleId="Debate-CardTagandCite-F6">
    <w:name w:val="Debate- Card Tag and Cite- F6"/>
    <w:basedOn w:val="Normal"/>
    <w:link w:val="Debate-CardTagandCite-F6Char"/>
    <w:qFormat/>
    <w:rsid w:val="004502D3"/>
    <w:pPr>
      <w:contextualSpacing/>
    </w:pPr>
    <w:rPr>
      <w:rFonts w:ascii="Georgia" w:hAnsi="Georgia"/>
      <w:b/>
    </w:rPr>
  </w:style>
  <w:style w:type="character" w:customStyle="1" w:styleId="CardtextChar4">
    <w:name w:val="Card text Char"/>
    <w:link w:val="Cardtext3"/>
    <w:locked/>
    <w:rsid w:val="004502D3"/>
    <w:rPr>
      <w:rFonts w:ascii="Arial Narrow" w:hAnsi="Arial Narrow"/>
      <w:u w:val="single"/>
    </w:rPr>
  </w:style>
  <w:style w:type="paragraph" w:customStyle="1" w:styleId="Cardtext3">
    <w:name w:val="Card text"/>
    <w:link w:val="CardtextChar4"/>
    <w:qFormat/>
    <w:rsid w:val="004502D3"/>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502D3"/>
    <w:rPr>
      <w:rFonts w:ascii="Georgia" w:eastAsia="Times New Roman" w:hAnsi="Georgia"/>
      <w:b/>
      <w:szCs w:val="28"/>
      <w:u w:val="single"/>
    </w:rPr>
  </w:style>
  <w:style w:type="paragraph" w:customStyle="1" w:styleId="NewHeading2">
    <w:name w:val="NewHeading2"/>
    <w:basedOn w:val="Normal"/>
    <w:link w:val="NewHeading2Char"/>
    <w:qFormat/>
    <w:rsid w:val="004502D3"/>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4502D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502D3"/>
    <w:rPr>
      <w:rFonts w:eastAsia="Calibri"/>
    </w:rPr>
  </w:style>
  <w:style w:type="paragraph" w:customStyle="1" w:styleId="TagLine">
    <w:name w:val="Tag Line"/>
    <w:basedOn w:val="Normal"/>
    <w:next w:val="FullText"/>
    <w:uiPriority w:val="99"/>
    <w:qFormat/>
    <w:rsid w:val="004502D3"/>
    <w:rPr>
      <w:rFonts w:ascii="Arial Narrow" w:eastAsia="Times New Roman" w:hAnsi="Arial Narrow"/>
      <w:b/>
      <w:sz w:val="28"/>
    </w:rPr>
  </w:style>
  <w:style w:type="paragraph" w:customStyle="1" w:styleId="Card6pt">
    <w:name w:val="Card 6pt"/>
    <w:basedOn w:val="Normal"/>
    <w:uiPriority w:val="99"/>
    <w:qFormat/>
    <w:rsid w:val="004502D3"/>
    <w:pPr>
      <w:ind w:left="288" w:right="288"/>
    </w:pPr>
    <w:rPr>
      <w:rFonts w:eastAsia="Calibri"/>
      <w:color w:val="000000"/>
      <w:sz w:val="12"/>
      <w:szCs w:val="20"/>
    </w:rPr>
  </w:style>
  <w:style w:type="character" w:customStyle="1" w:styleId="FullCiteChar">
    <w:name w:val="Full Cite Char"/>
    <w:link w:val="FullCite"/>
    <w:locked/>
    <w:rsid w:val="004502D3"/>
    <w:rPr>
      <w:rFonts w:ascii="Garamond" w:eastAsia="Calibri" w:hAnsi="Garamond"/>
    </w:rPr>
  </w:style>
  <w:style w:type="paragraph" w:customStyle="1" w:styleId="FullCite">
    <w:name w:val="Full Cite"/>
    <w:basedOn w:val="Normal"/>
    <w:next w:val="Normal"/>
    <w:link w:val="FullCiteChar"/>
    <w:qFormat/>
    <w:rsid w:val="004502D3"/>
    <w:rPr>
      <w:rFonts w:ascii="Garamond" w:eastAsia="Calibri" w:hAnsi="Garamond"/>
    </w:rPr>
  </w:style>
  <w:style w:type="character" w:customStyle="1" w:styleId="StyleCardStyleBlackUnderlineChar">
    <w:name w:val="Style Card Style + Black Underline Char"/>
    <w:link w:val="StyleCardStyleBlackUnderline"/>
    <w:locked/>
    <w:rsid w:val="004502D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502D3"/>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4502D3"/>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4502D3"/>
    <w:rPr>
      <w:rFonts w:ascii="Century Gothic" w:eastAsia="Times New Roman" w:hAnsi="Century Gothic"/>
    </w:rPr>
  </w:style>
  <w:style w:type="character" w:customStyle="1" w:styleId="StylecardThickunderlineChar">
    <w:name w:val="Style card + Thick underline Char"/>
    <w:link w:val="StylecardThickunderline"/>
    <w:locked/>
    <w:rsid w:val="004502D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502D3"/>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4502D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502D3"/>
    <w:pPr>
      <w:ind w:left="288" w:right="288"/>
    </w:pPr>
    <w:rPr>
      <w:rFonts w:ascii="Georgia" w:eastAsia="SimSun" w:hAnsi="Georgia"/>
      <w:b/>
      <w:bCs/>
      <w:u w:val="single"/>
      <w:lang w:eastAsia="zh-CN"/>
    </w:rPr>
  </w:style>
  <w:style w:type="paragraph" w:customStyle="1" w:styleId="CM27">
    <w:name w:val="CM27"/>
    <w:basedOn w:val="Default"/>
    <w:next w:val="Default"/>
    <w:qFormat/>
    <w:rsid w:val="004502D3"/>
    <w:pPr>
      <w:spacing w:after="200" w:line="276" w:lineRule="auto"/>
    </w:pPr>
    <w:rPr>
      <w:rFonts w:eastAsia="Calibri"/>
      <w:color w:val="auto"/>
      <w:sz w:val="22"/>
    </w:rPr>
  </w:style>
  <w:style w:type="paragraph" w:customStyle="1" w:styleId="font-null">
    <w:name w:val="font-null"/>
    <w:basedOn w:val="Normal"/>
    <w:uiPriority w:val="99"/>
    <w:qFormat/>
    <w:rsid w:val="004502D3"/>
    <w:pPr>
      <w:spacing w:before="100" w:beforeAutospacing="1" w:after="100" w:afterAutospacing="1"/>
    </w:pPr>
    <w:rPr>
      <w:rFonts w:eastAsia="Times New Roman"/>
      <w:sz w:val="24"/>
    </w:rPr>
  </w:style>
  <w:style w:type="paragraph" w:customStyle="1" w:styleId="rteindent1">
    <w:name w:val="rteindent1"/>
    <w:basedOn w:val="Normal"/>
    <w:uiPriority w:val="99"/>
    <w:qFormat/>
    <w:rsid w:val="004502D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502D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502D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502D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502D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502D3"/>
    <w:pPr>
      <w:spacing w:before="100" w:beforeAutospacing="1" w:after="100" w:afterAutospacing="1"/>
    </w:pPr>
    <w:rPr>
      <w:rFonts w:eastAsia="Times New Roman"/>
      <w:sz w:val="24"/>
    </w:rPr>
  </w:style>
  <w:style w:type="paragraph" w:customStyle="1" w:styleId="class">
    <w:name w:val="class"/>
    <w:basedOn w:val="Normal"/>
    <w:uiPriority w:val="99"/>
    <w:qFormat/>
    <w:rsid w:val="004502D3"/>
    <w:pPr>
      <w:spacing w:before="100" w:beforeAutospacing="1" w:after="100" w:afterAutospacing="1"/>
    </w:pPr>
    <w:rPr>
      <w:rFonts w:eastAsia="Times New Roman"/>
      <w:sz w:val="24"/>
    </w:rPr>
  </w:style>
  <w:style w:type="character" w:customStyle="1" w:styleId="blocktitleChar0">
    <w:name w:val="block title Char"/>
    <w:link w:val="blocktitle0"/>
    <w:locked/>
    <w:rsid w:val="004502D3"/>
    <w:rPr>
      <w:rFonts w:ascii="Calibri" w:eastAsia="Calibri" w:hAnsi="Calibri"/>
      <w:b/>
      <w:caps/>
      <w:sz w:val="28"/>
      <w:szCs w:val="28"/>
      <w:lang w:val="es-ES"/>
    </w:rPr>
  </w:style>
  <w:style w:type="paragraph" w:customStyle="1" w:styleId="Pa6">
    <w:name w:val="Pa6"/>
    <w:basedOn w:val="Normal"/>
    <w:next w:val="Normal"/>
    <w:uiPriority w:val="99"/>
    <w:qFormat/>
    <w:rsid w:val="004502D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502D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502D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502D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502D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502D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502D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502D3"/>
    <w:rPr>
      <w:rFonts w:ascii="Georgia" w:eastAsia="SimSun" w:hAnsi="Georgia"/>
      <w:b/>
      <w:bCs/>
    </w:rPr>
  </w:style>
  <w:style w:type="paragraph" w:customStyle="1" w:styleId="summary">
    <w:name w:val="summary"/>
    <w:basedOn w:val="Normal"/>
    <w:uiPriority w:val="99"/>
    <w:qFormat/>
    <w:rsid w:val="004502D3"/>
    <w:pPr>
      <w:spacing w:before="100" w:beforeAutospacing="1" w:after="100" w:afterAutospacing="1"/>
    </w:pPr>
    <w:rPr>
      <w:rFonts w:eastAsia="Times New Roman"/>
      <w:sz w:val="24"/>
    </w:rPr>
  </w:style>
  <w:style w:type="paragraph" w:customStyle="1" w:styleId="Caption2">
    <w:name w:val="Caption2"/>
    <w:basedOn w:val="Normal"/>
    <w:uiPriority w:val="99"/>
    <w:qFormat/>
    <w:rsid w:val="004502D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502D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502D3"/>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4502D3"/>
    <w:pPr>
      <w:jc w:val="center"/>
    </w:pPr>
    <w:rPr>
      <w:rFonts w:ascii="Book Antiqua" w:eastAsia="Times New Roman" w:hAnsi="Book Antiqua"/>
      <w:b/>
      <w:sz w:val="28"/>
    </w:rPr>
  </w:style>
  <w:style w:type="paragraph" w:customStyle="1" w:styleId="Little">
    <w:name w:val="Little"/>
    <w:basedOn w:val="Normal"/>
    <w:next w:val="Normal"/>
    <w:link w:val="LittleChar"/>
    <w:qFormat/>
    <w:rsid w:val="004502D3"/>
    <w:pPr>
      <w:ind w:left="288"/>
    </w:pPr>
    <w:rPr>
      <w:rFonts w:ascii="Garamond" w:eastAsia="Times New Roman" w:hAnsi="Garamond"/>
    </w:rPr>
  </w:style>
  <w:style w:type="paragraph" w:customStyle="1" w:styleId="AAAcard">
    <w:name w:val="AAAcard"/>
    <w:basedOn w:val="Normal"/>
    <w:uiPriority w:val="99"/>
    <w:qFormat/>
    <w:rsid w:val="004502D3"/>
    <w:pPr>
      <w:ind w:left="288" w:right="288"/>
    </w:pPr>
    <w:rPr>
      <w:rFonts w:eastAsia="Times New Roman"/>
    </w:rPr>
  </w:style>
  <w:style w:type="paragraph" w:customStyle="1" w:styleId="Caption3">
    <w:name w:val="Caption3"/>
    <w:basedOn w:val="Normal"/>
    <w:uiPriority w:val="99"/>
    <w:qFormat/>
    <w:rsid w:val="004502D3"/>
    <w:pPr>
      <w:spacing w:before="100" w:beforeAutospacing="1" w:after="100" w:afterAutospacing="1"/>
    </w:pPr>
    <w:rPr>
      <w:rFonts w:eastAsia="Times New Roman"/>
      <w:sz w:val="24"/>
    </w:rPr>
  </w:style>
  <w:style w:type="paragraph" w:customStyle="1" w:styleId="body-12-5">
    <w:name w:val="body-12-5"/>
    <w:basedOn w:val="Normal"/>
    <w:uiPriority w:val="99"/>
    <w:qFormat/>
    <w:rsid w:val="004502D3"/>
    <w:pPr>
      <w:spacing w:before="100" w:beforeAutospacing="1" w:after="100" w:afterAutospacing="1"/>
    </w:pPr>
    <w:rPr>
      <w:rFonts w:eastAsia="Times New Roman"/>
      <w:sz w:val="24"/>
    </w:rPr>
  </w:style>
  <w:style w:type="paragraph" w:customStyle="1" w:styleId="infuse">
    <w:name w:val="infuse"/>
    <w:basedOn w:val="Normal"/>
    <w:uiPriority w:val="99"/>
    <w:qFormat/>
    <w:rsid w:val="004502D3"/>
    <w:pPr>
      <w:spacing w:before="100" w:beforeAutospacing="1" w:after="100" w:afterAutospacing="1"/>
    </w:pPr>
    <w:rPr>
      <w:rFonts w:eastAsia="Times New Roman"/>
      <w:sz w:val="24"/>
    </w:rPr>
  </w:style>
  <w:style w:type="paragraph" w:customStyle="1" w:styleId="fontreg">
    <w:name w:val="font_reg"/>
    <w:basedOn w:val="Normal"/>
    <w:uiPriority w:val="99"/>
    <w:qFormat/>
    <w:rsid w:val="004502D3"/>
    <w:pPr>
      <w:spacing w:before="100" w:beforeAutospacing="1" w:after="100" w:afterAutospacing="1"/>
    </w:pPr>
    <w:rPr>
      <w:rFonts w:eastAsia="Times New Roman"/>
      <w:sz w:val="24"/>
    </w:rPr>
  </w:style>
  <w:style w:type="paragraph" w:customStyle="1" w:styleId="CITEF3">
    <w:name w:val="CITE F3"/>
    <w:uiPriority w:val="99"/>
    <w:qFormat/>
    <w:rsid w:val="004502D3"/>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502D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502D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502D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502D3"/>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502D3"/>
    <w:pPr>
      <w:ind w:left="144"/>
    </w:pPr>
    <w:rPr>
      <w:rFonts w:ascii="Cambria" w:eastAsia="Calibri" w:hAnsi="Cambria"/>
      <w:sz w:val="24"/>
    </w:rPr>
  </w:style>
  <w:style w:type="paragraph" w:customStyle="1" w:styleId="FreeFormA">
    <w:name w:val="Free Form A"/>
    <w:autoRedefine/>
    <w:uiPriority w:val="99"/>
    <w:qFormat/>
    <w:rsid w:val="004502D3"/>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502D3"/>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502D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502D3"/>
    <w:rPr>
      <w:rFonts w:ascii="Times New Roman" w:eastAsia="Times New Roman" w:hAnsi="Times New Roman" w:cs="Times New Roman"/>
      <w:sz w:val="10"/>
    </w:rPr>
  </w:style>
  <w:style w:type="paragraph" w:customStyle="1" w:styleId="subheader">
    <w:name w:val="subheader"/>
    <w:basedOn w:val="Normal"/>
    <w:uiPriority w:val="99"/>
    <w:qFormat/>
    <w:rsid w:val="004502D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502D3"/>
    <w:pPr>
      <w:spacing w:before="100" w:beforeAutospacing="1" w:after="100" w:afterAutospacing="1"/>
    </w:pPr>
    <w:rPr>
      <w:rFonts w:eastAsia="Times New Roman"/>
      <w:sz w:val="24"/>
    </w:rPr>
  </w:style>
  <w:style w:type="paragraph" w:customStyle="1" w:styleId="more">
    <w:name w:val="more"/>
    <w:basedOn w:val="Normal"/>
    <w:uiPriority w:val="99"/>
    <w:qFormat/>
    <w:rsid w:val="004502D3"/>
    <w:pPr>
      <w:spacing w:before="100" w:beforeAutospacing="1" w:after="100" w:afterAutospacing="1"/>
    </w:pPr>
    <w:rPr>
      <w:rFonts w:eastAsia="Times New Roman"/>
      <w:sz w:val="24"/>
    </w:rPr>
  </w:style>
  <w:style w:type="paragraph" w:customStyle="1" w:styleId="story">
    <w:name w:val="story"/>
    <w:basedOn w:val="Normal"/>
    <w:uiPriority w:val="99"/>
    <w:qFormat/>
    <w:rsid w:val="004502D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502D3"/>
    <w:pPr>
      <w:pageBreakBefore/>
      <w:widowControl w:val="0"/>
      <w:numPr>
        <w:numId w:val="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502D3"/>
    <w:pPr>
      <w:widowControl w:val="0"/>
      <w:numPr>
        <w:ilvl w:val="1"/>
        <w:numId w:val="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502D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502D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502D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502D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502D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502D3"/>
    <w:pPr>
      <w:widowControl w:val="0"/>
      <w:spacing w:after="63"/>
    </w:pPr>
    <w:rPr>
      <w:rFonts w:ascii="Arial" w:hAnsi="Arial"/>
      <w:color w:val="auto"/>
    </w:rPr>
  </w:style>
  <w:style w:type="paragraph" w:customStyle="1" w:styleId="CM35">
    <w:name w:val="CM35"/>
    <w:basedOn w:val="Default"/>
    <w:next w:val="Default"/>
    <w:uiPriority w:val="99"/>
    <w:qFormat/>
    <w:rsid w:val="004502D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502D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502D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502D3"/>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502D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502D3"/>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502D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502D3"/>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4502D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502D3"/>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502D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502D3"/>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4502D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502D3"/>
    <w:rPr>
      <w:rFonts w:ascii="Georgia" w:hAnsi="Georgia"/>
      <w:lang w:val="x-none" w:eastAsia="x-none"/>
    </w:rPr>
  </w:style>
  <w:style w:type="character" w:customStyle="1" w:styleId="NormalFontChar">
    <w:name w:val="Normal Font Char"/>
    <w:link w:val="NormalFont"/>
    <w:locked/>
    <w:rsid w:val="004502D3"/>
    <w:rPr>
      <w:rFonts w:ascii="Times New Roman" w:eastAsia="Times New Roman" w:hAnsi="Times New Roman" w:cs="Times New Roman"/>
      <w:sz w:val="20"/>
      <w:szCs w:val="20"/>
    </w:rPr>
  </w:style>
  <w:style w:type="paragraph" w:customStyle="1" w:styleId="NormalFont">
    <w:name w:val="Normal Font"/>
    <w:link w:val="NormalFontChar"/>
    <w:qFormat/>
    <w:rsid w:val="004502D3"/>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502D3"/>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502D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502D3"/>
    <w:rPr>
      <w:u w:val="single"/>
      <w:lang w:val="x-none" w:eastAsia="x-none"/>
    </w:rPr>
  </w:style>
  <w:style w:type="character" w:customStyle="1" w:styleId="StyleNormalFont11ptBoldUnderlineChar">
    <w:name w:val="Style Normal Font + 11 pt Bold Underline Char"/>
    <w:link w:val="StyleNormalFont11ptBoldUnderline"/>
    <w:locked/>
    <w:rsid w:val="004502D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502D3"/>
    <w:rPr>
      <w:b/>
      <w:bCs/>
      <w:u w:val="single"/>
      <w:lang w:val="x-none" w:eastAsia="x-none"/>
    </w:rPr>
  </w:style>
  <w:style w:type="paragraph" w:customStyle="1" w:styleId="Smallfont0">
    <w:name w:val="Smallfont"/>
    <w:basedOn w:val="Normal"/>
    <w:uiPriority w:val="99"/>
    <w:qFormat/>
    <w:rsid w:val="004502D3"/>
    <w:rPr>
      <w:rFonts w:eastAsia="Times New Roman"/>
      <w:sz w:val="15"/>
    </w:rPr>
  </w:style>
  <w:style w:type="paragraph" w:customStyle="1" w:styleId="formatvorlage2">
    <w:name w:val="formatvorlage2"/>
    <w:basedOn w:val="Normal"/>
    <w:uiPriority w:val="99"/>
    <w:qFormat/>
    <w:rsid w:val="004502D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502D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502D3"/>
    <w:pPr>
      <w:pBdr>
        <w:bottom w:val="none" w:sz="0" w:space="0" w:color="auto"/>
      </w:pBdr>
      <w:spacing w:after="0"/>
      <w:contextualSpacing w:val="0"/>
      <w:jc w:val="center"/>
    </w:pPr>
    <w:rPr>
      <w:rFonts w:ascii="Georgia" w:eastAsia="Times New Roman" w:hAnsi="Georgia"/>
      <w:b/>
      <w:bCs w:val="0"/>
      <w:lang w:val="x-none" w:eastAsia="x-none"/>
    </w:rPr>
  </w:style>
  <w:style w:type="character" w:customStyle="1" w:styleId="StyleTitle11ptNotBoldNounderlineChar">
    <w:name w:val="Style Title + 11 pt Not Bold No underline Char"/>
    <w:link w:val="StyleTitle11ptNotBoldNounderline"/>
    <w:locked/>
    <w:rsid w:val="004502D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502D3"/>
    <w:pPr>
      <w:pBdr>
        <w:bottom w:val="none" w:sz="0" w:space="0" w:color="auto"/>
      </w:pBdr>
      <w:spacing w:after="0"/>
      <w:contextualSpacing w:val="0"/>
      <w:jc w:val="center"/>
    </w:pPr>
    <w:rPr>
      <w:rFonts w:ascii="Georgia" w:eastAsia="Times New Roman" w:hAnsi="Georgia"/>
      <w:bCs w:val="0"/>
      <w:lang w:val="x-none" w:eastAsia="x-none"/>
    </w:rPr>
  </w:style>
  <w:style w:type="character" w:customStyle="1" w:styleId="HotRouteCharCharCharCharCharChar">
    <w:name w:val="Hot Route! Char Char Char Char Char Char"/>
    <w:link w:val="HotRouteCharCharCharCharChar"/>
    <w:locked/>
    <w:rsid w:val="004502D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502D3"/>
    <w:pPr>
      <w:ind w:left="144"/>
    </w:pPr>
    <w:rPr>
      <w:rFonts w:ascii="Georgia" w:eastAsia="Times New Roman" w:hAnsi="Georgia"/>
      <w:lang w:val="x-none" w:eastAsia="x-none"/>
    </w:rPr>
  </w:style>
  <w:style w:type="paragraph" w:customStyle="1" w:styleId="deck">
    <w:name w:val="deck"/>
    <w:basedOn w:val="Normal"/>
    <w:uiPriority w:val="99"/>
    <w:qFormat/>
    <w:rsid w:val="004502D3"/>
    <w:pPr>
      <w:spacing w:before="100" w:beforeAutospacing="1" w:after="100" w:afterAutospacing="1"/>
    </w:pPr>
    <w:rPr>
      <w:rFonts w:eastAsia="Times New Roman"/>
      <w:sz w:val="24"/>
    </w:rPr>
  </w:style>
  <w:style w:type="paragraph" w:customStyle="1" w:styleId="i1">
    <w:name w:val="i1"/>
    <w:basedOn w:val="Normal"/>
    <w:uiPriority w:val="99"/>
    <w:qFormat/>
    <w:rsid w:val="004502D3"/>
    <w:pPr>
      <w:spacing w:before="100" w:beforeAutospacing="1" w:after="100" w:afterAutospacing="1"/>
    </w:pPr>
    <w:rPr>
      <w:rFonts w:eastAsia="Times New Roman"/>
      <w:sz w:val="24"/>
    </w:rPr>
  </w:style>
  <w:style w:type="paragraph" w:customStyle="1" w:styleId="question">
    <w:name w:val="question"/>
    <w:basedOn w:val="Normal"/>
    <w:uiPriority w:val="99"/>
    <w:qFormat/>
    <w:rsid w:val="004502D3"/>
    <w:pPr>
      <w:spacing w:before="100" w:beforeAutospacing="1" w:after="100" w:afterAutospacing="1"/>
    </w:pPr>
    <w:rPr>
      <w:rFonts w:eastAsia="Times New Roman"/>
      <w:sz w:val="24"/>
    </w:rPr>
  </w:style>
  <w:style w:type="paragraph" w:customStyle="1" w:styleId="bodycopy">
    <w:name w:val="bodycopy"/>
    <w:basedOn w:val="Normal"/>
    <w:uiPriority w:val="99"/>
    <w:qFormat/>
    <w:rsid w:val="004502D3"/>
    <w:pPr>
      <w:spacing w:before="100" w:beforeAutospacing="1" w:after="100" w:afterAutospacing="1"/>
    </w:pPr>
    <w:rPr>
      <w:rFonts w:eastAsia="Times New Roman"/>
      <w:sz w:val="24"/>
    </w:rPr>
  </w:style>
  <w:style w:type="paragraph" w:customStyle="1" w:styleId="Fifth">
    <w:name w:val="Fifth"/>
    <w:basedOn w:val="Normal"/>
    <w:link w:val="FifthChar"/>
    <w:qFormat/>
    <w:rsid w:val="004502D3"/>
    <w:rPr>
      <w:rFonts w:eastAsia="Calibri"/>
    </w:rPr>
  </w:style>
  <w:style w:type="paragraph" w:customStyle="1" w:styleId="NoteLevel22">
    <w:name w:val="Note Level 22"/>
    <w:basedOn w:val="Normal"/>
    <w:next w:val="Normal"/>
    <w:uiPriority w:val="99"/>
    <w:qFormat/>
    <w:rsid w:val="004502D3"/>
    <w:pPr>
      <w:keepNext/>
      <w:ind w:left="288" w:right="288"/>
    </w:pPr>
    <w:rPr>
      <w:rFonts w:eastAsia="MS Gothic"/>
      <w:szCs w:val="20"/>
    </w:rPr>
  </w:style>
  <w:style w:type="paragraph" w:customStyle="1" w:styleId="wp-caption-text">
    <w:name w:val="wp-caption-text"/>
    <w:basedOn w:val="Normal"/>
    <w:qFormat/>
    <w:rsid w:val="004502D3"/>
    <w:pPr>
      <w:spacing w:before="100" w:beforeAutospacing="1" w:after="100" w:afterAutospacing="1"/>
    </w:pPr>
    <w:rPr>
      <w:rFonts w:eastAsia="Times New Roman"/>
      <w:sz w:val="24"/>
    </w:rPr>
  </w:style>
  <w:style w:type="paragraph" w:customStyle="1" w:styleId="svarticle">
    <w:name w:val="svarticle"/>
    <w:basedOn w:val="Normal"/>
    <w:uiPriority w:val="99"/>
    <w:qFormat/>
    <w:rsid w:val="004502D3"/>
    <w:pPr>
      <w:spacing w:before="100" w:beforeAutospacing="1" w:after="100" w:afterAutospacing="1"/>
    </w:pPr>
    <w:rPr>
      <w:rFonts w:eastAsia="Times New Roman"/>
      <w:sz w:val="24"/>
    </w:rPr>
  </w:style>
  <w:style w:type="paragraph" w:customStyle="1" w:styleId="canvas-atom">
    <w:name w:val="canvas-atom"/>
    <w:basedOn w:val="Normal"/>
    <w:uiPriority w:val="99"/>
    <w:qFormat/>
    <w:rsid w:val="004502D3"/>
    <w:pPr>
      <w:spacing w:before="100" w:beforeAutospacing="1" w:after="100" w:afterAutospacing="1"/>
    </w:pPr>
    <w:rPr>
      <w:sz w:val="24"/>
    </w:rPr>
  </w:style>
  <w:style w:type="paragraph" w:customStyle="1" w:styleId="tweet-text">
    <w:name w:val="tweet-text"/>
    <w:basedOn w:val="Normal"/>
    <w:uiPriority w:val="99"/>
    <w:qFormat/>
    <w:rsid w:val="004502D3"/>
    <w:pPr>
      <w:spacing w:before="100" w:beforeAutospacing="1" w:after="100" w:afterAutospacing="1"/>
    </w:pPr>
  </w:style>
  <w:style w:type="paragraph" w:customStyle="1" w:styleId="description">
    <w:name w:val="description"/>
    <w:basedOn w:val="Normal"/>
    <w:uiPriority w:val="99"/>
    <w:qFormat/>
    <w:rsid w:val="004502D3"/>
    <w:pPr>
      <w:spacing w:before="100" w:beforeAutospacing="1" w:after="100" w:afterAutospacing="1"/>
    </w:pPr>
  </w:style>
  <w:style w:type="paragraph" w:customStyle="1" w:styleId="graf">
    <w:name w:val="graf"/>
    <w:basedOn w:val="Normal"/>
    <w:uiPriority w:val="99"/>
    <w:qFormat/>
    <w:rsid w:val="004502D3"/>
    <w:pPr>
      <w:spacing w:before="100" w:beforeAutospacing="1" w:after="100" w:afterAutospacing="1"/>
    </w:pPr>
  </w:style>
  <w:style w:type="paragraph" w:customStyle="1" w:styleId="column">
    <w:name w:val="column"/>
    <w:basedOn w:val="Normal"/>
    <w:uiPriority w:val="99"/>
    <w:qFormat/>
    <w:rsid w:val="004502D3"/>
    <w:pPr>
      <w:spacing w:before="100" w:beforeAutospacing="1" w:after="100" w:afterAutospacing="1"/>
    </w:pPr>
  </w:style>
  <w:style w:type="paragraph" w:customStyle="1" w:styleId="recirc-container">
    <w:name w:val="recirc-container"/>
    <w:basedOn w:val="Normal"/>
    <w:uiPriority w:val="99"/>
    <w:qFormat/>
    <w:rsid w:val="004502D3"/>
    <w:pPr>
      <w:spacing w:before="100" w:beforeAutospacing="1" w:after="100" w:afterAutospacing="1"/>
    </w:pPr>
    <w:rPr>
      <w:sz w:val="24"/>
    </w:rPr>
  </w:style>
  <w:style w:type="paragraph" w:customStyle="1" w:styleId="selectionshareable">
    <w:name w:val="selectionshareable"/>
    <w:basedOn w:val="Normal"/>
    <w:qFormat/>
    <w:rsid w:val="004502D3"/>
    <w:pPr>
      <w:spacing w:before="100" w:beforeAutospacing="1" w:after="100" w:afterAutospacing="1"/>
    </w:pPr>
    <w:rPr>
      <w:sz w:val="24"/>
    </w:rPr>
  </w:style>
  <w:style w:type="paragraph" w:customStyle="1" w:styleId="interstitial-link">
    <w:name w:val="interstitial-link"/>
    <w:basedOn w:val="Normal"/>
    <w:uiPriority w:val="99"/>
    <w:qFormat/>
    <w:rsid w:val="004502D3"/>
    <w:pPr>
      <w:spacing w:before="100" w:beforeAutospacing="1" w:after="100" w:afterAutospacing="1"/>
    </w:pPr>
    <w:rPr>
      <w:sz w:val="24"/>
    </w:rPr>
  </w:style>
  <w:style w:type="paragraph" w:customStyle="1" w:styleId="see-also">
    <w:name w:val="see-also"/>
    <w:basedOn w:val="Normal"/>
    <w:uiPriority w:val="99"/>
    <w:qFormat/>
    <w:rsid w:val="004502D3"/>
    <w:pPr>
      <w:spacing w:before="100" w:beforeAutospacing="1" w:after="100" w:afterAutospacing="1"/>
    </w:pPr>
    <w:rPr>
      <w:sz w:val="24"/>
    </w:rPr>
  </w:style>
  <w:style w:type="character" w:styleId="SubtleEmphasis">
    <w:name w:val="Subtle Emphasis"/>
    <w:uiPriority w:val="19"/>
    <w:qFormat/>
    <w:rsid w:val="004502D3"/>
    <w:rPr>
      <w:rFonts w:ascii="Georgia" w:hAnsi="Georgia" w:hint="default"/>
      <w:i/>
      <w:iCs/>
      <w:color w:val="808080"/>
    </w:rPr>
  </w:style>
  <w:style w:type="character" w:customStyle="1" w:styleId="cardchar00">
    <w:name w:val="cardchar0"/>
    <w:basedOn w:val="DefaultParagraphFont"/>
    <w:rsid w:val="004502D3"/>
  </w:style>
  <w:style w:type="character" w:customStyle="1" w:styleId="UnderlineNon-bold">
    <w:name w:val="Underline Non - bold"/>
    <w:rsid w:val="004502D3"/>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502D3"/>
  </w:style>
  <w:style w:type="character" w:customStyle="1" w:styleId="StyleHeading4UnderlinedsmalltextGaramondChar">
    <w:name w:val="Style Heading 4Underlinedsmall text + Garamond Char"/>
    <w:link w:val="StyleHeading4UnderlinedsmalltextGaramond"/>
    <w:locked/>
    <w:rsid w:val="004502D3"/>
    <w:rPr>
      <w:rFonts w:ascii="Calibri" w:hAnsi="Calibri"/>
    </w:rPr>
  </w:style>
  <w:style w:type="character" w:customStyle="1" w:styleId="Heading5Char2">
    <w:name w:val="Heading 5 Char2"/>
    <w:rsid w:val="004502D3"/>
    <w:rPr>
      <w:rFonts w:ascii="Bell MT" w:eastAsia="Times New Roman" w:hAnsi="Bell MT" w:hint="default"/>
      <w:bCs/>
      <w:iCs/>
      <w:sz w:val="10"/>
      <w:szCs w:val="26"/>
    </w:rPr>
  </w:style>
  <w:style w:type="character" w:customStyle="1" w:styleId="z-TopofFormChar1">
    <w:name w:val="z-Top of Form Char1"/>
    <w:basedOn w:val="DefaultParagraphFont"/>
    <w:uiPriority w:val="99"/>
    <w:rsid w:val="004502D3"/>
    <w:rPr>
      <w:rFonts w:ascii="Arial" w:hAnsi="Arial" w:cs="Arial"/>
      <w:vanish/>
      <w:sz w:val="16"/>
      <w:szCs w:val="16"/>
    </w:rPr>
  </w:style>
  <w:style w:type="character" w:customStyle="1" w:styleId="z-BottomofFormChar1">
    <w:name w:val="z-Bottom of Form Char1"/>
    <w:basedOn w:val="DefaultParagraphFont"/>
    <w:uiPriority w:val="99"/>
    <w:rsid w:val="004502D3"/>
    <w:rPr>
      <w:rFonts w:ascii="Arial" w:hAnsi="Arial" w:cs="Arial"/>
      <w:vanish/>
      <w:sz w:val="16"/>
      <w:szCs w:val="16"/>
    </w:rPr>
  </w:style>
  <w:style w:type="character" w:customStyle="1" w:styleId="Style2CharChar">
    <w:name w:val="Style2 Char Char"/>
    <w:rsid w:val="004502D3"/>
    <w:rPr>
      <w:u w:val="thick"/>
      <w:lang w:val="en-US" w:eastAsia="en-US" w:bidi="ar-SA"/>
    </w:rPr>
  </w:style>
  <w:style w:type="character" w:customStyle="1" w:styleId="authordate1">
    <w:name w:val="authordate"/>
    <w:rsid w:val="004502D3"/>
  </w:style>
  <w:style w:type="character" w:customStyle="1" w:styleId="underline0">
    <w:name w:val="%underline"/>
    <w:qFormat/>
    <w:rsid w:val="004502D3"/>
    <w:rPr>
      <w:rFonts w:ascii="Times New Roman" w:hAnsi="Times New Roman" w:cs="Times New Roman" w:hint="default"/>
      <w:strike w:val="0"/>
      <w:dstrike w:val="0"/>
      <w:sz w:val="16"/>
      <w:u w:val="none"/>
      <w:effect w:val="none"/>
    </w:rPr>
  </w:style>
  <w:style w:type="character" w:customStyle="1" w:styleId="AUNDERLINE0">
    <w:name w:val="AUNDERLINE"/>
    <w:qFormat/>
    <w:rsid w:val="004502D3"/>
    <w:rPr>
      <w:rFonts w:ascii="Times New Roman" w:hAnsi="Times New Roman" w:cs="Times New Roman" w:hint="default"/>
      <w:sz w:val="20"/>
      <w:u w:val="single"/>
    </w:rPr>
  </w:style>
  <w:style w:type="character" w:customStyle="1" w:styleId="UnderlinedCharChar">
    <w:name w:val="Underlined Char Char"/>
    <w:rsid w:val="004502D3"/>
    <w:rPr>
      <w:rFonts w:ascii="Garamond" w:hAnsi="Garamond" w:hint="default"/>
      <w:szCs w:val="28"/>
      <w:u w:val="single"/>
      <w:lang w:val="en-US" w:eastAsia="en-US" w:bidi="ar-SA"/>
    </w:rPr>
  </w:style>
  <w:style w:type="character" w:customStyle="1" w:styleId="slug-doi">
    <w:name w:val="slug-doi"/>
    <w:basedOn w:val="DefaultParagraphFont"/>
    <w:rsid w:val="004502D3"/>
  </w:style>
  <w:style w:type="character" w:customStyle="1" w:styleId="af">
    <w:name w:val="af"/>
    <w:basedOn w:val="DefaultParagraphFont"/>
    <w:rsid w:val="004502D3"/>
  </w:style>
  <w:style w:type="character" w:customStyle="1" w:styleId="ab">
    <w:name w:val="ab"/>
    <w:basedOn w:val="DefaultParagraphFont"/>
    <w:rsid w:val="004502D3"/>
  </w:style>
  <w:style w:type="character" w:customStyle="1" w:styleId="em">
    <w:name w:val="em"/>
    <w:basedOn w:val="DefaultParagraphFont"/>
    <w:rsid w:val="004502D3"/>
  </w:style>
  <w:style w:type="character" w:customStyle="1" w:styleId="au">
    <w:name w:val="au"/>
    <w:basedOn w:val="DefaultParagraphFont"/>
    <w:rsid w:val="004502D3"/>
  </w:style>
  <w:style w:type="character" w:customStyle="1" w:styleId="ti">
    <w:name w:val="ti"/>
    <w:basedOn w:val="DefaultParagraphFont"/>
    <w:rsid w:val="004502D3"/>
  </w:style>
  <w:style w:type="character" w:customStyle="1" w:styleId="subheadblue">
    <w:name w:val="subhead_blue"/>
    <w:basedOn w:val="DefaultParagraphFont"/>
    <w:rsid w:val="004502D3"/>
  </w:style>
  <w:style w:type="character" w:customStyle="1" w:styleId="affiliation">
    <w:name w:val="affiliation"/>
    <w:basedOn w:val="DefaultParagraphFont"/>
    <w:rsid w:val="004502D3"/>
  </w:style>
  <w:style w:type="character" w:customStyle="1" w:styleId="slug-doi-wrapper">
    <w:name w:val="slug-doi-wrapper"/>
    <w:basedOn w:val="DefaultParagraphFont"/>
    <w:rsid w:val="004502D3"/>
  </w:style>
  <w:style w:type="character" w:customStyle="1" w:styleId="slug-metadata-noteahead-of-print">
    <w:name w:val="slug-metadata-note ahead-of-print"/>
    <w:basedOn w:val="DefaultParagraphFont"/>
    <w:rsid w:val="004502D3"/>
  </w:style>
  <w:style w:type="character" w:customStyle="1" w:styleId="slug-ahead-of-print-date">
    <w:name w:val="slug-ahead-of-print-date"/>
    <w:basedOn w:val="DefaultParagraphFont"/>
    <w:rsid w:val="004502D3"/>
  </w:style>
  <w:style w:type="character" w:customStyle="1" w:styleId="medium-bold">
    <w:name w:val="medium-bold"/>
    <w:basedOn w:val="DefaultParagraphFont"/>
    <w:rsid w:val="004502D3"/>
  </w:style>
  <w:style w:type="character" w:customStyle="1" w:styleId="updated-short-citation">
    <w:name w:val="updated-short-citation"/>
    <w:basedOn w:val="DefaultParagraphFont"/>
    <w:rsid w:val="004502D3"/>
  </w:style>
  <w:style w:type="character" w:customStyle="1" w:styleId="goohl0">
    <w:name w:val="goohl0"/>
    <w:basedOn w:val="DefaultParagraphFont"/>
    <w:rsid w:val="004502D3"/>
  </w:style>
  <w:style w:type="character" w:customStyle="1" w:styleId="CharChar6">
    <w:name w:val="Char Char6"/>
    <w:rsid w:val="004502D3"/>
    <w:rPr>
      <w:rFonts w:ascii="Arial" w:hAnsi="Arial" w:cs="Arial" w:hint="default"/>
      <w:bCs/>
      <w:sz w:val="16"/>
      <w:szCs w:val="26"/>
      <w:lang w:val="en-US" w:eastAsia="en-US" w:bidi="ar-SA"/>
    </w:rPr>
  </w:style>
  <w:style w:type="character" w:customStyle="1" w:styleId="TagCharChar1">
    <w:name w:val="Tag Char Char1"/>
    <w:rsid w:val="004502D3"/>
    <w:rPr>
      <w:b/>
      <w:bCs w:val="0"/>
      <w:sz w:val="24"/>
      <w:szCs w:val="24"/>
      <w:lang w:val="en-US" w:eastAsia="en-US" w:bidi="ar-SA"/>
    </w:rPr>
  </w:style>
  <w:style w:type="character" w:customStyle="1" w:styleId="12TimesNewRoman">
    <w:name w:val="12 Times New Roman"/>
    <w:rsid w:val="004502D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502D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502D3"/>
    <w:rPr>
      <w:rFonts w:ascii="Times New Roman" w:hAnsi="Times New Roman" w:cs="Times New Roman" w:hint="default"/>
      <w:strike w:val="0"/>
      <w:dstrike w:val="0"/>
      <w:sz w:val="14"/>
      <w:u w:val="none"/>
      <w:effect w:val="none"/>
    </w:rPr>
  </w:style>
  <w:style w:type="character" w:customStyle="1" w:styleId="F8-UnderlineBold">
    <w:name w:val="F8 - Underline/Bold"/>
    <w:rsid w:val="004502D3"/>
    <w:rPr>
      <w:rFonts w:ascii="Times New Roman" w:hAnsi="Times New Roman" w:cs="Times New Roman" w:hint="default"/>
      <w:b/>
      <w:bCs w:val="0"/>
      <w:sz w:val="20"/>
      <w:u w:val="single"/>
    </w:rPr>
  </w:style>
  <w:style w:type="character" w:customStyle="1" w:styleId="F7-SmallFont">
    <w:name w:val="F7 - Small Font"/>
    <w:rsid w:val="004502D3"/>
    <w:rPr>
      <w:rFonts w:ascii="Times New Roman" w:hAnsi="Times New Roman" w:cs="Times New Roman" w:hint="default"/>
      <w:sz w:val="14"/>
    </w:rPr>
  </w:style>
  <w:style w:type="character" w:customStyle="1" w:styleId="Brief-Bold">
    <w:name w:val="Brief - Bold"/>
    <w:rsid w:val="004502D3"/>
    <w:rPr>
      <w:rFonts w:ascii="Times New Roman" w:hAnsi="Times New Roman" w:cs="Times New Roman" w:hint="default"/>
      <w:b/>
      <w:bCs w:val="0"/>
    </w:rPr>
  </w:style>
  <w:style w:type="character" w:customStyle="1" w:styleId="Card-Underline">
    <w:name w:val="Card - Underline"/>
    <w:rsid w:val="004502D3"/>
    <w:rPr>
      <w:rFonts w:ascii="Times New Roman" w:hAnsi="Times New Roman" w:cs="Times New Roman" w:hint="default"/>
      <w:u w:val="single"/>
    </w:rPr>
  </w:style>
  <w:style w:type="character" w:customStyle="1" w:styleId="beriefunderline">
    <w:name w:val="berief = underline"/>
    <w:rsid w:val="004502D3"/>
    <w:rPr>
      <w:rFonts w:ascii="Times New Roman" w:eastAsia="Times New Roman" w:hAnsi="Times New Roman" w:cs="Times New Roman" w:hint="default"/>
      <w:sz w:val="20"/>
      <w:u w:val="single"/>
    </w:rPr>
  </w:style>
  <w:style w:type="character" w:customStyle="1" w:styleId="BoldText10pt">
    <w:name w:val="Bold Text 10 pt"/>
    <w:rsid w:val="004502D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502D3"/>
  </w:style>
  <w:style w:type="character" w:customStyle="1" w:styleId="SC4208902">
    <w:name w:val="SC.4.208902"/>
    <w:rsid w:val="004502D3"/>
    <w:rPr>
      <w:rFonts w:ascii="Century" w:hAnsi="Century" w:cs="Century" w:hint="default"/>
      <w:color w:val="000000"/>
      <w:sz w:val="22"/>
      <w:szCs w:val="22"/>
    </w:rPr>
  </w:style>
  <w:style w:type="character" w:customStyle="1" w:styleId="SC4208915">
    <w:name w:val="SC.4.208915"/>
    <w:rsid w:val="004502D3"/>
    <w:rPr>
      <w:rFonts w:ascii="Century" w:hAnsi="Century" w:cs="Century" w:hint="default"/>
      <w:color w:val="000000"/>
      <w:sz w:val="13"/>
      <w:szCs w:val="13"/>
    </w:rPr>
  </w:style>
  <w:style w:type="character" w:customStyle="1" w:styleId="SC273764">
    <w:name w:val="SC.2.73764"/>
    <w:rsid w:val="004502D3"/>
    <w:rPr>
      <w:rFonts w:ascii="Century" w:hAnsi="Century" w:cs="Century" w:hint="default"/>
      <w:color w:val="000000"/>
      <w:sz w:val="72"/>
      <w:szCs w:val="72"/>
    </w:rPr>
  </w:style>
  <w:style w:type="character" w:customStyle="1" w:styleId="SC273779">
    <w:name w:val="SC.2.73779"/>
    <w:rsid w:val="004502D3"/>
    <w:rPr>
      <w:rFonts w:ascii="Century" w:hAnsi="Century" w:cs="Century" w:hint="default"/>
      <w:color w:val="000000"/>
      <w:sz w:val="40"/>
      <w:szCs w:val="40"/>
    </w:rPr>
  </w:style>
  <w:style w:type="character" w:customStyle="1" w:styleId="SC273763">
    <w:name w:val="SC.2.73763"/>
    <w:rsid w:val="004502D3"/>
    <w:rPr>
      <w:rFonts w:ascii="Century" w:hAnsi="Century" w:cs="Century" w:hint="default"/>
      <w:b/>
      <w:bCs/>
      <w:color w:val="000000"/>
    </w:rPr>
  </w:style>
  <w:style w:type="character" w:customStyle="1" w:styleId="SC4208910">
    <w:name w:val="SC.4.208910"/>
    <w:rsid w:val="004502D3"/>
    <w:rPr>
      <w:rFonts w:ascii="Century" w:hAnsi="Century" w:cs="Century" w:hint="default"/>
      <w:color w:val="000000"/>
      <w:sz w:val="28"/>
      <w:szCs w:val="28"/>
    </w:rPr>
  </w:style>
  <w:style w:type="character" w:customStyle="1" w:styleId="SC4208911">
    <w:name w:val="SC.4.208911"/>
    <w:rsid w:val="004502D3"/>
    <w:rPr>
      <w:rFonts w:ascii="Century" w:hAnsi="Century" w:cs="Century" w:hint="default"/>
      <w:color w:val="000000"/>
    </w:rPr>
  </w:style>
  <w:style w:type="character" w:customStyle="1" w:styleId="articlesubtitle">
    <w:name w:val="article_sub_title"/>
    <w:basedOn w:val="DefaultParagraphFont"/>
    <w:rsid w:val="004502D3"/>
  </w:style>
  <w:style w:type="character" w:customStyle="1" w:styleId="newsdate2">
    <w:name w:val="news_date2"/>
    <w:basedOn w:val="DefaultParagraphFont"/>
    <w:rsid w:val="004502D3"/>
  </w:style>
  <w:style w:type="character" w:customStyle="1" w:styleId="readarticleheader">
    <w:name w:val="readarticleheader"/>
    <w:basedOn w:val="DefaultParagraphFont"/>
    <w:rsid w:val="004502D3"/>
  </w:style>
  <w:style w:type="character" w:customStyle="1" w:styleId="UnderlineChar20">
    <w:name w:val="Underline Char2"/>
    <w:rsid w:val="004502D3"/>
    <w:rPr>
      <w:rFonts w:ascii="Trebuchet MS" w:hAnsi="Trebuchet MS" w:hint="default"/>
      <w:u w:val="thick"/>
      <w:lang w:val="en-US" w:eastAsia="zh-CN" w:bidi="ar-SA"/>
    </w:rPr>
  </w:style>
  <w:style w:type="character" w:customStyle="1" w:styleId="BoldUnderliningChar">
    <w:name w:val="Bold Underlining Char"/>
    <w:rsid w:val="004502D3"/>
    <w:rPr>
      <w:rFonts w:ascii="Arial Narrow" w:eastAsia="Times New Roman" w:hAnsi="Arial Narrow" w:hint="default"/>
      <w:b/>
      <w:bCs w:val="0"/>
      <w:szCs w:val="24"/>
      <w:u w:val="single"/>
      <w:lang w:val="en-GB" w:eastAsia="en-US" w:bidi="ar-SA"/>
    </w:rPr>
  </w:style>
  <w:style w:type="character" w:customStyle="1" w:styleId="medium-normal1">
    <w:name w:val="medium-normal1"/>
    <w:rsid w:val="004502D3"/>
    <w:rPr>
      <w:rFonts w:ascii="Arial" w:hAnsi="Arial" w:cs="Arial" w:hint="default"/>
      <w:b w:val="0"/>
      <w:bCs w:val="0"/>
      <w:i w:val="0"/>
      <w:iCs w:val="0"/>
      <w:sz w:val="20"/>
      <w:szCs w:val="20"/>
    </w:rPr>
  </w:style>
  <w:style w:type="character" w:customStyle="1" w:styleId="UnderlinedCardChar0">
    <w:name w:val="Underlined Card Char"/>
    <w:rsid w:val="004502D3"/>
    <w:rPr>
      <w:rFonts w:ascii="Palatino Linotype" w:hAnsi="Palatino Linotype" w:hint="default"/>
      <w:u w:val="single"/>
      <w:lang w:val="en-US" w:eastAsia="en-US" w:bidi="ar-SA"/>
    </w:rPr>
  </w:style>
  <w:style w:type="character" w:customStyle="1" w:styleId="char">
    <w:name w:val="char"/>
    <w:basedOn w:val="DefaultParagraphFont"/>
    <w:rsid w:val="004502D3"/>
  </w:style>
  <w:style w:type="character" w:customStyle="1" w:styleId="UnderlineCharCharCharCharCharChar">
    <w:name w:val="Underline Char Char Char Char Char Char"/>
    <w:rsid w:val="004502D3"/>
    <w:rPr>
      <w:rFonts w:ascii="Arial Narrow" w:hAnsi="Arial Narrow" w:hint="default"/>
      <w:szCs w:val="24"/>
      <w:u w:val="single"/>
      <w:lang w:val="en-US" w:eastAsia="en-US" w:bidi="ar-SA"/>
    </w:rPr>
  </w:style>
  <w:style w:type="character" w:customStyle="1" w:styleId="klink">
    <w:name w:val="klink"/>
    <w:basedOn w:val="DefaultParagraphFont"/>
    <w:rsid w:val="004502D3"/>
  </w:style>
  <w:style w:type="character" w:customStyle="1" w:styleId="date10">
    <w:name w:val="date1"/>
    <w:basedOn w:val="DefaultParagraphFont"/>
    <w:rsid w:val="004502D3"/>
  </w:style>
  <w:style w:type="character" w:customStyle="1" w:styleId="bolding1">
    <w:name w:val="bolding1"/>
    <w:rsid w:val="004502D3"/>
    <w:rPr>
      <w:b/>
      <w:bCs/>
    </w:rPr>
  </w:style>
  <w:style w:type="character" w:customStyle="1" w:styleId="bookoptions1">
    <w:name w:val="book_options1"/>
    <w:rsid w:val="004502D3"/>
    <w:rPr>
      <w:b/>
      <w:bCs/>
      <w:color w:val="333366"/>
    </w:rPr>
  </w:style>
  <w:style w:type="character" w:customStyle="1" w:styleId="descriptionblock">
    <w:name w:val="description block"/>
    <w:basedOn w:val="DefaultParagraphFont"/>
    <w:rsid w:val="004502D3"/>
  </w:style>
  <w:style w:type="character" w:customStyle="1" w:styleId="detailsboxblock">
    <w:name w:val="detailsbox block"/>
    <w:basedOn w:val="DefaultParagraphFont"/>
    <w:rsid w:val="004502D3"/>
  </w:style>
  <w:style w:type="character" w:customStyle="1" w:styleId="Char3">
    <w:name w:val="Char3"/>
    <w:rsid w:val="004502D3"/>
    <w:rPr>
      <w:rFonts w:ascii="Arial" w:hAnsi="Arial" w:cs="Arial" w:hint="default"/>
      <w:bCs/>
      <w:u w:val="thick"/>
      <w:lang w:val="en-US" w:eastAsia="en-US" w:bidi="ar-SA"/>
    </w:rPr>
  </w:style>
  <w:style w:type="character" w:customStyle="1" w:styleId="texto11">
    <w:name w:val="texto11"/>
    <w:rsid w:val="004502D3"/>
    <w:rPr>
      <w:rFonts w:ascii="Arial" w:hAnsi="Arial" w:cs="Arial" w:hint="default"/>
      <w:b w:val="0"/>
      <w:bCs w:val="0"/>
      <w:i w:val="0"/>
      <w:iCs w:val="0"/>
      <w:caps w:val="0"/>
      <w:color w:val="000000"/>
      <w:sz w:val="26"/>
      <w:szCs w:val="26"/>
    </w:rPr>
  </w:style>
  <w:style w:type="character" w:customStyle="1" w:styleId="CardTagChar">
    <w:name w:val="Card Tag Char"/>
    <w:rsid w:val="004502D3"/>
    <w:rPr>
      <w:rFonts w:ascii="Arial Narrow" w:hAnsi="Arial Narrow" w:hint="default"/>
      <w:b/>
      <w:bCs w:val="0"/>
      <w:sz w:val="24"/>
      <w:szCs w:val="24"/>
      <w:lang w:val="en-US" w:eastAsia="en-US" w:bidi="ar-SA"/>
    </w:rPr>
  </w:style>
  <w:style w:type="character" w:customStyle="1" w:styleId="DebateCiteCharCharChar">
    <w:name w:val="Debate Cite Char Char Char"/>
    <w:rsid w:val="004502D3"/>
    <w:rPr>
      <w:b/>
      <w:bCs w:val="0"/>
      <w:sz w:val="32"/>
      <w:szCs w:val="32"/>
      <w:lang w:val="en-US" w:eastAsia="en-US" w:bidi="ar-SA"/>
    </w:rPr>
  </w:style>
  <w:style w:type="character" w:customStyle="1" w:styleId="TagChar3">
    <w:name w:val="Tag Char3"/>
    <w:rsid w:val="004502D3"/>
    <w:rPr>
      <w:rFonts w:ascii="Palatino Linotype" w:hAnsi="Palatino Linotype" w:hint="default"/>
      <w:b/>
      <w:bCs w:val="0"/>
      <w:sz w:val="24"/>
      <w:szCs w:val="24"/>
      <w:lang w:val="en-US" w:eastAsia="en-US" w:bidi="ar-SA"/>
    </w:rPr>
  </w:style>
  <w:style w:type="character" w:customStyle="1" w:styleId="TagandCiteChar">
    <w:name w:val="Tag and Cite Char"/>
    <w:rsid w:val="004502D3"/>
    <w:rPr>
      <w:color w:val="333333"/>
      <w:sz w:val="22"/>
      <w:szCs w:val="22"/>
      <w:lang w:val="en-US" w:eastAsia="en-US" w:bidi="ar-SA"/>
    </w:rPr>
  </w:style>
  <w:style w:type="character" w:customStyle="1" w:styleId="Style10ptBold">
    <w:name w:val="Style 10 pt Bold"/>
    <w:rsid w:val="004502D3"/>
    <w:rPr>
      <w:b/>
      <w:bCs/>
      <w:sz w:val="20"/>
    </w:rPr>
  </w:style>
  <w:style w:type="character" w:customStyle="1" w:styleId="text9">
    <w:name w:val="text9"/>
    <w:basedOn w:val="DefaultParagraphFont"/>
    <w:rsid w:val="004502D3"/>
  </w:style>
  <w:style w:type="character" w:customStyle="1" w:styleId="text21">
    <w:name w:val="text21"/>
    <w:basedOn w:val="DefaultParagraphFont"/>
    <w:rsid w:val="004502D3"/>
  </w:style>
  <w:style w:type="character" w:customStyle="1" w:styleId="text19">
    <w:name w:val="text19"/>
    <w:basedOn w:val="DefaultParagraphFont"/>
    <w:rsid w:val="004502D3"/>
  </w:style>
  <w:style w:type="character" w:customStyle="1" w:styleId="term2">
    <w:name w:val="term2"/>
    <w:rsid w:val="004502D3"/>
    <w:rPr>
      <w:b/>
      <w:bCs/>
    </w:rPr>
  </w:style>
  <w:style w:type="character" w:customStyle="1" w:styleId="pmterms12">
    <w:name w:val="pmterms12"/>
    <w:rsid w:val="004502D3"/>
    <w:rPr>
      <w:b/>
      <w:bCs/>
      <w:i w:val="0"/>
      <w:iCs w:val="0"/>
      <w:color w:val="000000"/>
    </w:rPr>
  </w:style>
  <w:style w:type="character" w:customStyle="1" w:styleId="ToReadChar">
    <w:name w:val="To Read Char"/>
    <w:rsid w:val="004502D3"/>
    <w:rPr>
      <w:rFonts w:ascii="Verdana" w:hAnsi="Verdana" w:hint="default"/>
      <w:b/>
      <w:bCs w:val="0"/>
      <w:szCs w:val="24"/>
      <w:u w:val="single"/>
      <w:lang w:val="en-US" w:eastAsia="en-US" w:bidi="ar-SA"/>
    </w:rPr>
  </w:style>
  <w:style w:type="character" w:customStyle="1" w:styleId="ToReadCharChar">
    <w:name w:val="To Read Char Char"/>
    <w:rsid w:val="004502D3"/>
    <w:rPr>
      <w:rFonts w:ascii="Verdana" w:hAnsi="Verdana" w:hint="default"/>
      <w:b/>
      <w:bCs w:val="0"/>
      <w:szCs w:val="24"/>
      <w:u w:val="single"/>
      <w:lang w:val="en-US" w:eastAsia="en-US" w:bidi="ar-SA"/>
    </w:rPr>
  </w:style>
  <w:style w:type="character" w:customStyle="1" w:styleId="bio">
    <w:name w:val="bio"/>
    <w:basedOn w:val="DefaultParagraphFont"/>
    <w:rsid w:val="004502D3"/>
  </w:style>
  <w:style w:type="character" w:customStyle="1" w:styleId="storytextstyle">
    <w:name w:val="storytextstyle"/>
    <w:basedOn w:val="DefaultParagraphFont"/>
    <w:rsid w:val="004502D3"/>
  </w:style>
  <w:style w:type="character" w:customStyle="1" w:styleId="cardunderlinedCharChar">
    <w:name w:val="card underlined Char Char"/>
    <w:rsid w:val="004502D3"/>
    <w:rPr>
      <w:rFonts w:ascii="Arial" w:hAnsi="Arial" w:cs="Arial" w:hint="default"/>
      <w:sz w:val="22"/>
      <w:szCs w:val="24"/>
      <w:u w:val="single"/>
      <w:lang w:val="en-US" w:eastAsia="en-US" w:bidi="ar-SA"/>
    </w:rPr>
  </w:style>
  <w:style w:type="character" w:customStyle="1" w:styleId="Style2Char0">
    <w:name w:val="Style2 Char"/>
    <w:rsid w:val="004502D3"/>
    <w:rPr>
      <w:rFonts w:ascii="Book Antiqua" w:hAnsi="Book Antiqua" w:hint="default"/>
      <w:u w:val="thick"/>
      <w:lang w:val="en-US" w:eastAsia="en-US" w:bidi="ar-SA"/>
    </w:rPr>
  </w:style>
  <w:style w:type="character" w:customStyle="1" w:styleId="Style2Char1">
    <w:name w:val="Style2 Char1"/>
    <w:rsid w:val="004502D3"/>
    <w:rPr>
      <w:rFonts w:ascii="Book Antiqua" w:hAnsi="Book Antiqua" w:hint="default"/>
      <w:szCs w:val="24"/>
      <w:u w:val="thick"/>
      <w:lang w:val="en-US" w:eastAsia="en-US" w:bidi="ar-SA"/>
    </w:rPr>
  </w:style>
  <w:style w:type="character" w:customStyle="1" w:styleId="articlehead21">
    <w:name w:val="articlehead21"/>
    <w:rsid w:val="004502D3"/>
    <w:rPr>
      <w:rFonts w:ascii="Arial" w:hAnsi="Arial" w:cs="Arial" w:hint="default"/>
      <w:b/>
      <w:bCs/>
      <w:color w:val="660000"/>
      <w:sz w:val="20"/>
      <w:szCs w:val="20"/>
    </w:rPr>
  </w:style>
  <w:style w:type="character" w:customStyle="1" w:styleId="TagCiteChar1">
    <w:name w:val="Tag/Cite Char1"/>
    <w:rsid w:val="004502D3"/>
    <w:rPr>
      <w:b/>
      <w:bCs w:val="0"/>
      <w:lang w:val="en-US" w:eastAsia="en-US" w:bidi="ar-SA"/>
    </w:rPr>
  </w:style>
  <w:style w:type="character" w:customStyle="1" w:styleId="goohl2">
    <w:name w:val="goohl2"/>
    <w:basedOn w:val="DefaultParagraphFont"/>
    <w:rsid w:val="004502D3"/>
  </w:style>
  <w:style w:type="character" w:customStyle="1" w:styleId="CardCharChar0">
    <w:name w:val="Card Char Char"/>
    <w:rsid w:val="004502D3"/>
    <w:rPr>
      <w:lang w:val="en-US" w:eastAsia="en-US" w:bidi="ar-SA"/>
    </w:rPr>
  </w:style>
  <w:style w:type="character" w:customStyle="1" w:styleId="BriefTitle1Char">
    <w:name w:val="Brief Title 1 Char"/>
    <w:rsid w:val="004502D3"/>
    <w:rPr>
      <w:b/>
      <w:bCs w:val="0"/>
      <w:u w:val="single"/>
      <w:lang w:val="en-US" w:eastAsia="en-US" w:bidi="ar-SA"/>
    </w:rPr>
  </w:style>
  <w:style w:type="character" w:customStyle="1" w:styleId="TagCiteCharChar">
    <w:name w:val="Tag/Cite Char Char"/>
    <w:rsid w:val="004502D3"/>
    <w:rPr>
      <w:b/>
      <w:bCs w:val="0"/>
      <w:lang w:val="en-US" w:eastAsia="en-US" w:bidi="ar-SA"/>
    </w:rPr>
  </w:style>
  <w:style w:type="character" w:customStyle="1" w:styleId="btx">
    <w:name w:val="btx"/>
    <w:basedOn w:val="DefaultParagraphFont"/>
    <w:rsid w:val="004502D3"/>
  </w:style>
  <w:style w:type="character" w:customStyle="1" w:styleId="CardChar10">
    <w:name w:val="Card Char1"/>
    <w:rsid w:val="004502D3"/>
    <w:rPr>
      <w:lang w:val="en-US" w:eastAsia="en-US" w:bidi="ar-SA"/>
    </w:rPr>
  </w:style>
  <w:style w:type="character" w:customStyle="1" w:styleId="prodgeneral1">
    <w:name w:val="prodgeneral1"/>
    <w:rsid w:val="004502D3"/>
    <w:rPr>
      <w:rFonts w:ascii="Verdana" w:hAnsi="Verdana" w:hint="default"/>
      <w:b w:val="0"/>
      <w:bCs w:val="0"/>
      <w:caps w:val="0"/>
      <w:color w:val="000000"/>
      <w:spacing w:val="0"/>
      <w:sz w:val="16"/>
      <w:szCs w:val="16"/>
    </w:rPr>
  </w:style>
  <w:style w:type="character" w:customStyle="1" w:styleId="summary1">
    <w:name w:val="summary1"/>
    <w:rsid w:val="004502D3"/>
    <w:rPr>
      <w:rFonts w:ascii="Arial" w:hAnsi="Arial" w:cs="Arial" w:hint="default"/>
      <w:sz w:val="18"/>
      <w:szCs w:val="18"/>
    </w:rPr>
  </w:style>
  <w:style w:type="character" w:customStyle="1" w:styleId="text3">
    <w:name w:val="text3"/>
    <w:basedOn w:val="DefaultParagraphFont"/>
    <w:rsid w:val="004502D3"/>
  </w:style>
  <w:style w:type="character" w:customStyle="1" w:styleId="cardtextsmallChar">
    <w:name w:val="card text small Char"/>
    <w:rsid w:val="004502D3"/>
    <w:rPr>
      <w:rFonts w:ascii="Arial Narrow" w:hAnsi="Arial Narrow" w:hint="default"/>
      <w:sz w:val="16"/>
      <w:szCs w:val="24"/>
      <w:lang w:val="en-US" w:eastAsia="en-US" w:bidi="ar-SA"/>
    </w:rPr>
  </w:style>
  <w:style w:type="character" w:customStyle="1" w:styleId="countrytitle1">
    <w:name w:val="countrytitle1"/>
    <w:rsid w:val="004502D3"/>
    <w:rPr>
      <w:rFonts w:ascii="Verdana" w:hAnsi="Verdana" w:hint="default"/>
      <w:b/>
      <w:bCs/>
      <w:color w:val="293643"/>
      <w:sz w:val="24"/>
      <w:szCs w:val="24"/>
    </w:rPr>
  </w:style>
  <w:style w:type="character" w:customStyle="1" w:styleId="storyheader1">
    <w:name w:val="storyheader1"/>
    <w:rsid w:val="004502D3"/>
    <w:rPr>
      <w:rFonts w:ascii="Verdana" w:hAnsi="Verdana" w:hint="default"/>
      <w:b/>
      <w:bCs/>
      <w:color w:val="000000"/>
      <w:sz w:val="21"/>
      <w:szCs w:val="21"/>
    </w:rPr>
  </w:style>
  <w:style w:type="character" w:customStyle="1" w:styleId="cardunderlinedChar0">
    <w:name w:val="card underlined Char"/>
    <w:rsid w:val="004502D3"/>
    <w:rPr>
      <w:rFonts w:ascii="Arial" w:hAnsi="Arial" w:cs="Arial" w:hint="default"/>
      <w:sz w:val="22"/>
      <w:szCs w:val="24"/>
      <w:u w:val="single"/>
      <w:lang w:val="en-US" w:eastAsia="en-US" w:bidi="ar-SA"/>
    </w:rPr>
  </w:style>
  <w:style w:type="character" w:customStyle="1" w:styleId="article1">
    <w:name w:val="article1"/>
    <w:rsid w:val="004502D3"/>
    <w:rPr>
      <w:rFonts w:ascii="Verdana" w:hAnsi="Verdana" w:hint="default"/>
      <w:color w:val="333333"/>
      <w:sz w:val="16"/>
      <w:szCs w:val="16"/>
    </w:rPr>
  </w:style>
  <w:style w:type="character" w:customStyle="1" w:styleId="story-posted-date1">
    <w:name w:val="story-posted-date1"/>
    <w:rsid w:val="004502D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502D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502D3"/>
  </w:style>
  <w:style w:type="character" w:customStyle="1" w:styleId="textmedium">
    <w:name w:val="textmedium"/>
    <w:basedOn w:val="DefaultParagraphFont"/>
    <w:rsid w:val="004502D3"/>
  </w:style>
  <w:style w:type="character" w:customStyle="1" w:styleId="citation1">
    <w:name w:val="citation1"/>
    <w:rsid w:val="004502D3"/>
    <w:rPr>
      <w:rFonts w:ascii="Verdana" w:hAnsi="Verdana" w:hint="default"/>
      <w:sz w:val="17"/>
      <w:szCs w:val="17"/>
    </w:rPr>
  </w:style>
  <w:style w:type="character" w:customStyle="1" w:styleId="hithighlite">
    <w:name w:val="hithighlite"/>
    <w:basedOn w:val="DefaultParagraphFont"/>
    <w:rsid w:val="004502D3"/>
  </w:style>
  <w:style w:type="character" w:customStyle="1" w:styleId="articlecontent">
    <w:name w:val="articlecontent"/>
    <w:basedOn w:val="DefaultParagraphFont"/>
    <w:rsid w:val="004502D3"/>
  </w:style>
  <w:style w:type="character" w:customStyle="1" w:styleId="fource1">
    <w:name w:val="fource1"/>
    <w:rsid w:val="004502D3"/>
    <w:rPr>
      <w:sz w:val="34"/>
      <w:szCs w:val="34"/>
    </w:rPr>
  </w:style>
  <w:style w:type="character" w:customStyle="1" w:styleId="LanguageStrikeChar">
    <w:name w:val="Language Strike Char"/>
    <w:rsid w:val="004502D3"/>
    <w:rPr>
      <w:rFonts w:ascii="Arial Narrow" w:hAnsi="Arial Narrow" w:hint="default"/>
      <w:strike/>
      <w:szCs w:val="24"/>
      <w:lang w:val="en-US" w:eastAsia="en-US" w:bidi="ar-SA"/>
    </w:rPr>
  </w:style>
  <w:style w:type="character" w:customStyle="1" w:styleId="normal11">
    <w:name w:val="normal1"/>
    <w:basedOn w:val="DefaultParagraphFont"/>
    <w:rsid w:val="004502D3"/>
  </w:style>
  <w:style w:type="character" w:customStyle="1" w:styleId="ds">
    <w:name w:val="ds"/>
    <w:basedOn w:val="DefaultParagraphFont"/>
    <w:rsid w:val="004502D3"/>
  </w:style>
  <w:style w:type="character" w:customStyle="1" w:styleId="UnderliningChar1">
    <w:name w:val="Underlining Char1"/>
    <w:rsid w:val="004502D3"/>
    <w:rPr>
      <w:rFonts w:ascii="Arial Narrow" w:hAnsi="Arial Narrow" w:hint="default"/>
      <w:szCs w:val="24"/>
      <w:u w:val="single"/>
      <w:lang w:val="en-US" w:eastAsia="en-US" w:bidi="ar-SA"/>
    </w:rPr>
  </w:style>
  <w:style w:type="character" w:customStyle="1" w:styleId="UnderliningChar2">
    <w:name w:val="Underlining Char2"/>
    <w:rsid w:val="004502D3"/>
    <w:rPr>
      <w:rFonts w:ascii="Arial Narrow" w:hAnsi="Arial Narrow" w:hint="default"/>
      <w:szCs w:val="24"/>
      <w:u w:val="single"/>
      <w:lang w:val="en-US" w:eastAsia="en-US" w:bidi="ar-SA"/>
    </w:rPr>
  </w:style>
  <w:style w:type="character" w:customStyle="1" w:styleId="MicroTextChar1">
    <w:name w:val="MicroText Char1"/>
    <w:rsid w:val="004502D3"/>
    <w:rPr>
      <w:rFonts w:ascii="Arial Narrow" w:hAnsi="Arial Narrow" w:hint="default"/>
      <w:sz w:val="12"/>
      <w:szCs w:val="24"/>
      <w:lang w:val="en-US" w:eastAsia="en-US" w:bidi="ar-SA"/>
    </w:rPr>
  </w:style>
  <w:style w:type="character" w:customStyle="1" w:styleId="DefaultPara">
    <w:name w:val="Default Para"/>
    <w:rsid w:val="004502D3"/>
    <w:rPr>
      <w:sz w:val="20"/>
    </w:rPr>
  </w:style>
  <w:style w:type="character" w:customStyle="1" w:styleId="SYSHYPERTEXT">
    <w:name w:val="SYS_HYPERTEXT"/>
    <w:rsid w:val="004502D3"/>
    <w:rPr>
      <w:color w:val="0000FF"/>
      <w:u w:val="single"/>
    </w:rPr>
  </w:style>
  <w:style w:type="character" w:customStyle="1" w:styleId="Hyperlink1">
    <w:name w:val="Hyperlink1"/>
    <w:rsid w:val="004502D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502D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502D3"/>
    <w:rPr>
      <w:rFonts w:ascii="Arial Narrow" w:hAnsi="Arial Narrow" w:hint="default"/>
      <w:noProof w:val="0"/>
      <w:szCs w:val="24"/>
      <w:u w:val="single"/>
      <w:lang w:val="en-US" w:eastAsia="en-US" w:bidi="ar-SA"/>
    </w:rPr>
  </w:style>
  <w:style w:type="character" w:customStyle="1" w:styleId="BlockHeading1Char">
    <w:name w:val="Block Heading 1 Char"/>
    <w:rsid w:val="004502D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502D3"/>
    <w:rPr>
      <w:b/>
      <w:bCs w:val="0"/>
      <w:sz w:val="24"/>
      <w:szCs w:val="24"/>
      <w:u w:val="single"/>
      <w:lang w:val="en-US" w:eastAsia="en-US" w:bidi="ar-SA"/>
    </w:rPr>
  </w:style>
  <w:style w:type="character" w:customStyle="1" w:styleId="StyleTagTimesNewRomanChar">
    <w:name w:val="Style Tag + Times New Roman Char"/>
    <w:rsid w:val="004502D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502D3"/>
    <w:rPr>
      <w:rFonts w:ascii="Arial Narrow" w:hAnsi="Arial Narrow" w:cs="Arial" w:hint="default"/>
      <w:b/>
      <w:bCs/>
      <w:iCs/>
      <w:sz w:val="24"/>
      <w:szCs w:val="28"/>
      <w:lang w:val="en-US" w:eastAsia="en-US" w:bidi="ar-SA"/>
    </w:rPr>
  </w:style>
  <w:style w:type="character" w:customStyle="1" w:styleId="UnderliningCharChar">
    <w:name w:val="Underlining Char Char"/>
    <w:rsid w:val="004502D3"/>
    <w:rPr>
      <w:rFonts w:ascii="Arial Narrow" w:hAnsi="Arial Narrow" w:hint="default"/>
      <w:szCs w:val="24"/>
      <w:u w:val="single"/>
      <w:lang w:val="en-US" w:eastAsia="en-US" w:bidi="ar-SA"/>
    </w:rPr>
  </w:style>
  <w:style w:type="character" w:customStyle="1" w:styleId="StyleArialNarrow12ptBold">
    <w:name w:val="Style Arial Narrow 12 pt Bold"/>
    <w:rsid w:val="004502D3"/>
    <w:rPr>
      <w:rFonts w:ascii="Arial Narrow" w:hAnsi="Arial Narrow" w:hint="default"/>
      <w:b/>
      <w:bCs/>
      <w:sz w:val="24"/>
    </w:rPr>
  </w:style>
  <w:style w:type="character" w:customStyle="1" w:styleId="Style1CharChar">
    <w:name w:val="Style1 Char Char"/>
    <w:rsid w:val="004502D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502D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502D3"/>
    <w:rPr>
      <w:noProof w:val="0"/>
      <w:u w:val="single"/>
      <w:lang w:val="en-US" w:eastAsia="en-US" w:bidi="ar-SA"/>
    </w:rPr>
  </w:style>
  <w:style w:type="character" w:customStyle="1" w:styleId="UnderlinedCharChar1">
    <w:name w:val="Underlined Char Char1"/>
    <w:rsid w:val="004502D3"/>
    <w:rPr>
      <w:rFonts w:ascii="Bell MT" w:eastAsia="Times New Roman" w:hAnsi="Bell MT" w:hint="default"/>
      <w:bCs/>
      <w:iCs/>
      <w:sz w:val="22"/>
      <w:u w:val="single"/>
    </w:rPr>
  </w:style>
  <w:style w:type="character" w:customStyle="1" w:styleId="Heading2CharChar2">
    <w:name w:val="Heading 2 Char Char2"/>
    <w:rsid w:val="004502D3"/>
    <w:rPr>
      <w:rFonts w:ascii="Arial" w:hAnsi="Arial" w:cs="Arial" w:hint="default"/>
      <w:b/>
      <w:bCs/>
      <w:iCs/>
      <w:sz w:val="22"/>
      <w:szCs w:val="28"/>
      <w:lang w:val="en-US" w:eastAsia="en-US" w:bidi="ar-SA"/>
    </w:rPr>
  </w:style>
  <w:style w:type="character" w:customStyle="1" w:styleId="doctitle">
    <w:name w:val="doctitle"/>
    <w:rsid w:val="004502D3"/>
  </w:style>
  <w:style w:type="character" w:customStyle="1" w:styleId="cardtext-underlined0">
    <w:name w:val="card text- underlined"/>
    <w:rsid w:val="004502D3"/>
    <w:rPr>
      <w:rFonts w:ascii="Garamond" w:hAnsi="Garamond" w:hint="default"/>
      <w:u w:val="single"/>
    </w:rPr>
  </w:style>
  <w:style w:type="character" w:customStyle="1" w:styleId="BodyText1">
    <w:name w:val="Body Text1"/>
    <w:basedOn w:val="DefaultParagraphFont"/>
    <w:rsid w:val="004502D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502D3"/>
  </w:style>
  <w:style w:type="character" w:customStyle="1" w:styleId="BriefTitleChar">
    <w:name w:val="Brief Title Char"/>
    <w:basedOn w:val="DefaultParagraphFont"/>
    <w:rsid w:val="004502D3"/>
    <w:rPr>
      <w:b/>
      <w:bCs w:val="0"/>
      <w:sz w:val="24"/>
      <w:szCs w:val="24"/>
      <w:u w:val="single"/>
      <w:lang w:val="en-US" w:eastAsia="en-US" w:bidi="ar-SA"/>
    </w:rPr>
  </w:style>
  <w:style w:type="character" w:customStyle="1" w:styleId="BriefTitle2Char">
    <w:name w:val="Brief Title 2 Char"/>
    <w:basedOn w:val="BriefTitleChar"/>
    <w:rsid w:val="004502D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502D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502D3"/>
    <w:rPr>
      <w:rFonts w:ascii="Georgia" w:hAnsi="Georgia" w:hint="default"/>
      <w:b/>
      <w:bCs w:val="0"/>
      <w:sz w:val="24"/>
    </w:rPr>
  </w:style>
  <w:style w:type="character" w:customStyle="1" w:styleId="Emphasis20">
    <w:name w:val="Emphasis 2"/>
    <w:uiPriority w:val="1"/>
    <w:qFormat/>
    <w:rsid w:val="004502D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502D3"/>
    <w:rPr>
      <w:rFonts w:ascii="AGaramond" w:hAnsi="AGaramond" w:cs="AGaramond" w:hint="default"/>
      <w:color w:val="211D1E"/>
      <w:sz w:val="14"/>
      <w:szCs w:val="14"/>
    </w:rPr>
  </w:style>
  <w:style w:type="character" w:customStyle="1" w:styleId="CharacterStyle2">
    <w:name w:val="Character Style 2"/>
    <w:uiPriority w:val="99"/>
    <w:rsid w:val="004502D3"/>
    <w:rPr>
      <w:sz w:val="20"/>
      <w:szCs w:val="20"/>
    </w:rPr>
  </w:style>
  <w:style w:type="character" w:customStyle="1" w:styleId="cross-head">
    <w:name w:val="cross-head"/>
    <w:rsid w:val="004502D3"/>
  </w:style>
  <w:style w:type="character" w:customStyle="1" w:styleId="dateline">
    <w:name w:val="dateline"/>
    <w:rsid w:val="004502D3"/>
  </w:style>
  <w:style w:type="character" w:customStyle="1" w:styleId="Subtitle1">
    <w:name w:val="Subtitle1"/>
    <w:rsid w:val="004502D3"/>
  </w:style>
  <w:style w:type="character" w:customStyle="1" w:styleId="metaorigin">
    <w:name w:val="meta_origin"/>
    <w:rsid w:val="004502D3"/>
  </w:style>
  <w:style w:type="character" w:customStyle="1" w:styleId="mandelbrotrefrag">
    <w:name w:val="mandelbrot_refrag"/>
    <w:rsid w:val="004502D3"/>
  </w:style>
  <w:style w:type="character" w:customStyle="1" w:styleId="eminfo">
    <w:name w:val="eminfo"/>
    <w:rsid w:val="004502D3"/>
  </w:style>
  <w:style w:type="character" w:customStyle="1" w:styleId="emhighlight">
    <w:name w:val="emhighlight"/>
    <w:rsid w:val="004502D3"/>
  </w:style>
  <w:style w:type="character" w:customStyle="1" w:styleId="name">
    <w:name w:val="name"/>
    <w:rsid w:val="004502D3"/>
  </w:style>
  <w:style w:type="character" w:customStyle="1" w:styleId="tkrname">
    <w:name w:val="tkrname"/>
    <w:rsid w:val="004502D3"/>
  </w:style>
  <w:style w:type="character" w:customStyle="1" w:styleId="tkrchange">
    <w:name w:val="tkrchange"/>
    <w:rsid w:val="004502D3"/>
  </w:style>
  <w:style w:type="character" w:customStyle="1" w:styleId="source-org">
    <w:name w:val="source-org"/>
    <w:rsid w:val="004502D3"/>
  </w:style>
  <w:style w:type="character" w:customStyle="1" w:styleId="updated">
    <w:name w:val="updated"/>
    <w:rsid w:val="004502D3"/>
  </w:style>
  <w:style w:type="character" w:customStyle="1" w:styleId="last">
    <w:name w:val="last"/>
    <w:rsid w:val="004502D3"/>
  </w:style>
  <w:style w:type="character" w:customStyle="1" w:styleId="Style11ptBoldUnderline1">
    <w:name w:val="Style 11 pt Bold Underline1"/>
    <w:rsid w:val="004502D3"/>
    <w:rPr>
      <w:b/>
      <w:bCs/>
      <w:sz w:val="20"/>
      <w:u w:val="single"/>
    </w:rPr>
  </w:style>
  <w:style w:type="character" w:customStyle="1" w:styleId="StyleStyleunderlineBold11pt">
    <w:name w:val="Style Style underline + Bold + 11 pt"/>
    <w:rsid w:val="004502D3"/>
    <w:rPr>
      <w:bCs/>
      <w:sz w:val="20"/>
      <w:u w:val="single"/>
    </w:rPr>
  </w:style>
  <w:style w:type="character" w:customStyle="1" w:styleId="StyleunderlineAsianTimesNewRomanBold">
    <w:name w:val="Style underline + (Asian) Times New Roman Bold"/>
    <w:rsid w:val="004502D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502D3"/>
    <w:rPr>
      <w:b/>
      <w:bCs/>
      <w:sz w:val="20"/>
      <w:u w:val="single"/>
      <w:bdr w:val="single" w:sz="4" w:space="0" w:color="auto" w:frame="1"/>
    </w:rPr>
  </w:style>
  <w:style w:type="character" w:customStyle="1" w:styleId="A5">
    <w:name w:val="A5"/>
    <w:uiPriority w:val="99"/>
    <w:rsid w:val="004502D3"/>
    <w:rPr>
      <w:rFonts w:ascii="Times New Roman" w:hAnsi="Times New Roman" w:cs="Times New Roman" w:hint="default"/>
      <w:color w:val="000000"/>
      <w:sz w:val="13"/>
      <w:szCs w:val="13"/>
    </w:rPr>
  </w:style>
  <w:style w:type="character" w:customStyle="1" w:styleId="quotepeekbase">
    <w:name w:val="quotepeekbase"/>
    <w:rsid w:val="004502D3"/>
  </w:style>
  <w:style w:type="character" w:customStyle="1" w:styleId="cardChar11">
    <w:name w:val="card Char1"/>
    <w:rsid w:val="004502D3"/>
    <w:rPr>
      <w:rFonts w:ascii="Calibri" w:eastAsia="Calibri" w:hAnsi="Calibri" w:cs="Calibri" w:hint="default"/>
      <w:sz w:val="24"/>
      <w:szCs w:val="22"/>
      <w:lang w:val="x-none" w:eastAsia="x-none"/>
    </w:rPr>
  </w:style>
  <w:style w:type="character" w:customStyle="1" w:styleId="NormalCard">
    <w:name w:val="Normal Card"/>
    <w:uiPriority w:val="1"/>
    <w:qFormat/>
    <w:rsid w:val="004502D3"/>
    <w:rPr>
      <w:rFonts w:ascii="Times New Roman" w:hAnsi="Times New Roman" w:cs="Times New Roman" w:hint="default"/>
      <w:sz w:val="24"/>
    </w:rPr>
  </w:style>
  <w:style w:type="character" w:customStyle="1" w:styleId="HighlightedUnderline0">
    <w:name w:val="Highlighted Underline"/>
    <w:uiPriority w:val="1"/>
    <w:qFormat/>
    <w:rsid w:val="004502D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502D3"/>
    <w:rPr>
      <w:rFonts w:ascii="Times New Roman" w:hAnsi="Times New Roman" w:cs="Times New Roman" w:hint="default"/>
      <w:sz w:val="16"/>
      <w:szCs w:val="16"/>
    </w:rPr>
  </w:style>
  <w:style w:type="character" w:customStyle="1" w:styleId="timebox">
    <w:name w:val="timebox"/>
    <w:rsid w:val="004502D3"/>
  </w:style>
  <w:style w:type="character" w:customStyle="1" w:styleId="Heading2Subtext">
    <w:name w:val="Heading 2 Subtext"/>
    <w:rsid w:val="004502D3"/>
    <w:rPr>
      <w:rFonts w:ascii="Times New Roman" w:hAnsi="Times New Roman" w:cs="Times New Roman" w:hint="default"/>
      <w:sz w:val="16"/>
    </w:rPr>
  </w:style>
  <w:style w:type="character" w:customStyle="1" w:styleId="-SmallText-">
    <w:name w:val="-Small Text-"/>
    <w:rsid w:val="004502D3"/>
    <w:rPr>
      <w:rFonts w:ascii="Garamond" w:hAnsi="Garamond" w:hint="default"/>
      <w:sz w:val="16"/>
    </w:rPr>
  </w:style>
  <w:style w:type="character" w:customStyle="1" w:styleId="label">
    <w:name w:val="label"/>
    <w:rsid w:val="004502D3"/>
  </w:style>
  <w:style w:type="character" w:customStyle="1" w:styleId="BoldUnderlineCharChar">
    <w:name w:val="BoldUnderline Char Char"/>
    <w:rsid w:val="004502D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502D3"/>
  </w:style>
  <w:style w:type="character" w:customStyle="1" w:styleId="FontStyle477">
    <w:name w:val="Font Style477"/>
    <w:basedOn w:val="DefaultParagraphFont"/>
    <w:uiPriority w:val="99"/>
    <w:rsid w:val="004502D3"/>
    <w:rPr>
      <w:rFonts w:ascii="Times New Roman" w:hAnsi="Times New Roman" w:cs="Times New Roman" w:hint="default"/>
      <w:sz w:val="18"/>
      <w:szCs w:val="18"/>
    </w:rPr>
  </w:style>
  <w:style w:type="character" w:customStyle="1" w:styleId="FontStyle505">
    <w:name w:val="Font Style505"/>
    <w:basedOn w:val="DefaultParagraphFont"/>
    <w:uiPriority w:val="99"/>
    <w:rsid w:val="004502D3"/>
    <w:rPr>
      <w:rFonts w:ascii="Times New Roman" w:hAnsi="Times New Roman" w:cs="Times New Roman" w:hint="default"/>
      <w:sz w:val="18"/>
      <w:szCs w:val="18"/>
    </w:rPr>
  </w:style>
  <w:style w:type="character" w:customStyle="1" w:styleId="FontStyle514">
    <w:name w:val="Font Style514"/>
    <w:basedOn w:val="DefaultParagraphFont"/>
    <w:uiPriority w:val="99"/>
    <w:rsid w:val="004502D3"/>
    <w:rPr>
      <w:rFonts w:ascii="Times New Roman" w:hAnsi="Times New Roman" w:cs="Times New Roman" w:hint="default"/>
      <w:sz w:val="14"/>
      <w:szCs w:val="14"/>
    </w:rPr>
  </w:style>
  <w:style w:type="character" w:customStyle="1" w:styleId="FontStyle500">
    <w:name w:val="Font Style500"/>
    <w:basedOn w:val="DefaultParagraphFont"/>
    <w:uiPriority w:val="99"/>
    <w:rsid w:val="004502D3"/>
    <w:rPr>
      <w:rFonts w:ascii="Times New Roman" w:hAnsi="Times New Roman" w:cs="Times New Roman" w:hint="default"/>
      <w:b/>
      <w:bCs/>
      <w:sz w:val="16"/>
      <w:szCs w:val="16"/>
    </w:rPr>
  </w:style>
  <w:style w:type="character" w:customStyle="1" w:styleId="CardCite1">
    <w:name w:val="CardCite1"/>
    <w:qFormat/>
    <w:rsid w:val="004502D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502D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502D3"/>
    <w:rPr>
      <w:rFonts w:ascii="Times New Roman" w:hAnsi="Times New Roman" w:cs="Times New Roman" w:hint="default"/>
      <w:b/>
      <w:bCs/>
      <w:sz w:val="22"/>
      <w:szCs w:val="22"/>
    </w:rPr>
  </w:style>
  <w:style w:type="character" w:customStyle="1" w:styleId="CharacterStyle3">
    <w:name w:val="Character Style 3"/>
    <w:uiPriority w:val="99"/>
    <w:rsid w:val="004502D3"/>
    <w:rPr>
      <w:rFonts w:ascii="Bookman Old Style" w:hAnsi="Bookman Old Style" w:cs="Bookman Old Style" w:hint="default"/>
      <w:spacing w:val="-5"/>
      <w:sz w:val="18"/>
      <w:szCs w:val="18"/>
    </w:rPr>
  </w:style>
  <w:style w:type="character" w:customStyle="1" w:styleId="Style8pt1">
    <w:name w:val="Style 8 pt1"/>
    <w:rsid w:val="004502D3"/>
    <w:rPr>
      <w:rFonts w:ascii="Georgia" w:hAnsi="Georgia" w:hint="default"/>
      <w:sz w:val="16"/>
    </w:rPr>
  </w:style>
  <w:style w:type="character" w:customStyle="1" w:styleId="UnderlineStyleChar7">
    <w:name w:val="Underline Style Char7"/>
    <w:rsid w:val="004502D3"/>
    <w:rPr>
      <w:rFonts w:ascii="Garamond" w:hAnsi="Garamond" w:hint="default"/>
      <w:sz w:val="22"/>
      <w:szCs w:val="24"/>
      <w:u w:val="single"/>
      <w:lang w:val="en-US" w:eastAsia="en-US" w:bidi="ar-SA"/>
    </w:rPr>
  </w:style>
  <w:style w:type="character" w:customStyle="1" w:styleId="StyleArial6ptBold">
    <w:name w:val="Style Arial 6 pt Bold"/>
    <w:rsid w:val="004502D3"/>
    <w:rPr>
      <w:rFonts w:ascii="Arial" w:hAnsi="Arial" w:cs="Arial" w:hint="default"/>
      <w:bCs/>
      <w:sz w:val="12"/>
    </w:rPr>
  </w:style>
  <w:style w:type="character" w:customStyle="1" w:styleId="Heading2Char5">
    <w:name w:val="Heading 2 Char5"/>
    <w:rsid w:val="004502D3"/>
    <w:rPr>
      <w:rFonts w:ascii="Garamond" w:hAnsi="Garamond" w:cs="Arial" w:hint="default"/>
      <w:b/>
      <w:bCs/>
      <w:iCs/>
      <w:sz w:val="24"/>
      <w:szCs w:val="28"/>
      <w:lang w:val="en-US" w:eastAsia="en-US" w:bidi="ar-SA"/>
    </w:rPr>
  </w:style>
  <w:style w:type="character" w:customStyle="1" w:styleId="TagGreg">
    <w:name w:val="TagGreg"/>
    <w:uiPriority w:val="1"/>
    <w:qFormat/>
    <w:rsid w:val="004502D3"/>
    <w:rPr>
      <w:b/>
      <w:bCs w:val="0"/>
      <w:sz w:val="24"/>
    </w:rPr>
  </w:style>
  <w:style w:type="character" w:customStyle="1" w:styleId="StyleDebateUnderline10pt">
    <w:name w:val="Style Debate Underline + 10 pt"/>
    <w:rsid w:val="004502D3"/>
    <w:rPr>
      <w:rFonts w:ascii="Times New Roman" w:hAnsi="Times New Roman" w:cs="Times New Roman" w:hint="default"/>
      <w:sz w:val="20"/>
      <w:szCs w:val="20"/>
      <w:u w:val="single"/>
    </w:rPr>
  </w:style>
  <w:style w:type="character" w:customStyle="1" w:styleId="underlinedCharChar0">
    <w:name w:val="underlined Char Char"/>
    <w:locked/>
    <w:rsid w:val="004502D3"/>
    <w:rPr>
      <w:u w:val="single"/>
    </w:rPr>
  </w:style>
  <w:style w:type="character" w:customStyle="1" w:styleId="SourceBold">
    <w:name w:val="Source Bold"/>
    <w:rsid w:val="004502D3"/>
    <w:rPr>
      <w:rFonts w:ascii="Arial Narrow" w:hAnsi="Arial Narrow" w:hint="default"/>
      <w:b/>
      <w:bCs w:val="0"/>
      <w:strike w:val="0"/>
      <w:dstrike w:val="0"/>
      <w:sz w:val="24"/>
      <w:u w:val="none"/>
      <w:effect w:val="none"/>
    </w:rPr>
  </w:style>
  <w:style w:type="character" w:customStyle="1" w:styleId="2xBoldUnderline">
    <w:name w:val="2x_Bold_Underline"/>
    <w:rsid w:val="004502D3"/>
    <w:rPr>
      <w:b/>
      <w:bCs/>
      <w:sz w:val="24"/>
      <w:u w:val="thick"/>
    </w:rPr>
  </w:style>
  <w:style w:type="character" w:customStyle="1" w:styleId="Dottedunderline">
    <w:name w:val="Dotted underline"/>
    <w:rsid w:val="004502D3"/>
    <w:rPr>
      <w:u w:val="dotted"/>
    </w:rPr>
  </w:style>
  <w:style w:type="character" w:customStyle="1" w:styleId="readChar">
    <w:name w:val="read Char"/>
    <w:rsid w:val="004502D3"/>
    <w:rPr>
      <w:szCs w:val="22"/>
      <w:u w:val="single"/>
      <w:lang w:val="en-US" w:eastAsia="en-US" w:bidi="ar-SA"/>
    </w:rPr>
  </w:style>
  <w:style w:type="character" w:customStyle="1" w:styleId="underlining0">
    <w:name w:val="underlining"/>
    <w:rsid w:val="004502D3"/>
    <w:rPr>
      <w:u w:val="single"/>
    </w:rPr>
  </w:style>
  <w:style w:type="character" w:customStyle="1" w:styleId="btitle">
    <w:name w:val="btitle"/>
    <w:rsid w:val="004502D3"/>
  </w:style>
  <w:style w:type="character" w:customStyle="1" w:styleId="green">
    <w:name w:val="green"/>
    <w:rsid w:val="004502D3"/>
  </w:style>
  <w:style w:type="character" w:customStyle="1" w:styleId="BodyText20">
    <w:name w:val="Body Text2"/>
    <w:rsid w:val="004502D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502D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502D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502D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502D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502D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502D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502D3"/>
    <w:rPr>
      <w:rFonts w:ascii="Sylfaen" w:hAnsi="Sylfaen" w:cs="Sylfaen" w:hint="default"/>
      <w:i/>
      <w:iCs/>
      <w:strike w:val="0"/>
      <w:dstrike w:val="0"/>
      <w:sz w:val="19"/>
      <w:szCs w:val="19"/>
      <w:u w:val="none"/>
      <w:effect w:val="none"/>
      <w:shd w:val="clear" w:color="auto" w:fill="FFFFFF"/>
    </w:rPr>
  </w:style>
  <w:style w:type="character" w:customStyle="1" w:styleId="1">
    <w:name w:val="1"/>
    <w:rsid w:val="004502D3"/>
    <w:rPr>
      <w:rFonts w:ascii="Arial" w:hAnsi="Arial" w:cs="Arial" w:hint="default"/>
      <w:bCs/>
      <w:sz w:val="20"/>
      <w:u w:val="single"/>
      <w:lang w:val="en-US" w:eastAsia="en-US" w:bidi="ar-SA"/>
    </w:rPr>
  </w:style>
  <w:style w:type="character" w:customStyle="1" w:styleId="CharChar31">
    <w:name w:val="Char Char31"/>
    <w:rsid w:val="004502D3"/>
    <w:rPr>
      <w:rFonts w:ascii="Arial" w:hAnsi="Arial" w:cs="Arial" w:hint="default"/>
      <w:b/>
      <w:bCs/>
      <w:iCs/>
      <w:lang w:val="en-US" w:eastAsia="en-US" w:bidi="ar-SA"/>
    </w:rPr>
  </w:style>
  <w:style w:type="character" w:customStyle="1" w:styleId="Subtitle2">
    <w:name w:val="Subtitle2"/>
    <w:rsid w:val="004502D3"/>
  </w:style>
  <w:style w:type="character" w:customStyle="1" w:styleId="drop">
    <w:name w:val="drop"/>
    <w:rsid w:val="004502D3"/>
  </w:style>
  <w:style w:type="character" w:customStyle="1" w:styleId="bioline">
    <w:name w:val="bioline"/>
    <w:rsid w:val="004502D3"/>
  </w:style>
  <w:style w:type="character" w:customStyle="1" w:styleId="articletitle0">
    <w:name w:val="article_title"/>
    <w:rsid w:val="004502D3"/>
  </w:style>
  <w:style w:type="character" w:customStyle="1" w:styleId="A4">
    <w:name w:val="A4"/>
    <w:uiPriority w:val="99"/>
    <w:rsid w:val="004502D3"/>
    <w:rPr>
      <w:color w:val="000000"/>
    </w:rPr>
  </w:style>
  <w:style w:type="character" w:customStyle="1" w:styleId="s2">
    <w:name w:val="s2"/>
    <w:rsid w:val="004502D3"/>
  </w:style>
  <w:style w:type="character" w:customStyle="1" w:styleId="s4">
    <w:name w:val="s4"/>
    <w:rsid w:val="004502D3"/>
  </w:style>
  <w:style w:type="character" w:customStyle="1" w:styleId="s5">
    <w:name w:val="s5"/>
    <w:rsid w:val="004502D3"/>
  </w:style>
  <w:style w:type="character" w:customStyle="1" w:styleId="cap">
    <w:name w:val="cap"/>
    <w:rsid w:val="004502D3"/>
  </w:style>
  <w:style w:type="character" w:customStyle="1" w:styleId="rightsnotice">
    <w:name w:val="rightsnotice"/>
    <w:rsid w:val="004502D3"/>
  </w:style>
  <w:style w:type="character" w:customStyle="1" w:styleId="Caption1">
    <w:name w:val="Caption1"/>
    <w:rsid w:val="004502D3"/>
  </w:style>
  <w:style w:type="character" w:customStyle="1" w:styleId="credit">
    <w:name w:val="credit"/>
    <w:rsid w:val="004502D3"/>
  </w:style>
  <w:style w:type="character" w:customStyle="1" w:styleId="scaps">
    <w:name w:val="scaps"/>
    <w:rsid w:val="004502D3"/>
  </w:style>
  <w:style w:type="character" w:customStyle="1" w:styleId="current-article">
    <w:name w:val="current-article"/>
    <w:rsid w:val="004502D3"/>
  </w:style>
  <w:style w:type="character" w:customStyle="1" w:styleId="related-current-indicator">
    <w:name w:val="related-current-indicator"/>
    <w:rsid w:val="004502D3"/>
  </w:style>
  <w:style w:type="character" w:customStyle="1" w:styleId="bylclear">
    <w:name w:val="bylclear"/>
    <w:rsid w:val="004502D3"/>
  </w:style>
  <w:style w:type="character" w:customStyle="1" w:styleId="timestamp">
    <w:name w:val="timestamp"/>
    <w:rsid w:val="004502D3"/>
  </w:style>
  <w:style w:type="character" w:customStyle="1" w:styleId="comments">
    <w:name w:val="comments"/>
    <w:rsid w:val="004502D3"/>
  </w:style>
  <w:style w:type="character" w:customStyle="1" w:styleId="essaytext">
    <w:name w:val="essaytext"/>
    <w:rsid w:val="004502D3"/>
  </w:style>
  <w:style w:type="character" w:customStyle="1" w:styleId="username">
    <w:name w:val="username"/>
    <w:rsid w:val="004502D3"/>
  </w:style>
  <w:style w:type="character" w:customStyle="1" w:styleId="toplinks">
    <w:name w:val="toplinks"/>
    <w:rsid w:val="004502D3"/>
  </w:style>
  <w:style w:type="character" w:customStyle="1" w:styleId="A3">
    <w:name w:val="A3"/>
    <w:uiPriority w:val="99"/>
    <w:rsid w:val="004502D3"/>
    <w:rPr>
      <w:rFonts w:ascii="Perpetua" w:hAnsi="Perpetua" w:cs="Perpetua" w:hint="default"/>
      <w:color w:val="000000"/>
      <w:sz w:val="15"/>
      <w:szCs w:val="15"/>
    </w:rPr>
  </w:style>
  <w:style w:type="character" w:customStyle="1" w:styleId="see">
    <w:name w:val="see"/>
    <w:rsid w:val="004502D3"/>
  </w:style>
  <w:style w:type="character" w:customStyle="1" w:styleId="first-letter">
    <w:name w:val="first-letter"/>
    <w:rsid w:val="004502D3"/>
  </w:style>
  <w:style w:type="character" w:customStyle="1" w:styleId="focusparagraph">
    <w:name w:val="focusparagraph"/>
    <w:rsid w:val="004502D3"/>
  </w:style>
  <w:style w:type="character" w:customStyle="1" w:styleId="lightblue">
    <w:name w:val="lightblue"/>
    <w:rsid w:val="004502D3"/>
  </w:style>
  <w:style w:type="character" w:customStyle="1" w:styleId="StyleUnderlineCharChar9pt">
    <w:name w:val="Style Underline Char Char + 9 pt"/>
    <w:rsid w:val="004502D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502D3"/>
  </w:style>
  <w:style w:type="character" w:customStyle="1" w:styleId="Title10">
    <w:name w:val="Title1"/>
    <w:rsid w:val="004502D3"/>
  </w:style>
  <w:style w:type="character" w:customStyle="1" w:styleId="BoldandUnderlineCharCharCharChar">
    <w:name w:val="Bold and Underline Char Char Char Char"/>
    <w:rsid w:val="004502D3"/>
    <w:rPr>
      <w:b/>
      <w:bCs w:val="0"/>
      <w:noProof w:val="0"/>
      <w:u w:val="single"/>
      <w:lang w:val="en-US" w:eastAsia="en-US" w:bidi="ar-SA"/>
    </w:rPr>
  </w:style>
  <w:style w:type="character" w:customStyle="1" w:styleId="FontStyle29">
    <w:name w:val="Font Style29"/>
    <w:uiPriority w:val="99"/>
    <w:rsid w:val="004502D3"/>
    <w:rPr>
      <w:rFonts w:ascii="Arial" w:hAnsi="Arial" w:cs="Arial" w:hint="default"/>
      <w:sz w:val="14"/>
      <w:szCs w:val="14"/>
    </w:rPr>
  </w:style>
  <w:style w:type="character" w:customStyle="1" w:styleId="CardsUnderlined">
    <w:name w:val="Cards Underlined"/>
    <w:rsid w:val="004502D3"/>
    <w:rPr>
      <w:rFonts w:ascii="Helvetica" w:hAnsi="Helvetica" w:cs="Helvetica" w:hint="default"/>
      <w:sz w:val="22"/>
      <w:szCs w:val="24"/>
      <w:u w:val="thick"/>
    </w:rPr>
  </w:style>
  <w:style w:type="character" w:customStyle="1" w:styleId="titles">
    <w:name w:val="titles"/>
    <w:rsid w:val="004502D3"/>
  </w:style>
  <w:style w:type="character" w:customStyle="1" w:styleId="articletext0">
    <w:name w:val="article_text"/>
    <w:rsid w:val="004502D3"/>
  </w:style>
  <w:style w:type="character" w:customStyle="1" w:styleId="contentauthor">
    <w:name w:val="contentauthor"/>
    <w:rsid w:val="004502D3"/>
  </w:style>
  <w:style w:type="character" w:customStyle="1" w:styleId="subarticleheader">
    <w:name w:val="subarticleheader"/>
    <w:rsid w:val="004502D3"/>
  </w:style>
  <w:style w:type="character" w:customStyle="1" w:styleId="spelle">
    <w:name w:val="spelle"/>
    <w:rsid w:val="004502D3"/>
  </w:style>
  <w:style w:type="character" w:customStyle="1" w:styleId="grame">
    <w:name w:val="grame"/>
    <w:rsid w:val="004502D3"/>
  </w:style>
  <w:style w:type="character" w:customStyle="1" w:styleId="newstitle1">
    <w:name w:val="newstitle1"/>
    <w:rsid w:val="004502D3"/>
  </w:style>
  <w:style w:type="character" w:customStyle="1" w:styleId="copy">
    <w:name w:val="copy"/>
    <w:rsid w:val="004502D3"/>
  </w:style>
  <w:style w:type="character" w:customStyle="1" w:styleId="topheadline">
    <w:name w:val="topheadline"/>
    <w:rsid w:val="004502D3"/>
  </w:style>
  <w:style w:type="character" w:customStyle="1" w:styleId="Stylereduce27pt">
    <w:name w:val="Style reduce2 + 7 pt"/>
    <w:rsid w:val="004502D3"/>
    <w:rPr>
      <w:rFonts w:ascii="Times New Roman" w:hAnsi="Times New Roman" w:cs="Arial" w:hint="default"/>
      <w:color w:val="000000"/>
      <w:sz w:val="14"/>
      <w:szCs w:val="22"/>
    </w:rPr>
  </w:style>
  <w:style w:type="character" w:customStyle="1" w:styleId="srtitle">
    <w:name w:val="srtitle"/>
    <w:rsid w:val="004502D3"/>
  </w:style>
  <w:style w:type="character" w:customStyle="1" w:styleId="st1">
    <w:name w:val="st1"/>
    <w:rsid w:val="004502D3"/>
  </w:style>
  <w:style w:type="character" w:customStyle="1" w:styleId="StyleStyleGaramond">
    <w:name w:val="Style Style Garamond +"/>
    <w:rsid w:val="004502D3"/>
    <w:rPr>
      <w:rFonts w:ascii="Garamond" w:hAnsi="Garamond" w:cs="Times New Roman" w:hint="default"/>
      <w:sz w:val="20"/>
    </w:rPr>
  </w:style>
  <w:style w:type="character" w:customStyle="1" w:styleId="quotechar0">
    <w:name w:val="quotechar"/>
    <w:rsid w:val="004502D3"/>
  </w:style>
  <w:style w:type="character" w:customStyle="1" w:styleId="boldunderline0">
    <w:name w:val="boldunderline"/>
    <w:rsid w:val="004502D3"/>
  </w:style>
  <w:style w:type="character" w:customStyle="1" w:styleId="A8">
    <w:name w:val="A8"/>
    <w:rsid w:val="004502D3"/>
    <w:rPr>
      <w:rFonts w:ascii="Scala" w:hAnsi="Scala" w:cs="Scala" w:hint="default"/>
      <w:color w:val="000000"/>
      <w:sz w:val="15"/>
      <w:szCs w:val="15"/>
    </w:rPr>
  </w:style>
  <w:style w:type="character" w:customStyle="1" w:styleId="A0">
    <w:name w:val="A0"/>
    <w:uiPriority w:val="99"/>
    <w:rsid w:val="004502D3"/>
    <w:rPr>
      <w:rFonts w:ascii="Scala" w:hAnsi="Scala" w:cs="Scala" w:hint="default"/>
      <w:color w:val="000000"/>
      <w:sz w:val="16"/>
      <w:szCs w:val="16"/>
    </w:rPr>
  </w:style>
  <w:style w:type="character" w:customStyle="1" w:styleId="Date11">
    <w:name w:val="Date11"/>
    <w:rsid w:val="004502D3"/>
  </w:style>
  <w:style w:type="character" w:customStyle="1" w:styleId="Boxout">
    <w:name w:val="Box out"/>
    <w:uiPriority w:val="1"/>
    <w:qFormat/>
    <w:rsid w:val="004502D3"/>
    <w:rPr>
      <w:rFonts w:ascii="Tahoma" w:hAnsi="Tahoma" w:cs="Tahoma" w:hint="default"/>
      <w:b/>
      <w:bCs w:val="0"/>
      <w:sz w:val="20"/>
      <w:u w:val="single"/>
      <w:bdr w:val="none" w:sz="0" w:space="0" w:color="auto" w:frame="1"/>
      <w:shd w:val="clear" w:color="auto" w:fill="A9E8F5"/>
    </w:rPr>
  </w:style>
  <w:style w:type="character" w:customStyle="1" w:styleId="metad">
    <w:name w:val="metad"/>
    <w:rsid w:val="004502D3"/>
  </w:style>
  <w:style w:type="character" w:customStyle="1" w:styleId="sifr-alternate">
    <w:name w:val="sifr-alternate"/>
    <w:rsid w:val="004502D3"/>
  </w:style>
  <w:style w:type="character" w:customStyle="1" w:styleId="justify1">
    <w:name w:val="justify1"/>
    <w:rsid w:val="004502D3"/>
  </w:style>
  <w:style w:type="character" w:customStyle="1" w:styleId="artbody1">
    <w:name w:val="art_body1"/>
    <w:rsid w:val="004502D3"/>
    <w:rPr>
      <w:rFonts w:ascii="Arial" w:hAnsi="Arial" w:cs="Arial" w:hint="default"/>
    </w:rPr>
  </w:style>
  <w:style w:type="character" w:customStyle="1" w:styleId="A1">
    <w:name w:val="A1"/>
    <w:uiPriority w:val="99"/>
    <w:rsid w:val="004502D3"/>
    <w:rPr>
      <w:rFonts w:ascii="Book Antiqua" w:hAnsi="Book Antiqua" w:cs="Book Antiqua" w:hint="default"/>
      <w:color w:val="221E1F"/>
      <w:sz w:val="22"/>
      <w:szCs w:val="22"/>
    </w:rPr>
  </w:style>
  <w:style w:type="character" w:customStyle="1" w:styleId="reality">
    <w:name w:val="reality"/>
    <w:rsid w:val="004502D3"/>
  </w:style>
  <w:style w:type="character" w:customStyle="1" w:styleId="text2">
    <w:name w:val="text2"/>
    <w:rsid w:val="004502D3"/>
  </w:style>
  <w:style w:type="character" w:customStyle="1" w:styleId="StyleUnderlineChar2CharChar11pt">
    <w:name w:val="Style Underline Char2 Char Char + 11 pt"/>
    <w:rsid w:val="004502D3"/>
    <w:rPr>
      <w:rFonts w:ascii="Times New Roman" w:hAnsi="Times New Roman" w:cs="Times New Roman" w:hint="default"/>
      <w:sz w:val="20"/>
      <w:u w:val="single"/>
    </w:rPr>
  </w:style>
  <w:style w:type="character" w:customStyle="1" w:styleId="StyleStyleBoldUnderline11pt">
    <w:name w:val="Style Style Bold Underline + 11 pt"/>
    <w:rsid w:val="004502D3"/>
    <w:rPr>
      <w:b/>
      <w:bCs/>
      <w:sz w:val="20"/>
      <w:u w:val="single"/>
    </w:rPr>
  </w:style>
  <w:style w:type="character" w:customStyle="1" w:styleId="articlehead2">
    <w:name w:val="articlehead2"/>
    <w:rsid w:val="004502D3"/>
  </w:style>
  <w:style w:type="character" w:customStyle="1" w:styleId="pronset">
    <w:name w:val="pronset"/>
    <w:rsid w:val="004502D3"/>
  </w:style>
  <w:style w:type="character" w:customStyle="1" w:styleId="prondelim">
    <w:name w:val="prondelim"/>
    <w:rsid w:val="004502D3"/>
  </w:style>
  <w:style w:type="character" w:customStyle="1" w:styleId="prontoggle">
    <w:name w:val="pron_toggle"/>
    <w:rsid w:val="004502D3"/>
  </w:style>
  <w:style w:type="character" w:customStyle="1" w:styleId="boldface">
    <w:name w:val="boldface"/>
    <w:rsid w:val="004502D3"/>
  </w:style>
  <w:style w:type="character" w:customStyle="1" w:styleId="secondary-bf">
    <w:name w:val="secondary-bf"/>
    <w:rsid w:val="004502D3"/>
  </w:style>
  <w:style w:type="table" w:styleId="ColorfulGrid-Accent1">
    <w:name w:val="Colorful Grid Accent 1"/>
    <w:basedOn w:val="TableNormal"/>
    <w:link w:val="ColorfulGrid-Accent1Char"/>
    <w:uiPriority w:val="29"/>
    <w:unhideWhenUsed/>
    <w:rsid w:val="004502D3"/>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502D3"/>
    <w:rPr>
      <w:rFonts w:ascii="Times New Roman" w:hAnsi="Times New Roman" w:cs="Times New Roman" w:hint="default"/>
      <w:iCs/>
      <w:color w:val="000000"/>
      <w:sz w:val="16"/>
    </w:rPr>
  </w:style>
  <w:style w:type="character" w:customStyle="1" w:styleId="Boxout0">
    <w:name w:val="Boxout"/>
    <w:uiPriority w:val="1"/>
    <w:qFormat/>
    <w:rsid w:val="004502D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502D3"/>
  </w:style>
  <w:style w:type="character" w:customStyle="1" w:styleId="pg">
    <w:name w:val="pg"/>
    <w:rsid w:val="004502D3"/>
  </w:style>
  <w:style w:type="character" w:customStyle="1" w:styleId="detailtitle">
    <w:name w:val="detailtitle"/>
    <w:rsid w:val="004502D3"/>
  </w:style>
  <w:style w:type="character" w:customStyle="1" w:styleId="storydate">
    <w:name w:val="storydate"/>
    <w:rsid w:val="004502D3"/>
  </w:style>
  <w:style w:type="character" w:customStyle="1" w:styleId="preloadwrap">
    <w:name w:val="preloadwrap"/>
    <w:rsid w:val="004502D3"/>
  </w:style>
  <w:style w:type="character" w:customStyle="1" w:styleId="creditwrap">
    <w:name w:val="creditwrap"/>
    <w:rsid w:val="004502D3"/>
  </w:style>
  <w:style w:type="character" w:customStyle="1" w:styleId="DefaultChar1">
    <w:name w:val="Default Char1"/>
    <w:rsid w:val="004502D3"/>
    <w:rPr>
      <w:noProof w:val="0"/>
      <w:color w:val="000000"/>
      <w:lang w:val="en-US" w:eastAsia="en-US" w:bidi="ar-SA"/>
    </w:rPr>
  </w:style>
  <w:style w:type="character" w:customStyle="1" w:styleId="textunderlineChar0">
    <w:name w:val="text underline Char"/>
    <w:rsid w:val="004502D3"/>
    <w:rPr>
      <w:sz w:val="24"/>
      <w:szCs w:val="22"/>
      <w:u w:val="thick"/>
      <w:lang w:val="en-US" w:eastAsia="en-US" w:bidi="ar-SA"/>
    </w:rPr>
  </w:style>
  <w:style w:type="character" w:customStyle="1" w:styleId="BoldChar">
    <w:name w:val="Bold Char"/>
    <w:rsid w:val="004502D3"/>
    <w:rPr>
      <w:rFonts w:ascii="Times New Roman" w:eastAsia="Times New Roman" w:hAnsi="Times New Roman" w:cs="Times New Roman" w:hint="default"/>
      <w:b/>
      <w:bCs w:val="0"/>
      <w:szCs w:val="24"/>
    </w:rPr>
  </w:style>
  <w:style w:type="character" w:customStyle="1" w:styleId="pmterms31">
    <w:name w:val="pmterms31"/>
    <w:rsid w:val="004502D3"/>
    <w:rPr>
      <w:b/>
      <w:bCs/>
      <w:i w:val="0"/>
      <w:iCs w:val="0"/>
      <w:color w:val="000000"/>
    </w:rPr>
  </w:style>
  <w:style w:type="character" w:customStyle="1" w:styleId="copyrightdescription">
    <w:name w:val="copyrightdescription"/>
    <w:rsid w:val="004502D3"/>
  </w:style>
  <w:style w:type="character" w:customStyle="1" w:styleId="ft01">
    <w:name w:val="ft01"/>
    <w:rsid w:val="004502D3"/>
    <w:rPr>
      <w:rFonts w:ascii="Times" w:hAnsi="Times" w:cs="Times" w:hint="default"/>
      <w:color w:val="000000"/>
      <w:sz w:val="14"/>
      <w:szCs w:val="14"/>
    </w:rPr>
  </w:style>
  <w:style w:type="character" w:customStyle="1" w:styleId="ft11">
    <w:name w:val="ft11"/>
    <w:rsid w:val="004502D3"/>
    <w:rPr>
      <w:rFonts w:ascii="Times" w:hAnsi="Times" w:cs="Times" w:hint="default"/>
      <w:color w:val="000000"/>
      <w:sz w:val="17"/>
      <w:szCs w:val="17"/>
    </w:rPr>
  </w:style>
  <w:style w:type="character" w:customStyle="1" w:styleId="ft21">
    <w:name w:val="ft21"/>
    <w:rsid w:val="004502D3"/>
    <w:rPr>
      <w:rFonts w:ascii="Times" w:hAnsi="Times" w:cs="Times" w:hint="default"/>
      <w:color w:val="000000"/>
      <w:sz w:val="15"/>
      <w:szCs w:val="15"/>
    </w:rPr>
  </w:style>
  <w:style w:type="character" w:customStyle="1" w:styleId="ft31">
    <w:name w:val="ft31"/>
    <w:rsid w:val="004502D3"/>
    <w:rPr>
      <w:rFonts w:ascii="Times" w:hAnsi="Times" w:cs="Times" w:hint="default"/>
      <w:color w:val="000000"/>
      <w:sz w:val="15"/>
      <w:szCs w:val="15"/>
    </w:rPr>
  </w:style>
  <w:style w:type="character" w:customStyle="1" w:styleId="dquo">
    <w:name w:val="dquo"/>
    <w:rsid w:val="004502D3"/>
  </w:style>
  <w:style w:type="character" w:customStyle="1" w:styleId="caps2">
    <w:name w:val="caps2"/>
    <w:rsid w:val="004502D3"/>
  </w:style>
  <w:style w:type="character" w:customStyle="1" w:styleId="CardsFont12ptCharCharCharChar">
    <w:name w:val="Cards + Font: 12 pt Char Char Char Char"/>
    <w:rsid w:val="004502D3"/>
    <w:rPr>
      <w:sz w:val="24"/>
      <w:szCs w:val="24"/>
      <w:u w:val="thick"/>
      <w:lang w:val="en-US" w:eastAsia="en-US" w:bidi="ar-SA"/>
    </w:rPr>
  </w:style>
  <w:style w:type="character" w:customStyle="1" w:styleId="ccs">
    <w:name w:val="c cs"/>
    <w:rsid w:val="004502D3"/>
  </w:style>
  <w:style w:type="character" w:customStyle="1" w:styleId="UnderlinedEvChar">
    <w:name w:val="Underlined Ev Char"/>
    <w:rsid w:val="004502D3"/>
    <w:rPr>
      <w:rFonts w:ascii="Times New Roman" w:eastAsia="Times New Roman" w:hAnsi="Times New Roman" w:cs="Times New Roman" w:hint="default"/>
      <w:szCs w:val="24"/>
      <w:u w:val="single"/>
    </w:rPr>
  </w:style>
  <w:style w:type="character" w:customStyle="1" w:styleId="dropshadow">
    <w:name w:val="dropshadow"/>
    <w:rsid w:val="004502D3"/>
  </w:style>
  <w:style w:type="character" w:customStyle="1" w:styleId="d05ws">
    <w:name w:val="d05ws"/>
    <w:rsid w:val="004502D3"/>
  </w:style>
  <w:style w:type="character" w:customStyle="1" w:styleId="rzibod">
    <w:name w:val="rzibod"/>
    <w:rsid w:val="004502D3"/>
  </w:style>
  <w:style w:type="character" w:customStyle="1" w:styleId="StyleBold1">
    <w:name w:val="Style Bold1"/>
    <w:rsid w:val="004502D3"/>
    <w:rPr>
      <w:rFonts w:ascii="Georgia" w:hAnsi="Georgia" w:hint="default"/>
      <w:b/>
      <w:bCs/>
      <w:sz w:val="22"/>
    </w:rPr>
  </w:style>
  <w:style w:type="character" w:customStyle="1" w:styleId="headertext">
    <w:name w:val="headertext"/>
    <w:rsid w:val="004502D3"/>
  </w:style>
  <w:style w:type="character" w:customStyle="1" w:styleId="endnote-reference">
    <w:name w:val="endnote-reference"/>
    <w:rsid w:val="004502D3"/>
  </w:style>
  <w:style w:type="character" w:customStyle="1" w:styleId="officialsname">
    <w:name w:val="official_s_name"/>
    <w:rsid w:val="004502D3"/>
  </w:style>
  <w:style w:type="character" w:customStyle="1" w:styleId="audience">
    <w:name w:val="audience"/>
    <w:rsid w:val="004502D3"/>
  </w:style>
  <w:style w:type="character" w:customStyle="1" w:styleId="A7">
    <w:name w:val="A7"/>
    <w:uiPriority w:val="99"/>
    <w:rsid w:val="004502D3"/>
    <w:rPr>
      <w:rFonts w:ascii="Myriad Pro" w:hAnsi="Myriad Pro" w:cs="Myriad Pro" w:hint="default"/>
      <w:color w:val="0066B1"/>
      <w:sz w:val="22"/>
      <w:szCs w:val="22"/>
    </w:rPr>
  </w:style>
  <w:style w:type="character" w:customStyle="1" w:styleId="normalchar">
    <w:name w:val="normal__char"/>
    <w:rsid w:val="004502D3"/>
  </w:style>
  <w:style w:type="character" w:customStyle="1" w:styleId="hyperlink002cheading0020100200028block0020title0029char">
    <w:name w:val="hyperlink_002cheading_00201_0020_0028block_0020title_0029__char"/>
    <w:rsid w:val="004502D3"/>
  </w:style>
  <w:style w:type="character" w:customStyle="1" w:styleId="underline002cstyle0020bold0020underlinechar">
    <w:name w:val="underline_002cstyle_0020bold_0020underline__char"/>
    <w:rsid w:val="004502D3"/>
  </w:style>
  <w:style w:type="character" w:customStyle="1" w:styleId="copyboldblack">
    <w:name w:val="copyboldblack"/>
    <w:rsid w:val="004502D3"/>
  </w:style>
  <w:style w:type="character" w:customStyle="1" w:styleId="copybold">
    <w:name w:val="copybold"/>
    <w:rsid w:val="004502D3"/>
  </w:style>
  <w:style w:type="character" w:customStyle="1" w:styleId="author-date0">
    <w:name w:val="author-date"/>
    <w:rsid w:val="004502D3"/>
  </w:style>
  <w:style w:type="character" w:customStyle="1" w:styleId="hidden">
    <w:name w:val="hidden"/>
    <w:rsid w:val="004502D3"/>
  </w:style>
  <w:style w:type="character" w:customStyle="1" w:styleId="articlebegin">
    <w:name w:val="articlebegin"/>
    <w:rsid w:val="004502D3"/>
  </w:style>
  <w:style w:type="character" w:customStyle="1" w:styleId="mediaoverlay">
    <w:name w:val="mediaoverlay"/>
    <w:rsid w:val="004502D3"/>
  </w:style>
  <w:style w:type="character" w:customStyle="1" w:styleId="blogcaption">
    <w:name w:val="blog_caption"/>
    <w:rsid w:val="004502D3"/>
  </w:style>
  <w:style w:type="character" w:customStyle="1" w:styleId="commnet-abuzz">
    <w:name w:val="commnet-abuzz"/>
    <w:rsid w:val="004502D3"/>
  </w:style>
  <w:style w:type="character" w:customStyle="1" w:styleId="fbconnectbuttontext">
    <w:name w:val="fbconnectbutton_text"/>
    <w:rsid w:val="004502D3"/>
  </w:style>
  <w:style w:type="character" w:customStyle="1" w:styleId="fbsharecountinner">
    <w:name w:val="fb_share_count_inner"/>
    <w:rsid w:val="004502D3"/>
  </w:style>
  <w:style w:type="character" w:customStyle="1" w:styleId="stbuttontext">
    <w:name w:val="stbuttontext"/>
    <w:rsid w:val="004502D3"/>
  </w:style>
  <w:style w:type="character" w:customStyle="1" w:styleId="source">
    <w:name w:val="source"/>
    <w:rsid w:val="004502D3"/>
  </w:style>
  <w:style w:type="character" w:customStyle="1" w:styleId="pubdate">
    <w:name w:val="pubdate"/>
    <w:rsid w:val="004502D3"/>
  </w:style>
  <w:style w:type="character" w:customStyle="1" w:styleId="grey">
    <w:name w:val="grey"/>
    <w:rsid w:val="004502D3"/>
  </w:style>
  <w:style w:type="character" w:customStyle="1" w:styleId="postdate">
    <w:name w:val="post_date"/>
    <w:rsid w:val="004502D3"/>
  </w:style>
  <w:style w:type="character" w:customStyle="1" w:styleId="bdx">
    <w:name w:val="bdx"/>
    <w:rsid w:val="004502D3"/>
  </w:style>
  <w:style w:type="character" w:customStyle="1" w:styleId="bdl">
    <w:name w:val="bdl"/>
    <w:rsid w:val="004502D3"/>
  </w:style>
  <w:style w:type="character" w:customStyle="1" w:styleId="breadcrumbitemcurrent">
    <w:name w:val="breadcrumbitemcurrent"/>
    <w:rsid w:val="004502D3"/>
  </w:style>
  <w:style w:type="character" w:customStyle="1" w:styleId="bbl">
    <w:name w:val="bbl"/>
    <w:rsid w:val="004502D3"/>
  </w:style>
  <w:style w:type="character" w:customStyle="1" w:styleId="Date2">
    <w:name w:val="Date2"/>
    <w:rsid w:val="004502D3"/>
  </w:style>
  <w:style w:type="character" w:customStyle="1" w:styleId="company">
    <w:name w:val="company"/>
    <w:rsid w:val="004502D3"/>
  </w:style>
  <w:style w:type="character" w:customStyle="1" w:styleId="itxtnewhookspan">
    <w:name w:val="itxtnewhookspan"/>
    <w:rsid w:val="004502D3"/>
  </w:style>
  <w:style w:type="character" w:customStyle="1" w:styleId="gstxthlt">
    <w:name w:val="gstxt_hlt"/>
    <w:rsid w:val="004502D3"/>
  </w:style>
  <w:style w:type="character" w:customStyle="1" w:styleId="SubtleEmphasis1">
    <w:name w:val="Subtle Emphasis1"/>
    <w:uiPriority w:val="19"/>
    <w:qFormat/>
    <w:rsid w:val="004502D3"/>
    <w:rPr>
      <w:rFonts w:ascii="Times New Roman" w:hAnsi="Times New Roman" w:cs="Times New Roman" w:hint="default"/>
      <w:b/>
      <w:bCs w:val="0"/>
      <w:iCs/>
      <w:color w:val="auto"/>
      <w:sz w:val="22"/>
    </w:rPr>
  </w:style>
  <w:style w:type="character" w:customStyle="1" w:styleId="StyleBoldRed">
    <w:name w:val="Style Bold Red"/>
    <w:rsid w:val="004502D3"/>
    <w:rPr>
      <w:b/>
      <w:bCs/>
      <w:color w:val="auto"/>
    </w:rPr>
  </w:style>
  <w:style w:type="character" w:customStyle="1" w:styleId="StyleTimesNewRoman8pt">
    <w:name w:val="Style Times New Roman 8 pt"/>
    <w:rsid w:val="004502D3"/>
    <w:rPr>
      <w:rFonts w:ascii="Georgia" w:hAnsi="Georgia" w:hint="default"/>
      <w:sz w:val="16"/>
    </w:rPr>
  </w:style>
  <w:style w:type="character" w:customStyle="1" w:styleId="StyleStyle7pt8pt">
    <w:name w:val="Style Style 7 pt + 8 pt"/>
    <w:rsid w:val="004502D3"/>
    <w:rPr>
      <w:sz w:val="16"/>
    </w:rPr>
  </w:style>
  <w:style w:type="character" w:customStyle="1" w:styleId="StyleStyleThickunderlineBold1">
    <w:name w:val="Style Style Thick underline + Bold1"/>
    <w:rsid w:val="004502D3"/>
    <w:rPr>
      <w:b/>
      <w:bCs/>
      <w:u w:val="thick"/>
    </w:rPr>
  </w:style>
  <w:style w:type="character" w:customStyle="1" w:styleId="StyleUnderline2">
    <w:name w:val="Style Underline2"/>
    <w:rsid w:val="004502D3"/>
    <w:rPr>
      <w:u w:val="single"/>
    </w:rPr>
  </w:style>
  <w:style w:type="character" w:customStyle="1" w:styleId="ShrinkText">
    <w:name w:val="Shrink Text"/>
    <w:rsid w:val="004502D3"/>
    <w:rPr>
      <w:sz w:val="16"/>
    </w:rPr>
  </w:style>
  <w:style w:type="character" w:customStyle="1" w:styleId="smallcaps">
    <w:name w:val="smallcaps"/>
    <w:rsid w:val="004502D3"/>
  </w:style>
  <w:style w:type="character" w:customStyle="1" w:styleId="goldbldtext">
    <w:name w:val="goldbldtext"/>
    <w:rsid w:val="004502D3"/>
  </w:style>
  <w:style w:type="character" w:customStyle="1" w:styleId="cardshighlight0">
    <w:name w:val="cardshighlight"/>
    <w:rsid w:val="004502D3"/>
  </w:style>
  <w:style w:type="character" w:customStyle="1" w:styleId="cardsfont12pt1">
    <w:name w:val="cardsfont12pt"/>
    <w:rsid w:val="004502D3"/>
  </w:style>
  <w:style w:type="character" w:customStyle="1" w:styleId="ft1">
    <w:name w:val="ft1"/>
    <w:rsid w:val="004502D3"/>
  </w:style>
  <w:style w:type="character" w:customStyle="1" w:styleId="ft6">
    <w:name w:val="ft6"/>
    <w:rsid w:val="004502D3"/>
  </w:style>
  <w:style w:type="character" w:customStyle="1" w:styleId="kicker">
    <w:name w:val="kicker"/>
    <w:rsid w:val="004502D3"/>
  </w:style>
  <w:style w:type="character" w:customStyle="1" w:styleId="backcontent">
    <w:name w:val="backcontent"/>
    <w:rsid w:val="004502D3"/>
  </w:style>
  <w:style w:type="character" w:customStyle="1" w:styleId="daystmp">
    <w:name w:val="daystmp"/>
    <w:rsid w:val="004502D3"/>
  </w:style>
  <w:style w:type="character" w:customStyle="1" w:styleId="cardsfont12ptchar">
    <w:name w:val="cardsfont12ptchar"/>
    <w:rsid w:val="004502D3"/>
  </w:style>
  <w:style w:type="character" w:customStyle="1" w:styleId="gal">
    <w:name w:val="gal"/>
    <w:rsid w:val="004502D3"/>
  </w:style>
  <w:style w:type="character" w:customStyle="1" w:styleId="submitted">
    <w:name w:val="submitted"/>
    <w:rsid w:val="004502D3"/>
  </w:style>
  <w:style w:type="character" w:customStyle="1" w:styleId="imagedateline">
    <w:name w:val="image_dateline"/>
    <w:rsid w:val="004502D3"/>
  </w:style>
  <w:style w:type="character" w:customStyle="1" w:styleId="authordatecharchar">
    <w:name w:val="authordatecharchar"/>
    <w:rsid w:val="004502D3"/>
  </w:style>
  <w:style w:type="character" w:customStyle="1" w:styleId="style1char0">
    <w:name w:val="style1char"/>
    <w:rsid w:val="004502D3"/>
  </w:style>
  <w:style w:type="character" w:customStyle="1" w:styleId="tagcharchar0">
    <w:name w:val="tagcharchar"/>
    <w:rsid w:val="004502D3"/>
  </w:style>
  <w:style w:type="character" w:customStyle="1" w:styleId="underlinedcharchar2">
    <w:name w:val="underlinedcharchar"/>
    <w:rsid w:val="004502D3"/>
  </w:style>
  <w:style w:type="character" w:customStyle="1" w:styleId="BoxedChar">
    <w:name w:val="Boxed Char"/>
    <w:rsid w:val="004502D3"/>
    <w:rPr>
      <w:rFonts w:ascii="Arial Narrow" w:hAnsi="Arial Narrow" w:hint="default"/>
      <w:b/>
      <w:bCs w:val="0"/>
      <w:sz w:val="18"/>
      <w:bdr w:val="single" w:sz="6" w:space="0" w:color="auto" w:frame="1"/>
    </w:rPr>
  </w:style>
  <w:style w:type="character" w:customStyle="1" w:styleId="Style11ptUnderline2">
    <w:name w:val="Style 11 pt Underline2"/>
    <w:rsid w:val="004502D3"/>
    <w:rPr>
      <w:sz w:val="20"/>
      <w:u w:val="single"/>
    </w:rPr>
  </w:style>
  <w:style w:type="character" w:customStyle="1" w:styleId="Style11ptBoldUnderline2">
    <w:name w:val="Style 11 pt Bold Underline2"/>
    <w:rsid w:val="004502D3"/>
    <w:rPr>
      <w:b/>
      <w:bCs/>
      <w:sz w:val="20"/>
      <w:u w:val="single"/>
    </w:rPr>
  </w:style>
  <w:style w:type="character" w:customStyle="1" w:styleId="nw">
    <w:name w:val="nw"/>
    <w:rsid w:val="004502D3"/>
  </w:style>
  <w:style w:type="character" w:customStyle="1" w:styleId="Styleunderline11ptBoldBorderSinglesolidlineAuto">
    <w:name w:val="Style underline + 11 pt Bold Border: : (Single solid line Auto ..."/>
    <w:rsid w:val="004502D3"/>
    <w:rPr>
      <w:b/>
      <w:bCs/>
      <w:sz w:val="20"/>
      <w:u w:val="single"/>
      <w:bdr w:val="single" w:sz="4" w:space="0" w:color="auto" w:frame="1"/>
    </w:rPr>
  </w:style>
  <w:style w:type="character" w:customStyle="1" w:styleId="cardCharCharChar1">
    <w:name w:val="card Char Char Char1"/>
    <w:rsid w:val="004502D3"/>
    <w:rPr>
      <w:lang w:val="en-US" w:eastAsia="en-US" w:bidi="ar-SA"/>
    </w:rPr>
  </w:style>
  <w:style w:type="character" w:customStyle="1" w:styleId="authors1">
    <w:name w:val="authors1"/>
    <w:rsid w:val="004502D3"/>
    <w:rPr>
      <w:rFonts w:ascii="Verdana" w:hAnsi="Verdana" w:hint="default"/>
      <w:b/>
      <w:bCs/>
      <w:color w:val="006699"/>
      <w:sz w:val="20"/>
      <w:szCs w:val="20"/>
    </w:rPr>
  </w:style>
  <w:style w:type="character" w:customStyle="1" w:styleId="headlinesectionlarge">
    <w:name w:val="headline_section_large"/>
    <w:rsid w:val="004502D3"/>
  </w:style>
  <w:style w:type="character" w:customStyle="1" w:styleId="Styleunderline11ptBlack">
    <w:name w:val="Style underline + 11 pt Black"/>
    <w:rsid w:val="004502D3"/>
    <w:rPr>
      <w:color w:val="000000"/>
      <w:sz w:val="20"/>
      <w:u w:val="single"/>
    </w:rPr>
  </w:style>
  <w:style w:type="character" w:customStyle="1" w:styleId="Styleunderline11ptBoldBlack">
    <w:name w:val="Style underline + 11 pt Bold Black"/>
    <w:rsid w:val="004502D3"/>
    <w:rPr>
      <w:b/>
      <w:bCs/>
      <w:color w:val="000000"/>
      <w:sz w:val="20"/>
      <w:u w:val="single"/>
    </w:rPr>
  </w:style>
  <w:style w:type="character" w:customStyle="1" w:styleId="Style11ptBoldBlackUnderline">
    <w:name w:val="Style 11 pt Bold Black Underline"/>
    <w:rsid w:val="004502D3"/>
    <w:rPr>
      <w:b/>
      <w:bCs/>
      <w:color w:val="000000"/>
      <w:sz w:val="20"/>
      <w:u w:val="single"/>
    </w:rPr>
  </w:style>
  <w:style w:type="character" w:customStyle="1" w:styleId="Style11ptBoldBlackUnderlineBorderSinglesolidline">
    <w:name w:val="Style 11 pt Bold Black Underline Border: : (Single solid line ..."/>
    <w:rsid w:val="004502D3"/>
    <w:rPr>
      <w:b/>
      <w:bCs/>
      <w:color w:val="000000"/>
      <w:sz w:val="20"/>
      <w:u w:val="single"/>
      <w:bdr w:val="single" w:sz="4" w:space="0" w:color="auto" w:frame="1"/>
    </w:rPr>
  </w:style>
  <w:style w:type="character" w:customStyle="1" w:styleId="StyleLatinMeridien-Italic11ptItalicUnderline">
    <w:name w:val="Style (Latin) Meridien-Italic 11 pt Italic Underline"/>
    <w:rsid w:val="004502D3"/>
    <w:rPr>
      <w:rFonts w:ascii="Meridien-Italic" w:hAnsi="Meridien-Italic" w:hint="default"/>
      <w:i/>
      <w:iCs/>
      <w:sz w:val="20"/>
      <w:u w:val="single"/>
    </w:rPr>
  </w:style>
  <w:style w:type="character" w:customStyle="1" w:styleId="Citation-AuthorDate">
    <w:name w:val="Citation - Author/Date"/>
    <w:rsid w:val="004502D3"/>
    <w:rPr>
      <w:b/>
      <w:bCs w:val="0"/>
      <w:smallCaps/>
      <w:sz w:val="24"/>
      <w:u w:val="single"/>
    </w:rPr>
  </w:style>
  <w:style w:type="character" w:customStyle="1" w:styleId="underlinestylechar0">
    <w:name w:val="underlinestylechar"/>
    <w:rsid w:val="004502D3"/>
  </w:style>
  <w:style w:type="character" w:customStyle="1" w:styleId="highlight">
    <w:name w:val="highlight"/>
    <w:rsid w:val="004502D3"/>
  </w:style>
  <w:style w:type="character" w:customStyle="1" w:styleId="DottedUnderline0">
    <w:name w:val="Dotted Underline"/>
    <w:rsid w:val="004502D3"/>
    <w:rPr>
      <w:rFonts w:ascii="Times New Roman" w:hAnsi="Times New Roman" w:cs="Times New Roman" w:hint="default"/>
      <w:sz w:val="20"/>
      <w:u w:val="dottedHeavy"/>
    </w:rPr>
  </w:style>
  <w:style w:type="character" w:customStyle="1" w:styleId="titleauthoretc">
    <w:name w:val="titleauthoretc"/>
    <w:rsid w:val="004502D3"/>
  </w:style>
  <w:style w:type="character" w:customStyle="1" w:styleId="labeltext">
    <w:name w:val="labeltext"/>
    <w:rsid w:val="004502D3"/>
  </w:style>
  <w:style w:type="character" w:customStyle="1" w:styleId="viewlink">
    <w:name w:val="viewlink"/>
    <w:rsid w:val="004502D3"/>
  </w:style>
  <w:style w:type="character" w:customStyle="1" w:styleId="share">
    <w:name w:val="share"/>
    <w:rsid w:val="004502D3"/>
  </w:style>
  <w:style w:type="character" w:customStyle="1" w:styleId="inlinkchart">
    <w:name w:val="inlink_chart"/>
    <w:rsid w:val="004502D3"/>
  </w:style>
  <w:style w:type="character" w:customStyle="1" w:styleId="underLight">
    <w:name w:val="underLight"/>
    <w:uiPriority w:val="1"/>
    <w:qFormat/>
    <w:rsid w:val="004502D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502D3"/>
  </w:style>
  <w:style w:type="character" w:customStyle="1" w:styleId="author-rss">
    <w:name w:val="author-rss"/>
    <w:rsid w:val="004502D3"/>
  </w:style>
  <w:style w:type="character" w:customStyle="1" w:styleId="fbsharecountwrapper">
    <w:name w:val="fb_share_count_wrapper"/>
    <w:rsid w:val="004502D3"/>
  </w:style>
  <w:style w:type="character" w:customStyle="1" w:styleId="fbbuttontext">
    <w:name w:val="fb_button_text"/>
    <w:rsid w:val="004502D3"/>
  </w:style>
  <w:style w:type="character" w:customStyle="1" w:styleId="hw">
    <w:name w:val="hw"/>
    <w:rsid w:val="004502D3"/>
  </w:style>
  <w:style w:type="character" w:customStyle="1" w:styleId="linktotop">
    <w:name w:val="linktotop"/>
    <w:rsid w:val="004502D3"/>
  </w:style>
  <w:style w:type="character" w:customStyle="1" w:styleId="maintextbldleft">
    <w:name w:val="maintextbldleft"/>
    <w:rsid w:val="004502D3"/>
  </w:style>
  <w:style w:type="character" w:customStyle="1" w:styleId="maintextleft">
    <w:name w:val="maintextleft"/>
    <w:rsid w:val="004502D3"/>
  </w:style>
  <w:style w:type="character" w:customStyle="1" w:styleId="descriptionstyle1block">
    <w:name w:val="description style1 block"/>
    <w:rsid w:val="004502D3"/>
  </w:style>
  <w:style w:type="character" w:customStyle="1" w:styleId="gutter-right-1">
    <w:name w:val="gutter-right-1"/>
    <w:basedOn w:val="DefaultParagraphFont"/>
    <w:rsid w:val="004502D3"/>
  </w:style>
  <w:style w:type="character" w:customStyle="1" w:styleId="ssl3">
    <w:name w:val="ss_l3"/>
    <w:rsid w:val="004502D3"/>
  </w:style>
  <w:style w:type="character" w:customStyle="1" w:styleId="FontStyle39">
    <w:name w:val="Font Style39"/>
    <w:uiPriority w:val="99"/>
    <w:rsid w:val="004502D3"/>
    <w:rPr>
      <w:rFonts w:ascii="Constantia" w:hAnsi="Constantia" w:cs="Constantia" w:hint="default"/>
      <w:b/>
      <w:bCs/>
      <w:sz w:val="18"/>
      <w:szCs w:val="18"/>
    </w:rPr>
  </w:style>
  <w:style w:type="character" w:customStyle="1" w:styleId="6">
    <w:name w:val="6"/>
    <w:rsid w:val="004502D3"/>
    <w:rPr>
      <w:rFonts w:ascii="Arial" w:hAnsi="Arial" w:cs="Arial" w:hint="default"/>
      <w:bCs/>
      <w:sz w:val="20"/>
      <w:u w:val="single"/>
      <w:lang w:val="en-US" w:eastAsia="en-US" w:bidi="ar-SA"/>
    </w:rPr>
  </w:style>
  <w:style w:type="character" w:customStyle="1" w:styleId="Header11">
    <w:name w:val="Header11"/>
    <w:rsid w:val="004502D3"/>
  </w:style>
  <w:style w:type="character" w:customStyle="1" w:styleId="posa">
    <w:name w:val="pos(a)"/>
    <w:basedOn w:val="DefaultParagraphFont"/>
    <w:rsid w:val="004502D3"/>
  </w:style>
  <w:style w:type="character" w:customStyle="1" w:styleId="u-hiddeninnarrowenv">
    <w:name w:val="u-hiddeninnarrowenv"/>
    <w:basedOn w:val="DefaultParagraphFont"/>
    <w:rsid w:val="004502D3"/>
  </w:style>
  <w:style w:type="character" w:customStyle="1" w:styleId="followbutton-bird">
    <w:name w:val="followbutton-bird"/>
    <w:basedOn w:val="DefaultParagraphFont"/>
    <w:rsid w:val="004502D3"/>
  </w:style>
  <w:style w:type="character" w:customStyle="1" w:styleId="tweetauthor-name">
    <w:name w:val="tweetauthor-name"/>
    <w:basedOn w:val="DefaultParagraphFont"/>
    <w:rsid w:val="004502D3"/>
  </w:style>
  <w:style w:type="character" w:customStyle="1" w:styleId="tweetauthor-verifiedbadge">
    <w:name w:val="tweetauthor-verifiedbadge"/>
    <w:basedOn w:val="DefaultParagraphFont"/>
    <w:rsid w:val="004502D3"/>
  </w:style>
  <w:style w:type="character" w:customStyle="1" w:styleId="tweetauthor-screenname">
    <w:name w:val="tweetauthor-screenname"/>
    <w:basedOn w:val="DefaultParagraphFont"/>
    <w:rsid w:val="004502D3"/>
  </w:style>
  <w:style w:type="character" w:customStyle="1" w:styleId="u-hiddenvisually">
    <w:name w:val="u-hiddenvisually"/>
    <w:basedOn w:val="DefaultParagraphFont"/>
    <w:rsid w:val="004502D3"/>
  </w:style>
  <w:style w:type="character" w:customStyle="1" w:styleId="tweetaction-stat">
    <w:name w:val="tweetaction-stat"/>
    <w:basedOn w:val="DefaultParagraphFont"/>
    <w:rsid w:val="004502D3"/>
  </w:style>
  <w:style w:type="character" w:customStyle="1" w:styleId="related">
    <w:name w:val="related"/>
    <w:basedOn w:val="DefaultParagraphFont"/>
    <w:rsid w:val="004502D3"/>
  </w:style>
  <w:style w:type="character" w:customStyle="1" w:styleId="related-content">
    <w:name w:val="related-content"/>
    <w:basedOn w:val="DefaultParagraphFont"/>
    <w:rsid w:val="004502D3"/>
  </w:style>
  <w:style w:type="character" w:customStyle="1" w:styleId="name-of-author">
    <w:name w:val="name-of-author"/>
    <w:basedOn w:val="DefaultParagraphFont"/>
    <w:rsid w:val="004502D3"/>
  </w:style>
  <w:style w:type="character" w:customStyle="1" w:styleId="first-name">
    <w:name w:val="first-name"/>
    <w:basedOn w:val="DefaultParagraphFont"/>
    <w:rsid w:val="004502D3"/>
  </w:style>
  <w:style w:type="character" w:customStyle="1" w:styleId="last-name">
    <w:name w:val="last-name"/>
    <w:basedOn w:val="DefaultParagraphFont"/>
    <w:rsid w:val="004502D3"/>
  </w:style>
  <w:style w:type="character" w:customStyle="1" w:styleId="caption10">
    <w:name w:val="caption1"/>
    <w:basedOn w:val="DefaultParagraphFont"/>
    <w:rsid w:val="004502D3"/>
  </w:style>
  <w:style w:type="character" w:customStyle="1" w:styleId="recirc-text">
    <w:name w:val="&quot;recirc-text”"/>
    <w:basedOn w:val="DefaultParagraphFont"/>
    <w:rsid w:val="004502D3"/>
  </w:style>
  <w:style w:type="character" w:customStyle="1" w:styleId="video-icon">
    <w:name w:val="video-icon"/>
    <w:basedOn w:val="DefaultParagraphFont"/>
    <w:rsid w:val="004502D3"/>
  </w:style>
  <w:style w:type="character" w:customStyle="1" w:styleId="powa-shot-play-btn-text">
    <w:name w:val="powa-shot-play-btn-text"/>
    <w:basedOn w:val="DefaultParagraphFont"/>
    <w:rsid w:val="004502D3"/>
  </w:style>
  <w:style w:type="character" w:customStyle="1" w:styleId="powa-shot-click">
    <w:name w:val="powa-shot-click"/>
    <w:basedOn w:val="DefaultParagraphFont"/>
    <w:rsid w:val="004502D3"/>
  </w:style>
  <w:style w:type="character" w:customStyle="1" w:styleId="wpv-blurb">
    <w:name w:val="wpv-blurb"/>
    <w:basedOn w:val="DefaultParagraphFont"/>
    <w:rsid w:val="004502D3"/>
  </w:style>
  <w:style w:type="character" w:customStyle="1" w:styleId="pb-caption">
    <w:name w:val="pb-caption"/>
    <w:basedOn w:val="DefaultParagraphFont"/>
    <w:rsid w:val="004502D3"/>
  </w:style>
  <w:style w:type="character" w:customStyle="1" w:styleId="Heading5Char1">
    <w:name w:val="Heading 5 Char1"/>
    <w:aliases w:val="Text Char1"/>
    <w:basedOn w:val="DefaultParagraphFont"/>
    <w:semiHidden/>
    <w:rsid w:val="004502D3"/>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iPriority w:val="99"/>
    <w:unhideWhenUsed/>
    <w:rsid w:val="004502D3"/>
    <w:rPr>
      <w:vertAlign w:val="baseline"/>
    </w:rPr>
  </w:style>
  <w:style w:type="character" w:customStyle="1" w:styleId="Heading7Char1">
    <w:name w:val="Heading 7 Char1"/>
    <w:basedOn w:val="DefaultParagraphFont"/>
    <w:semiHidden/>
    <w:rsid w:val="004502D3"/>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502D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502D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502D3"/>
    <w:rPr>
      <w:rFonts w:ascii="Calibri" w:hAnsi="Calibri" w:cs="Calibri"/>
    </w:rPr>
  </w:style>
  <w:style w:type="numbering" w:customStyle="1" w:styleId="NoList2">
    <w:name w:val="No List2"/>
    <w:next w:val="NoList"/>
    <w:uiPriority w:val="99"/>
    <w:semiHidden/>
    <w:unhideWhenUsed/>
    <w:rsid w:val="004502D3"/>
  </w:style>
  <w:style w:type="numbering" w:customStyle="1" w:styleId="NoList3">
    <w:name w:val="No List3"/>
    <w:next w:val="NoList"/>
    <w:uiPriority w:val="99"/>
    <w:semiHidden/>
    <w:unhideWhenUsed/>
    <w:rsid w:val="004502D3"/>
  </w:style>
  <w:style w:type="numbering" w:customStyle="1" w:styleId="NoList4">
    <w:name w:val="No List4"/>
    <w:next w:val="NoList"/>
    <w:uiPriority w:val="99"/>
    <w:semiHidden/>
    <w:unhideWhenUsed/>
    <w:rsid w:val="004502D3"/>
  </w:style>
  <w:style w:type="numbering" w:customStyle="1" w:styleId="NoList5">
    <w:name w:val="No List5"/>
    <w:next w:val="NoList"/>
    <w:semiHidden/>
    <w:unhideWhenUsed/>
    <w:rsid w:val="004502D3"/>
  </w:style>
  <w:style w:type="paragraph" w:styleId="BlockText">
    <w:name w:val="Block Text"/>
    <w:basedOn w:val="Normal"/>
    <w:uiPriority w:val="99"/>
    <w:rsid w:val="004502D3"/>
    <w:pPr>
      <w:ind w:left="229" w:right="229"/>
    </w:pPr>
    <w:rPr>
      <w:rFonts w:ascii="Verdana" w:eastAsia="Times New Roman" w:hAnsi="Verdana"/>
      <w:szCs w:val="20"/>
    </w:rPr>
  </w:style>
  <w:style w:type="paragraph" w:styleId="NormalIndent">
    <w:name w:val="Normal Indent"/>
    <w:basedOn w:val="Normal"/>
    <w:rsid w:val="004502D3"/>
    <w:pPr>
      <w:ind w:left="720"/>
    </w:pPr>
    <w:rPr>
      <w:rFonts w:eastAsia="Times New Roman"/>
      <w:szCs w:val="20"/>
    </w:rPr>
  </w:style>
  <w:style w:type="paragraph" w:styleId="EnvelopeReturn">
    <w:name w:val="envelope return"/>
    <w:basedOn w:val="Normal"/>
    <w:rsid w:val="004502D3"/>
    <w:rPr>
      <w:rFonts w:eastAsia="Times New Roman"/>
      <w:sz w:val="24"/>
      <w:szCs w:val="20"/>
    </w:rPr>
  </w:style>
  <w:style w:type="paragraph" w:styleId="EnvelopeAddress">
    <w:name w:val="envelope address"/>
    <w:basedOn w:val="Normal"/>
    <w:rsid w:val="004502D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502D3"/>
  </w:style>
  <w:style w:type="numbering" w:customStyle="1" w:styleId="NoList7">
    <w:name w:val="No List7"/>
    <w:next w:val="NoList"/>
    <w:semiHidden/>
    <w:unhideWhenUsed/>
    <w:rsid w:val="004502D3"/>
  </w:style>
  <w:style w:type="paragraph" w:styleId="ListBullet">
    <w:name w:val="List Bullet"/>
    <w:basedOn w:val="Normal"/>
    <w:link w:val="ListBulletChar"/>
    <w:uiPriority w:val="99"/>
    <w:unhideWhenUsed/>
    <w:rsid w:val="004502D3"/>
    <w:pPr>
      <w:tabs>
        <w:tab w:val="num" w:pos="360"/>
      </w:tabs>
      <w:ind w:left="360" w:hanging="360"/>
      <w:contextualSpacing/>
    </w:pPr>
    <w:rPr>
      <w:rFonts w:eastAsia="Calibri"/>
    </w:rPr>
  </w:style>
  <w:style w:type="table" w:styleId="MediumGrid1">
    <w:name w:val="Medium Grid 1"/>
    <w:basedOn w:val="TableNormal"/>
    <w:uiPriority w:val="67"/>
    <w:rsid w:val="004502D3"/>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502D3"/>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4502D3"/>
  </w:style>
  <w:style w:type="numbering" w:customStyle="1" w:styleId="NoList111">
    <w:name w:val="No List111"/>
    <w:next w:val="NoList"/>
    <w:uiPriority w:val="99"/>
    <w:semiHidden/>
    <w:unhideWhenUsed/>
    <w:rsid w:val="004502D3"/>
  </w:style>
  <w:style w:type="numbering" w:customStyle="1" w:styleId="NoList1111">
    <w:name w:val="No List1111"/>
    <w:next w:val="NoList"/>
    <w:uiPriority w:val="99"/>
    <w:semiHidden/>
    <w:unhideWhenUsed/>
    <w:rsid w:val="004502D3"/>
  </w:style>
  <w:style w:type="numbering" w:customStyle="1" w:styleId="NoList11111">
    <w:name w:val="No List11111"/>
    <w:next w:val="NoList"/>
    <w:uiPriority w:val="99"/>
    <w:semiHidden/>
    <w:unhideWhenUsed/>
    <w:rsid w:val="004502D3"/>
  </w:style>
  <w:style w:type="numbering" w:customStyle="1" w:styleId="NoList111111">
    <w:name w:val="No List111111"/>
    <w:next w:val="NoList"/>
    <w:uiPriority w:val="99"/>
    <w:semiHidden/>
    <w:unhideWhenUsed/>
    <w:rsid w:val="004502D3"/>
  </w:style>
  <w:style w:type="numbering" w:customStyle="1" w:styleId="NoList1111111">
    <w:name w:val="No List1111111"/>
    <w:next w:val="NoList"/>
    <w:uiPriority w:val="99"/>
    <w:semiHidden/>
    <w:unhideWhenUsed/>
    <w:rsid w:val="004502D3"/>
  </w:style>
  <w:style w:type="numbering" w:customStyle="1" w:styleId="NoList11111111">
    <w:name w:val="No List11111111"/>
    <w:next w:val="NoList"/>
    <w:uiPriority w:val="99"/>
    <w:semiHidden/>
    <w:unhideWhenUsed/>
    <w:rsid w:val="004502D3"/>
  </w:style>
  <w:style w:type="numbering" w:customStyle="1" w:styleId="NoList111111111">
    <w:name w:val="No List111111111"/>
    <w:next w:val="NoList"/>
    <w:uiPriority w:val="99"/>
    <w:semiHidden/>
    <w:unhideWhenUsed/>
    <w:rsid w:val="004502D3"/>
  </w:style>
  <w:style w:type="numbering" w:customStyle="1" w:styleId="NoList1111111111">
    <w:name w:val="No List1111111111"/>
    <w:next w:val="NoList"/>
    <w:uiPriority w:val="99"/>
    <w:semiHidden/>
    <w:unhideWhenUsed/>
    <w:rsid w:val="004502D3"/>
  </w:style>
  <w:style w:type="numbering" w:customStyle="1" w:styleId="NoList11111111111">
    <w:name w:val="No List11111111111"/>
    <w:next w:val="NoList"/>
    <w:uiPriority w:val="99"/>
    <w:semiHidden/>
    <w:unhideWhenUsed/>
    <w:rsid w:val="004502D3"/>
  </w:style>
  <w:style w:type="numbering" w:customStyle="1" w:styleId="NoList111111111111">
    <w:name w:val="No List111111111111"/>
    <w:next w:val="NoList"/>
    <w:uiPriority w:val="99"/>
    <w:semiHidden/>
    <w:unhideWhenUsed/>
    <w:rsid w:val="004502D3"/>
  </w:style>
  <w:style w:type="numbering" w:customStyle="1" w:styleId="NoList1111111111111">
    <w:name w:val="No List1111111111111"/>
    <w:next w:val="NoList"/>
    <w:uiPriority w:val="99"/>
    <w:semiHidden/>
    <w:unhideWhenUsed/>
    <w:rsid w:val="004502D3"/>
  </w:style>
  <w:style w:type="numbering" w:customStyle="1" w:styleId="NoList11111111111111">
    <w:name w:val="No List11111111111111"/>
    <w:next w:val="NoList"/>
    <w:uiPriority w:val="99"/>
    <w:semiHidden/>
    <w:unhideWhenUsed/>
    <w:rsid w:val="004502D3"/>
  </w:style>
  <w:style w:type="numbering" w:customStyle="1" w:styleId="NoList111111111111111">
    <w:name w:val="No List111111111111111"/>
    <w:next w:val="NoList"/>
    <w:uiPriority w:val="99"/>
    <w:semiHidden/>
    <w:unhideWhenUsed/>
    <w:rsid w:val="004502D3"/>
  </w:style>
  <w:style w:type="numbering" w:customStyle="1" w:styleId="NoList1111111111111111">
    <w:name w:val="No List1111111111111111"/>
    <w:next w:val="NoList"/>
    <w:uiPriority w:val="99"/>
    <w:semiHidden/>
    <w:unhideWhenUsed/>
    <w:rsid w:val="004502D3"/>
  </w:style>
  <w:style w:type="numbering" w:customStyle="1" w:styleId="NoList11111111111111111">
    <w:name w:val="No List11111111111111111"/>
    <w:next w:val="NoList"/>
    <w:uiPriority w:val="99"/>
    <w:semiHidden/>
    <w:unhideWhenUsed/>
    <w:rsid w:val="004502D3"/>
  </w:style>
  <w:style w:type="character" w:customStyle="1" w:styleId="FontStyle220">
    <w:name w:val="Font Style220"/>
    <w:basedOn w:val="DefaultParagraphFont"/>
    <w:uiPriority w:val="99"/>
    <w:rsid w:val="004502D3"/>
    <w:rPr>
      <w:rFonts w:ascii="Candara" w:hAnsi="Candara" w:cs="Candara" w:hint="default"/>
      <w:i/>
      <w:iCs/>
      <w:sz w:val="18"/>
      <w:szCs w:val="18"/>
    </w:rPr>
  </w:style>
  <w:style w:type="character" w:customStyle="1" w:styleId="FontStyle290">
    <w:name w:val="Font Style290"/>
    <w:basedOn w:val="DefaultParagraphFont"/>
    <w:uiPriority w:val="99"/>
    <w:rsid w:val="004502D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502D3"/>
    <w:rPr>
      <w:rFonts w:ascii="Arial" w:hAnsi="Arial" w:cs="Arial"/>
      <w:b/>
      <w:bCs/>
      <w:sz w:val="16"/>
      <w:szCs w:val="16"/>
    </w:rPr>
  </w:style>
  <w:style w:type="paragraph" w:customStyle="1" w:styleId="analytic0">
    <w:name w:val="analytic"/>
    <w:basedOn w:val="Normal"/>
    <w:link w:val="analyticChar0"/>
    <w:uiPriority w:val="4"/>
    <w:qFormat/>
    <w:rsid w:val="004502D3"/>
    <w:pPr>
      <w:spacing w:before="120"/>
    </w:pPr>
    <w:rPr>
      <w:b/>
      <w:sz w:val="20"/>
    </w:rPr>
  </w:style>
  <w:style w:type="character" w:customStyle="1" w:styleId="analyticChar0">
    <w:name w:val="analytic Char"/>
    <w:basedOn w:val="DefaultParagraphFont"/>
    <w:link w:val="analytic0"/>
    <w:uiPriority w:val="4"/>
    <w:rsid w:val="004502D3"/>
    <w:rPr>
      <w:rFonts w:ascii="Calibri" w:hAnsi="Calibri"/>
      <w:b/>
      <w:sz w:val="20"/>
    </w:rPr>
  </w:style>
  <w:style w:type="character" w:customStyle="1" w:styleId="m-5498913268213319940gmail-styleunderline">
    <w:name w:val="m_-5498913268213319940gmail-styleunderline"/>
    <w:basedOn w:val="DefaultParagraphFont"/>
    <w:rsid w:val="004502D3"/>
  </w:style>
  <w:style w:type="paragraph" w:customStyle="1" w:styleId="speakable">
    <w:name w:val="speakable"/>
    <w:basedOn w:val="Normal"/>
    <w:uiPriority w:val="99"/>
    <w:qFormat/>
    <w:rsid w:val="004502D3"/>
    <w:pPr>
      <w:spacing w:before="100" w:beforeAutospacing="1" w:after="100" w:afterAutospacing="1"/>
    </w:pPr>
    <w:rPr>
      <w:rFonts w:eastAsia="Times New Roman"/>
      <w:sz w:val="24"/>
    </w:rPr>
  </w:style>
  <w:style w:type="character" w:customStyle="1" w:styleId="overlay">
    <w:name w:val="overlay"/>
    <w:basedOn w:val="DefaultParagraphFont"/>
    <w:rsid w:val="004502D3"/>
  </w:style>
  <w:style w:type="character" w:customStyle="1" w:styleId="copyright">
    <w:name w:val="copyright"/>
    <w:basedOn w:val="DefaultParagraphFont"/>
    <w:rsid w:val="004502D3"/>
  </w:style>
  <w:style w:type="character" w:customStyle="1" w:styleId="TagCharCharCharChar">
    <w:name w:val="Tag Char Char Char Char"/>
    <w:basedOn w:val="DefaultParagraphFont"/>
    <w:rsid w:val="004502D3"/>
    <w:rPr>
      <w:rFonts w:ascii="Calibri" w:hAnsi="Calibri" w:cs="Calibri"/>
      <w:b/>
      <w:sz w:val="24"/>
    </w:rPr>
  </w:style>
  <w:style w:type="paragraph" w:customStyle="1" w:styleId="g-body">
    <w:name w:val="g-body"/>
    <w:basedOn w:val="Normal"/>
    <w:uiPriority w:val="99"/>
    <w:qFormat/>
    <w:rsid w:val="004502D3"/>
    <w:pPr>
      <w:spacing w:before="100" w:beforeAutospacing="1" w:after="100" w:afterAutospacing="1"/>
    </w:pPr>
    <w:rPr>
      <w:rFonts w:eastAsia="Times New Roman"/>
      <w:sz w:val="24"/>
    </w:rPr>
  </w:style>
  <w:style w:type="paragraph" w:customStyle="1" w:styleId="g-pstyle0">
    <w:name w:val="g-pstyle0"/>
    <w:basedOn w:val="Normal"/>
    <w:uiPriority w:val="99"/>
    <w:qFormat/>
    <w:rsid w:val="004502D3"/>
    <w:pPr>
      <w:spacing w:before="100" w:beforeAutospacing="1" w:after="100" w:afterAutospacing="1"/>
    </w:pPr>
    <w:rPr>
      <w:rFonts w:eastAsia="Times New Roman"/>
      <w:sz w:val="24"/>
    </w:rPr>
  </w:style>
  <w:style w:type="paragraph" w:customStyle="1" w:styleId="g-pstyle1">
    <w:name w:val="g-pstyle1"/>
    <w:basedOn w:val="Normal"/>
    <w:uiPriority w:val="99"/>
    <w:qFormat/>
    <w:rsid w:val="004502D3"/>
    <w:pPr>
      <w:spacing w:before="100" w:beforeAutospacing="1" w:after="100" w:afterAutospacing="1"/>
    </w:pPr>
    <w:rPr>
      <w:rFonts w:eastAsia="Times New Roman"/>
      <w:sz w:val="24"/>
    </w:rPr>
  </w:style>
  <w:style w:type="paragraph" w:customStyle="1" w:styleId="g-asset-hed">
    <w:name w:val="g-asset-hed"/>
    <w:basedOn w:val="Normal"/>
    <w:uiPriority w:val="99"/>
    <w:qFormat/>
    <w:rsid w:val="004502D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502D3"/>
    <w:pPr>
      <w:spacing w:before="100" w:beforeAutospacing="1" w:after="100" w:afterAutospacing="1"/>
    </w:pPr>
    <w:rPr>
      <w:sz w:val="24"/>
    </w:rPr>
  </w:style>
  <w:style w:type="paragraph" w:customStyle="1" w:styleId="style41">
    <w:name w:val="style4"/>
    <w:basedOn w:val="Normal"/>
    <w:uiPriority w:val="99"/>
    <w:qFormat/>
    <w:rsid w:val="004502D3"/>
    <w:pPr>
      <w:spacing w:before="100" w:beforeAutospacing="1" w:after="100" w:afterAutospacing="1"/>
    </w:pPr>
    <w:rPr>
      <w:sz w:val="24"/>
    </w:rPr>
  </w:style>
  <w:style w:type="paragraph" w:customStyle="1" w:styleId="speech">
    <w:name w:val="speech"/>
    <w:basedOn w:val="Normal"/>
    <w:uiPriority w:val="99"/>
    <w:qFormat/>
    <w:rsid w:val="004502D3"/>
    <w:pPr>
      <w:spacing w:before="100" w:beforeAutospacing="1" w:after="100" w:afterAutospacing="1"/>
    </w:pPr>
    <w:rPr>
      <w:sz w:val="24"/>
    </w:rPr>
  </w:style>
  <w:style w:type="character" w:customStyle="1" w:styleId="adtext">
    <w:name w:val="adtext"/>
    <w:basedOn w:val="DefaultParagraphFont"/>
    <w:rsid w:val="004502D3"/>
  </w:style>
  <w:style w:type="character" w:customStyle="1" w:styleId="UL-Bold">
    <w:name w:val="UL-Bold"/>
    <w:basedOn w:val="DefaultParagraphFont"/>
    <w:rsid w:val="004502D3"/>
    <w:rPr>
      <w:u w:val="thick"/>
    </w:rPr>
  </w:style>
  <w:style w:type="character" w:customStyle="1" w:styleId="UL-None">
    <w:name w:val="UL-None"/>
    <w:basedOn w:val="DefaultParagraphFont"/>
    <w:rsid w:val="004502D3"/>
    <w:rPr>
      <w:strike w:val="0"/>
      <w:dstrike w:val="0"/>
      <w:u w:val="none"/>
      <w:effect w:val="none"/>
    </w:rPr>
  </w:style>
  <w:style w:type="character" w:customStyle="1" w:styleId="gl">
    <w:name w:val="gl"/>
    <w:basedOn w:val="DefaultParagraphFont"/>
    <w:rsid w:val="004502D3"/>
  </w:style>
  <w:style w:type="character" w:customStyle="1" w:styleId="qu730rj69h">
    <w:name w:val="qu730rj69h"/>
    <w:basedOn w:val="DefaultParagraphFont"/>
    <w:rsid w:val="004502D3"/>
  </w:style>
  <w:style w:type="paragraph" w:customStyle="1" w:styleId="optext">
    <w:name w:val="optext"/>
    <w:basedOn w:val="Normal"/>
    <w:uiPriority w:val="99"/>
    <w:qFormat/>
    <w:rsid w:val="004502D3"/>
    <w:pPr>
      <w:spacing w:before="100" w:beforeAutospacing="1" w:after="100" w:afterAutospacing="1"/>
    </w:pPr>
    <w:rPr>
      <w:sz w:val="24"/>
    </w:rPr>
  </w:style>
  <w:style w:type="character" w:customStyle="1" w:styleId="lmy74qr12z">
    <w:name w:val="lmy74qr12z"/>
    <w:basedOn w:val="DefaultParagraphFont"/>
    <w:rsid w:val="004502D3"/>
  </w:style>
  <w:style w:type="character" w:customStyle="1" w:styleId="icr880">
    <w:name w:val="icr880"/>
    <w:basedOn w:val="DefaultParagraphFont"/>
    <w:rsid w:val="004502D3"/>
  </w:style>
  <w:style w:type="character" w:customStyle="1" w:styleId="hx23q54">
    <w:name w:val="hx23q54"/>
    <w:basedOn w:val="DefaultParagraphFont"/>
    <w:rsid w:val="004502D3"/>
  </w:style>
  <w:style w:type="character" w:customStyle="1" w:styleId="m-5348258726587825636gmail-style13ptbold">
    <w:name w:val="m_-5348258726587825636gmail-style13ptbold"/>
    <w:basedOn w:val="DefaultParagraphFont"/>
    <w:rsid w:val="004502D3"/>
  </w:style>
  <w:style w:type="character" w:customStyle="1" w:styleId="m-5348258726587825636gmail-styleunderline">
    <w:name w:val="m_-5348258726587825636gmail-styleunderline"/>
    <w:basedOn w:val="DefaultParagraphFont"/>
    <w:rsid w:val="004502D3"/>
  </w:style>
  <w:style w:type="character" w:customStyle="1" w:styleId="UnderlineCharChar1">
    <w:name w:val="Underline Char Char1"/>
    <w:basedOn w:val="DefaultParagraphFont"/>
    <w:rsid w:val="004502D3"/>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4502D3"/>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4502D3"/>
  </w:style>
  <w:style w:type="character" w:customStyle="1" w:styleId="NothingChar1">
    <w:name w:val="Nothing Char1"/>
    <w:basedOn w:val="DefaultParagraphFont"/>
    <w:rsid w:val="004502D3"/>
    <w:rPr>
      <w:lang w:val="en-US" w:eastAsia="en-US" w:bidi="ar-SA"/>
    </w:rPr>
  </w:style>
  <w:style w:type="paragraph" w:customStyle="1" w:styleId="useless">
    <w:name w:val="useless"/>
    <w:basedOn w:val="Normal"/>
    <w:uiPriority w:val="99"/>
    <w:qFormat/>
    <w:rsid w:val="004502D3"/>
    <w:rPr>
      <w:rFonts w:eastAsia="Times New Roman"/>
      <w:sz w:val="12"/>
    </w:rPr>
  </w:style>
  <w:style w:type="character" w:customStyle="1" w:styleId="DDIUnderline">
    <w:name w:val="DDI Underline"/>
    <w:qFormat/>
    <w:rsid w:val="004502D3"/>
    <w:rPr>
      <w:rFonts w:ascii="Times New Roman" w:hAnsi="Times New Roman"/>
      <w:sz w:val="24"/>
      <w:u w:val="single"/>
    </w:rPr>
  </w:style>
  <w:style w:type="paragraph" w:customStyle="1" w:styleId="ALLCAPS">
    <w:name w:val="ALL CAPS"/>
    <w:basedOn w:val="Normal"/>
    <w:link w:val="ALLCAPSChar"/>
    <w:qFormat/>
    <w:rsid w:val="004502D3"/>
    <w:rPr>
      <w:rFonts w:eastAsia="Times New Roman"/>
      <w:b/>
      <w:caps/>
    </w:rPr>
  </w:style>
  <w:style w:type="character" w:customStyle="1" w:styleId="ALLCAPSChar">
    <w:name w:val="ALL CAPS Char"/>
    <w:basedOn w:val="DefaultParagraphFont"/>
    <w:link w:val="ALLCAPS"/>
    <w:rsid w:val="004502D3"/>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4502D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502D3"/>
    <w:rPr>
      <w:rFonts w:ascii="Calibri" w:eastAsia="Times New Roman" w:hAnsi="Calibri"/>
      <w:b/>
      <w:sz w:val="24"/>
    </w:rPr>
  </w:style>
  <w:style w:type="character" w:customStyle="1" w:styleId="10ptnotbold">
    <w:name w:val="10ptnotbold"/>
    <w:basedOn w:val="DefaultParagraphFont"/>
    <w:rsid w:val="004502D3"/>
    <w:rPr>
      <w:sz w:val="20"/>
    </w:rPr>
  </w:style>
  <w:style w:type="character" w:customStyle="1" w:styleId="Cites-AuthorDate">
    <w:name w:val="Cites-Author/Date"/>
    <w:rsid w:val="004502D3"/>
    <w:rPr>
      <w:rFonts w:ascii="Helvetica" w:hAnsi="Helvetica"/>
      <w:b/>
      <w:sz w:val="22"/>
      <w:szCs w:val="24"/>
      <w:u w:val="thick"/>
    </w:rPr>
  </w:style>
  <w:style w:type="paragraph" w:customStyle="1" w:styleId="CiteTag">
    <w:name w:val="Cite/Tag"/>
    <w:basedOn w:val="Normal"/>
    <w:uiPriority w:val="99"/>
    <w:qFormat/>
    <w:rsid w:val="004502D3"/>
    <w:rPr>
      <w:rFonts w:eastAsia="Cambria"/>
      <w:b/>
    </w:rPr>
  </w:style>
  <w:style w:type="character" w:customStyle="1" w:styleId="CardsFont6ptChar1">
    <w:name w:val="Cards + Font: 6 pt Char1"/>
    <w:basedOn w:val="CardsChar"/>
    <w:link w:val="CardsFont6pt"/>
    <w:rsid w:val="004502D3"/>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4502D3"/>
  </w:style>
  <w:style w:type="character" w:customStyle="1" w:styleId="m489902567989944824gmail-styleunderline">
    <w:name w:val="m_489902567989944824gmail-styleunderline"/>
    <w:basedOn w:val="DefaultParagraphFont"/>
    <w:rsid w:val="004502D3"/>
  </w:style>
  <w:style w:type="character" w:customStyle="1" w:styleId="UnresolvedMention2">
    <w:name w:val="Unresolved Mention2"/>
    <w:basedOn w:val="DefaultParagraphFont"/>
    <w:uiPriority w:val="99"/>
    <w:semiHidden/>
    <w:rsid w:val="004502D3"/>
    <w:rPr>
      <w:color w:val="808080"/>
      <w:shd w:val="clear" w:color="auto" w:fill="E6E6E6"/>
    </w:rPr>
  </w:style>
  <w:style w:type="character" w:customStyle="1" w:styleId="swauthor">
    <w:name w:val="sw_author"/>
    <w:rsid w:val="004502D3"/>
  </w:style>
  <w:style w:type="character" w:customStyle="1" w:styleId="UnderlineCharChar3">
    <w:name w:val="Underline Char Char3"/>
    <w:rsid w:val="004502D3"/>
    <w:rPr>
      <w:szCs w:val="24"/>
      <w:u w:val="single"/>
      <w:lang w:val="en-US" w:eastAsia="en-US" w:bidi="ar-SA"/>
    </w:rPr>
  </w:style>
  <w:style w:type="character" w:customStyle="1" w:styleId="Mention3">
    <w:name w:val="Mention3"/>
    <w:basedOn w:val="DefaultParagraphFont"/>
    <w:uiPriority w:val="99"/>
    <w:semiHidden/>
    <w:unhideWhenUsed/>
    <w:rsid w:val="004502D3"/>
    <w:rPr>
      <w:color w:val="2B579A"/>
      <w:shd w:val="clear" w:color="auto" w:fill="E6E6E6"/>
    </w:rPr>
  </w:style>
  <w:style w:type="character" w:customStyle="1" w:styleId="m-5251091010484660064gmail-style13ptbold">
    <w:name w:val="m_-5251091010484660064gmail-style13ptbold"/>
    <w:basedOn w:val="DefaultParagraphFont"/>
    <w:rsid w:val="004502D3"/>
  </w:style>
  <w:style w:type="character" w:customStyle="1" w:styleId="m-5251091010484660064gmail-styleunderline">
    <w:name w:val="m_-5251091010484660064gmail-styleunderline"/>
    <w:basedOn w:val="DefaultParagraphFont"/>
    <w:rsid w:val="004502D3"/>
  </w:style>
  <w:style w:type="character" w:customStyle="1" w:styleId="tablecaption">
    <w:name w:val="tablecaption"/>
    <w:basedOn w:val="DefaultParagraphFont"/>
    <w:rsid w:val="004502D3"/>
  </w:style>
  <w:style w:type="character" w:customStyle="1" w:styleId="StyleLatinHelvetica105ptBlack">
    <w:name w:val="Style (Latin) Helvetica 10.5 pt Black"/>
    <w:basedOn w:val="DefaultParagraphFont"/>
    <w:rsid w:val="004502D3"/>
    <w:rPr>
      <w:rFonts w:ascii="Times New Roman" w:hAnsi="Times New Roman"/>
      <w:color w:val="000000"/>
      <w:sz w:val="21"/>
    </w:rPr>
  </w:style>
  <w:style w:type="character" w:customStyle="1" w:styleId="m-413333960618644972gmail-style13ptbold">
    <w:name w:val="m_-413333960618644972gmail-style13ptbold"/>
    <w:basedOn w:val="DefaultParagraphFont"/>
    <w:rsid w:val="004502D3"/>
  </w:style>
  <w:style w:type="character" w:customStyle="1" w:styleId="m-413333960618644972gmail-styleunderline">
    <w:name w:val="m_-413333960618644972gmail-styleunderline"/>
    <w:basedOn w:val="DefaultParagraphFont"/>
    <w:rsid w:val="004502D3"/>
  </w:style>
  <w:style w:type="character" w:customStyle="1" w:styleId="m8314098763611656848gmail-stylestylebold12pt">
    <w:name w:val="m_8314098763611656848gmail-stylestylebold12pt"/>
    <w:basedOn w:val="DefaultParagraphFont"/>
    <w:rsid w:val="004502D3"/>
  </w:style>
  <w:style w:type="character" w:customStyle="1" w:styleId="m8314098763611656848gmail-styleboldunderline">
    <w:name w:val="m_8314098763611656848gmail-styleboldunderline"/>
    <w:basedOn w:val="DefaultParagraphFont"/>
    <w:rsid w:val="004502D3"/>
  </w:style>
  <w:style w:type="paragraph" w:customStyle="1" w:styleId="Spacer">
    <w:name w:val="Spacer"/>
    <w:basedOn w:val="Heading1"/>
    <w:link w:val="SpacerChar"/>
    <w:autoRedefine/>
    <w:uiPriority w:val="4"/>
    <w:qFormat/>
    <w:rsid w:val="004502D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502D3"/>
    <w:rPr>
      <w:rFonts w:ascii="Calibri" w:eastAsiaTheme="majorEastAsia" w:hAnsi="Calibri" w:cstheme="majorBidi"/>
      <w:b/>
      <w:sz w:val="24"/>
      <w:szCs w:val="32"/>
    </w:rPr>
  </w:style>
  <w:style w:type="paragraph" w:customStyle="1" w:styleId="TxBr41p1">
    <w:name w:val="TxBr_41p1"/>
    <w:basedOn w:val="Normal"/>
    <w:qFormat/>
    <w:rsid w:val="004502D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502D3"/>
    <w:rPr>
      <w:rFonts w:ascii="Georgia" w:eastAsia="Times New Roman" w:hAnsi="Georgia" w:cs="Arial" w:hint="default"/>
      <w:b/>
      <w:bCs/>
      <w:kern w:val="32"/>
      <w:sz w:val="28"/>
      <w:szCs w:val="32"/>
    </w:rPr>
  </w:style>
  <w:style w:type="character" w:customStyle="1" w:styleId="SmallChar0">
    <w:name w:val="Small Char"/>
    <w:qFormat/>
    <w:rsid w:val="004502D3"/>
    <w:rPr>
      <w:rFonts w:ascii="Arial Narrow" w:hAnsi="Arial Narrow" w:cs="Times New Roman"/>
      <w:color w:val="000000"/>
      <w:sz w:val="16"/>
    </w:rPr>
  </w:style>
  <w:style w:type="character" w:customStyle="1" w:styleId="CiteReal0">
    <w:name w:val="CiteReal"/>
    <w:uiPriority w:val="1"/>
    <w:qFormat/>
    <w:rsid w:val="004502D3"/>
    <w:rPr>
      <w:rFonts w:ascii="Arial" w:hAnsi="Arial"/>
      <w:b/>
      <w:sz w:val="24"/>
      <w:u w:val="single"/>
    </w:rPr>
  </w:style>
  <w:style w:type="character" w:customStyle="1" w:styleId="dropcap1">
    <w:name w:val="dropcap1"/>
    <w:rsid w:val="004502D3"/>
  </w:style>
  <w:style w:type="paragraph" w:customStyle="1" w:styleId="Style31">
    <w:name w:val="Style31"/>
    <w:basedOn w:val="Normal"/>
    <w:uiPriority w:val="99"/>
    <w:rsid w:val="004502D3"/>
    <w:pPr>
      <w:spacing w:line="197" w:lineRule="exact"/>
      <w:jc w:val="both"/>
    </w:pPr>
    <w:rPr>
      <w:rFonts w:ascii="Palatino Linotype" w:hAnsi="Palatino Linotype" w:cs="Palatino Linotype"/>
    </w:rPr>
  </w:style>
  <w:style w:type="paragraph" w:customStyle="1" w:styleId="Style42">
    <w:name w:val="Style42"/>
    <w:basedOn w:val="Normal"/>
    <w:uiPriority w:val="99"/>
    <w:rsid w:val="004502D3"/>
    <w:pPr>
      <w:spacing w:line="202" w:lineRule="exact"/>
      <w:jc w:val="both"/>
    </w:pPr>
    <w:rPr>
      <w:rFonts w:ascii="Palatino Linotype" w:hAnsi="Palatino Linotype" w:cs="Palatino Linotype"/>
    </w:rPr>
  </w:style>
  <w:style w:type="paragraph" w:customStyle="1" w:styleId="Style51">
    <w:name w:val="Style51"/>
    <w:basedOn w:val="Normal"/>
    <w:uiPriority w:val="99"/>
    <w:rsid w:val="004502D3"/>
    <w:pPr>
      <w:spacing w:line="200" w:lineRule="exact"/>
      <w:jc w:val="both"/>
    </w:pPr>
    <w:rPr>
      <w:rFonts w:ascii="Palatino Linotype" w:hAnsi="Palatino Linotype" w:cs="Palatino Linotype"/>
    </w:rPr>
  </w:style>
  <w:style w:type="character" w:customStyle="1" w:styleId="FontStyle72">
    <w:name w:val="Font Style72"/>
    <w:uiPriority w:val="99"/>
    <w:rsid w:val="004502D3"/>
    <w:rPr>
      <w:rFonts w:ascii="Cambria" w:hAnsi="Cambria" w:cs="Cambria" w:hint="default"/>
      <w:sz w:val="16"/>
      <w:szCs w:val="16"/>
    </w:rPr>
  </w:style>
  <w:style w:type="character" w:customStyle="1" w:styleId="FontStyle73">
    <w:name w:val="Font Style73"/>
    <w:uiPriority w:val="99"/>
    <w:rsid w:val="004502D3"/>
    <w:rPr>
      <w:rFonts w:ascii="Cambria" w:hAnsi="Cambria" w:cs="Cambria" w:hint="default"/>
      <w:i/>
      <w:iCs/>
      <w:sz w:val="16"/>
      <w:szCs w:val="16"/>
    </w:rPr>
  </w:style>
  <w:style w:type="character" w:customStyle="1" w:styleId="UnderlinestyleChar2">
    <w:name w:val="Underline style Char2"/>
    <w:rsid w:val="004502D3"/>
    <w:rPr>
      <w:sz w:val="22"/>
      <w:szCs w:val="24"/>
      <w:u w:val="single"/>
      <w:lang w:val="en-US" w:eastAsia="en-US" w:bidi="ar-SA"/>
    </w:rPr>
  </w:style>
  <w:style w:type="paragraph" w:customStyle="1" w:styleId="CitationCharChar">
    <w:name w:val="Citation Char Char"/>
    <w:basedOn w:val="Normal"/>
    <w:uiPriority w:val="6"/>
    <w:qFormat/>
    <w:rsid w:val="004502D3"/>
    <w:pPr>
      <w:ind w:left="1440" w:right="1440"/>
    </w:pPr>
    <w:rPr>
      <w:rFonts w:ascii="Cambria" w:eastAsia="Verdana" w:hAnsi="Cambria" w:cs="Cambria"/>
      <w:szCs w:val="20"/>
      <w:u w:val="single"/>
    </w:rPr>
  </w:style>
  <w:style w:type="character" w:customStyle="1" w:styleId="FontStyle49">
    <w:name w:val="Font Style49"/>
    <w:uiPriority w:val="99"/>
    <w:rsid w:val="004502D3"/>
    <w:rPr>
      <w:rFonts w:ascii="Cambria" w:hAnsi="Cambria" w:cs="Cambria"/>
      <w:sz w:val="20"/>
      <w:szCs w:val="20"/>
    </w:rPr>
  </w:style>
  <w:style w:type="character" w:customStyle="1" w:styleId="FontStyle50">
    <w:name w:val="Font Style50"/>
    <w:uiPriority w:val="99"/>
    <w:rsid w:val="004502D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502D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502D3"/>
    <w:rPr>
      <w:rFonts w:ascii="Cambria" w:eastAsia="Cambria" w:hAnsi="Cambria" w:cs="Cambria"/>
      <w:spacing w:val="-3"/>
      <w:szCs w:val="20"/>
    </w:rPr>
  </w:style>
  <w:style w:type="character" w:customStyle="1" w:styleId="kn">
    <w:name w:val="kn"/>
    <w:basedOn w:val="DefaultParagraphFont"/>
    <w:rsid w:val="004502D3"/>
  </w:style>
  <w:style w:type="character" w:customStyle="1" w:styleId="StyleStyleUnderlineUnderlineStyleBoldUnderlineIntenseEmphas">
    <w:name w:val="Style Style UnderlineUnderlineStyle Bold UnderlineIntense Emphas..."/>
    <w:basedOn w:val="DefaultParagraphFont"/>
    <w:rsid w:val="004502D3"/>
    <w:rPr>
      <w:b/>
      <w:bCs/>
      <w:sz w:val="26"/>
      <w:u w:val="single"/>
    </w:rPr>
  </w:style>
  <w:style w:type="character" w:customStyle="1" w:styleId="articoloinside">
    <w:name w:val="articolo_inside"/>
    <w:rsid w:val="004502D3"/>
  </w:style>
  <w:style w:type="paragraph" w:customStyle="1" w:styleId="pagetools">
    <w:name w:val="pagetools"/>
    <w:basedOn w:val="Normal"/>
    <w:rsid w:val="004502D3"/>
    <w:pPr>
      <w:spacing w:before="100" w:beforeAutospacing="1" w:after="100" w:afterAutospacing="1"/>
    </w:pPr>
    <w:rPr>
      <w:rFonts w:ascii="Cambria" w:eastAsia="Cambria" w:hAnsi="Cambria"/>
      <w:sz w:val="24"/>
    </w:rPr>
  </w:style>
  <w:style w:type="character" w:customStyle="1" w:styleId="desc">
    <w:name w:val="desc"/>
    <w:basedOn w:val="DefaultParagraphFont"/>
    <w:rsid w:val="004502D3"/>
  </w:style>
  <w:style w:type="character" w:customStyle="1" w:styleId="job">
    <w:name w:val="job"/>
    <w:basedOn w:val="DefaultParagraphFont"/>
    <w:rsid w:val="004502D3"/>
  </w:style>
  <w:style w:type="character" w:customStyle="1" w:styleId="publisher">
    <w:name w:val="publisher"/>
    <w:basedOn w:val="DefaultParagraphFont"/>
    <w:rsid w:val="004502D3"/>
  </w:style>
  <w:style w:type="character" w:customStyle="1" w:styleId="pubyear">
    <w:name w:val="pubyear"/>
    <w:basedOn w:val="DefaultParagraphFont"/>
    <w:rsid w:val="004502D3"/>
  </w:style>
  <w:style w:type="character" w:customStyle="1" w:styleId="pubcity">
    <w:name w:val="pubcity"/>
    <w:basedOn w:val="DefaultParagraphFont"/>
    <w:rsid w:val="004502D3"/>
  </w:style>
  <w:style w:type="character" w:customStyle="1" w:styleId="bodycontentlink">
    <w:name w:val="bodycontentlink"/>
    <w:basedOn w:val="DefaultParagraphFont"/>
    <w:rsid w:val="004502D3"/>
  </w:style>
  <w:style w:type="paragraph" w:customStyle="1" w:styleId="C-Text">
    <w:name w:val="C-Text"/>
    <w:basedOn w:val="Normal"/>
    <w:rsid w:val="004502D3"/>
    <w:pPr>
      <w:tabs>
        <w:tab w:val="num" w:pos="720"/>
      </w:tabs>
      <w:ind w:left="720" w:hanging="360"/>
    </w:pPr>
    <w:rPr>
      <w:rFonts w:ascii="Book Antiqua" w:hAnsi="Book Antiqua"/>
      <w:sz w:val="24"/>
    </w:rPr>
  </w:style>
  <w:style w:type="character" w:customStyle="1" w:styleId="ecdate">
    <w:name w:val="ec_date"/>
    <w:basedOn w:val="DefaultParagraphFont"/>
    <w:rsid w:val="004502D3"/>
    <w:rPr>
      <w:rFonts w:ascii="Symbol" w:hAnsi="Symbol" w:hint="default"/>
      <w:sz w:val="20"/>
      <w:szCs w:val="20"/>
      <w:shd w:val="clear" w:color="auto" w:fill="FFFFFF"/>
    </w:rPr>
  </w:style>
  <w:style w:type="paragraph" w:customStyle="1" w:styleId="ecmsonormal">
    <w:name w:val="ec_msonormal"/>
    <w:basedOn w:val="Normal"/>
    <w:rsid w:val="004502D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502D3"/>
  </w:style>
  <w:style w:type="character" w:customStyle="1" w:styleId="articleheadline">
    <w:name w:val="articleheadline"/>
    <w:basedOn w:val="DefaultParagraphFont"/>
    <w:rsid w:val="004502D3"/>
  </w:style>
  <w:style w:type="paragraph" w:customStyle="1" w:styleId="u-intro">
    <w:name w:val="u-intro"/>
    <w:basedOn w:val="Normal"/>
    <w:rsid w:val="004502D3"/>
    <w:pPr>
      <w:spacing w:before="100" w:beforeAutospacing="1" w:after="100" w:afterAutospacing="1"/>
    </w:pPr>
    <w:rPr>
      <w:sz w:val="24"/>
    </w:rPr>
  </w:style>
  <w:style w:type="character" w:customStyle="1" w:styleId="u-byline">
    <w:name w:val="u-byline"/>
    <w:basedOn w:val="DefaultParagraphFont"/>
    <w:rsid w:val="004502D3"/>
  </w:style>
  <w:style w:type="character" w:customStyle="1" w:styleId="articlebya">
    <w:name w:val="articleby_a"/>
    <w:basedOn w:val="DefaultParagraphFont"/>
    <w:rsid w:val="004502D3"/>
  </w:style>
  <w:style w:type="character" w:customStyle="1" w:styleId="popupwinby">
    <w:name w:val="popupwinby"/>
    <w:basedOn w:val="DefaultParagraphFont"/>
    <w:rsid w:val="004502D3"/>
  </w:style>
  <w:style w:type="character" w:customStyle="1" w:styleId="storyheader">
    <w:name w:val="storyheader"/>
    <w:basedOn w:val="DefaultParagraphFont"/>
    <w:rsid w:val="004502D3"/>
  </w:style>
  <w:style w:type="character" w:customStyle="1" w:styleId="marron">
    <w:name w:val="marron"/>
    <w:basedOn w:val="DefaultParagraphFont"/>
    <w:rsid w:val="004502D3"/>
  </w:style>
  <w:style w:type="paragraph" w:customStyle="1" w:styleId="StyleNormalWeb10pt">
    <w:name w:val="Style Normal (Web) + 10 pt"/>
    <w:basedOn w:val="NormalWeb"/>
    <w:next w:val="Normal"/>
    <w:rsid w:val="004502D3"/>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4502D3"/>
    <w:rPr>
      <w:szCs w:val="24"/>
      <w:lang w:val="en-US" w:eastAsia="en-US" w:bidi="ar-SA"/>
    </w:rPr>
  </w:style>
  <w:style w:type="paragraph" w:customStyle="1" w:styleId="TagCiteShells">
    <w:name w:val="Tag/Cite/Shells"/>
    <w:basedOn w:val="Normal"/>
    <w:rsid w:val="004502D3"/>
    <w:rPr>
      <w:b/>
    </w:rPr>
  </w:style>
  <w:style w:type="paragraph" w:customStyle="1" w:styleId="DefinitionTerm">
    <w:name w:val="Definition Term"/>
    <w:basedOn w:val="Normal"/>
    <w:next w:val="Normal"/>
    <w:rsid w:val="004502D3"/>
    <w:rPr>
      <w:snapToGrid w:val="0"/>
      <w:sz w:val="24"/>
    </w:rPr>
  </w:style>
  <w:style w:type="character" w:customStyle="1" w:styleId="Style3CharChar">
    <w:name w:val="Style3 Char Char"/>
    <w:basedOn w:val="DefaultParagraphFont"/>
    <w:rsid w:val="004502D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502D3"/>
    <w:pPr>
      <w:spacing w:after="60"/>
    </w:pPr>
    <w:rPr>
      <w:rFonts w:eastAsia="Segoe UI" w:cs="Cambria"/>
      <w:caps/>
      <w:sz w:val="20"/>
      <w:lang w:eastAsia="zh-CN"/>
    </w:rPr>
  </w:style>
  <w:style w:type="character" w:customStyle="1" w:styleId="NormalChar0">
    <w:name w:val="Normal Char"/>
    <w:basedOn w:val="DefaultParagraphFont"/>
    <w:rsid w:val="004502D3"/>
    <w:rPr>
      <w:lang w:eastAsia="en-US"/>
    </w:rPr>
  </w:style>
  <w:style w:type="character" w:customStyle="1" w:styleId="BoldUnderlineChar2">
    <w:name w:val="Bold + Underline Char"/>
    <w:basedOn w:val="DefaultParagraphFont"/>
    <w:rsid w:val="004502D3"/>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502D3"/>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4502D3"/>
  </w:style>
  <w:style w:type="character" w:customStyle="1" w:styleId="CharacterStyle7">
    <w:name w:val="Character Style 7"/>
    <w:rsid w:val="004502D3"/>
    <w:rPr>
      <w:rFonts w:ascii="Trebuchet MS" w:hAnsi="Trebuchet MS" w:cs="Trebuchet MS"/>
      <w:sz w:val="20"/>
      <w:szCs w:val="20"/>
      <w:u w:val="single"/>
    </w:rPr>
  </w:style>
  <w:style w:type="character" w:customStyle="1" w:styleId="StyleStyle4Char">
    <w:name w:val="Style Style4 + Char"/>
    <w:basedOn w:val="DefaultParagraphFont"/>
    <w:rsid w:val="004502D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502D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502D3"/>
    <w:rPr>
      <w:rFonts w:ascii="Symbol" w:hAnsi="Symbol"/>
      <w:sz w:val="21"/>
      <w:szCs w:val="21"/>
      <w:u w:val="thick"/>
    </w:rPr>
  </w:style>
  <w:style w:type="character" w:customStyle="1" w:styleId="UnderlinedEvidenceCharChar">
    <w:name w:val="Underlined Evidence Char Char"/>
    <w:basedOn w:val="DefaultParagraphFont"/>
    <w:rsid w:val="004502D3"/>
    <w:rPr>
      <w:rFonts w:ascii="Symbol" w:hAnsi="Symbol"/>
      <w:sz w:val="21"/>
      <w:szCs w:val="21"/>
      <w:u w:val="thick"/>
      <w:lang w:val="en-US" w:eastAsia="en-US" w:bidi="ar-SA"/>
    </w:rPr>
  </w:style>
  <w:style w:type="character" w:styleId="PlaceholderText">
    <w:name w:val="Placeholder Text"/>
    <w:basedOn w:val="DefaultParagraphFont"/>
    <w:uiPriority w:val="99"/>
    <w:rsid w:val="004502D3"/>
    <w:rPr>
      <w:color w:val="808080"/>
    </w:rPr>
  </w:style>
  <w:style w:type="paragraph" w:customStyle="1" w:styleId="Cite8">
    <w:name w:val="Cite8"/>
    <w:basedOn w:val="Normal"/>
    <w:autoRedefine/>
    <w:qFormat/>
    <w:rsid w:val="004502D3"/>
    <w:rPr>
      <w:rFonts w:ascii="Trebuchet MS" w:eastAsia="Verdana" w:hAnsi="Trebuchet MS" w:cs="Cambria"/>
    </w:rPr>
  </w:style>
  <w:style w:type="paragraph" w:customStyle="1" w:styleId="8font">
    <w:name w:val="8font"/>
    <w:basedOn w:val="Normal"/>
    <w:next w:val="Normal"/>
    <w:autoRedefine/>
    <w:qFormat/>
    <w:rsid w:val="004502D3"/>
    <w:rPr>
      <w:rFonts w:eastAsia="Cambria Math" w:cs="Cambria"/>
      <w:szCs w:val="16"/>
    </w:rPr>
  </w:style>
  <w:style w:type="character" w:customStyle="1" w:styleId="NoterefInText">
    <w:name w:val="_NoterefInText"/>
    <w:uiPriority w:val="99"/>
    <w:rsid w:val="004502D3"/>
    <w:rPr>
      <w:rFonts w:cs="AKDPE C+ Utopia"/>
      <w:color w:val="000000"/>
    </w:rPr>
  </w:style>
  <w:style w:type="character" w:customStyle="1" w:styleId="postauthor">
    <w:name w:val="postauthor"/>
    <w:basedOn w:val="DefaultParagraphFont"/>
    <w:rsid w:val="004502D3"/>
  </w:style>
  <w:style w:type="paragraph" w:customStyle="1" w:styleId="notes-source-hasnotes">
    <w:name w:val="notes-source-hasnotes"/>
    <w:basedOn w:val="Normal"/>
    <w:rsid w:val="004502D3"/>
    <w:pPr>
      <w:spacing w:before="100" w:beforeAutospacing="1" w:after="100" w:afterAutospacing="1"/>
    </w:pPr>
    <w:rPr>
      <w:rFonts w:ascii="Tahoma" w:hAnsi="Tahoma"/>
      <w:szCs w:val="20"/>
    </w:rPr>
  </w:style>
  <w:style w:type="character" w:customStyle="1" w:styleId="span">
    <w:name w:val="span"/>
    <w:basedOn w:val="DefaultParagraphFont"/>
    <w:rsid w:val="004502D3"/>
  </w:style>
  <w:style w:type="character" w:customStyle="1" w:styleId="maintitle">
    <w:name w:val="maintitle"/>
    <w:basedOn w:val="DefaultParagraphFont"/>
    <w:rsid w:val="004502D3"/>
  </w:style>
  <w:style w:type="character" w:customStyle="1" w:styleId="thirdparty-logo">
    <w:name w:val="thirdparty-logo"/>
    <w:basedOn w:val="DefaultParagraphFont"/>
    <w:rsid w:val="004502D3"/>
  </w:style>
  <w:style w:type="character" w:customStyle="1" w:styleId="posted">
    <w:name w:val="posted"/>
    <w:basedOn w:val="DefaultParagraphFont"/>
    <w:rsid w:val="004502D3"/>
  </w:style>
  <w:style w:type="character" w:customStyle="1" w:styleId="ticker">
    <w:name w:val="ticker"/>
    <w:basedOn w:val="DefaultParagraphFont"/>
    <w:rsid w:val="004502D3"/>
  </w:style>
  <w:style w:type="paragraph" w:customStyle="1" w:styleId="articlemeta">
    <w:name w:val="articlemeta"/>
    <w:basedOn w:val="Normal"/>
    <w:rsid w:val="004502D3"/>
    <w:pPr>
      <w:spacing w:before="100" w:beforeAutospacing="1" w:after="100" w:afterAutospacing="1"/>
    </w:pPr>
    <w:rPr>
      <w:rFonts w:ascii="Tahoma" w:hAnsi="Tahoma"/>
      <w:szCs w:val="20"/>
    </w:rPr>
  </w:style>
  <w:style w:type="character" w:customStyle="1" w:styleId="vcard">
    <w:name w:val="vcard"/>
    <w:basedOn w:val="DefaultParagraphFont"/>
    <w:rsid w:val="004502D3"/>
  </w:style>
  <w:style w:type="character" w:customStyle="1" w:styleId="print-footnote">
    <w:name w:val="print-footnote"/>
    <w:basedOn w:val="DefaultParagraphFont"/>
    <w:rsid w:val="004502D3"/>
  </w:style>
  <w:style w:type="character" w:customStyle="1" w:styleId="datestring">
    <w:name w:val="datestring"/>
    <w:basedOn w:val="DefaultParagraphFont"/>
    <w:rsid w:val="004502D3"/>
  </w:style>
  <w:style w:type="paragraph" w:customStyle="1" w:styleId="noindent0">
    <w:name w:val="no_indent"/>
    <w:basedOn w:val="Normal"/>
    <w:rsid w:val="004502D3"/>
    <w:pPr>
      <w:spacing w:before="100" w:beforeAutospacing="1" w:after="100" w:afterAutospacing="1"/>
    </w:pPr>
    <w:rPr>
      <w:rFonts w:ascii="Tahoma" w:hAnsi="Tahoma"/>
      <w:szCs w:val="20"/>
    </w:rPr>
  </w:style>
  <w:style w:type="character" w:customStyle="1" w:styleId="email">
    <w:name w:val="email"/>
    <w:basedOn w:val="DefaultParagraphFont"/>
    <w:rsid w:val="004502D3"/>
  </w:style>
  <w:style w:type="paragraph" w:customStyle="1" w:styleId="left">
    <w:name w:val="left"/>
    <w:basedOn w:val="Normal"/>
    <w:rsid w:val="004502D3"/>
    <w:pPr>
      <w:spacing w:before="100" w:beforeAutospacing="1" w:after="100" w:afterAutospacing="1"/>
    </w:pPr>
    <w:rPr>
      <w:rFonts w:ascii="Tahoma" w:hAnsi="Tahoma"/>
      <w:szCs w:val="20"/>
    </w:rPr>
  </w:style>
  <w:style w:type="paragraph" w:customStyle="1" w:styleId="right">
    <w:name w:val="right"/>
    <w:basedOn w:val="Normal"/>
    <w:rsid w:val="004502D3"/>
    <w:pPr>
      <w:spacing w:before="100" w:beforeAutospacing="1" w:after="100" w:afterAutospacing="1"/>
    </w:pPr>
    <w:rPr>
      <w:rFonts w:ascii="Tahoma" w:hAnsi="Tahoma"/>
      <w:szCs w:val="20"/>
    </w:rPr>
  </w:style>
  <w:style w:type="character" w:customStyle="1" w:styleId="gptad">
    <w:name w:val="gptad"/>
    <w:basedOn w:val="DefaultParagraphFont"/>
    <w:rsid w:val="004502D3"/>
  </w:style>
  <w:style w:type="paragraph" w:customStyle="1" w:styleId="creditpostedmodified">
    <w:name w:val="credit_posted_modified"/>
    <w:basedOn w:val="Normal"/>
    <w:rsid w:val="004502D3"/>
    <w:pPr>
      <w:spacing w:before="100" w:beforeAutospacing="1" w:after="100" w:afterAutospacing="1"/>
    </w:pPr>
    <w:rPr>
      <w:rFonts w:ascii="Tahoma" w:hAnsi="Tahoma"/>
      <w:szCs w:val="20"/>
    </w:rPr>
  </w:style>
  <w:style w:type="character" w:customStyle="1" w:styleId="creditline">
    <w:name w:val="creditline"/>
    <w:basedOn w:val="DefaultParagraphFont"/>
    <w:rsid w:val="004502D3"/>
  </w:style>
  <w:style w:type="character" w:customStyle="1" w:styleId="grd">
    <w:name w:val="grd"/>
    <w:basedOn w:val="DefaultParagraphFont"/>
    <w:rsid w:val="004502D3"/>
  </w:style>
  <w:style w:type="paragraph" w:customStyle="1" w:styleId="hs-text-container">
    <w:name w:val="hs-text-container"/>
    <w:basedOn w:val="Normal"/>
    <w:rsid w:val="004502D3"/>
    <w:pPr>
      <w:spacing w:before="100" w:beforeAutospacing="1" w:after="100" w:afterAutospacing="1"/>
    </w:pPr>
    <w:rPr>
      <w:rFonts w:ascii="Tahoma" w:hAnsi="Tahoma"/>
      <w:szCs w:val="20"/>
    </w:rPr>
  </w:style>
  <w:style w:type="character" w:customStyle="1" w:styleId="created">
    <w:name w:val="created"/>
    <w:basedOn w:val="DefaultParagraphFont"/>
    <w:rsid w:val="004502D3"/>
  </w:style>
  <w:style w:type="character" w:customStyle="1" w:styleId="changed">
    <w:name w:val="changed"/>
    <w:basedOn w:val="DefaultParagraphFont"/>
    <w:rsid w:val="004502D3"/>
  </w:style>
  <w:style w:type="character" w:customStyle="1" w:styleId="article-author-name">
    <w:name w:val="article-author-name"/>
    <w:basedOn w:val="DefaultParagraphFont"/>
    <w:rsid w:val="004502D3"/>
  </w:style>
  <w:style w:type="character" w:customStyle="1" w:styleId="bioexcerpt">
    <w:name w:val="bio_excerpt"/>
    <w:basedOn w:val="DefaultParagraphFont"/>
    <w:rsid w:val="004502D3"/>
  </w:style>
  <w:style w:type="character" w:customStyle="1" w:styleId="commentcount">
    <w:name w:val="comment_count"/>
    <w:basedOn w:val="DefaultParagraphFont"/>
    <w:rsid w:val="004502D3"/>
  </w:style>
  <w:style w:type="character" w:customStyle="1" w:styleId="searchtermshighlighted">
    <w:name w:val="searchtermshighlighted"/>
    <w:basedOn w:val="DefaultParagraphFont"/>
    <w:rsid w:val="004502D3"/>
  </w:style>
  <w:style w:type="character" w:customStyle="1" w:styleId="contributornametrigger">
    <w:name w:val="contributornametrigger"/>
    <w:basedOn w:val="DefaultParagraphFont"/>
    <w:rsid w:val="004502D3"/>
  </w:style>
  <w:style w:type="character" w:customStyle="1" w:styleId="bylinepipe">
    <w:name w:val="bylinepipe"/>
    <w:basedOn w:val="DefaultParagraphFont"/>
    <w:rsid w:val="004502D3"/>
  </w:style>
  <w:style w:type="character" w:customStyle="1" w:styleId="lucenesearchresulturlb">
    <w:name w:val="lucene_search_result_url_b"/>
    <w:basedOn w:val="DefaultParagraphFont"/>
    <w:rsid w:val="004502D3"/>
  </w:style>
  <w:style w:type="character" w:customStyle="1" w:styleId="faculty-title">
    <w:name w:val="faculty-title"/>
    <w:basedOn w:val="DefaultParagraphFont"/>
    <w:rsid w:val="004502D3"/>
  </w:style>
  <w:style w:type="character" w:customStyle="1" w:styleId="count">
    <w:name w:val="count"/>
    <w:basedOn w:val="DefaultParagraphFont"/>
    <w:rsid w:val="004502D3"/>
  </w:style>
  <w:style w:type="character" w:customStyle="1" w:styleId="volume">
    <w:name w:val="volume"/>
    <w:basedOn w:val="DefaultParagraphFont"/>
    <w:rsid w:val="004502D3"/>
  </w:style>
  <w:style w:type="character" w:customStyle="1" w:styleId="issue">
    <w:name w:val="issue"/>
    <w:basedOn w:val="DefaultParagraphFont"/>
    <w:rsid w:val="004502D3"/>
  </w:style>
  <w:style w:type="character" w:customStyle="1" w:styleId="pages">
    <w:name w:val="pages"/>
    <w:basedOn w:val="DefaultParagraphFont"/>
    <w:rsid w:val="004502D3"/>
  </w:style>
  <w:style w:type="character" w:customStyle="1" w:styleId="field-content">
    <w:name w:val="field-content"/>
    <w:basedOn w:val="DefaultParagraphFont"/>
    <w:rsid w:val="004502D3"/>
  </w:style>
  <w:style w:type="character" w:customStyle="1" w:styleId="person">
    <w:name w:val="person"/>
    <w:basedOn w:val="DefaultParagraphFont"/>
    <w:rsid w:val="004502D3"/>
  </w:style>
  <w:style w:type="character" w:customStyle="1" w:styleId="corresponding">
    <w:name w:val="corresponding"/>
    <w:basedOn w:val="DefaultParagraphFont"/>
    <w:rsid w:val="004502D3"/>
  </w:style>
  <w:style w:type="character" w:customStyle="1" w:styleId="entry-date">
    <w:name w:val="entry-date"/>
    <w:basedOn w:val="DefaultParagraphFont"/>
    <w:rsid w:val="004502D3"/>
  </w:style>
  <w:style w:type="paragraph" w:customStyle="1" w:styleId="entry-meta">
    <w:name w:val="entry-meta"/>
    <w:basedOn w:val="Normal"/>
    <w:rsid w:val="004502D3"/>
    <w:pPr>
      <w:spacing w:before="100" w:beforeAutospacing="1" w:after="100" w:afterAutospacing="1"/>
    </w:pPr>
    <w:rPr>
      <w:rFonts w:ascii="Tahoma" w:hAnsi="Tahoma"/>
      <w:szCs w:val="20"/>
    </w:rPr>
  </w:style>
  <w:style w:type="character" w:customStyle="1" w:styleId="post-time">
    <w:name w:val="post-time"/>
    <w:basedOn w:val="DefaultParagraphFont"/>
    <w:rsid w:val="004502D3"/>
  </w:style>
  <w:style w:type="character" w:customStyle="1" w:styleId="post-category">
    <w:name w:val="post-category"/>
    <w:basedOn w:val="DefaultParagraphFont"/>
    <w:rsid w:val="004502D3"/>
  </w:style>
  <w:style w:type="character" w:customStyle="1" w:styleId="post-author">
    <w:name w:val="post-author"/>
    <w:basedOn w:val="DefaultParagraphFont"/>
    <w:rsid w:val="004502D3"/>
  </w:style>
  <w:style w:type="character" w:customStyle="1" w:styleId="A10">
    <w:name w:val="A10"/>
    <w:uiPriority w:val="99"/>
    <w:rsid w:val="004502D3"/>
    <w:rPr>
      <w:rFonts w:cs="MS Mincho"/>
      <w:color w:val="000000"/>
      <w:sz w:val="11"/>
      <w:szCs w:val="11"/>
    </w:rPr>
  </w:style>
  <w:style w:type="paragraph" w:customStyle="1" w:styleId="Pa10">
    <w:name w:val="Pa10"/>
    <w:basedOn w:val="Default"/>
    <w:next w:val="Default"/>
    <w:uiPriority w:val="99"/>
    <w:rsid w:val="004502D3"/>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502D3"/>
    <w:pPr>
      <w:widowControl w:val="0"/>
      <w:spacing w:line="241" w:lineRule="atLeast"/>
    </w:pPr>
    <w:rPr>
      <w:rFonts w:ascii="Verdana" w:eastAsiaTheme="minorEastAsia" w:hAnsi="Verdana" w:cs="Cambria"/>
      <w:color w:val="auto"/>
    </w:rPr>
  </w:style>
  <w:style w:type="character" w:customStyle="1" w:styleId="A9">
    <w:name w:val="A9"/>
    <w:uiPriority w:val="99"/>
    <w:rsid w:val="004502D3"/>
    <w:rPr>
      <w:rFonts w:cs="MS Mincho"/>
      <w:color w:val="000000"/>
      <w:sz w:val="14"/>
      <w:szCs w:val="14"/>
    </w:rPr>
  </w:style>
  <w:style w:type="paragraph" w:customStyle="1" w:styleId="articledetails">
    <w:name w:val="articledetails"/>
    <w:basedOn w:val="Normal"/>
    <w:rsid w:val="004502D3"/>
    <w:pPr>
      <w:spacing w:before="100" w:beforeAutospacing="1" w:after="100" w:afterAutospacing="1"/>
    </w:pPr>
    <w:rPr>
      <w:rFonts w:ascii="Tahoma" w:hAnsi="Tahoma"/>
      <w:szCs w:val="20"/>
    </w:rPr>
  </w:style>
  <w:style w:type="character" w:customStyle="1" w:styleId="posted-and-updated">
    <w:name w:val="posted-and-updated"/>
    <w:basedOn w:val="DefaultParagraphFont"/>
    <w:rsid w:val="004502D3"/>
  </w:style>
  <w:style w:type="paragraph" w:customStyle="1" w:styleId="aff">
    <w:name w:val="aff"/>
    <w:basedOn w:val="Normal"/>
    <w:rsid w:val="004502D3"/>
    <w:pPr>
      <w:spacing w:before="100" w:beforeAutospacing="1" w:after="100" w:afterAutospacing="1"/>
    </w:pPr>
    <w:rPr>
      <w:rFonts w:ascii="Tahoma" w:hAnsi="Tahoma"/>
      <w:szCs w:val="20"/>
    </w:rPr>
  </w:style>
  <w:style w:type="character" w:customStyle="1" w:styleId="entry-author">
    <w:name w:val="entry-author"/>
    <w:basedOn w:val="DefaultParagraphFont"/>
    <w:rsid w:val="004502D3"/>
  </w:style>
  <w:style w:type="character" w:customStyle="1" w:styleId="entry-author-name">
    <w:name w:val="entry-author-name"/>
    <w:basedOn w:val="DefaultParagraphFont"/>
    <w:rsid w:val="004502D3"/>
  </w:style>
  <w:style w:type="character" w:customStyle="1" w:styleId="arial11">
    <w:name w:val="arial_11"/>
    <w:basedOn w:val="DefaultParagraphFont"/>
    <w:rsid w:val="004502D3"/>
  </w:style>
  <w:style w:type="character" w:customStyle="1" w:styleId="contrib-degrees">
    <w:name w:val="contrib-degrees"/>
    <w:basedOn w:val="DefaultParagraphFont"/>
    <w:rsid w:val="004502D3"/>
  </w:style>
  <w:style w:type="character" w:customStyle="1" w:styleId="contrib-on-behalf-of">
    <w:name w:val="contrib-on-behalf-of"/>
    <w:basedOn w:val="DefaultParagraphFont"/>
    <w:rsid w:val="004502D3"/>
  </w:style>
  <w:style w:type="character" w:customStyle="1" w:styleId="pubtime">
    <w:name w:val="pubtime"/>
    <w:basedOn w:val="DefaultParagraphFont"/>
    <w:rsid w:val="004502D3"/>
  </w:style>
  <w:style w:type="character" w:customStyle="1" w:styleId="time">
    <w:name w:val="time"/>
    <w:basedOn w:val="DefaultParagraphFont"/>
    <w:rsid w:val="004502D3"/>
  </w:style>
  <w:style w:type="character" w:customStyle="1" w:styleId="fbcommentscount">
    <w:name w:val="fb_comments_count"/>
    <w:basedOn w:val="DefaultParagraphFont"/>
    <w:rsid w:val="004502D3"/>
  </w:style>
  <w:style w:type="character" w:customStyle="1" w:styleId="stsharethiscustom">
    <w:name w:val="st_sharethis_custom"/>
    <w:basedOn w:val="DefaultParagraphFont"/>
    <w:rsid w:val="004502D3"/>
  </w:style>
  <w:style w:type="paragraph" w:customStyle="1" w:styleId="permalinkable">
    <w:name w:val="permalinkable"/>
    <w:basedOn w:val="Normal"/>
    <w:rsid w:val="004502D3"/>
    <w:pPr>
      <w:spacing w:before="100" w:beforeAutospacing="1" w:after="100" w:afterAutospacing="1"/>
    </w:pPr>
    <w:rPr>
      <w:rFonts w:ascii="Tahoma" w:hAnsi="Tahoma"/>
      <w:szCs w:val="20"/>
    </w:rPr>
  </w:style>
  <w:style w:type="character" w:customStyle="1" w:styleId="post-date">
    <w:name w:val="post-date"/>
    <w:basedOn w:val="DefaultParagraphFont"/>
    <w:rsid w:val="004502D3"/>
  </w:style>
  <w:style w:type="character" w:customStyle="1" w:styleId="link-external">
    <w:name w:val="link-external"/>
    <w:basedOn w:val="DefaultParagraphFont"/>
    <w:rsid w:val="004502D3"/>
  </w:style>
  <w:style w:type="character" w:customStyle="1" w:styleId="articleauthor">
    <w:name w:val="article_author"/>
    <w:basedOn w:val="DefaultParagraphFont"/>
    <w:rsid w:val="004502D3"/>
  </w:style>
  <w:style w:type="character" w:customStyle="1" w:styleId="articleissue">
    <w:name w:val="article_issue"/>
    <w:basedOn w:val="DefaultParagraphFont"/>
    <w:rsid w:val="004502D3"/>
  </w:style>
  <w:style w:type="character" w:customStyle="1" w:styleId="a-size-large">
    <w:name w:val="a-size-large"/>
    <w:basedOn w:val="DefaultParagraphFont"/>
    <w:rsid w:val="004502D3"/>
  </w:style>
  <w:style w:type="character" w:customStyle="1" w:styleId="a-size-medium">
    <w:name w:val="a-size-medium"/>
    <w:basedOn w:val="DefaultParagraphFont"/>
    <w:rsid w:val="004502D3"/>
  </w:style>
  <w:style w:type="character" w:customStyle="1" w:styleId="contribution">
    <w:name w:val="contribution"/>
    <w:basedOn w:val="DefaultParagraphFont"/>
    <w:rsid w:val="004502D3"/>
  </w:style>
  <w:style w:type="character" w:customStyle="1" w:styleId="a-color-secondary">
    <w:name w:val="a-color-secondary"/>
    <w:basedOn w:val="DefaultParagraphFont"/>
    <w:rsid w:val="004502D3"/>
  </w:style>
  <w:style w:type="paragraph" w:customStyle="1" w:styleId="sbyline">
    <w:name w:val="sbyline"/>
    <w:basedOn w:val="Normal"/>
    <w:rsid w:val="004502D3"/>
    <w:pPr>
      <w:spacing w:before="100" w:beforeAutospacing="1" w:after="100" w:afterAutospacing="1"/>
    </w:pPr>
    <w:rPr>
      <w:rFonts w:ascii="Tahoma" w:hAnsi="Tahoma"/>
      <w:szCs w:val="20"/>
    </w:rPr>
  </w:style>
  <w:style w:type="character" w:customStyle="1" w:styleId="ui-author">
    <w:name w:val="ui-author"/>
    <w:basedOn w:val="DefaultParagraphFont"/>
    <w:rsid w:val="004502D3"/>
  </w:style>
  <w:style w:type="character" w:customStyle="1" w:styleId="ui-staffline">
    <w:name w:val="ui-staffline"/>
    <w:basedOn w:val="DefaultParagraphFont"/>
    <w:rsid w:val="004502D3"/>
  </w:style>
  <w:style w:type="paragraph" w:customStyle="1" w:styleId="promotion-tag-p">
    <w:name w:val="promotion-tag-p"/>
    <w:basedOn w:val="Normal"/>
    <w:rsid w:val="004502D3"/>
    <w:pPr>
      <w:spacing w:before="100" w:beforeAutospacing="1" w:after="100" w:afterAutospacing="1"/>
    </w:pPr>
    <w:rPr>
      <w:rFonts w:ascii="Tahoma" w:hAnsi="Tahoma"/>
      <w:szCs w:val="20"/>
    </w:rPr>
  </w:style>
  <w:style w:type="paragraph" w:customStyle="1" w:styleId="heading">
    <w:name w:val="heading"/>
    <w:basedOn w:val="Normal"/>
    <w:rsid w:val="004502D3"/>
    <w:pPr>
      <w:spacing w:before="100" w:beforeAutospacing="1" w:after="100" w:afterAutospacing="1"/>
    </w:pPr>
    <w:rPr>
      <w:rFonts w:ascii="Tahoma" w:hAnsi="Tahoma"/>
      <w:szCs w:val="20"/>
    </w:rPr>
  </w:style>
  <w:style w:type="character" w:customStyle="1" w:styleId="value">
    <w:name w:val="value"/>
    <w:basedOn w:val="DefaultParagraphFont"/>
    <w:rsid w:val="004502D3"/>
  </w:style>
  <w:style w:type="character" w:customStyle="1" w:styleId="specialissuelabel">
    <w:name w:val="specialissuelabel"/>
    <w:basedOn w:val="DefaultParagraphFont"/>
    <w:rsid w:val="004502D3"/>
  </w:style>
  <w:style w:type="character" w:customStyle="1" w:styleId="referencediv">
    <w:name w:val="referencediv"/>
    <w:basedOn w:val="DefaultParagraphFont"/>
    <w:rsid w:val="004502D3"/>
  </w:style>
  <w:style w:type="character" w:customStyle="1" w:styleId="wp-smiley">
    <w:name w:val="wp-smiley"/>
    <w:basedOn w:val="DefaultParagraphFont"/>
    <w:rsid w:val="004502D3"/>
  </w:style>
  <w:style w:type="character" w:customStyle="1" w:styleId="meta-prep">
    <w:name w:val="meta-prep"/>
    <w:basedOn w:val="DefaultParagraphFont"/>
    <w:rsid w:val="004502D3"/>
  </w:style>
  <w:style w:type="character" w:customStyle="1" w:styleId="artjournal">
    <w:name w:val="art_journal"/>
    <w:basedOn w:val="DefaultParagraphFont"/>
    <w:rsid w:val="004502D3"/>
  </w:style>
  <w:style w:type="character" w:customStyle="1" w:styleId="artdatevolumeissuepart">
    <w:name w:val="art_datevolumeissuepart"/>
    <w:basedOn w:val="DefaultParagraphFont"/>
    <w:rsid w:val="004502D3"/>
  </w:style>
  <w:style w:type="character" w:customStyle="1" w:styleId="artpages">
    <w:name w:val="art_pages"/>
    <w:basedOn w:val="DefaultParagraphFont"/>
    <w:rsid w:val="004502D3"/>
  </w:style>
  <w:style w:type="character" w:customStyle="1" w:styleId="singlehighlightclass">
    <w:name w:val="single_highlight_class"/>
    <w:basedOn w:val="DefaultParagraphFont"/>
    <w:rsid w:val="004502D3"/>
  </w:style>
  <w:style w:type="character" w:customStyle="1" w:styleId="degree">
    <w:name w:val="degree"/>
    <w:basedOn w:val="DefaultParagraphFont"/>
    <w:rsid w:val="004502D3"/>
  </w:style>
  <w:style w:type="character" w:customStyle="1" w:styleId="major">
    <w:name w:val="major"/>
    <w:basedOn w:val="DefaultParagraphFont"/>
    <w:rsid w:val="004502D3"/>
  </w:style>
  <w:style w:type="character" w:customStyle="1" w:styleId="authors">
    <w:name w:val="authors"/>
    <w:basedOn w:val="DefaultParagraphFont"/>
    <w:rsid w:val="004502D3"/>
  </w:style>
  <w:style w:type="character" w:customStyle="1" w:styleId="views">
    <w:name w:val="views"/>
    <w:basedOn w:val="DefaultParagraphFont"/>
    <w:rsid w:val="004502D3"/>
  </w:style>
  <w:style w:type="character" w:customStyle="1" w:styleId="stmainservices">
    <w:name w:val="stmainservices"/>
    <w:basedOn w:val="DefaultParagraphFont"/>
    <w:rsid w:val="004502D3"/>
  </w:style>
  <w:style w:type="character" w:customStyle="1" w:styleId="stbubblehcount">
    <w:name w:val="stbubble_hcount"/>
    <w:basedOn w:val="DefaultParagraphFont"/>
    <w:rsid w:val="004502D3"/>
  </w:style>
  <w:style w:type="paragraph" w:customStyle="1" w:styleId="Document">
    <w:name w:val="_Document"/>
    <w:basedOn w:val="Default"/>
    <w:next w:val="Default"/>
    <w:uiPriority w:val="99"/>
    <w:rsid w:val="004502D3"/>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502D3"/>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502D3"/>
    <w:pPr>
      <w:widowControl w:val="0"/>
    </w:pPr>
    <w:rPr>
      <w:rFonts w:ascii="AKDPE C+ Utopia" w:eastAsiaTheme="minorEastAsia" w:hAnsi="AKDPE C+ Utopia" w:cs="Cambria"/>
      <w:color w:val="auto"/>
    </w:rPr>
  </w:style>
  <w:style w:type="paragraph" w:customStyle="1" w:styleId="collapsed-hide">
    <w:name w:val="collapsed-hide"/>
    <w:basedOn w:val="Normal"/>
    <w:rsid w:val="004502D3"/>
    <w:pPr>
      <w:spacing w:before="100" w:beforeAutospacing="1" w:after="100" w:afterAutospacing="1"/>
    </w:pPr>
    <w:rPr>
      <w:rFonts w:ascii="Tahoma" w:hAnsi="Tahoma"/>
      <w:szCs w:val="20"/>
    </w:rPr>
  </w:style>
  <w:style w:type="paragraph" w:customStyle="1" w:styleId="Pa7">
    <w:name w:val="Pa7"/>
    <w:basedOn w:val="Default"/>
    <w:next w:val="Default"/>
    <w:uiPriority w:val="99"/>
    <w:rsid w:val="004502D3"/>
    <w:pPr>
      <w:widowControl w:val="0"/>
      <w:spacing w:line="211" w:lineRule="atLeast"/>
    </w:pPr>
    <w:rPr>
      <w:rFonts w:ascii="Courier New" w:eastAsiaTheme="minorEastAsia" w:hAnsi="Courier New" w:cs="Cambria"/>
      <w:color w:val="auto"/>
    </w:rPr>
  </w:style>
  <w:style w:type="paragraph" w:customStyle="1" w:styleId="odd">
    <w:name w:val="odd"/>
    <w:basedOn w:val="Normal"/>
    <w:rsid w:val="004502D3"/>
    <w:pPr>
      <w:spacing w:before="100" w:beforeAutospacing="1" w:after="100" w:afterAutospacing="1"/>
    </w:pPr>
    <w:rPr>
      <w:rFonts w:ascii="Tahoma" w:hAnsi="Tahoma"/>
      <w:szCs w:val="20"/>
    </w:rPr>
  </w:style>
  <w:style w:type="character" w:customStyle="1" w:styleId="article-date">
    <w:name w:val="article-date"/>
    <w:basedOn w:val="DefaultParagraphFont"/>
    <w:rsid w:val="004502D3"/>
  </w:style>
  <w:style w:type="character" w:customStyle="1" w:styleId="article-author">
    <w:name w:val="article-author"/>
    <w:basedOn w:val="DefaultParagraphFont"/>
    <w:rsid w:val="004502D3"/>
  </w:style>
  <w:style w:type="character" w:customStyle="1" w:styleId="tolocaltime">
    <w:name w:val="tolocaltime"/>
    <w:basedOn w:val="DefaultParagraphFont"/>
    <w:rsid w:val="004502D3"/>
  </w:style>
  <w:style w:type="character" w:customStyle="1" w:styleId="pb-byline">
    <w:name w:val="pb-byline"/>
    <w:basedOn w:val="DefaultParagraphFont"/>
    <w:rsid w:val="004502D3"/>
  </w:style>
  <w:style w:type="character" w:customStyle="1" w:styleId="pb-timestamp">
    <w:name w:val="pb-timestamp"/>
    <w:basedOn w:val="DefaultParagraphFont"/>
    <w:rsid w:val="004502D3"/>
  </w:style>
  <w:style w:type="paragraph" w:customStyle="1" w:styleId="Pa8">
    <w:name w:val="Pa8"/>
    <w:basedOn w:val="Default"/>
    <w:next w:val="Default"/>
    <w:uiPriority w:val="99"/>
    <w:rsid w:val="004502D3"/>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502D3"/>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502D3"/>
  </w:style>
  <w:style w:type="character" w:customStyle="1" w:styleId="even">
    <w:name w:val="even"/>
    <w:basedOn w:val="DefaultParagraphFont"/>
    <w:rsid w:val="004502D3"/>
  </w:style>
  <w:style w:type="paragraph" w:customStyle="1" w:styleId="volissue">
    <w:name w:val="volissue"/>
    <w:basedOn w:val="Normal"/>
    <w:rsid w:val="004502D3"/>
    <w:pPr>
      <w:spacing w:before="100" w:beforeAutospacing="1" w:after="100" w:afterAutospacing="1"/>
    </w:pPr>
    <w:rPr>
      <w:rFonts w:ascii="Tahoma" w:hAnsi="Tahoma"/>
      <w:szCs w:val="20"/>
    </w:rPr>
  </w:style>
  <w:style w:type="character" w:customStyle="1" w:styleId="view-count">
    <w:name w:val="view-count"/>
    <w:basedOn w:val="DefaultParagraphFont"/>
    <w:rsid w:val="004502D3"/>
  </w:style>
  <w:style w:type="character" w:customStyle="1" w:styleId="tChar">
    <w:name w:val="t Char"/>
    <w:rsid w:val="004502D3"/>
    <w:rPr>
      <w:rFonts w:ascii="Georgia" w:eastAsia="Times New Roman" w:hAnsi="Georgia" w:cs="Calibri"/>
      <w:b/>
      <w:lang w:val="x-none" w:eastAsia="x-none"/>
    </w:rPr>
  </w:style>
  <w:style w:type="paragraph" w:customStyle="1" w:styleId="BoldUnderlineChar20">
    <w:name w:val="BoldUnderline Char2"/>
    <w:link w:val="BoldUnderlineChar2Char"/>
    <w:rsid w:val="004502D3"/>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502D3"/>
    <w:rPr>
      <w:rFonts w:ascii="Times New Roman" w:eastAsia="Times New Roman" w:hAnsi="Times New Roman" w:cs="Times New Roman"/>
      <w:b/>
      <w:sz w:val="20"/>
      <w:szCs w:val="24"/>
      <w:u w:val="single"/>
    </w:rPr>
  </w:style>
  <w:style w:type="character" w:customStyle="1" w:styleId="UnderlineCharChar4">
    <w:name w:val="Underline Char Char4"/>
    <w:rsid w:val="004502D3"/>
    <w:rPr>
      <w:szCs w:val="24"/>
      <w:u w:val="single"/>
      <w:lang w:val="en-US" w:eastAsia="en-US" w:bidi="ar-SA"/>
    </w:rPr>
  </w:style>
  <w:style w:type="character" w:customStyle="1" w:styleId="BoldUnderlineCharChar3">
    <w:name w:val="BoldUnderline Char Char3"/>
    <w:rsid w:val="004502D3"/>
    <w:rPr>
      <w:b/>
      <w:szCs w:val="24"/>
      <w:u w:val="single"/>
      <w:lang w:val="en-US" w:eastAsia="en-US" w:bidi="ar-SA"/>
    </w:rPr>
  </w:style>
  <w:style w:type="character" w:customStyle="1" w:styleId="BoldUnderlineCharChar2">
    <w:name w:val="BoldUnderline Char Char2"/>
    <w:rsid w:val="004502D3"/>
    <w:rPr>
      <w:b/>
      <w:szCs w:val="24"/>
      <w:u w:val="single"/>
      <w:lang w:val="en-US" w:eastAsia="en-US" w:bidi="ar-SA"/>
    </w:rPr>
  </w:style>
  <w:style w:type="paragraph" w:customStyle="1" w:styleId="UnderlineCard0">
    <w:name w:val="UnderlineCard"/>
    <w:basedOn w:val="Heading3"/>
    <w:link w:val="UnderlineCardChar"/>
    <w:qFormat/>
    <w:rsid w:val="004502D3"/>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4502D3"/>
    <w:rPr>
      <w:rFonts w:ascii="Calibri" w:eastAsia="Calibri" w:hAnsi="Calibri" w:cs="Times New Roman"/>
      <w:bCs/>
      <w:sz w:val="20"/>
      <w:szCs w:val="20"/>
      <w:u w:val="single"/>
      <w:lang w:val="x-none" w:eastAsia="x-none"/>
    </w:rPr>
  </w:style>
  <w:style w:type="character" w:customStyle="1" w:styleId="5Notunderlined">
    <w:name w:val="5 Not underlined"/>
    <w:rsid w:val="004502D3"/>
    <w:rPr>
      <w:rFonts w:ascii="Times New Roman" w:hAnsi="Times New Roman"/>
      <w:sz w:val="16"/>
    </w:rPr>
  </w:style>
  <w:style w:type="character" w:customStyle="1" w:styleId="volume-issue">
    <w:name w:val="volume-issue"/>
    <w:rsid w:val="004502D3"/>
    <w:rPr>
      <w:rFonts w:cs="Times New Roman"/>
    </w:rPr>
  </w:style>
  <w:style w:type="character" w:customStyle="1" w:styleId="i">
    <w:name w:val="i"/>
    <w:basedOn w:val="DefaultParagraphFont"/>
    <w:uiPriority w:val="99"/>
    <w:rsid w:val="004502D3"/>
  </w:style>
  <w:style w:type="character" w:customStyle="1" w:styleId="storytext">
    <w:name w:val="storytext"/>
    <w:basedOn w:val="DefaultParagraphFont"/>
    <w:rsid w:val="004502D3"/>
  </w:style>
  <w:style w:type="character" w:customStyle="1" w:styleId="heading3char0">
    <w:name w:val="heading3char"/>
    <w:rsid w:val="004502D3"/>
  </w:style>
  <w:style w:type="character" w:customStyle="1" w:styleId="boldness1">
    <w:name w:val="boldness1"/>
    <w:rsid w:val="004502D3"/>
  </w:style>
  <w:style w:type="paragraph" w:customStyle="1" w:styleId="Cardd">
    <w:name w:val="Cardd"/>
    <w:basedOn w:val="Normal"/>
    <w:uiPriority w:val="4"/>
    <w:qFormat/>
    <w:rsid w:val="004502D3"/>
    <w:pPr>
      <w:ind w:left="288" w:right="288"/>
    </w:pPr>
  </w:style>
  <w:style w:type="paragraph" w:customStyle="1" w:styleId="document0">
    <w:name w:val="document"/>
    <w:basedOn w:val="Normal"/>
    <w:rsid w:val="004502D3"/>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4502D3"/>
    <w:rPr>
      <w:rFonts w:cs="Arial"/>
      <w:bCs/>
      <w:szCs w:val="26"/>
      <w:u w:val="single"/>
      <w:lang w:val="en-US" w:eastAsia="en-US" w:bidi="ar-SA"/>
    </w:rPr>
  </w:style>
  <w:style w:type="character" w:customStyle="1" w:styleId="current-selection">
    <w:name w:val="current-selection"/>
    <w:basedOn w:val="DefaultParagraphFont"/>
    <w:rsid w:val="004502D3"/>
  </w:style>
  <w:style w:type="character" w:customStyle="1" w:styleId="a2">
    <w:name w:val="_"/>
    <w:basedOn w:val="DefaultParagraphFont"/>
    <w:rsid w:val="004502D3"/>
  </w:style>
  <w:style w:type="paragraph" w:customStyle="1" w:styleId="Shrink6">
    <w:name w:val="Shrink 6"/>
    <w:basedOn w:val="Normal"/>
    <w:qFormat/>
    <w:rsid w:val="004502D3"/>
    <w:rPr>
      <w:rFonts w:eastAsia="Calibri"/>
      <w:sz w:val="12"/>
    </w:rPr>
  </w:style>
  <w:style w:type="character" w:customStyle="1" w:styleId="messagecontent">
    <w:name w:val="message_content"/>
    <w:rsid w:val="004502D3"/>
  </w:style>
  <w:style w:type="character" w:customStyle="1" w:styleId="StyleUnderlineChar">
    <w:name w:val="Style Underline Char"/>
    <w:basedOn w:val="DefaultParagraphFont"/>
    <w:rsid w:val="004502D3"/>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502D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502D3"/>
    <w:rPr>
      <w:rFonts w:ascii="Calibri" w:eastAsia="Times New Roman" w:hAnsi="Calibri" w:cs="Arial"/>
      <w:b/>
      <w:kern w:val="32"/>
      <w:sz w:val="24"/>
      <w:szCs w:val="32"/>
      <w:u w:val="single"/>
    </w:rPr>
  </w:style>
  <w:style w:type="character" w:customStyle="1" w:styleId="twelptblackblack1">
    <w:name w:val="twelptblackblack1"/>
    <w:basedOn w:val="DefaultParagraphFont"/>
    <w:rsid w:val="004502D3"/>
    <w:rPr>
      <w:rFonts w:ascii="Verdana" w:hAnsi="Verdana" w:hint="default"/>
      <w:color w:val="000000"/>
      <w:sz w:val="16"/>
      <w:szCs w:val="16"/>
    </w:rPr>
  </w:style>
  <w:style w:type="character" w:customStyle="1" w:styleId="Heading3CharCharCharChar1">
    <w:name w:val="Heading 3 Char Char Char Char1"/>
    <w:rsid w:val="004502D3"/>
    <w:rPr>
      <w:rFonts w:cs="Arial"/>
      <w:bCs/>
      <w:szCs w:val="26"/>
      <w:u w:val="single"/>
      <w:lang w:val="en-US" w:eastAsia="en-US" w:bidi="ar-SA"/>
    </w:rPr>
  </w:style>
  <w:style w:type="paragraph" w:customStyle="1" w:styleId="conintrotext">
    <w:name w:val="conintrotext"/>
    <w:basedOn w:val="Normal"/>
    <w:uiPriority w:val="99"/>
    <w:rsid w:val="004502D3"/>
    <w:pPr>
      <w:spacing w:before="100" w:beforeAutospacing="1" w:after="100" w:afterAutospacing="1"/>
    </w:pPr>
    <w:rPr>
      <w:rFonts w:eastAsia="Times New Roman"/>
      <w:sz w:val="24"/>
    </w:rPr>
  </w:style>
  <w:style w:type="character" w:customStyle="1" w:styleId="comment-body">
    <w:name w:val="comment-body"/>
    <w:rsid w:val="004502D3"/>
  </w:style>
  <w:style w:type="character" w:customStyle="1" w:styleId="UnderlineCharCharChar1">
    <w:name w:val="Underline Char Char Char1"/>
    <w:rsid w:val="004502D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502D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502D3"/>
    <w:rPr>
      <w:rFonts w:asciiTheme="minorHAnsi" w:eastAsia="MS Mincho" w:hAnsiTheme="minorHAnsi"/>
      <w:b/>
      <w:u w:val="single"/>
    </w:rPr>
  </w:style>
  <w:style w:type="character" w:customStyle="1" w:styleId="mw-headline">
    <w:name w:val="mw-headline"/>
    <w:rsid w:val="004502D3"/>
  </w:style>
  <w:style w:type="character" w:customStyle="1" w:styleId="flagicon">
    <w:name w:val="flagicon"/>
    <w:rsid w:val="004502D3"/>
  </w:style>
  <w:style w:type="paragraph" w:customStyle="1" w:styleId="assert">
    <w:name w:val="assert"/>
    <w:basedOn w:val="Normal"/>
    <w:uiPriority w:val="99"/>
    <w:rsid w:val="004502D3"/>
    <w:pPr>
      <w:spacing w:before="100" w:beforeAutospacing="1" w:after="100" w:afterAutospacing="1"/>
    </w:pPr>
    <w:rPr>
      <w:rFonts w:eastAsia="Times New Roman"/>
      <w:sz w:val="24"/>
    </w:rPr>
  </w:style>
  <w:style w:type="character" w:customStyle="1" w:styleId="apturelink">
    <w:name w:val="apturelink"/>
    <w:rsid w:val="004502D3"/>
  </w:style>
  <w:style w:type="character" w:customStyle="1" w:styleId="apturelinkicon">
    <w:name w:val="apturelinkicon"/>
    <w:rsid w:val="004502D3"/>
  </w:style>
  <w:style w:type="paragraph" w:customStyle="1" w:styleId="Default1">
    <w:name w:val="Default1"/>
    <w:basedOn w:val="Default"/>
    <w:next w:val="Default"/>
    <w:uiPriority w:val="99"/>
    <w:rsid w:val="004502D3"/>
    <w:rPr>
      <w:color w:val="auto"/>
    </w:rPr>
  </w:style>
  <w:style w:type="character" w:customStyle="1" w:styleId="LittleChar">
    <w:name w:val="Little Char"/>
    <w:link w:val="Little"/>
    <w:rsid w:val="004502D3"/>
    <w:rPr>
      <w:rFonts w:ascii="Garamond" w:eastAsia="Times New Roman" w:hAnsi="Garamond"/>
    </w:rPr>
  </w:style>
  <w:style w:type="character" w:customStyle="1" w:styleId="UnderlineChar1Char">
    <w:name w:val="Underline Char1 Char"/>
    <w:rsid w:val="004502D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502D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502D3"/>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502D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502D3"/>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502D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502D3"/>
    <w:rPr>
      <w:rFonts w:asciiTheme="minorHAnsi" w:eastAsia="MS Mincho" w:hAnsiTheme="minorHAnsi"/>
      <w:b/>
      <w:u w:val="single"/>
    </w:rPr>
  </w:style>
  <w:style w:type="paragraph" w:customStyle="1" w:styleId="CardBody">
    <w:name w:val="Card Body"/>
    <w:basedOn w:val="Normal"/>
    <w:link w:val="CardBodyChar"/>
    <w:rsid w:val="004502D3"/>
    <w:rPr>
      <w:rFonts w:eastAsia="Times New Roman"/>
    </w:rPr>
  </w:style>
  <w:style w:type="character" w:customStyle="1" w:styleId="CardBodyChar">
    <w:name w:val="Card Body Char"/>
    <w:link w:val="CardBody"/>
    <w:rsid w:val="004502D3"/>
    <w:rPr>
      <w:rFonts w:ascii="Calibri" w:eastAsia="Times New Roman" w:hAnsi="Calibri"/>
    </w:rPr>
  </w:style>
  <w:style w:type="character" w:customStyle="1" w:styleId="ptitleinside">
    <w:name w:val="p_title_inside"/>
    <w:rsid w:val="004502D3"/>
  </w:style>
  <w:style w:type="paragraph" w:customStyle="1" w:styleId="StyleBoldandUnderlineChar11ptBorderSinglesolidline">
    <w:name w:val="Style Bold and Underline Char + 11 pt Border: : (Single solid line..."/>
    <w:link w:val="StyleBoldandUnderlineChar11ptBorderSinglesolidlineChar"/>
    <w:rsid w:val="004502D3"/>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502D3"/>
    <w:rPr>
      <w:rFonts w:eastAsia="Times New Roman"/>
      <w:b/>
      <w:bCs/>
      <w:szCs w:val="20"/>
      <w:u w:val="single"/>
      <w:bdr w:val="single" w:sz="4" w:space="0" w:color="auto"/>
    </w:rPr>
  </w:style>
  <w:style w:type="character" w:customStyle="1" w:styleId="Heading1CharChar1">
    <w:name w:val="Heading 1 Char Char1"/>
    <w:rsid w:val="004502D3"/>
    <w:rPr>
      <w:rFonts w:cs="Arial"/>
      <w:b/>
      <w:bCs/>
      <w:szCs w:val="32"/>
      <w:lang w:val="en-US" w:eastAsia="en-US" w:bidi="ar-SA"/>
    </w:rPr>
  </w:style>
  <w:style w:type="paragraph" w:customStyle="1" w:styleId="Indentation">
    <w:name w:val="Indentation"/>
    <w:basedOn w:val="Normal"/>
    <w:uiPriority w:val="99"/>
    <w:rsid w:val="004502D3"/>
    <w:pPr>
      <w:ind w:left="288" w:right="288"/>
    </w:pPr>
  </w:style>
  <w:style w:type="character" w:customStyle="1" w:styleId="StyleUnderlineCharChar9ptBold">
    <w:name w:val="Style Underline Char Char + 9 pt Bold"/>
    <w:rsid w:val="004502D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502D3"/>
    <w:rPr>
      <w:rFonts w:eastAsia="Times New Roman"/>
      <w:u w:val="single"/>
    </w:rPr>
  </w:style>
  <w:style w:type="character" w:customStyle="1" w:styleId="StyleStyle4ArialNarrow9ptChar">
    <w:name w:val="Style Style4 + Arial Narrow 9 pt Char"/>
    <w:link w:val="StyleStyle4ArialNarrow9pt"/>
    <w:rsid w:val="004502D3"/>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4502D3"/>
    <w:rPr>
      <w:rFonts w:eastAsia="Times New Roman"/>
      <w:b/>
      <w:bCs/>
      <w:u w:val="single"/>
    </w:rPr>
  </w:style>
  <w:style w:type="character" w:customStyle="1" w:styleId="StyleStyle4ArialNarrow9ptBoldChar">
    <w:name w:val="Style Style4 + Arial Narrow 9 pt Bold Char"/>
    <w:link w:val="StyleStyle4ArialNarrow9ptBold"/>
    <w:rsid w:val="004502D3"/>
    <w:rPr>
      <w:rFonts w:ascii="Calibri" w:eastAsia="Times New Roman" w:hAnsi="Calibri"/>
      <w:b/>
      <w:bCs/>
      <w:u w:val="single"/>
    </w:rPr>
  </w:style>
  <w:style w:type="character" w:customStyle="1" w:styleId="StyleBoldandUnderlineCharChar29pt">
    <w:name w:val="Style Bold and Underline Char Char2 + 9 pt"/>
    <w:rsid w:val="004502D3"/>
    <w:rPr>
      <w:rFonts w:ascii="Times New Roman" w:hAnsi="Times New Roman"/>
      <w:b/>
      <w:bCs/>
      <w:noProof w:val="0"/>
      <w:sz w:val="20"/>
      <w:u w:val="single"/>
    </w:rPr>
  </w:style>
  <w:style w:type="character" w:customStyle="1" w:styleId="StyleUnderlineCharChar19pt">
    <w:name w:val="Style Underline Char Char1 + 9 pt"/>
    <w:rsid w:val="004502D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502D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502D3"/>
    <w:rPr>
      <w:rFonts w:ascii="Georgia" w:eastAsia="Times New Roman" w:hAnsi="Georgia"/>
      <w:b/>
      <w:smallCaps/>
      <w:sz w:val="24"/>
      <w:szCs w:val="24"/>
      <w:u w:val="single"/>
    </w:rPr>
  </w:style>
  <w:style w:type="character" w:customStyle="1" w:styleId="CardTextCharChar">
    <w:name w:val="Card Text Char Char"/>
    <w:rsid w:val="004502D3"/>
    <w:rPr>
      <w:rFonts w:ascii="Times New Roman" w:eastAsia="Times New Roman" w:hAnsi="Times New Roman" w:cs="Times New Roman"/>
      <w:sz w:val="20"/>
      <w:szCs w:val="20"/>
    </w:rPr>
  </w:style>
  <w:style w:type="character" w:customStyle="1" w:styleId="citeChar1">
    <w:name w:val="cite Char"/>
    <w:locked/>
    <w:rsid w:val="004502D3"/>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502D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502D3"/>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502D3"/>
    <w:rPr>
      <w:i/>
      <w:iCs/>
      <w:sz w:val="20"/>
      <w:u w:val="single"/>
    </w:rPr>
  </w:style>
  <w:style w:type="character" w:customStyle="1" w:styleId="HIGHLIGHT0">
    <w:name w:val="HIGHLIGHT"/>
    <w:uiPriority w:val="1"/>
    <w:rsid w:val="004502D3"/>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502D3"/>
    <w:pPr>
      <w:widowControl w:val="0"/>
      <w:autoSpaceDE/>
      <w:autoSpaceDN/>
      <w:adjustRightInd/>
      <w:outlineLvl w:val="9"/>
    </w:pPr>
    <w:rPr>
      <w:sz w:val="28"/>
      <w:szCs w:val="24"/>
    </w:rPr>
  </w:style>
  <w:style w:type="character" w:customStyle="1" w:styleId="HiddenBlockHeaderChar">
    <w:name w:val="Hidden Block Header Char"/>
    <w:link w:val="HiddenBlockHeader"/>
    <w:rsid w:val="004502D3"/>
    <w:rPr>
      <w:rFonts w:ascii="Calibri" w:eastAsia="Times New Roman" w:hAnsi="Calibri"/>
      <w:b/>
      <w:sz w:val="28"/>
      <w:szCs w:val="24"/>
    </w:rPr>
  </w:style>
  <w:style w:type="character" w:customStyle="1" w:styleId="FifthChar">
    <w:name w:val="Fifth Char"/>
    <w:link w:val="Fifth"/>
    <w:rsid w:val="004502D3"/>
    <w:rPr>
      <w:rFonts w:ascii="Calibri" w:eastAsia="Calibri" w:hAnsi="Calibri"/>
    </w:rPr>
  </w:style>
  <w:style w:type="paragraph" w:customStyle="1" w:styleId="Third">
    <w:name w:val="Third"/>
    <w:basedOn w:val="Normal"/>
    <w:link w:val="ThirdChar"/>
    <w:rsid w:val="004502D3"/>
    <w:rPr>
      <w:rFonts w:eastAsia="Times New Roman"/>
      <w:b/>
      <w:u w:val="single"/>
      <w:lang w:val="x-none" w:eastAsia="x-none"/>
    </w:rPr>
  </w:style>
  <w:style w:type="character" w:customStyle="1" w:styleId="ThirdChar">
    <w:name w:val="Third Char"/>
    <w:link w:val="Third"/>
    <w:rsid w:val="004502D3"/>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4502D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4502D3"/>
    <w:rPr>
      <w:rFonts w:ascii="Times New Roman" w:eastAsia="Times New Roman" w:hAnsi="Times New Roman"/>
      <w:szCs w:val="24"/>
    </w:rPr>
  </w:style>
  <w:style w:type="character" w:customStyle="1" w:styleId="article-record-publication-volume-issue">
    <w:name w:val="article-record-publication-volume-issue"/>
    <w:rsid w:val="004502D3"/>
  </w:style>
  <w:style w:type="character" w:customStyle="1" w:styleId="NothingCharChar">
    <w:name w:val="Nothing Char Char"/>
    <w:link w:val="NothingCharCharChar"/>
    <w:rsid w:val="004502D3"/>
  </w:style>
  <w:style w:type="paragraph" w:customStyle="1" w:styleId="DebateUnderlineBoldChar">
    <w:name w:val="Debate Underline Bold Char"/>
    <w:basedOn w:val="Normal"/>
    <w:link w:val="DebateUnderlineBoldCharChar"/>
    <w:rsid w:val="004502D3"/>
    <w:pPr>
      <w:jc w:val="both"/>
    </w:pPr>
    <w:rPr>
      <w:rFonts w:eastAsia="Times New Roman"/>
      <w:b/>
      <w:u w:val="thick"/>
    </w:rPr>
  </w:style>
  <w:style w:type="character" w:customStyle="1" w:styleId="DebateUnderlineBoldCharChar">
    <w:name w:val="Debate Underline Bold Char Char"/>
    <w:link w:val="DebateUnderlineBoldChar"/>
    <w:rsid w:val="004502D3"/>
    <w:rPr>
      <w:rFonts w:ascii="Calibri" w:eastAsia="Times New Roman" w:hAnsi="Calibri"/>
      <w:b/>
      <w:u w:val="thick"/>
    </w:rPr>
  </w:style>
  <w:style w:type="character" w:customStyle="1" w:styleId="resultbodyblack">
    <w:name w:val="resultbodyblack"/>
    <w:rsid w:val="004502D3"/>
    <w:rPr>
      <w:rFonts w:cs="Times New Roman"/>
    </w:rPr>
  </w:style>
  <w:style w:type="paragraph" w:customStyle="1" w:styleId="bloctitles">
    <w:name w:val="bloc titles"/>
    <w:basedOn w:val="Heading1"/>
    <w:next w:val="Normal"/>
    <w:link w:val="bloctitlesChar"/>
    <w:autoRedefine/>
    <w:rsid w:val="004502D3"/>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4502D3"/>
    <w:rPr>
      <w:rFonts w:ascii="Calibri" w:eastAsia="Malgun Gothic" w:hAnsi="Calibri" w:cs="Arial"/>
      <w:b/>
      <w:sz w:val="28"/>
      <w:szCs w:val="32"/>
      <w:u w:val="single"/>
    </w:rPr>
  </w:style>
  <w:style w:type="paragraph" w:customStyle="1" w:styleId="CiteSmallText">
    <w:name w:val="Cite Small Text"/>
    <w:basedOn w:val="Normal"/>
    <w:uiPriority w:val="99"/>
    <w:rsid w:val="004502D3"/>
    <w:pPr>
      <w:widowControl w:val="0"/>
      <w:spacing w:after="200"/>
    </w:pPr>
    <w:rPr>
      <w:rFonts w:ascii="Helvetica Neue" w:hAnsi="Helvetica Neue"/>
      <w:b/>
      <w:sz w:val="18"/>
    </w:rPr>
  </w:style>
  <w:style w:type="character" w:customStyle="1" w:styleId="3TagCite">
    <w:name w:val="3 Tag/Cite"/>
    <w:rsid w:val="004502D3"/>
    <w:rPr>
      <w:rFonts w:ascii="Times New Roman" w:hAnsi="Times New Roman"/>
      <w:b/>
    </w:rPr>
  </w:style>
  <w:style w:type="character" w:customStyle="1" w:styleId="4Qualifications">
    <w:name w:val="4 Qualifications"/>
    <w:rsid w:val="004502D3"/>
    <w:rPr>
      <w:rFonts w:ascii="Times New Roman" w:hAnsi="Times New Roman"/>
      <w:sz w:val="19"/>
    </w:rPr>
  </w:style>
  <w:style w:type="character" w:customStyle="1" w:styleId="6Underlined">
    <w:name w:val="6 Underlined"/>
    <w:rsid w:val="004502D3"/>
    <w:rPr>
      <w:rFonts w:ascii="Times New Roman" w:hAnsi="Times New Roman"/>
      <w:b/>
      <w:sz w:val="21"/>
      <w:u w:val="single"/>
    </w:rPr>
  </w:style>
  <w:style w:type="paragraph" w:customStyle="1" w:styleId="Cards1CharChar">
    <w:name w:val="Cards1 Char Char"/>
    <w:basedOn w:val="Normal"/>
    <w:link w:val="Cards1CharCharChar"/>
    <w:rsid w:val="004502D3"/>
    <w:pPr>
      <w:autoSpaceDE w:val="0"/>
      <w:autoSpaceDN w:val="0"/>
      <w:adjustRightInd w:val="0"/>
      <w:ind w:left="432" w:right="432"/>
      <w:jc w:val="both"/>
    </w:pPr>
    <w:rPr>
      <w:lang w:val="x-none"/>
    </w:rPr>
  </w:style>
  <w:style w:type="character" w:customStyle="1" w:styleId="Cards1CharCharChar">
    <w:name w:val="Cards1 Char Char Char"/>
    <w:link w:val="Cards1CharChar"/>
    <w:rsid w:val="004502D3"/>
    <w:rPr>
      <w:rFonts w:ascii="Calibri" w:hAnsi="Calibri"/>
      <w:lang w:val="x-none"/>
    </w:rPr>
  </w:style>
  <w:style w:type="character" w:customStyle="1" w:styleId="UnderlineCharCharCharCharCharCharCharChar">
    <w:name w:val="Underline Char Char Char Char Char Char Char Char"/>
    <w:link w:val="UnderlineCharCharCharCharCharCharChar"/>
    <w:rsid w:val="004502D3"/>
    <w:rPr>
      <w:u w:val="single"/>
    </w:rPr>
  </w:style>
  <w:style w:type="paragraph" w:customStyle="1" w:styleId="UnderlineCharCharCharCharCharCharChar">
    <w:name w:val="Underline Char Char Char Char Char Char Char"/>
    <w:basedOn w:val="Normal"/>
    <w:link w:val="UnderlineCharCharCharCharCharCharCharChar"/>
    <w:rsid w:val="004502D3"/>
    <w:rPr>
      <w:rFonts w:asciiTheme="minorHAnsi" w:hAnsiTheme="minorHAnsi"/>
      <w:u w:val="single"/>
    </w:rPr>
  </w:style>
  <w:style w:type="paragraph" w:customStyle="1" w:styleId="CitesCharChar">
    <w:name w:val="Cites Char Char"/>
    <w:next w:val="Normal"/>
    <w:link w:val="CitesCharCharChar"/>
    <w:rsid w:val="004502D3"/>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502D3"/>
    <w:rPr>
      <w:rFonts w:ascii="Times New Roman" w:eastAsia="Times New Roman" w:hAnsi="Times New Roman" w:cs="Times New Roman"/>
      <w:sz w:val="20"/>
      <w:szCs w:val="24"/>
    </w:rPr>
  </w:style>
  <w:style w:type="character" w:customStyle="1" w:styleId="nohighlighting">
    <w:name w:val="no highlighting"/>
    <w:rsid w:val="004502D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502D3"/>
    <w:rPr>
      <w:rFonts w:ascii="Cambria" w:hAnsi="Cambria" w:hint="default"/>
      <w:sz w:val="21"/>
      <w:u w:val="single"/>
    </w:rPr>
  </w:style>
  <w:style w:type="paragraph" w:customStyle="1" w:styleId="Swag">
    <w:name w:val="Swag"/>
    <w:basedOn w:val="Normal"/>
    <w:link w:val="SwagChar"/>
    <w:qFormat/>
    <w:rsid w:val="004502D3"/>
    <w:rPr>
      <w:color w:val="0000FF"/>
      <w:sz w:val="12"/>
      <w:u w:val="single"/>
    </w:rPr>
  </w:style>
  <w:style w:type="character" w:customStyle="1" w:styleId="SwagChar">
    <w:name w:val="Swag Char"/>
    <w:link w:val="Swag"/>
    <w:rsid w:val="004502D3"/>
    <w:rPr>
      <w:rFonts w:ascii="Calibri" w:hAnsi="Calibri"/>
      <w:color w:val="0000FF"/>
      <w:sz w:val="12"/>
      <w:u w:val="single"/>
    </w:rPr>
  </w:style>
  <w:style w:type="paragraph" w:customStyle="1" w:styleId="StyleUnderlineTimesNewRoman1">
    <w:name w:val="Style Underline + Times New Roman1"/>
    <w:link w:val="StyleUnderlineTimesNewRoman1Char"/>
    <w:rsid w:val="004502D3"/>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502D3"/>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502D3"/>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502D3"/>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502D3"/>
    <w:rPr>
      <w:rFonts w:ascii="Garamond" w:eastAsia="MS Mincho" w:hAnsi="Garamond"/>
    </w:rPr>
  </w:style>
  <w:style w:type="character" w:customStyle="1" w:styleId="StyleStyleCardTextLeft-075Right0Char">
    <w:name w:val="Style Style Card Text + Left:  -0.75&quot; + Right:  0&quot; Char"/>
    <w:link w:val="StyleStyleCardTextLeft-075Right0"/>
    <w:rsid w:val="004502D3"/>
    <w:rPr>
      <w:rFonts w:ascii="Garamond" w:eastAsia="MS Mincho" w:hAnsi="Garamond"/>
    </w:rPr>
  </w:style>
  <w:style w:type="character" w:customStyle="1" w:styleId="CharChar61">
    <w:name w:val="Char Char61"/>
    <w:rsid w:val="004502D3"/>
    <w:rPr>
      <w:rFonts w:cs="Arial"/>
      <w:bCs/>
      <w:sz w:val="16"/>
      <w:szCs w:val="26"/>
      <w:lang w:val="en-US" w:eastAsia="en-US" w:bidi="ar-SA"/>
    </w:rPr>
  </w:style>
  <w:style w:type="character" w:customStyle="1" w:styleId="ListBulletChar">
    <w:name w:val="List Bullet Char"/>
    <w:link w:val="ListBullet"/>
    <w:uiPriority w:val="99"/>
    <w:rsid w:val="004502D3"/>
    <w:rPr>
      <w:rFonts w:ascii="Calibri" w:eastAsia="Calibri" w:hAnsi="Calibri"/>
    </w:rPr>
  </w:style>
  <w:style w:type="paragraph" w:customStyle="1" w:styleId="subhead10">
    <w:name w:val="subhead1"/>
    <w:basedOn w:val="Normal"/>
    <w:uiPriority w:val="99"/>
    <w:rsid w:val="004502D3"/>
    <w:pPr>
      <w:spacing w:before="100" w:beforeAutospacing="1" w:after="100" w:afterAutospacing="1"/>
    </w:pPr>
    <w:rPr>
      <w:rFonts w:eastAsia="Times New Roman"/>
      <w:sz w:val="24"/>
    </w:rPr>
  </w:style>
  <w:style w:type="character" w:customStyle="1" w:styleId="styledate">
    <w:name w:val="styledate"/>
    <w:rsid w:val="004502D3"/>
  </w:style>
  <w:style w:type="character" w:customStyle="1" w:styleId="BoldandUnderlineChar1">
    <w:name w:val="Bold and Underline Char1"/>
    <w:rsid w:val="004502D3"/>
    <w:rPr>
      <w:b/>
      <w:szCs w:val="24"/>
      <w:u w:val="single"/>
      <w:lang w:val="en-US" w:eastAsia="en-US" w:bidi="ar-SA"/>
    </w:rPr>
  </w:style>
  <w:style w:type="character" w:customStyle="1" w:styleId="BoldandUnderlineChar1Char2">
    <w:name w:val="Bold and Underline Char1 Char2"/>
    <w:rsid w:val="004502D3"/>
    <w:rPr>
      <w:b/>
      <w:szCs w:val="24"/>
      <w:u w:val="single"/>
      <w:lang w:val="en-US" w:eastAsia="en-US" w:bidi="ar-SA"/>
    </w:rPr>
  </w:style>
  <w:style w:type="character" w:customStyle="1" w:styleId="BoldandUnderlineCharChar1">
    <w:name w:val="Bold and Underline Char Char1"/>
    <w:rsid w:val="004502D3"/>
    <w:rPr>
      <w:b/>
      <w:szCs w:val="24"/>
      <w:u w:val="single"/>
      <w:lang w:val="en-US" w:eastAsia="en-US" w:bidi="ar-SA"/>
    </w:rPr>
  </w:style>
  <w:style w:type="character" w:customStyle="1" w:styleId="BoldandUnderlineChar6">
    <w:name w:val="Bold and Underline Char6"/>
    <w:rsid w:val="004502D3"/>
    <w:rPr>
      <w:b/>
      <w:szCs w:val="24"/>
      <w:u w:val="single"/>
      <w:lang w:val="en-US" w:eastAsia="en-US" w:bidi="ar-SA"/>
    </w:rPr>
  </w:style>
  <w:style w:type="character" w:customStyle="1" w:styleId="title-link-wrapper">
    <w:name w:val="title-link-wrapper"/>
    <w:rsid w:val="004502D3"/>
  </w:style>
  <w:style w:type="character" w:customStyle="1" w:styleId="medium-font">
    <w:name w:val="medium-font"/>
    <w:rsid w:val="004502D3"/>
  </w:style>
  <w:style w:type="paragraph" w:customStyle="1" w:styleId="abstract">
    <w:name w:val="abstract"/>
    <w:basedOn w:val="Normal"/>
    <w:uiPriority w:val="99"/>
    <w:rsid w:val="004502D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502D3"/>
    <w:rPr>
      <w:rFonts w:eastAsia="Times New Roman"/>
      <w:b/>
      <w:bCs/>
      <w:u w:val="single"/>
    </w:rPr>
  </w:style>
  <w:style w:type="character" w:customStyle="1" w:styleId="StyleUnderlineChar11ptBold2Char">
    <w:name w:val="Style Underline Char + 11 pt Bold2 Char"/>
    <w:link w:val="StyleUnderlineChar11ptBold2"/>
    <w:rsid w:val="004502D3"/>
    <w:rPr>
      <w:rFonts w:ascii="Calibri" w:eastAsia="Times New Roman" w:hAnsi="Calibri"/>
      <w:b/>
      <w:bCs/>
      <w:u w:val="single"/>
    </w:rPr>
  </w:style>
  <w:style w:type="character" w:customStyle="1" w:styleId="ReallySamllTextChar">
    <w:name w:val="ReallySamllText Char"/>
    <w:rsid w:val="004502D3"/>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502D3"/>
    <w:rPr>
      <w:rFonts w:eastAsia="Times New Roman"/>
      <w:u w:val="single"/>
    </w:rPr>
  </w:style>
  <w:style w:type="character" w:customStyle="1" w:styleId="StyleStyleUnderlineTimesNewRoman11ptChar">
    <w:name w:val="Style Style Underline + Times New Roman + 11 pt Char"/>
    <w:link w:val="StyleStyleUnderlineTimesNewRoman11pt"/>
    <w:rsid w:val="004502D3"/>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502D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502D3"/>
    <w:rPr>
      <w:rFonts w:ascii="Calibri" w:eastAsia="Times New Roman" w:hAnsi="Calibri"/>
      <w:u w:val="single"/>
    </w:rPr>
  </w:style>
  <w:style w:type="character" w:customStyle="1" w:styleId="style10">
    <w:name w:val="style1"/>
    <w:rsid w:val="004502D3"/>
  </w:style>
  <w:style w:type="character" w:customStyle="1" w:styleId="pmtermsel">
    <w:name w:val="pmtermsel"/>
    <w:rsid w:val="004502D3"/>
  </w:style>
  <w:style w:type="character" w:customStyle="1" w:styleId="showipapr">
    <w:name w:val="show_ipapr"/>
    <w:rsid w:val="004502D3"/>
  </w:style>
  <w:style w:type="character" w:customStyle="1" w:styleId="dnindex">
    <w:name w:val="dnindex"/>
    <w:rsid w:val="004502D3"/>
  </w:style>
  <w:style w:type="character" w:customStyle="1" w:styleId="23">
    <w:name w:val="23"/>
    <w:rsid w:val="004502D3"/>
    <w:rPr>
      <w:rFonts w:ascii="Times New Roman" w:hAnsi="Times New Roman" w:cs="Arial"/>
      <w:bCs/>
      <w:sz w:val="20"/>
      <w:u w:val="single"/>
      <w:lang w:val="en-US" w:eastAsia="en-US" w:bidi="ar-SA"/>
    </w:rPr>
  </w:style>
  <w:style w:type="character" w:customStyle="1" w:styleId="33">
    <w:name w:val="33"/>
    <w:rsid w:val="004502D3"/>
    <w:rPr>
      <w:rFonts w:ascii="Times New Roman" w:hAnsi="Times New Roman" w:cs="Arial"/>
      <w:b/>
      <w:bCs/>
      <w:sz w:val="20"/>
      <w:u w:val="single"/>
      <w:lang w:val="en-US" w:eastAsia="en-US" w:bidi="ar-SA"/>
    </w:rPr>
  </w:style>
  <w:style w:type="character" w:customStyle="1" w:styleId="55">
    <w:name w:val="55"/>
    <w:rsid w:val="004502D3"/>
    <w:rPr>
      <w:rFonts w:cs="Arial"/>
      <w:bCs/>
      <w:sz w:val="20"/>
      <w:u w:val="single"/>
      <w:lang w:val="en-US" w:eastAsia="en-US" w:bidi="ar-SA"/>
    </w:rPr>
  </w:style>
  <w:style w:type="character" w:customStyle="1" w:styleId="authoraffil">
    <w:name w:val="authoraffil"/>
    <w:rsid w:val="004502D3"/>
  </w:style>
  <w:style w:type="character" w:customStyle="1" w:styleId="CharChar8">
    <w:name w:val="Char Char8"/>
    <w:rsid w:val="004502D3"/>
    <w:rPr>
      <w:rFonts w:ascii="Georgia" w:eastAsia="Times New Roman" w:hAnsi="Georgia"/>
      <w:b/>
      <w:bCs/>
      <w:sz w:val="30"/>
      <w:szCs w:val="28"/>
      <w:u w:val="single"/>
    </w:rPr>
  </w:style>
  <w:style w:type="character" w:customStyle="1" w:styleId="FontStyle13">
    <w:name w:val="Font Style13"/>
    <w:uiPriority w:val="99"/>
    <w:rsid w:val="004502D3"/>
    <w:rPr>
      <w:rFonts w:ascii="Constantia" w:hAnsi="Constantia" w:cs="Constantia"/>
      <w:sz w:val="18"/>
      <w:szCs w:val="18"/>
    </w:rPr>
  </w:style>
  <w:style w:type="character" w:customStyle="1" w:styleId="TagsCharCharCharChar">
    <w:name w:val="Tags Char Char Char Char"/>
    <w:rsid w:val="004502D3"/>
    <w:rPr>
      <w:rFonts w:ascii="Times New Roman" w:eastAsia="Times New Roman" w:hAnsi="Times New Roman" w:cs="Times New Roman"/>
      <w:b/>
      <w:sz w:val="24"/>
      <w:szCs w:val="24"/>
    </w:rPr>
  </w:style>
  <w:style w:type="character" w:customStyle="1" w:styleId="Citation1Char">
    <w:name w:val="Citation1 Char"/>
    <w:link w:val="Citation10"/>
    <w:locked/>
    <w:rsid w:val="004502D3"/>
    <w:rPr>
      <w:rFonts w:ascii="Georgia" w:hAnsi="Georgia"/>
      <w:b/>
      <w:u w:val="single"/>
    </w:rPr>
  </w:style>
  <w:style w:type="paragraph" w:customStyle="1" w:styleId="Citation10">
    <w:name w:val="Citation1"/>
    <w:basedOn w:val="Normal"/>
    <w:link w:val="Citation1Char"/>
    <w:qFormat/>
    <w:rsid w:val="004502D3"/>
    <w:rPr>
      <w:rFonts w:ascii="Georgia" w:hAnsi="Georgia"/>
      <w:b/>
      <w:u w:val="single"/>
    </w:rPr>
  </w:style>
  <w:style w:type="character" w:customStyle="1" w:styleId="TaglineChar">
    <w:name w:val="Tagline Char"/>
    <w:link w:val="Tagline0"/>
    <w:locked/>
    <w:rsid w:val="004502D3"/>
    <w:rPr>
      <w:rFonts w:ascii="Georgia" w:hAnsi="Georgia"/>
      <w:b/>
    </w:rPr>
  </w:style>
  <w:style w:type="paragraph" w:customStyle="1" w:styleId="Tagline0">
    <w:name w:val="Tagline"/>
    <w:basedOn w:val="Normal"/>
    <w:link w:val="TaglineChar"/>
    <w:qFormat/>
    <w:rsid w:val="004502D3"/>
    <w:rPr>
      <w:rFonts w:ascii="Georgia" w:hAnsi="Georgia"/>
      <w:b/>
    </w:rPr>
  </w:style>
  <w:style w:type="paragraph" w:customStyle="1" w:styleId="NothingCharCharChar">
    <w:name w:val="Nothing Char Char Char"/>
    <w:link w:val="NothingCharChar"/>
    <w:rsid w:val="004502D3"/>
    <w:pPr>
      <w:spacing w:after="0" w:line="240" w:lineRule="auto"/>
      <w:jc w:val="both"/>
    </w:pPr>
  </w:style>
  <w:style w:type="paragraph" w:customStyle="1" w:styleId="StyleLeft021">
    <w:name w:val="Style Left:  0.2&quot;1"/>
    <w:basedOn w:val="Normal"/>
    <w:uiPriority w:val="99"/>
    <w:rsid w:val="004502D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502D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502D3"/>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502D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502D3"/>
    <w:rPr>
      <w:rFonts w:ascii="Calibri" w:eastAsia="Times New Roman" w:hAnsi="Calibri"/>
      <w:u w:val="single"/>
      <w:bdr w:val="single" w:sz="4" w:space="0" w:color="auto"/>
    </w:rPr>
  </w:style>
  <w:style w:type="character" w:customStyle="1" w:styleId="boldcitationChar">
    <w:name w:val="bold citation Char"/>
    <w:rsid w:val="004502D3"/>
    <w:rPr>
      <w:rFonts w:ascii="Arial" w:hAnsi="Arial"/>
      <w:b/>
      <w:sz w:val="28"/>
      <w:szCs w:val="24"/>
      <w:u w:val="thick"/>
      <w:lang w:val="en-US" w:eastAsia="en-US" w:bidi="ar-SA"/>
    </w:rPr>
  </w:style>
  <w:style w:type="paragraph" w:customStyle="1" w:styleId="BlockTitle20">
    <w:name w:val="Block Title #2"/>
    <w:basedOn w:val="Normal"/>
    <w:uiPriority w:val="99"/>
    <w:rsid w:val="004502D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4502D3"/>
    <w:rPr>
      <w:b/>
    </w:rPr>
  </w:style>
  <w:style w:type="character" w:customStyle="1" w:styleId="BoldunderlineChar3">
    <w:name w:val="Bold/underline Char"/>
    <w:rsid w:val="004502D3"/>
    <w:rPr>
      <w:rFonts w:eastAsia="SimSun"/>
      <w:b/>
      <w:noProof w:val="0"/>
      <w:sz w:val="24"/>
      <w:szCs w:val="24"/>
      <w:u w:val="single"/>
      <w:lang w:val="en-US" w:eastAsia="zh-CN" w:bidi="ar-SA"/>
    </w:rPr>
  </w:style>
  <w:style w:type="character" w:customStyle="1" w:styleId="underlinetextchar0">
    <w:name w:val="underlinetextchar"/>
    <w:rsid w:val="004502D3"/>
  </w:style>
  <w:style w:type="character" w:customStyle="1" w:styleId="boldciteChar1">
    <w:name w:val="bold cite Char1"/>
    <w:rsid w:val="004502D3"/>
    <w:rPr>
      <w:b/>
      <w:sz w:val="28"/>
      <w:u w:val="thick" w:color="000000"/>
    </w:rPr>
  </w:style>
  <w:style w:type="character" w:customStyle="1" w:styleId="tagCharCharChar1">
    <w:name w:val="tag Char Char Char1"/>
    <w:rsid w:val="004502D3"/>
    <w:rPr>
      <w:b/>
      <w:sz w:val="24"/>
      <w:lang w:val="en-US" w:eastAsia="en-US" w:bidi="ar-SA"/>
    </w:rPr>
  </w:style>
  <w:style w:type="character" w:customStyle="1" w:styleId="underlinecardChar0">
    <w:name w:val="underline card Char"/>
    <w:rsid w:val="004502D3"/>
    <w:rPr>
      <w:rFonts w:ascii="Arial" w:hAnsi="Arial"/>
      <w:sz w:val="18"/>
      <w:szCs w:val="24"/>
      <w:u w:val="single"/>
      <w:lang w:val="en-US" w:eastAsia="en-US" w:bidi="ar-SA"/>
    </w:rPr>
  </w:style>
  <w:style w:type="paragraph" w:customStyle="1" w:styleId="date-comments">
    <w:name w:val="date-comments"/>
    <w:basedOn w:val="Normal"/>
    <w:uiPriority w:val="99"/>
    <w:rsid w:val="004502D3"/>
    <w:pPr>
      <w:spacing w:before="100" w:beforeAutospacing="1" w:after="100" w:afterAutospacing="1"/>
    </w:pPr>
    <w:rPr>
      <w:rFonts w:ascii="Times" w:hAnsi="Times"/>
      <w:szCs w:val="20"/>
    </w:rPr>
  </w:style>
  <w:style w:type="character" w:customStyle="1" w:styleId="articleauthor0">
    <w:name w:val="articleauthor"/>
    <w:rsid w:val="004502D3"/>
  </w:style>
  <w:style w:type="character" w:customStyle="1" w:styleId="bodysubtoc">
    <w:name w:val="bodysubtoc"/>
    <w:rsid w:val="004502D3"/>
  </w:style>
  <w:style w:type="character" w:customStyle="1" w:styleId="lefttitlesmaller">
    <w:name w:val="lefttitlesmaller"/>
    <w:rsid w:val="004502D3"/>
  </w:style>
  <w:style w:type="character" w:customStyle="1" w:styleId="mb">
    <w:name w:val="mb"/>
    <w:rsid w:val="004502D3"/>
  </w:style>
  <w:style w:type="character" w:customStyle="1" w:styleId="submitted-date">
    <w:name w:val="submitted-date"/>
    <w:rsid w:val="004502D3"/>
  </w:style>
  <w:style w:type="character" w:customStyle="1" w:styleId="submitted-time">
    <w:name w:val="submitted-time"/>
    <w:rsid w:val="004502D3"/>
  </w:style>
  <w:style w:type="character" w:customStyle="1" w:styleId="A20">
    <w:name w:val="A2"/>
    <w:uiPriority w:val="99"/>
    <w:rsid w:val="004502D3"/>
    <w:rPr>
      <w:rFonts w:ascii="Sabon LT Std" w:hAnsi="Sabon LT Std" w:cs="Sabon LT Std" w:hint="default"/>
      <w:color w:val="000000"/>
      <w:sz w:val="15"/>
      <w:szCs w:val="15"/>
    </w:rPr>
  </w:style>
  <w:style w:type="character" w:customStyle="1" w:styleId="searchword">
    <w:name w:val="searchword"/>
    <w:rsid w:val="004502D3"/>
  </w:style>
  <w:style w:type="paragraph" w:customStyle="1" w:styleId="Heading2Char2CharChar12">
    <w:name w:val="Heading 2 Char2 Char Char12"/>
    <w:aliases w:val="Char Char Char Char Char Char1 Char Char Char Char Char1,Char Char22"/>
    <w:next w:val="Normal"/>
    <w:uiPriority w:val="99"/>
    <w:rsid w:val="004502D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502D3"/>
    <w:rPr>
      <w:rFonts w:ascii="Times New Roman" w:hAnsi="Times New Roman" w:cs="Times New Roman"/>
      <w:sz w:val="18"/>
      <w:szCs w:val="18"/>
    </w:rPr>
  </w:style>
  <w:style w:type="character" w:customStyle="1" w:styleId="bylines">
    <w:name w:val="bylines"/>
    <w:basedOn w:val="DefaultParagraphFont"/>
    <w:rsid w:val="004502D3"/>
  </w:style>
  <w:style w:type="character" w:customStyle="1" w:styleId="StyleStyleBoldUnderlineUnderlineIntenseEmphasis1apple-style-2">
    <w:name w:val="Style Style Bold UnderlineUnderlineIntense Emphasis1apple-style-...2"/>
    <w:basedOn w:val="DefaultParagraphFont"/>
    <w:rsid w:val="004502D3"/>
    <w:rPr>
      <w:b w:val="0"/>
      <w:bCs/>
      <w:sz w:val="22"/>
      <w:u w:val="single"/>
    </w:rPr>
  </w:style>
  <w:style w:type="character" w:customStyle="1" w:styleId="FontStyle57">
    <w:name w:val="Font Style57"/>
    <w:rsid w:val="004502D3"/>
    <w:rPr>
      <w:rFonts w:ascii="Georgia" w:hAnsi="Georgia" w:cs="Georgia"/>
      <w:b/>
      <w:bCs/>
      <w:sz w:val="14"/>
      <w:szCs w:val="14"/>
    </w:rPr>
  </w:style>
  <w:style w:type="character" w:customStyle="1" w:styleId="FontStyle89">
    <w:name w:val="Font Style89"/>
    <w:rsid w:val="004502D3"/>
    <w:rPr>
      <w:rFonts w:ascii="Times New Roman" w:hAnsi="Times New Roman" w:cs="Times New Roman"/>
      <w:b/>
      <w:bCs/>
      <w:smallCaps/>
      <w:spacing w:val="40"/>
      <w:sz w:val="16"/>
      <w:szCs w:val="16"/>
    </w:rPr>
  </w:style>
  <w:style w:type="character" w:customStyle="1" w:styleId="style3Char0">
    <w:name w:val="style 3 Char"/>
    <w:rsid w:val="004502D3"/>
    <w:rPr>
      <w:sz w:val="18"/>
      <w:szCs w:val="24"/>
      <w:lang w:val="en-US" w:eastAsia="en-US" w:bidi="ar-SA"/>
    </w:rPr>
  </w:style>
  <w:style w:type="paragraph" w:customStyle="1" w:styleId="003Cite">
    <w:name w:val="003Cite"/>
    <w:basedOn w:val="Normal"/>
    <w:qFormat/>
    <w:rsid w:val="004502D3"/>
    <w:rPr>
      <w:rFonts w:eastAsia="Calibri"/>
      <w:szCs w:val="16"/>
    </w:rPr>
  </w:style>
  <w:style w:type="paragraph" w:customStyle="1" w:styleId="NormalBold">
    <w:name w:val="Normal + Bold"/>
    <w:aliases w:val="Double Underline"/>
    <w:basedOn w:val="Normal"/>
    <w:link w:val="NormalBoldChar"/>
    <w:rsid w:val="004502D3"/>
    <w:pPr>
      <w:jc w:val="both"/>
    </w:pPr>
    <w:rPr>
      <w:b/>
      <w:color w:val="000000"/>
      <w:u w:val="single"/>
    </w:rPr>
  </w:style>
  <w:style w:type="character" w:customStyle="1" w:styleId="NormalBoldChar">
    <w:name w:val="Normal + Bold Char"/>
    <w:aliases w:val="Double Underline Char"/>
    <w:basedOn w:val="DefaultParagraphFont"/>
    <w:link w:val="NormalBold"/>
    <w:rsid w:val="004502D3"/>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4502D3"/>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4502D3"/>
    <w:rPr>
      <w:rFonts w:ascii="Calibri" w:eastAsia="Times New Roman" w:hAnsi="Calibri"/>
      <w:sz w:val="24"/>
      <w:u w:val="thick"/>
      <w:lang w:val="x-none" w:eastAsia="x-none"/>
    </w:rPr>
  </w:style>
  <w:style w:type="character" w:customStyle="1" w:styleId="BlockHeadingsChar1">
    <w:name w:val="Block Headings Char1"/>
    <w:rsid w:val="004502D3"/>
    <w:rPr>
      <w:b/>
      <w:caps/>
    </w:rPr>
  </w:style>
  <w:style w:type="character" w:customStyle="1" w:styleId="Longcite">
    <w:name w:val="Longcite"/>
    <w:rsid w:val="004502D3"/>
    <w:rPr>
      <w:sz w:val="16"/>
    </w:rPr>
  </w:style>
  <w:style w:type="paragraph" w:customStyle="1" w:styleId="NormalUnderline0">
    <w:name w:val="Normal + Underline"/>
    <w:basedOn w:val="Normal"/>
    <w:link w:val="NormalUnderlineChar0"/>
    <w:rsid w:val="004502D3"/>
    <w:pPr>
      <w:ind w:left="720"/>
    </w:pPr>
    <w:rPr>
      <w:rFonts w:eastAsia="Times New Roman"/>
      <w:b/>
      <w:sz w:val="24"/>
      <w:u w:val="single"/>
      <w:lang w:val="x-none" w:eastAsia="x-none"/>
    </w:rPr>
  </w:style>
  <w:style w:type="character" w:customStyle="1" w:styleId="NormalUnderlineChar0">
    <w:name w:val="Normal + Underline Char"/>
    <w:link w:val="NormalUnderline0"/>
    <w:rsid w:val="004502D3"/>
    <w:rPr>
      <w:rFonts w:ascii="Calibri" w:eastAsia="Times New Roman" w:hAnsi="Calibri"/>
      <w:b/>
      <w:sz w:val="24"/>
      <w:u w:val="single"/>
      <w:lang w:val="x-none" w:eastAsia="x-none"/>
    </w:rPr>
  </w:style>
  <w:style w:type="character" w:customStyle="1" w:styleId="FontStyle170">
    <w:name w:val="Font Style170"/>
    <w:uiPriority w:val="99"/>
    <w:rsid w:val="004502D3"/>
    <w:rPr>
      <w:rFonts w:ascii="Bookman Old Style" w:hAnsi="Bookman Old Style" w:cs="Bookman Old Style"/>
      <w:sz w:val="16"/>
      <w:szCs w:val="16"/>
    </w:rPr>
  </w:style>
  <w:style w:type="character" w:customStyle="1" w:styleId="FontStyle17">
    <w:name w:val="Font Style17"/>
    <w:uiPriority w:val="99"/>
    <w:rsid w:val="004502D3"/>
    <w:rPr>
      <w:rFonts w:ascii="Book Antiqua" w:hAnsi="Book Antiqua" w:cs="Book Antiqua"/>
      <w:i/>
      <w:iCs/>
      <w:spacing w:val="10"/>
      <w:sz w:val="22"/>
      <w:szCs w:val="22"/>
    </w:rPr>
  </w:style>
  <w:style w:type="character" w:customStyle="1" w:styleId="FontStyle329">
    <w:name w:val="Font Style329"/>
    <w:basedOn w:val="DefaultParagraphFont"/>
    <w:uiPriority w:val="99"/>
    <w:rsid w:val="004502D3"/>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502D3"/>
  </w:style>
  <w:style w:type="character" w:customStyle="1" w:styleId="DateTimeChar">
    <w:name w:val="DateTime Char"/>
    <w:basedOn w:val="DefaultParagraphFont"/>
    <w:link w:val="DateTime"/>
    <w:uiPriority w:val="4"/>
    <w:rsid w:val="004502D3"/>
    <w:rPr>
      <w:rFonts w:ascii="Calibri" w:hAnsi="Calibri"/>
    </w:rPr>
  </w:style>
  <w:style w:type="paragraph" w:customStyle="1" w:styleId="Lecture">
    <w:name w:val="Lecture"/>
    <w:next w:val="BodyText"/>
    <w:link w:val="LectureChar"/>
    <w:autoRedefine/>
    <w:uiPriority w:val="4"/>
    <w:qFormat/>
    <w:rsid w:val="004502D3"/>
    <w:pPr>
      <w:spacing w:after="0"/>
      <w:outlineLvl w:val="5"/>
    </w:pPr>
    <w:rPr>
      <w:rFonts w:ascii="Arial" w:hAnsi="Arial" w:cs="Arial"/>
      <w:spacing w:val="-10"/>
    </w:rPr>
  </w:style>
  <w:style w:type="character" w:customStyle="1" w:styleId="LectureChar">
    <w:name w:val="Lecture Char"/>
    <w:basedOn w:val="DateTimeChar"/>
    <w:link w:val="Lecture"/>
    <w:uiPriority w:val="4"/>
    <w:rsid w:val="004502D3"/>
    <w:rPr>
      <w:rFonts w:ascii="Arial" w:hAnsi="Arial" w:cs="Arial"/>
      <w:spacing w:val="-10"/>
    </w:rPr>
  </w:style>
  <w:style w:type="character" w:customStyle="1" w:styleId="m3262662096238345512gmail-style13ptbold">
    <w:name w:val="m_3262662096238345512gmail-style13ptbold"/>
    <w:basedOn w:val="DefaultParagraphFont"/>
    <w:rsid w:val="004502D3"/>
  </w:style>
  <w:style w:type="paragraph" w:customStyle="1" w:styleId="cardbody0">
    <w:name w:val="cardbody"/>
    <w:basedOn w:val="Normal"/>
    <w:qFormat/>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4502D3"/>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UnresolvedMention3">
    <w:name w:val="Unresolved Mention3"/>
    <w:basedOn w:val="DefaultParagraphFont"/>
    <w:uiPriority w:val="99"/>
    <w:semiHidden/>
    <w:rsid w:val="004502D3"/>
    <w:rPr>
      <w:color w:val="605E5C"/>
      <w:shd w:val="clear" w:color="auto" w:fill="E1DFDD"/>
    </w:rPr>
  </w:style>
  <w:style w:type="character" w:customStyle="1" w:styleId="post-datetextmodif">
    <w:name w:val="post-date__textmodif"/>
    <w:basedOn w:val="DefaultParagraphFont"/>
    <w:rsid w:val="004502D3"/>
  </w:style>
  <w:style w:type="character" w:customStyle="1" w:styleId="UnresolvedMention4">
    <w:name w:val="Unresolved Mention4"/>
    <w:basedOn w:val="DefaultParagraphFont"/>
    <w:uiPriority w:val="99"/>
    <w:semiHidden/>
    <w:unhideWhenUsed/>
    <w:rsid w:val="004502D3"/>
    <w:rPr>
      <w:color w:val="605E5C"/>
      <w:shd w:val="clear" w:color="auto" w:fill="E1DFDD"/>
    </w:rPr>
  </w:style>
  <w:style w:type="paragraph" w:customStyle="1" w:styleId="paragraph">
    <w:name w:val="paragraph"/>
    <w:basedOn w:val="Normal"/>
    <w:rsid w:val="004502D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4502D3"/>
  </w:style>
  <w:style w:type="character" w:customStyle="1" w:styleId="eop">
    <w:name w:val="eop"/>
    <w:basedOn w:val="DefaultParagraphFont"/>
    <w:rsid w:val="004502D3"/>
  </w:style>
  <w:style w:type="character" w:customStyle="1" w:styleId="contextualspellingandgrammarerror">
    <w:name w:val="contextualspellingandgrammarerror"/>
    <w:basedOn w:val="DefaultParagraphFont"/>
    <w:rsid w:val="004502D3"/>
  </w:style>
  <w:style w:type="character" w:customStyle="1" w:styleId="LDUnderline">
    <w:name w:val="LD Underline"/>
    <w:basedOn w:val="DefaultParagraphFont"/>
    <w:uiPriority w:val="1"/>
    <w:qFormat/>
    <w:rsid w:val="004502D3"/>
    <w:rPr>
      <w:rFonts w:ascii="Times New Roman" w:hAnsi="Times New Roman" w:cs="Times New Roman"/>
      <w:b/>
      <w:color w:val="auto"/>
      <w:sz w:val="24"/>
      <w:u w:val="single"/>
    </w:rPr>
  </w:style>
  <w:style w:type="character" w:customStyle="1" w:styleId="LDCut">
    <w:name w:val="LD Cut"/>
    <w:basedOn w:val="DefaultParagraphFont"/>
    <w:uiPriority w:val="1"/>
    <w:qFormat/>
    <w:rsid w:val="004502D3"/>
    <w:rPr>
      <w:rFonts w:ascii="Times New Roman" w:hAnsi="Times New Roman"/>
      <w:b w:val="0"/>
      <w:color w:val="auto"/>
      <w:sz w:val="12"/>
    </w:rPr>
  </w:style>
  <w:style w:type="character" w:customStyle="1" w:styleId="m-2350980578315152805gmail-styleunderline">
    <w:name w:val="m_-2350980578315152805gmail-styleunderline"/>
    <w:basedOn w:val="DefaultParagraphFont"/>
    <w:rsid w:val="004502D3"/>
  </w:style>
  <w:style w:type="character" w:customStyle="1" w:styleId="m-2350980578315152805gmail-style13ptbold">
    <w:name w:val="m_-2350980578315152805gmail-style13ptbold"/>
    <w:basedOn w:val="DefaultParagraphFont"/>
    <w:rsid w:val="004502D3"/>
  </w:style>
  <w:style w:type="paragraph" w:customStyle="1" w:styleId="m-2350980578315152805gmail-cardtext">
    <w:name w:val="m_-2350980578315152805gmail-cardtext"/>
    <w:basedOn w:val="Normal"/>
    <w:rsid w:val="004502D3"/>
    <w:pPr>
      <w:spacing w:before="100" w:beforeAutospacing="1" w:after="100" w:afterAutospacing="1"/>
    </w:pPr>
    <w:rPr>
      <w:rFonts w:ascii="Times New Roman" w:eastAsia="Times New Roman" w:hAnsi="Times New Roman" w:cs="Times New Roman"/>
      <w:sz w:val="24"/>
    </w:rPr>
  </w:style>
  <w:style w:type="character" w:customStyle="1" w:styleId="spellingerror">
    <w:name w:val="spellingerror"/>
    <w:basedOn w:val="DefaultParagraphFont"/>
    <w:rsid w:val="004502D3"/>
  </w:style>
  <w:style w:type="character" w:customStyle="1" w:styleId="num">
    <w:name w:val="num"/>
    <w:basedOn w:val="DefaultParagraphFont"/>
    <w:rsid w:val="004502D3"/>
  </w:style>
  <w:style w:type="character" w:customStyle="1" w:styleId="letter">
    <w:name w:val="letter"/>
    <w:basedOn w:val="DefaultParagraphFont"/>
    <w:rsid w:val="004502D3"/>
  </w:style>
  <w:style w:type="character" w:customStyle="1" w:styleId="dttext">
    <w:name w:val="dttext"/>
    <w:basedOn w:val="DefaultParagraphFont"/>
    <w:rsid w:val="004502D3"/>
  </w:style>
  <w:style w:type="character" w:customStyle="1" w:styleId="sdsense">
    <w:name w:val="sdsense"/>
    <w:basedOn w:val="DefaultParagraphFont"/>
    <w:rsid w:val="004502D3"/>
  </w:style>
  <w:style w:type="character" w:customStyle="1" w:styleId="sd">
    <w:name w:val="sd"/>
    <w:basedOn w:val="DefaultParagraphFont"/>
    <w:rsid w:val="004502D3"/>
  </w:style>
  <w:style w:type="paragraph" w:customStyle="1" w:styleId="FUCKTHISFONT">
    <w:name w:val="FUCK THIS FONT"/>
    <w:basedOn w:val="Normal"/>
    <w:rsid w:val="004502D3"/>
    <w:pPr>
      <w:autoSpaceDE w:val="0"/>
      <w:autoSpaceDN w:val="0"/>
      <w:adjustRightInd w:val="0"/>
      <w:spacing w:line="240" w:lineRule="auto"/>
      <w:jc w:val="both"/>
    </w:pPr>
    <w:rPr>
      <w:rFonts w:asciiTheme="minorHAnsi" w:hAnsiTheme="minorHAnsi"/>
      <w:b/>
      <w:u w:val="single"/>
    </w:rPr>
  </w:style>
  <w:style w:type="character" w:customStyle="1" w:styleId="apple-tab-span">
    <w:name w:val="apple-tab-span"/>
    <w:basedOn w:val="DefaultParagraphFont"/>
    <w:rsid w:val="004502D3"/>
  </w:style>
  <w:style w:type="character" w:customStyle="1" w:styleId="namedate">
    <w:name w:val="name+date"/>
    <w:basedOn w:val="DefaultParagraphFont"/>
    <w:uiPriority w:val="1"/>
    <w:qFormat/>
    <w:rsid w:val="004502D3"/>
    <w:rPr>
      <w:b/>
      <w:sz w:val="26"/>
      <w:u w:val="none"/>
    </w:rPr>
  </w:style>
  <w:style w:type="paragraph" w:customStyle="1" w:styleId="analytics0">
    <w:name w:val="analytics"/>
    <w:basedOn w:val="Normal"/>
    <w:next w:val="Normal"/>
    <w:qFormat/>
    <w:rsid w:val="004502D3"/>
    <w:rPr>
      <w:b/>
      <w:color w:val="000000" w:themeColor="text1"/>
      <w:sz w:val="26"/>
    </w:rPr>
  </w:style>
  <w:style w:type="character" w:customStyle="1" w:styleId="kqeaa">
    <w:name w:val="kqeaa"/>
    <w:basedOn w:val="DefaultParagraphFont"/>
    <w:rsid w:val="004502D3"/>
  </w:style>
  <w:style w:type="paragraph" w:styleId="IntenseQuote">
    <w:name w:val="Intense Quote"/>
    <w:basedOn w:val="Normal"/>
    <w:next w:val="Normal"/>
    <w:link w:val="IntenseQuoteChar"/>
    <w:uiPriority w:val="30"/>
    <w:qFormat/>
    <w:rsid w:val="004502D3"/>
    <w:pPr>
      <w:pBdr>
        <w:bottom w:val="single" w:sz="4" w:space="4" w:color="5B9BD5" w:themeColor="accent1"/>
      </w:pBdr>
      <w:spacing w:before="200" w:after="280" w:line="276" w:lineRule="auto"/>
      <w:ind w:left="936" w:right="936"/>
    </w:pPr>
    <w:rPr>
      <w:rFonts w:asciiTheme="minorHAnsi" w:hAnsiTheme="minorHAnsi"/>
      <w:b/>
      <w:bCs/>
      <w:i/>
      <w:iCs/>
      <w:color w:val="5B9BD5" w:themeColor="accent1"/>
    </w:rPr>
  </w:style>
  <w:style w:type="character" w:customStyle="1" w:styleId="IntenseQuoteChar">
    <w:name w:val="Intense Quote Char"/>
    <w:basedOn w:val="DefaultParagraphFont"/>
    <w:link w:val="IntenseQuote"/>
    <w:uiPriority w:val="30"/>
    <w:rsid w:val="004502D3"/>
    <w:rPr>
      <w:b/>
      <w:bCs/>
      <w:i/>
      <w:iCs/>
      <w:color w:val="5B9BD5" w:themeColor="accent1"/>
    </w:rPr>
  </w:style>
  <w:style w:type="character" w:styleId="SubtleReference">
    <w:name w:val="Subtle Reference"/>
    <w:basedOn w:val="DefaultParagraphFont"/>
    <w:uiPriority w:val="31"/>
    <w:qFormat/>
    <w:rsid w:val="004502D3"/>
    <w:rPr>
      <w:smallCaps/>
      <w:color w:val="ED7D31" w:themeColor="accent2"/>
      <w:u w:val="single"/>
    </w:rPr>
  </w:style>
  <w:style w:type="character" w:styleId="IntenseReference">
    <w:name w:val="Intense Reference"/>
    <w:basedOn w:val="DefaultParagraphFont"/>
    <w:uiPriority w:val="32"/>
    <w:qFormat/>
    <w:rsid w:val="004502D3"/>
    <w:rPr>
      <w:b/>
      <w:bCs/>
      <w:smallCaps/>
      <w:color w:val="ED7D31" w:themeColor="accent2"/>
      <w:spacing w:val="5"/>
      <w:u w:val="single"/>
    </w:rPr>
  </w:style>
  <w:style w:type="character" w:styleId="BookTitle">
    <w:name w:val="Book Title"/>
    <w:basedOn w:val="DefaultParagraphFont"/>
    <w:uiPriority w:val="33"/>
    <w:qFormat/>
    <w:rsid w:val="004502D3"/>
    <w:rPr>
      <w:b/>
      <w:bCs/>
      <w:smallCaps/>
      <w:spacing w:val="5"/>
    </w:rPr>
  </w:style>
  <w:style w:type="character" w:customStyle="1" w:styleId="UnresolvedMention11">
    <w:name w:val="Unresolved Mention11"/>
    <w:basedOn w:val="DefaultParagraphFont"/>
    <w:uiPriority w:val="99"/>
    <w:semiHidden/>
    <w:unhideWhenUsed/>
    <w:rsid w:val="004502D3"/>
    <w:rPr>
      <w:color w:val="605E5C"/>
      <w:shd w:val="clear" w:color="auto" w:fill="E1DFDD"/>
    </w:rPr>
  </w:style>
  <w:style w:type="paragraph" w:customStyle="1" w:styleId="css-exrw3m">
    <w:name w:val="css-exrw3m"/>
    <w:basedOn w:val="Normal"/>
    <w:rsid w:val="004502D3"/>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4502D3"/>
  </w:style>
  <w:style w:type="paragraph" w:customStyle="1" w:styleId="font--body">
    <w:name w:val="font--body"/>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quote">
    <w:name w:val="pullquote__quote"/>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4502D3"/>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4502D3"/>
  </w:style>
  <w:style w:type="paragraph" w:customStyle="1" w:styleId="more-ontitle">
    <w:name w:val="more-on__title"/>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502D3"/>
    <w:pPr>
      <w:spacing w:before="100" w:beforeAutospacing="1" w:after="100" w:afterAutospacing="1" w:line="240" w:lineRule="auto"/>
    </w:pPr>
    <w:rPr>
      <w:rFonts w:ascii="Times New Roman" w:eastAsia="Times New Roman" w:hAnsi="Times New Roman" w:cs="Times New Roman"/>
      <w:sz w:val="24"/>
    </w:rPr>
  </w:style>
  <w:style w:type="character" w:customStyle="1" w:styleId="wpsdc-drop-cap">
    <w:name w:val="wpsdc-drop-cap"/>
    <w:basedOn w:val="DefaultParagraphFont"/>
    <w:rsid w:val="004502D3"/>
  </w:style>
  <w:style w:type="paragraph" w:customStyle="1" w:styleId="dropc">
    <w:name w:val="drop_c"/>
    <w:basedOn w:val="Normal"/>
    <w:rsid w:val="004502D3"/>
    <w:pPr>
      <w:spacing w:before="100" w:beforeAutospacing="1" w:after="100" w:afterAutospacing="1" w:line="240" w:lineRule="auto"/>
    </w:pPr>
    <w:rPr>
      <w:rFonts w:eastAsia="Times New Roman"/>
      <w:sz w:val="24"/>
    </w:rPr>
  </w:style>
  <w:style w:type="character" w:customStyle="1" w:styleId="drop-capinner">
    <w:name w:val="drop-cap__inner"/>
    <w:basedOn w:val="DefaultParagraphFont"/>
    <w:rsid w:val="004502D3"/>
  </w:style>
  <w:style w:type="paragraph" w:customStyle="1" w:styleId="endmarkenabled">
    <w:name w:val="endmarkenabled"/>
    <w:basedOn w:val="Normal"/>
    <w:rsid w:val="004502D3"/>
    <w:pPr>
      <w:spacing w:before="100" w:beforeAutospacing="1" w:after="100" w:afterAutospacing="1" w:line="240" w:lineRule="auto"/>
    </w:pPr>
    <w:rPr>
      <w:rFonts w:eastAsia="Times New Roman"/>
      <w:sz w:val="24"/>
    </w:rPr>
  </w:style>
  <w:style w:type="paragraph" w:customStyle="1" w:styleId="slate-paragraph">
    <w:name w:val="slate-paragraph"/>
    <w:basedOn w:val="Normal"/>
    <w:rsid w:val="004502D3"/>
    <w:pPr>
      <w:spacing w:before="100" w:beforeAutospacing="1" w:after="100" w:afterAutospacing="1" w:line="240" w:lineRule="auto"/>
    </w:pPr>
    <w:rPr>
      <w:rFonts w:eastAsia="Times New Roman"/>
      <w:sz w:val="24"/>
    </w:rPr>
  </w:style>
  <w:style w:type="paragraph" w:customStyle="1" w:styleId="text2inlr">
    <w:name w:val="text___2inlr"/>
    <w:basedOn w:val="Normal"/>
    <w:rsid w:val="004502D3"/>
    <w:pPr>
      <w:spacing w:before="100" w:beforeAutospacing="1" w:after="100" w:afterAutospacing="1" w:line="240" w:lineRule="auto"/>
    </w:pPr>
    <w:rPr>
      <w:rFonts w:eastAsia="Times New Roman"/>
      <w:sz w:val="24"/>
    </w:rPr>
  </w:style>
  <w:style w:type="paragraph" w:customStyle="1" w:styleId="p">
    <w:name w:val="p"/>
    <w:basedOn w:val="Normal"/>
    <w:rsid w:val="004502D3"/>
    <w:pPr>
      <w:spacing w:before="100" w:beforeAutospacing="1" w:after="100" w:afterAutospacing="1" w:line="240" w:lineRule="auto"/>
    </w:pPr>
    <w:rPr>
      <w:rFonts w:eastAsia="Times New Roman"/>
      <w:sz w:val="24"/>
    </w:rPr>
  </w:style>
  <w:style w:type="paragraph" w:customStyle="1" w:styleId="c-author-listitem">
    <w:name w:val="c-author-list__item"/>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dx-doi">
    <w:name w:val="dx-doi"/>
    <w:basedOn w:val="Normal"/>
    <w:rsid w:val="004502D3"/>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4502D3"/>
  </w:style>
  <w:style w:type="paragraph" w:customStyle="1" w:styleId="cc74c">
    <w:name w:val="cc74c"/>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
    <w:name w:val="pullquote"/>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clay-paragraph">
    <w:name w:val="clay-paragraph"/>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c-recirc-item">
    <w:name w:val="c-recirc-item"/>
    <w:basedOn w:val="Normal"/>
    <w:rsid w:val="004502D3"/>
    <w:pPr>
      <w:spacing w:before="100" w:beforeAutospacing="1" w:after="100" w:afterAutospacing="1" w:line="240" w:lineRule="auto"/>
    </w:pPr>
    <w:rPr>
      <w:rFonts w:ascii="Times New Roman" w:eastAsia="Times New Roman" w:hAnsi="Times New Roman" w:cs="Times New Roman"/>
      <w:sz w:val="24"/>
    </w:rPr>
  </w:style>
  <w:style w:type="character" w:customStyle="1" w:styleId="HTMLAddressChar">
    <w:name w:val="HTML Address Char"/>
    <w:basedOn w:val="DefaultParagraphFont"/>
    <w:link w:val="HTMLAddress"/>
    <w:uiPriority w:val="99"/>
    <w:semiHidden/>
    <w:rsid w:val="004502D3"/>
    <w:rPr>
      <w:rFonts w:ascii="Times New Roman" w:eastAsia="Times New Roman" w:hAnsi="Times New Roman" w:cs="Times New Roman"/>
      <w:i/>
      <w:iCs/>
      <w:sz w:val="24"/>
      <w:szCs w:val="24"/>
    </w:rPr>
  </w:style>
  <w:style w:type="paragraph" w:styleId="HTMLAddress">
    <w:name w:val="HTML Address"/>
    <w:basedOn w:val="Normal"/>
    <w:link w:val="HTMLAddressChar"/>
    <w:uiPriority w:val="99"/>
    <w:semiHidden/>
    <w:unhideWhenUsed/>
    <w:rsid w:val="004502D3"/>
    <w:pPr>
      <w:spacing w:after="0" w:line="240" w:lineRule="auto"/>
    </w:pPr>
    <w:rPr>
      <w:rFonts w:ascii="Times New Roman" w:eastAsia="Times New Roman" w:hAnsi="Times New Roman" w:cs="Times New Roman"/>
      <w:i/>
      <w:iCs/>
      <w:sz w:val="24"/>
      <w:szCs w:val="24"/>
    </w:rPr>
  </w:style>
  <w:style w:type="character" w:customStyle="1" w:styleId="HTMLAddressChar1">
    <w:name w:val="HTML Address Char1"/>
    <w:basedOn w:val="DefaultParagraphFont"/>
    <w:uiPriority w:val="99"/>
    <w:semiHidden/>
    <w:rsid w:val="004502D3"/>
    <w:rPr>
      <w:rFonts w:ascii="Calibri" w:hAnsi="Calibri"/>
      <w:i/>
      <w:iCs/>
    </w:rPr>
  </w:style>
  <w:style w:type="character" w:customStyle="1" w:styleId="css-14sgovv">
    <w:name w:val="css-14sgovv"/>
    <w:basedOn w:val="DefaultParagraphFont"/>
    <w:rsid w:val="004502D3"/>
  </w:style>
  <w:style w:type="character" w:customStyle="1" w:styleId="css-182kmce1">
    <w:name w:val="css-182kmce1"/>
    <w:basedOn w:val="DefaultParagraphFont"/>
    <w:rsid w:val="004502D3"/>
  </w:style>
  <w:style w:type="paragraph" w:customStyle="1" w:styleId="p1">
    <w:name w:val="p1"/>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p2">
    <w:name w:val="p2"/>
    <w:basedOn w:val="Normal"/>
    <w:rsid w:val="004502D3"/>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rsid w:val="004502D3"/>
    <w:pPr>
      <w:spacing w:before="100" w:beforeAutospacing="1" w:after="100" w:afterAutospacing="1" w:line="240" w:lineRule="auto"/>
    </w:pPr>
    <w:rPr>
      <w:rFonts w:ascii="Times New Roman" w:eastAsia="Times New Roman" w:hAnsi="Times New Roman" w:cs="Times New Roman"/>
      <w:sz w:val="24"/>
    </w:rPr>
  </w:style>
  <w:style w:type="character" w:customStyle="1" w:styleId="big-cap">
    <w:name w:val="big-cap"/>
    <w:basedOn w:val="DefaultParagraphFont"/>
    <w:rsid w:val="004502D3"/>
  </w:style>
  <w:style w:type="character" w:customStyle="1" w:styleId="tooltip-container">
    <w:name w:val="tooltip-container"/>
    <w:basedOn w:val="DefaultParagraphFont"/>
    <w:rsid w:val="004502D3"/>
  </w:style>
  <w:style w:type="paragraph" w:customStyle="1" w:styleId="topic-paragraph">
    <w:name w:val="topic-paragraph"/>
    <w:basedOn w:val="Normal"/>
    <w:rsid w:val="004502D3"/>
    <w:pPr>
      <w:spacing w:before="100" w:beforeAutospacing="1" w:after="100" w:afterAutospacing="1"/>
    </w:pPr>
  </w:style>
  <w:style w:type="paragraph" w:customStyle="1" w:styleId="lead">
    <w:name w:val="lead"/>
    <w:basedOn w:val="Normal"/>
    <w:rsid w:val="004502D3"/>
    <w:pPr>
      <w:spacing w:before="100" w:beforeAutospacing="1" w:after="100" w:afterAutospacing="1"/>
    </w:pPr>
  </w:style>
  <w:style w:type="paragraph" w:customStyle="1" w:styleId="introtext">
    <w:name w:val="intro_text"/>
    <w:basedOn w:val="Normal"/>
    <w:rsid w:val="004502D3"/>
    <w:pPr>
      <w:spacing w:before="100" w:beforeAutospacing="1" w:after="100" w:afterAutospacing="1"/>
    </w:pPr>
  </w:style>
  <w:style w:type="paragraph" w:customStyle="1" w:styleId="rtejustify">
    <w:name w:val="rtejustify"/>
    <w:basedOn w:val="Normal"/>
    <w:rsid w:val="004502D3"/>
    <w:pPr>
      <w:spacing w:before="100" w:beforeAutospacing="1" w:after="100" w:afterAutospacing="1"/>
    </w:pPr>
  </w:style>
  <w:style w:type="character" w:customStyle="1" w:styleId="number">
    <w:name w:val="number"/>
    <w:basedOn w:val="DefaultParagraphFont"/>
    <w:rsid w:val="004502D3"/>
  </w:style>
  <w:style w:type="character" w:customStyle="1" w:styleId="lettrine">
    <w:name w:val="lettrine"/>
    <w:basedOn w:val="DefaultParagraphFont"/>
    <w:rsid w:val="004502D3"/>
  </w:style>
  <w:style w:type="paragraph" w:customStyle="1" w:styleId="para">
    <w:name w:val="para"/>
    <w:basedOn w:val="Normal"/>
    <w:rsid w:val="004502D3"/>
    <w:pPr>
      <w:spacing w:before="100" w:beforeAutospacing="1" w:after="100" w:afterAutospacing="1"/>
    </w:pPr>
  </w:style>
  <w:style w:type="character" w:customStyle="1" w:styleId="endnotereference0">
    <w:name w:val="endnotereference"/>
    <w:basedOn w:val="DefaultParagraphFont"/>
    <w:rsid w:val="004502D3"/>
  </w:style>
  <w:style w:type="paragraph" w:customStyle="1" w:styleId="f-body">
    <w:name w:val="f-body"/>
    <w:basedOn w:val="Normal"/>
    <w:rsid w:val="004502D3"/>
    <w:pPr>
      <w:spacing w:before="100" w:beforeAutospacing="1" w:after="100" w:afterAutospacing="1"/>
    </w:pPr>
  </w:style>
  <w:style w:type="paragraph" w:customStyle="1" w:styleId="counter-paragraph">
    <w:name w:val="counter-paragraph"/>
    <w:basedOn w:val="Normal"/>
    <w:rsid w:val="004502D3"/>
    <w:pPr>
      <w:spacing w:before="100" w:beforeAutospacing="1" w:after="100" w:afterAutospacing="1"/>
    </w:pPr>
  </w:style>
  <w:style w:type="paragraph" w:customStyle="1" w:styleId="component-root-0-2-61">
    <w:name w:val="component-root-0-2-61"/>
    <w:basedOn w:val="Normal"/>
    <w:rsid w:val="004502D3"/>
    <w:pPr>
      <w:spacing w:before="100" w:beforeAutospacing="1" w:after="100" w:afterAutospacing="1"/>
    </w:pPr>
  </w:style>
  <w:style w:type="paragraph" w:customStyle="1" w:styleId="blockquote0">
    <w:name w:val="block_quote"/>
    <w:basedOn w:val="Normal"/>
    <w:rsid w:val="004502D3"/>
    <w:pPr>
      <w:spacing w:before="100" w:beforeAutospacing="1" w:after="100" w:afterAutospacing="1"/>
    </w:pPr>
  </w:style>
  <w:style w:type="paragraph" w:customStyle="1" w:styleId="1stblockquotetxt">
    <w:name w:val="1stblockquotetxt"/>
    <w:basedOn w:val="Normal"/>
    <w:rsid w:val="004502D3"/>
    <w:pPr>
      <w:spacing w:before="100" w:beforeAutospacing="1" w:after="100" w:afterAutospacing="1"/>
    </w:pPr>
  </w:style>
  <w:style w:type="paragraph" w:customStyle="1" w:styleId="dcr-mssdj5">
    <w:name w:val="dcr-mssdj5"/>
    <w:basedOn w:val="Normal"/>
    <w:rsid w:val="004502D3"/>
    <w:pPr>
      <w:spacing w:before="100" w:beforeAutospacing="1" w:after="100" w:afterAutospacing="1"/>
    </w:pPr>
  </w:style>
  <w:style w:type="character" w:customStyle="1" w:styleId="dcr-o4cepu">
    <w:name w:val="dcr-o4cepu"/>
    <w:basedOn w:val="DefaultParagraphFont"/>
    <w:rsid w:val="004502D3"/>
  </w:style>
  <w:style w:type="character" w:customStyle="1" w:styleId="dcr-mssdj51">
    <w:name w:val="dcr-mssdj51"/>
    <w:basedOn w:val="DefaultParagraphFont"/>
    <w:rsid w:val="004502D3"/>
  </w:style>
  <w:style w:type="character" w:customStyle="1" w:styleId="y2iqfc">
    <w:name w:val="y2iqfc"/>
    <w:basedOn w:val="DefaultParagraphFont"/>
    <w:rsid w:val="004502D3"/>
  </w:style>
  <w:style w:type="paragraph" w:customStyle="1" w:styleId="paywall">
    <w:name w:val="paywall"/>
    <w:basedOn w:val="Normal"/>
    <w:rsid w:val="004502D3"/>
    <w:pPr>
      <w:spacing w:before="100" w:beforeAutospacing="1" w:after="100" w:afterAutospacing="1"/>
    </w:pPr>
  </w:style>
  <w:style w:type="paragraph" w:customStyle="1" w:styleId="component-root-0-2-50">
    <w:name w:val="component-root-0-2-50"/>
    <w:basedOn w:val="Normal"/>
    <w:rsid w:val="004502D3"/>
    <w:pPr>
      <w:spacing w:before="100" w:beforeAutospacing="1" w:after="100" w:afterAutospacing="1"/>
    </w:pPr>
  </w:style>
  <w:style w:type="character" w:customStyle="1" w:styleId="sc-axirz">
    <w:name w:val="sc-axirz"/>
    <w:basedOn w:val="DefaultParagraphFont"/>
    <w:rsid w:val="004502D3"/>
  </w:style>
  <w:style w:type="character" w:customStyle="1" w:styleId="s1">
    <w:name w:val="s1"/>
    <w:basedOn w:val="DefaultParagraphFont"/>
    <w:rsid w:val="004502D3"/>
  </w:style>
  <w:style w:type="character" w:customStyle="1" w:styleId="m-6893475906381366612gmail-styleunderline">
    <w:name w:val="m_-6893475906381366612gmail-styleunderline"/>
    <w:basedOn w:val="DefaultParagraphFont"/>
    <w:rsid w:val="00450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eseerx.ist.psu.edu/viewdoc/download?doi=10.1.1.985.4088&amp;rep=rep1&amp;type=pdf" TargetMode="External"/><Relationship Id="rId13" Type="http://schemas.openxmlformats.org/officeDocument/2006/relationships/hyperlink" Target="https://www.tandfonline.com/doi/abs/10.1080/09502380500040928" TargetMode="External"/><Relationship Id="rId3" Type="http://schemas.openxmlformats.org/officeDocument/2006/relationships/styles" Target="styles.xml"/><Relationship Id="rId7" Type="http://schemas.openxmlformats.org/officeDocument/2006/relationships/hyperlink" Target="https://citeseerx.ist.psu.edu/viewdoc/download?doi=10.1.1.985.4088&amp;rep=rep1&amp;type=pdf" TargetMode="External"/><Relationship Id="rId12" Type="http://schemas.openxmlformats.org/officeDocument/2006/relationships/hyperlink" Target="https://www.researchgate.net/publication/279801161_Hegemony_Counter-hegemony_Anti-hegemo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mazon.com/Socialism-Extinction-Automation-Capitalist-Breakdown-ebook/dp/B081FHF2ZQ" TargetMode="External"/><Relationship Id="rId11"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e-flux.com/journal/100/268601/game-ov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17027</Words>
  <Characters>97060</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Zhang</dc:creator>
  <cp:keywords>5.1.1</cp:keywords>
  <dc:description/>
  <cp:lastModifiedBy>Jacob Koshak</cp:lastModifiedBy>
  <cp:revision>3</cp:revision>
  <dcterms:created xsi:type="dcterms:W3CDTF">2021-12-04T00:39:00Z</dcterms:created>
  <dcterms:modified xsi:type="dcterms:W3CDTF">2021-12-04T00:39:00Z</dcterms:modified>
</cp:coreProperties>
</file>