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22E5B" w14:textId="2605711C" w:rsidR="00CF74C5" w:rsidRDefault="00CF74C5" w:rsidP="00CF74C5">
      <w:pPr>
        <w:pStyle w:val="Heading1"/>
      </w:pPr>
      <w:r>
        <w:t>1NC vs Guyer SB</w:t>
      </w:r>
    </w:p>
    <w:p w14:paraId="39D103A8" w14:textId="0E518465" w:rsidR="00CF74C5" w:rsidRDefault="00CF74C5" w:rsidP="00CF74C5">
      <w:pPr>
        <w:pStyle w:val="Heading2"/>
      </w:pPr>
      <w:r>
        <w:lastRenderedPageBreak/>
        <w:t>K</w:t>
      </w:r>
    </w:p>
    <w:p w14:paraId="7DEA2AFB" w14:textId="6A3B36FB" w:rsidR="00CF74C5" w:rsidRPr="00B219F3" w:rsidRDefault="00CF74C5" w:rsidP="00CF74C5">
      <w:pPr>
        <w:keepNext/>
        <w:keepLines/>
        <w:spacing w:before="40" w:after="0"/>
        <w:outlineLvl w:val="3"/>
        <w:rPr>
          <w:rFonts w:eastAsiaTheme="majorEastAsia" w:cstheme="majorBidi"/>
          <w:b/>
          <w:bCs/>
          <w:sz w:val="24"/>
          <w:szCs w:val="24"/>
        </w:rPr>
      </w:pPr>
      <w:r w:rsidRPr="00B219F3">
        <w:rPr>
          <w:rFonts w:eastAsiaTheme="majorEastAsia" w:cstheme="majorBidi"/>
          <w:b/>
          <w:bCs/>
          <w:sz w:val="24"/>
          <w:szCs w:val="24"/>
        </w:rPr>
        <w:t xml:space="preserve">The pandemic has revealed the power of the TRIPS IP regime to preserve </w:t>
      </w:r>
      <w:r>
        <w:rPr>
          <w:rFonts w:eastAsiaTheme="majorEastAsia" w:cstheme="majorBidi"/>
          <w:b/>
          <w:bCs/>
          <w:sz w:val="24"/>
          <w:szCs w:val="24"/>
        </w:rPr>
        <w:t xml:space="preserve">Western </w:t>
      </w:r>
      <w:r w:rsidRPr="00B219F3">
        <w:rPr>
          <w:rFonts w:eastAsiaTheme="majorEastAsia" w:cstheme="majorBidi"/>
          <w:b/>
          <w:bCs/>
          <w:sz w:val="24"/>
          <w:szCs w:val="24"/>
        </w:rPr>
        <w:t>imperial hegemony and sustain neoliberal accumulation. Reform to this system will always fail as it was never made to be “emancipatory” but rather is circumscribed by capitalist imperialist structures driven by profit and not human need.</w:t>
      </w:r>
      <w:r>
        <w:rPr>
          <w:rFonts w:eastAsiaTheme="majorEastAsia" w:cstheme="majorBidi"/>
          <w:b/>
          <w:bCs/>
          <w:sz w:val="24"/>
          <w:szCs w:val="24"/>
        </w:rPr>
        <w:t xml:space="preserve"> This includes Waivers.</w:t>
      </w:r>
    </w:p>
    <w:p w14:paraId="1B7FD473" w14:textId="77777777" w:rsidR="00CF74C5" w:rsidRPr="00B219F3" w:rsidRDefault="00CF74C5" w:rsidP="00CF74C5">
      <w:pPr>
        <w:rPr>
          <w:sz w:val="20"/>
          <w:szCs w:val="20"/>
        </w:rPr>
      </w:pPr>
      <w:proofErr w:type="spellStart"/>
      <w:r w:rsidRPr="00B219F3">
        <w:rPr>
          <w:b/>
          <w:bCs/>
          <w:color w:val="000000"/>
          <w:sz w:val="24"/>
          <w:szCs w:val="24"/>
          <w:shd w:val="clear" w:color="auto" w:fill="FFFFFF"/>
        </w:rPr>
        <w:t>Vanni</w:t>
      </w:r>
      <w:proofErr w:type="spellEnd"/>
      <w:r w:rsidRPr="00B219F3">
        <w:rPr>
          <w:b/>
          <w:bCs/>
          <w:color w:val="000000"/>
          <w:sz w:val="24"/>
          <w:szCs w:val="24"/>
          <w:shd w:val="clear" w:color="auto" w:fill="FFFFFF"/>
        </w:rPr>
        <w:t xml:space="preserve"> 2021,</w:t>
      </w:r>
      <w:r w:rsidRPr="00B219F3">
        <w:rPr>
          <w:color w:val="000000"/>
          <w:sz w:val="20"/>
          <w:szCs w:val="20"/>
          <w:shd w:val="clear" w:color="auto" w:fill="FFFFFF"/>
        </w:rPr>
        <w:t> </w:t>
      </w:r>
      <w:r w:rsidRPr="00B219F3">
        <w:rPr>
          <w:sz w:val="20"/>
          <w:szCs w:val="20"/>
        </w:rPr>
        <w:t>(</w:t>
      </w:r>
      <w:proofErr w:type="spellStart"/>
      <w:r w:rsidRPr="00B219F3">
        <w:rPr>
          <w:sz w:val="20"/>
          <w:szCs w:val="20"/>
        </w:rPr>
        <w:t>Vanni</w:t>
      </w:r>
      <w:proofErr w:type="spellEnd"/>
      <w:r w:rsidRPr="00B219F3">
        <w:rPr>
          <w:sz w:val="20"/>
          <w:szCs w:val="20"/>
        </w:rPr>
        <w:t xml:space="preserve">, Amaka. Dr. Amaka </w:t>
      </w:r>
      <w:proofErr w:type="spellStart"/>
      <w:r w:rsidRPr="00B219F3">
        <w:rPr>
          <w:sz w:val="20"/>
          <w:szCs w:val="20"/>
        </w:rPr>
        <w:t>Vanni</w:t>
      </w:r>
      <w:proofErr w:type="spellEnd"/>
      <w:r w:rsidRPr="00B219F3">
        <w:rPr>
          <w:sz w:val="20"/>
          <w:szCs w:val="20"/>
        </w:rPr>
        <w:t> is a legal scholar and documentary filmmaker based in Lagos, Nigeria. Her work lies at the intersection of international economic law, development, and global governance. Her research and teaching are on topics of intellectual property, international trade, global health, </w:t>
      </w:r>
      <w:proofErr w:type="spellStart"/>
      <w:r w:rsidRPr="00B219F3">
        <w:rPr>
          <w:sz w:val="20"/>
          <w:szCs w:val="20"/>
        </w:rPr>
        <w:t>philantrocapitalism</w:t>
      </w:r>
      <w:proofErr w:type="spellEnd"/>
      <w:r w:rsidRPr="00B219F3">
        <w:rPr>
          <w:sz w:val="20"/>
          <w:szCs w:val="20"/>
        </w:rPr>
        <w:t xml:space="preserve">, gender, legal theory and history, human </w:t>
      </w:r>
      <w:proofErr w:type="gramStart"/>
      <w:r w:rsidRPr="00B219F3">
        <w:rPr>
          <w:sz w:val="20"/>
          <w:szCs w:val="20"/>
        </w:rPr>
        <w:t>right</w:t>
      </w:r>
      <w:proofErr w:type="gramEnd"/>
      <w:r w:rsidRPr="00B219F3">
        <w:rPr>
          <w:sz w:val="20"/>
          <w:szCs w:val="20"/>
        </w:rPr>
        <w:t xml:space="preserve"> and the impact of colonialism on various aspect of postcolonial societies. She completed an undergraduate degree in International Relations and Politics at </w:t>
      </w:r>
      <w:proofErr w:type="spellStart"/>
      <w:r w:rsidRPr="00B219F3">
        <w:rPr>
          <w:sz w:val="20"/>
          <w:szCs w:val="20"/>
        </w:rPr>
        <w:t>Keele</w:t>
      </w:r>
      <w:proofErr w:type="spellEnd"/>
      <w:r w:rsidRPr="00B219F3">
        <w:rPr>
          <w:sz w:val="20"/>
          <w:szCs w:val="20"/>
        </w:rPr>
        <w:t xml:space="preserve"> University, UK. She holds a </w:t>
      </w:r>
      <w:proofErr w:type="gramStart"/>
      <w:r w:rsidRPr="00B219F3">
        <w:rPr>
          <w:sz w:val="20"/>
          <w:szCs w:val="20"/>
        </w:rPr>
        <w:t>Masters in Law</w:t>
      </w:r>
      <w:proofErr w:type="gramEnd"/>
      <w:r w:rsidRPr="00B219F3">
        <w:rPr>
          <w:sz w:val="20"/>
          <w:szCs w:val="20"/>
        </w:rPr>
        <w:t> degree in International Economic Law and completed a doctorate in same field from the University of Warwick. Her doctoral thesis won the 2018 SIEL–Hart Prize in International Economic </w:t>
      </w:r>
      <w:proofErr w:type="spellStart"/>
      <w:proofErr w:type="gramStart"/>
      <w:r w:rsidRPr="00B219F3">
        <w:rPr>
          <w:sz w:val="20"/>
          <w:szCs w:val="20"/>
        </w:rPr>
        <w:t>Law.“</w:t>
      </w:r>
      <w:proofErr w:type="gramEnd"/>
      <w:r w:rsidRPr="00B219F3">
        <w:rPr>
          <w:sz w:val="20"/>
          <w:szCs w:val="20"/>
        </w:rPr>
        <w:t>On</w:t>
      </w:r>
      <w:proofErr w:type="spellEnd"/>
      <w:r w:rsidRPr="00B219F3">
        <w:rPr>
          <w:sz w:val="20"/>
          <w:szCs w:val="20"/>
        </w:rPr>
        <w:t> Intellectual Property Rights, Access to Medicines and Vaccine Imperialism.” TWAILR, 24 Mar. 2021, twailr.com/on-intellectual-property-rights-access-to medicines-and-vaccine-imperialism/)//RM</w:t>
      </w:r>
    </w:p>
    <w:p w14:paraId="1205FD99" w14:textId="77777777" w:rsidR="00CF74C5" w:rsidRPr="00B219F3" w:rsidRDefault="00CF74C5" w:rsidP="00CF74C5">
      <w:pPr>
        <w:rPr>
          <w:rFonts w:eastAsiaTheme="minorEastAsia"/>
          <w:sz w:val="20"/>
          <w:u w:val="single"/>
        </w:rPr>
      </w:pPr>
      <w:r w:rsidRPr="00B219F3">
        <w:rPr>
          <w:sz w:val="12"/>
          <w:szCs w:val="20"/>
        </w:rPr>
        <w:t xml:space="preserve">From the onset, </w:t>
      </w:r>
      <w:r w:rsidRPr="00B219F3">
        <w:rPr>
          <w:sz w:val="20"/>
          <w:szCs w:val="20"/>
          <w:highlight w:val="yellow"/>
          <w:u w:val="single"/>
        </w:rPr>
        <w:t>the TRIPS IP regime created imbalance between innovation, market monopoly, and medicines access, because it failed to</w:t>
      </w:r>
      <w:r w:rsidRPr="00B219F3">
        <w:rPr>
          <w:sz w:val="20"/>
          <w:szCs w:val="20"/>
          <w:u w:val="single"/>
        </w:rPr>
        <w:t xml:space="preserve"> take into </w:t>
      </w:r>
      <w:r w:rsidRPr="00B219F3">
        <w:rPr>
          <w:sz w:val="20"/>
          <w:szCs w:val="20"/>
          <w:highlight w:val="yellow"/>
          <w:u w:val="single"/>
        </w:rPr>
        <w:t>consider</w:t>
      </w:r>
      <w:r w:rsidRPr="00B219F3">
        <w:rPr>
          <w:sz w:val="20"/>
          <w:szCs w:val="20"/>
          <w:u w:val="single"/>
        </w:rPr>
        <w:t xml:space="preserve">ation the health burden, development </w:t>
      </w:r>
      <w:r w:rsidRPr="00B219F3">
        <w:rPr>
          <w:sz w:val="20"/>
          <w:szCs w:val="20"/>
          <w:highlight w:val="yellow"/>
          <w:u w:val="single"/>
        </w:rPr>
        <w:t>needs</w:t>
      </w:r>
      <w:r w:rsidRPr="00B219F3">
        <w:rPr>
          <w:sz w:val="20"/>
          <w:szCs w:val="20"/>
          <w:u w:val="single"/>
        </w:rPr>
        <w:t xml:space="preserve"> and local conditions </w:t>
      </w:r>
      <w:r w:rsidRPr="00B219F3">
        <w:rPr>
          <w:sz w:val="20"/>
          <w:szCs w:val="20"/>
          <w:highlight w:val="yellow"/>
          <w:u w:val="single"/>
        </w:rPr>
        <w:t>of the</w:t>
      </w:r>
      <w:r w:rsidRPr="00B219F3">
        <w:rPr>
          <w:sz w:val="20"/>
          <w:szCs w:val="20"/>
          <w:u w:val="single"/>
        </w:rPr>
        <w:t xml:space="preserve"> various </w:t>
      </w:r>
      <w:r w:rsidRPr="00B219F3">
        <w:rPr>
          <w:sz w:val="20"/>
          <w:szCs w:val="20"/>
          <w:highlight w:val="yellow"/>
          <w:u w:val="single"/>
        </w:rPr>
        <w:t>countries that make up the WTO</w:t>
      </w:r>
      <w:r w:rsidRPr="00B219F3">
        <w:rPr>
          <w:sz w:val="12"/>
          <w:szCs w:val="20"/>
        </w:rPr>
        <w:t xml:space="preserve">. This has led to several issues. First, </w:t>
      </w:r>
      <w:r w:rsidRPr="00B219F3">
        <w:rPr>
          <w:sz w:val="20"/>
          <w:szCs w:val="20"/>
          <w:highlight w:val="yellow"/>
          <w:u w:val="single"/>
        </w:rPr>
        <w:t>the market monopoly of IP rights</w:t>
      </w:r>
      <w:r w:rsidRPr="00B219F3">
        <w:rPr>
          <w:sz w:val="20"/>
          <w:szCs w:val="20"/>
          <w:u w:val="single"/>
        </w:rPr>
        <w:t>,</w:t>
      </w:r>
      <w:r w:rsidRPr="00B219F3">
        <w:rPr>
          <w:sz w:val="12"/>
          <w:szCs w:val="20"/>
        </w:rPr>
        <w:t xml:space="preserve"> which allows the corporation to set the market for drugs, </w:t>
      </w:r>
      <w:r w:rsidRPr="00B219F3">
        <w:rPr>
          <w:sz w:val="20"/>
          <w:szCs w:val="20"/>
          <w:highlight w:val="yellow"/>
          <w:u w:val="single"/>
        </w:rPr>
        <w:t>has created a privileged societal class</w:t>
      </w:r>
      <w:r w:rsidRPr="00B219F3">
        <w:rPr>
          <w:sz w:val="20"/>
          <w:szCs w:val="20"/>
          <w:u w:val="single"/>
        </w:rPr>
        <w:t xml:space="preserve"> with access to lifesaving medication distinguishing them from those excluded from access to available medications. This phenomenon is vividly illustrated in the HIV/AIDS crisis of the 1990s and early 2000s.</w:t>
      </w:r>
      <w:r w:rsidRPr="00B219F3">
        <w:rPr>
          <w:sz w:val="12"/>
          <w:szCs w:val="20"/>
        </w:rPr>
        <w:t xml:space="preserve"> While HIV/AIDS patients in developed countries were able to afford antiretroviral (ARVs) treatments, which had been developed, </w:t>
      </w:r>
      <w:proofErr w:type="gramStart"/>
      <w:r w:rsidRPr="00B219F3">
        <w:rPr>
          <w:sz w:val="12"/>
          <w:szCs w:val="20"/>
        </w:rPr>
        <w:t>approved</w:t>
      </w:r>
      <w:proofErr w:type="gramEnd"/>
      <w:r w:rsidRPr="00B219F3">
        <w:rPr>
          <w:sz w:val="12"/>
          <w:szCs w:val="20"/>
        </w:rPr>
        <w:t xml:space="preserve"> and patented as early as 1987, </w:t>
      </w:r>
      <w:r w:rsidRPr="00B219F3">
        <w:rPr>
          <w:sz w:val="20"/>
          <w:szCs w:val="20"/>
          <w:u w:val="single"/>
        </w:rPr>
        <w:t>many patients in Africa and other parts of the developing world could not afford the approximately USD 12,000 per annum treatment at that time.</w:t>
      </w:r>
      <w:r w:rsidRPr="00B219F3">
        <w:rPr>
          <w:sz w:val="12"/>
          <w:szCs w:val="20"/>
        </w:rPr>
        <w:t xml:space="preserve"> By 2001, approximately 2.4 million people in the region had died of AIDS. </w:t>
      </w:r>
      <w:r w:rsidRPr="00B219F3">
        <w:rPr>
          <w:sz w:val="20"/>
          <w:szCs w:val="20"/>
          <w:u w:val="single"/>
        </w:rPr>
        <w:t>The South African government intervened to reduce the cost of ARVs by amending its domestic patent laws</w:t>
      </w:r>
      <w:r w:rsidRPr="00B219F3">
        <w:rPr>
          <w:sz w:val="12"/>
          <w:szCs w:val="20"/>
        </w:rPr>
        <w:t xml:space="preserve"> to allow the authorization of parallel imports of patented pharmaceuticals and to encourage the use of generic drugs, but it was sued by the US industry group Pharmaceutical Research and Manufacturers of America (PhRMA). </w:t>
      </w:r>
      <w:r w:rsidRPr="00B219F3">
        <w:rPr>
          <w:sz w:val="20"/>
          <w:szCs w:val="20"/>
          <w:u w:val="single"/>
        </w:rPr>
        <w:t xml:space="preserve">Though the lawsuit was eventually dropped, it highlights the measures pharmaceutical corporations, backed by some national governments, are willing to take to protect their profits at the cost of human </w:t>
      </w:r>
      <w:r w:rsidRPr="00B219F3">
        <w:rPr>
          <w:rStyle w:val="StyleUnderline"/>
          <w:sz w:val="20"/>
          <w:szCs w:val="20"/>
        </w:rPr>
        <w:t xml:space="preserve">lives. Significantly, we see how law (or the threat of legal action) is used not only to protect and expand the profitability of a certain kind of property but, as Anjali Vats and </w:t>
      </w:r>
      <w:proofErr w:type="spellStart"/>
      <w:r w:rsidRPr="00B219F3">
        <w:rPr>
          <w:rStyle w:val="StyleUnderline"/>
          <w:sz w:val="20"/>
          <w:szCs w:val="20"/>
        </w:rPr>
        <w:t>Deidré</w:t>
      </w:r>
      <w:proofErr w:type="spellEnd"/>
      <w:r w:rsidRPr="00B219F3">
        <w:rPr>
          <w:rStyle w:val="StyleUnderline"/>
          <w:sz w:val="20"/>
          <w:szCs w:val="20"/>
        </w:rPr>
        <w:t xml:space="preserve"> Keller have taught us, also reveals IP law’s racial investments in whiteness and its continuing implications for racial (in)equality, particularly in the way it informs systems of ownership, circulation, and distribution of knowledge. </w:t>
      </w:r>
      <w:r w:rsidRPr="00B219F3">
        <w:rPr>
          <w:sz w:val="12"/>
          <w:szCs w:val="20"/>
        </w:rPr>
        <w:t xml:space="preserve">Similarly, Natsu Saito takes up the analysis of IP, </w:t>
      </w:r>
      <w:proofErr w:type="gramStart"/>
      <w:r w:rsidRPr="00B219F3">
        <w:rPr>
          <w:sz w:val="12"/>
          <w:szCs w:val="20"/>
        </w:rPr>
        <w:t>race</w:t>
      </w:r>
      <w:proofErr w:type="gramEnd"/>
      <w:r w:rsidRPr="00B219F3">
        <w:rPr>
          <w:sz w:val="12"/>
          <w:szCs w:val="20"/>
        </w:rPr>
        <w:t xml:space="preserve"> and capitalism by theorizing some of the ways in which ‘value’ in IP law concentrated in the hands of large corporations is calculated in terms of its profitability rather than what it contributes to the well-being of society. However, the proverbial chickens have come home to roost as even rich countries are beginning to feel the bite of the dysfunctional IP system. The issue of excessive pricing for medicines is a growing problem in developed countries as well and has now become the single biggest category of healthcare spending in these states, particularly the US. An empirical report by I-MAK reveals how excessive pharmaceutical patenting is extending monopolies and driving up drug prices.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data in this context. </w:t>
      </w:r>
      <w:r w:rsidRPr="00B219F3">
        <w:rPr>
          <w:sz w:val="20"/>
          <w:szCs w:val="20"/>
          <w:u w:val="single"/>
        </w:rPr>
        <w:t>Health inequity and inequalities in vaccine access are not unfortunate outcomes of the global IP regime; they are part of its central architecture.</w:t>
      </w:r>
      <w:r w:rsidRPr="00B219F3">
        <w:rPr>
          <w:sz w:val="12"/>
          <w:szCs w:val="20"/>
        </w:rPr>
        <w:t xml:space="preserve"> The system is functioning exactly as it is set up to do. Second, </w:t>
      </w:r>
      <w:r w:rsidRPr="00B219F3">
        <w:rPr>
          <w:sz w:val="20"/>
          <w:szCs w:val="20"/>
          <w:u w:val="single"/>
        </w:rPr>
        <w:t>regulatory agencies worldwide require drugs to undergo safety and efficacy testing to ensure they are harmless before approval.</w:t>
      </w:r>
      <w:r w:rsidRPr="00B219F3">
        <w:rPr>
          <w:sz w:val="12"/>
          <w:szCs w:val="20"/>
        </w:rPr>
        <w:t xml:space="preserve">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generic drug companies usually rely on the safety and efficacy data of brand name companies to seek regulatory approval </w:t>
      </w:r>
      <w:proofErr w:type="gramStart"/>
      <w:r w:rsidRPr="00B219F3">
        <w:rPr>
          <w:sz w:val="12"/>
          <w:szCs w:val="20"/>
        </w:rPr>
        <w:t>as long as</w:t>
      </w:r>
      <w:proofErr w:type="gramEnd"/>
      <w:r w:rsidRPr="00B219F3">
        <w:rPr>
          <w:sz w:val="12"/>
          <w:szCs w:val="20"/>
        </w:rPr>
        <w:t xml:space="preserve"> they can prove their generic version is chemically and biologically equivalent to the original. Relying on the test data of brand name companies reduces the production cost for generic medicines and allows for quicker market entry. However, recent years have seen a promotion of time-limited, legally mandated protection against the non-proprietary use of such data by generic companies. This is known as data exclusivity. Put differently, data exclusivity is a period when a generic company cannot use the clinical trial data of an innovator pharmaceutical company to receive regulatory approval for a generic medicine. </w:t>
      </w:r>
      <w:r w:rsidRPr="00B219F3">
        <w:rPr>
          <w:sz w:val="20"/>
          <w:szCs w:val="20"/>
          <w:u w:val="single"/>
        </w:rPr>
        <w:t>In so doing, data exclusivity provides a layer of protection in addition to patent protection to further delay market entry of generic medicines.</w:t>
      </w:r>
      <w:r w:rsidRPr="00B219F3">
        <w:rPr>
          <w:sz w:val="12"/>
          <w:szCs w:val="20"/>
        </w:rPr>
        <w:t xml:space="preserve"> Data exclusivity periods vary depending on the jurisdiction. For example, it is twelve years in US and ten years in the EU. </w:t>
      </w:r>
      <w:r w:rsidRPr="00B219F3">
        <w:rPr>
          <w:sz w:val="20"/>
          <w:szCs w:val="20"/>
          <w:u w:val="single"/>
        </w:rPr>
        <w:t>While the TRIPS Agreement does not create property rights over registration data, the US and the EU have continued to champion and export data exclusivity through free trade agreements, particularly for biologics</w:t>
      </w:r>
      <w:r w:rsidRPr="00B219F3">
        <w:rPr>
          <w:sz w:val="12"/>
          <w:szCs w:val="20"/>
        </w:rPr>
        <w:t xml:space="preserve">. For example, the US Affordable Health Care for America Act in 2009 </w:t>
      </w:r>
      <w:r w:rsidRPr="00B219F3">
        <w:rPr>
          <w:sz w:val="12"/>
          <w:szCs w:val="20"/>
        </w:rPr>
        <w:lastRenderedPageBreak/>
        <w:t xml:space="preserve">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w:t>
      </w:r>
      <w:proofErr w:type="spellStart"/>
      <w:r w:rsidRPr="00B219F3">
        <w:rPr>
          <w:sz w:val="12"/>
          <w:szCs w:val="20"/>
        </w:rPr>
        <w:t>crystallising</w:t>
      </w:r>
      <w:proofErr w:type="spellEnd"/>
      <w:r w:rsidRPr="00B219F3">
        <w:rPr>
          <w:sz w:val="12"/>
          <w:szCs w:val="20"/>
        </w:rPr>
        <w:t xml:space="preserve">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w:t>
      </w:r>
      <w:proofErr w:type="gramStart"/>
      <w:r w:rsidRPr="00B219F3">
        <w:rPr>
          <w:sz w:val="12"/>
          <w:szCs w:val="20"/>
        </w:rPr>
        <w:t>medicines, and</w:t>
      </w:r>
      <w:proofErr w:type="gramEnd"/>
      <w:r w:rsidRPr="00B219F3">
        <w:rPr>
          <w:sz w:val="12"/>
          <w:szCs w:val="20"/>
        </w:rPr>
        <w:t xml:space="preserve"> perpetuate social hierarchy and subordination. Third, </w:t>
      </w:r>
      <w:r w:rsidRPr="00B219F3">
        <w:rPr>
          <w:sz w:val="20"/>
          <w:szCs w:val="20"/>
          <w:highlight w:val="yellow"/>
          <w:u w:val="single"/>
        </w:rPr>
        <w:t xml:space="preserve">patent practices </w:t>
      </w:r>
      <w:r w:rsidRPr="00B219F3">
        <w:rPr>
          <w:sz w:val="20"/>
          <w:szCs w:val="20"/>
          <w:u w:val="single"/>
        </w:rPr>
        <w:t xml:space="preserve">in recent decades </w:t>
      </w:r>
      <w:r w:rsidRPr="00B219F3">
        <w:rPr>
          <w:sz w:val="20"/>
          <w:szCs w:val="20"/>
          <w:highlight w:val="yellow"/>
          <w:u w:val="single"/>
        </w:rPr>
        <w:t xml:space="preserve">have seen </w:t>
      </w:r>
      <w:r w:rsidRPr="00B219F3">
        <w:rPr>
          <w:sz w:val="20"/>
          <w:szCs w:val="20"/>
          <w:u w:val="single"/>
        </w:rPr>
        <w:t xml:space="preserve">pharmaceutical </w:t>
      </w:r>
      <w:r w:rsidRPr="00B219F3">
        <w:rPr>
          <w:sz w:val="20"/>
          <w:szCs w:val="20"/>
          <w:highlight w:val="yellow"/>
          <w:u w:val="single"/>
        </w:rPr>
        <w:t xml:space="preserve">companies engaging in trivial </w:t>
      </w:r>
      <w:r w:rsidRPr="00B219F3">
        <w:rPr>
          <w:sz w:val="20"/>
          <w:szCs w:val="20"/>
          <w:u w:val="single"/>
        </w:rPr>
        <w:t xml:space="preserve">and cosmetic </w:t>
      </w:r>
      <w:r w:rsidRPr="00B219F3">
        <w:rPr>
          <w:sz w:val="20"/>
          <w:szCs w:val="20"/>
          <w:highlight w:val="yellow"/>
          <w:u w:val="single"/>
        </w:rPr>
        <w:t xml:space="preserve">tweaking </w:t>
      </w:r>
      <w:r w:rsidRPr="00B219F3">
        <w:rPr>
          <w:sz w:val="20"/>
          <w:szCs w:val="20"/>
          <w:u w:val="single"/>
        </w:rPr>
        <w:t xml:space="preserve">of a drug </w:t>
      </w:r>
      <w:r w:rsidRPr="00B219F3">
        <w:rPr>
          <w:sz w:val="20"/>
          <w:szCs w:val="20"/>
          <w:highlight w:val="yellow"/>
          <w:u w:val="single"/>
        </w:rPr>
        <w:t xml:space="preserve">whilst </w:t>
      </w:r>
      <w:r w:rsidRPr="00B219F3">
        <w:rPr>
          <w:sz w:val="20"/>
          <w:szCs w:val="20"/>
          <w:u w:val="single"/>
        </w:rPr>
        <w:t xml:space="preserve">still </w:t>
      </w:r>
      <w:r w:rsidRPr="00B219F3">
        <w:rPr>
          <w:sz w:val="20"/>
          <w:szCs w:val="20"/>
          <w:highlight w:val="yellow"/>
          <w:u w:val="single"/>
        </w:rPr>
        <w:t xml:space="preserve">reaping </w:t>
      </w:r>
      <w:r w:rsidRPr="00B219F3">
        <w:rPr>
          <w:sz w:val="20"/>
          <w:szCs w:val="20"/>
          <w:u w:val="single"/>
        </w:rPr>
        <w:t xml:space="preserve">the benefit of </w:t>
      </w:r>
      <w:r w:rsidRPr="00B219F3">
        <w:rPr>
          <w:sz w:val="20"/>
          <w:szCs w:val="20"/>
          <w:highlight w:val="yellow"/>
          <w:u w:val="single"/>
        </w:rPr>
        <w:t>20 years</w:t>
      </w:r>
      <w:r w:rsidRPr="00B219F3">
        <w:rPr>
          <w:sz w:val="20"/>
          <w:szCs w:val="20"/>
          <w:u w:val="single"/>
        </w:rPr>
        <w:t xml:space="preserve"> of patent </w:t>
      </w:r>
      <w:r w:rsidRPr="00B219F3">
        <w:rPr>
          <w:sz w:val="20"/>
          <w:szCs w:val="20"/>
          <w:highlight w:val="yellow"/>
          <w:u w:val="single"/>
        </w:rPr>
        <w:t>protection.</w:t>
      </w:r>
      <w:r w:rsidRPr="00B219F3">
        <w:rPr>
          <w:sz w:val="20"/>
          <w:szCs w:val="20"/>
          <w:u w:val="single"/>
        </w:rPr>
        <w:t xml:space="preserve"> This tweaking sometimes involves making minor changes to patented drugs, such as changes in mode of administration, new dosages, extended release, or change in color of the drug. These changes normally do not offer any significant therapeutic advantage</w:t>
      </w:r>
      <w:r w:rsidRPr="00B219F3">
        <w:rPr>
          <w:sz w:val="12"/>
          <w:szCs w:val="20"/>
        </w:rPr>
        <w:t xml:space="preserve"> even though pharmaceutical companies argue they provide improved health outcomes to patients. These additional patents on small changes to existing drugs, known as evergreening or patent thickets, block the early entry of competitive, generic medicines that drive medicine prices down. For example, while not mandated by TRIPS, </w:t>
      </w:r>
      <w:r w:rsidRPr="00B219F3">
        <w:rPr>
          <w:sz w:val="20"/>
          <w:szCs w:val="20"/>
          <w:u w:val="single"/>
        </w:rPr>
        <w:t>many US led TRIPS-plus free trade agreements have expanded the scope for evergreening.</w:t>
      </w:r>
      <w:r w:rsidRPr="00B219F3">
        <w:rPr>
          <w:sz w:val="12"/>
          <w:szCs w:val="20"/>
        </w:rPr>
        <w:t xml:space="preserve"> These include the US-Jordan FTA (2000), US-Australia FTA (2004) as well as the US-Korea FTA (2007), which allow for the patenting of new forms, uses, or methods of using existing products. The development discourse often touted by developed nations to help countries in the Global South ‘catch up’ is empty when the essential medicines needed to stay alive are deliberately denied and </w:t>
      </w:r>
      <w:proofErr w:type="spellStart"/>
      <w:r w:rsidRPr="00B219F3">
        <w:rPr>
          <w:sz w:val="12"/>
          <w:szCs w:val="20"/>
        </w:rPr>
        <w:t>weaponised</w:t>
      </w:r>
      <w:proofErr w:type="spellEnd"/>
      <w:r w:rsidRPr="00B219F3">
        <w:rPr>
          <w:sz w:val="12"/>
          <w:szCs w:val="20"/>
        </w:rPr>
        <w:t xml:space="preserve">. </w:t>
      </w:r>
      <w:r w:rsidRPr="00B219F3">
        <w:rPr>
          <w:sz w:val="20"/>
          <w:szCs w:val="20"/>
          <w:u w:val="single"/>
        </w:rPr>
        <w:t xml:space="preserve">The cancer drug Gleevec®, owned by Novartis, is another example of how pharmaceutical </w:t>
      </w:r>
      <w:r w:rsidRPr="00B219F3">
        <w:rPr>
          <w:sz w:val="12"/>
          <w:szCs w:val="20"/>
        </w:rPr>
        <w:t xml:space="preserve">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w:t>
      </w:r>
      <w:proofErr w:type="gramStart"/>
      <w:r w:rsidRPr="00B219F3">
        <w:rPr>
          <w:sz w:val="12"/>
          <w:szCs w:val="20"/>
        </w:rPr>
        <w:t>as a result of</w:t>
      </w:r>
      <w:proofErr w:type="gramEnd"/>
      <w:r w:rsidRPr="00B219F3">
        <w:rPr>
          <w:sz w:val="12"/>
          <w:szCs w:val="20"/>
        </w:rPr>
        <w:t xml:space="preserve"> the 2013 Indian Supreme Court judgement. Novartis is not the only culprit. The depression drug Effexor® by Pfizer was granted an evergreen patent when the company introduced an extended-release version, </w:t>
      </w:r>
      <w:proofErr w:type="spellStart"/>
      <w:r w:rsidRPr="00B219F3">
        <w:rPr>
          <w:sz w:val="12"/>
          <w:szCs w:val="20"/>
        </w:rPr>
        <w:t>Efexor</w:t>
      </w:r>
      <w:proofErr w:type="spellEnd"/>
      <w:r w:rsidRPr="00B219F3">
        <w:rPr>
          <w:sz w:val="12"/>
          <w:szCs w:val="20"/>
        </w:rPr>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B219F3">
        <w:rPr>
          <w:sz w:val="12"/>
          <w:szCs w:val="20"/>
        </w:rPr>
        <w:t>Efexor</w:t>
      </w:r>
      <w:proofErr w:type="spellEnd"/>
      <w:r w:rsidRPr="00B219F3">
        <w:rPr>
          <w:sz w:val="12"/>
          <w:szCs w:val="20"/>
        </w:rPr>
        <w:t>-</w:t>
      </w:r>
      <w:proofErr w:type="spellStart"/>
      <w:r w:rsidRPr="00B219F3">
        <w:rPr>
          <w:sz w:val="12"/>
          <w:szCs w:val="20"/>
        </w:rPr>
        <w:t>XR</w:t>
      </w:r>
      <w:proofErr w:type="gramStart"/>
      <w:r w:rsidRPr="00B219F3">
        <w:rPr>
          <w:sz w:val="12"/>
          <w:szCs w:val="20"/>
        </w:rPr>
        <w:t>®,and</w:t>
      </w:r>
      <w:proofErr w:type="spellEnd"/>
      <w:proofErr w:type="gramEnd"/>
      <w:r w:rsidRPr="00B219F3">
        <w:rPr>
          <w:sz w:val="12"/>
          <w:szCs w:val="20"/>
        </w:rPr>
        <w:t xml:space="preserve"> again with no added therapeutic benefit. These evergreening practices, of course, have material effects. Apart from delaying the entry of generic versions, they give brand-name pharmaceutical companies free reign in the market, which allows them to set the market price. </w:t>
      </w:r>
      <w:r w:rsidRPr="00B219F3">
        <w:rPr>
          <w:sz w:val="20"/>
          <w:szCs w:val="20"/>
          <w:u w:val="single"/>
        </w:rPr>
        <w:t>Recent years have seen monopoly prices rise exorbitantly causing significant financial strain to patients, domestic healthcare services and even insurance companies in developed countries.</w:t>
      </w:r>
      <w:r w:rsidRPr="00B219F3">
        <w:rPr>
          <w:sz w:val="12"/>
          <w:szCs w:val="20"/>
        </w:rPr>
        <w:t xml:space="preserve"> A notorious example is Martin Shkreli,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B219F3">
        <w:rPr>
          <w:sz w:val="12"/>
          <w:szCs w:val="20"/>
        </w:rPr>
        <w:t>Solvadi</w:t>
      </w:r>
      <w:proofErr w:type="spellEnd"/>
      <w:r w:rsidRPr="00B219F3">
        <w:rPr>
          <w:sz w:val="12"/>
          <w:szCs w:val="20"/>
        </w:rPr>
        <w:t xml:space="preserve">® by Gilead, which costs USD 84,000 per treatment, Feldman notes the drug would cost the US Department of Defense more than USD 12 billion to treat all hepatitis-infected patients in US Veterans Affairs. But the US is not alone. </w:t>
      </w:r>
      <w:r w:rsidRPr="00B219F3">
        <w:rPr>
          <w:sz w:val="20"/>
          <w:szCs w:val="20"/>
          <w:u w:val="single"/>
        </w:rPr>
        <w:t>In Europe, expensive drugs have prompted a growing backlash against pharmaceutical corporations.</w:t>
      </w:r>
      <w:r w:rsidRPr="00B219F3">
        <w:rPr>
          <w:sz w:val="12"/>
          <w:szCs w:val="20"/>
        </w:rPr>
        <w:t xml:space="preserve"> Reacting to these price hikes, Dutch pharmacies are bypassing these exorbitant prices by preparing medicines in-house for individual patients. </w:t>
      </w:r>
      <w:r w:rsidRPr="00B219F3">
        <w:rPr>
          <w:sz w:val="20"/>
          <w:szCs w:val="20"/>
          <w:highlight w:val="yellow"/>
          <w:u w:val="single"/>
        </w:rPr>
        <w:t>The broken IP system</w:t>
      </w:r>
      <w:r w:rsidRPr="00B219F3">
        <w:rPr>
          <w:sz w:val="20"/>
          <w:szCs w:val="20"/>
          <w:u w:val="single"/>
        </w:rPr>
        <w:t xml:space="preserve"> ranging from an extraordinarily low standard for granting patents to permissions of patent thickets around a single molecule has not only severely </w:t>
      </w:r>
      <w:r w:rsidRPr="00B219F3">
        <w:rPr>
          <w:sz w:val="20"/>
          <w:szCs w:val="20"/>
          <w:highlight w:val="yellow"/>
          <w:u w:val="single"/>
        </w:rPr>
        <w:t>distorted the system of innovation</w:t>
      </w:r>
      <w:r w:rsidRPr="00B219F3">
        <w:rPr>
          <w:sz w:val="20"/>
          <w:szCs w:val="20"/>
          <w:u w:val="single"/>
        </w:rPr>
        <w:t xml:space="preserve">, but they have also skewed access to life-saving drugs. As a result, </w:t>
      </w:r>
      <w:r w:rsidRPr="00B219F3">
        <w:rPr>
          <w:sz w:val="20"/>
          <w:szCs w:val="20"/>
          <w:highlight w:val="yellow"/>
          <w:u w:val="single"/>
        </w:rPr>
        <w:t>prices for</w:t>
      </w:r>
      <w:r w:rsidRPr="00B219F3">
        <w:rPr>
          <w:sz w:val="20"/>
          <w:szCs w:val="20"/>
          <w:u w:val="single"/>
        </w:rPr>
        <w:t xml:space="preserve"> new and existing </w:t>
      </w:r>
      <w:r w:rsidRPr="00B219F3">
        <w:rPr>
          <w:sz w:val="20"/>
          <w:szCs w:val="20"/>
          <w:highlight w:val="yellow"/>
          <w:u w:val="single"/>
        </w:rPr>
        <w:t xml:space="preserve">medicines are constantly rising, making </w:t>
      </w:r>
      <w:r w:rsidRPr="00B219F3">
        <w:rPr>
          <w:sz w:val="20"/>
          <w:szCs w:val="20"/>
          <w:u w:val="single"/>
        </w:rPr>
        <w:t xml:space="preserve">essential </w:t>
      </w:r>
      <w:r w:rsidRPr="00B219F3">
        <w:rPr>
          <w:sz w:val="20"/>
          <w:szCs w:val="20"/>
          <w:highlight w:val="yellow"/>
          <w:u w:val="single"/>
        </w:rPr>
        <w:t>medicines inaccessible</w:t>
      </w:r>
      <w:r w:rsidRPr="00B219F3">
        <w:rPr>
          <w:sz w:val="20"/>
          <w:szCs w:val="20"/>
          <w:u w:val="single"/>
        </w:rPr>
        <w:t xml:space="preserve"> for millions of people around the world. </w:t>
      </w:r>
      <w:r w:rsidRPr="00B219F3">
        <w:rPr>
          <w:sz w:val="12"/>
          <w:szCs w:val="20"/>
        </w:rPr>
        <w:t xml:space="preserve">COVID-19, Intellectual Property and Vaccine Imperialism This brings us to the present and how this dysfunction continues to be </w:t>
      </w:r>
      <w:proofErr w:type="spellStart"/>
      <w:r w:rsidRPr="00B219F3">
        <w:rPr>
          <w:sz w:val="12"/>
          <w:szCs w:val="20"/>
        </w:rPr>
        <w:t>normalised</w:t>
      </w:r>
      <w:proofErr w:type="spellEnd"/>
      <w:r w:rsidRPr="00B219F3">
        <w:rPr>
          <w:sz w:val="12"/>
          <w:szCs w:val="20"/>
        </w:rPr>
        <w:t xml:space="preserve"> in the current pandemic. </w:t>
      </w:r>
      <w:r w:rsidRPr="00B219F3">
        <w:rPr>
          <w:sz w:val="20"/>
          <w:szCs w:val="20"/>
          <w:u w:val="single"/>
        </w:rPr>
        <w:t>Moderna, for example, has filed over 100 patents for the mRNA technology used in its vaccine, despite receiving funds from the US government with its IP partly owned by the US National Institutes of Health.</w:t>
      </w:r>
      <w:r w:rsidRPr="00B219F3">
        <w:rPr>
          <w:sz w:val="12"/>
          <w:szCs w:val="20"/>
        </w:rPr>
        <w:t xml:space="preserve"> Pfizer/BioNTech have also filed multiple patents on not only their COVID-19 vaccine product, but also on the manufacturing process, method of use and related technologies even though </w:t>
      </w:r>
      <w:proofErr w:type="spellStart"/>
      <w:r w:rsidRPr="00B219F3">
        <w:rPr>
          <w:sz w:val="12"/>
          <w:szCs w:val="20"/>
        </w:rPr>
        <w:t>BioNtech</w:t>
      </w:r>
      <w:proofErr w:type="spellEnd"/>
      <w:r w:rsidRPr="00B219F3">
        <w:rPr>
          <w:sz w:val="12"/>
          <w:szCs w:val="20"/>
        </w:rPr>
        <w:t xml:space="preserve"> was given $450 million by the German government to speed up vaccine work and expand production capacity in Germany. It has become increasingly plain that IP makes private rights out of public funds while benefitting </w:t>
      </w:r>
      <w:proofErr w:type="gramStart"/>
      <w:r w:rsidRPr="00B219F3">
        <w:rPr>
          <w:sz w:val="12"/>
          <w:szCs w:val="20"/>
        </w:rPr>
        <w:t>particular corporate</w:t>
      </w:r>
      <w:proofErr w:type="gramEnd"/>
      <w:r w:rsidRPr="00B219F3">
        <w:rPr>
          <w:sz w:val="12"/>
          <w:szCs w:val="20"/>
        </w:rPr>
        <w:t xml:space="preserve"> interests. In fact, reports show the US government under Operation Warp Speed led by the US Department of Health also funded other vaccines developed in 2020 by several pharmaceutical corporations including Johnson and Johnson, Regeneron, Novavax, Sanofi and GlaxoSmithKline, AstraZeneca, and others. </w:t>
      </w:r>
      <w:proofErr w:type="gramStart"/>
      <w:r w:rsidRPr="00B219F3">
        <w:rPr>
          <w:sz w:val="12"/>
          <w:szCs w:val="20"/>
        </w:rPr>
        <w:t>In spite of</w:t>
      </w:r>
      <w:proofErr w:type="gramEnd"/>
      <w:r w:rsidRPr="00B219F3">
        <w:rPr>
          <w:sz w:val="12"/>
          <w:szCs w:val="20"/>
        </w:rPr>
        <w:t xml:space="preserve"> this boost from public funds, and with many governments wholly taking on the risks for potential vaccine side effects, drug manufacturers fully own the patents and related IP rights and so can decide how and where the vaccines get manufactured and how much they cost. As a result, taxpayers are paying twice for the same shot: first for its development, then again for the finished product. Meanwhile, a New York Times report has revealed that in some of the agreements between pharmaceutical companies and states, governments are prohibited from donating or reselling doses. This prohibition helps explain the price disparity in vaccine purchases among countries where poor countries are paying more. For example, Uganda is paying USD 8.50 per dose of the AstraZeneca vaccine while the EU is paying only USD 3.50 per dose. </w:t>
      </w:r>
      <w:r w:rsidRPr="00B219F3">
        <w:rPr>
          <w:sz w:val="20"/>
          <w:szCs w:val="20"/>
          <w:u w:val="single"/>
        </w:rPr>
        <w:t xml:space="preserve">By prioritizing monopoly rights of a few western corporations, IP dysfunction not only continues to reproduce old inequities and inequality in health </w:t>
      </w:r>
      <w:proofErr w:type="gramStart"/>
      <w:r w:rsidRPr="00B219F3">
        <w:rPr>
          <w:sz w:val="20"/>
          <w:szCs w:val="20"/>
          <w:u w:val="single"/>
        </w:rPr>
        <w:t>access, but</w:t>
      </w:r>
      <w:proofErr w:type="gramEnd"/>
      <w:r w:rsidRPr="00B219F3">
        <w:rPr>
          <w:sz w:val="20"/>
          <w:szCs w:val="20"/>
          <w:u w:val="single"/>
        </w:rPr>
        <w:t xml:space="preserve"> helps frame our understanding about the creation and management of knowledge. And perhaps we begin to see the refusal of drug makers to share knowledge needed to boost global vaccine supply for what it truly is: an extension in capitalist bifurcation of who is imagined as a legitimate intellectual property owner and who is envisioned as a threat to the (intellectual) propertied order.</w:t>
      </w:r>
      <w:r w:rsidRPr="00B219F3">
        <w:rPr>
          <w:sz w:val="12"/>
          <w:szCs w:val="20"/>
        </w:rPr>
        <w:t xml:space="preserve"> Supporters and opponents of a TRIPS waiver for the COVID-19 vaccines (February 2021) </w:t>
      </w:r>
      <w:r w:rsidRPr="00B219F3">
        <w:rPr>
          <w:sz w:val="20"/>
          <w:szCs w:val="20"/>
          <w:u w:val="single"/>
        </w:rPr>
        <w:t>Despite calls to make COVID-19 vaccines and related technologies a global public good, western pharmaceutical companies have declined to loosen or temporarily suspend IP protections and transfer technology to generic manufacturers. Such transfer would enable the scale-up of production</w:t>
      </w:r>
      <w:r w:rsidRPr="00B219F3">
        <w:rPr>
          <w:sz w:val="12"/>
          <w:szCs w:val="20"/>
        </w:rPr>
        <w:t xml:space="preserve"> and supply of lifesaving COVID-19 medical tools across the world. Furthermore, </w:t>
      </w:r>
      <w:r w:rsidRPr="00B219F3">
        <w:rPr>
          <w:sz w:val="20"/>
          <w:szCs w:val="20"/>
          <w:u w:val="single"/>
        </w:rPr>
        <w:t xml:space="preserve">these countries are also blocking the TRIPS waiver proposal put forward by South Africa and India at the WTO despite being supported by 57 mostly developing countries. The waiver proposal seeks to temporarily postpone certain provisions of the TRIPS Agreement for treating, </w:t>
      </w:r>
      <w:proofErr w:type="gramStart"/>
      <w:r w:rsidRPr="00B219F3">
        <w:rPr>
          <w:sz w:val="20"/>
          <w:szCs w:val="20"/>
          <w:u w:val="single"/>
        </w:rPr>
        <w:t>containing</w:t>
      </w:r>
      <w:proofErr w:type="gramEnd"/>
      <w:r w:rsidRPr="00B219F3">
        <w:rPr>
          <w:sz w:val="20"/>
          <w:szCs w:val="20"/>
          <w:u w:val="single"/>
        </w:rPr>
        <w:t xml:space="preserve"> and preventing the coronavirus, but only until widespread vaccination and immunity are achieved. </w:t>
      </w:r>
      <w:r w:rsidRPr="00B219F3">
        <w:rPr>
          <w:sz w:val="12"/>
          <w:szCs w:val="20"/>
        </w:rPr>
        <w:t xml:space="preserve">This means that countries will not be required to provide any form of IP protection on all COVID-19 related therapeutics, </w:t>
      </w:r>
      <w:proofErr w:type="gramStart"/>
      <w:r w:rsidRPr="00B219F3">
        <w:rPr>
          <w:sz w:val="12"/>
          <w:szCs w:val="20"/>
        </w:rPr>
        <w:t>diagnostics</w:t>
      </w:r>
      <w:proofErr w:type="gramEnd"/>
      <w:r w:rsidRPr="00B219F3">
        <w:rPr>
          <w:sz w:val="12"/>
          <w:szCs w:val="20"/>
        </w:rPr>
        <w:t xml:space="preserve"> and other technologies for the duration of the pandemic. </w:t>
      </w:r>
      <w:r w:rsidRPr="00B219F3">
        <w:rPr>
          <w:sz w:val="20"/>
          <w:szCs w:val="20"/>
          <w:u w:val="single"/>
        </w:rPr>
        <w:t xml:space="preserve">It is important to reiterate the waiver proposal is time-limited and is different from </w:t>
      </w:r>
      <w:r w:rsidRPr="00B219F3">
        <w:rPr>
          <w:sz w:val="20"/>
          <w:szCs w:val="20"/>
          <w:u w:val="single"/>
        </w:rPr>
        <w:lastRenderedPageBreak/>
        <w:t>TRIPS flexibilities, which are safeguards within the Agreement to mitigate the negative impact of patents such as high price of patented medicines. These safeguards include compulsory licenses and parallel importation</w:t>
      </w:r>
      <w:r w:rsidRPr="00B219F3">
        <w:rPr>
          <w:sz w:val="12"/>
          <w:szCs w:val="20"/>
        </w:rPr>
        <w:t xml:space="preserve">. However, because of the onerous process of initiating these flexibilities as well as the threat of possible trade penalties by the US through the United States Trade Representative (USTR) “Special 301” </w:t>
      </w:r>
      <w:r w:rsidRPr="00B219F3">
        <w:rPr>
          <w:sz w:val="20"/>
          <w:szCs w:val="20"/>
          <w:u w:val="single"/>
        </w:rPr>
        <w:t>Report targeting countries even in the absence of illegality, many developing countries are reluctant to invoke TRIPS flexibilities for public health purposes.</w:t>
      </w:r>
      <w:r w:rsidRPr="00B219F3">
        <w:rPr>
          <w:sz w:val="12"/>
          <w:szCs w:val="20"/>
        </w:rPr>
        <w:t xml:space="preserve"> For example, in the past, countries such as Colombia, India, </w:t>
      </w:r>
      <w:r w:rsidRPr="00B219F3">
        <w:rPr>
          <w:sz w:val="20"/>
          <w:szCs w:val="20"/>
          <w:u w:val="single"/>
        </w:rPr>
        <w:t>Thailand and recently Malaysia have</w:t>
      </w:r>
      <w:r w:rsidRPr="00B219F3">
        <w:rPr>
          <w:sz w:val="12"/>
          <w:szCs w:val="20"/>
        </w:rPr>
        <w:t xml:space="preserve"> all featured in the Special 301 Report for </w:t>
      </w:r>
      <w:r w:rsidRPr="00B219F3">
        <w:rPr>
          <w:sz w:val="20"/>
          <w:szCs w:val="20"/>
          <w:u w:val="single"/>
        </w:rPr>
        <w:t>using compulsory licenses to increase access to cancer medications</w:t>
      </w:r>
      <w:r w:rsidRPr="00B219F3">
        <w:rPr>
          <w:sz w:val="12"/>
          <w:szCs w:val="20"/>
        </w:rPr>
        <w:t xml:space="preserve">. It is these challenges that the </w:t>
      </w:r>
      <w:r w:rsidRPr="00B219F3">
        <w:rPr>
          <w:sz w:val="20"/>
          <w:szCs w:val="20"/>
          <w:u w:val="single"/>
        </w:rPr>
        <w:t>TRIPS waiver</w:t>
      </w:r>
      <w:r w:rsidRPr="00B219F3">
        <w:rPr>
          <w:sz w:val="12"/>
          <w:szCs w:val="20"/>
        </w:rPr>
        <w:t xml:space="preserve"> seeks to alleviate and, if approved</w:t>
      </w:r>
      <w:r w:rsidRPr="00B219F3">
        <w:rPr>
          <w:sz w:val="20"/>
          <w:szCs w:val="20"/>
          <w:u w:val="single"/>
        </w:rPr>
        <w:t>, would also provide countries the space, without fear of retaliation from developed countries, to collaborate with competent developers</w:t>
      </w:r>
      <w:r w:rsidRPr="00B219F3">
        <w:rPr>
          <w:sz w:val="12"/>
          <w:szCs w:val="20"/>
        </w:rPr>
        <w:t xml:space="preserve"> in the R&amp;D, manufacturing, scaling-up, and supply of COVID-19 tools. </w:t>
      </w:r>
      <w:r w:rsidRPr="00B219F3">
        <w:rPr>
          <w:sz w:val="20"/>
          <w:szCs w:val="20"/>
          <w:u w:val="single"/>
        </w:rPr>
        <w:t xml:space="preserve">However, because this waiver is being opposed by a group of developed countries, we are grappling with the problem of </w:t>
      </w:r>
      <w:proofErr w:type="gramStart"/>
      <w:r w:rsidRPr="00B219F3">
        <w:rPr>
          <w:sz w:val="20"/>
          <w:szCs w:val="20"/>
          <w:u w:val="single"/>
        </w:rPr>
        <w:t>artificially-created</w:t>
      </w:r>
      <w:proofErr w:type="gramEnd"/>
      <w:r w:rsidRPr="00B219F3">
        <w:rPr>
          <w:sz w:val="20"/>
          <w:szCs w:val="20"/>
          <w:u w:val="single"/>
        </w:rPr>
        <w:t xml:space="preserve"> vaccine scarcity.</w:t>
      </w:r>
      <w:r w:rsidRPr="00B219F3">
        <w:rPr>
          <w:sz w:val="12"/>
          <w:szCs w:val="20"/>
        </w:rPr>
        <w:t xml:space="preserve"> The effect of this scarcity will further prolong and deepen the financial impact of this pandemic currently estimated to cost USD 9.2 trillion, half of which will be borne by advanced economies. </w:t>
      </w:r>
      <w:r w:rsidRPr="00B219F3">
        <w:rPr>
          <w:sz w:val="20"/>
          <w:szCs w:val="20"/>
          <w:u w:val="single"/>
        </w:rPr>
        <w:t>Thus, in opposing the TRIPS waiver with the hopes of reaping huge financial rewards, developed countries are worsening pandemic woes</w:t>
      </w:r>
      <w:r w:rsidRPr="00B219F3">
        <w:rPr>
          <w:sz w:val="12"/>
          <w:szCs w:val="20"/>
        </w:rPr>
        <w:t xml:space="preserve"> in the long term. Perhaps it is time to reorient our sight</w:t>
      </w:r>
      <w:r w:rsidRPr="00B219F3">
        <w:rPr>
          <w:sz w:val="20"/>
          <w:szCs w:val="20"/>
          <w:u w:val="single"/>
        </w:rPr>
        <w:t xml:space="preserve"> and call the ongoing practices of buying up global supply of vaccine what it truly is – vaccine imperialism. Another kind of scarcity caused by vaccine nationalism has also reduced equitable access. Vaccine nationalism is a phenomenon where rich countries buy up global supply of vaccines through advance purchase agreements (APA) with pharmaceutical companies for their own populations at the expense of other countries.</w:t>
      </w:r>
      <w:r w:rsidRPr="00B219F3">
        <w:rPr>
          <w:sz w:val="12"/>
          <w:szCs w:val="20"/>
        </w:rPr>
        <w:t xml:space="preserve"> But perhaps it is time to reorient our sight and call the ongoing practices of buying up global supply of vaccine what it truly is </w:t>
      </w:r>
      <w:r w:rsidRPr="00B219F3">
        <w:rPr>
          <w:sz w:val="20"/>
          <w:szCs w:val="20"/>
          <w:u w:val="single"/>
        </w:rPr>
        <w:t xml:space="preserve">– vaccine imperialism. </w:t>
      </w:r>
      <w:r w:rsidRPr="00B219F3">
        <w:rPr>
          <w:b/>
          <w:bCs/>
          <w:sz w:val="20"/>
          <w:szCs w:val="20"/>
          <w:highlight w:val="yellow"/>
          <w:u w:val="single"/>
        </w:rPr>
        <w:t>If we take seriously the argument</w:t>
      </w:r>
      <w:r w:rsidRPr="00B219F3">
        <w:rPr>
          <w:b/>
          <w:bCs/>
          <w:sz w:val="20"/>
          <w:szCs w:val="20"/>
          <w:u w:val="single"/>
        </w:rPr>
        <w:t xml:space="preserve"> put forward by Antony </w:t>
      </w:r>
      <w:proofErr w:type="spellStart"/>
      <w:r w:rsidRPr="00B219F3">
        <w:rPr>
          <w:b/>
          <w:bCs/>
          <w:sz w:val="20"/>
          <w:szCs w:val="20"/>
          <w:u w:val="single"/>
        </w:rPr>
        <w:t>Anghie</w:t>
      </w:r>
      <w:proofErr w:type="spellEnd"/>
      <w:r w:rsidRPr="00B219F3">
        <w:rPr>
          <w:b/>
          <w:bCs/>
          <w:sz w:val="20"/>
          <w:szCs w:val="20"/>
          <w:u w:val="single"/>
        </w:rPr>
        <w:t xml:space="preserve"> </w:t>
      </w:r>
      <w:r w:rsidRPr="00B219F3">
        <w:rPr>
          <w:b/>
          <w:bCs/>
          <w:sz w:val="20"/>
          <w:szCs w:val="20"/>
          <w:highlight w:val="yellow"/>
          <w:u w:val="single"/>
        </w:rPr>
        <w:t xml:space="preserve">on </w:t>
      </w:r>
      <w:r w:rsidRPr="00B219F3">
        <w:rPr>
          <w:b/>
          <w:bCs/>
          <w:sz w:val="20"/>
          <w:szCs w:val="20"/>
          <w:u w:val="single"/>
        </w:rPr>
        <w:t xml:space="preserve">the </w:t>
      </w:r>
      <w:r w:rsidRPr="00B219F3">
        <w:rPr>
          <w:b/>
          <w:bCs/>
          <w:sz w:val="20"/>
          <w:szCs w:val="20"/>
          <w:highlight w:val="yellow"/>
          <w:u w:val="single"/>
        </w:rPr>
        <w:t xml:space="preserve">colonial origins of </w:t>
      </w:r>
      <w:r w:rsidRPr="00B219F3">
        <w:rPr>
          <w:b/>
          <w:bCs/>
          <w:sz w:val="20"/>
          <w:szCs w:val="20"/>
          <w:u w:val="single"/>
        </w:rPr>
        <w:t xml:space="preserve">international </w:t>
      </w:r>
      <w:r w:rsidRPr="00B219F3">
        <w:rPr>
          <w:b/>
          <w:bCs/>
          <w:sz w:val="20"/>
          <w:szCs w:val="20"/>
          <w:highlight w:val="yellow"/>
          <w:u w:val="single"/>
        </w:rPr>
        <w:t>law,</w:t>
      </w:r>
      <w:r w:rsidRPr="00B219F3">
        <w:rPr>
          <w:b/>
          <w:bCs/>
          <w:sz w:val="20"/>
          <w:szCs w:val="20"/>
          <w:u w:val="single"/>
        </w:rPr>
        <w:t xml:space="preserve"> particularly how these origins create a set of structures that continually repeat themselves at various stages, </w:t>
      </w:r>
      <w:r w:rsidRPr="00B219F3">
        <w:rPr>
          <w:b/>
          <w:bCs/>
          <w:sz w:val="20"/>
          <w:szCs w:val="20"/>
          <w:highlight w:val="yellow"/>
          <w:u w:val="single"/>
        </w:rPr>
        <w:t xml:space="preserve">we will </w:t>
      </w:r>
      <w:r w:rsidRPr="00B219F3">
        <w:rPr>
          <w:b/>
          <w:bCs/>
          <w:sz w:val="20"/>
          <w:szCs w:val="20"/>
          <w:u w:val="single"/>
        </w:rPr>
        <w:t xml:space="preserve">begin to </w:t>
      </w:r>
      <w:r w:rsidRPr="00B219F3">
        <w:rPr>
          <w:b/>
          <w:bCs/>
          <w:sz w:val="20"/>
          <w:szCs w:val="20"/>
          <w:highlight w:val="yellow"/>
          <w:u w:val="single"/>
        </w:rPr>
        <w:t xml:space="preserve">see </w:t>
      </w:r>
      <w:r w:rsidRPr="00B219F3">
        <w:rPr>
          <w:b/>
          <w:bCs/>
          <w:sz w:val="20"/>
          <w:szCs w:val="20"/>
          <w:u w:val="single"/>
        </w:rPr>
        <w:t xml:space="preserve">COVID-19 </w:t>
      </w:r>
      <w:r w:rsidRPr="00B219F3">
        <w:rPr>
          <w:b/>
          <w:bCs/>
          <w:sz w:val="20"/>
          <w:szCs w:val="20"/>
          <w:highlight w:val="yellow"/>
          <w:u w:val="single"/>
        </w:rPr>
        <w:t xml:space="preserve">vaccine accumulation </w:t>
      </w:r>
      <w:r w:rsidRPr="00B219F3">
        <w:rPr>
          <w:b/>
          <w:bCs/>
          <w:sz w:val="20"/>
          <w:szCs w:val="20"/>
          <w:u w:val="single"/>
        </w:rPr>
        <w:t xml:space="preserve">not only as political, but also </w:t>
      </w:r>
      <w:r w:rsidRPr="00B219F3">
        <w:rPr>
          <w:b/>
          <w:bCs/>
          <w:sz w:val="20"/>
          <w:szCs w:val="20"/>
          <w:highlight w:val="yellow"/>
          <w:u w:val="single"/>
        </w:rPr>
        <w:t xml:space="preserve">as imperial continuities </w:t>
      </w:r>
      <w:r w:rsidRPr="00B219F3">
        <w:rPr>
          <w:b/>
          <w:bCs/>
          <w:sz w:val="20"/>
          <w:szCs w:val="20"/>
          <w:u w:val="single"/>
        </w:rPr>
        <w:t>manifesting in the present</w:t>
      </w:r>
      <w:r w:rsidRPr="00B219F3">
        <w:rPr>
          <w:sz w:val="20"/>
          <w:szCs w:val="20"/>
          <w:u w:val="single"/>
        </w:rPr>
        <w:t>.</w:t>
      </w:r>
      <w:r w:rsidRPr="00B219F3">
        <w:rPr>
          <w:sz w:val="12"/>
          <w:szCs w:val="20"/>
        </w:rPr>
        <w:t xml:space="preserve"> Take, for instance, the report released by the Duke Global Health Innovation Center that shows that high-income countries have already purchased nearly 3.8 billion COVID-19 vaccine doses. Specifically, the United States has secured 400 million doses of the Pfizer-BioNTech and Moderna </w:t>
      </w:r>
      <w:proofErr w:type="gramStart"/>
      <w:r w:rsidRPr="00B219F3">
        <w:rPr>
          <w:sz w:val="12"/>
          <w:szCs w:val="20"/>
        </w:rPr>
        <w:t>vaccines, and</w:t>
      </w:r>
      <w:proofErr w:type="gramEnd"/>
      <w:r w:rsidRPr="00B219F3">
        <w:rPr>
          <w:sz w:val="12"/>
          <w:szCs w:val="20"/>
        </w:rPr>
        <w:t xml:space="preserve"> has APAs for more than 1 billion doses from four other companies yet to secure US regulatory approval. The European Union has similarly negotiated nearly 2.3 billion doses under contract and is negotiating for about 300 million more. With these purchases, these countries will be able to vaccinate their populations twice over, while many developing states, especially in Africa, are left behind</w:t>
      </w:r>
      <w:r w:rsidRPr="00B219F3">
        <w:rPr>
          <w:sz w:val="20"/>
          <w:szCs w:val="20"/>
          <w:u w:val="single"/>
        </w:rPr>
        <w:t xml:space="preserve">. In hoarding vaccines whilst protecting the IP interests of their pharmaceutical multinational corporations, the afterlife of imperialism is playing out in this pandemic. </w:t>
      </w:r>
      <w:r w:rsidRPr="00B219F3">
        <w:rPr>
          <w:sz w:val="12"/>
          <w:szCs w:val="20"/>
        </w:rPr>
        <w:t xml:space="preserve">Moreover, these bilateral deals are hampering initiatives such as the COVID-19 Vaccine Global Access Facility (COVAX) – a pooled procurement mechanism for COVID-19 vaccine – aimed at equitable and science-led global vaccine distribution. By engaging in bilateral deals, </w:t>
      </w:r>
      <w:r w:rsidRPr="00B219F3">
        <w:rPr>
          <w:sz w:val="20"/>
          <w:szCs w:val="20"/>
          <w:u w:val="single"/>
        </w:rPr>
        <w:t>wealthy countries impede the possibility of effective mass-inoculation campaigns</w:t>
      </w:r>
      <w:r w:rsidRPr="00B219F3">
        <w:rPr>
          <w:sz w:val="12"/>
          <w:szCs w:val="20"/>
        </w:rPr>
        <w:t xml:space="preserve">.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without a global ramping-up of production, </w:t>
      </w:r>
      <w:proofErr w:type="gramStart"/>
      <w:r w:rsidRPr="00B219F3">
        <w:rPr>
          <w:sz w:val="12"/>
          <w:szCs w:val="20"/>
        </w:rPr>
        <w:t>distribution</w:t>
      </w:r>
      <w:proofErr w:type="gramEnd"/>
      <w:r w:rsidRPr="00B219F3">
        <w:rPr>
          <w:sz w:val="12"/>
          <w:szCs w:val="20"/>
        </w:rPr>
        <w:t xml:space="preserve"> and vaccination campaigns via COVAX, the world will not be able to combat the COVID-19 pandemic and its growing variants. </w:t>
      </w:r>
      <w:r w:rsidRPr="00B219F3">
        <w:rPr>
          <w:sz w:val="20"/>
          <w:szCs w:val="20"/>
          <w:highlight w:val="yellow"/>
          <w:u w:val="single"/>
        </w:rPr>
        <w:t xml:space="preserve">Health </w:t>
      </w:r>
      <w:r w:rsidRPr="00B219F3">
        <w:rPr>
          <w:sz w:val="20"/>
          <w:szCs w:val="20"/>
          <w:u w:val="single"/>
        </w:rPr>
        <w:t xml:space="preserve">inequity and </w:t>
      </w:r>
      <w:r w:rsidRPr="00B219F3">
        <w:rPr>
          <w:sz w:val="20"/>
          <w:szCs w:val="20"/>
          <w:highlight w:val="yellow"/>
          <w:u w:val="single"/>
        </w:rPr>
        <w:t xml:space="preserve">inequalities in vaccine access are not unfortunate outcomes </w:t>
      </w:r>
      <w:r w:rsidRPr="00B219F3">
        <w:rPr>
          <w:sz w:val="20"/>
          <w:szCs w:val="20"/>
          <w:u w:val="single"/>
        </w:rPr>
        <w:t>of the global IP regime</w:t>
      </w:r>
      <w:r w:rsidRPr="00B219F3">
        <w:rPr>
          <w:sz w:val="20"/>
          <w:szCs w:val="20"/>
          <w:highlight w:val="yellow"/>
          <w:u w:val="single"/>
        </w:rPr>
        <w:t>; they are part of its central architecture.</w:t>
      </w:r>
      <w:r w:rsidRPr="00B219F3">
        <w:rPr>
          <w:sz w:val="12"/>
          <w:szCs w:val="20"/>
        </w:rPr>
        <w:t xml:space="preserve"> </w:t>
      </w:r>
      <w:r w:rsidRPr="00B219F3">
        <w:rPr>
          <w:sz w:val="20"/>
          <w:szCs w:val="20"/>
          <w:u w:val="single"/>
        </w:rPr>
        <w:t>The system is functioning exactly as it is set up to do. These events – the corporate capture of the global</w:t>
      </w:r>
      <w:r w:rsidRPr="00B219F3">
        <w:rPr>
          <w:sz w:val="12"/>
          <w:szCs w:val="20"/>
        </w:rPr>
        <w:t xml:space="preserve"> </w:t>
      </w:r>
      <w:r w:rsidRPr="00B219F3">
        <w:rPr>
          <w:sz w:val="20"/>
          <w:szCs w:val="20"/>
          <w:u w:val="single"/>
        </w:rPr>
        <w:t>pharmaceutical IP regime, state complicity and vaccine imperialism – are not new. Recall Article 7 of TRIPS, which states that the objective of the Agreement is the ‘protection and enforcement of intellectual property rights [to] contribute to the promotion of technological innovation and to the transfer and dissemination of technology’</w:t>
      </w:r>
      <w:r w:rsidRPr="00B219F3">
        <w:rPr>
          <w:sz w:val="12"/>
          <w:szCs w:val="20"/>
        </w:rPr>
        <w:t xml:space="preserve">. In similar vein, Article 66(2) of TRIPS </w:t>
      </w:r>
      <w:r w:rsidRPr="00B219F3">
        <w:rPr>
          <w:sz w:val="20"/>
          <w:szCs w:val="20"/>
          <w:u w:val="single"/>
        </w:rPr>
        <w:t>further calls on developed countries to ‘provide incentives to enterprises</w:t>
      </w:r>
      <w:r w:rsidRPr="00B219F3">
        <w:rPr>
          <w:sz w:val="12"/>
          <w:szCs w:val="20"/>
        </w:rPr>
        <w:t xml:space="preserve"> and institutions within their territories </w:t>
      </w:r>
      <w:r w:rsidRPr="00B219F3">
        <w:rPr>
          <w:sz w:val="20"/>
          <w:szCs w:val="20"/>
          <w:u w:val="single"/>
        </w:rPr>
        <w:t>to promote</w:t>
      </w:r>
      <w:r w:rsidRPr="00B219F3">
        <w:rPr>
          <w:sz w:val="12"/>
          <w:szCs w:val="20"/>
        </w:rPr>
        <w:t xml:space="preserve"> and encourage </w:t>
      </w:r>
      <w:r w:rsidRPr="00B219F3">
        <w:rPr>
          <w:sz w:val="20"/>
          <w:szCs w:val="20"/>
          <w:u w:val="single"/>
        </w:rPr>
        <w:t>technology transfer to least-developed country’</w:t>
      </w:r>
      <w:r w:rsidRPr="00B219F3">
        <w:rPr>
          <w:sz w:val="12"/>
          <w:szCs w:val="20"/>
        </w:rPr>
        <w:t xml:space="preserve">. While the language of ‘transfer of technology’ might seem beneficial or benign, </w:t>
      </w:r>
      <w:proofErr w:type="gramStart"/>
      <w:r w:rsidRPr="00B219F3">
        <w:rPr>
          <w:sz w:val="12"/>
          <w:szCs w:val="20"/>
        </w:rPr>
        <w:t>in actuality it</w:t>
      </w:r>
      <w:proofErr w:type="gramEnd"/>
      <w:r w:rsidRPr="00B219F3">
        <w:rPr>
          <w:sz w:val="12"/>
          <w:szCs w:val="20"/>
        </w:rPr>
        <w:t xml:space="preserve"> is not. As I discussed in my book, and as Carmen Gonzalez has also shown, when </w:t>
      </w:r>
      <w:r w:rsidRPr="00B219F3">
        <w:rPr>
          <w:sz w:val="20"/>
          <w:szCs w:val="20"/>
          <w:u w:val="single"/>
        </w:rPr>
        <w:t xml:space="preserve">development objectives are incorporated into international legal instruments and institutions, they become embedded in structures that may constrain their transformative potential and reproduce North-South power imbalances. This is because these development objectives are </w:t>
      </w:r>
      <w:r w:rsidRPr="00B219F3">
        <w:rPr>
          <w:sz w:val="20"/>
          <w:szCs w:val="20"/>
          <w:highlight w:val="yellow"/>
          <w:u w:val="single"/>
        </w:rPr>
        <w:t>circumscribed by capitalist imperialist structures</w:t>
      </w:r>
      <w:r w:rsidRPr="00B219F3">
        <w:rPr>
          <w:sz w:val="20"/>
          <w:szCs w:val="20"/>
          <w:u w:val="single"/>
        </w:rPr>
        <w:t xml:space="preserve">, adapted to justify colonial </w:t>
      </w:r>
      <w:proofErr w:type="gramStart"/>
      <w:r w:rsidRPr="00B219F3">
        <w:rPr>
          <w:sz w:val="20"/>
          <w:szCs w:val="20"/>
          <w:u w:val="single"/>
        </w:rPr>
        <w:t>practices</w:t>
      </w:r>
      <w:proofErr w:type="gramEnd"/>
      <w:r w:rsidRPr="00B219F3">
        <w:rPr>
          <w:sz w:val="20"/>
          <w:szCs w:val="20"/>
          <w:u w:val="single"/>
        </w:rPr>
        <w:t xml:space="preserve"> and mobilized through racial differences. These structures are the essence of international law and its institutions even in the twenty-first century.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w:t>
      </w:r>
      <w:r w:rsidRPr="00B219F3">
        <w:rPr>
          <w:sz w:val="20"/>
          <w:szCs w:val="20"/>
          <w:highlight w:val="yellow"/>
          <w:u w:val="single"/>
        </w:rPr>
        <w:t>TRIPS waiver to scale up</w:t>
      </w:r>
      <w:r w:rsidRPr="00B219F3">
        <w:rPr>
          <w:sz w:val="20"/>
          <w:szCs w:val="20"/>
          <w:u w:val="single"/>
        </w:rPr>
        <w:t xml:space="preserve"> global </w:t>
      </w:r>
      <w:r w:rsidRPr="00B219F3">
        <w:rPr>
          <w:sz w:val="20"/>
          <w:szCs w:val="20"/>
          <w:highlight w:val="yellow"/>
          <w:u w:val="single"/>
        </w:rPr>
        <w:t xml:space="preserve">vaccine production is being thwarted by the hegemony of developed states </w:t>
      </w:r>
      <w:r w:rsidRPr="00B219F3">
        <w:rPr>
          <w:sz w:val="20"/>
          <w:szCs w:val="20"/>
          <w:u w:val="single"/>
        </w:rPr>
        <w:t xml:space="preserve">inevitably influenced by their respective pharmaceutical companies. </w:t>
      </w:r>
      <w:r w:rsidRPr="00B219F3">
        <w:rPr>
          <w:sz w:val="20"/>
          <w:szCs w:val="20"/>
          <w:highlight w:val="yellow"/>
          <w:u w:val="single"/>
        </w:rPr>
        <w:t xml:space="preserve">The ‘emancipatory potential’ of TRIPS cannot be achieved if it was not created to be emancipatory </w:t>
      </w:r>
      <w:r w:rsidRPr="00B219F3">
        <w:rPr>
          <w:sz w:val="20"/>
          <w:szCs w:val="20"/>
          <w:u w:val="single"/>
        </w:rPr>
        <w:t>in the first place.</w:t>
      </w:r>
      <w:r w:rsidRPr="00B219F3">
        <w:rPr>
          <w:sz w:val="12"/>
          <w:szCs w:val="20"/>
        </w:rPr>
        <w:t xml:space="preserve"> It also makes obvious the ways </w:t>
      </w:r>
      <w:r w:rsidRPr="00B219F3">
        <w:rPr>
          <w:sz w:val="20"/>
          <w:szCs w:val="20"/>
          <w:u w:val="single"/>
        </w:rPr>
        <w:t xml:space="preserve">international IP law is not only unsuited to promote structural reform to enable the self-sufficiency and self-determination of the countries in the global south, but also produces asymmetries that perpetuate inequalities. </w:t>
      </w:r>
      <w:r w:rsidRPr="00B219F3">
        <w:rPr>
          <w:sz w:val="12"/>
          <w:szCs w:val="20"/>
        </w:rPr>
        <w:t xml:space="preserve">Concluding Remarks What this pandemic makes clear is that the development discourse often touted by developed nations to help countries in the Global South ‘catch up’ is empty when the essential medicines needed to stay alive are deliberately denied and </w:t>
      </w:r>
      <w:proofErr w:type="spellStart"/>
      <w:r w:rsidRPr="00B219F3">
        <w:rPr>
          <w:sz w:val="12"/>
          <w:szCs w:val="20"/>
        </w:rPr>
        <w:lastRenderedPageBreak/>
        <w:t>weaponised</w:t>
      </w:r>
      <w:proofErr w:type="spellEnd"/>
      <w:r w:rsidRPr="00B219F3">
        <w:rPr>
          <w:sz w:val="20"/>
          <w:szCs w:val="20"/>
          <w:u w:val="single"/>
        </w:rPr>
        <w:t xml:space="preserve">. Like the </w:t>
      </w:r>
      <w:r w:rsidRPr="00B219F3">
        <w:rPr>
          <w:sz w:val="20"/>
          <w:szCs w:val="20"/>
          <w:highlight w:val="yellow"/>
          <w:u w:val="single"/>
        </w:rPr>
        <w:t xml:space="preserve">free-market reforms </w:t>
      </w:r>
      <w:r w:rsidRPr="00B219F3">
        <w:rPr>
          <w:sz w:val="20"/>
          <w:szCs w:val="20"/>
          <w:u w:val="single"/>
        </w:rPr>
        <w:t xml:space="preserve">designed to produce ‘development’, IP deployed to incentivize innovation </w:t>
      </w:r>
      <w:r w:rsidRPr="00B219F3">
        <w:rPr>
          <w:sz w:val="20"/>
          <w:szCs w:val="20"/>
          <w:highlight w:val="yellow"/>
          <w:u w:val="single"/>
        </w:rPr>
        <w:t xml:space="preserve">is </w:t>
      </w:r>
      <w:r w:rsidRPr="00B219F3">
        <w:rPr>
          <w:sz w:val="20"/>
          <w:szCs w:val="20"/>
          <w:u w:val="single"/>
        </w:rPr>
        <w:t xml:space="preserve">yet </w:t>
      </w:r>
      <w:r w:rsidRPr="00B219F3">
        <w:rPr>
          <w:sz w:val="20"/>
          <w:szCs w:val="20"/>
          <w:highlight w:val="yellow"/>
          <w:u w:val="single"/>
        </w:rPr>
        <w:t>another tool in the service of private profits.</w:t>
      </w:r>
      <w:r w:rsidRPr="00B219F3">
        <w:rPr>
          <w:sz w:val="20"/>
          <w:szCs w:val="20"/>
          <w:u w:val="single"/>
        </w:rPr>
        <w:t xml:space="preserve"> As this pandemic has shown, the reality of </w:t>
      </w:r>
      <w:r w:rsidRPr="00B219F3">
        <w:rPr>
          <w:sz w:val="20"/>
          <w:szCs w:val="20"/>
          <w:highlight w:val="yellow"/>
          <w:u w:val="single"/>
        </w:rPr>
        <w:t xml:space="preserve">contemporary capitalism </w:t>
      </w:r>
      <w:r w:rsidRPr="00B219F3">
        <w:rPr>
          <w:sz w:val="20"/>
          <w:szCs w:val="20"/>
          <w:u w:val="single"/>
        </w:rPr>
        <w:t xml:space="preserve">– including the IP regime that underpins it </w:t>
      </w:r>
      <w:r w:rsidRPr="00B219F3">
        <w:rPr>
          <w:sz w:val="20"/>
          <w:szCs w:val="20"/>
          <w:highlight w:val="yellow"/>
          <w:u w:val="single"/>
        </w:rPr>
        <w:t>– is</w:t>
      </w:r>
      <w:r w:rsidRPr="00B219F3">
        <w:rPr>
          <w:sz w:val="20"/>
          <w:szCs w:val="20"/>
          <w:u w:val="single"/>
        </w:rPr>
        <w:t xml:space="preserve"> competition among corporate giants </w:t>
      </w:r>
      <w:r w:rsidRPr="00B219F3">
        <w:rPr>
          <w:sz w:val="20"/>
          <w:szCs w:val="20"/>
          <w:highlight w:val="yellow"/>
          <w:u w:val="single"/>
        </w:rPr>
        <w:t>driven by profit and not by human need</w:t>
      </w:r>
      <w:r w:rsidRPr="00B219F3">
        <w:rPr>
          <w:sz w:val="20"/>
          <w:szCs w:val="20"/>
          <w:u w:val="single"/>
        </w:rPr>
        <w:t>.</w:t>
      </w:r>
      <w:r w:rsidRPr="00B219F3">
        <w:rPr>
          <w:sz w:val="12"/>
          <w:szCs w:val="20"/>
        </w:rPr>
        <w:t xml:space="preserve"> The needs of the poor weigh much less than the profits of big business and their home states. However, it is not all doom and gloom. Countries such as India, China and Russia have stepped up in the distribution of vaccines or what many call ‘vaccine diplomacy.’ Further, Cuba’s vaccine candidate </w:t>
      </w:r>
      <w:proofErr w:type="spellStart"/>
      <w:r w:rsidRPr="00B219F3">
        <w:rPr>
          <w:sz w:val="12"/>
          <w:szCs w:val="20"/>
        </w:rPr>
        <w:t>Soberana</w:t>
      </w:r>
      <w:proofErr w:type="spellEnd"/>
      <w:r w:rsidRPr="00B219F3">
        <w:rPr>
          <w:sz w:val="12"/>
          <w:szCs w:val="20"/>
        </w:rPr>
        <w:t xml:space="preserve"> 02, which is currently in final clinical trial stages and does not require extra refrigeration, promises to be a suitable option for many countries in the global South with infrastructural and logistical challenges. Importantly, </w:t>
      </w:r>
      <w:r w:rsidRPr="00B219F3">
        <w:rPr>
          <w:sz w:val="20"/>
          <w:szCs w:val="20"/>
          <w:highlight w:val="yellow"/>
          <w:u w:val="single"/>
        </w:rPr>
        <w:t>Cuba’</w:t>
      </w:r>
      <w:r w:rsidRPr="00B219F3">
        <w:rPr>
          <w:sz w:val="20"/>
          <w:szCs w:val="20"/>
          <w:u w:val="single"/>
        </w:rPr>
        <w:t xml:space="preserve">s history of </w:t>
      </w:r>
      <w:r w:rsidRPr="00B219F3">
        <w:rPr>
          <w:sz w:val="20"/>
          <w:szCs w:val="20"/>
          <w:highlight w:val="yellow"/>
          <w:u w:val="single"/>
        </w:rPr>
        <w:t>medical diplomacy</w:t>
      </w:r>
      <w:r w:rsidRPr="00B219F3">
        <w:rPr>
          <w:sz w:val="12"/>
          <w:szCs w:val="20"/>
        </w:rPr>
        <w:t xml:space="preserve"> in other global South countries </w:t>
      </w:r>
      <w:r w:rsidRPr="00B219F3">
        <w:rPr>
          <w:sz w:val="20"/>
          <w:szCs w:val="20"/>
          <w:u w:val="single"/>
        </w:rPr>
        <w:t>raises hope that the country will be willing to share the know-how</w:t>
      </w:r>
      <w:r w:rsidRPr="00B219F3">
        <w:rPr>
          <w:sz w:val="12"/>
          <w:szCs w:val="20"/>
        </w:rPr>
        <w:t xml:space="preserve"> with other manufactures in various non-western countries, </w:t>
      </w:r>
      <w:r w:rsidRPr="00B219F3">
        <w:rPr>
          <w:sz w:val="20"/>
          <w:szCs w:val="20"/>
          <w:u w:val="single"/>
        </w:rPr>
        <w:t xml:space="preserve">which </w:t>
      </w:r>
      <w:r w:rsidRPr="00B219F3">
        <w:rPr>
          <w:sz w:val="20"/>
          <w:szCs w:val="20"/>
          <w:highlight w:val="yellow"/>
          <w:u w:val="single"/>
        </w:rPr>
        <w:t>could</w:t>
      </w:r>
      <w:r w:rsidRPr="00B219F3">
        <w:rPr>
          <w:sz w:val="20"/>
          <w:szCs w:val="20"/>
          <w:u w:val="single"/>
        </w:rPr>
        <w:t xml:space="preserve"> help </w:t>
      </w:r>
      <w:r w:rsidRPr="00B219F3">
        <w:rPr>
          <w:sz w:val="20"/>
          <w:szCs w:val="20"/>
          <w:highlight w:val="yellow"/>
          <w:u w:val="single"/>
        </w:rPr>
        <w:t>address artificial supply problems</w:t>
      </w:r>
      <w:r w:rsidRPr="00B219F3">
        <w:rPr>
          <w:sz w:val="20"/>
          <w:szCs w:val="20"/>
          <w:u w:val="single"/>
        </w:rPr>
        <w:t xml:space="preserve"> and control over distribution. In sum, </w:t>
      </w:r>
      <w:r w:rsidRPr="00B219F3">
        <w:rPr>
          <w:sz w:val="20"/>
          <w:szCs w:val="20"/>
          <w:highlight w:val="yellow"/>
          <w:u w:val="single"/>
        </w:rPr>
        <w:t xml:space="preserve">this pandemic provides an opportune moment to overhaul </w:t>
      </w:r>
      <w:r w:rsidRPr="00B219F3">
        <w:rPr>
          <w:sz w:val="20"/>
          <w:szCs w:val="20"/>
          <w:u w:val="single"/>
        </w:rPr>
        <w:t xml:space="preserve">this dysfunctional global </w:t>
      </w:r>
      <w:r w:rsidRPr="00B219F3">
        <w:rPr>
          <w:sz w:val="20"/>
          <w:szCs w:val="20"/>
          <w:highlight w:val="yellow"/>
          <w:u w:val="single"/>
        </w:rPr>
        <w:t>IP system</w:t>
      </w:r>
      <w:r w:rsidRPr="00B219F3">
        <w:rPr>
          <w:sz w:val="20"/>
          <w:szCs w:val="20"/>
          <w:u w:val="single"/>
        </w:rPr>
        <w:t>. We need not wait for the next crisis to learn the lessons from this crisis.</w:t>
      </w:r>
    </w:p>
    <w:p w14:paraId="0ADE8471" w14:textId="77777777" w:rsidR="00CF74C5" w:rsidRPr="00B219F3" w:rsidRDefault="00CF74C5" w:rsidP="00CF74C5">
      <w:pPr>
        <w:rPr>
          <w:rFonts w:eastAsiaTheme="minorEastAsia"/>
          <w:sz w:val="14"/>
        </w:rPr>
      </w:pPr>
    </w:p>
    <w:p w14:paraId="158B9CD3" w14:textId="77777777" w:rsidR="00CF74C5" w:rsidRPr="00B219F3" w:rsidRDefault="00CF74C5" w:rsidP="00CF74C5">
      <w:pPr>
        <w:rPr>
          <w:sz w:val="12"/>
          <w:szCs w:val="20"/>
        </w:rPr>
      </w:pPr>
    </w:p>
    <w:p w14:paraId="280BFFDA" w14:textId="77777777" w:rsidR="00CF74C5" w:rsidRPr="00B219F3" w:rsidRDefault="00CF74C5" w:rsidP="00CF74C5">
      <w:pPr>
        <w:pStyle w:val="Heading4"/>
        <w:rPr>
          <w:sz w:val="24"/>
          <w:szCs w:val="20"/>
        </w:rPr>
      </w:pPr>
      <w:r w:rsidRPr="00B219F3">
        <w:rPr>
          <w:sz w:val="24"/>
          <w:szCs w:val="20"/>
        </w:rPr>
        <w:t>Everyday suffering is dictated by continued structures of power that puts minorities into a continuous cycle of violence. The result is sadistic violence occurring right now— structural violence, climate change, biodiversity loss, genocide, and even economic collapse. Collapse is inevitable—the brink is now.</w:t>
      </w:r>
    </w:p>
    <w:p w14:paraId="6F6326AF" w14:textId="77777777" w:rsidR="00CF74C5" w:rsidRPr="00B219F3" w:rsidRDefault="00CF74C5" w:rsidP="00CF74C5">
      <w:pPr>
        <w:rPr>
          <w:sz w:val="20"/>
          <w:szCs w:val="20"/>
        </w:rPr>
      </w:pPr>
      <w:r w:rsidRPr="00B219F3">
        <w:rPr>
          <w:rStyle w:val="Style13ptBold"/>
          <w:sz w:val="24"/>
          <w:szCs w:val="20"/>
        </w:rPr>
        <w:t>Robinson 16</w:t>
      </w:r>
      <w:r w:rsidRPr="00B219F3">
        <w:rPr>
          <w:sz w:val="20"/>
          <w:szCs w:val="20"/>
        </w:rPr>
        <w:t xml:space="preserve"> — William I. Robinson, Professor of Sociology, Global Studies and Latin American Studies at the University of California at Santa Barbara, PhD in Sociology, 2016 (“Sadistic Capitalism: Six Urgent Matters for Humanity in Global Crisis,” Truth-Out, April 12th, Available Online at </w:t>
      </w:r>
      <w:hyperlink r:id="rId6" w:history="1">
        <w:r w:rsidRPr="00B219F3">
          <w:rPr>
            <w:rStyle w:val="Hyperlink"/>
            <w:sz w:val="20"/>
            <w:szCs w:val="20"/>
          </w:rPr>
          <w:t>http://www.truth-out.org/opinion/item/35596-sadistic-capitalism-six-urgent-matters-for-humanity-in-global-crisis</w:t>
        </w:r>
      </w:hyperlink>
      <w:r w:rsidRPr="00B219F3">
        <w:rPr>
          <w:sz w:val="20"/>
          <w:szCs w:val="20"/>
        </w:rPr>
        <w:t>)//RM</w:t>
      </w:r>
    </w:p>
    <w:p w14:paraId="49CFF545" w14:textId="77777777" w:rsidR="00CF74C5" w:rsidRPr="00B219F3" w:rsidRDefault="00CF74C5" w:rsidP="00CF74C5">
      <w:pPr>
        <w:rPr>
          <w:rFonts w:asciiTheme="majorHAnsi" w:hAnsiTheme="majorHAnsi" w:cstheme="majorHAnsi"/>
          <w:sz w:val="12"/>
          <w:szCs w:val="20"/>
        </w:rPr>
      </w:pPr>
      <w:r w:rsidRPr="00B219F3">
        <w:rPr>
          <w:rFonts w:asciiTheme="majorHAnsi" w:hAnsiTheme="majorHAnsi" w:cstheme="majorHAnsi"/>
          <w:sz w:val="20"/>
          <w:szCs w:val="20"/>
          <w:highlight w:val="yellow"/>
          <w:u w:val="single"/>
        </w:rPr>
        <w:t xml:space="preserve">In </w:t>
      </w:r>
      <w:r w:rsidRPr="00B219F3">
        <w:rPr>
          <w:rFonts w:asciiTheme="majorHAnsi" w:hAnsiTheme="majorHAnsi" w:cstheme="majorHAnsi"/>
          <w:sz w:val="20"/>
          <w:szCs w:val="20"/>
          <w:u w:val="single"/>
        </w:rPr>
        <w:t>these</w:t>
      </w:r>
      <w:r w:rsidRPr="00B219F3">
        <w:rPr>
          <w:rFonts w:asciiTheme="majorHAnsi" w:hAnsiTheme="majorHAnsi" w:cstheme="majorHAnsi"/>
          <w:sz w:val="12"/>
          <w:szCs w:val="20"/>
        </w:rPr>
        <w:t xml:space="preserve"> mean </w:t>
      </w:r>
      <w:r w:rsidRPr="00B219F3">
        <w:rPr>
          <w:rFonts w:asciiTheme="majorHAnsi" w:hAnsiTheme="majorHAnsi" w:cstheme="majorHAnsi"/>
          <w:sz w:val="20"/>
          <w:szCs w:val="20"/>
          <w:u w:val="single"/>
        </w:rPr>
        <w:t xml:space="preserve">streets of </w:t>
      </w:r>
      <w:r w:rsidRPr="00B219F3">
        <w:rPr>
          <w:rFonts w:asciiTheme="majorHAnsi" w:hAnsiTheme="majorHAnsi" w:cstheme="majorHAnsi"/>
          <w:b/>
          <w:sz w:val="20"/>
          <w:szCs w:val="20"/>
          <w:highlight w:val="yellow"/>
          <w:u w:val="single"/>
        </w:rPr>
        <w:t>globalized capitalism</w:t>
      </w:r>
      <w:r w:rsidRPr="00B219F3">
        <w:rPr>
          <w:rFonts w:asciiTheme="majorHAnsi" w:hAnsiTheme="majorHAnsi" w:cstheme="majorHAnsi"/>
          <w:b/>
          <w:sz w:val="20"/>
          <w:szCs w:val="20"/>
          <w:u w:val="single"/>
        </w:rPr>
        <w:t xml:space="preserve"> in crisis</w:t>
      </w:r>
      <w:r w:rsidRPr="00B219F3">
        <w:rPr>
          <w:rFonts w:asciiTheme="majorHAnsi" w:hAnsiTheme="majorHAnsi" w:cstheme="majorHAnsi"/>
          <w:sz w:val="14"/>
          <w:szCs w:val="20"/>
          <w:u w:val="single"/>
        </w:rPr>
        <w:t xml:space="preserve">, </w:t>
      </w:r>
      <w:r w:rsidRPr="00B219F3">
        <w:rPr>
          <w:rFonts w:asciiTheme="majorHAnsi" w:hAnsiTheme="majorHAnsi" w:cstheme="majorHAnsi"/>
          <w:sz w:val="20"/>
          <w:szCs w:val="20"/>
          <w:highlight w:val="yellow"/>
          <w:u w:val="single"/>
        </w:rPr>
        <w:t xml:space="preserve">it has become </w:t>
      </w:r>
      <w:r w:rsidRPr="00B219F3">
        <w:rPr>
          <w:rFonts w:asciiTheme="majorHAnsi" w:hAnsiTheme="majorHAnsi" w:cstheme="majorHAnsi"/>
          <w:b/>
          <w:sz w:val="20"/>
          <w:szCs w:val="20"/>
          <w:highlight w:val="yellow"/>
          <w:u w:val="single"/>
        </w:rPr>
        <w:t>profitable</w:t>
      </w:r>
      <w:r w:rsidRPr="00B219F3">
        <w:rPr>
          <w:rFonts w:asciiTheme="majorHAnsi" w:hAnsiTheme="majorHAnsi" w:cstheme="majorHAnsi"/>
          <w:sz w:val="20"/>
          <w:szCs w:val="20"/>
          <w:highlight w:val="yellow"/>
          <w:u w:val="single"/>
        </w:rPr>
        <w:t xml:space="preserve"> to turn </w:t>
      </w:r>
      <w:r w:rsidRPr="00B219F3">
        <w:rPr>
          <w:rFonts w:asciiTheme="majorHAnsi" w:hAnsiTheme="majorHAnsi" w:cstheme="majorHAnsi"/>
          <w:b/>
          <w:sz w:val="20"/>
          <w:szCs w:val="20"/>
          <w:u w:val="single"/>
        </w:rPr>
        <w:t xml:space="preserve">poverty and </w:t>
      </w:r>
      <w:r w:rsidRPr="00B219F3">
        <w:rPr>
          <w:rFonts w:asciiTheme="majorHAnsi" w:hAnsiTheme="majorHAnsi" w:cstheme="majorHAnsi"/>
          <w:b/>
          <w:sz w:val="20"/>
          <w:szCs w:val="20"/>
          <w:highlight w:val="yellow"/>
          <w:u w:val="single"/>
        </w:rPr>
        <w:t>inequality into a tourist attraction</w:t>
      </w:r>
      <w:r w:rsidRPr="00B219F3">
        <w:rPr>
          <w:rFonts w:asciiTheme="majorHAnsi" w:hAnsiTheme="majorHAnsi" w:cstheme="majorHAnsi"/>
          <w:sz w:val="12"/>
          <w:szCs w:val="20"/>
        </w:rPr>
        <w:t xml:space="preserve">. The South African </w:t>
      </w:r>
      <w:proofErr w:type="spellStart"/>
      <w:r w:rsidRPr="00B219F3">
        <w:rPr>
          <w:rFonts w:asciiTheme="majorHAnsi" w:hAnsiTheme="majorHAnsi" w:cstheme="majorHAnsi"/>
          <w:sz w:val="12"/>
          <w:szCs w:val="20"/>
        </w:rPr>
        <w:t>Emoya</w:t>
      </w:r>
      <w:proofErr w:type="spellEnd"/>
      <w:r w:rsidRPr="00B219F3">
        <w:rPr>
          <w:rFonts w:asciiTheme="majorHAnsi" w:hAnsiTheme="majorHAnsi" w:cstheme="majorHAnsi"/>
          <w:sz w:val="12"/>
          <w:szCs w:val="20"/>
        </w:rPr>
        <w:t xml:space="preserve"> Luxury Hotel and Spa company has made a glamorized spectacle of it. The resort recently advertised an opportunity for tourists to stay "in our unique Shanty Town ... and experience traditional township living within a safe private game reserve environment." A cluster of simulated shanties outside of Bloemfontein that the company has constructed "is ideal for team building, braais, bachelors [parties], theme parties and an experience of a lifetime," read the ad. The luxury accommodations, made to appear from the outside as shacks, featured paraffin lamps, candles, a battery-operated radio, an outside toilet, a </w:t>
      </w:r>
      <w:proofErr w:type="gramStart"/>
      <w:r w:rsidRPr="00B219F3">
        <w:rPr>
          <w:rFonts w:asciiTheme="majorHAnsi" w:hAnsiTheme="majorHAnsi" w:cstheme="majorHAnsi"/>
          <w:sz w:val="12"/>
          <w:szCs w:val="20"/>
        </w:rPr>
        <w:t>drum</w:t>
      </w:r>
      <w:proofErr w:type="gramEnd"/>
      <w:r w:rsidRPr="00B219F3">
        <w:rPr>
          <w:rFonts w:asciiTheme="majorHAnsi" w:hAnsiTheme="majorHAnsi" w:cstheme="majorHAnsi"/>
          <w:sz w:val="12"/>
          <w:szCs w:val="20"/>
        </w:rPr>
        <w:t xml:space="preserve"> and fireplace for cooking, as well as under-floor heating, air conditioning and wireless internet access. A well-dressed, young white couple is pictured embracing in a field with the corrugated tin shanties in the background. The only thing missing in this fantasy world of sanitized space and glamorized poverty was the people themselves living in poverty. </w:t>
      </w:r>
      <w:r w:rsidRPr="00B219F3">
        <w:rPr>
          <w:rFonts w:asciiTheme="majorHAnsi" w:hAnsiTheme="majorHAnsi" w:cstheme="majorHAnsi"/>
          <w:sz w:val="12"/>
          <w:szCs w:val="14"/>
        </w:rPr>
        <w:t xml:space="preserve">The "luxury shanty town" in South Africa is a fitting metaphor for global </w:t>
      </w:r>
      <w:proofErr w:type="gramStart"/>
      <w:r w:rsidRPr="00B219F3">
        <w:rPr>
          <w:rFonts w:asciiTheme="majorHAnsi" w:hAnsiTheme="majorHAnsi" w:cstheme="majorHAnsi"/>
          <w:sz w:val="12"/>
          <w:szCs w:val="14"/>
        </w:rPr>
        <w:t>capitalism as a whole</w:t>
      </w:r>
      <w:proofErr w:type="gramEnd"/>
      <w:r w:rsidRPr="00B219F3">
        <w:rPr>
          <w:rFonts w:asciiTheme="majorHAnsi" w:hAnsiTheme="majorHAnsi" w:cstheme="majorHAnsi"/>
          <w:sz w:val="12"/>
          <w:szCs w:val="14"/>
        </w:rPr>
        <w:t>.</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 xml:space="preserve">Faced with a </w:t>
      </w:r>
      <w:r w:rsidRPr="00B219F3">
        <w:rPr>
          <w:rFonts w:asciiTheme="majorHAnsi" w:hAnsiTheme="majorHAnsi" w:cstheme="majorHAnsi"/>
          <w:b/>
          <w:sz w:val="20"/>
          <w:szCs w:val="20"/>
          <w:u w:val="single"/>
        </w:rPr>
        <w:t>stagnant global economy</w:t>
      </w:r>
      <w:r w:rsidRPr="00B219F3">
        <w:rPr>
          <w:rFonts w:asciiTheme="majorHAnsi" w:hAnsiTheme="majorHAnsi" w:cstheme="majorHAnsi"/>
          <w:sz w:val="12"/>
          <w:szCs w:val="20"/>
        </w:rPr>
        <w:t xml:space="preserve">, </w:t>
      </w:r>
      <w:r w:rsidRPr="00B219F3">
        <w:rPr>
          <w:rFonts w:asciiTheme="majorHAnsi" w:hAnsiTheme="majorHAnsi" w:cstheme="majorHAnsi"/>
          <w:sz w:val="20"/>
          <w:szCs w:val="20"/>
          <w:highlight w:val="yellow"/>
          <w:u w:val="single"/>
        </w:rPr>
        <w:t xml:space="preserve">elites have managed to turn </w:t>
      </w:r>
      <w:r w:rsidRPr="00B219F3">
        <w:rPr>
          <w:rFonts w:asciiTheme="majorHAnsi" w:hAnsiTheme="majorHAnsi" w:cstheme="majorHAnsi"/>
          <w:b/>
          <w:sz w:val="20"/>
          <w:szCs w:val="20"/>
          <w:u w:val="single"/>
        </w:rPr>
        <w:t>war</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highlight w:val="yellow"/>
          <w:u w:val="single"/>
        </w:rPr>
        <w:t xml:space="preserve">structural </w:t>
      </w:r>
      <w:proofErr w:type="gramStart"/>
      <w:r w:rsidRPr="00B219F3">
        <w:rPr>
          <w:rFonts w:asciiTheme="majorHAnsi" w:hAnsiTheme="majorHAnsi" w:cstheme="majorHAnsi"/>
          <w:b/>
          <w:sz w:val="20"/>
          <w:szCs w:val="20"/>
          <w:highlight w:val="yellow"/>
          <w:u w:val="single"/>
        </w:rPr>
        <w:t>violence</w:t>
      </w:r>
      <w:proofErr w:type="gramEnd"/>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and</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inequality</w:t>
      </w:r>
      <w:r w:rsidRPr="00B219F3">
        <w:rPr>
          <w:rFonts w:asciiTheme="majorHAnsi" w:hAnsiTheme="majorHAnsi" w:cstheme="majorHAnsi"/>
          <w:sz w:val="12"/>
          <w:szCs w:val="20"/>
        </w:rPr>
        <w:t xml:space="preserve"> </w:t>
      </w:r>
      <w:r w:rsidRPr="00B219F3">
        <w:rPr>
          <w:rFonts w:asciiTheme="majorHAnsi" w:hAnsiTheme="majorHAnsi" w:cstheme="majorHAnsi"/>
          <w:sz w:val="20"/>
          <w:szCs w:val="20"/>
          <w:highlight w:val="yellow"/>
          <w:u w:val="single"/>
        </w:rPr>
        <w:t xml:space="preserve">into opportunities for </w:t>
      </w:r>
      <w:r w:rsidRPr="00B219F3">
        <w:rPr>
          <w:rFonts w:asciiTheme="majorHAnsi" w:hAnsiTheme="majorHAnsi" w:cstheme="majorHAnsi"/>
          <w:b/>
          <w:sz w:val="20"/>
          <w:szCs w:val="20"/>
          <w:highlight w:val="yellow"/>
          <w:u w:val="single"/>
        </w:rPr>
        <w:t>capital</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pleasure</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and</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entertainment</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 xml:space="preserve">It is hard not to conclude that </w:t>
      </w:r>
      <w:r w:rsidRPr="00B219F3">
        <w:rPr>
          <w:rFonts w:asciiTheme="majorHAnsi" w:hAnsiTheme="majorHAnsi" w:cstheme="majorHAnsi"/>
          <w:b/>
          <w:sz w:val="20"/>
          <w:szCs w:val="20"/>
          <w:u w:val="single"/>
        </w:rPr>
        <w:t>unchecked capitalism</w:t>
      </w:r>
      <w:r w:rsidRPr="00B219F3">
        <w:rPr>
          <w:rFonts w:asciiTheme="majorHAnsi" w:hAnsiTheme="majorHAnsi" w:cstheme="majorHAnsi"/>
          <w:sz w:val="20"/>
          <w:szCs w:val="20"/>
          <w:u w:val="single"/>
        </w:rPr>
        <w:t xml:space="preserve"> has become</w:t>
      </w:r>
      <w:r w:rsidRPr="00B219F3">
        <w:rPr>
          <w:rFonts w:asciiTheme="majorHAnsi" w:hAnsiTheme="majorHAnsi" w:cstheme="majorHAnsi"/>
          <w:sz w:val="12"/>
          <w:szCs w:val="20"/>
        </w:rPr>
        <w:t xml:space="preserve"> what I term "</w:t>
      </w:r>
      <w:r w:rsidRPr="00B219F3">
        <w:rPr>
          <w:rFonts w:asciiTheme="majorHAnsi" w:hAnsiTheme="majorHAnsi" w:cstheme="majorHAnsi"/>
          <w:b/>
          <w:sz w:val="20"/>
          <w:szCs w:val="20"/>
          <w:u w:val="single"/>
        </w:rPr>
        <w:t>sadistic capitalism</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 xml:space="preserve">in which the </w:t>
      </w:r>
      <w:r w:rsidRPr="00B219F3">
        <w:rPr>
          <w:rFonts w:asciiTheme="majorHAnsi" w:hAnsiTheme="majorHAnsi" w:cstheme="majorHAnsi"/>
          <w:b/>
          <w:sz w:val="20"/>
          <w:szCs w:val="20"/>
          <w:u w:val="single"/>
        </w:rPr>
        <w:t>suffering</w:t>
      </w:r>
      <w:r w:rsidRPr="00B219F3">
        <w:rPr>
          <w:rFonts w:asciiTheme="majorHAnsi" w:hAnsiTheme="majorHAnsi" w:cstheme="majorHAnsi"/>
          <w:sz w:val="20"/>
          <w:szCs w:val="20"/>
          <w:u w:val="single"/>
        </w:rPr>
        <w:t xml:space="preserve"> and </w:t>
      </w:r>
      <w:r w:rsidRPr="00B219F3">
        <w:rPr>
          <w:rFonts w:asciiTheme="majorHAnsi" w:hAnsiTheme="majorHAnsi" w:cstheme="majorHAnsi"/>
          <w:b/>
          <w:sz w:val="20"/>
          <w:szCs w:val="20"/>
          <w:u w:val="single"/>
        </w:rPr>
        <w:t>deprivation</w:t>
      </w:r>
      <w:r w:rsidRPr="00B219F3">
        <w:rPr>
          <w:rFonts w:asciiTheme="majorHAnsi" w:hAnsiTheme="majorHAnsi" w:cstheme="majorHAnsi"/>
          <w:sz w:val="20"/>
          <w:szCs w:val="20"/>
          <w:u w:val="single"/>
        </w:rPr>
        <w:t xml:space="preserve"> generated by capitalism become a source of </w:t>
      </w:r>
      <w:r w:rsidRPr="00B219F3">
        <w:rPr>
          <w:rFonts w:asciiTheme="majorHAnsi" w:hAnsiTheme="majorHAnsi" w:cstheme="majorHAnsi"/>
          <w:b/>
          <w:sz w:val="20"/>
          <w:szCs w:val="20"/>
          <w:u w:val="single"/>
        </w:rPr>
        <w:t>aesthetic pleasure</w:t>
      </w:r>
      <w:r w:rsidRPr="00B219F3">
        <w:rPr>
          <w:rFonts w:asciiTheme="majorHAnsi" w:hAnsiTheme="majorHAnsi" w:cstheme="majorHAnsi"/>
          <w:sz w:val="12"/>
          <w:szCs w:val="20"/>
        </w:rPr>
        <w:t xml:space="preserve">, </w:t>
      </w:r>
      <w:proofErr w:type="gramStart"/>
      <w:r w:rsidRPr="00B219F3">
        <w:rPr>
          <w:rFonts w:asciiTheme="majorHAnsi" w:hAnsiTheme="majorHAnsi" w:cstheme="majorHAnsi"/>
          <w:sz w:val="20"/>
          <w:szCs w:val="20"/>
          <w:u w:val="single"/>
        </w:rPr>
        <w:t>leisure</w:t>
      </w:r>
      <w:proofErr w:type="gramEnd"/>
      <w:r w:rsidRPr="00B219F3">
        <w:rPr>
          <w:rFonts w:asciiTheme="majorHAnsi" w:hAnsiTheme="majorHAnsi" w:cstheme="majorHAnsi"/>
          <w:sz w:val="20"/>
          <w:szCs w:val="20"/>
          <w:u w:val="single"/>
        </w:rPr>
        <w:t xml:space="preserve"> and entertainment for others</w:t>
      </w:r>
      <w:r w:rsidRPr="00B219F3">
        <w:rPr>
          <w:rFonts w:asciiTheme="majorHAnsi" w:hAnsiTheme="majorHAnsi" w:cstheme="majorHAnsi"/>
          <w:sz w:val="12"/>
          <w:szCs w:val="20"/>
        </w:rPr>
        <w:t xml:space="preserve">. I recently had the opportunity to travel through several countries in Latin America, the Middle East, North Africa, East Asia and throughout North America. I was on sabbatical to research what the global crisis looks like on the ground around the world. Everywhere I went, </w:t>
      </w:r>
      <w:r w:rsidRPr="00B219F3">
        <w:rPr>
          <w:rFonts w:asciiTheme="majorHAnsi" w:hAnsiTheme="majorHAnsi" w:cstheme="majorHAnsi"/>
          <w:b/>
          <w:sz w:val="20"/>
          <w:szCs w:val="20"/>
          <w:u w:val="single"/>
        </w:rPr>
        <w:t>social polarization</w:t>
      </w:r>
      <w:r w:rsidRPr="00B219F3">
        <w:rPr>
          <w:rFonts w:asciiTheme="majorHAnsi" w:hAnsiTheme="majorHAnsi" w:cstheme="majorHAnsi"/>
          <w:sz w:val="20"/>
          <w:szCs w:val="20"/>
          <w:u w:val="single"/>
        </w:rPr>
        <w:t xml:space="preserve"> and </w:t>
      </w:r>
      <w:r w:rsidRPr="00B219F3">
        <w:rPr>
          <w:rFonts w:asciiTheme="majorHAnsi" w:hAnsiTheme="majorHAnsi" w:cstheme="majorHAnsi"/>
          <w:b/>
          <w:sz w:val="20"/>
          <w:szCs w:val="20"/>
          <w:u w:val="single"/>
        </w:rPr>
        <w:t>political tensions</w:t>
      </w:r>
      <w:r w:rsidRPr="00B219F3">
        <w:rPr>
          <w:rFonts w:asciiTheme="majorHAnsi" w:hAnsiTheme="majorHAnsi" w:cstheme="majorHAnsi"/>
          <w:sz w:val="20"/>
          <w:szCs w:val="20"/>
          <w:u w:val="single"/>
        </w:rPr>
        <w:t xml:space="preserve"> have reached </w:t>
      </w:r>
      <w:r w:rsidRPr="00B219F3">
        <w:rPr>
          <w:rFonts w:asciiTheme="majorHAnsi" w:hAnsiTheme="majorHAnsi" w:cstheme="majorHAnsi"/>
          <w:b/>
          <w:sz w:val="20"/>
          <w:szCs w:val="20"/>
          <w:u w:val="single"/>
        </w:rPr>
        <w:t>explosive dimensions</w:t>
      </w:r>
      <w:r w:rsidRPr="00B219F3">
        <w:rPr>
          <w:rFonts w:asciiTheme="majorHAnsi" w:hAnsiTheme="majorHAnsi" w:cstheme="majorHAnsi"/>
          <w:sz w:val="12"/>
          <w:szCs w:val="20"/>
        </w:rPr>
        <w:t xml:space="preserve">. Where is the crisis headed, what are the possible outcomes and what does it tell us about global capitalism and resistance? </w:t>
      </w:r>
      <w:r w:rsidRPr="00B219F3">
        <w:rPr>
          <w:rFonts w:asciiTheme="majorHAnsi" w:hAnsiTheme="majorHAnsi" w:cstheme="majorHAnsi"/>
          <w:b/>
          <w:sz w:val="20"/>
          <w:szCs w:val="20"/>
          <w:u w:val="single"/>
        </w:rPr>
        <w:t>This crisis is not like earlier structural crises of world capitalism</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such as in the 1930s or 1970s</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This one is fast becoming systemic</w:t>
      </w:r>
      <w:r w:rsidRPr="00B219F3">
        <w:rPr>
          <w:rFonts w:asciiTheme="majorHAnsi" w:hAnsiTheme="majorHAnsi" w:cstheme="majorHAnsi"/>
          <w:sz w:val="12"/>
          <w:szCs w:val="20"/>
        </w:rPr>
        <w:t xml:space="preserve">. The crisis of humanity shares aspects of earlier structural crises of world capitalism, but there are six novel, interrelated dimensions to the current moment that I highlight here, in broad strokes, as the "big picture" context in which countries and peoples around the world are experiencing a descent into chaos and uncertainty. 1) </w:t>
      </w:r>
      <w:r w:rsidRPr="00B219F3">
        <w:rPr>
          <w:rFonts w:asciiTheme="majorHAnsi" w:hAnsiTheme="majorHAnsi" w:cstheme="majorHAnsi"/>
          <w:sz w:val="20"/>
          <w:szCs w:val="20"/>
          <w:u w:val="single"/>
        </w:rPr>
        <w:t xml:space="preserve">The </w:t>
      </w:r>
      <w:r w:rsidRPr="00B219F3">
        <w:rPr>
          <w:rFonts w:asciiTheme="majorHAnsi" w:hAnsiTheme="majorHAnsi" w:cstheme="majorHAnsi"/>
          <w:b/>
          <w:sz w:val="20"/>
          <w:szCs w:val="20"/>
          <w:u w:val="single"/>
        </w:rPr>
        <w:t>level</w:t>
      </w:r>
      <w:r w:rsidRPr="00B219F3">
        <w:rPr>
          <w:rFonts w:asciiTheme="majorHAnsi" w:hAnsiTheme="majorHAnsi" w:cstheme="majorHAnsi"/>
          <w:sz w:val="20"/>
          <w:szCs w:val="20"/>
          <w:u w:val="single"/>
        </w:rPr>
        <w:t xml:space="preserve"> of global social polarization and inequality is </w:t>
      </w:r>
      <w:r w:rsidRPr="00B219F3">
        <w:rPr>
          <w:rFonts w:asciiTheme="majorHAnsi" w:hAnsiTheme="majorHAnsi" w:cstheme="majorHAnsi"/>
          <w:b/>
          <w:sz w:val="20"/>
          <w:szCs w:val="20"/>
          <w:u w:val="single"/>
        </w:rPr>
        <w:t>unprecedented</w:t>
      </w:r>
      <w:r w:rsidRPr="00B219F3">
        <w:rPr>
          <w:rFonts w:asciiTheme="majorHAnsi" w:hAnsiTheme="majorHAnsi" w:cstheme="majorHAnsi"/>
          <w:sz w:val="20"/>
          <w:szCs w:val="20"/>
          <w:u w:val="single"/>
        </w:rPr>
        <w:t xml:space="preserve"> in the face of out-of-control</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over-accumulated capital</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In</w:t>
      </w:r>
      <w:r w:rsidRPr="00B219F3">
        <w:rPr>
          <w:rFonts w:asciiTheme="majorHAnsi" w:hAnsiTheme="majorHAnsi" w:cstheme="majorHAnsi"/>
          <w:sz w:val="12"/>
          <w:szCs w:val="20"/>
        </w:rPr>
        <w:t xml:space="preserve"> January </w:t>
      </w:r>
      <w:r w:rsidRPr="00B219F3">
        <w:rPr>
          <w:rFonts w:asciiTheme="majorHAnsi" w:hAnsiTheme="majorHAnsi" w:cstheme="majorHAnsi"/>
          <w:sz w:val="20"/>
          <w:szCs w:val="20"/>
          <w:u w:val="single"/>
        </w:rPr>
        <w:t>2016</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the development agency Oxfam published a follow-up to its report on global inequality</w:t>
      </w:r>
      <w:r w:rsidRPr="00B219F3">
        <w:rPr>
          <w:rFonts w:asciiTheme="majorHAnsi" w:hAnsiTheme="majorHAnsi" w:cstheme="majorHAnsi"/>
          <w:sz w:val="12"/>
          <w:szCs w:val="20"/>
        </w:rPr>
        <w:t xml:space="preserve"> that had been released the previous year. According to the new report, </w:t>
      </w:r>
      <w:r w:rsidRPr="00B219F3">
        <w:rPr>
          <w:rFonts w:asciiTheme="majorHAnsi" w:hAnsiTheme="majorHAnsi" w:cstheme="majorHAnsi"/>
          <w:sz w:val="20"/>
          <w:szCs w:val="20"/>
          <w:u w:val="single"/>
        </w:rPr>
        <w:t>now just 62 billionaires</w:t>
      </w:r>
      <w:r w:rsidRPr="00B219F3">
        <w:rPr>
          <w:rFonts w:asciiTheme="majorHAnsi" w:hAnsiTheme="majorHAnsi" w:cstheme="majorHAnsi"/>
          <w:sz w:val="12"/>
          <w:szCs w:val="20"/>
        </w:rPr>
        <w:t xml:space="preserve"> -- </w:t>
      </w:r>
      <w:r w:rsidRPr="00B219F3">
        <w:rPr>
          <w:rFonts w:asciiTheme="majorHAnsi" w:hAnsiTheme="majorHAnsi" w:cstheme="majorHAnsi"/>
          <w:sz w:val="20"/>
          <w:szCs w:val="20"/>
          <w:u w:val="single"/>
        </w:rPr>
        <w:t>down from 80</w:t>
      </w:r>
      <w:r w:rsidRPr="00B219F3">
        <w:rPr>
          <w:rFonts w:asciiTheme="majorHAnsi" w:hAnsiTheme="majorHAnsi" w:cstheme="majorHAnsi"/>
          <w:sz w:val="12"/>
          <w:szCs w:val="20"/>
        </w:rPr>
        <w:t xml:space="preserve"> identified by the agency in its January 2015 report -- </w:t>
      </w:r>
      <w:r w:rsidRPr="00B219F3">
        <w:rPr>
          <w:rFonts w:asciiTheme="majorHAnsi" w:hAnsiTheme="majorHAnsi" w:cstheme="majorHAnsi"/>
          <w:sz w:val="20"/>
          <w:szCs w:val="20"/>
          <w:u w:val="single"/>
        </w:rPr>
        <w:t xml:space="preserve">control as much wealth as </w:t>
      </w:r>
      <w:r w:rsidRPr="00B219F3">
        <w:rPr>
          <w:rFonts w:asciiTheme="majorHAnsi" w:hAnsiTheme="majorHAnsi" w:cstheme="majorHAnsi"/>
          <w:b/>
          <w:sz w:val="20"/>
          <w:szCs w:val="20"/>
          <w:u w:val="single"/>
        </w:rPr>
        <w:t>one half of the world's population</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 xml:space="preserve">and the top </w:t>
      </w:r>
      <w:r w:rsidRPr="00B219F3">
        <w:rPr>
          <w:rFonts w:asciiTheme="majorHAnsi" w:hAnsiTheme="majorHAnsi" w:cstheme="majorHAnsi"/>
          <w:b/>
          <w:sz w:val="20"/>
          <w:szCs w:val="20"/>
          <w:u w:val="single"/>
        </w:rPr>
        <w:t>1%</w:t>
      </w:r>
      <w:r w:rsidRPr="00B219F3">
        <w:rPr>
          <w:rFonts w:asciiTheme="majorHAnsi" w:hAnsiTheme="majorHAnsi" w:cstheme="majorHAnsi"/>
          <w:sz w:val="20"/>
          <w:szCs w:val="20"/>
          <w:u w:val="single"/>
        </w:rPr>
        <w:t xml:space="preserve"> owns more wealth than the </w:t>
      </w:r>
      <w:r w:rsidRPr="00B219F3">
        <w:rPr>
          <w:rFonts w:asciiTheme="majorHAnsi" w:hAnsiTheme="majorHAnsi" w:cstheme="majorHAnsi"/>
          <w:b/>
          <w:sz w:val="20"/>
          <w:szCs w:val="20"/>
          <w:u w:val="single"/>
        </w:rPr>
        <w:t>other 99% combined</w:t>
      </w:r>
      <w:r w:rsidRPr="00B219F3">
        <w:rPr>
          <w:rFonts w:asciiTheme="majorHAnsi" w:hAnsiTheme="majorHAnsi" w:cstheme="majorHAnsi"/>
          <w:sz w:val="12"/>
          <w:szCs w:val="20"/>
        </w:rPr>
        <w:t xml:space="preserve">. Beyond the transnational capitalist class and the upper echelons of the global power bloc, the richest 20 percent of humanity owns some 95 percent of the world's wealth, while the bottom 80 percent </w:t>
      </w:r>
      <w:proofErr w:type="gramStart"/>
      <w:r w:rsidRPr="00B219F3">
        <w:rPr>
          <w:rFonts w:asciiTheme="majorHAnsi" w:hAnsiTheme="majorHAnsi" w:cstheme="majorHAnsi"/>
          <w:sz w:val="12"/>
          <w:szCs w:val="20"/>
        </w:rPr>
        <w:t>has to</w:t>
      </w:r>
      <w:proofErr w:type="gramEnd"/>
      <w:r w:rsidRPr="00B219F3">
        <w:rPr>
          <w:rFonts w:asciiTheme="majorHAnsi" w:hAnsiTheme="majorHAnsi" w:cstheme="majorHAnsi"/>
          <w:sz w:val="12"/>
          <w:szCs w:val="20"/>
        </w:rPr>
        <w:t xml:space="preserve"> make do with just 5 percent. </w:t>
      </w:r>
      <w:r w:rsidRPr="00B219F3">
        <w:rPr>
          <w:rFonts w:asciiTheme="majorHAnsi" w:hAnsiTheme="majorHAnsi" w:cstheme="majorHAnsi"/>
          <w:sz w:val="20"/>
          <w:szCs w:val="20"/>
          <w:u w:val="single"/>
        </w:rPr>
        <w:t xml:space="preserve">This 20-80 divide of global society into haves and the have-nots is the new </w:t>
      </w:r>
      <w:r w:rsidRPr="00B219F3">
        <w:rPr>
          <w:rFonts w:asciiTheme="majorHAnsi" w:hAnsiTheme="majorHAnsi" w:cstheme="majorHAnsi"/>
          <w:b/>
          <w:sz w:val="20"/>
          <w:szCs w:val="20"/>
          <w:u w:val="single"/>
        </w:rPr>
        <w:t>global social apartheid</w:t>
      </w:r>
      <w:r w:rsidRPr="00B219F3">
        <w:rPr>
          <w:rFonts w:asciiTheme="majorHAnsi" w:hAnsiTheme="majorHAnsi" w:cstheme="majorHAnsi"/>
          <w:sz w:val="12"/>
          <w:szCs w:val="20"/>
        </w:rPr>
        <w:t>. It is evident not just between rich and poor countries, but within each country, North and South, with the rise of new affluent high-consumption sectors alongside the downward mobility, "</w:t>
      </w:r>
      <w:proofErr w:type="spellStart"/>
      <w:r w:rsidRPr="00B219F3">
        <w:rPr>
          <w:rFonts w:asciiTheme="majorHAnsi" w:hAnsiTheme="majorHAnsi" w:cstheme="majorHAnsi"/>
          <w:sz w:val="12"/>
          <w:szCs w:val="20"/>
        </w:rPr>
        <w:t>precariatization</w:t>
      </w:r>
      <w:proofErr w:type="spellEnd"/>
      <w:r w:rsidRPr="00B219F3">
        <w:rPr>
          <w:rFonts w:asciiTheme="majorHAnsi" w:hAnsiTheme="majorHAnsi" w:cstheme="majorHAnsi"/>
          <w:sz w:val="12"/>
          <w:szCs w:val="20"/>
        </w:rPr>
        <w:t xml:space="preserve">," destabilization and expulsion of majorities. </w:t>
      </w:r>
      <w:r w:rsidRPr="00B219F3">
        <w:rPr>
          <w:rFonts w:asciiTheme="majorHAnsi" w:hAnsiTheme="majorHAnsi" w:cstheme="majorHAnsi"/>
          <w:sz w:val="20"/>
          <w:szCs w:val="20"/>
          <w:highlight w:val="yellow"/>
          <w:u w:val="single"/>
        </w:rPr>
        <w:t xml:space="preserve">Escalating inequalities </w:t>
      </w:r>
      <w:r w:rsidRPr="00B219F3">
        <w:rPr>
          <w:rFonts w:asciiTheme="majorHAnsi" w:hAnsiTheme="majorHAnsi" w:cstheme="majorHAnsi"/>
          <w:b/>
          <w:sz w:val="20"/>
          <w:szCs w:val="20"/>
          <w:highlight w:val="yellow"/>
          <w:u w:val="single"/>
        </w:rPr>
        <w:t>fuel capitalism's chronic problem</w:t>
      </w:r>
      <w:r w:rsidRPr="00B219F3">
        <w:rPr>
          <w:rFonts w:asciiTheme="majorHAnsi" w:hAnsiTheme="majorHAnsi" w:cstheme="majorHAnsi"/>
          <w:sz w:val="20"/>
          <w:szCs w:val="20"/>
          <w:highlight w:val="yellow"/>
          <w:u w:val="single"/>
        </w:rPr>
        <w:t xml:space="preserve"> of over-accumulation</w:t>
      </w:r>
      <w:r w:rsidRPr="00B219F3">
        <w:rPr>
          <w:rFonts w:asciiTheme="majorHAnsi" w:hAnsiTheme="majorHAnsi" w:cstheme="majorHAnsi"/>
          <w:sz w:val="12"/>
          <w:szCs w:val="20"/>
          <w:highlight w:val="yellow"/>
        </w:rPr>
        <w:t xml:space="preserve">: </w:t>
      </w:r>
      <w:r w:rsidRPr="00B219F3">
        <w:rPr>
          <w:rFonts w:asciiTheme="majorHAnsi" w:hAnsiTheme="majorHAnsi" w:cstheme="majorHAnsi"/>
          <w:sz w:val="20"/>
          <w:szCs w:val="20"/>
          <w:u w:val="single"/>
        </w:rPr>
        <w:t xml:space="preserve">The transnational </w:t>
      </w:r>
      <w:r w:rsidRPr="00B219F3">
        <w:rPr>
          <w:rFonts w:asciiTheme="majorHAnsi" w:hAnsiTheme="majorHAnsi" w:cstheme="majorHAnsi"/>
          <w:sz w:val="20"/>
          <w:szCs w:val="20"/>
          <w:highlight w:val="yellow"/>
          <w:u w:val="single"/>
        </w:rPr>
        <w:t>capitalist</w:t>
      </w:r>
      <w:r w:rsidRPr="00B219F3">
        <w:rPr>
          <w:rFonts w:asciiTheme="majorHAnsi" w:hAnsiTheme="majorHAnsi" w:cstheme="majorHAnsi"/>
          <w:sz w:val="20"/>
          <w:szCs w:val="20"/>
          <w:u w:val="single"/>
        </w:rPr>
        <w:t xml:space="preserve"> </w:t>
      </w:r>
      <w:r w:rsidRPr="00B219F3">
        <w:rPr>
          <w:rFonts w:asciiTheme="majorHAnsi" w:hAnsiTheme="majorHAnsi" w:cstheme="majorHAnsi"/>
          <w:sz w:val="20"/>
          <w:szCs w:val="20"/>
          <w:highlight w:val="yellow"/>
          <w:u w:val="single"/>
        </w:rPr>
        <w:t xml:space="preserve">class </w:t>
      </w:r>
      <w:r w:rsidRPr="00B219F3">
        <w:rPr>
          <w:rFonts w:asciiTheme="majorHAnsi" w:hAnsiTheme="majorHAnsi" w:cstheme="majorHAnsi"/>
          <w:b/>
          <w:sz w:val="20"/>
          <w:szCs w:val="20"/>
          <w:highlight w:val="yellow"/>
          <w:u w:val="single"/>
        </w:rPr>
        <w:t>find productive outlets to unload</w:t>
      </w:r>
      <w:r w:rsidRPr="00B219F3">
        <w:rPr>
          <w:rFonts w:asciiTheme="majorHAnsi" w:hAnsiTheme="majorHAnsi" w:cstheme="majorHAnsi"/>
          <w:b/>
          <w:sz w:val="20"/>
          <w:szCs w:val="20"/>
          <w:u w:val="single"/>
        </w:rPr>
        <w:t xml:space="preserve"> the enormous amounts of </w:t>
      </w:r>
      <w:r w:rsidRPr="00B219F3">
        <w:rPr>
          <w:rFonts w:asciiTheme="majorHAnsi" w:hAnsiTheme="majorHAnsi" w:cstheme="majorHAnsi"/>
          <w:b/>
          <w:sz w:val="20"/>
          <w:szCs w:val="20"/>
          <w:highlight w:val="yellow"/>
          <w:u w:val="single"/>
        </w:rPr>
        <w:t>surplus</w:t>
      </w:r>
      <w:r w:rsidRPr="00B219F3">
        <w:rPr>
          <w:rFonts w:asciiTheme="majorHAnsi" w:hAnsiTheme="majorHAnsi" w:cstheme="majorHAnsi"/>
          <w:sz w:val="12"/>
          <w:szCs w:val="20"/>
        </w:rPr>
        <w:t xml:space="preserve"> it has accumulated, </w:t>
      </w:r>
      <w:r w:rsidRPr="00B219F3">
        <w:rPr>
          <w:rFonts w:asciiTheme="majorHAnsi" w:hAnsiTheme="majorHAnsi" w:cstheme="majorHAnsi"/>
          <w:b/>
          <w:sz w:val="20"/>
          <w:szCs w:val="20"/>
          <w:highlight w:val="yellow"/>
          <w:u w:val="single"/>
        </w:rPr>
        <w:t>leading to stagnation in the world economy</w:t>
      </w:r>
      <w:r w:rsidRPr="00B219F3">
        <w:rPr>
          <w:rFonts w:asciiTheme="majorHAnsi" w:hAnsiTheme="majorHAnsi" w:cstheme="majorHAnsi"/>
          <w:sz w:val="12"/>
          <w:szCs w:val="20"/>
          <w:highlight w:val="yellow"/>
        </w:rPr>
        <w:t xml:space="preserve">. </w:t>
      </w:r>
      <w:r w:rsidRPr="00B219F3">
        <w:rPr>
          <w:rFonts w:asciiTheme="majorHAnsi" w:hAnsiTheme="majorHAnsi" w:cstheme="majorHAnsi"/>
          <w:sz w:val="20"/>
          <w:szCs w:val="20"/>
          <w:u w:val="single"/>
        </w:rPr>
        <w:t xml:space="preserve">The signs of an </w:t>
      </w:r>
      <w:r w:rsidRPr="00B219F3">
        <w:rPr>
          <w:rFonts w:asciiTheme="majorHAnsi" w:hAnsiTheme="majorHAnsi" w:cstheme="majorHAnsi"/>
          <w:b/>
          <w:sz w:val="20"/>
          <w:szCs w:val="20"/>
          <w:u w:val="single"/>
        </w:rPr>
        <w:t>impending depression are everywhere</w:t>
      </w:r>
      <w:r w:rsidRPr="00B219F3">
        <w:rPr>
          <w:rFonts w:asciiTheme="majorHAnsi" w:hAnsiTheme="majorHAnsi" w:cstheme="majorHAnsi"/>
          <w:sz w:val="12"/>
          <w:szCs w:val="20"/>
        </w:rPr>
        <w:t>. The front page of the February 20 issue of The Economist read, "</w:t>
      </w:r>
      <w:r w:rsidRPr="00B219F3">
        <w:rPr>
          <w:rFonts w:asciiTheme="majorHAnsi" w:hAnsiTheme="majorHAnsi" w:cstheme="majorHAnsi"/>
          <w:b/>
          <w:sz w:val="20"/>
          <w:szCs w:val="20"/>
          <w:u w:val="single"/>
        </w:rPr>
        <w:t>The World Economy: Out of Ammo?</w:t>
      </w:r>
      <w:r w:rsidRPr="00B219F3">
        <w:rPr>
          <w:rFonts w:asciiTheme="majorHAnsi" w:hAnsiTheme="majorHAnsi" w:cstheme="majorHAnsi"/>
          <w:sz w:val="12"/>
          <w:szCs w:val="20"/>
        </w:rPr>
        <w:t xml:space="preserve">" Extreme levels of social polarization present a challenge to dominant groups. They strive to purchase the loyalty of that 20 percent, while at the same time dividing the 80 percent, co-opting some into a hegemonic bloc and repressing the rest. Alongside the spread of frightening new systems of social control and repression is heightened dissemination through the culture industries and </w:t>
      </w:r>
      <w:r w:rsidRPr="00B219F3">
        <w:rPr>
          <w:rFonts w:asciiTheme="majorHAnsi" w:hAnsiTheme="majorHAnsi" w:cstheme="majorHAnsi"/>
          <w:sz w:val="12"/>
          <w:szCs w:val="20"/>
        </w:rPr>
        <w:lastRenderedPageBreak/>
        <w:t xml:space="preserve">corporate marketing strategies that depoliticize through consumerist fantasies and the manipulation of desire. </w:t>
      </w:r>
      <w:r w:rsidRPr="00B219F3">
        <w:rPr>
          <w:rFonts w:asciiTheme="majorHAnsi" w:hAnsiTheme="majorHAnsi" w:cstheme="majorHAnsi"/>
          <w:sz w:val="20"/>
          <w:szCs w:val="20"/>
          <w:u w:val="single"/>
        </w:rPr>
        <w:t>As</w:t>
      </w:r>
      <w:r w:rsidRPr="00B219F3">
        <w:rPr>
          <w:rFonts w:asciiTheme="majorHAnsi" w:hAnsiTheme="majorHAnsi" w:cstheme="majorHAnsi"/>
          <w:sz w:val="12"/>
          <w:szCs w:val="20"/>
        </w:rPr>
        <w:t xml:space="preserve"> "Trumpism" in the United States so well </w:t>
      </w:r>
      <w:r w:rsidRPr="00B219F3">
        <w:rPr>
          <w:rFonts w:asciiTheme="majorHAnsi" w:hAnsiTheme="majorHAnsi" w:cstheme="majorHAnsi"/>
          <w:sz w:val="20"/>
          <w:szCs w:val="20"/>
          <w:u w:val="single"/>
        </w:rPr>
        <w:t>illustrates</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 xml:space="preserve">another strategy of </w:t>
      </w:r>
      <w:r w:rsidRPr="00B219F3">
        <w:rPr>
          <w:rFonts w:asciiTheme="majorHAnsi" w:hAnsiTheme="majorHAnsi" w:cstheme="majorHAnsi"/>
          <w:b/>
          <w:sz w:val="20"/>
          <w:szCs w:val="20"/>
          <w:u w:val="single"/>
        </w:rPr>
        <w:t>co-optation</w:t>
      </w:r>
      <w:r w:rsidRPr="00B219F3">
        <w:rPr>
          <w:rFonts w:asciiTheme="majorHAnsi" w:hAnsiTheme="majorHAnsi" w:cstheme="majorHAnsi"/>
          <w:sz w:val="20"/>
          <w:szCs w:val="20"/>
          <w:u w:val="single"/>
        </w:rPr>
        <w:t xml:space="preserve"> is the </w:t>
      </w:r>
      <w:r w:rsidRPr="00B219F3">
        <w:rPr>
          <w:rFonts w:asciiTheme="majorHAnsi" w:hAnsiTheme="majorHAnsi" w:cstheme="majorHAnsi"/>
          <w:b/>
          <w:sz w:val="20"/>
          <w:szCs w:val="20"/>
          <w:u w:val="single"/>
        </w:rPr>
        <w:t>manipulation of fear and insecurity</w:t>
      </w:r>
      <w:r w:rsidRPr="00B219F3">
        <w:rPr>
          <w:rFonts w:asciiTheme="majorHAnsi" w:hAnsiTheme="majorHAnsi" w:cstheme="majorHAnsi"/>
          <w:sz w:val="20"/>
          <w:szCs w:val="20"/>
          <w:u w:val="single"/>
        </w:rPr>
        <w:t xml:space="preserve"> among the downwardly mobile so that social anxiety is channeled toward </w:t>
      </w:r>
      <w:r w:rsidRPr="00B219F3">
        <w:rPr>
          <w:rFonts w:asciiTheme="majorHAnsi" w:hAnsiTheme="majorHAnsi" w:cstheme="majorHAnsi"/>
          <w:b/>
          <w:sz w:val="20"/>
          <w:szCs w:val="20"/>
          <w:u w:val="single"/>
        </w:rPr>
        <w:t>scapegoated communities</w:t>
      </w:r>
      <w:r w:rsidRPr="00B219F3">
        <w:rPr>
          <w:rFonts w:asciiTheme="majorHAnsi" w:hAnsiTheme="majorHAnsi" w:cstheme="majorHAnsi"/>
          <w:sz w:val="12"/>
          <w:szCs w:val="20"/>
        </w:rPr>
        <w:t xml:space="preserve">. This psychosocial mechanism of displacing mass anxieties is not new, but it appears to be increasing around the world in the face of the structural destabilization of capitalist globalization. Scapegoated communities are under siege, such as the Rohingya in Myanmar, the Muslim minority in India, the Kurds in Turkey, southern African immigrants in South Africa, and Syrian and Iraqi refugees and other immigrants in Europe. As with its 20th century predecessor, 21st century fascism hinges on such manipulation of social anxiety at a time of acute capitalist crisis. </w:t>
      </w:r>
      <w:r w:rsidRPr="00B219F3">
        <w:rPr>
          <w:rFonts w:asciiTheme="majorHAnsi" w:hAnsiTheme="majorHAnsi" w:cstheme="majorHAnsi"/>
          <w:b/>
          <w:sz w:val="20"/>
          <w:szCs w:val="20"/>
          <w:u w:val="single"/>
        </w:rPr>
        <w:t>Extreme inequality requires extreme violence and repression</w:t>
      </w:r>
      <w:r w:rsidRPr="00B219F3">
        <w:rPr>
          <w:rFonts w:asciiTheme="majorHAnsi" w:hAnsiTheme="majorHAnsi" w:cstheme="majorHAnsi"/>
          <w:sz w:val="12"/>
          <w:szCs w:val="20"/>
        </w:rPr>
        <w:t xml:space="preserve"> that lend to projects of 21st century fascism. 2) </w:t>
      </w:r>
      <w:r w:rsidRPr="00B219F3">
        <w:rPr>
          <w:rFonts w:asciiTheme="majorHAnsi" w:hAnsiTheme="majorHAnsi" w:cstheme="majorHAnsi"/>
          <w:sz w:val="20"/>
          <w:szCs w:val="20"/>
          <w:highlight w:val="yellow"/>
          <w:u w:val="single"/>
        </w:rPr>
        <w:t xml:space="preserve">The system is </w:t>
      </w:r>
      <w:r w:rsidRPr="00B219F3">
        <w:rPr>
          <w:rFonts w:asciiTheme="majorHAnsi" w:hAnsiTheme="majorHAnsi" w:cstheme="majorHAnsi"/>
          <w:b/>
          <w:sz w:val="20"/>
          <w:szCs w:val="20"/>
          <w:highlight w:val="yellow"/>
          <w:u w:val="single"/>
        </w:rPr>
        <w:t xml:space="preserve">fast reaching </w:t>
      </w:r>
      <w:r w:rsidRPr="00B219F3">
        <w:rPr>
          <w:rFonts w:asciiTheme="majorHAnsi" w:hAnsiTheme="majorHAnsi" w:cstheme="majorHAnsi"/>
          <w:b/>
          <w:sz w:val="20"/>
          <w:szCs w:val="20"/>
          <w:u w:val="single"/>
        </w:rPr>
        <w:t xml:space="preserve">the </w:t>
      </w:r>
      <w:r w:rsidRPr="00B219F3">
        <w:rPr>
          <w:rFonts w:asciiTheme="majorHAnsi" w:hAnsiTheme="majorHAnsi" w:cstheme="majorHAnsi"/>
          <w:b/>
          <w:sz w:val="20"/>
          <w:szCs w:val="20"/>
          <w:highlight w:val="yellow"/>
          <w:u w:val="single"/>
        </w:rPr>
        <w:t>ecological limits to its reproduction</w:t>
      </w:r>
      <w:r w:rsidRPr="00B219F3">
        <w:rPr>
          <w:rFonts w:asciiTheme="majorHAnsi" w:hAnsiTheme="majorHAnsi" w:cstheme="majorHAnsi"/>
          <w:sz w:val="12"/>
          <w:szCs w:val="20"/>
          <w:highlight w:val="yellow"/>
        </w:rPr>
        <w:t>.</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We have reached several tipping points in what environmental scientists refer to as nine crucial</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planetary boundaries</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 xml:space="preserve">We have </w:t>
      </w:r>
      <w:r w:rsidRPr="00B219F3">
        <w:rPr>
          <w:rFonts w:asciiTheme="majorHAnsi" w:hAnsiTheme="majorHAnsi" w:cstheme="majorHAnsi"/>
          <w:sz w:val="20"/>
          <w:szCs w:val="20"/>
          <w:highlight w:val="yellow"/>
          <w:u w:val="single"/>
        </w:rPr>
        <w:t xml:space="preserve">already exceeded </w:t>
      </w:r>
      <w:r w:rsidRPr="00B219F3">
        <w:rPr>
          <w:rFonts w:asciiTheme="majorHAnsi" w:hAnsiTheme="majorHAnsi" w:cstheme="majorHAnsi"/>
          <w:sz w:val="20"/>
          <w:szCs w:val="20"/>
          <w:u w:val="single"/>
        </w:rPr>
        <w:t xml:space="preserve">these boundaries </w:t>
      </w:r>
      <w:r w:rsidRPr="00B219F3">
        <w:rPr>
          <w:rFonts w:asciiTheme="majorHAnsi" w:hAnsiTheme="majorHAnsi" w:cstheme="majorHAnsi"/>
          <w:sz w:val="20"/>
          <w:szCs w:val="20"/>
          <w:highlight w:val="yellow"/>
          <w:u w:val="single"/>
        </w:rPr>
        <w:t>in</w:t>
      </w:r>
      <w:r w:rsidRPr="00B219F3">
        <w:rPr>
          <w:rFonts w:asciiTheme="majorHAnsi" w:hAnsiTheme="majorHAnsi" w:cstheme="majorHAnsi"/>
          <w:sz w:val="20"/>
          <w:szCs w:val="20"/>
          <w:u w:val="single"/>
        </w:rPr>
        <w:t xml:space="preserve"> three areas</w:t>
      </w:r>
      <w:r w:rsidRPr="00B219F3">
        <w:rPr>
          <w:rFonts w:asciiTheme="majorHAnsi" w:hAnsiTheme="majorHAnsi" w:cstheme="majorHAnsi"/>
          <w:sz w:val="12"/>
          <w:szCs w:val="20"/>
        </w:rPr>
        <w:t xml:space="preserve"> -- </w:t>
      </w:r>
      <w:r w:rsidRPr="00B219F3">
        <w:rPr>
          <w:rFonts w:asciiTheme="majorHAnsi" w:hAnsiTheme="majorHAnsi" w:cstheme="majorHAnsi"/>
          <w:b/>
          <w:sz w:val="20"/>
          <w:szCs w:val="20"/>
          <w:highlight w:val="yellow"/>
          <w:u w:val="single"/>
        </w:rPr>
        <w:t>climate change</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the nitrogen cycle</w:t>
      </w:r>
      <w:r w:rsidRPr="00B219F3">
        <w:rPr>
          <w:rFonts w:asciiTheme="majorHAnsi" w:hAnsiTheme="majorHAnsi" w:cstheme="majorHAnsi"/>
          <w:sz w:val="12"/>
          <w:szCs w:val="20"/>
          <w:highlight w:val="yellow"/>
        </w:rPr>
        <w:t xml:space="preserve"> </w:t>
      </w:r>
      <w:r w:rsidRPr="00B219F3">
        <w:rPr>
          <w:rFonts w:asciiTheme="majorHAnsi" w:hAnsiTheme="majorHAnsi" w:cstheme="majorHAnsi"/>
          <w:sz w:val="20"/>
          <w:szCs w:val="20"/>
          <w:highlight w:val="yellow"/>
          <w:u w:val="single"/>
        </w:rPr>
        <w:t>and</w:t>
      </w:r>
      <w:r w:rsidRPr="00B219F3">
        <w:rPr>
          <w:rFonts w:asciiTheme="majorHAnsi" w:hAnsiTheme="majorHAnsi" w:cstheme="majorHAnsi"/>
          <w:sz w:val="12"/>
          <w:szCs w:val="20"/>
          <w:highlight w:val="yellow"/>
        </w:rPr>
        <w:t xml:space="preserve"> </w:t>
      </w:r>
      <w:r w:rsidRPr="00B219F3">
        <w:rPr>
          <w:rFonts w:asciiTheme="majorHAnsi" w:hAnsiTheme="majorHAnsi" w:cstheme="majorHAnsi"/>
          <w:b/>
          <w:sz w:val="20"/>
          <w:szCs w:val="20"/>
          <w:highlight w:val="yellow"/>
          <w:u w:val="single"/>
        </w:rPr>
        <w:t>diversity loss</w:t>
      </w:r>
      <w:r w:rsidRPr="00B219F3">
        <w:rPr>
          <w:rFonts w:asciiTheme="majorHAnsi" w:hAnsiTheme="majorHAnsi" w:cstheme="majorHAnsi"/>
          <w:sz w:val="12"/>
          <w:szCs w:val="20"/>
          <w:highlight w:val="yellow"/>
        </w:rPr>
        <w:t>.</w:t>
      </w:r>
      <w:r w:rsidRPr="00B219F3">
        <w:rPr>
          <w:rFonts w:asciiTheme="majorHAnsi" w:hAnsiTheme="majorHAnsi" w:cstheme="majorHAnsi"/>
          <w:sz w:val="12"/>
          <w:szCs w:val="20"/>
        </w:rPr>
        <w:t xml:space="preserve"> There have been five previous mass extinctions in earth's history. While all these were due to natural causes, for the first time ever, human conduct is intersecting with and fundamentally altering the earth system. </w:t>
      </w:r>
      <w:r w:rsidRPr="00B219F3">
        <w:rPr>
          <w:rFonts w:asciiTheme="majorHAnsi" w:hAnsiTheme="majorHAnsi" w:cstheme="majorHAnsi"/>
          <w:sz w:val="20"/>
          <w:szCs w:val="20"/>
          <w:u w:val="single"/>
        </w:rPr>
        <w:t xml:space="preserve">If the capitalist system doesn’t </w:t>
      </w:r>
      <w:r w:rsidRPr="00B219F3">
        <w:rPr>
          <w:rFonts w:asciiTheme="majorHAnsi" w:hAnsiTheme="majorHAnsi" w:cstheme="majorHAnsi"/>
          <w:b/>
          <w:sz w:val="20"/>
          <w:szCs w:val="20"/>
          <w:u w:val="single"/>
        </w:rPr>
        <w:t xml:space="preserve">stop expanding </w:t>
      </w:r>
      <w:r w:rsidRPr="00B219F3">
        <w:rPr>
          <w:rStyle w:val="StyleUnderline"/>
          <w:b/>
          <w:sz w:val="20"/>
          <w:szCs w:val="20"/>
        </w:rPr>
        <w:t>outward, it</w:t>
      </w:r>
      <w:r w:rsidRPr="00B219F3">
        <w:rPr>
          <w:rFonts w:asciiTheme="majorHAnsi" w:hAnsiTheme="majorHAnsi" w:cstheme="majorHAnsi"/>
          <w:b/>
          <w:sz w:val="20"/>
          <w:szCs w:val="20"/>
          <w:u w:val="single"/>
        </w:rPr>
        <w:t xml:space="preserve"> enters crisis and faces collapse</w:t>
      </w:r>
      <w:r w:rsidRPr="00B219F3">
        <w:rPr>
          <w:rFonts w:asciiTheme="majorHAnsi" w:hAnsiTheme="majorHAnsi" w:cstheme="majorHAnsi"/>
          <w:sz w:val="12"/>
          <w:szCs w:val="20"/>
        </w:rPr>
        <w:t xml:space="preserve">. We have entered what Paul </w:t>
      </w:r>
      <w:proofErr w:type="spellStart"/>
      <w:r w:rsidRPr="00B219F3">
        <w:rPr>
          <w:rFonts w:asciiTheme="majorHAnsi" w:hAnsiTheme="majorHAnsi" w:cstheme="majorHAnsi"/>
          <w:sz w:val="12"/>
          <w:szCs w:val="20"/>
        </w:rPr>
        <w:t>Crutzen</w:t>
      </w:r>
      <w:proofErr w:type="spellEnd"/>
      <w:r w:rsidRPr="00B219F3">
        <w:rPr>
          <w:rFonts w:asciiTheme="majorHAnsi" w:hAnsiTheme="majorHAnsi" w:cstheme="majorHAnsi"/>
          <w:sz w:val="12"/>
          <w:szCs w:val="20"/>
        </w:rPr>
        <w:t xml:space="preserve">, the Dutch environmental </w:t>
      </w:r>
      <w:proofErr w:type="gramStart"/>
      <w:r w:rsidRPr="00B219F3">
        <w:rPr>
          <w:rFonts w:asciiTheme="majorHAnsi" w:hAnsiTheme="majorHAnsi" w:cstheme="majorHAnsi"/>
          <w:sz w:val="12"/>
          <w:szCs w:val="20"/>
        </w:rPr>
        <w:t>scientist</w:t>
      </w:r>
      <w:proofErr w:type="gramEnd"/>
      <w:r w:rsidRPr="00B219F3">
        <w:rPr>
          <w:rFonts w:asciiTheme="majorHAnsi" w:hAnsiTheme="majorHAnsi" w:cstheme="majorHAnsi"/>
          <w:sz w:val="12"/>
          <w:szCs w:val="20"/>
        </w:rPr>
        <w:t xml:space="preserve"> and Nobel Prize winner, termed the Anthropocene -- a new age in which humans have transformed up to half of the world's surface. We are altering the composition of the atmosphere and acidifying the oceans at a rate that undermines the conditions for life. The ecological dimensions of global crisis cannot be understated. "We are deciding, without quite meaning to, which evolutionary pathways will remain </w:t>
      </w:r>
      <w:proofErr w:type="gramStart"/>
      <w:r w:rsidRPr="00B219F3">
        <w:rPr>
          <w:rFonts w:asciiTheme="majorHAnsi" w:hAnsiTheme="majorHAnsi" w:cstheme="majorHAnsi"/>
          <w:sz w:val="12"/>
          <w:szCs w:val="20"/>
        </w:rPr>
        <w:t>open</w:t>
      </w:r>
      <w:proofErr w:type="gramEnd"/>
      <w:r w:rsidRPr="00B219F3">
        <w:rPr>
          <w:rFonts w:asciiTheme="majorHAnsi" w:hAnsiTheme="majorHAnsi" w:cstheme="majorHAnsi"/>
          <w:sz w:val="12"/>
          <w:szCs w:val="20"/>
        </w:rPr>
        <w:t xml:space="preserve"> and which will forever be closed," observes Elizabeth Kolbert in her best seller, The Sixth Extinction. "No other creature has ever managed this ... The Sixth Extinction will continue to determine the course of life long after everything people have written and painted and built has been ground into dust." </w:t>
      </w:r>
      <w:r w:rsidRPr="00B219F3">
        <w:rPr>
          <w:rFonts w:asciiTheme="majorHAnsi" w:hAnsiTheme="majorHAnsi" w:cstheme="majorHAnsi"/>
          <w:sz w:val="20"/>
          <w:szCs w:val="20"/>
          <w:u w:val="single"/>
        </w:rPr>
        <w:t>Capitalism cannot be held solely responsible</w:t>
      </w:r>
      <w:r w:rsidRPr="00B219F3">
        <w:rPr>
          <w:rFonts w:asciiTheme="majorHAnsi" w:hAnsiTheme="majorHAnsi" w:cstheme="majorHAnsi"/>
          <w:sz w:val="12"/>
          <w:szCs w:val="20"/>
        </w:rPr>
        <w:t>. The human-nature contradiction has deep roots in civilization itself. The ancient Sumerian empires, for example, collapsed after the population over-</w:t>
      </w:r>
      <w:proofErr w:type="spellStart"/>
      <w:r w:rsidRPr="00B219F3">
        <w:rPr>
          <w:rFonts w:asciiTheme="majorHAnsi" w:hAnsiTheme="majorHAnsi" w:cstheme="majorHAnsi"/>
          <w:sz w:val="12"/>
          <w:szCs w:val="20"/>
        </w:rPr>
        <w:t>salinated</w:t>
      </w:r>
      <w:proofErr w:type="spellEnd"/>
      <w:r w:rsidRPr="00B219F3">
        <w:rPr>
          <w:rFonts w:asciiTheme="majorHAnsi" w:hAnsiTheme="majorHAnsi" w:cstheme="majorHAnsi"/>
          <w:sz w:val="12"/>
          <w:szCs w:val="20"/>
        </w:rPr>
        <w:t xml:space="preserve"> their crop soil. The Mayan city-state network collapsed about AD 900 due to deforestation. And the former Soviet Union </w:t>
      </w:r>
      <w:proofErr w:type="spellStart"/>
      <w:r w:rsidRPr="00B219F3">
        <w:rPr>
          <w:rFonts w:asciiTheme="majorHAnsi" w:hAnsiTheme="majorHAnsi" w:cstheme="majorHAnsi"/>
          <w:sz w:val="12"/>
          <w:szCs w:val="20"/>
        </w:rPr>
        <w:t>wrecked havoc</w:t>
      </w:r>
      <w:proofErr w:type="spellEnd"/>
      <w:r w:rsidRPr="00B219F3">
        <w:rPr>
          <w:rFonts w:asciiTheme="majorHAnsi" w:hAnsiTheme="majorHAnsi" w:cstheme="majorHAnsi"/>
          <w:sz w:val="12"/>
          <w:szCs w:val="20"/>
        </w:rPr>
        <w:t xml:space="preserve"> on the environment. However, given capital's implacable impulse to accumulate profit and its accelerated commodification of nature, </w:t>
      </w:r>
      <w:r w:rsidRPr="00B219F3">
        <w:rPr>
          <w:rFonts w:asciiTheme="majorHAnsi" w:hAnsiTheme="majorHAnsi" w:cstheme="majorHAnsi"/>
          <w:b/>
          <w:sz w:val="20"/>
          <w:szCs w:val="20"/>
          <w:u w:val="single"/>
        </w:rPr>
        <w:t>it is difficult to imagine that the environmental catastrophe can be resolved within the capitalist system</w:t>
      </w:r>
      <w:r w:rsidRPr="00B219F3">
        <w:rPr>
          <w:rFonts w:asciiTheme="majorHAnsi" w:hAnsiTheme="majorHAnsi" w:cstheme="majorHAnsi"/>
          <w:sz w:val="12"/>
          <w:szCs w:val="20"/>
        </w:rPr>
        <w:t>. "</w:t>
      </w:r>
      <w:r w:rsidRPr="00B219F3">
        <w:rPr>
          <w:rFonts w:asciiTheme="majorHAnsi" w:hAnsiTheme="majorHAnsi" w:cstheme="majorHAnsi"/>
          <w:b/>
          <w:sz w:val="20"/>
          <w:szCs w:val="20"/>
          <w:u w:val="single"/>
        </w:rPr>
        <w:t>Green capitalism</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appears as an oxymoron</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 xml:space="preserve">as sadistic </w:t>
      </w:r>
      <w:r w:rsidRPr="00B219F3">
        <w:rPr>
          <w:rFonts w:asciiTheme="majorHAnsi" w:hAnsiTheme="majorHAnsi" w:cstheme="majorHAnsi"/>
          <w:sz w:val="20"/>
          <w:szCs w:val="20"/>
          <w:highlight w:val="yellow"/>
          <w:u w:val="single"/>
        </w:rPr>
        <w:t>capitalism</w:t>
      </w:r>
      <w:r w:rsidRPr="00B219F3">
        <w:rPr>
          <w:rFonts w:asciiTheme="majorHAnsi" w:hAnsiTheme="majorHAnsi" w:cstheme="majorHAnsi"/>
          <w:sz w:val="20"/>
          <w:szCs w:val="20"/>
          <w:u w:val="single"/>
        </w:rPr>
        <w:t>'s</w:t>
      </w:r>
      <w:r w:rsidRPr="00B219F3">
        <w:rPr>
          <w:rFonts w:asciiTheme="majorHAnsi" w:hAnsiTheme="majorHAnsi" w:cstheme="majorHAnsi"/>
          <w:sz w:val="20"/>
          <w:szCs w:val="20"/>
          <w:highlight w:val="yellow"/>
          <w:u w:val="single"/>
        </w:rPr>
        <w:t xml:space="preserve"> attempt[s] to turn the</w:t>
      </w:r>
      <w:r w:rsidRPr="00B219F3">
        <w:rPr>
          <w:rFonts w:asciiTheme="majorHAnsi" w:hAnsiTheme="majorHAnsi" w:cstheme="majorHAnsi"/>
          <w:sz w:val="12"/>
          <w:szCs w:val="20"/>
          <w:highlight w:val="yellow"/>
        </w:rPr>
        <w:t xml:space="preserve"> </w:t>
      </w:r>
      <w:r w:rsidRPr="00B219F3">
        <w:rPr>
          <w:rFonts w:asciiTheme="majorHAnsi" w:hAnsiTheme="majorHAnsi" w:cstheme="majorHAnsi"/>
          <w:b/>
          <w:sz w:val="20"/>
          <w:szCs w:val="20"/>
          <w:highlight w:val="yellow"/>
          <w:u w:val="single"/>
        </w:rPr>
        <w:t>ecological crisis into a profit</w:t>
      </w:r>
      <w:r w:rsidRPr="00B219F3">
        <w:rPr>
          <w:rFonts w:asciiTheme="majorHAnsi" w:hAnsiTheme="majorHAnsi" w:cstheme="majorHAnsi"/>
          <w:b/>
          <w:sz w:val="20"/>
          <w:szCs w:val="20"/>
          <w:u w:val="single"/>
        </w:rPr>
        <w:t xml:space="preserve">-making </w:t>
      </w:r>
      <w:r w:rsidRPr="00B219F3">
        <w:rPr>
          <w:rFonts w:asciiTheme="majorHAnsi" w:hAnsiTheme="majorHAnsi" w:cstheme="majorHAnsi"/>
          <w:b/>
          <w:sz w:val="20"/>
          <w:szCs w:val="20"/>
          <w:highlight w:val="yellow"/>
          <w:u w:val="single"/>
        </w:rPr>
        <w:t>opportunity</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along with the conversion of poverty into a tourist attraction</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The sheer magnitude of the means of violence is unprecedented</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 xml:space="preserve">as is the concentrated control over the means of global communications and the production and circulation of knowledge, </w:t>
      </w:r>
      <w:proofErr w:type="gramStart"/>
      <w:r w:rsidRPr="00B219F3">
        <w:rPr>
          <w:rFonts w:asciiTheme="majorHAnsi" w:hAnsiTheme="majorHAnsi" w:cstheme="majorHAnsi"/>
          <w:sz w:val="20"/>
          <w:szCs w:val="20"/>
          <w:u w:val="single"/>
        </w:rPr>
        <w:t>symbols</w:t>
      </w:r>
      <w:proofErr w:type="gramEnd"/>
      <w:r w:rsidRPr="00B219F3">
        <w:rPr>
          <w:rFonts w:asciiTheme="majorHAnsi" w:hAnsiTheme="majorHAnsi" w:cstheme="majorHAnsi"/>
          <w:sz w:val="20"/>
          <w:szCs w:val="20"/>
          <w:u w:val="single"/>
        </w:rPr>
        <w:t xml:space="preserve"> and images.</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We have seen the spread of frightening new systems of social control and repression that have brought us into the panoptical surveillance society and the age of thought control</w:t>
      </w:r>
      <w:r w:rsidRPr="00B219F3">
        <w:rPr>
          <w:rFonts w:asciiTheme="majorHAnsi" w:hAnsiTheme="majorHAnsi" w:cstheme="majorHAnsi"/>
          <w:sz w:val="12"/>
          <w:szCs w:val="20"/>
        </w:rPr>
        <w:t xml:space="preserve">.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w:t>
      </w:r>
      <w:proofErr w:type="gramStart"/>
      <w:r w:rsidRPr="00B219F3">
        <w:rPr>
          <w:rFonts w:asciiTheme="majorHAnsi" w:hAnsiTheme="majorHAnsi" w:cstheme="majorHAnsi"/>
          <w:sz w:val="12"/>
          <w:szCs w:val="20"/>
        </w:rPr>
        <w:t>housing</w:t>
      </w:r>
      <w:proofErr w:type="gramEnd"/>
      <w:r w:rsidRPr="00B219F3">
        <w:rPr>
          <w:rFonts w:asciiTheme="majorHAnsi" w:hAnsiTheme="majorHAnsi" w:cstheme="majorHAnsi"/>
          <w:sz w:val="12"/>
          <w:szCs w:val="20"/>
        </w:rPr>
        <w:t xml:space="preserve"> and other social necessities. Now, however, the corporate and political powers that be force obedience even as the means of survival are denied to the vast majority. Global apartheid involves the creation of "green zones" that are cordoned off in each locale around the world where elites are insulated through new systems of spatial reorganization, social </w:t>
      </w:r>
      <w:proofErr w:type="gramStart"/>
      <w:r w:rsidRPr="00B219F3">
        <w:rPr>
          <w:rFonts w:asciiTheme="majorHAnsi" w:hAnsiTheme="majorHAnsi" w:cstheme="majorHAnsi"/>
          <w:sz w:val="12"/>
          <w:szCs w:val="20"/>
        </w:rPr>
        <w:t>control</w:t>
      </w:r>
      <w:proofErr w:type="gramEnd"/>
      <w:r w:rsidRPr="00B219F3">
        <w:rPr>
          <w:rFonts w:asciiTheme="majorHAnsi" w:hAnsiTheme="majorHAnsi" w:cstheme="majorHAnsi"/>
          <w:sz w:val="12"/>
          <w:szCs w:val="20"/>
        </w:rPr>
        <w:t xml:space="preserve"> and policing. "Green zone" refers to the nearly impenetrable area in central Baghdad that US occupation forces established in the wake of the 2003 invasion of Iraq. The command center of the occupation and select Iraqi elite inside that green zone were protected from the violence and chaos that engulfed the country. Urban areas around the world are now green zoned through gentrification, gated communities, surveillance systems, and state and private violence. Inside the world's green zones, privileged strata avail themselves of privatized social services, </w:t>
      </w:r>
      <w:proofErr w:type="gramStart"/>
      <w:r w:rsidRPr="00B219F3">
        <w:rPr>
          <w:rFonts w:asciiTheme="majorHAnsi" w:hAnsiTheme="majorHAnsi" w:cstheme="majorHAnsi"/>
          <w:sz w:val="12"/>
          <w:szCs w:val="20"/>
        </w:rPr>
        <w:t>consumption</w:t>
      </w:r>
      <w:proofErr w:type="gramEnd"/>
      <w:r w:rsidRPr="00B219F3">
        <w:rPr>
          <w:rFonts w:asciiTheme="majorHAnsi" w:hAnsiTheme="majorHAnsi" w:cstheme="majorHAnsi"/>
          <w:sz w:val="12"/>
          <w:szCs w:val="20"/>
        </w:rPr>
        <w:t xml:space="preserve"> and entertainment. They can work and communicate through internet and satellite sealed off under the protection of armies of soldiers, </w:t>
      </w:r>
      <w:proofErr w:type="gramStart"/>
      <w:r w:rsidRPr="00B219F3">
        <w:rPr>
          <w:rFonts w:asciiTheme="majorHAnsi" w:hAnsiTheme="majorHAnsi" w:cstheme="majorHAnsi"/>
          <w:sz w:val="12"/>
          <w:szCs w:val="20"/>
        </w:rPr>
        <w:t>police</w:t>
      </w:r>
      <w:proofErr w:type="gramEnd"/>
      <w:r w:rsidRPr="00B219F3">
        <w:rPr>
          <w:rFonts w:asciiTheme="majorHAnsi" w:hAnsiTheme="majorHAnsi" w:cstheme="majorHAnsi"/>
          <w:sz w:val="12"/>
          <w:szCs w:val="20"/>
        </w:rPr>
        <w:t xml:space="preserve"> and private security forces. What is required is a redistribution of power downward and transformation toward a system in which social need trumps private profit. Green zoning takes on distinct forms in each locality. In Palestine, I witnessed such zoning in the form of Israeli military checkpoints, Jewish settler-only </w:t>
      </w:r>
      <w:proofErr w:type="gramStart"/>
      <w:r w:rsidRPr="00B219F3">
        <w:rPr>
          <w:rFonts w:asciiTheme="majorHAnsi" w:hAnsiTheme="majorHAnsi" w:cstheme="majorHAnsi"/>
          <w:sz w:val="12"/>
          <w:szCs w:val="20"/>
        </w:rPr>
        <w:t>roads</w:t>
      </w:r>
      <w:proofErr w:type="gramEnd"/>
      <w:r w:rsidRPr="00B219F3">
        <w:rPr>
          <w:rFonts w:asciiTheme="majorHAnsi" w:hAnsiTheme="majorHAnsi" w:cstheme="majorHAnsi"/>
          <w:sz w:val="12"/>
          <w:szCs w:val="20"/>
        </w:rPr>
        <w:t xml:space="preserve"> and the apartheid wall. In Mexico City, the most exclusive residential areas in the upscale Santa Fe District are accessible only by helicopter and private gated roads. In Johannesburg, a surreal drive through the exclusive Sandton City area reveals rows of mansions that appear as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patrols are ubiquitous. Outside of the global green zones, </w:t>
      </w:r>
      <w:r w:rsidRPr="00B219F3">
        <w:rPr>
          <w:rFonts w:asciiTheme="majorHAnsi" w:hAnsiTheme="majorHAnsi" w:cstheme="majorHAnsi"/>
          <w:b/>
          <w:sz w:val="20"/>
          <w:szCs w:val="20"/>
          <w:highlight w:val="yellow"/>
          <w:u w:val="single"/>
        </w:rPr>
        <w:t>warfare and police containment have become normalized</w:t>
      </w:r>
      <w:r w:rsidRPr="00B219F3">
        <w:rPr>
          <w:rFonts w:asciiTheme="majorHAnsi" w:hAnsiTheme="majorHAnsi" w:cstheme="majorHAnsi"/>
          <w:sz w:val="12"/>
          <w:szCs w:val="20"/>
        </w:rPr>
        <w:t xml:space="preserve"> and sanitized for those not directly at the receiving end of armed aggression. "Militainment" -- portraying and even glamorizing war and violence as entertaining spectacles through Hollywood films and television police shows, computer games and corporate "news" channels -- may be the epitome of sadistic capitalism. It desensitizes, bringing about complacency and indifference. In between the green zones and outright warfare are prison industrial complexes, immigrant and refugee repression and control systems, the criminalization of outcast communities and capitalist schooling. The omnipresent media and cultural apparatuses of the corporate economy</w:t>
      </w:r>
      <w:proofErr w:type="gramStart"/>
      <w:r w:rsidRPr="00B219F3">
        <w:rPr>
          <w:rFonts w:asciiTheme="majorHAnsi" w:hAnsiTheme="majorHAnsi" w:cstheme="majorHAnsi"/>
          <w:sz w:val="12"/>
          <w:szCs w:val="20"/>
        </w:rPr>
        <w:t>, in particular, aim</w:t>
      </w:r>
      <w:proofErr w:type="gramEnd"/>
      <w:r w:rsidRPr="00B219F3">
        <w:rPr>
          <w:rFonts w:asciiTheme="majorHAnsi" w:hAnsiTheme="majorHAnsi" w:cstheme="majorHAnsi"/>
          <w:sz w:val="12"/>
          <w:szCs w:val="20"/>
        </w:rPr>
        <w:t xml:space="preserve"> to colonize the mind -- to undermine the ability to think critically and outside the dominant worldview. A neofascist culture emerges through militarism, extreme masculinization, </w:t>
      </w:r>
      <w:proofErr w:type="gramStart"/>
      <w:r w:rsidRPr="00B219F3">
        <w:rPr>
          <w:rFonts w:asciiTheme="majorHAnsi" w:hAnsiTheme="majorHAnsi" w:cstheme="majorHAnsi"/>
          <w:sz w:val="12"/>
          <w:szCs w:val="20"/>
        </w:rPr>
        <w:t>racism</w:t>
      </w:r>
      <w:proofErr w:type="gramEnd"/>
      <w:r w:rsidRPr="00B219F3">
        <w:rPr>
          <w:rFonts w:asciiTheme="majorHAnsi" w:hAnsiTheme="majorHAnsi" w:cstheme="majorHAnsi"/>
          <w:sz w:val="12"/>
          <w:szCs w:val="20"/>
        </w:rPr>
        <w:t xml:space="preserve"> and racist mobilizations against scapegoats. 4) We are reaching limits to the extensive expansion of capitalism. Capitalism is like riding a bicycle: When you stop pedaling the bicycle, you fall over. If the capitalist system stops expanding outward, it enters crisis and faces collapse. In each earlier structural crisis, the system went through a new round of extensive expansion -- from waves of colonial conquest in earlier centuries, to the integration in the late 20th and early 21st centuries of the former socialist countries, China, </w:t>
      </w:r>
      <w:proofErr w:type="gramStart"/>
      <w:r w:rsidRPr="00B219F3">
        <w:rPr>
          <w:rFonts w:asciiTheme="majorHAnsi" w:hAnsiTheme="majorHAnsi" w:cstheme="majorHAnsi"/>
          <w:sz w:val="12"/>
          <w:szCs w:val="20"/>
        </w:rPr>
        <w:t>India</w:t>
      </w:r>
      <w:proofErr w:type="gramEnd"/>
      <w:r w:rsidRPr="00B219F3">
        <w:rPr>
          <w:rFonts w:asciiTheme="majorHAnsi" w:hAnsiTheme="majorHAnsi" w:cstheme="majorHAnsi"/>
          <w:sz w:val="12"/>
          <w:szCs w:val="20"/>
        </w:rPr>
        <w:t xml:space="preserve"> and other areas that had been marginally outside the system. There are no longer any new territories to integrate into world capitalism. Meanwhile, the privatization of education, health care, utilities, basic </w:t>
      </w:r>
      <w:proofErr w:type="gramStart"/>
      <w:r w:rsidRPr="00B219F3">
        <w:rPr>
          <w:rFonts w:asciiTheme="majorHAnsi" w:hAnsiTheme="majorHAnsi" w:cstheme="majorHAnsi"/>
          <w:sz w:val="12"/>
          <w:szCs w:val="20"/>
        </w:rPr>
        <w:t>services</w:t>
      </w:r>
      <w:proofErr w:type="gramEnd"/>
      <w:r w:rsidRPr="00B219F3">
        <w:rPr>
          <w:rFonts w:asciiTheme="majorHAnsi" w:hAnsiTheme="majorHAnsi" w:cstheme="majorHAnsi"/>
          <w:sz w:val="12"/>
          <w:szCs w:val="20"/>
        </w:rPr>
        <w:t xml:space="preserve"> and public land are turning those spaces in global society that were outside of capital's control into "spaces of capital." Even poverty has been turned into a commodity. What is there left to commodify? Where can the system now expand? With the limits to expansion comes a turn toward militarized accumulation -- making wars of endless destruction and reconstruction and expanding the militarization of social and political institutions </w:t>
      </w:r>
      <w:proofErr w:type="gramStart"/>
      <w:r w:rsidRPr="00B219F3">
        <w:rPr>
          <w:rFonts w:asciiTheme="majorHAnsi" w:hAnsiTheme="majorHAnsi" w:cstheme="majorHAnsi"/>
          <w:sz w:val="12"/>
          <w:szCs w:val="20"/>
        </w:rPr>
        <w:t>so as to</w:t>
      </w:r>
      <w:proofErr w:type="gramEnd"/>
      <w:r w:rsidRPr="00B219F3">
        <w:rPr>
          <w:rFonts w:asciiTheme="majorHAnsi" w:hAnsiTheme="majorHAnsi" w:cstheme="majorHAnsi"/>
          <w:sz w:val="12"/>
          <w:szCs w:val="20"/>
        </w:rPr>
        <w:t xml:space="preserve"> continue to generate new opportunities for accumulation in the face of stagnation. 5) There is the rise of a vast surplus population inhabiting a "planet of slums," alienated from the productive economy, thrown into the margins and subject to these sophisticated systems of social control and destruction. Global capitalism has no direct use for surplus humanity. But indirectly, it holds wages down everywhere and makes new systems of 21st century slavery possible. These systems include prison labor, the forced recruitment of miners at gunpoint by warlords contracted by global corporations to dig up valuable minerals in the Congo, </w:t>
      </w:r>
      <w:proofErr w:type="gramStart"/>
      <w:r w:rsidRPr="00B219F3">
        <w:rPr>
          <w:rFonts w:asciiTheme="majorHAnsi" w:hAnsiTheme="majorHAnsi" w:cstheme="majorHAnsi"/>
          <w:sz w:val="12"/>
          <w:szCs w:val="20"/>
        </w:rPr>
        <w:t>sweatshops</w:t>
      </w:r>
      <w:proofErr w:type="gramEnd"/>
      <w:r w:rsidRPr="00B219F3">
        <w:rPr>
          <w:rFonts w:asciiTheme="majorHAnsi" w:hAnsiTheme="majorHAnsi" w:cstheme="majorHAnsi"/>
          <w:sz w:val="12"/>
          <w:szCs w:val="20"/>
        </w:rPr>
        <w:t xml:space="preserve"> and exploited immigrant communities (including the rising tide of immigrant female caregivers for affluent populations). Furthermore, the global working class is experiencing accelerated "</w:t>
      </w:r>
      <w:proofErr w:type="spellStart"/>
      <w:r w:rsidRPr="00B219F3">
        <w:rPr>
          <w:rFonts w:asciiTheme="majorHAnsi" w:hAnsiTheme="majorHAnsi" w:cstheme="majorHAnsi"/>
          <w:sz w:val="12"/>
          <w:szCs w:val="20"/>
        </w:rPr>
        <w:t>precariatization</w:t>
      </w:r>
      <w:proofErr w:type="spellEnd"/>
      <w:r w:rsidRPr="00B219F3">
        <w:rPr>
          <w:rFonts w:asciiTheme="majorHAnsi" w:hAnsiTheme="majorHAnsi" w:cstheme="majorHAnsi"/>
          <w:sz w:val="12"/>
          <w:szCs w:val="20"/>
        </w:rPr>
        <w:t xml:space="preserve">." The "new precariat" refers to the proletariat that faces capital under today's unstable and precarious labor relations -- informalization, casualization, part-time, temp, </w:t>
      </w:r>
      <w:proofErr w:type="gramStart"/>
      <w:r w:rsidRPr="00B219F3">
        <w:rPr>
          <w:rFonts w:asciiTheme="majorHAnsi" w:hAnsiTheme="majorHAnsi" w:cstheme="majorHAnsi"/>
          <w:sz w:val="12"/>
          <w:szCs w:val="20"/>
        </w:rPr>
        <w:t>immigrant</w:t>
      </w:r>
      <w:proofErr w:type="gramEnd"/>
      <w:r w:rsidRPr="00B219F3">
        <w:rPr>
          <w:rFonts w:asciiTheme="majorHAnsi" w:hAnsiTheme="majorHAnsi" w:cstheme="majorHAnsi"/>
          <w:sz w:val="12"/>
          <w:szCs w:val="20"/>
        </w:rPr>
        <w:t xml:space="preserve"> and contract labor. As communities are uprooted everywhere, there is a rising reserve army of immigrant labor. The global working class is becoming divided into citizen and immigrant workers.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t>
      </w:r>
      <w:proofErr w:type="gramStart"/>
      <w:r w:rsidRPr="00B219F3">
        <w:rPr>
          <w:rFonts w:asciiTheme="majorHAnsi" w:hAnsiTheme="majorHAnsi" w:cstheme="majorHAnsi"/>
          <w:sz w:val="12"/>
          <w:szCs w:val="20"/>
        </w:rPr>
        <w:t>workforce</w:t>
      </w:r>
      <w:proofErr w:type="gramEnd"/>
      <w:r w:rsidRPr="00B219F3">
        <w:rPr>
          <w:rFonts w:asciiTheme="majorHAnsi" w:hAnsiTheme="majorHAnsi" w:cstheme="majorHAnsi"/>
          <w:sz w:val="12"/>
          <w:szCs w:val="20"/>
        </w:rPr>
        <w:t xml:space="preserve"> and the precariat. How can they contain the explosive contradictions of this system? The 21st century megacities become the battlegrounds between mass resistance movements and the new systems of mass repression. </w:t>
      </w:r>
      <w:r w:rsidRPr="00B219F3">
        <w:rPr>
          <w:rFonts w:asciiTheme="majorHAnsi" w:hAnsiTheme="majorHAnsi" w:cstheme="majorHAnsi"/>
          <w:sz w:val="20"/>
          <w:szCs w:val="20"/>
          <w:highlight w:val="yellow"/>
          <w:u w:val="single"/>
        </w:rPr>
        <w:t>Some populations</w:t>
      </w:r>
      <w:r w:rsidRPr="00B219F3">
        <w:rPr>
          <w:rFonts w:asciiTheme="majorHAnsi" w:hAnsiTheme="majorHAnsi" w:cstheme="majorHAnsi"/>
          <w:sz w:val="12"/>
          <w:szCs w:val="20"/>
        </w:rPr>
        <w:t xml:space="preserve"> in these cities (</w:t>
      </w:r>
      <w:proofErr w:type="gramStart"/>
      <w:r w:rsidRPr="00B219F3">
        <w:rPr>
          <w:rFonts w:asciiTheme="majorHAnsi" w:hAnsiTheme="majorHAnsi" w:cstheme="majorHAnsi"/>
          <w:sz w:val="12"/>
          <w:szCs w:val="20"/>
        </w:rPr>
        <w:t>and also</w:t>
      </w:r>
      <w:proofErr w:type="gramEnd"/>
      <w:r w:rsidRPr="00B219F3">
        <w:rPr>
          <w:rFonts w:asciiTheme="majorHAnsi" w:hAnsiTheme="majorHAnsi" w:cstheme="majorHAnsi"/>
          <w:sz w:val="12"/>
          <w:szCs w:val="20"/>
        </w:rPr>
        <w:t xml:space="preserve"> in abandoned countryside) </w:t>
      </w:r>
      <w:r w:rsidRPr="00B219F3">
        <w:rPr>
          <w:rFonts w:asciiTheme="majorHAnsi" w:hAnsiTheme="majorHAnsi" w:cstheme="majorHAnsi"/>
          <w:b/>
          <w:sz w:val="20"/>
          <w:szCs w:val="20"/>
          <w:highlight w:val="yellow"/>
          <w:u w:val="single"/>
        </w:rPr>
        <w:t>are at risk of genocide</w:t>
      </w:r>
      <w:r w:rsidRPr="00B219F3">
        <w:rPr>
          <w:rFonts w:asciiTheme="majorHAnsi" w:hAnsiTheme="majorHAnsi" w:cstheme="majorHAnsi"/>
          <w:sz w:val="12"/>
          <w:szCs w:val="20"/>
        </w:rPr>
        <w:t xml:space="preserve">, such as those in Gaza, zones in Somalia and Congo, and swaths of Iraq and Syria. 6) There is a disjuncture between a globalizing economy and a nation-state-based system of political authority. Transnational state apparatuses are incipient and do not wield enough power and authority to organize and stabilize the system, much less to impose regulations on runaway transnational capital. In the wake of the 2008 financial collapse, for instance, the governments of the G-8 and G-20 were unable to impose transnational regulation on the global financial system, despite a series of emergency summits to discuss such regulation. Elites historically have attempted to resolve the problems of over-accumulation by state policies that can regulate the anarchy of the market. However, in recent decades, transnational capital has broken free from the constraints imposed by the nation-state. The more "enlightened" elite representatives of the transnational capitalist class are now clamoring for transnational mechanisms of regulation that would allow the global ruling class to reign in the anarchy of the system in </w:t>
      </w:r>
      <w:r w:rsidRPr="00B219F3">
        <w:rPr>
          <w:rFonts w:asciiTheme="majorHAnsi" w:hAnsiTheme="majorHAnsi" w:cstheme="majorHAnsi"/>
          <w:sz w:val="12"/>
          <w:szCs w:val="20"/>
        </w:rPr>
        <w:lastRenderedPageBreak/>
        <w:t xml:space="preserve">the interests of saving global capitalism from itself and from radical challenges from below. At the same time, the division of the world into some 200 competing nation-states is not the most propitious of circumstances for the global working class. Victories in popular struggles from below in any one country or region can (and often do) become diverted and even undone by the structural power of transnational capital and the direct political and military domination that this structural power affords the dominant groups. In Greece, for instance, the leftist Syriza party came to power in 2015 on the heels of militant worker struggles and a mass uprising. But the party abandoned its radical program </w:t>
      </w:r>
      <w:proofErr w:type="gramStart"/>
      <w:r w:rsidRPr="00B219F3">
        <w:rPr>
          <w:rFonts w:asciiTheme="majorHAnsi" w:hAnsiTheme="majorHAnsi" w:cstheme="majorHAnsi"/>
          <w:sz w:val="12"/>
          <w:szCs w:val="20"/>
        </w:rPr>
        <w:t>as a result of</w:t>
      </w:r>
      <w:proofErr w:type="gramEnd"/>
      <w:r w:rsidRPr="00B219F3">
        <w:rPr>
          <w:rFonts w:asciiTheme="majorHAnsi" w:hAnsiTheme="majorHAnsi" w:cstheme="majorHAnsi"/>
          <w:sz w:val="12"/>
          <w:szCs w:val="20"/>
        </w:rPr>
        <w:t xml:space="preserve"> the enormous pressure exerted on it from the European Central Bank and private international creditors. The Systemic Critique of Global Capitalism </w:t>
      </w:r>
      <w:r w:rsidRPr="00B219F3">
        <w:rPr>
          <w:rFonts w:asciiTheme="majorHAnsi" w:hAnsiTheme="majorHAnsi" w:cstheme="majorHAnsi"/>
          <w:sz w:val="20"/>
          <w:szCs w:val="20"/>
          <w:u w:val="single"/>
        </w:rPr>
        <w:t xml:space="preserve">A growing number of transnational elites themselves now recognize that </w:t>
      </w:r>
      <w:r w:rsidRPr="00B219F3">
        <w:rPr>
          <w:rFonts w:asciiTheme="majorHAnsi" w:hAnsiTheme="majorHAnsi" w:cstheme="majorHAnsi"/>
          <w:b/>
          <w:sz w:val="20"/>
          <w:szCs w:val="20"/>
          <w:u w:val="single"/>
        </w:rPr>
        <w:t>any resolution</w:t>
      </w:r>
      <w:r w:rsidRPr="00B219F3">
        <w:rPr>
          <w:rFonts w:asciiTheme="majorHAnsi" w:hAnsiTheme="majorHAnsi" w:cstheme="majorHAnsi"/>
          <w:sz w:val="20"/>
          <w:szCs w:val="20"/>
          <w:u w:val="single"/>
        </w:rPr>
        <w:t xml:space="preserve"> to the global crisis must involve </w:t>
      </w:r>
      <w:r w:rsidRPr="00B219F3">
        <w:rPr>
          <w:rFonts w:asciiTheme="majorHAnsi" w:hAnsiTheme="majorHAnsi" w:cstheme="majorHAnsi"/>
          <w:b/>
          <w:sz w:val="20"/>
          <w:szCs w:val="20"/>
          <w:u w:val="single"/>
        </w:rPr>
        <w:t>redistribution downward of income</w:t>
      </w:r>
      <w:r w:rsidRPr="00B219F3">
        <w:rPr>
          <w:rFonts w:asciiTheme="majorHAnsi" w:hAnsiTheme="majorHAnsi" w:cstheme="majorHAnsi"/>
          <w:sz w:val="12"/>
          <w:szCs w:val="20"/>
        </w:rPr>
        <w:t xml:space="preserve">. However, in the viewpoint of those from below, a neo-Keynesian </w:t>
      </w:r>
      <w:r w:rsidRPr="00B219F3">
        <w:rPr>
          <w:rFonts w:asciiTheme="majorHAnsi" w:hAnsiTheme="majorHAnsi" w:cstheme="majorHAnsi"/>
          <w:sz w:val="20"/>
          <w:szCs w:val="20"/>
          <w:u w:val="single"/>
        </w:rPr>
        <w:t>redistribution</w:t>
      </w:r>
      <w:r w:rsidRPr="00B219F3">
        <w:rPr>
          <w:rFonts w:asciiTheme="majorHAnsi" w:hAnsiTheme="majorHAnsi" w:cstheme="majorHAnsi"/>
          <w:sz w:val="12"/>
          <w:szCs w:val="20"/>
        </w:rPr>
        <w:t xml:space="preserve"> within the prevailing corporate power structure </w:t>
      </w:r>
      <w:r w:rsidRPr="00B219F3">
        <w:rPr>
          <w:rFonts w:asciiTheme="majorHAnsi" w:hAnsiTheme="majorHAnsi" w:cstheme="majorHAnsi"/>
          <w:sz w:val="20"/>
          <w:szCs w:val="20"/>
          <w:u w:val="single"/>
        </w:rPr>
        <w:t>is not enough</w:t>
      </w:r>
      <w:r w:rsidRPr="00B219F3">
        <w:rPr>
          <w:rFonts w:asciiTheme="majorHAnsi" w:hAnsiTheme="majorHAnsi" w:cstheme="majorHAnsi"/>
          <w:sz w:val="12"/>
          <w:szCs w:val="20"/>
        </w:rPr>
        <w:t xml:space="preserve">. </w:t>
      </w:r>
      <w:r w:rsidRPr="00B219F3">
        <w:rPr>
          <w:rFonts w:asciiTheme="majorHAnsi" w:hAnsiTheme="majorHAnsi" w:cstheme="majorHAnsi"/>
          <w:sz w:val="20"/>
          <w:szCs w:val="20"/>
          <w:highlight w:val="yellow"/>
          <w:u w:val="single"/>
        </w:rPr>
        <w:t xml:space="preserve">What is required is a </w:t>
      </w:r>
      <w:r w:rsidRPr="00B219F3">
        <w:rPr>
          <w:rFonts w:asciiTheme="majorHAnsi" w:hAnsiTheme="majorHAnsi" w:cstheme="majorHAnsi"/>
          <w:b/>
          <w:sz w:val="20"/>
          <w:szCs w:val="20"/>
          <w:highlight w:val="yellow"/>
          <w:u w:val="single"/>
        </w:rPr>
        <w:t xml:space="preserve">redistribution of power downward </w:t>
      </w:r>
      <w:r w:rsidRPr="00B219F3">
        <w:rPr>
          <w:rFonts w:asciiTheme="majorHAnsi" w:hAnsiTheme="majorHAnsi" w:cstheme="majorHAnsi"/>
          <w:b/>
          <w:sz w:val="20"/>
          <w:szCs w:val="20"/>
          <w:u w:val="single"/>
        </w:rPr>
        <w:t>and transformation toward a system in which social need trumps private profit</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 xml:space="preserve">A </w:t>
      </w:r>
      <w:r w:rsidRPr="00B219F3">
        <w:rPr>
          <w:rFonts w:asciiTheme="majorHAnsi" w:hAnsiTheme="majorHAnsi" w:cstheme="majorHAnsi"/>
          <w:b/>
          <w:sz w:val="20"/>
          <w:szCs w:val="20"/>
          <w:u w:val="single"/>
        </w:rPr>
        <w:t>global rebellion against the transnational capitalist class</w:t>
      </w:r>
      <w:r w:rsidRPr="00B219F3">
        <w:rPr>
          <w:rFonts w:asciiTheme="majorHAnsi" w:hAnsiTheme="majorHAnsi" w:cstheme="majorHAnsi"/>
          <w:sz w:val="20"/>
          <w:szCs w:val="20"/>
          <w:u w:val="single"/>
        </w:rPr>
        <w:t xml:space="preserve"> has </w:t>
      </w:r>
      <w:r w:rsidRPr="00B219F3">
        <w:rPr>
          <w:rFonts w:asciiTheme="majorHAnsi" w:hAnsiTheme="majorHAnsi" w:cstheme="majorHAnsi"/>
          <w:b/>
          <w:sz w:val="20"/>
          <w:szCs w:val="20"/>
          <w:u w:val="single"/>
        </w:rPr>
        <w:t>spread</w:t>
      </w:r>
      <w:r w:rsidRPr="00B219F3">
        <w:rPr>
          <w:rFonts w:asciiTheme="majorHAnsi" w:hAnsiTheme="majorHAnsi" w:cstheme="majorHAnsi"/>
          <w:sz w:val="20"/>
          <w:szCs w:val="20"/>
          <w:u w:val="single"/>
        </w:rPr>
        <w:t xml:space="preserve"> since </w:t>
      </w:r>
      <w:r w:rsidRPr="00B219F3">
        <w:rPr>
          <w:rStyle w:val="StyleUnderline"/>
          <w:sz w:val="20"/>
          <w:szCs w:val="20"/>
        </w:rPr>
        <w:t>the financial collapse of 2008. Wherever</w:t>
      </w:r>
      <w:r w:rsidRPr="00B219F3">
        <w:rPr>
          <w:rFonts w:asciiTheme="majorHAnsi" w:hAnsiTheme="majorHAnsi" w:cstheme="majorHAnsi"/>
          <w:sz w:val="20"/>
          <w:szCs w:val="20"/>
          <w:u w:val="single"/>
        </w:rPr>
        <w:t xml:space="preserve"> one looks</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there is popular</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grassroots and leftist struggle</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and the rise of new cultures of resistance</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the Arab Spring</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the resurgence of leftist politics in Greece</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Spain and elsewhere in Europe</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 xml:space="preserve">the tenacious resistance of Mexican social movements following the </w:t>
      </w:r>
      <w:proofErr w:type="spellStart"/>
      <w:r w:rsidRPr="00B219F3">
        <w:rPr>
          <w:rFonts w:asciiTheme="majorHAnsi" w:hAnsiTheme="majorHAnsi" w:cstheme="majorHAnsi"/>
          <w:b/>
          <w:sz w:val="20"/>
          <w:szCs w:val="20"/>
          <w:u w:val="single"/>
        </w:rPr>
        <w:t>Ayotzinapa</w:t>
      </w:r>
      <w:proofErr w:type="spellEnd"/>
      <w:r w:rsidRPr="00B219F3">
        <w:rPr>
          <w:rFonts w:asciiTheme="majorHAnsi" w:hAnsiTheme="majorHAnsi" w:cstheme="majorHAnsi"/>
          <w:b/>
          <w:sz w:val="20"/>
          <w:szCs w:val="20"/>
          <w:u w:val="single"/>
        </w:rPr>
        <w:t xml:space="preserve"> massacre</w:t>
      </w:r>
      <w:r w:rsidRPr="00B219F3">
        <w:rPr>
          <w:rFonts w:asciiTheme="majorHAnsi" w:hAnsiTheme="majorHAnsi" w:cstheme="majorHAnsi"/>
          <w:sz w:val="12"/>
          <w:szCs w:val="20"/>
        </w:rPr>
        <w:t xml:space="preserve"> of 2014; </w:t>
      </w:r>
      <w:r w:rsidRPr="00B219F3">
        <w:rPr>
          <w:rFonts w:asciiTheme="majorHAnsi" w:hAnsiTheme="majorHAnsi" w:cstheme="majorHAnsi"/>
          <w:b/>
          <w:sz w:val="20"/>
          <w:szCs w:val="20"/>
          <w:u w:val="single"/>
        </w:rPr>
        <w:t>the favela uprising in Brazil</w:t>
      </w:r>
      <w:r w:rsidRPr="00B219F3">
        <w:rPr>
          <w:rFonts w:asciiTheme="majorHAnsi" w:hAnsiTheme="majorHAnsi" w:cstheme="majorHAnsi"/>
          <w:sz w:val="12"/>
          <w:szCs w:val="20"/>
        </w:rPr>
        <w:t xml:space="preserve"> against the government's World Cup and Olympic expulsion policies; </w:t>
      </w:r>
      <w:r w:rsidRPr="00B219F3">
        <w:rPr>
          <w:rFonts w:asciiTheme="majorHAnsi" w:hAnsiTheme="majorHAnsi" w:cstheme="majorHAnsi"/>
          <w:b/>
          <w:sz w:val="20"/>
          <w:szCs w:val="20"/>
          <w:u w:val="single"/>
        </w:rPr>
        <w:t>the student strikes in Chile</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the remarkable surge in the Chinese workers' movement</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the shack dwellers and other poor people's campaigns in South Africa</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Occupy Wall Street</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 xml:space="preserve">the </w:t>
      </w:r>
      <w:r w:rsidRPr="00B219F3">
        <w:rPr>
          <w:rFonts w:asciiTheme="majorHAnsi" w:hAnsiTheme="majorHAnsi" w:cstheme="majorHAnsi"/>
          <w:b/>
          <w:sz w:val="20"/>
          <w:szCs w:val="20"/>
          <w:u w:val="single"/>
        </w:rPr>
        <w:t>immigrant rights movement</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Black Lives Matter</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fast food workers' struggle</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and</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the mobilization around the Bernie Sanders presidential campaign in the United States</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This global revolt is spread</w:t>
      </w:r>
      <w:r w:rsidRPr="00B219F3">
        <w:rPr>
          <w:rFonts w:asciiTheme="majorHAnsi" w:hAnsiTheme="majorHAnsi" w:cstheme="majorHAnsi"/>
          <w:sz w:val="12"/>
          <w:szCs w:val="20"/>
        </w:rPr>
        <w:t xml:space="preserve"> unevenly </w:t>
      </w:r>
      <w:r w:rsidRPr="00B219F3">
        <w:rPr>
          <w:rFonts w:asciiTheme="majorHAnsi" w:hAnsiTheme="majorHAnsi" w:cstheme="majorHAnsi"/>
          <w:sz w:val="20"/>
          <w:szCs w:val="20"/>
          <w:u w:val="single"/>
        </w:rPr>
        <w:t>and faces many challenges</w:t>
      </w:r>
      <w:r w:rsidRPr="00B219F3">
        <w:rPr>
          <w:rFonts w:asciiTheme="majorHAnsi" w:hAnsiTheme="majorHAnsi" w:cstheme="majorHAnsi"/>
          <w:sz w:val="12"/>
          <w:szCs w:val="20"/>
        </w:rPr>
        <w:t xml:space="preserve">. </w:t>
      </w:r>
      <w:r w:rsidRPr="00B219F3">
        <w:rPr>
          <w:rFonts w:asciiTheme="majorHAnsi" w:hAnsiTheme="majorHAnsi" w:cstheme="majorHAnsi"/>
          <w:sz w:val="20"/>
          <w:szCs w:val="20"/>
          <w:u w:val="single"/>
        </w:rPr>
        <w:t>A number of these struggles</w:t>
      </w:r>
      <w:r w:rsidRPr="00B219F3">
        <w:rPr>
          <w:rFonts w:asciiTheme="majorHAnsi" w:hAnsiTheme="majorHAnsi" w:cstheme="majorHAnsi"/>
          <w:sz w:val="12"/>
          <w:szCs w:val="20"/>
        </w:rPr>
        <w:t xml:space="preserve">, moreover, </w:t>
      </w:r>
      <w:r w:rsidRPr="00B219F3">
        <w:rPr>
          <w:rFonts w:asciiTheme="majorHAnsi" w:hAnsiTheme="majorHAnsi" w:cstheme="majorHAnsi"/>
          <w:b/>
          <w:sz w:val="20"/>
          <w:szCs w:val="20"/>
          <w:u w:val="single"/>
        </w:rPr>
        <w:t>have suffered setbacks</w:t>
      </w:r>
      <w:r w:rsidRPr="00B219F3">
        <w:rPr>
          <w:rFonts w:asciiTheme="majorHAnsi" w:hAnsiTheme="majorHAnsi" w:cstheme="majorHAnsi"/>
          <w:sz w:val="12"/>
          <w:szCs w:val="20"/>
        </w:rPr>
        <w:t xml:space="preserve">, such as the Greek working-class movement and, tragically, the Arab Spring. What type of a transformation is viable, and how do we achieve it? </w:t>
      </w:r>
      <w:r w:rsidRPr="00B219F3">
        <w:rPr>
          <w:rFonts w:asciiTheme="majorHAnsi" w:hAnsiTheme="majorHAnsi" w:cstheme="majorHAnsi"/>
          <w:sz w:val="20"/>
          <w:szCs w:val="20"/>
          <w:u w:val="single"/>
        </w:rPr>
        <w:t>How we interpret the global crisis is itself a matter of vital importance as politics polarize worldwide between a neofascist and a popular response</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The systemic critique of global capitalism must strive to influence</w:t>
      </w:r>
      <w:r w:rsidRPr="00B219F3">
        <w:rPr>
          <w:rFonts w:asciiTheme="majorHAnsi" w:hAnsiTheme="majorHAnsi" w:cstheme="majorHAnsi"/>
          <w:sz w:val="12"/>
          <w:szCs w:val="20"/>
        </w:rPr>
        <w:t xml:space="preserve">, from this vantage point, </w:t>
      </w:r>
      <w:r w:rsidRPr="00B219F3">
        <w:rPr>
          <w:rFonts w:asciiTheme="majorHAnsi" w:hAnsiTheme="majorHAnsi" w:cstheme="majorHAnsi"/>
          <w:b/>
          <w:sz w:val="20"/>
          <w:szCs w:val="20"/>
          <w:u w:val="single"/>
        </w:rPr>
        <w:t>the discourse and practice of movements for a more just distribution of wealth and power</w:t>
      </w:r>
      <w:r w:rsidRPr="00B219F3">
        <w:rPr>
          <w:rFonts w:asciiTheme="majorHAnsi" w:hAnsiTheme="majorHAnsi" w:cstheme="majorHAnsi"/>
          <w:sz w:val="12"/>
          <w:szCs w:val="20"/>
        </w:rPr>
        <w:t xml:space="preserve">. </w:t>
      </w:r>
      <w:r w:rsidRPr="00B219F3">
        <w:rPr>
          <w:rFonts w:asciiTheme="majorHAnsi" w:hAnsiTheme="majorHAnsi" w:cstheme="majorHAnsi"/>
          <w:b/>
          <w:sz w:val="20"/>
          <w:szCs w:val="20"/>
          <w:u w:val="single"/>
        </w:rPr>
        <w:t>Our survival may depend on it</w:t>
      </w:r>
      <w:r w:rsidRPr="00B219F3">
        <w:rPr>
          <w:rFonts w:asciiTheme="majorHAnsi" w:hAnsiTheme="majorHAnsi" w:cstheme="majorHAnsi"/>
          <w:sz w:val="12"/>
          <w:szCs w:val="20"/>
        </w:rPr>
        <w:t>.</w:t>
      </w:r>
    </w:p>
    <w:p w14:paraId="4A012EE8" w14:textId="77777777" w:rsidR="00CF74C5" w:rsidRPr="00B219F3" w:rsidRDefault="00CF74C5" w:rsidP="00CF74C5">
      <w:pPr>
        <w:pStyle w:val="Heading4"/>
        <w:rPr>
          <w:rFonts w:asciiTheme="minorHAnsi" w:hAnsiTheme="minorHAnsi" w:cstheme="minorHAnsi"/>
          <w:sz w:val="24"/>
          <w:szCs w:val="20"/>
        </w:rPr>
      </w:pPr>
      <w:r w:rsidRPr="00B219F3">
        <w:rPr>
          <w:rFonts w:asciiTheme="minorHAnsi" w:hAnsiTheme="minorHAnsi" w:cstheme="minorHAnsi"/>
          <w:sz w:val="24"/>
          <w:szCs w:val="20"/>
        </w:rPr>
        <w:t xml:space="preserve">The alternative is </w:t>
      </w:r>
      <w:r w:rsidRPr="00B219F3">
        <w:rPr>
          <w:rFonts w:asciiTheme="minorHAnsi" w:hAnsiTheme="minorHAnsi" w:cstheme="minorHAnsi"/>
          <w:sz w:val="24"/>
          <w:szCs w:val="20"/>
          <w:u w:val="single"/>
        </w:rPr>
        <w:t>an abolitionist praxis of destruction</w:t>
      </w:r>
      <w:r w:rsidRPr="00B219F3">
        <w:rPr>
          <w:rFonts w:asciiTheme="minorHAnsi" w:hAnsiTheme="minorHAnsi" w:cstheme="minorHAnsi"/>
          <w:sz w:val="24"/>
          <w:szCs w:val="20"/>
        </w:rPr>
        <w:t xml:space="preserve"> that </w:t>
      </w:r>
      <w:r w:rsidRPr="00B219F3">
        <w:rPr>
          <w:rFonts w:asciiTheme="minorHAnsi" w:hAnsiTheme="minorHAnsi" w:cstheme="minorHAnsi"/>
          <w:sz w:val="24"/>
          <w:szCs w:val="20"/>
          <w:u w:val="single"/>
        </w:rPr>
        <w:t>refuses</w:t>
      </w:r>
      <w:r w:rsidRPr="00B219F3">
        <w:rPr>
          <w:rFonts w:asciiTheme="minorHAnsi" w:hAnsiTheme="minorHAnsi" w:cstheme="minorHAnsi"/>
          <w:sz w:val="24"/>
          <w:szCs w:val="20"/>
        </w:rPr>
        <w:t xml:space="preserve"> existing systems of oppression and </w:t>
      </w:r>
      <w:r w:rsidRPr="00B219F3">
        <w:rPr>
          <w:rFonts w:asciiTheme="minorHAnsi" w:hAnsiTheme="minorHAnsi" w:cstheme="minorHAnsi"/>
          <w:sz w:val="24"/>
          <w:szCs w:val="20"/>
          <w:u w:val="single"/>
        </w:rPr>
        <w:t>actively imagines</w:t>
      </w:r>
      <w:r w:rsidRPr="00B219F3">
        <w:rPr>
          <w:rFonts w:asciiTheme="minorHAnsi" w:hAnsiTheme="minorHAnsi" w:cstheme="minorHAnsi"/>
          <w:sz w:val="24"/>
          <w:szCs w:val="20"/>
        </w:rPr>
        <w:t xml:space="preserve"> radical new forms of collective power. IPR is a destructive power that sustains the power corporations have over the public.</w:t>
      </w:r>
    </w:p>
    <w:p w14:paraId="2A716821" w14:textId="77777777" w:rsidR="00CF74C5" w:rsidRPr="00B219F3" w:rsidRDefault="00CF74C5" w:rsidP="00CF74C5">
      <w:pPr>
        <w:rPr>
          <w:rFonts w:asciiTheme="minorHAnsi" w:hAnsiTheme="minorHAnsi" w:cstheme="minorHAnsi"/>
          <w:sz w:val="20"/>
          <w:szCs w:val="20"/>
        </w:rPr>
      </w:pPr>
      <w:r w:rsidRPr="00B219F3">
        <w:rPr>
          <w:rStyle w:val="Style13ptBold"/>
          <w:rFonts w:asciiTheme="minorHAnsi" w:hAnsiTheme="minorHAnsi" w:cstheme="minorHAnsi"/>
          <w:sz w:val="24"/>
          <w:szCs w:val="20"/>
        </w:rPr>
        <w:t>Pagano 14</w:t>
      </w:r>
      <w:r w:rsidRPr="00B219F3">
        <w:rPr>
          <w:rFonts w:asciiTheme="minorHAnsi" w:hAnsiTheme="minorHAnsi" w:cstheme="minorHAnsi"/>
          <w:sz w:val="20"/>
          <w:szCs w:val="20"/>
        </w:rPr>
        <w:t xml:space="preserve"> (Ugo Pagano, Ugo Pagano is an Italian economist and Professor of Economic Policy at the University of Siena where he is also Director of the PhD </w:t>
      </w:r>
      <w:proofErr w:type="spellStart"/>
      <w:r w:rsidRPr="00B219F3">
        <w:rPr>
          <w:rFonts w:asciiTheme="minorHAnsi" w:hAnsiTheme="minorHAnsi" w:cstheme="minorHAnsi"/>
          <w:sz w:val="20"/>
          <w:szCs w:val="20"/>
        </w:rPr>
        <w:t>programme</w:t>
      </w:r>
      <w:proofErr w:type="spellEnd"/>
      <w:r w:rsidRPr="00B219F3">
        <w:rPr>
          <w:rFonts w:asciiTheme="minorHAnsi" w:hAnsiTheme="minorHAnsi" w:cstheme="minorHAnsi"/>
          <w:sz w:val="20"/>
          <w:szCs w:val="20"/>
        </w:rPr>
        <w:t xml:space="preserve"> in Economics and President of S. Chiara Graduate School, “A Crisis of Intellectual Monopoly Capitalism”, November 2014)//RM</w:t>
      </w:r>
    </w:p>
    <w:p w14:paraId="5BB47867" w14:textId="77777777" w:rsidR="00CF74C5" w:rsidRPr="00B219F3" w:rsidRDefault="00CF74C5" w:rsidP="00CF74C5">
      <w:pPr>
        <w:rPr>
          <w:sz w:val="12"/>
          <w:szCs w:val="20"/>
        </w:rPr>
      </w:pPr>
      <w:r w:rsidRPr="00B219F3">
        <w:rPr>
          <w:sz w:val="12"/>
          <w:szCs w:val="20"/>
        </w:rPr>
        <w:t xml:space="preserve">In the midst of the financial crisis, the Financial Times of 6 March 2009 reported that government was considering saving Opel from the possible bankruptcy of GM, only that, although the company had the same workers, machines and management0, its vanished because some legal papers had changed hands (Benoit and Schaefer, 2009): 'Our impression is that Opel has not freed itself from GM's influence and that it serious about becoming more autonomous as a business,' the insider said, confirming </w:t>
      </w:r>
      <w:proofErr w:type="spellStart"/>
      <w:r w:rsidRPr="00B219F3">
        <w:rPr>
          <w:sz w:val="12"/>
          <w:szCs w:val="20"/>
        </w:rPr>
        <w:t>Mr</w:t>
      </w:r>
      <w:proofErr w:type="spellEnd"/>
      <w:r w:rsidRPr="00B219F3">
        <w:rPr>
          <w:sz w:val="12"/>
          <w:szCs w:val="20"/>
        </w:rPr>
        <w:t xml:space="preserve"> Guttenberg and </w:t>
      </w:r>
      <w:proofErr w:type="spellStart"/>
      <w:r w:rsidRPr="00B219F3">
        <w:rPr>
          <w:sz w:val="12"/>
          <w:szCs w:val="20"/>
        </w:rPr>
        <w:t>Ms</w:t>
      </w:r>
      <w:proofErr w:type="spellEnd"/>
      <w:r w:rsidRPr="00B219F3">
        <w:rPr>
          <w:sz w:val="12"/>
          <w:szCs w:val="20"/>
        </w:rPr>
        <w:t xml:space="preserve"> Merkel were losing patience with the companies. Berlin has refused to assist Opel without cast-iron guarantees that the money will GM or be lost in the wake of a GM insolvency. Officials say Opel's restructuring suggestions far have failed to provide this guarantee. The government suspects GM has provided some of Opel's patents as collateral to the US Treasury in exchange for financial assistance. Berlin therefore doubts Opel would be shielded against a GM insolvency. Without its patents, Opel was worth nothing and could not be saved even by substantial funding from the German state. </w:t>
      </w:r>
      <w:r w:rsidRPr="00B219F3">
        <w:rPr>
          <w:sz w:val="20"/>
          <w:szCs w:val="20"/>
          <w:u w:val="single"/>
        </w:rPr>
        <w:t xml:space="preserve">This story exemplifies the nature of intellectual </w:t>
      </w:r>
      <w:proofErr w:type="spellStart"/>
      <w:r w:rsidRPr="00B219F3">
        <w:rPr>
          <w:sz w:val="20"/>
          <w:szCs w:val="20"/>
          <w:u w:val="single"/>
        </w:rPr>
        <w:t>monop</w:t>
      </w:r>
      <w:proofErr w:type="spellEnd"/>
      <w:r w:rsidRPr="00B219F3">
        <w:rPr>
          <w:sz w:val="20"/>
          <w:szCs w:val="20"/>
          <w:u w:val="single"/>
        </w:rPr>
        <w:t xml:space="preserve"> </w:t>
      </w:r>
      <w:proofErr w:type="spellStart"/>
      <w:r w:rsidRPr="00B219F3">
        <w:rPr>
          <w:sz w:val="20"/>
          <w:szCs w:val="20"/>
          <w:u w:val="single"/>
        </w:rPr>
        <w:t>oly</w:t>
      </w:r>
      <w:proofErr w:type="spellEnd"/>
      <w:r w:rsidRPr="00B219F3">
        <w:rPr>
          <w:sz w:val="20"/>
          <w:szCs w:val="20"/>
          <w:u w:val="single"/>
        </w:rPr>
        <w:t xml:space="preserve"> capitalism and in particular the importance of intellectual property rights (IPR) for a company's </w:t>
      </w:r>
      <w:proofErr w:type="gramStart"/>
      <w:r w:rsidRPr="00B219F3">
        <w:rPr>
          <w:sz w:val="20"/>
          <w:szCs w:val="20"/>
          <w:u w:val="single"/>
        </w:rPr>
        <w:t>future prospects</w:t>
      </w:r>
      <w:proofErr w:type="gramEnd"/>
      <w:r w:rsidRPr="00B219F3">
        <w:rPr>
          <w:sz w:val="20"/>
          <w:szCs w:val="20"/>
          <w:u w:val="single"/>
        </w:rPr>
        <w:t xml:space="preserve"> and value. </w:t>
      </w:r>
      <w:r w:rsidRPr="00B219F3">
        <w:rPr>
          <w:rStyle w:val="StyleUnderline"/>
          <w:b/>
          <w:sz w:val="20"/>
          <w:szCs w:val="20"/>
          <w:highlight w:val="yellow"/>
        </w:rPr>
        <w:t xml:space="preserve">Even if machines, </w:t>
      </w:r>
      <w:proofErr w:type="gramStart"/>
      <w:r w:rsidRPr="00B219F3">
        <w:rPr>
          <w:rStyle w:val="StyleUnderline"/>
          <w:b/>
          <w:sz w:val="20"/>
          <w:szCs w:val="20"/>
          <w:highlight w:val="yellow"/>
        </w:rPr>
        <w:t>workers</w:t>
      </w:r>
      <w:proofErr w:type="gramEnd"/>
      <w:r w:rsidRPr="00B219F3">
        <w:rPr>
          <w:rStyle w:val="StyleUnderline"/>
          <w:b/>
          <w:sz w:val="20"/>
          <w:szCs w:val="20"/>
          <w:highlight w:val="yellow"/>
        </w:rPr>
        <w:t xml:space="preserve"> and state support are still in place, a company may have no future when it is deprived of its intellectual property. </w:t>
      </w:r>
      <w:r w:rsidRPr="00B219F3">
        <w:rPr>
          <w:rStyle w:val="StyleUnderline"/>
          <w:sz w:val="20"/>
          <w:szCs w:val="20"/>
        </w:rPr>
        <w:t>The situation is likely to be even worse if the company has had no ownership of intellectual assets since the outset. Even if we disregard the overwhelming importance of trademarks,</w:t>
      </w:r>
      <w:r w:rsidRPr="00B219F3">
        <w:rPr>
          <w:rStyle w:val="StyleUnderline"/>
          <w:b/>
          <w:bCs/>
          <w:sz w:val="20"/>
          <w:szCs w:val="20"/>
        </w:rPr>
        <w:t xml:space="preserve"> </w:t>
      </w:r>
      <w:r w:rsidRPr="00B219F3">
        <w:rPr>
          <w:rStyle w:val="StyleUnderline"/>
          <w:sz w:val="20"/>
          <w:szCs w:val="20"/>
        </w:rPr>
        <w:t xml:space="preserve">the absence of other forms of intellectual property is sufficient to </w:t>
      </w:r>
      <w:proofErr w:type="spellStart"/>
      <w:r w:rsidRPr="00B219F3">
        <w:rPr>
          <w:rStyle w:val="StyleUnderline"/>
          <w:sz w:val="20"/>
          <w:szCs w:val="20"/>
        </w:rPr>
        <w:t>jeopardise</w:t>
      </w:r>
      <w:proofErr w:type="spellEnd"/>
      <w:r w:rsidRPr="00B219F3">
        <w:rPr>
          <w:rStyle w:val="StyleUnderline"/>
          <w:sz w:val="20"/>
          <w:szCs w:val="20"/>
        </w:rPr>
        <w:t xml:space="preserve"> a company's prospects. </w:t>
      </w:r>
      <w:r w:rsidRPr="00B219F3">
        <w:rPr>
          <w:rStyle w:val="Emphasis"/>
          <w:sz w:val="20"/>
          <w:szCs w:val="20"/>
          <w:highlight w:val="yellow"/>
        </w:rPr>
        <w:t>With</w:t>
      </w:r>
      <w:r w:rsidRPr="00B219F3">
        <w:rPr>
          <w:rStyle w:val="StyleUnderline"/>
          <w:b/>
          <w:sz w:val="20"/>
          <w:szCs w:val="20"/>
          <w:highlight w:val="yellow"/>
        </w:rPr>
        <w:t xml:space="preserve"> IPR protection lacking</w:t>
      </w:r>
      <w:r w:rsidRPr="00B219F3">
        <w:rPr>
          <w:rStyle w:val="StyleUnderline"/>
          <w:b/>
          <w:bCs/>
          <w:sz w:val="20"/>
          <w:szCs w:val="20"/>
        </w:rPr>
        <w:t xml:space="preserve">, all other resources, such as related skills and physical resources, are unlikely to be developed and </w:t>
      </w:r>
      <w:r w:rsidRPr="00B219F3">
        <w:rPr>
          <w:rStyle w:val="StyleUnderline"/>
          <w:b/>
          <w:sz w:val="20"/>
          <w:szCs w:val="20"/>
          <w:highlight w:val="yellow"/>
        </w:rPr>
        <w:t>investment opportunities may be completely blocked by</w:t>
      </w:r>
      <w:r w:rsidRPr="00B219F3">
        <w:rPr>
          <w:rStyle w:val="StyleUnderline"/>
          <w:b/>
          <w:bCs/>
          <w:sz w:val="20"/>
          <w:szCs w:val="20"/>
        </w:rPr>
        <w:t xml:space="preserve"> the </w:t>
      </w:r>
      <w:r w:rsidRPr="00B219F3">
        <w:rPr>
          <w:rStyle w:val="StyleUnderline"/>
          <w:b/>
          <w:sz w:val="20"/>
          <w:szCs w:val="20"/>
          <w:highlight w:val="yellow"/>
        </w:rPr>
        <w:t>absence of</w:t>
      </w:r>
      <w:r w:rsidRPr="00B219F3">
        <w:rPr>
          <w:rStyle w:val="StyleUnderline"/>
          <w:b/>
          <w:bCs/>
          <w:sz w:val="20"/>
          <w:szCs w:val="20"/>
        </w:rPr>
        <w:t xml:space="preserve"> a </w:t>
      </w:r>
      <w:r w:rsidRPr="00B219F3">
        <w:rPr>
          <w:rStyle w:val="StyleUnderline"/>
          <w:b/>
          <w:sz w:val="20"/>
          <w:szCs w:val="20"/>
          <w:highlight w:val="yellow"/>
        </w:rPr>
        <w:t>multiple</w:t>
      </w:r>
      <w:r w:rsidRPr="00B219F3">
        <w:rPr>
          <w:rStyle w:val="StyleUnderline"/>
          <w:b/>
          <w:bCs/>
          <w:sz w:val="20"/>
          <w:szCs w:val="20"/>
        </w:rPr>
        <w:t xml:space="preserve"> set of </w:t>
      </w:r>
      <w:r w:rsidRPr="00B219F3">
        <w:rPr>
          <w:rStyle w:val="StyleUnderline"/>
          <w:b/>
          <w:sz w:val="20"/>
          <w:szCs w:val="20"/>
          <w:highlight w:val="yellow"/>
        </w:rPr>
        <w:t>factors</w:t>
      </w:r>
      <w:r w:rsidRPr="00B219F3">
        <w:rPr>
          <w:rStyle w:val="StyleUnderline"/>
          <w:b/>
          <w:bCs/>
          <w:sz w:val="20"/>
          <w:szCs w:val="20"/>
        </w:rPr>
        <w:t xml:space="preserve">. </w:t>
      </w:r>
      <w:r w:rsidRPr="00B219F3">
        <w:rPr>
          <w:rStyle w:val="StyleUnderline"/>
          <w:b/>
          <w:sz w:val="20"/>
          <w:szCs w:val="20"/>
        </w:rPr>
        <w:t xml:space="preserve">The </w:t>
      </w:r>
      <w:r w:rsidRPr="00B219F3">
        <w:rPr>
          <w:rStyle w:val="StyleUnderline"/>
          <w:b/>
          <w:bCs/>
          <w:sz w:val="20"/>
          <w:szCs w:val="20"/>
        </w:rPr>
        <w:t xml:space="preserve">overall </w:t>
      </w:r>
      <w:r w:rsidRPr="00B219F3">
        <w:rPr>
          <w:rStyle w:val="StyleUnderline"/>
          <w:b/>
          <w:sz w:val="20"/>
          <w:szCs w:val="20"/>
        </w:rPr>
        <w:t xml:space="preserve">blocking effect of patents appears to be </w:t>
      </w:r>
      <w:r w:rsidRPr="00B219F3">
        <w:rPr>
          <w:rStyle w:val="StyleUnderline"/>
          <w:b/>
          <w:bCs/>
          <w:sz w:val="20"/>
          <w:szCs w:val="20"/>
        </w:rPr>
        <w:t xml:space="preserve">even </w:t>
      </w:r>
      <w:r w:rsidRPr="00B219F3">
        <w:rPr>
          <w:rStyle w:val="StyleUnderline"/>
          <w:b/>
          <w:sz w:val="20"/>
          <w:szCs w:val="20"/>
        </w:rPr>
        <w:t>stronger if one considers</w:t>
      </w:r>
      <w:r w:rsidRPr="00B219F3">
        <w:rPr>
          <w:rStyle w:val="StyleUnderline"/>
          <w:b/>
          <w:bCs/>
          <w:sz w:val="20"/>
          <w:szCs w:val="20"/>
        </w:rPr>
        <w:t xml:space="preserve"> that they include not only technological blueprints but also </w:t>
      </w:r>
      <w:r w:rsidRPr="00B219F3">
        <w:rPr>
          <w:rStyle w:val="StyleUnderline"/>
          <w:b/>
          <w:sz w:val="20"/>
          <w:szCs w:val="20"/>
        </w:rPr>
        <w:t>basic design</w:t>
      </w:r>
      <w:r w:rsidRPr="00B219F3">
        <w:rPr>
          <w:b/>
          <w:sz w:val="20"/>
          <w:szCs w:val="20"/>
          <w:u w:val="single"/>
        </w:rPr>
        <w:t xml:space="preserve"> patents.</w:t>
      </w:r>
      <w:r w:rsidRPr="00B219F3">
        <w:rPr>
          <w:sz w:val="20"/>
          <w:szCs w:val="20"/>
          <w:u w:val="single"/>
        </w:rPr>
        <w:t xml:space="preserve"> </w:t>
      </w:r>
      <w:r w:rsidRPr="00B219F3">
        <w:rPr>
          <w:sz w:val="12"/>
          <w:szCs w:val="20"/>
        </w:rPr>
        <w:t xml:space="preserve">In the 3 An account of cases in which traditional knowledge has been stolen by multinationals is given by Shiva (2001). 4 For example, see Shiva (2001, pp. 44-8). 5 The blocking effect of patents was first considered in Heller and </w:t>
      </w:r>
      <w:proofErr w:type="spellStart"/>
      <w:r w:rsidRPr="00B219F3">
        <w:rPr>
          <w:sz w:val="12"/>
          <w:szCs w:val="20"/>
        </w:rPr>
        <w:t>Heisemberg's</w:t>
      </w:r>
      <w:proofErr w:type="spellEnd"/>
      <w:r w:rsidRPr="00B219F3">
        <w:rPr>
          <w:sz w:val="12"/>
          <w:szCs w:val="20"/>
        </w:rPr>
        <w:t xml:space="preserve"> (1998) classic study on anti-commons. Chang (2002) considered the constraints set by patents on development opportunities. For a more recent assessment of the problem see also Jaffe and Lerner (2006). Apple even claimed ownership of geometric shapes such as rectangles with rounded corners: The following elements of Apple product designs comprise the Apple </w:t>
      </w:r>
      <w:proofErr w:type="spellStart"/>
      <w:r w:rsidRPr="00B219F3">
        <w:rPr>
          <w:sz w:val="12"/>
          <w:szCs w:val="20"/>
        </w:rPr>
        <w:t>i</w:t>
      </w:r>
      <w:proofErr w:type="spellEnd"/>
      <w:r w:rsidRPr="00B219F3">
        <w:rPr>
          <w:sz w:val="12"/>
          <w:szCs w:val="20"/>
        </w:rPr>
        <w:t xml:space="preserve">-phone Trade Dress at issue in this case: - a rectangular product with four evenly rounded corners; - a flat clear surface covering the front of the product; - a display screen under the clear surface; - under the clear surface, substantial neutral (black or white) borders above and below the display screen; - when the device is on, a matrix of colorful icons with evenly rounded corners within the display screen; - when the device is switched on, a bottom dock of colorful square icons with evenly rounded corners set off from the other icons on the display, which does not change as other pages of the user interface are viewed. (United States District Court, 2011, pp. 18-19) However, </w:t>
      </w:r>
      <w:proofErr w:type="gramStart"/>
      <w:r w:rsidRPr="00B219F3">
        <w:rPr>
          <w:sz w:val="12"/>
          <w:szCs w:val="20"/>
        </w:rPr>
        <w:t>in spite of</w:t>
      </w:r>
      <w:proofErr w:type="gramEnd"/>
      <w:r w:rsidRPr="00B219F3">
        <w:rPr>
          <w:sz w:val="12"/>
          <w:szCs w:val="20"/>
        </w:rPr>
        <w:t xml:space="preserve"> Apple's claims, rectangles are the only reasonable shapes for these devices and corners must be rounded for safety reasons. The intellectual ownership of such elementary geometric shapes would block the entire development of the mobile communication devices industry. While Apple tries to remove rounded rectangles from the public sphere, much of the technology generating the astronomic profit-making iPhone (from Internet, </w:t>
      </w:r>
      <w:proofErr w:type="spellStart"/>
      <w:r w:rsidRPr="00B219F3">
        <w:rPr>
          <w:sz w:val="12"/>
          <w:szCs w:val="20"/>
        </w:rPr>
        <w:t>semicon</w:t>
      </w:r>
      <w:proofErr w:type="spellEnd"/>
      <w:r w:rsidRPr="00B219F3">
        <w:rPr>
          <w:sz w:val="12"/>
          <w:szCs w:val="20"/>
        </w:rPr>
        <w:t xml:space="preserve"> </w:t>
      </w:r>
      <w:proofErr w:type="spellStart"/>
      <w:r w:rsidRPr="00B219F3">
        <w:rPr>
          <w:sz w:val="12"/>
          <w:szCs w:val="20"/>
        </w:rPr>
        <w:t>ductors</w:t>
      </w:r>
      <w:proofErr w:type="spellEnd"/>
      <w:r w:rsidRPr="00B219F3">
        <w:rPr>
          <w:sz w:val="12"/>
          <w:szCs w:val="20"/>
        </w:rPr>
        <w:t xml:space="preserve"> and microchips to GPS, </w:t>
      </w:r>
      <w:proofErr w:type="gramStart"/>
      <w:r w:rsidRPr="00B219F3">
        <w:rPr>
          <w:sz w:val="12"/>
          <w:szCs w:val="20"/>
        </w:rPr>
        <w:t>Siri</w:t>
      </w:r>
      <w:proofErr w:type="gramEnd"/>
      <w:r w:rsidRPr="00B219F3">
        <w:rPr>
          <w:sz w:val="12"/>
          <w:szCs w:val="20"/>
        </w:rPr>
        <w:t xml:space="preserve"> and touch-screen technologies) comes from huge investments made by public agencies that get little or no return for their very risky investments (</w:t>
      </w:r>
      <w:proofErr w:type="spellStart"/>
      <w:r w:rsidRPr="00B219F3">
        <w:rPr>
          <w:sz w:val="12"/>
          <w:szCs w:val="20"/>
        </w:rPr>
        <w:t>Mazzucato</w:t>
      </w:r>
      <w:proofErr w:type="spellEnd"/>
      <w:r w:rsidRPr="00B219F3">
        <w:rPr>
          <w:sz w:val="12"/>
          <w:szCs w:val="20"/>
        </w:rPr>
        <w:t xml:space="preserve">, 2013, pp. 87-110). The picture is even worse when we consider that some agents—the so-called patent trolls6—do not use their patents to protect their own technological advances but only to extract profits from companies that they can 'hold up' with their patents. While pure patent trolls may still be a minority phenomenon, the growth industry of the new </w:t>
      </w:r>
      <w:proofErr w:type="spellStart"/>
      <w:r w:rsidRPr="00B219F3">
        <w:rPr>
          <w:sz w:val="12"/>
          <w:szCs w:val="20"/>
        </w:rPr>
        <w:t>millen</w:t>
      </w:r>
      <w:proofErr w:type="spellEnd"/>
      <w:r w:rsidRPr="00B219F3">
        <w:rPr>
          <w:sz w:val="12"/>
          <w:szCs w:val="20"/>
        </w:rPr>
        <w:t xml:space="preserve"> </w:t>
      </w:r>
      <w:proofErr w:type="spellStart"/>
      <w:r w:rsidRPr="00B219F3">
        <w:rPr>
          <w:sz w:val="12"/>
          <w:szCs w:val="20"/>
        </w:rPr>
        <w:t>nium</w:t>
      </w:r>
      <w:proofErr w:type="spellEnd"/>
      <w:r w:rsidRPr="00B219F3">
        <w:rPr>
          <w:sz w:val="12"/>
          <w:szCs w:val="20"/>
        </w:rPr>
        <w:t xml:space="preserve"> (Lemley, 2008, p. 613) may be patent hold-up: </w:t>
      </w:r>
      <w:r w:rsidRPr="00B219F3">
        <w:rPr>
          <w:sz w:val="20"/>
          <w:szCs w:val="20"/>
          <w:u w:val="single"/>
        </w:rPr>
        <w:t xml:space="preserve">Hundreds of </w:t>
      </w:r>
      <w:r w:rsidRPr="00B219F3">
        <w:rPr>
          <w:sz w:val="20"/>
          <w:szCs w:val="20"/>
          <w:highlight w:val="yellow"/>
          <w:u w:val="single"/>
        </w:rPr>
        <w:t xml:space="preserve">companies are engaging in efforts to capture </w:t>
      </w:r>
      <w:r w:rsidRPr="00B219F3">
        <w:rPr>
          <w:sz w:val="20"/>
          <w:szCs w:val="20"/>
          <w:u w:val="single"/>
        </w:rPr>
        <w:t xml:space="preserve">not just the </w:t>
      </w:r>
      <w:r w:rsidRPr="00B219F3">
        <w:rPr>
          <w:sz w:val="20"/>
          <w:szCs w:val="20"/>
          <w:u w:val="single"/>
        </w:rPr>
        <w:lastRenderedPageBreak/>
        <w:t xml:space="preserve">value of what they contributed to an invention, but also </w:t>
      </w:r>
      <w:r w:rsidRPr="00B219F3">
        <w:rPr>
          <w:sz w:val="20"/>
          <w:szCs w:val="20"/>
          <w:highlight w:val="yellow"/>
          <w:u w:val="single"/>
        </w:rPr>
        <w:t xml:space="preserve">a </w:t>
      </w:r>
      <w:r w:rsidRPr="00B219F3">
        <w:rPr>
          <w:sz w:val="20"/>
          <w:szCs w:val="20"/>
          <w:u w:val="single"/>
        </w:rPr>
        <w:t>disproportionate</w:t>
      </w:r>
      <w:r w:rsidRPr="00B219F3">
        <w:rPr>
          <w:sz w:val="20"/>
          <w:szCs w:val="20"/>
          <w:highlight w:val="yellow"/>
          <w:u w:val="single"/>
        </w:rPr>
        <w:t xml:space="preserve"> share of somebody else's product.</w:t>
      </w:r>
      <w:r w:rsidRPr="00B219F3">
        <w:rPr>
          <w:sz w:val="20"/>
          <w:szCs w:val="20"/>
          <w:u w:val="single"/>
        </w:rPr>
        <w:t xml:space="preserve"> (Lemley, 2008, pp. 613-14) It will be argued in the next section that these multiple blockages, due to intellectual monopoly capital, must be included among the causes of the current 'Great Recession'</w:t>
      </w:r>
      <w:r w:rsidRPr="00B219F3">
        <w:rPr>
          <w:sz w:val="12"/>
          <w:szCs w:val="20"/>
        </w:rPr>
        <w:t xml:space="preserve">. We can conclude this section by observing that the same blockages evidence the extent to which, </w:t>
      </w:r>
      <w:r w:rsidRPr="00B219F3">
        <w:rPr>
          <w:sz w:val="20"/>
          <w:szCs w:val="20"/>
          <w:u w:val="single"/>
        </w:rPr>
        <w:t xml:space="preserve">under modern intellectual monopoly capitalism, the </w:t>
      </w:r>
      <w:proofErr w:type="spellStart"/>
      <w:r w:rsidRPr="00B219F3">
        <w:rPr>
          <w:sz w:val="20"/>
          <w:szCs w:val="20"/>
          <w:u w:val="single"/>
        </w:rPr>
        <w:t>labourer</w:t>
      </w:r>
      <w:proofErr w:type="spellEnd"/>
      <w:r w:rsidRPr="00B219F3">
        <w:rPr>
          <w:sz w:val="20"/>
          <w:szCs w:val="20"/>
          <w:u w:val="single"/>
        </w:rPr>
        <w:t xml:space="preserve"> is brought face to face with the intellectual potencies of the material process of production</w:t>
      </w:r>
      <w:r w:rsidRPr="00B219F3">
        <w:rPr>
          <w:sz w:val="12"/>
          <w:szCs w:val="20"/>
        </w:rPr>
        <w:t xml:space="preserve">, as the property of another, and as a riding power. 6 Strictly speaking, we can define patent trolls as entities that 'license' only the right </w:t>
      </w:r>
      <w:proofErr w:type="gramStart"/>
      <w:r w:rsidRPr="00B219F3">
        <w:rPr>
          <w:sz w:val="12"/>
          <w:szCs w:val="20"/>
        </w:rPr>
        <w:t>not be</w:t>
      </w:r>
      <w:proofErr w:type="gramEnd"/>
      <w:r w:rsidRPr="00B219F3">
        <w:rPr>
          <w:sz w:val="12"/>
          <w:szCs w:val="20"/>
        </w:rPr>
        <w:t xml:space="preserve"> sued and are not engaged in any technological transfer. </w:t>
      </w:r>
      <w:proofErr w:type="gramStart"/>
      <w:r w:rsidRPr="00B219F3">
        <w:rPr>
          <w:sz w:val="12"/>
          <w:szCs w:val="20"/>
        </w:rPr>
        <w:t>However</w:t>
      </w:r>
      <w:proofErr w:type="gramEnd"/>
      <w:r w:rsidRPr="00B219F3">
        <w:rPr>
          <w:sz w:val="12"/>
          <w:szCs w:val="20"/>
        </w:rPr>
        <w:t xml:space="preserve"> most firms carry out both activities and are character </w:t>
      </w:r>
      <w:proofErr w:type="spellStart"/>
      <w:r w:rsidRPr="00B219F3">
        <w:rPr>
          <w:sz w:val="12"/>
          <w:szCs w:val="20"/>
        </w:rPr>
        <w:t>ised</w:t>
      </w:r>
      <w:proofErr w:type="spellEnd"/>
      <w:r w:rsidRPr="00B219F3">
        <w:rPr>
          <w:sz w:val="12"/>
          <w:szCs w:val="20"/>
        </w:rPr>
        <w:t xml:space="preserve"> by different mixes of them. Since the 1980 Bayh-Dole Act, universities are not only permitted but also encouraged to patent federally funded inventions and in the past three decades they have contributed to the massive surge of patenting. Universities have also made an unfortunate contribution to the growth of the hold-up industry. Indeed, since they are not directly interested in production and are engaged in more basic research, cross-licensing cannot help </w:t>
      </w:r>
      <w:proofErr w:type="gramStart"/>
      <w:r w:rsidRPr="00B219F3">
        <w:rPr>
          <w:sz w:val="12"/>
          <w:szCs w:val="20"/>
        </w:rPr>
        <w:t>solve</w:t>
      </w:r>
      <w:proofErr w:type="gramEnd"/>
      <w:r w:rsidRPr="00B219F3">
        <w:rPr>
          <w:sz w:val="12"/>
          <w:szCs w:val="20"/>
        </w:rPr>
        <w:t xml:space="preserve"> the hold-up problem, which in their case is particularly damaging because it concerns usually essential upstream knowledge (Lemley, 2008, pp. 615-19). This monopoly power the worker must face the intellectual potencies of the production process as another and as a ruling </w:t>
      </w:r>
      <w:proofErr w:type="spellStart"/>
      <w:r w:rsidRPr="00B219F3">
        <w:rPr>
          <w:sz w:val="12"/>
          <w:szCs w:val="20"/>
        </w:rPr>
        <w:t>poiver</w:t>
      </w:r>
      <w:proofErr w:type="spellEnd"/>
      <w:r w:rsidRPr="00B219F3">
        <w:rPr>
          <w:sz w:val="12"/>
          <w:szCs w:val="20"/>
        </w:rPr>
        <w:t xml:space="preserve"> setting legal limits on the development of workers' </w:t>
      </w:r>
      <w:proofErr w:type="spellStart"/>
      <w:r w:rsidRPr="00B219F3">
        <w:rPr>
          <w:sz w:val="12"/>
          <w:szCs w:val="20"/>
        </w:rPr>
        <w:t>bilities</w:t>
      </w:r>
      <w:proofErr w:type="spellEnd"/>
      <w:r w:rsidRPr="00B219F3">
        <w:rPr>
          <w:sz w:val="12"/>
          <w:szCs w:val="20"/>
        </w:rPr>
        <w:t xml:space="preserve"> and skills. In this respect, what was in Marx's time the 'future of capitalism' gone well beyond Marx's most dramatic expectations. </w:t>
      </w:r>
    </w:p>
    <w:p w14:paraId="357BED06" w14:textId="77777777" w:rsidR="00CF74C5" w:rsidRPr="00B219F3" w:rsidRDefault="00CF74C5" w:rsidP="00CF74C5">
      <w:pPr>
        <w:pStyle w:val="Heading4"/>
        <w:rPr>
          <w:rFonts w:eastAsia="Times New Roman"/>
          <w:sz w:val="24"/>
          <w:szCs w:val="20"/>
        </w:rPr>
      </w:pPr>
      <w:r w:rsidRPr="00B219F3">
        <w:rPr>
          <w:rFonts w:eastAsia="Times New Roman"/>
          <w:sz w:val="24"/>
          <w:szCs w:val="20"/>
        </w:rPr>
        <w:t xml:space="preserve">The role of the judge is that the judge is an intellectual grading the knowledge claims. </w:t>
      </w:r>
      <w:r w:rsidRPr="00B219F3">
        <w:rPr>
          <w:sz w:val="24"/>
          <w:szCs w:val="20"/>
        </w:rPr>
        <w:t>Beginning discussions at the intellectual causes better social changes, takes the ideological blinders off policymakers, and reclaims the political---this is empirically proven by the end of the Cold War, peace movements in the 80s and the Intifada in the Middle East</w:t>
      </w:r>
    </w:p>
    <w:p w14:paraId="6E40BE57" w14:textId="77777777" w:rsidR="00CF74C5" w:rsidRPr="00B219F3" w:rsidRDefault="00CF74C5" w:rsidP="00CF74C5">
      <w:pPr>
        <w:spacing w:after="0"/>
        <w:rPr>
          <w:b/>
          <w:bCs/>
          <w:sz w:val="24"/>
          <w:szCs w:val="20"/>
        </w:rPr>
      </w:pPr>
      <w:proofErr w:type="spellStart"/>
      <w:r w:rsidRPr="00B219F3">
        <w:rPr>
          <w:rStyle w:val="Style13ptBold"/>
          <w:sz w:val="24"/>
          <w:szCs w:val="20"/>
        </w:rPr>
        <w:t>Bilgin</w:t>
      </w:r>
      <w:proofErr w:type="spellEnd"/>
      <w:r w:rsidRPr="00B219F3">
        <w:rPr>
          <w:rStyle w:val="Style13ptBold"/>
          <w:sz w:val="24"/>
          <w:szCs w:val="20"/>
        </w:rPr>
        <w:t xml:space="preserve"> 05 </w:t>
      </w:r>
      <w:r w:rsidRPr="00B219F3">
        <w:rPr>
          <w:sz w:val="20"/>
          <w:szCs w:val="20"/>
        </w:rPr>
        <w:t xml:space="preserve">[Assistant Prof of International Relations at </w:t>
      </w:r>
      <w:proofErr w:type="spellStart"/>
      <w:r w:rsidRPr="00B219F3">
        <w:rPr>
          <w:sz w:val="20"/>
          <w:szCs w:val="20"/>
        </w:rPr>
        <w:t>Bilkent</w:t>
      </w:r>
      <w:proofErr w:type="spellEnd"/>
      <w:r w:rsidRPr="00B219F3">
        <w:rPr>
          <w:sz w:val="20"/>
          <w:szCs w:val="20"/>
        </w:rPr>
        <w:t xml:space="preserve"> University, REGIONAL SECURITY IN THE MIDDLE EAST A CRITICAL PERSPECTIVE, p54]//RM</w:t>
      </w:r>
    </w:p>
    <w:p w14:paraId="44D31487" w14:textId="77777777" w:rsidR="00CF74C5" w:rsidRPr="00B219F3" w:rsidRDefault="00CF74C5" w:rsidP="00CF74C5">
      <w:pPr>
        <w:rPr>
          <w:sz w:val="12"/>
          <w:szCs w:val="20"/>
        </w:rPr>
      </w:pPr>
      <w:r w:rsidRPr="00B219F3">
        <w:rPr>
          <w:sz w:val="12"/>
          <w:szCs w:val="20"/>
        </w:rPr>
        <w:t xml:space="preserve">The point is that a broader security agenda requires students of security to look at agents other than the state, such as social movements, nongovernmental </w:t>
      </w:r>
      <w:proofErr w:type="spellStart"/>
      <w:r w:rsidRPr="00B219F3">
        <w:rPr>
          <w:sz w:val="12"/>
          <w:szCs w:val="20"/>
        </w:rPr>
        <w:t>organisations</w:t>
      </w:r>
      <w:proofErr w:type="spellEnd"/>
      <w:r w:rsidRPr="00B219F3">
        <w:rPr>
          <w:sz w:val="12"/>
          <w:szCs w:val="20"/>
        </w:rPr>
        <w:t xml:space="preserve"> (NGOs) and individuals, instead of restricting their analysis to the state’s agency. This is essential not only because </w:t>
      </w:r>
      <w:r w:rsidRPr="00B219F3">
        <w:rPr>
          <w:rStyle w:val="StyleUnderline"/>
          <w:sz w:val="20"/>
          <w:szCs w:val="20"/>
          <w:highlight w:val="yellow"/>
        </w:rPr>
        <w:t>states are not</w:t>
      </w:r>
      <w:r w:rsidRPr="00B219F3">
        <w:rPr>
          <w:sz w:val="20"/>
          <w:szCs w:val="20"/>
          <w:highlight w:val="yellow"/>
          <w:u w:val="single"/>
        </w:rPr>
        <w:t xml:space="preserve"> </w:t>
      </w:r>
      <w:r w:rsidRPr="00B219F3">
        <w:rPr>
          <w:sz w:val="20"/>
          <w:szCs w:val="20"/>
          <w:u w:val="single"/>
        </w:rPr>
        <w:t xml:space="preserve">always </w:t>
      </w:r>
      <w:r w:rsidRPr="00B219F3">
        <w:rPr>
          <w:rStyle w:val="StyleUnderline"/>
          <w:sz w:val="20"/>
          <w:szCs w:val="20"/>
          <w:highlight w:val="yellow"/>
        </w:rPr>
        <w:t xml:space="preserve">able (or willing) to fulfil </w:t>
      </w:r>
      <w:r w:rsidRPr="00B219F3">
        <w:rPr>
          <w:sz w:val="20"/>
          <w:szCs w:val="20"/>
          <w:u w:val="single"/>
        </w:rPr>
        <w:t xml:space="preserve">their side of the bargain in </w:t>
      </w:r>
      <w:r w:rsidRPr="00B219F3">
        <w:rPr>
          <w:rStyle w:val="StyleUnderline"/>
          <w:sz w:val="20"/>
          <w:szCs w:val="20"/>
          <w:highlight w:val="yellow"/>
        </w:rPr>
        <w:t>providing for</w:t>
      </w:r>
      <w:r w:rsidRPr="00B219F3">
        <w:rPr>
          <w:sz w:val="20"/>
          <w:szCs w:val="20"/>
          <w:highlight w:val="yellow"/>
          <w:u w:val="single"/>
        </w:rPr>
        <w:t xml:space="preserve"> </w:t>
      </w:r>
      <w:r w:rsidRPr="00B219F3">
        <w:rPr>
          <w:sz w:val="20"/>
          <w:szCs w:val="20"/>
          <w:u w:val="single"/>
        </w:rPr>
        <w:t xml:space="preserve">their </w:t>
      </w:r>
      <w:r w:rsidRPr="00B219F3">
        <w:rPr>
          <w:rStyle w:val="StyleUnderline"/>
          <w:sz w:val="20"/>
          <w:szCs w:val="20"/>
          <w:highlight w:val="yellow"/>
        </w:rPr>
        <w:t>citizens’</w:t>
      </w:r>
      <w:r w:rsidRPr="00B219F3">
        <w:rPr>
          <w:sz w:val="20"/>
          <w:szCs w:val="20"/>
          <w:u w:val="single"/>
        </w:rPr>
        <w:t xml:space="preserve"> security, as noted above, </w:t>
      </w:r>
      <w:r w:rsidRPr="00B219F3">
        <w:rPr>
          <w:rStyle w:val="StyleUnderline"/>
          <w:sz w:val="20"/>
          <w:szCs w:val="20"/>
          <w:highlight w:val="yellow"/>
        </w:rPr>
        <w:t>but</w:t>
      </w:r>
      <w:r w:rsidRPr="00B219F3">
        <w:rPr>
          <w:sz w:val="20"/>
          <w:szCs w:val="20"/>
          <w:u w:val="single"/>
        </w:rPr>
        <w:t xml:space="preserve"> also because there already are agents other than states – be it social movements or </w:t>
      </w:r>
      <w:r w:rsidRPr="00B219F3">
        <w:rPr>
          <w:rStyle w:val="StyleUnderline"/>
          <w:sz w:val="20"/>
          <w:szCs w:val="20"/>
          <w:highlight w:val="yellow"/>
        </w:rPr>
        <w:t>intellectuals</w:t>
      </w:r>
      <w:r w:rsidRPr="00B219F3">
        <w:rPr>
          <w:sz w:val="20"/>
          <w:szCs w:val="20"/>
          <w:highlight w:val="yellow"/>
          <w:u w:val="single"/>
        </w:rPr>
        <w:t xml:space="preserve"> </w:t>
      </w:r>
      <w:r w:rsidRPr="00B219F3">
        <w:rPr>
          <w:sz w:val="20"/>
          <w:szCs w:val="20"/>
          <w:u w:val="single"/>
        </w:rPr>
        <w:t xml:space="preserve">– who </w:t>
      </w:r>
      <w:r w:rsidRPr="00B219F3">
        <w:rPr>
          <w:rStyle w:val="StyleUnderline"/>
          <w:sz w:val="20"/>
          <w:szCs w:val="20"/>
          <w:highlight w:val="yellow"/>
        </w:rPr>
        <w:t xml:space="preserve">are striving to provide </w:t>
      </w:r>
      <w:r w:rsidRPr="00B219F3">
        <w:rPr>
          <w:rStyle w:val="StyleUnderline"/>
          <w:sz w:val="20"/>
          <w:szCs w:val="20"/>
        </w:rPr>
        <w:t>for the</w:t>
      </w:r>
      <w:r w:rsidRPr="00B219F3">
        <w:rPr>
          <w:sz w:val="20"/>
          <w:szCs w:val="20"/>
          <w:u w:val="single"/>
        </w:rPr>
        <w:t xml:space="preserve"> </w:t>
      </w:r>
      <w:r w:rsidRPr="00B219F3">
        <w:rPr>
          <w:rStyle w:val="StyleUnderline"/>
          <w:sz w:val="20"/>
          <w:szCs w:val="20"/>
        </w:rPr>
        <w:t>differing</w:t>
      </w:r>
      <w:r w:rsidRPr="00B219F3">
        <w:rPr>
          <w:sz w:val="20"/>
          <w:szCs w:val="20"/>
          <w:u w:val="single"/>
        </w:rPr>
        <w:t xml:space="preserve"> needs of </w:t>
      </w:r>
      <w:r w:rsidRPr="00B219F3">
        <w:rPr>
          <w:rStyle w:val="StyleUnderline"/>
          <w:sz w:val="20"/>
          <w:szCs w:val="20"/>
        </w:rPr>
        <w:t>peoples</w:t>
      </w:r>
      <w:r w:rsidRPr="00B219F3">
        <w:rPr>
          <w:sz w:val="12"/>
          <w:szCs w:val="20"/>
        </w:rPr>
        <w:t xml:space="preserve"> (themselves and others). This is not meant to deny the salience of the </w:t>
      </w:r>
      <w:proofErr w:type="gramStart"/>
      <w:r w:rsidRPr="00B219F3">
        <w:rPr>
          <w:sz w:val="12"/>
          <w:szCs w:val="20"/>
        </w:rPr>
        <w:t>roles</w:t>
      </w:r>
      <w:proofErr w:type="gramEnd"/>
      <w:r w:rsidRPr="00B219F3">
        <w:rPr>
          <w:sz w:val="12"/>
          <w:szCs w:val="20"/>
        </w:rPr>
        <w:t xml:space="preserve"> states play in the realm of security; on the contrary, they remain significant actors with crucial roles to play.25 Rather, the argument is that </w:t>
      </w:r>
      <w:r w:rsidRPr="00B219F3">
        <w:rPr>
          <w:rStyle w:val="StyleUnderline"/>
          <w:sz w:val="20"/>
          <w:szCs w:val="20"/>
          <w:highlight w:val="yellow"/>
        </w:rPr>
        <w:t>the state’s dominant position</w:t>
      </w:r>
      <w:r w:rsidRPr="00B219F3">
        <w:rPr>
          <w:sz w:val="12"/>
          <w:szCs w:val="20"/>
        </w:rPr>
        <w:t xml:space="preserve"> </w:t>
      </w:r>
      <w:r w:rsidRPr="00B219F3">
        <w:rPr>
          <w:rStyle w:val="StyleUnderline"/>
          <w:sz w:val="20"/>
          <w:szCs w:val="20"/>
        </w:rPr>
        <w:t xml:space="preserve">as an actor </w:t>
      </w:r>
      <w:proofErr w:type="spellStart"/>
      <w:r w:rsidRPr="00B219F3">
        <w:rPr>
          <w:rStyle w:val="StyleUnderline"/>
          <w:sz w:val="20"/>
          <w:szCs w:val="20"/>
        </w:rPr>
        <w:t>well endowed</w:t>
      </w:r>
      <w:proofErr w:type="spellEnd"/>
      <w:r w:rsidRPr="00B219F3">
        <w:rPr>
          <w:rStyle w:val="StyleUnderline"/>
          <w:sz w:val="20"/>
          <w:szCs w:val="20"/>
        </w:rPr>
        <w:t xml:space="preserve"> to provide (certain dimensions of) security </w:t>
      </w:r>
      <w:r w:rsidRPr="00B219F3">
        <w:rPr>
          <w:rStyle w:val="StyleUnderline"/>
          <w:sz w:val="20"/>
          <w:szCs w:val="20"/>
          <w:highlight w:val="yellow"/>
        </w:rPr>
        <w:t>does not justify privileging its agency.</w:t>
      </w:r>
      <w:r w:rsidRPr="00B219F3">
        <w:rPr>
          <w:rStyle w:val="StyleUnderline"/>
          <w:sz w:val="20"/>
          <w:szCs w:val="20"/>
        </w:rPr>
        <w:t xml:space="preserve"> Furthermore, broadening the security agenda without attempting a </w:t>
      </w:r>
      <w:proofErr w:type="spellStart"/>
      <w:r w:rsidRPr="00B219F3">
        <w:rPr>
          <w:rStyle w:val="StyleUnderline"/>
          <w:sz w:val="20"/>
          <w:szCs w:val="20"/>
        </w:rPr>
        <w:t>reconceptualisation</w:t>
      </w:r>
      <w:proofErr w:type="spellEnd"/>
      <w:r w:rsidRPr="00B219F3">
        <w:rPr>
          <w:rStyle w:val="StyleUnderline"/>
          <w:sz w:val="20"/>
          <w:szCs w:val="20"/>
        </w:rPr>
        <w:t xml:space="preserve"> of agency would result in falling back upon the agency of the state in meeting non-military threats.</w:t>
      </w:r>
      <w:r w:rsidRPr="00B219F3">
        <w:rPr>
          <w:sz w:val="12"/>
          <w:szCs w:val="20"/>
        </w:rPr>
        <w:t xml:space="preserve"> The problem with resorting to the agency of the state in meeting non-military threats is that states may not be the most suitable actors to cope with them. In other words, the state being the most qualified actor in coping with some kinds of threats does not necessarily mean it is competent (or willing) enough to cope with all. </w:t>
      </w:r>
      <w:proofErr w:type="gramStart"/>
      <w:r w:rsidRPr="00B219F3">
        <w:rPr>
          <w:sz w:val="12"/>
          <w:szCs w:val="20"/>
        </w:rPr>
        <w:t>This is why</w:t>
      </w:r>
      <w:proofErr w:type="gramEnd"/>
      <w:r w:rsidRPr="00B219F3">
        <w:rPr>
          <w:sz w:val="12"/>
          <w:szCs w:val="20"/>
        </w:rPr>
        <w:t xml:space="preserve"> </w:t>
      </w:r>
      <w:r w:rsidRPr="00B219F3">
        <w:rPr>
          <w:rStyle w:val="StyleUnderline"/>
          <w:sz w:val="20"/>
          <w:szCs w:val="20"/>
        </w:rPr>
        <w:t>students of critical approaches aim to re-</w:t>
      </w:r>
      <w:proofErr w:type="spellStart"/>
      <w:r w:rsidRPr="00B219F3">
        <w:rPr>
          <w:rStyle w:val="StyleUnderline"/>
          <w:sz w:val="20"/>
          <w:szCs w:val="20"/>
        </w:rPr>
        <w:t>conceptualise</w:t>
      </w:r>
      <w:proofErr w:type="spellEnd"/>
      <w:r w:rsidRPr="00B219F3">
        <w:rPr>
          <w:rStyle w:val="StyleUnderline"/>
          <w:sz w:val="20"/>
          <w:szCs w:val="20"/>
        </w:rPr>
        <w:t xml:space="preserve"> agency and practice.</w:t>
      </w:r>
      <w:r w:rsidRPr="00B219F3">
        <w:rPr>
          <w:sz w:val="12"/>
          <w:szCs w:val="20"/>
        </w:rPr>
        <w:t xml:space="preserve"> Critical approaches view non-state actors</w:t>
      </w:r>
      <w:proofErr w:type="gramStart"/>
      <w:r w:rsidRPr="00B219F3">
        <w:rPr>
          <w:sz w:val="12"/>
          <w:szCs w:val="20"/>
        </w:rPr>
        <w:t>, in particular, social</w:t>
      </w:r>
      <w:proofErr w:type="gramEnd"/>
      <w:r w:rsidRPr="00B219F3">
        <w:rPr>
          <w:sz w:val="12"/>
          <w:szCs w:val="20"/>
        </w:rPr>
        <w:t xml:space="preserve"> movements and intellectuals, as potential agents for change (Cox 1981, 1999; Walker 1990b; Hoffman 1993; Wyn Jones 1995a, 1999). This echoes feminist approaches that have </w:t>
      </w:r>
      <w:proofErr w:type="spellStart"/>
      <w:r w:rsidRPr="00B219F3">
        <w:rPr>
          <w:sz w:val="12"/>
          <w:szCs w:val="20"/>
        </w:rPr>
        <w:t>emphasised</w:t>
      </w:r>
      <w:proofErr w:type="spellEnd"/>
      <w:r w:rsidRPr="00B219F3">
        <w:rPr>
          <w:sz w:val="12"/>
          <w:szCs w:val="20"/>
        </w:rPr>
        <w:t xml:space="preserve"> the role of women’s agency and maintained that ‘women must act in the provision of their own security’ if they are to make a change in a world where their security needs and concerns are </w:t>
      </w:r>
      <w:proofErr w:type="spellStart"/>
      <w:r w:rsidRPr="00B219F3">
        <w:rPr>
          <w:sz w:val="12"/>
          <w:szCs w:val="20"/>
        </w:rPr>
        <w:t>marginalised</w:t>
      </w:r>
      <w:proofErr w:type="spellEnd"/>
      <w:r w:rsidRPr="00B219F3">
        <w:rPr>
          <w:sz w:val="12"/>
          <w:szCs w:val="20"/>
        </w:rPr>
        <w:t xml:space="preserve"> (Tickner 1997; also see Sylvester 1994). </w:t>
      </w:r>
      <w:r w:rsidRPr="00B219F3">
        <w:rPr>
          <w:rStyle w:val="StyleUnderline"/>
          <w:sz w:val="20"/>
          <w:szCs w:val="20"/>
          <w:highlight w:val="yellow"/>
        </w:rPr>
        <w:t>This is not</w:t>
      </w:r>
      <w:r w:rsidRPr="00B219F3">
        <w:rPr>
          <w:rStyle w:val="StyleUnderline"/>
          <w:sz w:val="20"/>
          <w:szCs w:val="20"/>
        </w:rPr>
        <w:t xml:space="preserve"> necessarily </w:t>
      </w:r>
      <w:r w:rsidRPr="00B219F3">
        <w:rPr>
          <w:rStyle w:val="StyleUnderline"/>
          <w:sz w:val="20"/>
          <w:szCs w:val="20"/>
          <w:highlight w:val="yellow"/>
        </w:rPr>
        <w:t>wishful thinking</w:t>
      </w:r>
      <w:r w:rsidRPr="00B219F3">
        <w:rPr>
          <w:rStyle w:val="StyleUnderline"/>
          <w:sz w:val="20"/>
          <w:szCs w:val="20"/>
        </w:rPr>
        <w:t xml:space="preserve"> on the part of a few academics; on the contrary, </w:t>
      </w:r>
      <w:r w:rsidRPr="00B219F3">
        <w:rPr>
          <w:rStyle w:val="StyleUnderline"/>
          <w:sz w:val="20"/>
          <w:szCs w:val="20"/>
          <w:highlight w:val="yellow"/>
        </w:rPr>
        <w:t>practice indicates</w:t>
      </w:r>
      <w:r w:rsidRPr="00B219F3">
        <w:rPr>
          <w:rStyle w:val="StyleUnderline"/>
          <w:sz w:val="20"/>
          <w:szCs w:val="20"/>
        </w:rPr>
        <w:t xml:space="preserve"> that peoples (as </w:t>
      </w:r>
      <w:r w:rsidRPr="00B219F3">
        <w:rPr>
          <w:rStyle w:val="StyleUnderline"/>
          <w:sz w:val="20"/>
          <w:szCs w:val="20"/>
          <w:highlight w:val="yellow"/>
        </w:rPr>
        <w:t>individuals</w:t>
      </w:r>
      <w:r w:rsidRPr="00B219F3">
        <w:rPr>
          <w:rStyle w:val="StyleUnderline"/>
          <w:sz w:val="20"/>
          <w:szCs w:val="20"/>
        </w:rPr>
        <w:t xml:space="preserve"> and social groups) </w:t>
      </w:r>
      <w:r w:rsidRPr="00B219F3">
        <w:rPr>
          <w:rStyle w:val="StyleUnderline"/>
          <w:sz w:val="20"/>
          <w:szCs w:val="20"/>
          <w:highlight w:val="yellow"/>
        </w:rPr>
        <w:t>have taken</w:t>
      </w:r>
      <w:r w:rsidRPr="00B219F3">
        <w:rPr>
          <w:rStyle w:val="StyleUnderline"/>
          <w:sz w:val="20"/>
          <w:szCs w:val="20"/>
        </w:rPr>
        <w:t xml:space="preserve"> certain aspects of their own and others’ </w:t>
      </w:r>
      <w:r w:rsidRPr="00B219F3">
        <w:rPr>
          <w:rStyle w:val="StyleUnderline"/>
          <w:sz w:val="20"/>
          <w:szCs w:val="20"/>
          <w:highlight w:val="yellow"/>
        </w:rPr>
        <w:t xml:space="preserve">security into their </w:t>
      </w:r>
      <w:r w:rsidRPr="00B219F3">
        <w:rPr>
          <w:rStyle w:val="StyleUnderline"/>
          <w:sz w:val="20"/>
          <w:szCs w:val="20"/>
        </w:rPr>
        <w:t>own</w:t>
      </w:r>
      <w:r w:rsidRPr="00B219F3">
        <w:rPr>
          <w:rStyle w:val="StyleUnderline"/>
          <w:sz w:val="20"/>
          <w:szCs w:val="20"/>
          <w:highlight w:val="yellow"/>
        </w:rPr>
        <w:t xml:space="preserve"> hands</w:t>
      </w:r>
      <w:r w:rsidRPr="00B219F3">
        <w:rPr>
          <w:rStyle w:val="StyleUnderline"/>
          <w:sz w:val="20"/>
          <w:szCs w:val="20"/>
        </w:rPr>
        <w:t xml:space="preserve"> (Marsh 1995: 130–5; Turner 1998). Three successful examples </w:t>
      </w:r>
      <w:r w:rsidRPr="00B219F3">
        <w:rPr>
          <w:rStyle w:val="StyleUnderline"/>
          <w:sz w:val="20"/>
          <w:szCs w:val="20"/>
          <w:highlight w:val="yellow"/>
        </w:rPr>
        <w:t>from the Cold War era – the Nestlé boycott, the anti-apartheid campaign</w:t>
      </w:r>
      <w:r w:rsidRPr="00B219F3">
        <w:rPr>
          <w:rStyle w:val="StyleUnderline"/>
          <w:sz w:val="20"/>
          <w:szCs w:val="20"/>
        </w:rPr>
        <w:t xml:space="preserve"> for South Africa and the </w:t>
      </w:r>
      <w:r w:rsidRPr="00B219F3">
        <w:rPr>
          <w:rStyle w:val="StyleUnderline"/>
          <w:sz w:val="20"/>
          <w:szCs w:val="20"/>
          <w:highlight w:val="yellow"/>
        </w:rPr>
        <w:t xml:space="preserve">campaign against nuclear </w:t>
      </w:r>
      <w:r w:rsidRPr="00B219F3">
        <w:rPr>
          <w:rStyle w:val="StyleUnderline"/>
          <w:sz w:val="20"/>
          <w:szCs w:val="20"/>
        </w:rPr>
        <w:t xml:space="preserve">missile </w:t>
      </w:r>
      <w:r w:rsidRPr="00B219F3">
        <w:rPr>
          <w:rStyle w:val="StyleUnderline"/>
          <w:sz w:val="20"/>
          <w:szCs w:val="20"/>
          <w:highlight w:val="yellow"/>
        </w:rPr>
        <w:t>deployments</w:t>
      </w:r>
      <w:r w:rsidRPr="00B219F3">
        <w:rPr>
          <w:rStyle w:val="StyleUnderline"/>
          <w:sz w:val="20"/>
          <w:szCs w:val="20"/>
        </w:rPr>
        <w:t xml:space="preserve"> in Europe – are often viewed as having inspired the social movements of the post-Cold War era</w:t>
      </w:r>
      <w:r w:rsidRPr="00B219F3">
        <w:rPr>
          <w:sz w:val="12"/>
          <w:szCs w:val="20"/>
        </w:rPr>
        <w:t xml:space="preserve"> (Lopez et al. 1997: 230–1; Marsh 1995). Christine Sylvester (1994) has also pointed to the examples of the </w:t>
      </w:r>
      <w:proofErr w:type="spellStart"/>
      <w:r w:rsidRPr="00B219F3">
        <w:rPr>
          <w:sz w:val="12"/>
          <w:szCs w:val="20"/>
        </w:rPr>
        <w:t>Greenham</w:t>
      </w:r>
      <w:proofErr w:type="spellEnd"/>
      <w:r w:rsidRPr="00B219F3">
        <w:rPr>
          <w:sz w:val="12"/>
          <w:szCs w:val="20"/>
        </w:rPr>
        <w:t xml:space="preserve"> Common Peace Camp in Britain (1980–89) </w:t>
      </w:r>
      <w:r w:rsidRPr="00B219F3">
        <w:rPr>
          <w:rStyle w:val="StyleUnderline"/>
          <w:sz w:val="20"/>
          <w:szCs w:val="20"/>
        </w:rPr>
        <w:t>and women’s producer cooperatives in Harare, Zimbabwe (1988–90) to show how women have intervened to</w:t>
      </w:r>
      <w:r w:rsidRPr="00B219F3">
        <w:rPr>
          <w:rStyle w:val="StyleUnderline"/>
          <w:sz w:val="20"/>
          <w:szCs w:val="20"/>
          <w:highlight w:val="yellow"/>
        </w:rPr>
        <w:t xml:space="preserve"> enhance </w:t>
      </w:r>
      <w:r w:rsidRPr="00B219F3">
        <w:rPr>
          <w:rStyle w:val="StyleUnderline"/>
          <w:sz w:val="20"/>
          <w:szCs w:val="20"/>
        </w:rPr>
        <w:t xml:space="preserve">their own and others’ </w:t>
      </w:r>
      <w:r w:rsidRPr="00B219F3">
        <w:rPr>
          <w:rStyle w:val="StyleUnderline"/>
          <w:sz w:val="20"/>
          <w:szCs w:val="20"/>
          <w:highlight w:val="yellow"/>
        </w:rPr>
        <w:t>security</w:t>
      </w:r>
      <w:r w:rsidRPr="00B219F3">
        <w:rPr>
          <w:rStyle w:val="StyleUnderline"/>
          <w:sz w:val="20"/>
          <w:szCs w:val="20"/>
        </w:rPr>
        <w:t xml:space="preserve">. These are excellent examples of how a broader conception of </w:t>
      </w:r>
      <w:r w:rsidRPr="00B219F3">
        <w:rPr>
          <w:rStyle w:val="StyleUnderline"/>
          <w:sz w:val="20"/>
          <w:szCs w:val="20"/>
          <w:highlight w:val="yellow"/>
        </w:rPr>
        <w:t>security needs to be coupled with a broader conception of agency</w:t>
      </w:r>
      <w:r w:rsidRPr="00B219F3">
        <w:rPr>
          <w:rStyle w:val="StyleUnderline"/>
          <w:sz w:val="20"/>
          <w:szCs w:val="20"/>
        </w:rPr>
        <w:t>.</w:t>
      </w:r>
      <w:r w:rsidRPr="00B219F3">
        <w:rPr>
          <w:sz w:val="12"/>
          <w:szCs w:val="20"/>
        </w:rPr>
        <w:t xml:space="preserve"> It should be noted here that the call of critical approaches for looking at the agency of non-state actors should not be viewed as allocating tasks to preconceived agents. </w:t>
      </w:r>
      <w:r w:rsidRPr="00B219F3">
        <w:rPr>
          <w:rStyle w:val="StyleUnderline"/>
          <w:sz w:val="20"/>
          <w:szCs w:val="20"/>
        </w:rPr>
        <w:t xml:space="preserve">Rather, </w:t>
      </w:r>
      <w:r w:rsidRPr="00B219F3">
        <w:rPr>
          <w:rStyle w:val="StyleUnderline"/>
          <w:sz w:val="20"/>
          <w:szCs w:val="20"/>
          <w:highlight w:val="yellow"/>
        </w:rPr>
        <w:t xml:space="preserve">critical approaches </w:t>
      </w:r>
      <w:r w:rsidRPr="00B219F3">
        <w:rPr>
          <w:rStyle w:val="StyleUnderline"/>
          <w:sz w:val="20"/>
          <w:szCs w:val="20"/>
        </w:rPr>
        <w:t xml:space="preserve">aim to </w:t>
      </w:r>
      <w:r w:rsidRPr="00B219F3">
        <w:rPr>
          <w:rStyle w:val="StyleUnderline"/>
          <w:sz w:val="20"/>
          <w:szCs w:val="20"/>
          <w:highlight w:val="yellow"/>
        </w:rPr>
        <w:t>empower nonstate actors</w:t>
      </w:r>
      <w:r w:rsidRPr="00B219F3">
        <w:rPr>
          <w:sz w:val="12"/>
          <w:szCs w:val="20"/>
        </w:rPr>
        <w:t xml:space="preserve"> (who may or may not be aware of their own potential to make a change) to constitute themselves</w:t>
      </w:r>
      <w:r w:rsidRPr="00B219F3">
        <w:rPr>
          <w:rStyle w:val="StyleUnderline"/>
          <w:sz w:val="20"/>
          <w:szCs w:val="20"/>
          <w:highlight w:val="yellow"/>
        </w:rPr>
        <w:t xml:space="preserve"> as agents of security</w:t>
      </w:r>
      <w:r w:rsidRPr="00B219F3">
        <w:rPr>
          <w:sz w:val="12"/>
          <w:szCs w:val="20"/>
          <w:highlight w:val="yellow"/>
        </w:rPr>
        <w:t xml:space="preserve"> </w:t>
      </w:r>
      <w:r w:rsidRPr="00B219F3">
        <w:rPr>
          <w:sz w:val="12"/>
          <w:szCs w:val="20"/>
        </w:rPr>
        <w:t xml:space="preserve">to meet this broadened agenda. </w:t>
      </w:r>
      <w:r w:rsidRPr="00B219F3">
        <w:rPr>
          <w:rStyle w:val="StyleUnderline"/>
          <w:sz w:val="20"/>
          <w:szCs w:val="20"/>
        </w:rPr>
        <w:t xml:space="preserve">Nor should it be taken to suggest that all non-state actors’ practices are emancipatory. Then, paying more attention to the agency of non-state actors will </w:t>
      </w:r>
      <w:r w:rsidRPr="00B219F3">
        <w:rPr>
          <w:rStyle w:val="StyleUnderline"/>
          <w:sz w:val="20"/>
          <w:szCs w:val="20"/>
          <w:highlight w:val="yellow"/>
        </w:rPr>
        <w:t>enable students</w:t>
      </w:r>
      <w:r w:rsidRPr="00B219F3">
        <w:rPr>
          <w:rStyle w:val="StyleUnderline"/>
          <w:sz w:val="20"/>
          <w:szCs w:val="20"/>
        </w:rPr>
        <w:t xml:space="preserve"> of security </w:t>
      </w:r>
      <w:r w:rsidRPr="00B219F3">
        <w:rPr>
          <w:rStyle w:val="StyleUnderline"/>
          <w:sz w:val="20"/>
          <w:szCs w:val="20"/>
          <w:highlight w:val="yellow"/>
        </w:rPr>
        <w:t>to</w:t>
      </w:r>
      <w:r w:rsidRPr="00B219F3">
        <w:rPr>
          <w:rStyle w:val="StyleUnderline"/>
          <w:sz w:val="20"/>
          <w:szCs w:val="20"/>
        </w:rPr>
        <w:t xml:space="preserve"> see how, in the absence of interest at the governmental level</w:t>
      </w:r>
      <w:r w:rsidRPr="00B219F3">
        <w:rPr>
          <w:sz w:val="12"/>
          <w:szCs w:val="20"/>
        </w:rPr>
        <w:t xml:space="preserve"> (as is the case with the Middle East), non-state actors could imagine, </w:t>
      </w:r>
      <w:proofErr w:type="gramStart"/>
      <w:r w:rsidRPr="00B219F3">
        <w:rPr>
          <w:sz w:val="12"/>
          <w:szCs w:val="20"/>
        </w:rPr>
        <w:t>create</w:t>
      </w:r>
      <w:proofErr w:type="gramEnd"/>
      <w:r w:rsidRPr="00B219F3">
        <w:rPr>
          <w:sz w:val="12"/>
          <w:szCs w:val="20"/>
        </w:rPr>
        <w:t xml:space="preserve"> and </w:t>
      </w:r>
      <w:r w:rsidRPr="00B219F3">
        <w:rPr>
          <w:rStyle w:val="StyleUnderline"/>
          <w:sz w:val="20"/>
          <w:szCs w:val="20"/>
          <w:highlight w:val="yellow"/>
        </w:rPr>
        <w:t>nurture community-building</w:t>
      </w:r>
      <w:r w:rsidRPr="00B219F3">
        <w:rPr>
          <w:sz w:val="12"/>
          <w:szCs w:val="20"/>
        </w:rPr>
        <w:t xml:space="preserve"> projects and could help in getting state-level actors interested in the formation of a security community. It should, however, be noted that not all non-state actors are community-minded – just as not all governments are </w:t>
      </w:r>
      <w:proofErr w:type="spellStart"/>
      <w:r w:rsidRPr="00B219F3">
        <w:rPr>
          <w:sz w:val="12"/>
          <w:szCs w:val="20"/>
        </w:rPr>
        <w:t>sceptical</w:t>
      </w:r>
      <w:proofErr w:type="spellEnd"/>
      <w:r w:rsidRPr="00B219F3">
        <w:rPr>
          <w:sz w:val="12"/>
          <w:szCs w:val="20"/>
        </w:rPr>
        <w:t xml:space="preserve"> of the virtues of community building. Indeed, looking at the agency of nonstate actors is also useful because it enables one to see how non-state actors could stall community-building projects. In the Middle East, women’s movements and networks have been cooperating across borders from the beginning of the Intifada onwards. Women’s agency, however, is often left unnoticed, because, as Simona </w:t>
      </w:r>
      <w:proofErr w:type="spellStart"/>
      <w:r w:rsidRPr="00B219F3">
        <w:rPr>
          <w:sz w:val="12"/>
          <w:szCs w:val="20"/>
        </w:rPr>
        <w:t>Sharoni</w:t>
      </w:r>
      <w:proofErr w:type="spellEnd"/>
      <w:r w:rsidRPr="00B219F3">
        <w:rPr>
          <w:sz w:val="12"/>
          <w:szCs w:val="20"/>
        </w:rPr>
        <w:t xml:space="preserve"> (1996) has argued, the eyes of security analysts are often focused on the state as the primary security agent. However, the Intifada was marked by Palestinian and Israeli-Jewish women’s adoption of non-</w:t>
      </w:r>
      <w:proofErr w:type="spellStart"/>
      <w:r w:rsidRPr="00B219F3">
        <w:rPr>
          <w:sz w:val="12"/>
          <w:szCs w:val="20"/>
        </w:rPr>
        <w:t>zerosum</w:t>
      </w:r>
      <w:proofErr w:type="spellEnd"/>
      <w:r w:rsidRPr="00B219F3">
        <w:rPr>
          <w:sz w:val="12"/>
          <w:szCs w:val="20"/>
        </w:rPr>
        <w:t>, non-military practices that questioned and challenged the boundaries of their political communities as they dared to explore new forms of political communities (Mikhail-</w:t>
      </w:r>
      <w:proofErr w:type="spellStart"/>
      <w:r w:rsidRPr="00B219F3">
        <w:rPr>
          <w:sz w:val="12"/>
          <w:szCs w:val="20"/>
        </w:rPr>
        <w:t>Ashrawi</w:t>
      </w:r>
      <w:proofErr w:type="spellEnd"/>
      <w:r w:rsidRPr="00B219F3">
        <w:rPr>
          <w:sz w:val="12"/>
          <w:szCs w:val="20"/>
        </w:rPr>
        <w:t xml:space="preserve"> 1995; </w:t>
      </w:r>
      <w:proofErr w:type="spellStart"/>
      <w:r w:rsidRPr="00B219F3">
        <w:rPr>
          <w:sz w:val="12"/>
          <w:szCs w:val="20"/>
        </w:rPr>
        <w:t>Sharoni</w:t>
      </w:r>
      <w:proofErr w:type="spellEnd"/>
      <w:r w:rsidRPr="00B219F3">
        <w:rPr>
          <w:sz w:val="12"/>
          <w:szCs w:val="20"/>
        </w:rPr>
        <w:t xml:space="preserve"> 1995). Such activities included </w:t>
      </w:r>
      <w:proofErr w:type="spellStart"/>
      <w:r w:rsidRPr="00B219F3">
        <w:rPr>
          <w:sz w:val="12"/>
          <w:szCs w:val="20"/>
        </w:rPr>
        <w:t>organising</w:t>
      </w:r>
      <w:proofErr w:type="spellEnd"/>
      <w:r w:rsidRPr="00B219F3">
        <w:rPr>
          <w:sz w:val="12"/>
          <w:szCs w:val="20"/>
        </w:rPr>
        <w:t xml:space="preserve"> a conference entitled ‘Give Peace a Chance – Women Speak Out’ in Brussels in May 1989. The first of its kind, the conference brought together about 50 Israeli and Palestinian women from the West Bank and Gaza Strip together with PLO representatives to discuss the Israeli–Palestinian conflict. The follow-up event took place in Jerusalem in December 1989 where representatives of the Palestinian Women’s Working Committees and the Israeli Women and Peace Coalition </w:t>
      </w:r>
      <w:proofErr w:type="spellStart"/>
      <w:r w:rsidRPr="00B219F3">
        <w:rPr>
          <w:sz w:val="12"/>
          <w:szCs w:val="20"/>
        </w:rPr>
        <w:t>organised</w:t>
      </w:r>
      <w:proofErr w:type="spellEnd"/>
      <w:r w:rsidRPr="00B219F3">
        <w:rPr>
          <w:sz w:val="12"/>
          <w:szCs w:val="20"/>
        </w:rPr>
        <w:t xml:space="preserve"> a women’s day for peace which, </w:t>
      </w:r>
      <w:proofErr w:type="spellStart"/>
      <w:r w:rsidRPr="00B219F3">
        <w:rPr>
          <w:sz w:val="12"/>
          <w:szCs w:val="20"/>
        </w:rPr>
        <w:t>Sharoni</w:t>
      </w:r>
      <w:proofErr w:type="spellEnd"/>
      <w:r w:rsidRPr="00B219F3">
        <w:rPr>
          <w:sz w:val="12"/>
          <w:szCs w:val="20"/>
        </w:rPr>
        <w:t xml:space="preserve"> noted, ‘culminated in a march of 6,000 women from West to East Jerusalem under the banner “Women Go </w:t>
      </w:r>
      <w:proofErr w:type="gramStart"/>
      <w:r w:rsidRPr="00B219F3">
        <w:rPr>
          <w:sz w:val="12"/>
          <w:szCs w:val="20"/>
        </w:rPr>
        <w:t>For</w:t>
      </w:r>
      <w:proofErr w:type="gramEnd"/>
      <w:r w:rsidRPr="00B219F3">
        <w:rPr>
          <w:sz w:val="12"/>
          <w:szCs w:val="20"/>
        </w:rPr>
        <w:t xml:space="preserve"> Peace”’ (</w:t>
      </w:r>
      <w:proofErr w:type="spellStart"/>
      <w:r w:rsidRPr="00B219F3">
        <w:rPr>
          <w:sz w:val="12"/>
          <w:szCs w:val="20"/>
        </w:rPr>
        <w:t>Sharoni</w:t>
      </w:r>
      <w:proofErr w:type="spellEnd"/>
      <w:r w:rsidRPr="00B219F3">
        <w:rPr>
          <w:sz w:val="12"/>
          <w:szCs w:val="20"/>
        </w:rPr>
        <w:t xml:space="preserve"> 1996: 107). Aside from such events that were designed to alert public opinion of the unacceptability of the Israel/Palestine impasse as well as finding alternative ways of peacemaking, women also undertook direct action to alleviate the condition of Palestinians whose predicament had been worsening since the beginning of the Intifada (Mikhail-</w:t>
      </w:r>
      <w:proofErr w:type="spellStart"/>
      <w:r w:rsidRPr="00B219F3">
        <w:rPr>
          <w:sz w:val="12"/>
          <w:szCs w:val="20"/>
        </w:rPr>
        <w:t>Ashrawi</w:t>
      </w:r>
      <w:proofErr w:type="spellEnd"/>
      <w:r w:rsidRPr="00B219F3">
        <w:rPr>
          <w:sz w:val="12"/>
          <w:szCs w:val="20"/>
        </w:rPr>
        <w:t xml:space="preserve"> 1995). In this process, they were aided by their Western European counterparts who provided financial, institutional as well as moral support. In sum, women’s agency helped make the Intifada possible on the part of the Palestinian </w:t>
      </w:r>
      <w:r w:rsidRPr="00B219F3">
        <w:rPr>
          <w:sz w:val="12"/>
          <w:szCs w:val="20"/>
        </w:rPr>
        <w:lastRenderedPageBreak/>
        <w:t>women, whilst their Israeli- Jewish counterparts helped enhance its impact by way of questioning the moral boundaries of the Israeli state.</w:t>
      </w:r>
      <w:r w:rsidRPr="00B219F3">
        <w:rPr>
          <w:sz w:val="12"/>
          <w:szCs w:val="20"/>
          <w:highlight w:val="yellow"/>
        </w:rPr>
        <w:t xml:space="preserve"> </w:t>
      </w:r>
      <w:r w:rsidRPr="00B219F3">
        <w:rPr>
          <w:rStyle w:val="StyleUnderline"/>
          <w:sz w:val="20"/>
          <w:szCs w:val="20"/>
          <w:highlight w:val="yellow"/>
        </w:rPr>
        <w:t>The Intifada is</w:t>
      </w:r>
      <w:r w:rsidRPr="00B219F3">
        <w:rPr>
          <w:rStyle w:val="StyleUnderline"/>
          <w:sz w:val="20"/>
          <w:szCs w:val="20"/>
        </w:rPr>
        <w:t xml:space="preserve"> also </w:t>
      </w:r>
      <w:r w:rsidRPr="00B219F3">
        <w:rPr>
          <w:rStyle w:val="StyleUnderline"/>
          <w:sz w:val="20"/>
          <w:szCs w:val="20"/>
          <w:highlight w:val="yellow"/>
        </w:rPr>
        <w:t xml:space="preserve">exemplary of how non-state actors </w:t>
      </w:r>
      <w:r w:rsidRPr="00B219F3">
        <w:rPr>
          <w:rStyle w:val="StyleUnderline"/>
          <w:sz w:val="20"/>
          <w:szCs w:val="20"/>
        </w:rPr>
        <w:t>could</w:t>
      </w:r>
      <w:r w:rsidRPr="00B219F3">
        <w:rPr>
          <w:rStyle w:val="StyleUnderline"/>
          <w:sz w:val="20"/>
          <w:szCs w:val="20"/>
          <w:highlight w:val="yellow"/>
        </w:rPr>
        <w:t xml:space="preserve"> initiate </w:t>
      </w:r>
      <w:r w:rsidRPr="00B219F3">
        <w:rPr>
          <w:rStyle w:val="StyleUnderline"/>
          <w:sz w:val="20"/>
          <w:szCs w:val="20"/>
        </w:rPr>
        <w:t xml:space="preserve">processes of </w:t>
      </w:r>
      <w:r w:rsidRPr="00B219F3">
        <w:rPr>
          <w:rStyle w:val="StyleUnderline"/>
          <w:sz w:val="20"/>
          <w:szCs w:val="20"/>
          <w:highlight w:val="yellow"/>
        </w:rPr>
        <w:t xml:space="preserve">resistance that might later be taken up by </w:t>
      </w:r>
      <w:proofErr w:type="gramStart"/>
      <w:r w:rsidRPr="00B219F3">
        <w:rPr>
          <w:rStyle w:val="StyleUnderline"/>
          <w:sz w:val="20"/>
          <w:szCs w:val="20"/>
          <w:highlight w:val="yellow"/>
        </w:rPr>
        <w:t>policy-makers</w:t>
      </w:r>
      <w:proofErr w:type="gramEnd"/>
      <w:r w:rsidRPr="00B219F3">
        <w:rPr>
          <w:rStyle w:val="StyleUnderline"/>
          <w:sz w:val="20"/>
          <w:szCs w:val="20"/>
        </w:rPr>
        <w:t>.</w:t>
      </w:r>
      <w:r w:rsidRPr="00B219F3">
        <w:rPr>
          <w:sz w:val="12"/>
          <w:szCs w:val="20"/>
        </w:rPr>
        <w:t xml:space="preserve"> The Intifada began in 1987 as a spontaneous grassroots reaction to the Israeli occupation and took the PLO leadership (along with others) by surprise. It was only some weeks into the Intifada that the PLO leadership embraced it and put its material resources into furthering the cause, which was making occupation as difficult as possible for the Israeli government. </w:t>
      </w:r>
      <w:r w:rsidRPr="00B219F3">
        <w:rPr>
          <w:rStyle w:val="StyleUnderline"/>
          <w:sz w:val="20"/>
          <w:szCs w:val="20"/>
        </w:rPr>
        <w:t xml:space="preserve">Although not much came out of the Intifada in terms of an agree- </w:t>
      </w:r>
      <w:proofErr w:type="spellStart"/>
      <w:r w:rsidRPr="00B219F3">
        <w:rPr>
          <w:rStyle w:val="StyleUnderline"/>
          <w:sz w:val="20"/>
          <w:szCs w:val="20"/>
        </w:rPr>
        <w:t>ment</w:t>
      </w:r>
      <w:proofErr w:type="spellEnd"/>
      <w:r w:rsidRPr="00B219F3">
        <w:rPr>
          <w:rStyle w:val="StyleUnderline"/>
          <w:sz w:val="20"/>
          <w:szCs w:val="20"/>
        </w:rPr>
        <w:t xml:space="preserve"> with Israel on issues of concern for the people living in the occupied territories, </w:t>
      </w:r>
      <w:r w:rsidRPr="00B219F3">
        <w:rPr>
          <w:rStyle w:val="StyleUnderline"/>
          <w:sz w:val="20"/>
          <w:szCs w:val="20"/>
          <w:highlight w:val="yellow"/>
        </w:rPr>
        <w:t>the process generated</w:t>
      </w:r>
      <w:r w:rsidRPr="00B219F3">
        <w:rPr>
          <w:rStyle w:val="StyleUnderline"/>
          <w:sz w:val="20"/>
          <w:szCs w:val="20"/>
        </w:rPr>
        <w:t xml:space="preserve"> a </w:t>
      </w:r>
      <w:r w:rsidRPr="00B219F3">
        <w:rPr>
          <w:rStyle w:val="StyleUnderline"/>
          <w:sz w:val="20"/>
          <w:szCs w:val="20"/>
          <w:highlight w:val="yellow"/>
        </w:rPr>
        <w:t>momentum</w:t>
      </w:r>
      <w:r w:rsidRPr="00B219F3">
        <w:rPr>
          <w:rStyle w:val="StyleUnderline"/>
          <w:sz w:val="20"/>
          <w:szCs w:val="20"/>
        </w:rPr>
        <w:t xml:space="preserve"> that culminated in 1988 with the PLO’s denouncement of terrorism.</w:t>
      </w:r>
      <w:r w:rsidRPr="00B219F3">
        <w:rPr>
          <w:sz w:val="12"/>
          <w:szCs w:val="20"/>
        </w:rPr>
        <w:t xml:space="preserve"> The change in the PLO’s policies, in turn, enabled the 1993 Oslo Accords, which was also initiated by non-state actors, in this case intellectuals (</w:t>
      </w:r>
      <w:proofErr w:type="spellStart"/>
      <w:r w:rsidRPr="00B219F3">
        <w:rPr>
          <w:sz w:val="12"/>
          <w:szCs w:val="20"/>
        </w:rPr>
        <w:t>Sharoni</w:t>
      </w:r>
      <w:proofErr w:type="spellEnd"/>
      <w:r w:rsidRPr="00B219F3">
        <w:rPr>
          <w:sz w:val="12"/>
          <w:szCs w:val="20"/>
        </w:rPr>
        <w:t xml:space="preserve"> 1996). </w:t>
      </w:r>
      <w:r w:rsidRPr="00B219F3">
        <w:rPr>
          <w:rStyle w:val="StyleUnderline"/>
          <w:sz w:val="20"/>
          <w:szCs w:val="20"/>
        </w:rPr>
        <w:t xml:space="preserve">The point here is that it has been a combination of top-down and </w:t>
      </w:r>
      <w:r w:rsidRPr="00B219F3">
        <w:rPr>
          <w:rStyle w:val="StyleUnderline"/>
          <w:sz w:val="20"/>
          <w:szCs w:val="20"/>
          <w:highlight w:val="yellow"/>
        </w:rPr>
        <w:t xml:space="preserve">bottom-up politics </w:t>
      </w:r>
      <w:r w:rsidRPr="00B219F3">
        <w:rPr>
          <w:rStyle w:val="StyleUnderline"/>
          <w:sz w:val="20"/>
          <w:szCs w:val="20"/>
        </w:rPr>
        <w:t>that</w:t>
      </w:r>
      <w:r w:rsidRPr="00B219F3">
        <w:rPr>
          <w:rStyle w:val="StyleUnderline"/>
          <w:sz w:val="20"/>
          <w:szCs w:val="20"/>
          <w:highlight w:val="yellow"/>
        </w:rPr>
        <w:t xml:space="preserve"> has been at the heart of political change,</w:t>
      </w:r>
      <w:r w:rsidRPr="00B219F3">
        <w:rPr>
          <w:sz w:val="12"/>
          <w:szCs w:val="20"/>
        </w:rPr>
        <w:t xml:space="preserve"> be it the 1989 revolutions in Eastern Europe, or Intifada in Israel/Palestine. </w:t>
      </w:r>
      <w:proofErr w:type="spellStart"/>
      <w:r w:rsidRPr="00B219F3">
        <w:rPr>
          <w:sz w:val="12"/>
          <w:szCs w:val="20"/>
        </w:rPr>
        <w:t>Emphasising</w:t>
      </w:r>
      <w:proofErr w:type="spellEnd"/>
      <w:r w:rsidRPr="00B219F3">
        <w:rPr>
          <w:sz w:val="12"/>
          <w:szCs w:val="20"/>
        </w:rPr>
        <w:t xml:space="preserve"> the roles some non-state actors, notably women’s networks, have played as agents of security is not to suggest that all non-state agents’ practices are non-zero-sum and/or non-violent. For instance, there are the cases of Islamist movements such as FIS (the Islamic Salvation Front) in Algeria and Hamas in the Occupied Territories that have resorted, over the years, to violent practices as a part of their strategies that were designed to capture the state mechanism. However, although they may constitute threats to security in the Middle East in view of their violent practices, what needs to be remembered is that both FIS and Hamas function as providers for security for some peoples in the Middle East – those who are often neglected by their own states (Esposito 1995: 162–83). In other words, some Islamist movements do not only offer a sense of identity, but also propose alternative practices and provide tangible economic, </w:t>
      </w:r>
      <w:proofErr w:type="gramStart"/>
      <w:r w:rsidRPr="00B219F3">
        <w:rPr>
          <w:sz w:val="12"/>
          <w:szCs w:val="20"/>
        </w:rPr>
        <w:t>social</w:t>
      </w:r>
      <w:proofErr w:type="gramEnd"/>
      <w:r w:rsidRPr="00B219F3">
        <w:rPr>
          <w:sz w:val="12"/>
          <w:szCs w:val="20"/>
        </w:rPr>
        <w:t xml:space="preserve"> and moral support to their members. However, the treatment women receive under the mastery of such Islamist movements serves to remind us that there clearly are problems involved in an unthinking reliance on non-governmental actors as agents for peace and security or an uncritical adoption of their agendas. Middle Eastern history is replete with examples of non-state actors resorting to violence and/or adopting zero-sum practices in the attempt to capture state power. In fact, it is often such violent practices of nonstate actors (that is, terrorism or assassination of political leaders) that are mentioned in security analyses. Nevertheless, the fact that not all non-state actors are fit to take up the role of serving as agents of emancipatory change should not lead one to downplay the significant work some have done in the </w:t>
      </w:r>
      <w:proofErr w:type="gramStart"/>
      <w:r w:rsidRPr="00B219F3">
        <w:rPr>
          <w:sz w:val="12"/>
          <w:szCs w:val="20"/>
        </w:rPr>
        <w:t>past, and</w:t>
      </w:r>
      <w:proofErr w:type="gramEnd"/>
      <w:r w:rsidRPr="00B219F3">
        <w:rPr>
          <w:sz w:val="12"/>
          <w:szCs w:val="20"/>
        </w:rPr>
        <w:t xml:space="preserve"> could do in the future. After all, not all states serve as providers of security; yet Security Studies continues to rely on their agency. Then, </w:t>
      </w:r>
      <w:proofErr w:type="gramStart"/>
      <w:r w:rsidRPr="00B219F3">
        <w:rPr>
          <w:sz w:val="12"/>
          <w:szCs w:val="20"/>
        </w:rPr>
        <w:t>in order to</w:t>
      </w:r>
      <w:proofErr w:type="gramEnd"/>
      <w:r w:rsidRPr="00B219F3">
        <w:rPr>
          <w:sz w:val="12"/>
          <w:szCs w:val="20"/>
        </w:rPr>
        <w:t xml:space="preserve"> be able to fulfil the role allocated to them by critical approaches, non-state actors should be encouraged to move away from traditional forms of resistance that are based on exclusionist identities, that solely aim to capture state power or that adopt zero-sum thinking and practices. Arguably, </w:t>
      </w:r>
      <w:r w:rsidRPr="00B219F3">
        <w:rPr>
          <w:rStyle w:val="StyleUnderline"/>
          <w:sz w:val="20"/>
          <w:szCs w:val="20"/>
          <w:highlight w:val="yellow"/>
        </w:rPr>
        <w:t>this is a task for intellectuals</w:t>
      </w:r>
      <w:r w:rsidRPr="00B219F3">
        <w:rPr>
          <w:sz w:val="12"/>
          <w:szCs w:val="20"/>
          <w:highlight w:val="yellow"/>
        </w:rPr>
        <w:t xml:space="preserve"> </w:t>
      </w:r>
      <w:r w:rsidRPr="00B219F3">
        <w:rPr>
          <w:sz w:val="12"/>
          <w:szCs w:val="20"/>
        </w:rPr>
        <w:t xml:space="preserve">to fulfil. This is not to suggest that intellectuals should direct or instruct non-state actors. As Wyn Jones (1999: 162) has noted, the relationship between intellectuals and social movements is based on reciprocity. </w:t>
      </w:r>
      <w:r w:rsidRPr="00B219F3">
        <w:rPr>
          <w:rStyle w:val="StyleUnderline"/>
          <w:sz w:val="20"/>
          <w:szCs w:val="20"/>
        </w:rPr>
        <w:t>The</w:t>
      </w:r>
      <w:r w:rsidRPr="00B219F3">
        <w:rPr>
          <w:rStyle w:val="StyleUnderline"/>
          <w:sz w:val="20"/>
          <w:szCs w:val="20"/>
          <w:highlight w:val="yellow"/>
        </w:rPr>
        <w:t xml:space="preserve"> 1980s’ peace movements,</w:t>
      </w:r>
      <w:r w:rsidRPr="00B219F3">
        <w:rPr>
          <w:rStyle w:val="StyleUnderline"/>
          <w:sz w:val="20"/>
          <w:szCs w:val="20"/>
        </w:rPr>
        <w:t xml:space="preserve"> for instance, </w:t>
      </w:r>
      <w:r w:rsidRPr="00B219F3">
        <w:rPr>
          <w:rStyle w:val="StyleUnderline"/>
          <w:sz w:val="20"/>
          <w:szCs w:val="20"/>
          <w:highlight w:val="yellow"/>
        </w:rPr>
        <w:t>are good examples of intellectuals</w:t>
      </w:r>
      <w:r w:rsidRPr="00B219F3">
        <w:rPr>
          <w:rStyle w:val="StyleUnderline"/>
          <w:sz w:val="20"/>
          <w:szCs w:val="20"/>
        </w:rPr>
        <w:t xml:space="preserve"> getting </w:t>
      </w:r>
      <w:r w:rsidRPr="00B219F3">
        <w:rPr>
          <w:rStyle w:val="StyleUnderline"/>
          <w:sz w:val="20"/>
          <w:szCs w:val="20"/>
          <w:highlight w:val="yellow"/>
        </w:rPr>
        <w:t>involved with social movements</w:t>
      </w:r>
      <w:r w:rsidRPr="00B219F3">
        <w:rPr>
          <w:rStyle w:val="StyleUnderline"/>
          <w:sz w:val="20"/>
          <w:szCs w:val="20"/>
        </w:rPr>
        <w:t xml:space="preserve"> in bringing about change – in this case, the end of the Cold War (Galtung 1995; Kaldor 1997).</w:t>
      </w:r>
      <w:r w:rsidRPr="00B219F3">
        <w:rPr>
          <w:sz w:val="12"/>
          <w:szCs w:val="20"/>
        </w:rPr>
        <w:t xml:space="preserve"> The relationship between intellectuals and peace movements in Europe was a mutually interactive one in that the intellectuals encouraged and led whilst drawing strength from these movements. </w:t>
      </w:r>
      <w:proofErr w:type="spellStart"/>
      <w:r w:rsidRPr="00B219F3">
        <w:rPr>
          <w:sz w:val="12"/>
          <w:szCs w:val="20"/>
        </w:rPr>
        <w:t>Emphasising</w:t>
      </w:r>
      <w:proofErr w:type="spellEnd"/>
      <w:r w:rsidRPr="00B219F3">
        <w:rPr>
          <w:sz w:val="12"/>
          <w:szCs w:val="20"/>
        </w:rPr>
        <w:t xml:space="preserve"> the mutually interactive relationship between intellectuals and social movements should not be taken to suggest that to make a change, intellectuals should get directly involved in political action. They could also intervene to provide a critique of the existing situation, what future outcomes may result if </w:t>
      </w:r>
      <w:proofErr w:type="gramStart"/>
      <w:r w:rsidRPr="00B219F3">
        <w:rPr>
          <w:sz w:val="12"/>
          <w:szCs w:val="20"/>
        </w:rPr>
        <w:t>necessary</w:t>
      </w:r>
      <w:proofErr w:type="gramEnd"/>
      <w:r w:rsidRPr="00B219F3">
        <w:rPr>
          <w:sz w:val="12"/>
          <w:szCs w:val="20"/>
        </w:rPr>
        <w:t xml:space="preserve"> action is not taken at present, and by pointing to potential for change immanent in world politics. Students of security could help create the political space that would enable the emergence of a Gorbachev, by presenting such critique. It should, however, be </w:t>
      </w:r>
      <w:proofErr w:type="spellStart"/>
      <w:r w:rsidRPr="00B219F3">
        <w:rPr>
          <w:sz w:val="12"/>
          <w:szCs w:val="20"/>
        </w:rPr>
        <w:t>emphasised</w:t>
      </w:r>
      <w:proofErr w:type="spellEnd"/>
      <w:r w:rsidRPr="00B219F3">
        <w:rPr>
          <w:sz w:val="12"/>
          <w:szCs w:val="20"/>
        </w:rPr>
        <w:t xml:space="preserve"> that such thinking should be anchored in the potential immanent in world politics. In other words, intellectuals should be informed by the practices of social movements themselves (as was the case in Europe in the 1980s). The hope is that non-state actors such as social movements and intellectuals (who may or may not be aware of their potential to make a change) may constitute themselves as agents when presented with an alternative reading of their situation. </w:t>
      </w:r>
      <w:r w:rsidRPr="00B219F3">
        <w:rPr>
          <w:rStyle w:val="StyleUnderline"/>
          <w:sz w:val="20"/>
          <w:szCs w:val="20"/>
        </w:rPr>
        <w:t xml:space="preserve">Lastly, </w:t>
      </w:r>
      <w:r w:rsidRPr="00B219F3">
        <w:rPr>
          <w:rStyle w:val="StyleUnderline"/>
          <w:sz w:val="20"/>
          <w:szCs w:val="20"/>
          <w:highlight w:val="yellow"/>
        </w:rPr>
        <w:t xml:space="preserve">intellectuals </w:t>
      </w:r>
      <w:r w:rsidRPr="00B219F3">
        <w:rPr>
          <w:rStyle w:val="StyleUnderline"/>
          <w:sz w:val="20"/>
          <w:szCs w:val="20"/>
        </w:rPr>
        <w:t xml:space="preserve">could </w:t>
      </w:r>
      <w:r w:rsidRPr="00B219F3">
        <w:rPr>
          <w:rStyle w:val="StyleUnderline"/>
          <w:sz w:val="20"/>
          <w:szCs w:val="20"/>
          <w:highlight w:val="yellow"/>
        </w:rPr>
        <w:t xml:space="preserve">make a change even if they limit </w:t>
      </w:r>
      <w:r w:rsidRPr="00B219F3">
        <w:rPr>
          <w:rStyle w:val="StyleUnderline"/>
          <w:sz w:val="20"/>
          <w:szCs w:val="20"/>
        </w:rPr>
        <w:t xml:space="preserve">their </w:t>
      </w:r>
      <w:r w:rsidRPr="00B219F3">
        <w:rPr>
          <w:rStyle w:val="StyleUnderline"/>
          <w:sz w:val="20"/>
          <w:szCs w:val="20"/>
          <w:highlight w:val="yellow"/>
        </w:rPr>
        <w:t>practices to thinking</w:t>
      </w:r>
      <w:r w:rsidRPr="00B219F3">
        <w:rPr>
          <w:rStyle w:val="StyleUnderline"/>
          <w:sz w:val="20"/>
          <w:szCs w:val="20"/>
        </w:rPr>
        <w:t>, writing and self-reflection.</w:t>
      </w:r>
      <w:r w:rsidRPr="00B219F3">
        <w:rPr>
          <w:sz w:val="12"/>
          <w:szCs w:val="20"/>
        </w:rPr>
        <w:t xml:space="preserve"> During the Cold War very few security analysts were conscious and open about the impact their thinking and writing could make. Richard Wyn Jones cites the example of Edward N. </w:t>
      </w:r>
      <w:proofErr w:type="spellStart"/>
      <w:r w:rsidRPr="00B219F3">
        <w:rPr>
          <w:sz w:val="12"/>
          <w:szCs w:val="20"/>
        </w:rPr>
        <w:t>Luttwak</w:t>
      </w:r>
      <w:proofErr w:type="spellEnd"/>
      <w:r w:rsidRPr="00B219F3">
        <w:rPr>
          <w:sz w:val="12"/>
          <w:szCs w:val="20"/>
        </w:rPr>
        <w:t xml:space="preserve"> as one such exception who admitted that ‘strategy is not a neutral </w:t>
      </w:r>
      <w:proofErr w:type="gramStart"/>
      <w:r w:rsidRPr="00B219F3">
        <w:rPr>
          <w:sz w:val="12"/>
          <w:szCs w:val="20"/>
        </w:rPr>
        <w:t>pursuit</w:t>
      </w:r>
      <w:proofErr w:type="gramEnd"/>
      <w:r w:rsidRPr="00B219F3">
        <w:rPr>
          <w:sz w:val="12"/>
          <w:szCs w:val="20"/>
        </w:rPr>
        <w:t xml:space="preserve"> and its only purpose is to strengthen one’s own side in the contention of nations’ (cited in Wyn Jones 1999: 150). Still, such explicit acknowledgement of the political dimension of strategic thinking was rare during the Cold War. On the contrary, students of International Relations in general and Security Studies </w:t>
      </w:r>
      <w:proofErr w:type="gramStart"/>
      <w:r w:rsidRPr="00B219F3">
        <w:rPr>
          <w:sz w:val="12"/>
          <w:szCs w:val="20"/>
        </w:rPr>
        <w:t>in particular have</w:t>
      </w:r>
      <w:proofErr w:type="gramEnd"/>
      <w:r w:rsidRPr="00B219F3">
        <w:rPr>
          <w:sz w:val="12"/>
          <w:szCs w:val="20"/>
        </w:rPr>
        <w:t xml:space="preserve"> been </w:t>
      </w:r>
      <w:proofErr w:type="spellStart"/>
      <w:r w:rsidRPr="00B219F3">
        <w:rPr>
          <w:sz w:val="12"/>
          <w:szCs w:val="20"/>
        </w:rPr>
        <w:t>characterised</w:t>
      </w:r>
      <w:proofErr w:type="spellEnd"/>
      <w:r w:rsidRPr="00B219F3">
        <w:rPr>
          <w:sz w:val="12"/>
          <w:szCs w:val="20"/>
        </w:rPr>
        <w:t xml:space="preserve"> by limited or no self-reflection as to the potential impact their research could make on the subject of research (Wyn Jones 1999: 148–50). To go back to the argument made above about the role of the intellectual as an agent of security and the mutually constitutive relationship between theory and practice, students of critical approaches to security could function as agents of security by way of reflecting upon the practical implications of their own thinking and writing. Self-</w:t>
      </w:r>
      <w:r w:rsidRPr="00B219F3">
        <w:rPr>
          <w:rStyle w:val="StyleUnderline"/>
          <w:sz w:val="20"/>
          <w:szCs w:val="20"/>
          <w:highlight w:val="yellow"/>
        </w:rPr>
        <w:t xml:space="preserve">reflection becomes crucial when the relationship between theory and practice is </w:t>
      </w:r>
      <w:proofErr w:type="spellStart"/>
      <w:r w:rsidRPr="00B219F3">
        <w:rPr>
          <w:rStyle w:val="StyleUnderline"/>
          <w:sz w:val="20"/>
          <w:szCs w:val="20"/>
          <w:highlight w:val="yellow"/>
        </w:rPr>
        <w:t>conceptualised</w:t>
      </w:r>
      <w:proofErr w:type="spellEnd"/>
      <w:r w:rsidRPr="00B219F3">
        <w:rPr>
          <w:sz w:val="12"/>
          <w:szCs w:val="20"/>
        </w:rPr>
        <w:t xml:space="preserve"> as one of mutual constitution. State-centric approaches to security do not simply reflect a reality ‘out there’ but help reinforce statism. Although it may be true that the consequences of these scholarly activities are sometimes ‘unintended’, there nevertheless should be a sense of </w:t>
      </w:r>
      <w:proofErr w:type="spellStart"/>
      <w:r w:rsidRPr="00B219F3">
        <w:rPr>
          <w:sz w:val="12"/>
          <w:szCs w:val="20"/>
        </w:rPr>
        <w:t>selfreflection</w:t>
      </w:r>
      <w:proofErr w:type="spellEnd"/>
      <w:r w:rsidRPr="00B219F3">
        <w:rPr>
          <w:sz w:val="12"/>
          <w:szCs w:val="20"/>
        </w:rPr>
        <w:t xml:space="preserve"> on the part of scholars upon the potential consequences of their research and teaching. The point here is that critical approaches that show an awareness of the socially constructed character of ‘reality’ need not stop short of reflecting upon the constitutive relationship between theory and practice when they themselves are </w:t>
      </w:r>
      <w:proofErr w:type="spellStart"/>
      <w:r w:rsidRPr="00B219F3">
        <w:rPr>
          <w:sz w:val="12"/>
          <w:szCs w:val="20"/>
        </w:rPr>
        <w:t>theorising</w:t>
      </w:r>
      <w:proofErr w:type="spellEnd"/>
      <w:r w:rsidRPr="00B219F3">
        <w:rPr>
          <w:sz w:val="12"/>
          <w:szCs w:val="20"/>
        </w:rPr>
        <w:t xml:space="preserve"> about security. Otherwise, they run the risk of constituting ‘threats to the future’ (</w:t>
      </w:r>
      <w:proofErr w:type="spellStart"/>
      <w:r w:rsidRPr="00B219F3">
        <w:rPr>
          <w:sz w:val="12"/>
          <w:szCs w:val="20"/>
        </w:rPr>
        <w:t>Kubálková</w:t>
      </w:r>
      <w:proofErr w:type="spellEnd"/>
      <w:r w:rsidRPr="00B219F3">
        <w:rPr>
          <w:sz w:val="12"/>
          <w:szCs w:val="20"/>
        </w:rPr>
        <w:t xml:space="preserve"> 1998: 193–201).</w:t>
      </w:r>
    </w:p>
    <w:p w14:paraId="70C761DF" w14:textId="77777777" w:rsidR="00CF74C5" w:rsidRPr="00181BD7" w:rsidRDefault="00CF74C5" w:rsidP="00CF74C5">
      <w:pPr>
        <w:pStyle w:val="Heading4"/>
        <w:rPr>
          <w:sz w:val="24"/>
          <w:szCs w:val="24"/>
        </w:rPr>
      </w:pPr>
      <w:r w:rsidRPr="00181BD7">
        <w:rPr>
          <w:sz w:val="24"/>
          <w:szCs w:val="24"/>
        </w:rPr>
        <w:t>Large-scale threats of future suffering stake a hegemonic claim to political and moral urgency that makes the bodily violence of imperialism illegible, endlessly deferring its priority to an awaited future that will never come. The only response is to interrupt this temporal blackmail, insisting that the urgent bodies suffering structural violence across the globe cannot wait any longer.</w:t>
      </w:r>
    </w:p>
    <w:p w14:paraId="2C029841" w14:textId="77777777" w:rsidR="00CF74C5" w:rsidRPr="00B219F3" w:rsidRDefault="00CF74C5" w:rsidP="00CF74C5">
      <w:pPr>
        <w:spacing w:line="256" w:lineRule="auto"/>
        <w:rPr>
          <w:rFonts w:eastAsia="Calibri" w:cs="Times New Roman"/>
          <w:b/>
          <w:bCs/>
          <w:sz w:val="24"/>
          <w:szCs w:val="20"/>
        </w:rPr>
      </w:pPr>
      <w:r w:rsidRPr="00B219F3">
        <w:rPr>
          <w:rStyle w:val="Style13ptBold"/>
          <w:sz w:val="24"/>
          <w:szCs w:val="20"/>
        </w:rPr>
        <w:t>Olson ‘15</w:t>
      </w:r>
      <w:r w:rsidRPr="00B219F3">
        <w:rPr>
          <w:rFonts w:eastAsia="Calibri" w:cs="Times New Roman"/>
          <w:b/>
          <w:bCs/>
          <w:sz w:val="24"/>
          <w:szCs w:val="20"/>
        </w:rPr>
        <w:t xml:space="preserve"> </w:t>
      </w:r>
      <w:r w:rsidRPr="00B219F3">
        <w:rPr>
          <w:rFonts w:eastAsia="Calibri" w:cs="Times New Roman"/>
          <w:sz w:val="16"/>
          <w:szCs w:val="16"/>
        </w:rPr>
        <w:t xml:space="preserve">(Elizabeth Olson, prof of geography @ UNC Chapel </w:t>
      </w:r>
      <w:proofErr w:type="gramStart"/>
      <w:r w:rsidRPr="00B219F3">
        <w:rPr>
          <w:rFonts w:eastAsia="Calibri" w:cs="Times New Roman"/>
          <w:sz w:val="16"/>
          <w:szCs w:val="16"/>
        </w:rPr>
        <w:t>Hill  ‘</w:t>
      </w:r>
      <w:proofErr w:type="gramEnd"/>
      <w:r w:rsidRPr="00B219F3">
        <w:rPr>
          <w:rFonts w:eastAsia="Calibri" w:cs="Times New Roman"/>
          <w:sz w:val="16"/>
          <w:szCs w:val="16"/>
        </w:rPr>
        <w:t xml:space="preserve">Geography and Ethics I: Waiting and Urgency,’ </w:t>
      </w:r>
      <w:r w:rsidRPr="00B219F3">
        <w:rPr>
          <w:rFonts w:eastAsia="Calibri" w:cs="Times New Roman"/>
          <w:i/>
          <w:sz w:val="16"/>
          <w:szCs w:val="16"/>
        </w:rPr>
        <w:t>Progress in Human Geography</w:t>
      </w:r>
      <w:r w:rsidRPr="00B219F3">
        <w:rPr>
          <w:rFonts w:eastAsia="Calibri" w:cs="Times New Roman"/>
          <w:sz w:val="16"/>
          <w:szCs w:val="16"/>
        </w:rPr>
        <w:t>, vol. 39 no. 4, pp. 517-526)//RM</w:t>
      </w:r>
    </w:p>
    <w:p w14:paraId="7A97D358" w14:textId="77777777" w:rsidR="00CF74C5" w:rsidRPr="00B219F3" w:rsidRDefault="00CF74C5" w:rsidP="00CF74C5">
      <w:pPr>
        <w:spacing w:line="256" w:lineRule="auto"/>
        <w:rPr>
          <w:rFonts w:eastAsia="Calibri" w:cs="Times New Roman"/>
          <w:b/>
          <w:iCs/>
          <w:sz w:val="20"/>
          <w:szCs w:val="20"/>
          <w:u w:val="single"/>
        </w:rPr>
      </w:pPr>
      <w:r w:rsidRPr="00B219F3">
        <w:rPr>
          <w:rFonts w:eastAsia="Calibri" w:cs="Times New Roman"/>
          <w:sz w:val="12"/>
          <w:szCs w:val="20"/>
        </w:rPr>
        <w:t xml:space="preserve">Though toileting might be thought of as a special case of bodily urgency, geographic research suggests that </w:t>
      </w:r>
      <w:r w:rsidRPr="00B219F3">
        <w:rPr>
          <w:rFonts w:eastAsia="Calibri" w:cs="Times New Roman"/>
          <w:sz w:val="20"/>
          <w:szCs w:val="20"/>
          <w:u w:val="single"/>
        </w:rPr>
        <w:t>the body is increasingly set at odds with large</w:t>
      </w:r>
      <w:r w:rsidRPr="00B219F3">
        <w:rPr>
          <w:rFonts w:eastAsia="Calibri" w:cs="Times New Roman"/>
          <w:sz w:val="12"/>
          <w:szCs w:val="20"/>
        </w:rPr>
        <w:t xml:space="preserve">r </w:t>
      </w:r>
      <w:r w:rsidRPr="00B219F3">
        <w:rPr>
          <w:rFonts w:eastAsia="Calibri" w:cs="Times New Roman"/>
          <w:sz w:val="20"/>
          <w:szCs w:val="20"/>
          <w:u w:val="single"/>
        </w:rPr>
        <w:t xml:space="preserve">scale ethical concerns, especially </w:t>
      </w:r>
      <w:r w:rsidRPr="007416FA">
        <w:rPr>
          <w:rFonts w:eastAsia="Calibri" w:cs="Times New Roman"/>
          <w:b/>
          <w:iCs/>
          <w:sz w:val="20"/>
          <w:szCs w:val="20"/>
          <w:highlight w:val="yellow"/>
          <w:u w:val="single"/>
        </w:rPr>
        <w:t>large-scale future events of forecasted suffering</w:t>
      </w:r>
      <w:r w:rsidRPr="00B219F3">
        <w:rPr>
          <w:rFonts w:eastAsia="Calibri" w:cs="Times New Roman"/>
          <w:sz w:val="12"/>
          <w:szCs w:val="20"/>
        </w:rPr>
        <w:t xml:space="preserve">. Emergency planning is a particularly good example in which the </w:t>
      </w:r>
      <w:r w:rsidRPr="00B219F3">
        <w:rPr>
          <w:rFonts w:eastAsia="Calibri" w:cs="Times New Roman"/>
          <w:sz w:val="20"/>
          <w:szCs w:val="20"/>
          <w:u w:val="single"/>
        </w:rPr>
        <w:t xml:space="preserve">large-scale threats of future suffering can </w:t>
      </w:r>
      <w:r w:rsidRPr="007416FA">
        <w:rPr>
          <w:rFonts w:eastAsia="Calibri" w:cs="Times New Roman"/>
          <w:b/>
          <w:sz w:val="20"/>
          <w:szCs w:val="20"/>
          <w:highlight w:val="yellow"/>
          <w:u w:val="single"/>
        </w:rPr>
        <w:t>distort moral reasoning</w:t>
      </w:r>
      <w:r w:rsidRPr="00B219F3">
        <w:rPr>
          <w:rFonts w:eastAsia="Calibri" w:cs="Times New Roman"/>
          <w:sz w:val="12"/>
          <w:szCs w:val="20"/>
        </w:rPr>
        <w:t xml:space="preserve">. </w:t>
      </w:r>
      <w:proofErr w:type="spellStart"/>
      <w:r w:rsidRPr="00B219F3">
        <w:rPr>
          <w:rFonts w:eastAsia="Calibri" w:cs="Times New Roman"/>
          <w:sz w:val="12"/>
          <w:szCs w:val="20"/>
        </w:rPr>
        <w:t>Žižek</w:t>
      </w:r>
      <w:proofErr w:type="spellEnd"/>
      <w:r w:rsidRPr="00B219F3">
        <w:rPr>
          <w:rFonts w:eastAsia="Calibri" w:cs="Times New Roman"/>
          <w:sz w:val="12"/>
          <w:szCs w:val="20"/>
        </w:rPr>
        <w:t xml:space="preserve"> (2006) lightly develops this point in the context of the war on terror, where in the presence of fictitious and real ticking clocks and warning systems, </w:t>
      </w:r>
      <w:r w:rsidRPr="00B219F3">
        <w:rPr>
          <w:rFonts w:eastAsia="Calibri" w:cs="Times New Roman"/>
          <w:sz w:val="20"/>
          <w:szCs w:val="20"/>
          <w:u w:val="single"/>
        </w:rPr>
        <w:t xml:space="preserve">the urgent body must be </w:t>
      </w:r>
      <w:r w:rsidRPr="00B219F3">
        <w:rPr>
          <w:rFonts w:eastAsia="Calibri" w:cs="Times New Roman"/>
          <w:b/>
          <w:sz w:val="20"/>
          <w:szCs w:val="20"/>
          <w:u w:val="single"/>
        </w:rPr>
        <w:t>bypassed</w:t>
      </w:r>
      <w:r w:rsidRPr="00B219F3">
        <w:rPr>
          <w:rFonts w:eastAsia="Calibri" w:cs="Times New Roman"/>
          <w:sz w:val="20"/>
          <w:szCs w:val="20"/>
          <w:u w:val="single"/>
        </w:rPr>
        <w:t xml:space="preserve"> because there are </w:t>
      </w:r>
      <w:r w:rsidRPr="00B219F3">
        <w:rPr>
          <w:rFonts w:eastAsia="Calibri" w:cs="Times New Roman"/>
          <w:b/>
          <w:sz w:val="20"/>
          <w:szCs w:val="20"/>
          <w:u w:val="single"/>
        </w:rPr>
        <w:t xml:space="preserve">bigger scales to worry </w:t>
      </w:r>
      <w:proofErr w:type="gramStart"/>
      <w:r w:rsidRPr="00B219F3">
        <w:rPr>
          <w:rFonts w:eastAsia="Calibri" w:cs="Times New Roman"/>
          <w:b/>
          <w:sz w:val="20"/>
          <w:szCs w:val="20"/>
          <w:u w:val="single"/>
        </w:rPr>
        <w:t>about</w:t>
      </w:r>
      <w:r w:rsidRPr="00B219F3">
        <w:rPr>
          <w:rFonts w:eastAsia="Calibri" w:cs="Times New Roman"/>
          <w:sz w:val="12"/>
          <w:szCs w:val="20"/>
        </w:rPr>
        <w:t>:</w:t>
      </w:r>
      <w:r w:rsidRPr="00B219F3">
        <w:rPr>
          <w:rFonts w:eastAsia="Calibri" w:cs="Times New Roman"/>
          <w:sz w:val="10"/>
          <w:szCs w:val="20"/>
        </w:rPr>
        <w:t>¶</w:t>
      </w:r>
      <w:proofErr w:type="gramEnd"/>
      <w:r w:rsidRPr="00B219F3">
        <w:rPr>
          <w:rFonts w:eastAsia="Calibri" w:cs="Times New Roman"/>
          <w:sz w:val="12"/>
          <w:szCs w:val="20"/>
        </w:rPr>
        <w:t xml:space="preserve"> What does this all-pervasive sense of urgency mean ethically? The pressure of events is so overbearing, the stakes are so high, that they </w:t>
      </w:r>
      <w:proofErr w:type="spellStart"/>
      <w:r w:rsidRPr="00B219F3">
        <w:rPr>
          <w:rFonts w:eastAsia="Calibri" w:cs="Times New Roman"/>
          <w:sz w:val="12"/>
          <w:szCs w:val="20"/>
        </w:rPr>
        <w:t>nec</w:t>
      </w:r>
      <w:proofErr w:type="spellEnd"/>
      <w:r w:rsidRPr="00B219F3">
        <w:rPr>
          <w:rFonts w:eastAsia="Calibri" w:cs="Times New Roman"/>
          <w:sz w:val="12"/>
          <w:szCs w:val="20"/>
        </w:rPr>
        <w:tab/>
      </w:r>
      <w:proofErr w:type="spellStart"/>
      <w:r w:rsidRPr="00B219F3">
        <w:rPr>
          <w:rFonts w:eastAsia="Calibri" w:cs="Times New Roman"/>
          <w:sz w:val="12"/>
          <w:szCs w:val="20"/>
        </w:rPr>
        <w:t>essitate</w:t>
      </w:r>
      <w:proofErr w:type="spellEnd"/>
      <w:r w:rsidRPr="00B219F3">
        <w:rPr>
          <w:rFonts w:eastAsia="Calibri" w:cs="Times New Roman"/>
          <w:sz w:val="12"/>
          <w:szCs w:val="20"/>
        </w:rPr>
        <w:t xml:space="preserve"> a suspension of ordinary ethical concerns. After all, displaying moral qualms when the lives of millions are at stake plays into the hands of the enemy. (</w:t>
      </w:r>
      <w:proofErr w:type="spellStart"/>
      <w:r w:rsidRPr="00B219F3">
        <w:rPr>
          <w:rFonts w:eastAsia="Calibri" w:cs="Times New Roman"/>
          <w:sz w:val="12"/>
          <w:szCs w:val="20"/>
        </w:rPr>
        <w:t>Žižek</w:t>
      </w:r>
      <w:proofErr w:type="spellEnd"/>
      <w:r w:rsidRPr="00B219F3">
        <w:rPr>
          <w:rFonts w:eastAsia="Calibri" w:cs="Times New Roman"/>
          <w:sz w:val="12"/>
          <w:szCs w:val="20"/>
        </w:rPr>
        <w:t xml:space="preserve">, </w:t>
      </w:r>
      <w:proofErr w:type="gramStart"/>
      <w:r w:rsidRPr="00B219F3">
        <w:rPr>
          <w:rFonts w:eastAsia="Calibri" w:cs="Times New Roman"/>
          <w:sz w:val="12"/>
          <w:szCs w:val="20"/>
        </w:rPr>
        <w:t>2006)</w:t>
      </w:r>
      <w:r w:rsidRPr="00B219F3">
        <w:rPr>
          <w:rFonts w:eastAsia="Calibri" w:cs="Times New Roman"/>
          <w:sz w:val="10"/>
          <w:szCs w:val="20"/>
        </w:rPr>
        <w:t>¶</w:t>
      </w:r>
      <w:proofErr w:type="gramEnd"/>
      <w:r w:rsidRPr="00B219F3">
        <w:rPr>
          <w:rFonts w:eastAsia="Calibri" w:cs="Times New Roman"/>
          <w:sz w:val="12"/>
          <w:szCs w:val="20"/>
        </w:rPr>
        <w:t xml:space="preserve"> In the presence of large-scale future emergency, </w:t>
      </w:r>
      <w:r w:rsidRPr="00B219F3">
        <w:rPr>
          <w:rFonts w:eastAsia="Calibri" w:cs="Times New Roman"/>
          <w:sz w:val="20"/>
          <w:szCs w:val="20"/>
          <w:u w:val="single"/>
        </w:rPr>
        <w:t>the urgency to secure the state, the citizenry, the economy, or the climate creates new scales and new temporal orders of response</w:t>
      </w:r>
      <w:r w:rsidRPr="00B219F3">
        <w:rPr>
          <w:rFonts w:eastAsia="Calibri" w:cs="Times New Roman"/>
          <w:sz w:val="12"/>
          <w:szCs w:val="20"/>
        </w:rPr>
        <w:t xml:space="preserve"> (see Anderson, 2010; Baldwin,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w:t>
      </w:r>
      <w:r w:rsidRPr="00B219F3">
        <w:rPr>
          <w:rFonts w:eastAsia="Calibri" w:cs="Times New Roman"/>
          <w:sz w:val="12"/>
          <w:szCs w:val="20"/>
        </w:rPr>
        <w:lastRenderedPageBreak/>
        <w:t xml:space="preserve">that not only fail to respond effectively to climate change but may present victims of it as a threat’ (McDonald, 2013: 49). </w:t>
      </w:r>
      <w:r w:rsidRPr="00B219F3">
        <w:rPr>
          <w:rFonts w:eastAsia="Calibri" w:cs="Times New Roman"/>
          <w:b/>
          <w:sz w:val="20"/>
          <w:szCs w:val="20"/>
          <w:highlight w:val="yellow"/>
          <w:u w:val="single"/>
        </w:rPr>
        <w:t>Bodies</w:t>
      </w:r>
      <w:r w:rsidRPr="00B219F3">
        <w:rPr>
          <w:rFonts w:eastAsia="Calibri" w:cs="Times New Roman"/>
          <w:b/>
          <w:iCs/>
          <w:sz w:val="20"/>
          <w:szCs w:val="20"/>
          <w:u w:val="single"/>
        </w:rPr>
        <w:t xml:space="preserve"> that are </w:t>
      </w:r>
      <w:r w:rsidRPr="00B219F3">
        <w:rPr>
          <w:rFonts w:eastAsia="Calibri" w:cs="Times New Roman"/>
          <w:b/>
          <w:sz w:val="20"/>
          <w:szCs w:val="20"/>
          <w:highlight w:val="yellow"/>
          <w:u w:val="single"/>
        </w:rPr>
        <w:t xml:space="preserve">currently suffering cannot be </w:t>
      </w:r>
      <w:proofErr w:type="gramStart"/>
      <w:r w:rsidRPr="00B219F3">
        <w:rPr>
          <w:rFonts w:eastAsia="Calibri" w:cs="Times New Roman"/>
          <w:b/>
          <w:sz w:val="20"/>
          <w:szCs w:val="20"/>
          <w:highlight w:val="yellow"/>
          <w:u w:val="single"/>
        </w:rPr>
        <w:t>urgent</w:t>
      </w:r>
      <w:r w:rsidRPr="00B219F3">
        <w:rPr>
          <w:rFonts w:eastAsia="Calibri" w:cs="Times New Roman"/>
          <w:sz w:val="20"/>
          <w:szCs w:val="20"/>
          <w:highlight w:val="yellow"/>
          <w:u w:val="single"/>
        </w:rPr>
        <w:t>, because</w:t>
      </w:r>
      <w:proofErr w:type="gramEnd"/>
      <w:r w:rsidRPr="00B219F3">
        <w:rPr>
          <w:rFonts w:eastAsia="Calibri" w:cs="Times New Roman"/>
          <w:sz w:val="20"/>
          <w:szCs w:val="20"/>
          <w:highlight w:val="yellow"/>
          <w:u w:val="single"/>
        </w:rPr>
        <w:t xml:space="preserve"> they are </w:t>
      </w:r>
      <w:r w:rsidRPr="00B219F3">
        <w:rPr>
          <w:rFonts w:eastAsia="Calibri" w:cs="Times New Roman"/>
          <w:b/>
          <w:sz w:val="20"/>
          <w:szCs w:val="20"/>
          <w:highlight w:val="yellow"/>
          <w:u w:val="single"/>
        </w:rPr>
        <w:t>excluded from the potential collectivity</w:t>
      </w:r>
      <w:r w:rsidRPr="00B219F3">
        <w:rPr>
          <w:rFonts w:eastAsia="Calibri" w:cs="Times New Roman"/>
          <w:sz w:val="20"/>
          <w:szCs w:val="20"/>
          <w:highlight w:val="yellow"/>
          <w:u w:val="single"/>
        </w:rPr>
        <w:t xml:space="preserve"> that could be </w:t>
      </w:r>
      <w:r w:rsidRPr="00B219F3">
        <w:rPr>
          <w:rFonts w:eastAsia="Calibri" w:cs="Times New Roman"/>
          <w:b/>
          <w:sz w:val="20"/>
          <w:szCs w:val="20"/>
          <w:highlight w:val="yellow"/>
          <w:u w:val="single"/>
        </w:rPr>
        <w:t xml:space="preserve">suffering </w:t>
      </w:r>
      <w:r w:rsidRPr="00B219F3">
        <w:rPr>
          <w:rFonts w:eastAsia="Calibri" w:cs="Times New Roman"/>
          <w:b/>
          <w:sz w:val="20"/>
          <w:szCs w:val="20"/>
          <w:u w:val="single"/>
        </w:rPr>
        <w:t xml:space="preserve">everywhere </w:t>
      </w:r>
      <w:r w:rsidRPr="00B219F3">
        <w:rPr>
          <w:rFonts w:eastAsia="Calibri" w:cs="Times New Roman"/>
          <w:b/>
          <w:sz w:val="20"/>
          <w:szCs w:val="20"/>
          <w:highlight w:val="yellow"/>
          <w:u w:val="single"/>
        </w:rPr>
        <w:t xml:space="preserve">in some future </w:t>
      </w:r>
      <w:r w:rsidRPr="00B219F3">
        <w:rPr>
          <w:rFonts w:eastAsia="Calibri" w:cs="Times New Roman"/>
          <w:b/>
          <w:sz w:val="20"/>
          <w:szCs w:val="20"/>
          <w:u w:val="single"/>
        </w:rPr>
        <w:t>time</w:t>
      </w:r>
      <w:r w:rsidRPr="00B219F3">
        <w:rPr>
          <w:rFonts w:eastAsia="Calibri" w:cs="Times New Roman"/>
          <w:sz w:val="12"/>
          <w:szCs w:val="20"/>
        </w:rPr>
        <w:t xml:space="preserve">. </w:t>
      </w:r>
      <w:r w:rsidRPr="00B219F3">
        <w:rPr>
          <w:sz w:val="12"/>
          <w:szCs w:val="20"/>
        </w:rPr>
        <w:t>Similar bypassing of existing bodily urgency is echoed in writing about violent securitization, such as drone warfare (Shaw and Akhter, 2012), and also in intimate scales like the street and the school, especially in relation to race (Mitchell, 2009; Young et al., 2014</w:t>
      </w:r>
      <w:proofErr w:type="gramStart"/>
      <w:r w:rsidRPr="00B219F3">
        <w:rPr>
          <w:sz w:val="12"/>
          <w:szCs w:val="20"/>
        </w:rPr>
        <w:t>).</w:t>
      </w:r>
      <w:r w:rsidRPr="00B219F3">
        <w:rPr>
          <w:sz w:val="10"/>
          <w:szCs w:val="20"/>
        </w:rPr>
        <w:t>¶</w:t>
      </w:r>
      <w:proofErr w:type="gramEnd"/>
      <w:r w:rsidRPr="00B219F3">
        <w:rPr>
          <w:sz w:val="12"/>
          <w:szCs w:val="20"/>
        </w:rPr>
        <w:t xml:space="preserve"> As large-scale urgent concerns are institutionalized, the urgent body is increasingly obscured through technical planning and coordination (Anderson and Adey, 2012). The predominant characteristic of this institutionalization of large-scale emergency is a ‘built-in bias for action’ (</w:t>
      </w:r>
      <w:proofErr w:type="spellStart"/>
      <w:r w:rsidRPr="00B219F3">
        <w:rPr>
          <w:sz w:val="12"/>
          <w:szCs w:val="20"/>
        </w:rPr>
        <w:t>Wuthnow</w:t>
      </w:r>
      <w:proofErr w:type="spellEnd"/>
      <w:r w:rsidRPr="00B219F3">
        <w:rPr>
          <w:sz w:val="12"/>
          <w:szCs w:val="20"/>
        </w:rPr>
        <w:t>, 2010: 212) that circumvents contingencies. The urgent body is at best an assumed eventuality, one that will likely require another state of waiting, such as triage (</w:t>
      </w:r>
      <w:proofErr w:type="gramStart"/>
      <w:r w:rsidRPr="00B219F3">
        <w:rPr>
          <w:rFonts w:eastAsia="Calibri" w:cs="Times New Roman"/>
          <w:sz w:val="12"/>
          <w:szCs w:val="20"/>
        </w:rPr>
        <w:t>e.g.</w:t>
      </w:r>
      <w:proofErr w:type="gramEnd"/>
      <w:r w:rsidRPr="00B219F3">
        <w:rPr>
          <w:rFonts w:eastAsia="Calibri" w:cs="Times New Roman"/>
          <w:sz w:val="12"/>
          <w:szCs w:val="20"/>
        </w:rPr>
        <w:t xml:space="preserve"> </w:t>
      </w:r>
      <w:proofErr w:type="spellStart"/>
      <w:r w:rsidRPr="00B219F3">
        <w:rPr>
          <w:rFonts w:eastAsia="Calibri" w:cs="Times New Roman"/>
          <w:sz w:val="12"/>
          <w:szCs w:val="20"/>
        </w:rPr>
        <w:t>Greatbach</w:t>
      </w:r>
      <w:proofErr w:type="spellEnd"/>
      <w:r w:rsidRPr="00B219F3">
        <w:rPr>
          <w:rFonts w:eastAsia="Calibri" w:cs="Times New Roman"/>
          <w:sz w:val="12"/>
          <w:szCs w:val="20"/>
        </w:rPr>
        <w:t xml:space="preserve">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‘[t]he difference between abjection and bearable survival’ (Amin, 2013: 153) will not be determined by emergency planning, but in the material infrastructure of the city.</w:t>
      </w:r>
      <w:r w:rsidRPr="00B219F3">
        <w:rPr>
          <w:rFonts w:eastAsia="Calibri" w:cs="Times New Roman"/>
          <w:sz w:val="10"/>
          <w:szCs w:val="20"/>
        </w:rPr>
        <w:t>¶</w:t>
      </w:r>
      <w:r w:rsidRPr="00B219F3">
        <w:rPr>
          <w:rFonts w:eastAsia="Calibri" w:cs="Times New Roman"/>
          <w:sz w:val="12"/>
          <w:szCs w:val="20"/>
        </w:rPr>
        <w:t xml:space="preserve"> In short, </w:t>
      </w:r>
      <w:r w:rsidRPr="00B219F3">
        <w:rPr>
          <w:rFonts w:eastAsia="Calibri" w:cs="Times New Roman"/>
          <w:sz w:val="20"/>
          <w:szCs w:val="20"/>
          <w:u w:val="single"/>
        </w:rPr>
        <w:t>the urgencies of the body provide justifications for social exclusion of the most marginalized based on</w:t>
      </w:r>
      <w:r w:rsidRPr="00B219F3">
        <w:rPr>
          <w:rFonts w:eastAsia="Calibri" w:cs="Times New Roman"/>
          <w:sz w:val="12"/>
          <w:szCs w:val="20"/>
        </w:rPr>
        <w:t xml:space="preserve"> impulse and </w:t>
      </w:r>
      <w:r w:rsidRPr="00B219F3">
        <w:rPr>
          <w:rFonts w:eastAsia="Calibri" w:cs="Times New Roman"/>
          <w:sz w:val="20"/>
          <w:szCs w:val="20"/>
          <w:u w:val="single"/>
        </w:rPr>
        <w:t>perceived threat</w:t>
      </w:r>
      <w:r w:rsidRPr="00B219F3">
        <w:rPr>
          <w:rFonts w:eastAsia="Calibri" w:cs="Times New Roman"/>
          <w:sz w:val="12"/>
          <w:szCs w:val="20"/>
        </w:rPr>
        <w:t xml:space="preserve">, while </w:t>
      </w:r>
      <w:r w:rsidRPr="00B219F3">
        <w:rPr>
          <w:rFonts w:eastAsia="Calibri" w:cs="Times New Roman"/>
          <w:bCs/>
          <w:iCs/>
          <w:sz w:val="20"/>
          <w:szCs w:val="20"/>
          <w:u w:val="single"/>
        </w:rPr>
        <w:t>large-scale future emergencies effectively absorb the deliberative power of urgency into the institutions of preparedness and risk avoidance</w:t>
      </w:r>
      <w:r w:rsidRPr="00B219F3">
        <w:rPr>
          <w:rFonts w:eastAsia="Calibri" w:cs="Times New Roman"/>
          <w:sz w:val="12"/>
          <w:szCs w:val="20"/>
        </w:rPr>
        <w:t xml:space="preserve">. </w:t>
      </w:r>
      <w:proofErr w:type="spellStart"/>
      <w:r w:rsidRPr="00B219F3">
        <w:rPr>
          <w:rFonts w:eastAsia="Calibri" w:cs="Times New Roman"/>
          <w:sz w:val="20"/>
          <w:szCs w:val="20"/>
          <w:u w:val="single"/>
        </w:rPr>
        <w:t>Žižek</w:t>
      </w:r>
      <w:proofErr w:type="spellEnd"/>
      <w:r w:rsidRPr="00B219F3">
        <w:rPr>
          <w:rFonts w:eastAsia="Calibri" w:cs="Times New Roman"/>
          <w:sz w:val="20"/>
          <w:szCs w:val="20"/>
          <w:u w:val="single"/>
        </w:rPr>
        <w:t xml:space="preserve"> references Arendt’s</w:t>
      </w:r>
      <w:r w:rsidRPr="00B219F3">
        <w:rPr>
          <w:rFonts w:eastAsia="Calibri" w:cs="Times New Roman"/>
          <w:sz w:val="12"/>
          <w:szCs w:val="20"/>
        </w:rPr>
        <w:t xml:space="preserve"> (2006) </w:t>
      </w:r>
      <w:r w:rsidRPr="00B219F3">
        <w:rPr>
          <w:rFonts w:eastAsia="Calibri" w:cs="Times New Roman"/>
          <w:sz w:val="20"/>
          <w:szCs w:val="20"/>
          <w:u w:val="single"/>
        </w:rPr>
        <w:t>analysis of the banality of evil to explain</w:t>
      </w:r>
      <w:r w:rsidRPr="00B219F3">
        <w:rPr>
          <w:rFonts w:eastAsia="Calibri" w:cs="Times New Roman"/>
          <w:sz w:val="12"/>
          <w:szCs w:val="20"/>
        </w:rPr>
        <w:t xml:space="preserve"> the </w:t>
      </w:r>
      <w:r w:rsidRPr="00B219F3">
        <w:rPr>
          <w:rFonts w:eastAsia="Calibri" w:cs="Times New Roman"/>
          <w:sz w:val="20"/>
          <w:szCs w:val="20"/>
          <w:u w:val="single"/>
        </w:rPr>
        <w:t>current</w:t>
      </w:r>
      <w:r w:rsidRPr="00B219F3">
        <w:rPr>
          <w:rFonts w:eastAsia="Calibri" w:cs="Times New Roman"/>
          <w:sz w:val="12"/>
          <w:szCs w:val="20"/>
        </w:rPr>
        <w:t xml:space="preserve"> state of </w:t>
      </w:r>
      <w:r w:rsidRPr="00B219F3">
        <w:rPr>
          <w:rFonts w:eastAsia="Calibri" w:cs="Times New Roman"/>
          <w:sz w:val="20"/>
          <w:szCs w:val="20"/>
          <w:u w:val="single"/>
        </w:rPr>
        <w:t>ethical reasoning</w:t>
      </w:r>
      <w:r w:rsidRPr="00B219F3">
        <w:rPr>
          <w:rFonts w:eastAsia="Calibri" w:cs="Times New Roman"/>
          <w:sz w:val="12"/>
          <w:szCs w:val="20"/>
        </w:rPr>
        <w:t xml:space="preserve"> under the war on terror, noting that people who perform morally reprehensible actions under the conditions of urgency assume a ‘tragic-ethic grandeur’ (</w:t>
      </w:r>
      <w:proofErr w:type="spellStart"/>
      <w:r w:rsidRPr="00B219F3">
        <w:rPr>
          <w:rFonts w:eastAsia="Calibri" w:cs="Times New Roman"/>
          <w:sz w:val="12"/>
          <w:szCs w:val="20"/>
        </w:rPr>
        <w:t>Žižek</w:t>
      </w:r>
      <w:proofErr w:type="spellEnd"/>
      <w:r w:rsidRPr="00B219F3">
        <w:rPr>
          <w:rFonts w:eastAsia="Calibri" w:cs="Times New Roman"/>
          <w:sz w:val="12"/>
          <w:szCs w:val="20"/>
        </w:rPr>
        <w:t xml:space="preserve">, 2006) by sacrificing their own morality for the good of the state. But his analysis fails to note that bodies are today so rarely legitimate sites for claiming urgency. </w:t>
      </w:r>
      <w:r w:rsidRPr="00B219F3">
        <w:rPr>
          <w:rFonts w:eastAsia="Calibri" w:cs="Times New Roman"/>
          <w:sz w:val="20"/>
          <w:szCs w:val="20"/>
          <w:u w:val="single"/>
        </w:rPr>
        <w:t>In the</w:t>
      </w:r>
      <w:r w:rsidRPr="00B219F3">
        <w:rPr>
          <w:rFonts w:eastAsia="Calibri" w:cs="Times New Roman"/>
          <w:sz w:val="12"/>
          <w:szCs w:val="20"/>
        </w:rPr>
        <w:t xml:space="preserve"> context of the </w:t>
      </w:r>
      <w:r w:rsidRPr="00B219F3">
        <w:rPr>
          <w:rFonts w:eastAsia="Calibri" w:cs="Times New Roman"/>
          <w:b/>
          <w:sz w:val="20"/>
          <w:szCs w:val="20"/>
          <w:u w:val="single"/>
        </w:rPr>
        <w:t>assumed priority of the large-scale future emergency</w:t>
      </w:r>
      <w:r w:rsidRPr="00B219F3">
        <w:rPr>
          <w:rFonts w:eastAsia="Calibri" w:cs="Times New Roman"/>
          <w:sz w:val="20"/>
          <w:szCs w:val="20"/>
          <w:u w:val="single"/>
        </w:rPr>
        <w:t xml:space="preserve">, the urgent body becomes </w:t>
      </w:r>
      <w:r w:rsidRPr="00B219F3">
        <w:rPr>
          <w:rFonts w:eastAsia="Calibri" w:cs="Times New Roman"/>
          <w:b/>
          <w:sz w:val="20"/>
          <w:szCs w:val="20"/>
          <w:u w:val="single"/>
        </w:rPr>
        <w:t xml:space="preserve">literally nonsense, </w:t>
      </w:r>
      <w:r w:rsidRPr="00B219F3">
        <w:rPr>
          <w:rFonts w:eastAsia="Calibri" w:cs="Times New Roman"/>
          <w:b/>
          <w:iCs/>
          <w:sz w:val="20"/>
          <w:szCs w:val="20"/>
          <w:u w:val="single"/>
        </w:rPr>
        <w:t>a non sequitur</w:t>
      </w:r>
      <w:r w:rsidRPr="00B219F3">
        <w:rPr>
          <w:rFonts w:eastAsia="Calibri" w:cs="Times New Roman"/>
          <w:sz w:val="20"/>
          <w:szCs w:val="20"/>
          <w:u w:val="single"/>
        </w:rPr>
        <w:t xml:space="preserve"> within societies, states and worlds that will </w:t>
      </w:r>
      <w:r w:rsidRPr="00B219F3">
        <w:rPr>
          <w:rFonts w:eastAsia="Calibri" w:cs="Times New Roman"/>
          <w:b/>
          <w:iCs/>
          <w:sz w:val="20"/>
          <w:szCs w:val="20"/>
          <w:u w:val="single"/>
        </w:rPr>
        <w:t>always be more urgent</w:t>
      </w:r>
      <w:r w:rsidRPr="00B219F3">
        <w:rPr>
          <w:rFonts w:eastAsia="Calibri" w:cs="Times New Roman"/>
          <w:sz w:val="12"/>
          <w:szCs w:val="20"/>
        </w:rPr>
        <w:t>.</w:t>
      </w:r>
      <w:r w:rsidRPr="00B219F3">
        <w:rPr>
          <w:rFonts w:eastAsia="Calibri" w:cs="Times New Roman"/>
          <w:sz w:val="10"/>
          <w:szCs w:val="20"/>
        </w:rPr>
        <w:t>¶</w:t>
      </w:r>
      <w:r w:rsidRPr="00B219F3">
        <w:rPr>
          <w:rFonts w:eastAsia="Calibri" w:cs="Times New Roman"/>
          <w:sz w:val="12"/>
          <w:szCs w:val="20"/>
        </w:rPr>
        <w:t xml:space="preserve">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t>
      </w:r>
      <w:r w:rsidRPr="00B219F3">
        <w:rPr>
          <w:rFonts w:eastAsia="Calibri" w:cs="Times New Roman"/>
          <w:sz w:val="20"/>
          <w:szCs w:val="20"/>
          <w:highlight w:val="yellow"/>
          <w:u w:val="single"/>
        </w:rPr>
        <w:t>waiting … produces hierarchies which segregate people</w:t>
      </w:r>
      <w:r w:rsidRPr="00B219F3">
        <w:rPr>
          <w:rFonts w:eastAsia="Calibri" w:cs="Times New Roman"/>
          <w:sz w:val="20"/>
          <w:szCs w:val="20"/>
          <w:u w:val="single"/>
        </w:rPr>
        <w:t xml:space="preserve"> and places into </w:t>
      </w:r>
      <w:proofErr w:type="gramStart"/>
      <w:r w:rsidRPr="00B219F3">
        <w:rPr>
          <w:rFonts w:eastAsia="Calibri" w:cs="Times New Roman"/>
          <w:sz w:val="20"/>
          <w:szCs w:val="20"/>
          <w:u w:val="single"/>
        </w:rPr>
        <w:t>those which matter</w:t>
      </w:r>
      <w:proofErr w:type="gramEnd"/>
      <w:r w:rsidRPr="00B219F3">
        <w:rPr>
          <w:rFonts w:eastAsia="Calibri" w:cs="Times New Roman"/>
          <w:sz w:val="20"/>
          <w:szCs w:val="20"/>
          <w:u w:val="single"/>
        </w:rPr>
        <w:t xml:space="preserve"> and those which do not’</w:t>
      </w:r>
      <w:r w:rsidRPr="00B219F3">
        <w:rPr>
          <w:rFonts w:eastAsia="Calibri" w:cs="Times New Roman"/>
          <w:sz w:val="12"/>
          <w:szCs w:val="20"/>
        </w:rPr>
        <w:t xml:space="preserve">. The segregation of waiting might produce effects that counteract suffering, however, and Jeffery (2008: 957) explains that though the ‘politics of waiting’ can be repressive, it can also engender creative political engagement. In his research with educated unemployed </w:t>
      </w:r>
      <w:proofErr w:type="spellStart"/>
      <w:r w:rsidRPr="00B219F3">
        <w:rPr>
          <w:rFonts w:eastAsia="Calibri" w:cs="Times New Roman"/>
          <w:sz w:val="12"/>
          <w:szCs w:val="20"/>
        </w:rPr>
        <w:t>Jat</w:t>
      </w:r>
      <w:proofErr w:type="spellEnd"/>
      <w:r w:rsidRPr="00B219F3">
        <w:rPr>
          <w:rFonts w:eastAsia="Calibri" w:cs="Times New Roman"/>
          <w:sz w:val="12"/>
          <w:szCs w:val="20"/>
        </w:rPr>
        <w:t xml:space="preserve">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w:t>
      </w:r>
      <w:proofErr w:type="gramStart"/>
      <w:r w:rsidRPr="00B219F3">
        <w:rPr>
          <w:rFonts w:eastAsia="Calibri" w:cs="Times New Roman"/>
          <w:sz w:val="12"/>
          <w:szCs w:val="20"/>
        </w:rPr>
        <w:t>urgency.</w:t>
      </w:r>
      <w:r w:rsidRPr="00B219F3">
        <w:rPr>
          <w:rFonts w:eastAsia="Calibri" w:cs="Times New Roman"/>
          <w:sz w:val="10"/>
          <w:szCs w:val="20"/>
        </w:rPr>
        <w:t>¶</w:t>
      </w:r>
      <w:proofErr w:type="gramEnd"/>
      <w:r w:rsidRPr="00B219F3">
        <w:rPr>
          <w:rFonts w:eastAsia="Calibri" w:cs="Times New Roman"/>
          <w:sz w:val="12"/>
          <w:szCs w:val="20"/>
        </w:rPr>
        <w:t xml:space="preserve"> In other contexts, however, our descriptions of waiting indicate a strong condemnation of its effects upon the subjects of study. </w:t>
      </w:r>
      <w:r w:rsidRPr="00B219F3">
        <w:rPr>
          <w:rFonts w:eastAsia="Calibri" w:cs="Times New Roman"/>
          <w:sz w:val="20"/>
          <w:szCs w:val="20"/>
          <w:highlight w:val="yellow"/>
          <w:u w:val="single"/>
        </w:rPr>
        <w:t xml:space="preserve">Waiting can demobilize radical reform, </w:t>
      </w:r>
      <w:r w:rsidRPr="00B219F3">
        <w:rPr>
          <w:rFonts w:eastAsia="Calibri" w:cs="Times New Roman"/>
          <w:b/>
          <w:sz w:val="20"/>
          <w:szCs w:val="20"/>
          <w:u w:val="single"/>
        </w:rPr>
        <w:t>depoliticizing ‘the insurrectionary possibilities of the present by delaying the revolutionary imperative to a future moment that is forever drifting towards infinity</w:t>
      </w:r>
      <w:r w:rsidRPr="00B219F3">
        <w:rPr>
          <w:rFonts w:eastAsia="Calibri" w:cs="Times New Roman"/>
          <w:b/>
          <w:iCs/>
          <w:sz w:val="20"/>
          <w:szCs w:val="20"/>
          <w:u w:val="single"/>
        </w:rPr>
        <w:t>’</w:t>
      </w:r>
      <w:r w:rsidRPr="00B219F3">
        <w:rPr>
          <w:rFonts w:eastAsia="Calibri" w:cs="Times New Roman"/>
          <w:sz w:val="12"/>
          <w:szCs w:val="20"/>
        </w:rPr>
        <w:t xml:space="preserve"> (Springer, 2014: 407). </w:t>
      </w:r>
      <w:proofErr w:type="spellStart"/>
      <w:r w:rsidRPr="00B219F3">
        <w:rPr>
          <w:rFonts w:eastAsia="Calibri" w:cs="Times New Roman"/>
          <w:sz w:val="12"/>
          <w:szCs w:val="20"/>
        </w:rPr>
        <w:t>Yonucu’s</w:t>
      </w:r>
      <w:proofErr w:type="spellEnd"/>
      <w:r w:rsidRPr="00B219F3">
        <w:rPr>
          <w:rFonts w:eastAsia="Calibri" w:cs="Times New Roman"/>
          <w:sz w:val="12"/>
          <w:szCs w:val="20"/>
        </w:rPr>
        <w:t xml:space="preserve"> (2011) analysis of the self-destructive activities of disrespected working-class youth in Istanbul suggests that this sense of infinite waiting can lead not only to depoliticization, but also to a disbelief in the possibility of a future self of any value. </w:t>
      </w:r>
      <w:r w:rsidRPr="00B219F3">
        <w:rPr>
          <w:rFonts w:eastAsia="Calibri" w:cs="Times New Roman"/>
          <w:sz w:val="20"/>
          <w:szCs w:val="20"/>
          <w:u w:val="single"/>
        </w:rPr>
        <w:t xml:space="preserve">Waiting, like urgency, can </w:t>
      </w:r>
      <w:r w:rsidRPr="00B219F3">
        <w:rPr>
          <w:rFonts w:eastAsia="Calibri" w:cs="Times New Roman"/>
          <w:b/>
          <w:iCs/>
          <w:sz w:val="20"/>
          <w:szCs w:val="20"/>
          <w:u w:val="single"/>
        </w:rPr>
        <w:t>undermine the possibility of self-care</w:t>
      </w:r>
      <w:r w:rsidRPr="00B219F3">
        <w:rPr>
          <w:rFonts w:eastAsia="Calibri" w:cs="Times New Roman"/>
          <w:sz w:val="12"/>
          <w:szCs w:val="20"/>
        </w:rPr>
        <w:t xml:space="preserve"> two-fold, first by making people wait for essential needs, and again by reinforcing that waiting is ‘[s]</w:t>
      </w:r>
      <w:proofErr w:type="spellStart"/>
      <w:r w:rsidRPr="00B219F3">
        <w:rPr>
          <w:rFonts w:eastAsia="Calibri" w:cs="Times New Roman"/>
          <w:sz w:val="12"/>
          <w:szCs w:val="20"/>
        </w:rPr>
        <w:t>omething</w:t>
      </w:r>
      <w:proofErr w:type="spellEnd"/>
      <w:r w:rsidRPr="00B219F3">
        <w:rPr>
          <w:rFonts w:eastAsia="Calibri" w:cs="Times New Roman"/>
          <w:sz w:val="12"/>
          <w:szCs w:val="20"/>
        </w:rPr>
        <w:t xml:space="preserve"> to be ashamed of because it may be noted or taken as evidence of indolence or low status, seen as a symptom of rejection or a signal to exclude’ (Bauman, 2004: 109). </w:t>
      </w:r>
      <w:proofErr w:type="gramStart"/>
      <w:r w:rsidRPr="00B219F3">
        <w:rPr>
          <w:rFonts w:eastAsia="Calibri" w:cs="Times New Roman"/>
          <w:sz w:val="12"/>
          <w:szCs w:val="20"/>
        </w:rPr>
        <w:t>This is why</w:t>
      </w:r>
      <w:proofErr w:type="gramEnd"/>
      <w:r w:rsidRPr="00B219F3">
        <w:rPr>
          <w:rFonts w:eastAsia="Calibri" w:cs="Times New Roman"/>
          <w:sz w:val="12"/>
          <w:szCs w:val="20"/>
        </w:rPr>
        <w:t xml:space="preserve"> </w:t>
      </w:r>
      <w:proofErr w:type="spellStart"/>
      <w:r w:rsidRPr="00B219F3">
        <w:rPr>
          <w:rFonts w:eastAsia="Calibri" w:cs="Times New Roman"/>
          <w:sz w:val="12"/>
          <w:szCs w:val="20"/>
        </w:rPr>
        <w:t>Auyero</w:t>
      </w:r>
      <w:proofErr w:type="spellEnd"/>
      <w:r w:rsidRPr="00B219F3">
        <w:rPr>
          <w:rFonts w:eastAsia="Calibri" w:cs="Times New Roman"/>
          <w:sz w:val="12"/>
          <w:szCs w:val="20"/>
        </w:rPr>
        <w:t xml:space="preserve"> (2012) suggests that waiting creates an ideal state subject, providing ‘temporal processes in and through which political subordination is produced’ (</w:t>
      </w:r>
      <w:proofErr w:type="spellStart"/>
      <w:r w:rsidRPr="00B219F3">
        <w:rPr>
          <w:rFonts w:eastAsia="Calibri" w:cs="Times New Roman"/>
          <w:sz w:val="12"/>
          <w:szCs w:val="20"/>
        </w:rPr>
        <w:t>Auyero</w:t>
      </w:r>
      <w:proofErr w:type="spellEnd"/>
      <w:r w:rsidRPr="00B219F3">
        <w:rPr>
          <w:rFonts w:eastAsia="Calibri" w:cs="Times New Roman"/>
          <w:sz w:val="12"/>
          <w:szCs w:val="20"/>
        </w:rPr>
        <w:t xml:space="preserve">, 2012: loc. 90; see also </w:t>
      </w:r>
      <w:proofErr w:type="spellStart"/>
      <w:r w:rsidRPr="00B219F3">
        <w:rPr>
          <w:rFonts w:eastAsia="Calibri" w:cs="Times New Roman"/>
          <w:sz w:val="12"/>
          <w:szCs w:val="20"/>
        </w:rPr>
        <w:t>Secor</w:t>
      </w:r>
      <w:proofErr w:type="spellEnd"/>
      <w:r w:rsidRPr="00B219F3">
        <w:rPr>
          <w:rFonts w:eastAsia="Calibri" w:cs="Times New Roman"/>
          <w:sz w:val="12"/>
          <w:szCs w:val="20"/>
        </w:rPr>
        <w:t xml:space="preserve">, 2007). Furthermore, </w:t>
      </w:r>
      <w:proofErr w:type="spellStart"/>
      <w:r w:rsidRPr="00B219F3">
        <w:rPr>
          <w:rFonts w:eastAsia="Calibri" w:cs="Times New Roman"/>
          <w:sz w:val="12"/>
          <w:szCs w:val="20"/>
        </w:rPr>
        <w:t>Auyero</w:t>
      </w:r>
      <w:proofErr w:type="spellEnd"/>
      <w:r w:rsidRPr="00B219F3">
        <w:rPr>
          <w:rFonts w:eastAsia="Calibri" w:cs="Times New Roman"/>
          <w:sz w:val="12"/>
          <w:szCs w:val="20"/>
        </w:rPr>
        <w:t xml:space="preserve"> notes, it is not only political subordination, but the subjective effect of waiting that secures domination, as citizens and non-citizens find themselves ‘waiting hopefully and then frustratedly for others to make decisions, and in effect surrendering to the authority of others’ (</w:t>
      </w:r>
      <w:proofErr w:type="spellStart"/>
      <w:r w:rsidRPr="00B219F3">
        <w:rPr>
          <w:rFonts w:eastAsia="Calibri" w:cs="Times New Roman"/>
          <w:sz w:val="12"/>
          <w:szCs w:val="20"/>
        </w:rPr>
        <w:t>Auyero</w:t>
      </w:r>
      <w:proofErr w:type="spellEnd"/>
      <w:r w:rsidRPr="00B219F3">
        <w:rPr>
          <w:rFonts w:eastAsia="Calibri" w:cs="Times New Roman"/>
          <w:sz w:val="12"/>
          <w:szCs w:val="20"/>
        </w:rPr>
        <w:t>, 2012: loc. 123).</w:t>
      </w:r>
      <w:r w:rsidRPr="00B219F3">
        <w:rPr>
          <w:rFonts w:eastAsia="Calibri" w:cs="Times New Roman"/>
          <w:sz w:val="10"/>
          <w:szCs w:val="20"/>
        </w:rPr>
        <w:t>¶</w:t>
      </w:r>
      <w:r w:rsidRPr="00B219F3">
        <w:rPr>
          <w:rFonts w:eastAsia="Calibri" w:cs="Times New Roman"/>
          <w:sz w:val="12"/>
          <w:szCs w:val="20"/>
        </w:rPr>
        <w:t xml:space="preserve"> </w:t>
      </w:r>
      <w:r w:rsidRPr="00B219F3">
        <w:rPr>
          <w:rFonts w:eastAsia="Calibri" w:cs="Times New Roman"/>
          <w:sz w:val="20"/>
          <w:szCs w:val="20"/>
          <w:highlight w:val="yellow"/>
          <w:u w:val="single"/>
        </w:rPr>
        <w:t>Waiting can</w:t>
      </w:r>
      <w:r w:rsidRPr="00B219F3">
        <w:rPr>
          <w:rFonts w:eastAsia="Calibri" w:cs="Times New Roman"/>
          <w:sz w:val="12"/>
          <w:szCs w:val="20"/>
        </w:rPr>
        <w:t xml:space="preserve"> therefore </w:t>
      </w:r>
      <w:r w:rsidRPr="00B219F3">
        <w:rPr>
          <w:rFonts w:eastAsia="Calibri" w:cs="Times New Roman"/>
          <w:sz w:val="20"/>
          <w:szCs w:val="20"/>
          <w:highlight w:val="yellow"/>
          <w:u w:val="single"/>
        </w:rPr>
        <w:t>function as</w:t>
      </w:r>
      <w:r w:rsidRPr="00B219F3">
        <w:rPr>
          <w:rFonts w:eastAsia="Calibri" w:cs="Times New Roman"/>
          <w:sz w:val="20"/>
          <w:szCs w:val="20"/>
          <w:u w:val="single"/>
        </w:rPr>
        <w:t xml:space="preserve"> a potentially important spatial </w:t>
      </w:r>
      <w:r w:rsidRPr="00B219F3">
        <w:rPr>
          <w:rFonts w:eastAsia="Calibri" w:cs="Times New Roman"/>
          <w:sz w:val="20"/>
          <w:szCs w:val="20"/>
          <w:highlight w:val="yellow"/>
          <w:u w:val="single"/>
        </w:rPr>
        <w:t xml:space="preserve">technology of the elite </w:t>
      </w:r>
      <w:r w:rsidRPr="00B219F3">
        <w:rPr>
          <w:rFonts w:eastAsia="Calibri" w:cs="Times New Roman"/>
          <w:sz w:val="20"/>
          <w:szCs w:val="20"/>
          <w:u w:val="single"/>
        </w:rPr>
        <w:t xml:space="preserve">and powerful, mobilized not only for the purpose of </w:t>
      </w:r>
      <w:r w:rsidRPr="00B219F3">
        <w:rPr>
          <w:rFonts w:eastAsia="Calibri" w:cs="Times New Roman"/>
          <w:b/>
          <w:sz w:val="20"/>
          <w:szCs w:val="20"/>
          <w:u w:val="single"/>
        </w:rPr>
        <w:t>governing individuals</w:t>
      </w:r>
      <w:r w:rsidRPr="00B219F3">
        <w:rPr>
          <w:rFonts w:eastAsia="Calibri" w:cs="Times New Roman"/>
          <w:sz w:val="20"/>
          <w:szCs w:val="20"/>
          <w:u w:val="single"/>
        </w:rPr>
        <w:t xml:space="preserve">, but also </w:t>
      </w:r>
      <w:r w:rsidRPr="00B219F3">
        <w:rPr>
          <w:rFonts w:eastAsia="Calibri" w:cs="Times New Roman"/>
          <w:sz w:val="20"/>
          <w:szCs w:val="20"/>
          <w:highlight w:val="yellow"/>
          <w:u w:val="single"/>
        </w:rPr>
        <w:t xml:space="preserve">to </w:t>
      </w:r>
      <w:r w:rsidRPr="00B219F3">
        <w:rPr>
          <w:rFonts w:eastAsia="Calibri" w:cs="Times New Roman"/>
          <w:b/>
          <w:sz w:val="20"/>
          <w:szCs w:val="20"/>
          <w:highlight w:val="yellow"/>
          <w:u w:val="single"/>
        </w:rPr>
        <w:t>retain claims over moral urgency</w:t>
      </w:r>
      <w:r w:rsidRPr="00B219F3">
        <w:rPr>
          <w:rFonts w:eastAsia="Calibri" w:cs="Times New Roman"/>
          <w:sz w:val="12"/>
          <w:szCs w:val="20"/>
          <w:highlight w:val="yellow"/>
        </w:rPr>
        <w:t xml:space="preserve">. </w:t>
      </w:r>
      <w:r w:rsidRPr="00B219F3">
        <w:rPr>
          <w:rFonts w:eastAsia="Calibri" w:cs="Times New Roman"/>
          <w:sz w:val="20"/>
          <w:szCs w:val="20"/>
          <w:u w:val="single"/>
        </w:rPr>
        <w:t xml:space="preserve">But there is </w:t>
      </w:r>
      <w:r w:rsidRPr="00B219F3">
        <w:rPr>
          <w:rFonts w:eastAsia="Calibri" w:cs="Times New Roman"/>
          <w:b/>
          <w:iCs/>
          <w:sz w:val="20"/>
          <w:szCs w:val="20"/>
          <w:u w:val="single"/>
        </w:rPr>
        <w:t>growing resistance</w:t>
      </w:r>
      <w:r w:rsidRPr="00B219F3">
        <w:rPr>
          <w:rFonts w:eastAsia="Calibri" w:cs="Times New Roman"/>
          <w:sz w:val="20"/>
          <w:szCs w:val="20"/>
          <w:u w:val="single"/>
        </w:rPr>
        <w:t xml:space="preserve"> to the capture of claims of urgency by the elite</w:t>
      </w:r>
      <w:r w:rsidRPr="00B219F3">
        <w:rPr>
          <w:rFonts w:eastAsia="Calibri" w:cs="Times New Roman"/>
          <w:sz w:val="12"/>
          <w:szCs w:val="20"/>
        </w:rPr>
        <w:t xml:space="preserve">, and it is important to note that even in cases where the material conditions of containment are currently impenetrable, </w:t>
      </w:r>
      <w:r w:rsidRPr="00B219F3">
        <w:rPr>
          <w:rFonts w:eastAsia="Calibri" w:cs="Times New Roman"/>
          <w:sz w:val="20"/>
          <w:szCs w:val="20"/>
          <w:u w:val="single"/>
        </w:rPr>
        <w:t xml:space="preserve">arguments based on human value are at the forefront of </w:t>
      </w:r>
      <w:r w:rsidRPr="00B219F3">
        <w:rPr>
          <w:rFonts w:eastAsia="Calibri" w:cs="Times New Roman"/>
          <w:b/>
          <w:sz w:val="20"/>
          <w:szCs w:val="20"/>
          <w:u w:val="single"/>
        </w:rPr>
        <w:t>reclaiming urgency for the body</w:t>
      </w:r>
      <w:r w:rsidRPr="00B219F3">
        <w:rPr>
          <w:rFonts w:eastAsia="Calibri" w:cs="Times New Roman"/>
          <w:sz w:val="20"/>
          <w:szCs w:val="20"/>
          <w:u w:val="single"/>
        </w:rPr>
        <w:t xml:space="preserve">. </w:t>
      </w:r>
      <w:r w:rsidRPr="00B219F3">
        <w:rPr>
          <w:sz w:val="12"/>
          <w:szCs w:val="20"/>
        </w:rPr>
        <w:t>In detention centers, clandestine prisons, state borders and refugee camps, geographers point to ongoing struggles against the ethical impossibility of bodily urgency and</w:t>
      </w:r>
      <w:r w:rsidRPr="00B219F3">
        <w:rPr>
          <w:rFonts w:eastAsia="Calibri" w:cs="Times New Roman"/>
          <w:sz w:val="12"/>
          <w:szCs w:val="20"/>
        </w:rPr>
        <w:t xml:space="preserve"> a rejection of states of waiting (see Conlon, 2011; Darling, 2009, 2011; </w:t>
      </w:r>
      <w:proofErr w:type="spellStart"/>
      <w:r w:rsidRPr="00B219F3">
        <w:rPr>
          <w:rFonts w:eastAsia="Calibri" w:cs="Times New Roman"/>
          <w:sz w:val="12"/>
          <w:szCs w:val="20"/>
        </w:rPr>
        <w:t>Garmany</w:t>
      </w:r>
      <w:proofErr w:type="spellEnd"/>
      <w:r w:rsidRPr="00B219F3">
        <w:rPr>
          <w:rFonts w:eastAsia="Calibri" w:cs="Times New Roman"/>
          <w:sz w:val="12"/>
          <w:szCs w:val="20"/>
        </w:rPr>
        <w:t xml:space="preserve">, 2012; Mountz et al., 2013; Schuster, 2011). Ramakrishnan’s (2014) analysis of a Delhi resettlement colony and </w:t>
      </w:r>
      <w:proofErr w:type="spellStart"/>
      <w:r w:rsidRPr="00B219F3">
        <w:rPr>
          <w:rFonts w:eastAsia="Calibri" w:cs="Times New Roman"/>
          <w:sz w:val="12"/>
          <w:szCs w:val="20"/>
        </w:rPr>
        <w:t>Shewly’s</w:t>
      </w:r>
      <w:proofErr w:type="spellEnd"/>
      <w:r w:rsidRPr="00B219F3">
        <w:rPr>
          <w:rFonts w:eastAsia="Calibri" w:cs="Times New Roman"/>
          <w:sz w:val="12"/>
          <w:szCs w:val="20"/>
        </w:rPr>
        <w:t xml:space="preserve">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w:t>
      </w:r>
      <w:proofErr w:type="spellStart"/>
      <w:r w:rsidRPr="00B219F3">
        <w:rPr>
          <w:rFonts w:eastAsia="Calibri" w:cs="Times New Roman"/>
          <w:sz w:val="12"/>
          <w:szCs w:val="20"/>
        </w:rPr>
        <w:t>Yarl’s</w:t>
      </w:r>
      <w:proofErr w:type="spellEnd"/>
      <w:r w:rsidRPr="00B219F3">
        <w:rPr>
          <w:rFonts w:eastAsia="Calibri" w:cs="Times New Roman"/>
          <w:sz w:val="12"/>
          <w:szCs w:val="20"/>
        </w:rPr>
        <w:t xml:space="preserve"> Wood Immigration Removal Centre in the UK suggests that demands for recognition are not just about politics, but also about the acknowledgement of humanness and the irrevocable possibility of being that which cannot wait. The continued existence of places like </w:t>
      </w:r>
      <w:proofErr w:type="spellStart"/>
      <w:r w:rsidRPr="00B219F3">
        <w:rPr>
          <w:rFonts w:eastAsia="Calibri" w:cs="Times New Roman"/>
          <w:sz w:val="12"/>
          <w:szCs w:val="20"/>
        </w:rPr>
        <w:t>Yarl’s</w:t>
      </w:r>
      <w:proofErr w:type="spellEnd"/>
      <w:r w:rsidRPr="00B219F3">
        <w:rPr>
          <w:rFonts w:eastAsia="Calibri" w:cs="Times New Roman"/>
          <w:sz w:val="12"/>
          <w:szCs w:val="20"/>
        </w:rPr>
        <w:t xml:space="preserve"> Wood and similar institutions in the USA nonetheless points to </w:t>
      </w:r>
      <w:r w:rsidRPr="00B219F3">
        <w:rPr>
          <w:rFonts w:eastAsia="Calibri" w:cs="Times New Roman"/>
          <w:sz w:val="20"/>
          <w:szCs w:val="20"/>
          <w:u w:val="single"/>
        </w:rPr>
        <w:t>the challenge of exposing the urgent body as a moral priority when it is so easily hidden from view</w:t>
      </w:r>
      <w:r w:rsidRPr="00B219F3">
        <w:rPr>
          <w:rFonts w:eastAsia="Calibri" w:cs="Times New Roman"/>
          <w:sz w:val="12"/>
          <w:szCs w:val="20"/>
        </w:rPr>
        <w:t>, and also reminds us that our research can help to explain the relationships between normative dimensions and the political and social conditions of struggle.</w:t>
      </w:r>
      <w:r w:rsidRPr="00B219F3">
        <w:rPr>
          <w:rFonts w:eastAsia="Calibri" w:cs="Times New Roman"/>
          <w:sz w:val="10"/>
          <w:szCs w:val="20"/>
        </w:rPr>
        <w:t>¶</w:t>
      </w:r>
      <w:r w:rsidRPr="00B219F3">
        <w:rPr>
          <w:rFonts w:eastAsia="Calibri" w:cs="Times New Roman"/>
          <w:sz w:val="12"/>
          <w:szCs w:val="20"/>
        </w:rPr>
        <w:t xml:space="preserve"> In closing, geographic depictions of waiting do seem to evocatively describe otherwise obscured suffering (e.g.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t>
      </w:r>
      <w:proofErr w:type="gramStart"/>
      <w:r w:rsidRPr="00B219F3">
        <w:rPr>
          <w:rFonts w:eastAsia="Calibri" w:cs="Times New Roman"/>
          <w:sz w:val="12"/>
          <w:szCs w:val="20"/>
        </w:rPr>
        <w:t>waiting, and</w:t>
      </w:r>
      <w:proofErr w:type="gramEnd"/>
      <w:r w:rsidRPr="00B219F3">
        <w:rPr>
          <w:rFonts w:eastAsia="Calibri" w:cs="Times New Roman"/>
          <w:sz w:val="12"/>
          <w:szCs w:val="20"/>
        </w:rPr>
        <w:t xml:space="preserve">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 But </w:t>
      </w:r>
      <w:r w:rsidRPr="00B219F3">
        <w:rPr>
          <w:rFonts w:eastAsia="Calibri" w:cs="Times New Roman"/>
          <w:sz w:val="20"/>
          <w:szCs w:val="20"/>
          <w:u w:val="single"/>
        </w:rPr>
        <w:t>when the urgent body is rendered as only waiting</w:t>
      </w:r>
      <w:r w:rsidRPr="00B219F3">
        <w:rPr>
          <w:rFonts w:eastAsia="Calibri" w:cs="Times New Roman"/>
          <w:sz w:val="12"/>
          <w:szCs w:val="20"/>
        </w:rPr>
        <w:t xml:space="preserve">, both materially and discursively, </w:t>
      </w:r>
      <w:r w:rsidRPr="00B219F3">
        <w:rPr>
          <w:rFonts w:eastAsia="Calibri" w:cs="Times New Roman"/>
          <w:sz w:val="20"/>
          <w:szCs w:val="20"/>
          <w:u w:val="single"/>
        </w:rPr>
        <w:t>it is just as easily cast as impulsive, disgusting, animalistic</w:t>
      </w:r>
      <w:r w:rsidRPr="00B219F3">
        <w:rPr>
          <w:rFonts w:eastAsia="Calibri" w:cs="Times New Roman"/>
          <w:sz w:val="12"/>
          <w:szCs w:val="20"/>
        </w:rPr>
        <w:t xml:space="preserve"> (see also McKittrick, 2006). </w:t>
      </w:r>
      <w:r w:rsidRPr="00B219F3">
        <w:rPr>
          <w:rFonts w:eastAsia="Calibri" w:cs="Times New Roman"/>
          <w:sz w:val="20"/>
          <w:szCs w:val="20"/>
          <w:u w:val="single"/>
        </w:rPr>
        <w:t xml:space="preserve">Feminist theory insists that the urgent body, whose encounters of violence are ‘usually framed as </w:t>
      </w:r>
      <w:r w:rsidRPr="00B219F3">
        <w:rPr>
          <w:rFonts w:eastAsia="Calibri" w:cs="Times New Roman"/>
          <w:b/>
          <w:iCs/>
          <w:sz w:val="20"/>
          <w:szCs w:val="20"/>
          <w:u w:val="single"/>
        </w:rPr>
        <w:t>private, apolitical and mundane’</w:t>
      </w:r>
      <w:r w:rsidRPr="00B219F3">
        <w:rPr>
          <w:rFonts w:eastAsia="Calibri" w:cs="Times New Roman"/>
          <w:sz w:val="12"/>
          <w:szCs w:val="20"/>
        </w:rPr>
        <w:t xml:space="preserve"> (Pain, 2014: 8), </w:t>
      </w:r>
      <w:r w:rsidRPr="00B219F3">
        <w:rPr>
          <w:rFonts w:eastAsia="Calibri" w:cs="Times New Roman"/>
          <w:sz w:val="20"/>
          <w:szCs w:val="20"/>
          <w:u w:val="single"/>
        </w:rPr>
        <w:t xml:space="preserve">are as deeply </w:t>
      </w:r>
      <w:r w:rsidRPr="00B219F3">
        <w:rPr>
          <w:rFonts w:eastAsia="Calibri" w:cs="Times New Roman"/>
          <w:b/>
          <w:iCs/>
          <w:sz w:val="20"/>
          <w:szCs w:val="20"/>
          <w:u w:val="single"/>
        </w:rPr>
        <w:t>political, public, and exceptional</w:t>
      </w:r>
      <w:r w:rsidRPr="00B219F3">
        <w:rPr>
          <w:rFonts w:eastAsia="Calibri" w:cs="Times New Roman"/>
          <w:sz w:val="20"/>
          <w:szCs w:val="20"/>
          <w:u w:val="single"/>
        </w:rPr>
        <w:t xml:space="preserve"> as other forms of violence</w:t>
      </w:r>
      <w:r w:rsidRPr="00B219F3">
        <w:rPr>
          <w:rFonts w:eastAsia="Calibri" w:cs="Times New Roman"/>
          <w:sz w:val="12"/>
          <w:szCs w:val="20"/>
        </w:rPr>
        <w:t xml:space="preserve"> (Phillips, 2008; Pratt, 2005). </w:t>
      </w:r>
      <w:r w:rsidRPr="00B219F3">
        <w:rPr>
          <w:rFonts w:eastAsia="Calibri" w:cs="Times New Roman"/>
          <w:sz w:val="20"/>
          <w:szCs w:val="20"/>
          <w:highlight w:val="yellow"/>
          <w:u w:val="single"/>
        </w:rPr>
        <w:t>Insisting that</w:t>
      </w:r>
      <w:r w:rsidRPr="00B219F3">
        <w:rPr>
          <w:rFonts w:eastAsia="Calibri" w:cs="Times New Roman"/>
          <w:sz w:val="20"/>
          <w:szCs w:val="20"/>
          <w:u w:val="single"/>
        </w:rPr>
        <w:t xml:space="preserve"> </w:t>
      </w:r>
      <w:r w:rsidRPr="00B219F3">
        <w:rPr>
          <w:rFonts w:eastAsia="Calibri" w:cs="Times New Roman"/>
          <w:b/>
          <w:sz w:val="20"/>
          <w:szCs w:val="20"/>
          <w:u w:val="single"/>
        </w:rPr>
        <w:t xml:space="preserve">a suffering body, </w:t>
      </w:r>
      <w:r w:rsidRPr="00B219F3">
        <w:rPr>
          <w:rFonts w:eastAsia="Calibri" w:cs="Times New Roman"/>
          <w:b/>
          <w:sz w:val="20"/>
          <w:szCs w:val="20"/>
          <w:highlight w:val="yellow"/>
          <w:u w:val="single"/>
        </w:rPr>
        <w:t>now</w:t>
      </w:r>
      <w:r w:rsidRPr="00B219F3">
        <w:rPr>
          <w:rFonts w:eastAsia="Calibri" w:cs="Times New Roman"/>
          <w:b/>
          <w:sz w:val="20"/>
          <w:szCs w:val="20"/>
          <w:u w:val="single"/>
        </w:rPr>
        <w:t xml:space="preserve">, is that which </w:t>
      </w:r>
      <w:r w:rsidRPr="00B219F3">
        <w:rPr>
          <w:rFonts w:eastAsia="Calibri" w:cs="Times New Roman"/>
          <w:b/>
          <w:sz w:val="20"/>
          <w:szCs w:val="20"/>
          <w:highlight w:val="yellow"/>
          <w:u w:val="single"/>
        </w:rPr>
        <w:t>cannot wait</w:t>
      </w:r>
      <w:r w:rsidRPr="00B219F3">
        <w:rPr>
          <w:rFonts w:eastAsia="Calibri" w:cs="Times New Roman"/>
          <w:sz w:val="20"/>
          <w:szCs w:val="20"/>
          <w:highlight w:val="yellow"/>
          <w:u w:val="single"/>
        </w:rPr>
        <w:t xml:space="preserve">, has the </w:t>
      </w:r>
      <w:r w:rsidRPr="00B219F3">
        <w:rPr>
          <w:rFonts w:eastAsia="Calibri" w:cs="Times New Roman"/>
          <w:b/>
          <w:sz w:val="20"/>
          <w:szCs w:val="20"/>
          <w:u w:val="single"/>
        </w:rPr>
        <w:t xml:space="preserve">ethical </w:t>
      </w:r>
      <w:r w:rsidRPr="00B219F3">
        <w:rPr>
          <w:rFonts w:eastAsia="Calibri" w:cs="Times New Roman"/>
          <w:b/>
          <w:sz w:val="20"/>
          <w:szCs w:val="20"/>
          <w:highlight w:val="yellow"/>
          <w:u w:val="single"/>
        </w:rPr>
        <w:t xml:space="preserve">effect of drawing it into consideration alongside </w:t>
      </w:r>
      <w:r w:rsidRPr="00B219F3">
        <w:rPr>
          <w:rFonts w:eastAsia="Calibri" w:cs="Times New Roman"/>
          <w:b/>
          <w:sz w:val="20"/>
          <w:szCs w:val="20"/>
          <w:u w:val="single"/>
        </w:rPr>
        <w:t xml:space="preserve">the political, </w:t>
      </w:r>
      <w:proofErr w:type="gramStart"/>
      <w:r w:rsidRPr="00B219F3">
        <w:rPr>
          <w:rFonts w:eastAsia="Calibri" w:cs="Times New Roman"/>
          <w:b/>
          <w:sz w:val="20"/>
          <w:szCs w:val="20"/>
          <w:u w:val="single"/>
        </w:rPr>
        <w:t>public</w:t>
      </w:r>
      <w:proofErr w:type="gramEnd"/>
      <w:r w:rsidRPr="00B219F3">
        <w:rPr>
          <w:rFonts w:eastAsia="Calibri" w:cs="Times New Roman"/>
          <w:b/>
          <w:sz w:val="20"/>
          <w:szCs w:val="20"/>
          <w:u w:val="single"/>
        </w:rPr>
        <w:t xml:space="preserve"> and exceptional scope of </w:t>
      </w:r>
      <w:r w:rsidRPr="00B219F3">
        <w:rPr>
          <w:rFonts w:eastAsia="Calibri" w:cs="Times New Roman"/>
          <w:b/>
          <w:sz w:val="20"/>
          <w:szCs w:val="20"/>
          <w:highlight w:val="yellow"/>
          <w:u w:val="single"/>
        </w:rPr>
        <w:t>large-scale futures</w:t>
      </w:r>
      <w:r w:rsidRPr="00B219F3">
        <w:rPr>
          <w:rFonts w:eastAsia="Calibri" w:cs="Times New Roman"/>
          <w:sz w:val="12"/>
          <w:szCs w:val="20"/>
        </w:rPr>
        <w:t xml:space="preserve">. </w:t>
      </w:r>
      <w:r w:rsidRPr="00B219F3">
        <w:rPr>
          <w:rFonts w:eastAsia="Calibri" w:cs="Times New Roman"/>
          <w:sz w:val="20"/>
          <w:szCs w:val="20"/>
          <w:u w:val="single"/>
        </w:rPr>
        <w:t>It may help us insist on the body</w:t>
      </w:r>
      <w:r w:rsidRPr="00B219F3">
        <w:rPr>
          <w:rFonts w:eastAsia="Calibri" w:cs="Times New Roman"/>
          <w:sz w:val="12"/>
          <w:szCs w:val="20"/>
        </w:rPr>
        <w:t xml:space="preserve">, both as a single unit and a plurality, </w:t>
      </w:r>
      <w:r w:rsidRPr="00B219F3">
        <w:rPr>
          <w:rFonts w:eastAsia="Calibri" w:cs="Times New Roman"/>
          <w:sz w:val="20"/>
          <w:szCs w:val="20"/>
          <w:u w:val="single"/>
        </w:rPr>
        <w:t xml:space="preserve">as a legitimate scale of normative priority and social </w:t>
      </w:r>
      <w:proofErr w:type="gramStart"/>
      <w:r w:rsidRPr="00B219F3">
        <w:rPr>
          <w:rFonts w:eastAsia="Calibri" w:cs="Times New Roman"/>
          <w:sz w:val="20"/>
          <w:szCs w:val="20"/>
          <w:u w:val="single"/>
        </w:rPr>
        <w:t>care</w:t>
      </w:r>
      <w:r w:rsidRPr="00B219F3">
        <w:rPr>
          <w:rFonts w:eastAsia="Calibri" w:cs="Times New Roman"/>
          <w:sz w:val="12"/>
          <w:szCs w:val="20"/>
        </w:rPr>
        <w:t>.</w:t>
      </w:r>
      <w:r w:rsidRPr="00B219F3">
        <w:rPr>
          <w:rFonts w:eastAsia="Calibri" w:cs="Times New Roman"/>
          <w:sz w:val="10"/>
          <w:szCs w:val="20"/>
        </w:rPr>
        <w:t>¶</w:t>
      </w:r>
      <w:proofErr w:type="gramEnd"/>
      <w:r w:rsidRPr="00B219F3">
        <w:rPr>
          <w:rFonts w:eastAsia="Calibri" w:cs="Times New Roman"/>
          <w:sz w:val="12"/>
          <w:szCs w:val="20"/>
        </w:rPr>
        <w:t xml:space="preserve"> In this report, I have explored old and new reflections on the ethical work of urgency and waiting. Geographic </w:t>
      </w:r>
      <w:r w:rsidRPr="00B219F3">
        <w:rPr>
          <w:rFonts w:eastAsia="Calibri" w:cs="Times New Roman"/>
          <w:sz w:val="20"/>
          <w:szCs w:val="20"/>
          <w:u w:val="single"/>
        </w:rPr>
        <w:t xml:space="preserve">research suggests a contemporary popular bias towards the urgency of large-scale futures, </w:t>
      </w:r>
      <w:r w:rsidRPr="00B219F3">
        <w:rPr>
          <w:sz w:val="12"/>
          <w:szCs w:val="20"/>
        </w:rPr>
        <w:t>institutionalized in ways that further obscure and discredit the urgencies of the body.</w:t>
      </w:r>
      <w:r w:rsidRPr="00B219F3">
        <w:rPr>
          <w:rFonts w:eastAsia="Calibri" w:cs="Times New Roman"/>
          <w:sz w:val="12"/>
          <w:szCs w:val="20"/>
        </w:rPr>
        <w:t xml:space="preserve"> </w:t>
      </w:r>
      <w:r w:rsidRPr="00B219F3">
        <w:rPr>
          <w:sz w:val="12"/>
          <w:szCs w:val="20"/>
        </w:rPr>
        <w:t>This bias also justifies the production of new waiting places in our material landscape, places like the detention center</w:t>
      </w:r>
      <w:r w:rsidRPr="00B219F3">
        <w:rPr>
          <w:rFonts w:eastAsia="Calibri" w:cs="Times New Roman"/>
          <w:sz w:val="12"/>
          <w:szCs w:val="20"/>
        </w:rPr>
        <w:t xml:space="preserve"> and the waiting room. In some cases, waiting is normatively neutral, even providing opportunities for alternative politics. In others, the technologies of waiting serve to manage potentially problematic bodies, leading to suspended suffering and even to extermination (</w:t>
      </w:r>
      <w:proofErr w:type="gramStart"/>
      <w:r w:rsidRPr="00B219F3">
        <w:rPr>
          <w:rFonts w:eastAsia="Calibri" w:cs="Times New Roman"/>
          <w:sz w:val="12"/>
          <w:szCs w:val="20"/>
        </w:rPr>
        <w:t>e.g.</w:t>
      </w:r>
      <w:proofErr w:type="gramEnd"/>
      <w:r w:rsidRPr="00B219F3">
        <w:rPr>
          <w:rFonts w:eastAsia="Calibri" w:cs="Times New Roman"/>
          <w:sz w:val="12"/>
          <w:szCs w:val="20"/>
        </w:rPr>
        <w:t xml:space="preserve"> Wright, 2013). One of my aims has been to suggest that </w:t>
      </w:r>
      <w:r w:rsidRPr="00B219F3">
        <w:rPr>
          <w:rFonts w:eastAsia="Calibri" w:cs="Times New Roman"/>
          <w:b/>
          <w:sz w:val="20"/>
          <w:szCs w:val="20"/>
          <w:highlight w:val="yellow"/>
          <w:u w:val="single"/>
        </w:rPr>
        <w:t xml:space="preserve">moral reasoning </w:t>
      </w:r>
      <w:r w:rsidRPr="00B219F3">
        <w:rPr>
          <w:rFonts w:eastAsia="Calibri" w:cs="Times New Roman"/>
          <w:b/>
          <w:iCs/>
          <w:sz w:val="20"/>
          <w:szCs w:val="20"/>
          <w:u w:val="single"/>
        </w:rPr>
        <w:t>is important</w:t>
      </w:r>
      <w:r w:rsidRPr="00B219F3">
        <w:rPr>
          <w:rFonts w:eastAsia="Calibri" w:cs="Times New Roman"/>
          <w:sz w:val="20"/>
          <w:szCs w:val="20"/>
          <w:u w:val="single"/>
        </w:rPr>
        <w:t xml:space="preserve"> both because it </w:t>
      </w:r>
      <w:r w:rsidRPr="00B219F3">
        <w:rPr>
          <w:rFonts w:eastAsia="Calibri" w:cs="Times New Roman"/>
          <w:b/>
          <w:sz w:val="20"/>
          <w:szCs w:val="20"/>
          <w:highlight w:val="yellow"/>
          <w:u w:val="single"/>
        </w:rPr>
        <w:lastRenderedPageBreak/>
        <w:t>exposes normative biases against subjugated people</w:t>
      </w:r>
      <w:r w:rsidRPr="00B219F3">
        <w:rPr>
          <w:rFonts w:eastAsia="Calibri" w:cs="Times New Roman"/>
          <w:sz w:val="20"/>
          <w:szCs w:val="20"/>
          <w:highlight w:val="yellow"/>
          <w:u w:val="single"/>
        </w:rPr>
        <w:t>, and</w:t>
      </w:r>
      <w:r w:rsidRPr="00B219F3">
        <w:rPr>
          <w:rFonts w:eastAsia="Calibri" w:cs="Times New Roman"/>
          <w:sz w:val="12"/>
          <w:szCs w:val="20"/>
        </w:rPr>
        <w:t xml:space="preserve"> because it potentially </w:t>
      </w:r>
      <w:r w:rsidRPr="00B219F3">
        <w:rPr>
          <w:rFonts w:eastAsia="Calibri" w:cs="Times New Roman"/>
          <w:b/>
          <w:sz w:val="20"/>
          <w:szCs w:val="20"/>
          <w:highlight w:val="yellow"/>
          <w:u w:val="single"/>
        </w:rPr>
        <w:t>provides routes toward struggle</w:t>
      </w:r>
      <w:r w:rsidRPr="00B219F3">
        <w:rPr>
          <w:rFonts w:eastAsia="Calibri" w:cs="Times New Roman"/>
          <w:b/>
          <w:iCs/>
          <w:sz w:val="20"/>
          <w:szCs w:val="20"/>
          <w:u w:val="single"/>
        </w:rPr>
        <w:t xml:space="preserve"> where claims to urgency seem to foreclose</w:t>
      </w:r>
      <w:r w:rsidRPr="00B219F3">
        <w:rPr>
          <w:rFonts w:eastAsia="Calibri" w:cs="Times New Roman"/>
          <w:sz w:val="12"/>
          <w:szCs w:val="20"/>
        </w:rPr>
        <w:t xml:space="preserve"> the </w:t>
      </w:r>
      <w:r w:rsidRPr="00B219F3">
        <w:rPr>
          <w:rFonts w:eastAsia="Calibri" w:cs="Times New Roman"/>
          <w:b/>
          <w:iCs/>
          <w:sz w:val="20"/>
          <w:szCs w:val="20"/>
          <w:u w:val="single"/>
        </w:rPr>
        <w:t>possibilities</w:t>
      </w:r>
      <w:r w:rsidRPr="00B219F3">
        <w:rPr>
          <w:rFonts w:eastAsia="Calibri" w:cs="Times New Roman"/>
          <w:sz w:val="12"/>
          <w:szCs w:val="20"/>
        </w:rPr>
        <w:t xml:space="preserve"> of alleviation of suffering. </w:t>
      </w:r>
      <w:r w:rsidRPr="00B219F3">
        <w:rPr>
          <w:rFonts w:eastAsia="Calibri" w:cs="Times New Roman"/>
          <w:b/>
          <w:sz w:val="20"/>
          <w:szCs w:val="20"/>
          <w:u w:val="single"/>
        </w:rPr>
        <w:t>Saving the world</w:t>
      </w:r>
      <w:r w:rsidRPr="00B219F3">
        <w:rPr>
          <w:rFonts w:eastAsia="Calibri" w:cs="Times New Roman"/>
          <w:b/>
          <w:iCs/>
          <w:sz w:val="20"/>
          <w:szCs w:val="20"/>
          <w:u w:val="single"/>
        </w:rPr>
        <w:t xml:space="preserve"> still </w:t>
      </w:r>
      <w:r w:rsidRPr="00B219F3">
        <w:rPr>
          <w:rFonts w:eastAsia="Calibri" w:cs="Times New Roman"/>
          <w:b/>
          <w:sz w:val="20"/>
          <w:szCs w:val="20"/>
          <w:u w:val="single"/>
        </w:rPr>
        <w:t>should require a debate about whose world is being saved, when, and at what cost – and this requires a debate about what really cannot wait</w:t>
      </w:r>
      <w:r w:rsidRPr="00B219F3">
        <w:rPr>
          <w:rFonts w:eastAsia="Calibri" w:cs="Times New Roman"/>
          <w:sz w:val="12"/>
          <w:szCs w:val="20"/>
        </w:rPr>
        <w:t xml:space="preserve">. My next report will extend some of these concerns by reviewing how feelings of urgency, as well as hope, fear, and other emotions, have played a role in geography and ethical </w:t>
      </w:r>
      <w:proofErr w:type="gramStart"/>
      <w:r w:rsidRPr="00B219F3">
        <w:rPr>
          <w:rFonts w:eastAsia="Calibri" w:cs="Times New Roman"/>
          <w:sz w:val="12"/>
          <w:szCs w:val="20"/>
        </w:rPr>
        <w:t>reasoning.</w:t>
      </w:r>
      <w:r w:rsidRPr="00B219F3">
        <w:rPr>
          <w:rFonts w:eastAsia="Calibri" w:cs="Times New Roman"/>
          <w:sz w:val="10"/>
          <w:szCs w:val="20"/>
        </w:rPr>
        <w:t>¶</w:t>
      </w:r>
      <w:proofErr w:type="gramEnd"/>
      <w:r w:rsidRPr="00B219F3">
        <w:rPr>
          <w:rFonts w:eastAsia="Calibri" w:cs="Times New Roman"/>
          <w:sz w:val="12"/>
          <w:szCs w:val="20"/>
        </w:rPr>
        <w:t xml:space="preserve">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w:t>
      </w:r>
      <w:proofErr w:type="gramStart"/>
      <w:r w:rsidRPr="00B219F3">
        <w:rPr>
          <w:rFonts w:eastAsia="Calibri" w:cs="Times New Roman"/>
          <w:sz w:val="12"/>
          <w:szCs w:val="20"/>
        </w:rPr>
        <w:t>review</w:t>
      </w:r>
      <w:proofErr w:type="gramEnd"/>
      <w:r w:rsidRPr="00B219F3">
        <w:rPr>
          <w:rFonts w:eastAsia="Calibri" w:cs="Times New Roman"/>
          <w:sz w:val="12"/>
          <w:szCs w:val="20"/>
        </w:rPr>
        <w:t xml:space="preserve"> but which will provide their own new possibilities for urgent concerns. My own hope presently is drawn from an acknowledgement that </w:t>
      </w:r>
      <w:r w:rsidRPr="00B219F3">
        <w:rPr>
          <w:rFonts w:eastAsia="Calibri" w:cs="Times New Roman"/>
          <w:sz w:val="20"/>
          <w:szCs w:val="20"/>
          <w:highlight w:val="yellow"/>
          <w:u w:val="single"/>
        </w:rPr>
        <w:t xml:space="preserve">the </w:t>
      </w:r>
      <w:r w:rsidRPr="00B219F3">
        <w:rPr>
          <w:rFonts w:eastAsia="Calibri" w:cs="Times New Roman"/>
          <w:b/>
          <w:sz w:val="20"/>
          <w:szCs w:val="20"/>
          <w:highlight w:val="yellow"/>
          <w:u w:val="single"/>
        </w:rPr>
        <w:t>temporal characteristics of contemporary capitalism</w:t>
      </w:r>
      <w:r w:rsidRPr="00B219F3">
        <w:rPr>
          <w:rFonts w:eastAsia="Calibri" w:cs="Times New Roman"/>
          <w:sz w:val="20"/>
          <w:szCs w:val="20"/>
          <w:highlight w:val="yellow"/>
          <w:u w:val="single"/>
        </w:rPr>
        <w:t xml:space="preserve"> can be interrupted </w:t>
      </w:r>
      <w:r w:rsidRPr="00B219F3">
        <w:rPr>
          <w:rFonts w:eastAsia="Calibri" w:cs="Times New Roman"/>
          <w:sz w:val="20"/>
          <w:szCs w:val="20"/>
          <w:u w:val="single"/>
        </w:rPr>
        <w:t>in creative ways</w:t>
      </w:r>
      <w:r w:rsidRPr="00B219F3">
        <w:rPr>
          <w:rFonts w:eastAsia="Calibri" w:cs="Times New Roman"/>
          <w:sz w:val="12"/>
          <w:szCs w:val="20"/>
        </w:rPr>
        <w:t xml:space="preserve"> (Sharma, 2014), </w:t>
      </w:r>
      <w:r w:rsidRPr="00B219F3">
        <w:rPr>
          <w:rFonts w:eastAsia="Calibri" w:cs="Times New Roman"/>
          <w:sz w:val="20"/>
          <w:szCs w:val="20"/>
          <w:u w:val="single"/>
        </w:rPr>
        <w:t>with the possibility of squaring the urgent body with our large-scale future concerns</w:t>
      </w:r>
      <w:r w:rsidRPr="00B219F3">
        <w:rPr>
          <w:rFonts w:eastAsia="Calibri" w:cs="Times New Roman"/>
          <w:sz w:val="12"/>
          <w:szCs w:val="20"/>
        </w:rPr>
        <w:t xml:space="preserve">. </w:t>
      </w:r>
      <w:r w:rsidRPr="00B219F3">
        <w:rPr>
          <w:rFonts w:eastAsia="Calibri" w:cs="Times New Roman"/>
          <w:b/>
          <w:sz w:val="20"/>
          <w:szCs w:val="20"/>
          <w:u w:val="single"/>
        </w:rPr>
        <w:t>Temporal alternatives already exist in ongoing and emerging revolutions</w:t>
      </w:r>
      <w:r w:rsidRPr="00B219F3">
        <w:rPr>
          <w:rFonts w:eastAsia="Calibri" w:cs="Times New Roman"/>
          <w:sz w:val="20"/>
          <w:szCs w:val="20"/>
          <w:u w:val="single"/>
        </w:rPr>
        <w:t xml:space="preserve"> </w:t>
      </w:r>
      <w:r w:rsidRPr="00B219F3">
        <w:rPr>
          <w:sz w:val="12"/>
          <w:szCs w:val="20"/>
        </w:rPr>
        <w:t xml:space="preserve">and the disruption of claims of cycles and circular political processes </w:t>
      </w:r>
      <w:r w:rsidRPr="00B219F3">
        <w:rPr>
          <w:rFonts w:eastAsia="Calibri" w:cs="Times New Roman"/>
          <w:sz w:val="12"/>
          <w:szCs w:val="20"/>
        </w:rPr>
        <w:t>(</w:t>
      </w:r>
      <w:proofErr w:type="gramStart"/>
      <w:r w:rsidRPr="00B219F3">
        <w:rPr>
          <w:rFonts w:eastAsia="Calibri" w:cs="Times New Roman"/>
          <w:sz w:val="12"/>
          <w:szCs w:val="20"/>
        </w:rPr>
        <w:t>e.g.</w:t>
      </w:r>
      <w:proofErr w:type="gramEnd"/>
      <w:r w:rsidRPr="00B219F3">
        <w:rPr>
          <w:rFonts w:eastAsia="Calibri" w:cs="Times New Roman"/>
          <w:sz w:val="12"/>
          <w:szCs w:val="20"/>
        </w:rPr>
        <w:t xml:space="preserve"> Lombard, 2013; Reyes, 2012). </w:t>
      </w:r>
      <w:r w:rsidRPr="00B219F3">
        <w:rPr>
          <w:rFonts w:eastAsia="Calibri" w:cs="Times New Roman"/>
          <w:sz w:val="20"/>
          <w:szCs w:val="20"/>
          <w:u w:val="single"/>
        </w:rPr>
        <w:t xml:space="preserve">Though </w:t>
      </w:r>
      <w:r w:rsidRPr="00B219F3">
        <w:rPr>
          <w:rFonts w:eastAsia="Calibri" w:cs="Times New Roman"/>
          <w:b/>
          <w:sz w:val="20"/>
          <w:szCs w:val="20"/>
          <w:highlight w:val="yellow"/>
          <w:u w:val="single"/>
        </w:rPr>
        <w:t>calls for urgency will</w:t>
      </w:r>
      <w:r w:rsidRPr="00B219F3">
        <w:rPr>
          <w:rFonts w:eastAsia="Calibri" w:cs="Times New Roman"/>
          <w:b/>
          <w:sz w:val="20"/>
          <w:szCs w:val="20"/>
          <w:u w:val="single"/>
        </w:rPr>
        <w:t xml:space="preserve"> </w:t>
      </w:r>
      <w:r w:rsidRPr="00B219F3">
        <w:rPr>
          <w:rFonts w:eastAsia="Calibri" w:cs="Times New Roman"/>
          <w:bCs/>
          <w:iCs/>
          <w:sz w:val="20"/>
          <w:szCs w:val="20"/>
          <w:u w:val="single"/>
        </w:rPr>
        <w:t>certainly be used to obscure evasion of responsibility</w:t>
      </w:r>
      <w:r w:rsidRPr="00B219F3">
        <w:rPr>
          <w:rFonts w:eastAsia="Calibri" w:cs="Times New Roman"/>
          <w:bCs/>
          <w:sz w:val="12"/>
          <w:szCs w:val="20"/>
        </w:rPr>
        <w:t xml:space="preserve"> (</w:t>
      </w:r>
      <w:proofErr w:type="gramStart"/>
      <w:r w:rsidRPr="00B219F3">
        <w:rPr>
          <w:rFonts w:eastAsia="Calibri" w:cs="Times New Roman"/>
          <w:bCs/>
          <w:sz w:val="12"/>
          <w:szCs w:val="20"/>
        </w:rPr>
        <w:t>e.g.</w:t>
      </w:r>
      <w:proofErr w:type="gramEnd"/>
      <w:r w:rsidRPr="00B219F3">
        <w:rPr>
          <w:rFonts w:eastAsia="Calibri" w:cs="Times New Roman"/>
          <w:bCs/>
          <w:sz w:val="12"/>
          <w:szCs w:val="20"/>
        </w:rPr>
        <w:t xml:space="preserve"> Gilmore, 2008: 56, </w:t>
      </w:r>
      <w:proofErr w:type="spellStart"/>
      <w:r w:rsidRPr="00B219F3">
        <w:rPr>
          <w:rFonts w:eastAsia="Calibri" w:cs="Times New Roman"/>
          <w:bCs/>
          <w:sz w:val="12"/>
          <w:szCs w:val="20"/>
        </w:rPr>
        <w:t>fn</w:t>
      </w:r>
      <w:proofErr w:type="spellEnd"/>
      <w:r w:rsidRPr="00B219F3">
        <w:rPr>
          <w:rFonts w:eastAsia="Calibri" w:cs="Times New Roman"/>
          <w:bCs/>
          <w:sz w:val="12"/>
          <w:szCs w:val="20"/>
        </w:rPr>
        <w:t xml:space="preserve"> 6), </w:t>
      </w:r>
      <w:r w:rsidRPr="00B219F3">
        <w:rPr>
          <w:rFonts w:eastAsia="Calibri" w:cs="Times New Roman"/>
          <w:bCs/>
          <w:sz w:val="20"/>
          <w:szCs w:val="20"/>
          <w:u w:val="single"/>
        </w:rPr>
        <w:t xml:space="preserve">they may </w:t>
      </w:r>
      <w:r w:rsidRPr="00B219F3">
        <w:rPr>
          <w:rFonts w:eastAsia="Calibri" w:cs="Times New Roman"/>
          <w:bCs/>
          <w:iCs/>
          <w:sz w:val="20"/>
          <w:szCs w:val="20"/>
          <w:u w:val="single"/>
        </w:rPr>
        <w:t>also</w:t>
      </w:r>
      <w:r w:rsidRPr="00B219F3">
        <w:rPr>
          <w:rFonts w:eastAsia="Calibri" w:cs="Times New Roman"/>
          <w:b/>
          <w:iCs/>
          <w:sz w:val="20"/>
          <w:szCs w:val="20"/>
          <w:u w:val="single"/>
        </w:rPr>
        <w:t xml:space="preserve"> </w:t>
      </w:r>
      <w:r w:rsidRPr="00B219F3">
        <w:rPr>
          <w:rFonts w:eastAsia="Calibri" w:cs="Times New Roman"/>
          <w:b/>
          <w:sz w:val="20"/>
          <w:szCs w:val="20"/>
          <w:highlight w:val="yellow"/>
          <w:u w:val="single"/>
        </w:rPr>
        <w:t>serve as fertile ground for radical critique</w:t>
      </w:r>
      <w:r w:rsidRPr="00B219F3">
        <w:rPr>
          <w:rFonts w:eastAsia="Calibri" w:cs="Times New Roman"/>
          <w:sz w:val="20"/>
          <w:szCs w:val="20"/>
          <w:highlight w:val="yellow"/>
          <w:u w:val="single"/>
        </w:rPr>
        <w:t>,</w:t>
      </w:r>
      <w:r w:rsidRPr="00B219F3">
        <w:rPr>
          <w:rFonts w:eastAsia="Calibri" w:cs="Times New Roman"/>
          <w:sz w:val="20"/>
          <w:szCs w:val="20"/>
          <w:u w:val="single"/>
        </w:rPr>
        <w:t xml:space="preserve"> a truly fierce </w:t>
      </w:r>
      <w:r w:rsidRPr="00B219F3">
        <w:rPr>
          <w:rFonts w:eastAsia="Calibri" w:cs="Times New Roman"/>
          <w:b/>
          <w:iCs/>
          <w:sz w:val="20"/>
          <w:szCs w:val="20"/>
          <w:u w:val="single"/>
        </w:rPr>
        <w:t>urgency for now.</w:t>
      </w:r>
    </w:p>
    <w:p w14:paraId="17C77A32" w14:textId="791F1316" w:rsidR="00CF74C5" w:rsidRDefault="00CF74C5" w:rsidP="00CF74C5">
      <w:pPr>
        <w:pStyle w:val="Heading2"/>
      </w:pPr>
      <w:r>
        <w:lastRenderedPageBreak/>
        <w:t xml:space="preserve">Framework: </w:t>
      </w:r>
    </w:p>
    <w:p w14:paraId="58C7FD70" w14:textId="77777777" w:rsidR="00CF74C5" w:rsidRDefault="00CF74C5" w:rsidP="00CF74C5">
      <w:pPr>
        <w:pStyle w:val="Heading3"/>
      </w:pPr>
      <w:r>
        <w:lastRenderedPageBreak/>
        <w:t>A2: Collapses to Util</w:t>
      </w:r>
    </w:p>
    <w:p w14:paraId="0B52A920" w14:textId="77777777" w:rsidR="00CF74C5" w:rsidRPr="00192D75" w:rsidRDefault="00CF74C5" w:rsidP="00CF74C5">
      <w:pPr>
        <w:pStyle w:val="Heading4"/>
      </w:pPr>
      <w:r>
        <w:t xml:space="preserve">We control the I/L to util, they say max pleasure and pain but the only way to do that is through minimizing capitalism itself, meaning it is a prerequisite. Also, we allow for discourse and change how utilitarian thinking is founded, which means we don’t collapse to Util. There is no pleasure under the ethical consumption of capitalism. </w:t>
      </w:r>
    </w:p>
    <w:p w14:paraId="268D85E2" w14:textId="77777777" w:rsidR="00CF74C5" w:rsidRDefault="00CF74C5" w:rsidP="00CF74C5">
      <w:pPr>
        <w:pStyle w:val="Heading3"/>
      </w:pPr>
      <w:r>
        <w:lastRenderedPageBreak/>
        <w:t>A2: Lexical Prerequisite</w:t>
      </w:r>
    </w:p>
    <w:p w14:paraId="1E55EE45" w14:textId="77777777" w:rsidR="00CF74C5" w:rsidRDefault="00CF74C5" w:rsidP="00CF74C5">
      <w:pPr>
        <w:pStyle w:val="Heading4"/>
      </w:pPr>
      <w:r>
        <w:t xml:space="preserve">They say lexical prerequisite but just because we’re living, it doesn’t necessary doesn’t mean we are in pleasure. Insisting that now cannot wait has the effect of drawing it alongside large-scale futures—that’s Olsen. We aren’t ignoring life; we are just allowing for discourse to change present forms of thinking to include ongoing violence in accordance with future suffering.  </w:t>
      </w:r>
    </w:p>
    <w:p w14:paraId="61A28543" w14:textId="77777777" w:rsidR="00CF74C5" w:rsidRPr="0081743D" w:rsidRDefault="00CF74C5" w:rsidP="00CF74C5"/>
    <w:p w14:paraId="2B8C9EE0" w14:textId="77777777" w:rsidR="00CF74C5" w:rsidRDefault="00CF74C5" w:rsidP="00CF74C5">
      <w:pPr>
        <w:pStyle w:val="Heading3"/>
      </w:pPr>
      <w:r>
        <w:lastRenderedPageBreak/>
        <w:t>A2: Actor Spec</w:t>
      </w:r>
    </w:p>
    <w:p w14:paraId="4CB7CC1E" w14:textId="77777777" w:rsidR="00CF74C5" w:rsidRDefault="00CF74C5" w:rsidP="00CF74C5">
      <w:pPr>
        <w:pStyle w:val="Heading4"/>
      </w:pPr>
      <w:r>
        <w:t>The government is capitalist. Only by implementing our framing mechanism can we change the system from which we are ruled by. This acts as a prerequisite to their actor spec arguments.</w:t>
      </w:r>
    </w:p>
    <w:p w14:paraId="421E8572" w14:textId="7DB43176" w:rsidR="00CF74C5" w:rsidRDefault="00AA1943" w:rsidP="00AA1943">
      <w:pPr>
        <w:pStyle w:val="Heading3"/>
      </w:pPr>
      <w:r>
        <w:lastRenderedPageBreak/>
        <w:t>A2: Theoretical Justification</w:t>
      </w:r>
    </w:p>
    <w:p w14:paraId="04DA787A" w14:textId="606A8B6F" w:rsidR="00AA1943" w:rsidRDefault="00AA1943" w:rsidP="00AA1943">
      <w:pPr>
        <w:pStyle w:val="Heading4"/>
      </w:pPr>
      <w:r>
        <w:t>a. We defend Topic literature. Capitalism is a critical component of the topic, which decks this argument.</w:t>
      </w:r>
    </w:p>
    <w:p w14:paraId="4B3B5DC6" w14:textId="366FCFE7" w:rsidR="00AA1943" w:rsidRDefault="00AA1943" w:rsidP="00AA1943">
      <w:pPr>
        <w:pStyle w:val="Heading4"/>
      </w:pPr>
      <w:r>
        <w:t xml:space="preserve">b. Util is bad for ground because there is an increased prep-burden with Util. small schools tend to read critical literature </w:t>
      </w:r>
      <w:proofErr w:type="gramStart"/>
      <w:r>
        <w:t>in order to</w:t>
      </w:r>
      <w:proofErr w:type="gramEnd"/>
      <w:r>
        <w:t xml:space="preserve"> prevent this burden, extends to accessibility. </w:t>
      </w:r>
    </w:p>
    <w:p w14:paraId="79EFBC09" w14:textId="64AACAF2" w:rsidR="00AA1943" w:rsidRPr="00AA1943" w:rsidRDefault="00AA1943" w:rsidP="00AA1943">
      <w:pPr>
        <w:pStyle w:val="Heading4"/>
      </w:pPr>
      <w:r>
        <w:t xml:space="preserve">c. Capitalism controls the internal link to accessibility, which comes before Util. This means the FW outweighs on accessibility. </w:t>
      </w:r>
    </w:p>
    <w:p w14:paraId="270A5AB4" w14:textId="54CF78FC" w:rsidR="00AA1943" w:rsidRPr="00AA1943" w:rsidRDefault="00AA1943" w:rsidP="00AA1943"/>
    <w:p w14:paraId="48883AA3" w14:textId="7D3AC8B2" w:rsidR="00CF74C5" w:rsidRDefault="00CF74C5" w:rsidP="00CF74C5">
      <w:pPr>
        <w:pStyle w:val="Heading2"/>
      </w:pPr>
      <w:r>
        <w:lastRenderedPageBreak/>
        <w:t>Case</w:t>
      </w:r>
    </w:p>
    <w:p w14:paraId="6B1D2954" w14:textId="77777777" w:rsidR="008C4D0F" w:rsidRDefault="008C4D0F" w:rsidP="008C4D0F">
      <w:pPr>
        <w:pStyle w:val="Heading4"/>
      </w:pPr>
      <w:proofErr w:type="spellStart"/>
      <w:r>
        <w:t>Aff</w:t>
      </w:r>
      <w:proofErr w:type="spellEnd"/>
      <w:r>
        <w:t xml:space="preserve"> only exacerbates the problem – causes ingredient shortages, waiver decreases accessibility </w:t>
      </w:r>
    </w:p>
    <w:p w14:paraId="58C75EDF" w14:textId="77777777" w:rsidR="008C4D0F" w:rsidRPr="00FD58B2" w:rsidRDefault="008C4D0F" w:rsidP="008C4D0F">
      <w:pPr>
        <w:rPr>
          <w:rStyle w:val="Style13ptBold"/>
        </w:rPr>
      </w:pPr>
      <w:r w:rsidRPr="00FD58B2">
        <w:rPr>
          <w:rStyle w:val="Style13ptBold"/>
        </w:rPr>
        <w:t>Senate RPC 20</w:t>
      </w:r>
    </w:p>
    <w:p w14:paraId="738F7C62" w14:textId="77777777" w:rsidR="008C4D0F" w:rsidRPr="002B0AA1" w:rsidRDefault="008C4D0F" w:rsidP="008C4D0F">
      <w:r>
        <w:t>https://www.rpc.senate.gov/policy-papers/waivers-for-vaccine-ip-folly-masquerading-as-charity</w:t>
      </w:r>
    </w:p>
    <w:p w14:paraId="62A3A09A" w14:textId="77777777" w:rsidR="008C4D0F" w:rsidRDefault="008C4D0F" w:rsidP="008C4D0F">
      <w:pPr>
        <w:spacing w:after="0"/>
        <w:rPr>
          <w:rFonts w:asciiTheme="minorHAnsi" w:hAnsiTheme="minorHAnsi" w:cstheme="minorHAnsi"/>
          <w:sz w:val="14"/>
        </w:rPr>
      </w:pPr>
      <w:r w:rsidRPr="00FD58B2">
        <w:rPr>
          <w:rFonts w:asciiTheme="minorHAnsi" w:hAnsiTheme="minorHAnsi" w:cstheme="minorHAnsi"/>
          <w:sz w:val="14"/>
        </w:rPr>
        <w:t xml:space="preserve">Taking away IP protections for U.S. companies like Pfizer and Moderna would hurt those companies and their employees, but </w:t>
      </w:r>
      <w:r w:rsidRPr="004E5F1D">
        <w:rPr>
          <w:rFonts w:asciiTheme="minorHAnsi" w:hAnsiTheme="minorHAnsi" w:cstheme="minorHAnsi"/>
          <w:highlight w:val="green"/>
          <w:u w:val="single"/>
        </w:rPr>
        <w:t>due to the</w:t>
      </w:r>
      <w:r w:rsidRPr="0045548D">
        <w:rPr>
          <w:rFonts w:asciiTheme="minorHAnsi" w:hAnsiTheme="minorHAnsi" w:cstheme="minorHAnsi"/>
          <w:u w:val="single"/>
        </w:rPr>
        <w:t xml:space="preserve"> nature of the </w:t>
      </w:r>
      <w:r w:rsidRPr="004E5F1D">
        <w:rPr>
          <w:rFonts w:asciiTheme="minorHAnsi" w:hAnsiTheme="minorHAnsi" w:cstheme="minorHAnsi"/>
          <w:highlight w:val="green"/>
          <w:u w:val="single"/>
        </w:rPr>
        <w:t>vaccine supply chain</w:t>
      </w:r>
      <w:r w:rsidRPr="0045548D">
        <w:rPr>
          <w:rFonts w:asciiTheme="minorHAnsi" w:hAnsiTheme="minorHAnsi" w:cstheme="minorHAnsi"/>
          <w:u w:val="single"/>
        </w:rPr>
        <w:t xml:space="preserve">, would-be </w:t>
      </w:r>
      <w:r w:rsidRPr="004E5F1D">
        <w:rPr>
          <w:rFonts w:asciiTheme="minorHAnsi" w:hAnsiTheme="minorHAnsi" w:cstheme="minorHAnsi"/>
          <w:highlight w:val="green"/>
          <w:u w:val="single"/>
        </w:rPr>
        <w:t>recipients</w:t>
      </w:r>
      <w:r w:rsidRPr="0045548D">
        <w:rPr>
          <w:rFonts w:asciiTheme="minorHAnsi" w:hAnsiTheme="minorHAnsi" w:cstheme="minorHAnsi"/>
          <w:u w:val="single"/>
        </w:rPr>
        <w:t xml:space="preserve"> could also be </w:t>
      </w:r>
      <w:r w:rsidRPr="004E5F1D">
        <w:rPr>
          <w:rFonts w:asciiTheme="minorHAnsi" w:hAnsiTheme="minorHAnsi" w:cstheme="minorHAnsi"/>
          <w:highlight w:val="green"/>
          <w:u w:val="single"/>
        </w:rPr>
        <w:t>harmed by the waiver</w:t>
      </w:r>
      <w:r w:rsidRPr="0045548D">
        <w:rPr>
          <w:rFonts w:asciiTheme="minorHAnsi" w:hAnsiTheme="minorHAnsi" w:cstheme="minorHAnsi"/>
          <w:u w:val="single"/>
        </w:rPr>
        <w:t>.</w:t>
      </w:r>
      <w:r w:rsidRPr="00FD58B2">
        <w:rPr>
          <w:rFonts w:asciiTheme="minorHAnsi" w:hAnsiTheme="minorHAnsi" w:cstheme="minorHAnsi"/>
          <w:sz w:val="14"/>
        </w:rPr>
        <w:t xml:space="preserve"> According to some scientific authorities, the </w:t>
      </w:r>
      <w:r w:rsidRPr="004E5F1D">
        <w:rPr>
          <w:rFonts w:asciiTheme="minorHAnsi" w:hAnsiTheme="minorHAnsi" w:cstheme="minorHAnsi"/>
          <w:highlight w:val="green"/>
          <w:u w:val="single"/>
        </w:rPr>
        <w:t>most important bottleneck</w:t>
      </w:r>
      <w:r w:rsidRPr="0045548D">
        <w:rPr>
          <w:rFonts w:asciiTheme="minorHAnsi" w:hAnsiTheme="minorHAnsi" w:cstheme="minorHAnsi"/>
          <w:u w:val="single"/>
        </w:rPr>
        <w:t xml:space="preserve"> in producing vaccines </w:t>
      </w:r>
      <w:r w:rsidRPr="004E5F1D">
        <w:rPr>
          <w:rFonts w:asciiTheme="minorHAnsi" w:hAnsiTheme="minorHAnsi" w:cstheme="minorHAnsi"/>
          <w:highlight w:val="green"/>
          <w:u w:val="single"/>
        </w:rPr>
        <w:t>is no</w:t>
      </w:r>
      <w:r w:rsidRPr="0045548D">
        <w:rPr>
          <w:rFonts w:asciiTheme="minorHAnsi" w:hAnsiTheme="minorHAnsi" w:cstheme="minorHAnsi"/>
          <w:u w:val="single"/>
        </w:rPr>
        <w:t xml:space="preserve">t </w:t>
      </w:r>
      <w:r w:rsidRPr="004E5F1D">
        <w:rPr>
          <w:rFonts w:asciiTheme="minorHAnsi" w:hAnsiTheme="minorHAnsi" w:cstheme="minorHAnsi"/>
          <w:highlight w:val="green"/>
          <w:u w:val="single"/>
        </w:rPr>
        <w:t>i</w:t>
      </w:r>
      <w:r w:rsidRPr="0045548D">
        <w:rPr>
          <w:rFonts w:asciiTheme="minorHAnsi" w:hAnsiTheme="minorHAnsi" w:cstheme="minorHAnsi"/>
          <w:u w:val="single"/>
        </w:rPr>
        <w:t xml:space="preserve">ntellectual </w:t>
      </w:r>
      <w:r w:rsidRPr="004E5F1D">
        <w:rPr>
          <w:rFonts w:asciiTheme="minorHAnsi" w:hAnsiTheme="minorHAnsi" w:cstheme="minorHAnsi"/>
          <w:highlight w:val="green"/>
          <w:u w:val="single"/>
        </w:rPr>
        <w:t>p</w:t>
      </w:r>
      <w:r w:rsidRPr="0045548D">
        <w:rPr>
          <w:rFonts w:asciiTheme="minorHAnsi" w:hAnsiTheme="minorHAnsi" w:cstheme="minorHAnsi"/>
          <w:u w:val="single"/>
        </w:rPr>
        <w:t xml:space="preserve">roperty, </w:t>
      </w:r>
      <w:r w:rsidRPr="004E5F1D">
        <w:rPr>
          <w:rFonts w:asciiTheme="minorHAnsi" w:hAnsiTheme="minorHAnsi" w:cstheme="minorHAnsi"/>
          <w:highlight w:val="green"/>
          <w:u w:val="single"/>
        </w:rPr>
        <w:t>but a shortage of essential ingredients</w:t>
      </w:r>
      <w:r w:rsidRPr="0045548D">
        <w:rPr>
          <w:rFonts w:asciiTheme="minorHAnsi" w:hAnsiTheme="minorHAnsi" w:cstheme="minorHAnsi"/>
          <w:u w:val="single"/>
        </w:rPr>
        <w:t xml:space="preserve"> like nucleotides, enzymes, and lipids</w:t>
      </w:r>
      <w:r w:rsidRPr="00FD58B2">
        <w:rPr>
          <w:rFonts w:asciiTheme="minorHAnsi" w:hAnsiTheme="minorHAnsi" w:cstheme="minorHAnsi"/>
          <w:sz w:val="14"/>
        </w:rPr>
        <w:t xml:space="preserve">. At issue with the waiver are mRNA vaccines, a new type of vaccine that represents the culmination of more than two decades of research. But developing </w:t>
      </w:r>
      <w:r w:rsidRPr="007A5F6C">
        <w:rPr>
          <w:rFonts w:asciiTheme="minorHAnsi" w:hAnsiTheme="minorHAnsi" w:cstheme="minorHAnsi"/>
          <w:u w:val="single"/>
        </w:rPr>
        <w:t xml:space="preserve">the </w:t>
      </w:r>
      <w:r w:rsidRPr="004E5F1D">
        <w:rPr>
          <w:rFonts w:asciiTheme="minorHAnsi" w:hAnsiTheme="minorHAnsi" w:cstheme="minorHAnsi"/>
          <w:highlight w:val="green"/>
          <w:u w:val="single"/>
        </w:rPr>
        <w:t>vaccines</w:t>
      </w:r>
      <w:r w:rsidRPr="00FD58B2">
        <w:rPr>
          <w:rFonts w:asciiTheme="minorHAnsi" w:hAnsiTheme="minorHAnsi" w:cstheme="minorHAnsi"/>
          <w:sz w:val="14"/>
        </w:rPr>
        <w:t xml:space="preserve"> is only one part of the process of producing them. Because of their revolutionary nature, </w:t>
      </w:r>
      <w:r w:rsidRPr="0045548D">
        <w:rPr>
          <w:rFonts w:asciiTheme="minorHAnsi" w:hAnsiTheme="minorHAnsi" w:cstheme="minorHAnsi"/>
          <w:u w:val="single"/>
        </w:rPr>
        <w:t xml:space="preserve">they are </w:t>
      </w:r>
      <w:r w:rsidRPr="004E5F1D">
        <w:rPr>
          <w:rFonts w:asciiTheme="minorHAnsi" w:hAnsiTheme="minorHAnsi" w:cstheme="minorHAnsi"/>
          <w:highlight w:val="green"/>
          <w:u w:val="single"/>
        </w:rPr>
        <w:t>not simple to make</w:t>
      </w:r>
      <w:r w:rsidRPr="0045548D">
        <w:rPr>
          <w:rFonts w:asciiTheme="minorHAnsi" w:hAnsiTheme="minorHAnsi" w:cstheme="minorHAnsi"/>
          <w:u w:val="single"/>
        </w:rPr>
        <w:t xml:space="preserve">. There are </w:t>
      </w:r>
      <w:proofErr w:type="gramStart"/>
      <w:r w:rsidRPr="0045548D">
        <w:rPr>
          <w:rFonts w:asciiTheme="minorHAnsi" w:hAnsiTheme="minorHAnsi" w:cstheme="minorHAnsi"/>
          <w:u w:val="single"/>
        </w:rPr>
        <w:t>a number of</w:t>
      </w:r>
      <w:proofErr w:type="gramEnd"/>
      <w:r w:rsidRPr="0045548D">
        <w:rPr>
          <w:rFonts w:asciiTheme="minorHAnsi" w:hAnsiTheme="minorHAnsi" w:cstheme="minorHAnsi"/>
          <w:u w:val="single"/>
        </w:rPr>
        <w:t xml:space="preserve"> </w:t>
      </w:r>
      <w:r w:rsidRPr="004E5F1D">
        <w:rPr>
          <w:rFonts w:asciiTheme="minorHAnsi" w:hAnsiTheme="minorHAnsi" w:cstheme="minorHAnsi"/>
          <w:highlight w:val="green"/>
          <w:u w:val="single"/>
        </w:rPr>
        <w:t>highly complicated</w:t>
      </w:r>
      <w:r w:rsidRPr="0045548D">
        <w:rPr>
          <w:rFonts w:asciiTheme="minorHAnsi" w:hAnsiTheme="minorHAnsi" w:cstheme="minorHAnsi"/>
          <w:u w:val="single"/>
        </w:rPr>
        <w:t xml:space="preserve"> aspects to their </w:t>
      </w:r>
      <w:r w:rsidRPr="004E5F1D">
        <w:rPr>
          <w:rFonts w:asciiTheme="minorHAnsi" w:hAnsiTheme="minorHAnsi" w:cstheme="minorHAnsi"/>
          <w:highlight w:val="green"/>
          <w:u w:val="single"/>
        </w:rPr>
        <w:t>production that cannot be easily transferred</w:t>
      </w:r>
      <w:r w:rsidRPr="0045548D">
        <w:rPr>
          <w:rFonts w:asciiTheme="minorHAnsi" w:hAnsiTheme="minorHAnsi" w:cstheme="minorHAnsi"/>
          <w:u w:val="single"/>
        </w:rPr>
        <w:t xml:space="preserve">, duplicated, or taught. </w:t>
      </w:r>
      <w:r w:rsidRPr="004E5F1D">
        <w:rPr>
          <w:rFonts w:asciiTheme="minorHAnsi" w:hAnsiTheme="minorHAnsi" w:cstheme="minorHAnsi"/>
          <w:highlight w:val="green"/>
          <w:u w:val="single"/>
        </w:rPr>
        <w:t>Other companies</w:t>
      </w:r>
      <w:r w:rsidRPr="0045548D">
        <w:rPr>
          <w:rFonts w:asciiTheme="minorHAnsi" w:hAnsiTheme="minorHAnsi" w:cstheme="minorHAnsi"/>
          <w:u w:val="single"/>
        </w:rPr>
        <w:t xml:space="preserve"> tooling up to produce the vaccines </w:t>
      </w:r>
      <w:r w:rsidRPr="004E5F1D">
        <w:rPr>
          <w:rFonts w:asciiTheme="minorHAnsi" w:hAnsiTheme="minorHAnsi" w:cstheme="minorHAnsi"/>
          <w:highlight w:val="green"/>
          <w:u w:val="single"/>
        </w:rPr>
        <w:t>would take raw materials away from</w:t>
      </w:r>
      <w:r w:rsidRPr="0045548D">
        <w:rPr>
          <w:rFonts w:asciiTheme="minorHAnsi" w:hAnsiTheme="minorHAnsi" w:cstheme="minorHAnsi"/>
          <w:u w:val="single"/>
        </w:rPr>
        <w:t xml:space="preserve"> the existing, </w:t>
      </w:r>
      <w:r w:rsidRPr="004E5F1D">
        <w:rPr>
          <w:rFonts w:asciiTheme="minorHAnsi" w:hAnsiTheme="minorHAnsi" w:cstheme="minorHAnsi"/>
          <w:highlight w:val="green"/>
          <w:u w:val="single"/>
        </w:rPr>
        <w:t>proven producers</w:t>
      </w:r>
      <w:r w:rsidRPr="0045548D">
        <w:rPr>
          <w:rFonts w:asciiTheme="minorHAnsi" w:hAnsiTheme="minorHAnsi" w:cstheme="minorHAnsi"/>
          <w:u w:val="single"/>
        </w:rPr>
        <w:t>.</w:t>
      </w:r>
      <w:r w:rsidRPr="00FD58B2">
        <w:rPr>
          <w:rFonts w:asciiTheme="minorHAnsi" w:hAnsiTheme="minorHAnsi" w:cstheme="minorHAnsi"/>
          <w:sz w:val="14"/>
        </w:rPr>
        <w:t xml:space="preserve"> The </w:t>
      </w:r>
      <w:r w:rsidRPr="004E5F1D">
        <w:rPr>
          <w:rFonts w:asciiTheme="minorHAnsi" w:hAnsiTheme="minorHAnsi" w:cstheme="minorHAnsi"/>
          <w:highlight w:val="green"/>
          <w:u w:val="single"/>
        </w:rPr>
        <w:t>new producers would</w:t>
      </w:r>
      <w:r w:rsidRPr="0045548D">
        <w:rPr>
          <w:rFonts w:asciiTheme="minorHAnsi" w:hAnsiTheme="minorHAnsi" w:cstheme="minorHAnsi"/>
          <w:u w:val="single"/>
        </w:rPr>
        <w:t xml:space="preserve"> invariably </w:t>
      </w:r>
      <w:r w:rsidRPr="004E5F1D">
        <w:rPr>
          <w:rFonts w:asciiTheme="minorHAnsi" w:hAnsiTheme="minorHAnsi" w:cstheme="minorHAnsi"/>
          <w:highlight w:val="green"/>
          <w:u w:val="single"/>
        </w:rPr>
        <w:t>waste resources as they learn</w:t>
      </w:r>
      <w:r w:rsidRPr="0045548D">
        <w:rPr>
          <w:rFonts w:asciiTheme="minorHAnsi" w:hAnsiTheme="minorHAnsi" w:cstheme="minorHAnsi"/>
          <w:u w:val="single"/>
        </w:rPr>
        <w:t xml:space="preserve"> best practices</w:t>
      </w:r>
      <w:r w:rsidRPr="00FD58B2">
        <w:rPr>
          <w:rFonts w:asciiTheme="minorHAnsi" w:hAnsiTheme="minorHAnsi" w:cstheme="minorHAnsi"/>
          <w:sz w:val="14"/>
        </w:rPr>
        <w:t xml:space="preserve">. The </w:t>
      </w:r>
      <w:r w:rsidRPr="004E5F1D">
        <w:rPr>
          <w:rFonts w:asciiTheme="minorHAnsi" w:hAnsiTheme="minorHAnsi" w:cstheme="minorHAnsi"/>
          <w:highlight w:val="green"/>
          <w:u w:val="single"/>
        </w:rPr>
        <w:t>current producers</w:t>
      </w:r>
      <w:r w:rsidRPr="0045548D">
        <w:rPr>
          <w:rFonts w:asciiTheme="minorHAnsi" w:hAnsiTheme="minorHAnsi" w:cstheme="minorHAnsi"/>
          <w:u w:val="single"/>
        </w:rPr>
        <w:t xml:space="preserve"> are </w:t>
      </w:r>
      <w:r w:rsidRPr="004E5F1D">
        <w:rPr>
          <w:rFonts w:asciiTheme="minorHAnsi" w:hAnsiTheme="minorHAnsi" w:cstheme="minorHAnsi"/>
          <w:highlight w:val="green"/>
          <w:u w:val="single"/>
        </w:rPr>
        <w:t>already shipping vaccines</w:t>
      </w:r>
      <w:r w:rsidRPr="0045548D">
        <w:rPr>
          <w:rFonts w:asciiTheme="minorHAnsi" w:hAnsiTheme="minorHAnsi" w:cstheme="minorHAnsi"/>
          <w:u w:val="single"/>
        </w:rPr>
        <w:t xml:space="preserve"> outside of the United States. Pfizer alone has shipped 430 million doses to 91 countries. </w:t>
      </w:r>
      <w:r w:rsidRPr="004E5F1D">
        <w:rPr>
          <w:rFonts w:asciiTheme="minorHAnsi" w:hAnsiTheme="minorHAnsi" w:cstheme="minorHAnsi"/>
          <w:highlight w:val="green"/>
          <w:u w:val="single"/>
        </w:rPr>
        <w:t>U.S. manufacturers</w:t>
      </w:r>
      <w:r w:rsidRPr="0045548D">
        <w:rPr>
          <w:rFonts w:asciiTheme="minorHAnsi" w:hAnsiTheme="minorHAnsi" w:cstheme="minorHAnsi"/>
          <w:u w:val="single"/>
        </w:rPr>
        <w:t xml:space="preserve"> are </w:t>
      </w:r>
      <w:r w:rsidRPr="004E5F1D">
        <w:rPr>
          <w:rFonts w:asciiTheme="minorHAnsi" w:hAnsiTheme="minorHAnsi" w:cstheme="minorHAnsi"/>
          <w:highlight w:val="green"/>
          <w:u w:val="single"/>
        </w:rPr>
        <w:t xml:space="preserve">on track to produce 12 billion </w:t>
      </w:r>
      <w:r w:rsidRPr="007A5F6C">
        <w:rPr>
          <w:rFonts w:asciiTheme="minorHAnsi" w:hAnsiTheme="minorHAnsi" w:cstheme="minorHAnsi"/>
          <w:u w:val="single"/>
        </w:rPr>
        <w:t>doses</w:t>
      </w:r>
      <w:r w:rsidRPr="0045548D">
        <w:rPr>
          <w:rFonts w:asciiTheme="minorHAnsi" w:hAnsiTheme="minorHAnsi" w:cstheme="minorHAnsi"/>
          <w:u w:val="single"/>
        </w:rPr>
        <w:t xml:space="preserve"> of vaccine </w:t>
      </w:r>
      <w:r w:rsidRPr="004E5F1D">
        <w:rPr>
          <w:rFonts w:asciiTheme="minorHAnsi" w:hAnsiTheme="minorHAnsi" w:cstheme="minorHAnsi"/>
          <w:highlight w:val="green"/>
          <w:u w:val="single"/>
        </w:rPr>
        <w:t>by</w:t>
      </w:r>
      <w:r w:rsidRPr="0045548D">
        <w:rPr>
          <w:rFonts w:asciiTheme="minorHAnsi" w:hAnsiTheme="minorHAnsi" w:cstheme="minorHAnsi"/>
          <w:u w:val="single"/>
        </w:rPr>
        <w:t xml:space="preserve"> the end of </w:t>
      </w:r>
      <w:r w:rsidRPr="004E5F1D">
        <w:rPr>
          <w:rFonts w:asciiTheme="minorHAnsi" w:hAnsiTheme="minorHAnsi" w:cstheme="minorHAnsi"/>
          <w:highlight w:val="green"/>
          <w:u w:val="single"/>
        </w:rPr>
        <w:t>2022, enough to satisfy global demand. Inviting</w:t>
      </w:r>
      <w:r w:rsidRPr="0045548D">
        <w:rPr>
          <w:rFonts w:asciiTheme="minorHAnsi" w:hAnsiTheme="minorHAnsi" w:cstheme="minorHAnsi"/>
          <w:u w:val="single"/>
        </w:rPr>
        <w:t xml:space="preserve"> resource </w:t>
      </w:r>
      <w:r w:rsidRPr="004E5F1D">
        <w:rPr>
          <w:rFonts w:asciiTheme="minorHAnsi" w:hAnsiTheme="minorHAnsi" w:cstheme="minorHAnsi"/>
          <w:highlight w:val="green"/>
          <w:u w:val="single"/>
        </w:rPr>
        <w:t>shortages by waiving IP</w:t>
      </w:r>
      <w:r w:rsidRPr="0045548D">
        <w:rPr>
          <w:rFonts w:asciiTheme="minorHAnsi" w:hAnsiTheme="minorHAnsi" w:cstheme="minorHAnsi"/>
          <w:u w:val="single"/>
        </w:rPr>
        <w:t xml:space="preserve"> will </w:t>
      </w:r>
      <w:r w:rsidRPr="004E5F1D">
        <w:rPr>
          <w:rFonts w:asciiTheme="minorHAnsi" w:hAnsiTheme="minorHAnsi" w:cstheme="minorHAnsi"/>
          <w:highlight w:val="green"/>
          <w:u w:val="single"/>
        </w:rPr>
        <w:t>jeopardize that</w:t>
      </w:r>
      <w:r w:rsidRPr="0045548D">
        <w:rPr>
          <w:rFonts w:asciiTheme="minorHAnsi" w:hAnsiTheme="minorHAnsi" w:cstheme="minorHAnsi"/>
          <w:u w:val="single"/>
        </w:rPr>
        <w:t xml:space="preserve"> goal. Because of these supply problems, giving away vaccine technology and creating new producers would take years to help anyone</w:t>
      </w:r>
      <w:r w:rsidRPr="00FD58B2">
        <w:rPr>
          <w:rFonts w:asciiTheme="minorHAnsi" w:hAnsiTheme="minorHAnsi" w:cstheme="minorHAnsi"/>
          <w:sz w:val="14"/>
        </w:rPr>
        <w:t>. During that time</w:t>
      </w:r>
      <w:r w:rsidRPr="0045548D">
        <w:rPr>
          <w:rFonts w:asciiTheme="minorHAnsi" w:hAnsiTheme="minorHAnsi" w:cstheme="minorHAnsi"/>
          <w:u w:val="single"/>
        </w:rPr>
        <w:t>, many would suffer from the shortage in vaccines</w:t>
      </w:r>
      <w:r w:rsidRPr="00FD58B2">
        <w:rPr>
          <w:rFonts w:asciiTheme="minorHAnsi" w:hAnsiTheme="minorHAnsi" w:cstheme="minorHAnsi"/>
          <w:sz w:val="14"/>
        </w:rPr>
        <w:t xml:space="preserve">. CHINA AND RUSSIA BENEFIT FROM A WAIVER Russia and China would stand to gain from access to mRNA vaccine technology. Both countries developed their own COVID-19 vaccines, Sputnik V and Sinovac, but they use older technology and are generally less effective. The two countries have exported vaccines </w:t>
      </w:r>
      <w:proofErr w:type="spellStart"/>
      <w:r w:rsidRPr="00FD58B2">
        <w:rPr>
          <w:rFonts w:asciiTheme="minorHAnsi" w:hAnsiTheme="minorHAnsi" w:cstheme="minorHAnsi"/>
          <w:sz w:val="14"/>
        </w:rPr>
        <w:t>en</w:t>
      </w:r>
      <w:proofErr w:type="spellEnd"/>
      <w:r w:rsidRPr="00FD58B2">
        <w:rPr>
          <w:rFonts w:asciiTheme="minorHAnsi" w:hAnsiTheme="minorHAnsi" w:cstheme="minorHAnsi"/>
          <w:sz w:val="14"/>
        </w:rPr>
        <w:t xml:space="preserve"> masse </w:t>
      </w:r>
      <w:proofErr w:type="gramStart"/>
      <w:r w:rsidRPr="00FD58B2">
        <w:rPr>
          <w:rFonts w:asciiTheme="minorHAnsi" w:hAnsiTheme="minorHAnsi" w:cstheme="minorHAnsi"/>
          <w:sz w:val="14"/>
        </w:rPr>
        <w:t>in an effort to</w:t>
      </w:r>
      <w:proofErr w:type="gramEnd"/>
      <w:r w:rsidRPr="00FD58B2">
        <w:rPr>
          <w:rFonts w:asciiTheme="minorHAnsi" w:hAnsiTheme="minorHAnsi" w:cstheme="minorHAnsi"/>
          <w:sz w:val="14"/>
        </w:rPr>
        <w:t xml:space="preserve"> build influence around the world. Though they are behind the U.S. in vaccine technology, free access to U.S. trade secrets would allow them to catch up and eventually offer their own mRNA vaccines. They could then supercharge their vaccines-for-influence campaigns.</w:t>
      </w:r>
    </w:p>
    <w:p w14:paraId="3A552E74" w14:textId="77777777" w:rsidR="008C4D0F" w:rsidRDefault="008C4D0F" w:rsidP="008C4D0F">
      <w:pPr>
        <w:spacing w:after="0"/>
        <w:rPr>
          <w:rFonts w:asciiTheme="minorHAnsi" w:hAnsiTheme="minorHAnsi" w:cstheme="minorHAnsi"/>
          <w:sz w:val="14"/>
        </w:rPr>
      </w:pPr>
    </w:p>
    <w:p w14:paraId="70E3F14D" w14:textId="77777777" w:rsidR="008C4D0F" w:rsidRPr="00FD58B2" w:rsidRDefault="008C4D0F" w:rsidP="008C4D0F">
      <w:pPr>
        <w:spacing w:after="0"/>
        <w:rPr>
          <w:rFonts w:asciiTheme="minorHAnsi" w:hAnsiTheme="minorHAnsi" w:cstheme="minorHAnsi"/>
          <w:sz w:val="14"/>
        </w:rPr>
      </w:pPr>
    </w:p>
    <w:p w14:paraId="1DEC68F8" w14:textId="77777777" w:rsidR="00985823" w:rsidRDefault="00985823" w:rsidP="00985823">
      <w:pPr>
        <w:pStyle w:val="Heading4"/>
      </w:pPr>
      <w:r>
        <w:t>No guarantee that producers will reveal trade secrets – no solvency for the AFF</w:t>
      </w:r>
    </w:p>
    <w:p w14:paraId="1183B708" w14:textId="77777777" w:rsidR="00985823" w:rsidRPr="001D2A10" w:rsidRDefault="00985823" w:rsidP="00985823">
      <w:pPr>
        <w:rPr>
          <w:rStyle w:val="Style13ptBold"/>
        </w:rPr>
      </w:pPr>
      <w:r>
        <w:rPr>
          <w:rStyle w:val="Style13ptBold"/>
        </w:rPr>
        <w:t>Bloomberg law 21</w:t>
      </w:r>
    </w:p>
    <w:p w14:paraId="05116595" w14:textId="77777777" w:rsidR="00985823" w:rsidRPr="00F610AB" w:rsidRDefault="00985823" w:rsidP="00985823">
      <w:r>
        <w:t>https://news.bloomberglaw.com/ip-law/waive-pharmas-vaccine-rights-what-that-would-mean-quicktake</w:t>
      </w:r>
    </w:p>
    <w:p w14:paraId="0772B709" w14:textId="77777777" w:rsidR="00985823" w:rsidRDefault="00985823" w:rsidP="00985823">
      <w:pPr>
        <w:pStyle w:val="NormalWeb"/>
        <w:shd w:val="clear" w:color="auto" w:fill="FFFFFF"/>
        <w:spacing w:before="0" w:beforeAutospacing="0" w:after="0" w:afterAutospacing="0" w:line="343" w:lineRule="atLeast"/>
        <w:rPr>
          <w:rFonts w:asciiTheme="minorHAnsi" w:hAnsiTheme="minorHAnsi" w:cstheme="minorHAnsi"/>
          <w:szCs w:val="22"/>
          <w:u w:val="single"/>
        </w:rPr>
      </w:pPr>
      <w:r w:rsidRPr="008C4D0F">
        <w:rPr>
          <w:rFonts w:asciiTheme="minorHAnsi" w:hAnsiTheme="minorHAnsi" w:cstheme="minorHAnsi"/>
          <w:sz w:val="14"/>
          <w:szCs w:val="22"/>
        </w:rPr>
        <w:t>They could acquire information that their national health regulators received in confidence to assess the safety of vaccines. That data includes things like vaccine ingredients, manufacturing details and clinical trial information that can be useful in replicating a vaccine</w:t>
      </w:r>
      <w:r w:rsidRPr="0049685B">
        <w:rPr>
          <w:rFonts w:asciiTheme="minorHAnsi" w:hAnsiTheme="minorHAnsi" w:cstheme="minorHAnsi"/>
          <w:szCs w:val="22"/>
          <w:u w:val="single"/>
        </w:rPr>
        <w:t xml:space="preserve">. </w:t>
      </w:r>
      <w:r w:rsidRPr="004E5F1D">
        <w:rPr>
          <w:rFonts w:asciiTheme="minorHAnsi" w:hAnsiTheme="minorHAnsi" w:cstheme="minorHAnsi"/>
          <w:szCs w:val="22"/>
          <w:highlight w:val="green"/>
          <w:u w:val="single"/>
        </w:rPr>
        <w:t>If</w:t>
      </w:r>
      <w:r w:rsidRPr="0049685B">
        <w:rPr>
          <w:rFonts w:asciiTheme="minorHAnsi" w:hAnsiTheme="minorHAnsi" w:cstheme="minorHAnsi"/>
          <w:szCs w:val="22"/>
          <w:u w:val="single"/>
        </w:rPr>
        <w:t xml:space="preserve"> a </w:t>
      </w:r>
      <w:r w:rsidRPr="004E5F1D">
        <w:rPr>
          <w:rFonts w:asciiTheme="minorHAnsi" w:hAnsiTheme="minorHAnsi" w:cstheme="minorHAnsi"/>
          <w:szCs w:val="22"/>
          <w:highlight w:val="green"/>
          <w:u w:val="single"/>
        </w:rPr>
        <w:t>vaccine maker has</w:t>
      </w:r>
      <w:r w:rsidRPr="0049685B">
        <w:rPr>
          <w:rFonts w:asciiTheme="minorHAnsi" w:hAnsiTheme="minorHAnsi" w:cstheme="minorHAnsi"/>
          <w:szCs w:val="22"/>
          <w:u w:val="single"/>
        </w:rPr>
        <w:t xml:space="preserve"> a </w:t>
      </w:r>
      <w:r w:rsidRPr="004E5F1D">
        <w:rPr>
          <w:rFonts w:asciiTheme="minorHAnsi" w:hAnsiTheme="minorHAnsi" w:cstheme="minorHAnsi"/>
          <w:szCs w:val="22"/>
          <w:highlight w:val="green"/>
          <w:u w:val="single"/>
        </w:rPr>
        <w:t>facility</w:t>
      </w:r>
      <w:r w:rsidRPr="0049685B">
        <w:rPr>
          <w:rFonts w:asciiTheme="minorHAnsi" w:hAnsiTheme="minorHAnsi" w:cstheme="minorHAnsi"/>
          <w:szCs w:val="22"/>
          <w:u w:val="single"/>
        </w:rPr>
        <w:t xml:space="preserve"> in the country or a manufacturing partner, </w:t>
      </w:r>
      <w:r w:rsidRPr="004E5F1D">
        <w:rPr>
          <w:rFonts w:asciiTheme="minorHAnsi" w:hAnsiTheme="minorHAnsi" w:cstheme="minorHAnsi"/>
          <w:szCs w:val="22"/>
          <w:highlight w:val="green"/>
          <w:u w:val="single"/>
        </w:rPr>
        <w:t>authorities could pressure</w:t>
      </w:r>
      <w:r w:rsidRPr="0049685B">
        <w:rPr>
          <w:rFonts w:asciiTheme="minorHAnsi" w:hAnsiTheme="minorHAnsi" w:cstheme="minorHAnsi"/>
          <w:szCs w:val="22"/>
          <w:u w:val="single"/>
        </w:rPr>
        <w:t xml:space="preserve"> those </w:t>
      </w:r>
      <w:r w:rsidRPr="004E5F1D">
        <w:rPr>
          <w:rFonts w:asciiTheme="minorHAnsi" w:hAnsiTheme="minorHAnsi" w:cstheme="minorHAnsi"/>
          <w:szCs w:val="22"/>
          <w:highlight w:val="green"/>
          <w:u w:val="single"/>
        </w:rPr>
        <w:t>entities to turn over trade secrets</w:t>
      </w:r>
      <w:r w:rsidRPr="0049685B">
        <w:rPr>
          <w:rFonts w:asciiTheme="minorHAnsi" w:hAnsiTheme="minorHAnsi" w:cstheme="minorHAnsi"/>
          <w:szCs w:val="22"/>
          <w:u w:val="single"/>
        </w:rPr>
        <w:t xml:space="preserve"> that weren’t given to regulators. Governments could also ask other countries to obtain that information. </w:t>
      </w:r>
      <w:r w:rsidRPr="004E5F1D">
        <w:rPr>
          <w:rFonts w:asciiTheme="minorHAnsi" w:hAnsiTheme="minorHAnsi" w:cstheme="minorHAnsi"/>
          <w:szCs w:val="22"/>
          <w:highlight w:val="green"/>
          <w:u w:val="single"/>
        </w:rPr>
        <w:t>Companies that refuse</w:t>
      </w:r>
      <w:r w:rsidRPr="0049685B">
        <w:rPr>
          <w:rFonts w:asciiTheme="minorHAnsi" w:hAnsiTheme="minorHAnsi" w:cstheme="minorHAnsi"/>
          <w:szCs w:val="22"/>
          <w:u w:val="single"/>
        </w:rPr>
        <w:t xml:space="preserve"> to turn over information </w:t>
      </w:r>
      <w:r w:rsidRPr="004E5F1D">
        <w:rPr>
          <w:rFonts w:asciiTheme="minorHAnsi" w:hAnsiTheme="minorHAnsi" w:cstheme="minorHAnsi"/>
          <w:szCs w:val="22"/>
          <w:highlight w:val="green"/>
          <w:u w:val="single"/>
        </w:rPr>
        <w:t>could face</w:t>
      </w:r>
      <w:r w:rsidRPr="0049685B">
        <w:rPr>
          <w:rFonts w:asciiTheme="minorHAnsi" w:hAnsiTheme="minorHAnsi" w:cstheme="minorHAnsi"/>
          <w:szCs w:val="22"/>
          <w:u w:val="single"/>
        </w:rPr>
        <w:t xml:space="preserve"> various </w:t>
      </w:r>
      <w:r w:rsidRPr="004E5F1D">
        <w:rPr>
          <w:rFonts w:asciiTheme="minorHAnsi" w:hAnsiTheme="minorHAnsi" w:cstheme="minorHAnsi"/>
          <w:szCs w:val="22"/>
          <w:highlight w:val="green"/>
          <w:u w:val="single"/>
        </w:rPr>
        <w:t>consequences</w:t>
      </w:r>
      <w:r w:rsidRPr="0049685B">
        <w:rPr>
          <w:rFonts w:asciiTheme="minorHAnsi" w:hAnsiTheme="minorHAnsi" w:cstheme="minorHAnsi"/>
          <w:szCs w:val="22"/>
          <w:u w:val="single"/>
        </w:rPr>
        <w:t xml:space="preserve">. A big </w:t>
      </w:r>
      <w:r w:rsidRPr="004E5F1D">
        <w:rPr>
          <w:rFonts w:asciiTheme="minorHAnsi" w:hAnsiTheme="minorHAnsi" w:cstheme="minorHAnsi"/>
          <w:szCs w:val="22"/>
          <w:highlight w:val="green"/>
          <w:u w:val="single"/>
        </w:rPr>
        <w:t>question is whether the U.S.</w:t>
      </w:r>
      <w:r w:rsidRPr="0049685B">
        <w:rPr>
          <w:rFonts w:asciiTheme="minorHAnsi" w:hAnsiTheme="minorHAnsi" w:cstheme="minorHAnsi"/>
          <w:szCs w:val="22"/>
          <w:u w:val="single"/>
        </w:rPr>
        <w:t xml:space="preserve"> </w:t>
      </w:r>
      <w:r w:rsidRPr="004E5F1D">
        <w:rPr>
          <w:rFonts w:asciiTheme="minorHAnsi" w:hAnsiTheme="minorHAnsi" w:cstheme="minorHAnsi"/>
          <w:szCs w:val="22"/>
          <w:highlight w:val="green"/>
          <w:u w:val="single"/>
        </w:rPr>
        <w:t>and Germany</w:t>
      </w:r>
      <w:r w:rsidRPr="0049685B">
        <w:rPr>
          <w:rFonts w:asciiTheme="minorHAnsi" w:hAnsiTheme="minorHAnsi" w:cstheme="minorHAnsi"/>
          <w:szCs w:val="22"/>
          <w:u w:val="single"/>
        </w:rPr>
        <w:t xml:space="preserve">, </w:t>
      </w:r>
      <w:r w:rsidRPr="004E5F1D">
        <w:rPr>
          <w:rFonts w:asciiTheme="minorHAnsi" w:hAnsiTheme="minorHAnsi" w:cstheme="minorHAnsi"/>
          <w:szCs w:val="22"/>
          <w:highlight w:val="green"/>
          <w:u w:val="single"/>
        </w:rPr>
        <w:t>where</w:t>
      </w:r>
      <w:r w:rsidRPr="0049685B">
        <w:rPr>
          <w:rFonts w:asciiTheme="minorHAnsi" w:hAnsiTheme="minorHAnsi" w:cstheme="minorHAnsi"/>
          <w:szCs w:val="22"/>
          <w:u w:val="single"/>
        </w:rPr>
        <w:t xml:space="preserve"> many of the Covid-19 </w:t>
      </w:r>
      <w:r w:rsidRPr="004E5F1D">
        <w:rPr>
          <w:rFonts w:asciiTheme="minorHAnsi" w:hAnsiTheme="minorHAnsi" w:cstheme="minorHAnsi"/>
          <w:szCs w:val="22"/>
          <w:highlight w:val="green"/>
          <w:u w:val="single"/>
        </w:rPr>
        <w:t>vaccine developers are located</w:t>
      </w:r>
      <w:r w:rsidRPr="0049685B">
        <w:rPr>
          <w:rFonts w:asciiTheme="minorHAnsi" w:hAnsiTheme="minorHAnsi" w:cstheme="minorHAnsi"/>
          <w:szCs w:val="22"/>
          <w:u w:val="single"/>
        </w:rPr>
        <w:t xml:space="preserve">, </w:t>
      </w:r>
      <w:r w:rsidRPr="004E5F1D">
        <w:rPr>
          <w:rFonts w:asciiTheme="minorHAnsi" w:hAnsiTheme="minorHAnsi" w:cstheme="minorHAnsi"/>
          <w:szCs w:val="22"/>
          <w:highlight w:val="green"/>
          <w:u w:val="single"/>
        </w:rPr>
        <w:t>would</w:t>
      </w:r>
      <w:r w:rsidRPr="0049685B">
        <w:rPr>
          <w:rFonts w:asciiTheme="minorHAnsi" w:hAnsiTheme="minorHAnsi" w:cstheme="minorHAnsi"/>
          <w:szCs w:val="22"/>
          <w:u w:val="single"/>
        </w:rPr>
        <w:t xml:space="preserve"> be willing to </w:t>
      </w:r>
      <w:r w:rsidRPr="004E5F1D">
        <w:rPr>
          <w:rFonts w:asciiTheme="minorHAnsi" w:hAnsiTheme="minorHAnsi" w:cstheme="minorHAnsi"/>
          <w:szCs w:val="22"/>
          <w:highlight w:val="green"/>
          <w:u w:val="single"/>
        </w:rPr>
        <w:t>force</w:t>
      </w:r>
      <w:r w:rsidRPr="0049685B">
        <w:rPr>
          <w:rFonts w:asciiTheme="minorHAnsi" w:hAnsiTheme="minorHAnsi" w:cstheme="minorHAnsi"/>
          <w:szCs w:val="22"/>
          <w:u w:val="single"/>
        </w:rPr>
        <w:t xml:space="preserve"> home-grown </w:t>
      </w:r>
      <w:r w:rsidRPr="004E5F1D">
        <w:rPr>
          <w:rFonts w:asciiTheme="minorHAnsi" w:hAnsiTheme="minorHAnsi" w:cstheme="minorHAnsi"/>
          <w:szCs w:val="22"/>
          <w:highlight w:val="green"/>
          <w:u w:val="single"/>
        </w:rPr>
        <w:t>companies to reveal their secret sauce</w:t>
      </w:r>
      <w:r w:rsidRPr="0049685B">
        <w:rPr>
          <w:rFonts w:asciiTheme="minorHAnsi" w:hAnsiTheme="minorHAnsi" w:cstheme="minorHAnsi"/>
          <w:szCs w:val="22"/>
          <w:u w:val="single"/>
        </w:rPr>
        <w:t xml:space="preserve">. The </w:t>
      </w:r>
      <w:r w:rsidRPr="004E5F1D">
        <w:rPr>
          <w:rFonts w:asciiTheme="minorHAnsi" w:hAnsiTheme="minorHAnsi" w:cstheme="minorHAnsi"/>
          <w:szCs w:val="22"/>
          <w:highlight w:val="green"/>
          <w:u w:val="single"/>
        </w:rPr>
        <w:t>U.S. has been silent</w:t>
      </w:r>
      <w:r w:rsidRPr="0049685B">
        <w:rPr>
          <w:rFonts w:asciiTheme="minorHAnsi" w:hAnsiTheme="minorHAnsi" w:cstheme="minorHAnsi"/>
          <w:szCs w:val="22"/>
          <w:u w:val="single"/>
        </w:rPr>
        <w:t xml:space="preserve"> on that issue, while </w:t>
      </w:r>
      <w:r w:rsidRPr="004E5F1D">
        <w:rPr>
          <w:rFonts w:asciiTheme="minorHAnsi" w:hAnsiTheme="minorHAnsi" w:cstheme="minorHAnsi"/>
          <w:szCs w:val="22"/>
          <w:highlight w:val="green"/>
          <w:u w:val="single"/>
        </w:rPr>
        <w:t>Germany has come out against the waiver altogether</w:t>
      </w:r>
      <w:r w:rsidRPr="0049685B">
        <w:rPr>
          <w:rFonts w:asciiTheme="minorHAnsi" w:hAnsiTheme="minorHAnsi" w:cstheme="minorHAnsi"/>
          <w:szCs w:val="22"/>
          <w:u w:val="single"/>
        </w:rPr>
        <w:t xml:space="preserve">. Even if governments get the information needed to replicate vaccines, it’s unclear what would happen next. Factories would have to be built or modified, and there’s already a shortage of the raw materials needed for Covid vaccines. </w:t>
      </w:r>
      <w:r w:rsidRPr="0049685B">
        <w:rPr>
          <w:rFonts w:asciiTheme="minorHAnsi" w:hAnsiTheme="minorHAnsi" w:cstheme="minorHAnsi"/>
          <w:szCs w:val="22"/>
          <w:u w:val="single"/>
        </w:rPr>
        <w:lastRenderedPageBreak/>
        <w:t>There’s also the difficult matter of ensuring any new manufacturers produce vaccines that are as safe as the originals.</w:t>
      </w:r>
    </w:p>
    <w:p w14:paraId="6958B0B7" w14:textId="77777777" w:rsidR="008C4D0F" w:rsidRDefault="008C4D0F" w:rsidP="008C4D0F">
      <w:pPr>
        <w:pStyle w:val="Heading4"/>
      </w:pPr>
      <w:r>
        <w:t xml:space="preserve">Reductions in IP do not improve accessibility, and some protections are necessary for balancing public and private interests </w:t>
      </w:r>
    </w:p>
    <w:p w14:paraId="0A80533F" w14:textId="77777777" w:rsidR="008C4D0F" w:rsidRDefault="008C4D0F" w:rsidP="008C4D0F">
      <w:proofErr w:type="spellStart"/>
      <w:r>
        <w:rPr>
          <w:b/>
          <w:sz w:val="26"/>
          <w:szCs w:val="26"/>
        </w:rPr>
        <w:t>Krattiger</w:t>
      </w:r>
      <w:proofErr w:type="spellEnd"/>
      <w:r>
        <w:rPr>
          <w:b/>
          <w:sz w:val="26"/>
          <w:szCs w:val="26"/>
        </w:rPr>
        <w:t xml:space="preserve"> 13 </w:t>
      </w:r>
      <w:r>
        <w:t xml:space="preserve">Anatole </w:t>
      </w:r>
      <w:proofErr w:type="spellStart"/>
      <w:proofErr w:type="gramStart"/>
      <w:r>
        <w:t>Krattiger</w:t>
      </w:r>
      <w:proofErr w:type="spellEnd"/>
      <w:r>
        <w:t>,;</w:t>
      </w:r>
      <w:proofErr w:type="gramEnd"/>
      <w:r>
        <w:t xml:space="preserve"> Adjunct Professor, School of Integrative Plant Science Plant Breed‐ </w:t>
      </w:r>
      <w:proofErr w:type="spellStart"/>
      <w:r>
        <w:t>ing</w:t>
      </w:r>
      <w:proofErr w:type="spellEnd"/>
      <w:r>
        <w:t xml:space="preserve"> and Genetics Section ; September 2013; ”Promoting access to medical innovation”; https://www.wipo.int/wipo_magazine/en/2013/05/article_0002.html, WIP Magazine, accessed 7‐29‐2021 CHS VK</w:t>
      </w:r>
    </w:p>
    <w:p w14:paraId="7806478A" w14:textId="77777777" w:rsidR="008C4D0F" w:rsidRDefault="008C4D0F" w:rsidP="008C4D0F"/>
    <w:p w14:paraId="23F3670E" w14:textId="77777777" w:rsidR="008C4D0F" w:rsidRPr="008C4D0F" w:rsidRDefault="008C4D0F" w:rsidP="008C4D0F">
      <w:pPr>
        <w:rPr>
          <w:sz w:val="14"/>
        </w:rPr>
      </w:pPr>
      <w:r w:rsidRPr="004E5F1D">
        <w:rPr>
          <w:b/>
          <w:sz w:val="26"/>
          <w:szCs w:val="26"/>
          <w:highlight w:val="green"/>
          <w:u w:val="single"/>
        </w:rPr>
        <w:t>The rationale</w:t>
      </w:r>
      <w:r w:rsidRPr="008C4D0F">
        <w:rPr>
          <w:sz w:val="14"/>
        </w:rPr>
        <w:t xml:space="preserve"> of the intellectual property (IP) </w:t>
      </w:r>
      <w:r w:rsidRPr="004E5F1D">
        <w:rPr>
          <w:b/>
          <w:sz w:val="26"/>
          <w:szCs w:val="26"/>
          <w:highlight w:val="green"/>
          <w:u w:val="single"/>
        </w:rPr>
        <w:t>system</w:t>
      </w:r>
      <w:r w:rsidRPr="008C4D0F">
        <w:rPr>
          <w:sz w:val="14"/>
        </w:rPr>
        <w:t xml:space="preserve"> in general, and the patent </w:t>
      </w:r>
      <w:proofErr w:type="gramStart"/>
      <w:r w:rsidRPr="008C4D0F">
        <w:rPr>
          <w:sz w:val="14"/>
        </w:rPr>
        <w:t xml:space="preserve">system in particular, </w:t>
      </w:r>
      <w:r w:rsidRPr="004E5F1D">
        <w:rPr>
          <w:b/>
          <w:sz w:val="26"/>
          <w:szCs w:val="26"/>
          <w:highlight w:val="green"/>
          <w:u w:val="single"/>
        </w:rPr>
        <w:t>is</w:t>
      </w:r>
      <w:proofErr w:type="gramEnd"/>
      <w:r w:rsidRPr="004E5F1D">
        <w:rPr>
          <w:b/>
          <w:sz w:val="26"/>
          <w:szCs w:val="26"/>
          <w:highlight w:val="green"/>
          <w:u w:val="single"/>
        </w:rPr>
        <w:t xml:space="preserve"> to make investment in innovation attractive and to offer a mechanism which ensures that the knowledge contained in patent applications is accessible to </w:t>
      </w:r>
      <w:proofErr w:type="spellStart"/>
      <w:r w:rsidRPr="004E5F1D">
        <w:rPr>
          <w:b/>
          <w:sz w:val="26"/>
          <w:szCs w:val="26"/>
          <w:highlight w:val="green"/>
          <w:u w:val="single"/>
        </w:rPr>
        <w:t>soci</w:t>
      </w:r>
      <w:proofErr w:type="spellEnd"/>
      <w:r w:rsidRPr="004E5F1D">
        <w:rPr>
          <w:b/>
          <w:sz w:val="26"/>
          <w:szCs w:val="26"/>
          <w:highlight w:val="green"/>
          <w:u w:val="single"/>
        </w:rPr>
        <w:t xml:space="preserve">‐ </w:t>
      </w:r>
      <w:proofErr w:type="spellStart"/>
      <w:r w:rsidRPr="004E5F1D">
        <w:rPr>
          <w:b/>
          <w:sz w:val="26"/>
          <w:szCs w:val="26"/>
          <w:highlight w:val="green"/>
          <w:u w:val="single"/>
        </w:rPr>
        <w:t>ety</w:t>
      </w:r>
      <w:proofErr w:type="spellEnd"/>
      <w:r w:rsidRPr="004E5F1D">
        <w:rPr>
          <w:b/>
          <w:sz w:val="26"/>
          <w:szCs w:val="26"/>
          <w:highlight w:val="green"/>
          <w:u w:val="single"/>
        </w:rPr>
        <w:t>.</w:t>
      </w:r>
      <w:r w:rsidRPr="008C4D0F">
        <w:rPr>
          <w:sz w:val="14"/>
        </w:rPr>
        <w:t xml:space="preserve"> In this way, it seeks to balance competing private and public interests. Anyone </w:t>
      </w:r>
      <w:r w:rsidRPr="004E5F1D">
        <w:rPr>
          <w:b/>
          <w:sz w:val="26"/>
          <w:szCs w:val="26"/>
          <w:highlight w:val="green"/>
          <w:u w:val="single"/>
        </w:rPr>
        <w:t xml:space="preserve">ap‐ plying for a patent is required to disclose the details of their technology so that the pub‐ </w:t>
      </w:r>
      <w:proofErr w:type="spellStart"/>
      <w:r w:rsidRPr="004E5F1D">
        <w:rPr>
          <w:b/>
          <w:sz w:val="26"/>
          <w:szCs w:val="26"/>
          <w:highlight w:val="green"/>
          <w:u w:val="single"/>
        </w:rPr>
        <w:t>lic</w:t>
      </w:r>
      <w:proofErr w:type="spellEnd"/>
      <w:r w:rsidRPr="004E5F1D">
        <w:rPr>
          <w:b/>
          <w:sz w:val="26"/>
          <w:szCs w:val="26"/>
          <w:highlight w:val="green"/>
          <w:u w:val="single"/>
        </w:rPr>
        <w:t xml:space="preserve"> is aware of,</w:t>
      </w:r>
      <w:r w:rsidRPr="008C4D0F">
        <w:rPr>
          <w:sz w:val="14"/>
        </w:rPr>
        <w:t xml:space="preserve"> and can eventually use, </w:t>
      </w:r>
      <w:r w:rsidRPr="004E5F1D">
        <w:rPr>
          <w:b/>
          <w:sz w:val="26"/>
          <w:szCs w:val="26"/>
          <w:highlight w:val="green"/>
          <w:u w:val="single"/>
        </w:rPr>
        <w:t>the knowledge contained in patent documents.</w:t>
      </w:r>
      <w:r w:rsidRPr="008C4D0F">
        <w:rPr>
          <w:sz w:val="14"/>
        </w:rPr>
        <w:t xml:space="preserve"> Patent information available through public databases, such as WIPO′s PATENTSCOPE, offers useful insights about innovation trends and freedom‐to‐operate, and can help shape patenting and licensing strategies. </w:t>
      </w:r>
      <w:r w:rsidRPr="004E5F1D">
        <w:rPr>
          <w:b/>
          <w:sz w:val="26"/>
          <w:szCs w:val="26"/>
          <w:highlight w:val="green"/>
          <w:u w:val="single"/>
        </w:rPr>
        <w:t>Data indicate overall long‐term growth in patenting of medical technologies</w:t>
      </w:r>
      <w:r w:rsidRPr="008C4D0F">
        <w:rPr>
          <w:sz w:val="14"/>
        </w:rPr>
        <w:t xml:space="preserve"> (a sign of renewed investment in this area) </w:t>
      </w:r>
      <w:r w:rsidRPr="004E5F1D">
        <w:rPr>
          <w:b/>
          <w:sz w:val="26"/>
          <w:szCs w:val="26"/>
          <w:highlight w:val="green"/>
          <w:u w:val="single"/>
        </w:rPr>
        <w:t>and that an increasingly diverse range of public and private users</w:t>
      </w:r>
      <w:r w:rsidRPr="008C4D0F">
        <w:rPr>
          <w:sz w:val="14"/>
        </w:rPr>
        <w:t xml:space="preserve"> (see Figures 2 and 3), </w:t>
      </w:r>
      <w:r w:rsidRPr="004E5F1D">
        <w:rPr>
          <w:b/>
          <w:sz w:val="26"/>
          <w:szCs w:val="26"/>
          <w:highlight w:val="green"/>
          <w:u w:val="single"/>
        </w:rPr>
        <w:t>including from emerging economies, are using the international patent system.</w:t>
      </w:r>
      <w:r w:rsidRPr="008C4D0F">
        <w:rPr>
          <w:sz w:val="14"/>
        </w:rPr>
        <w:t xml:space="preserve"> While the patent system is designed to promote innovation by providing an incentive to invest in R&amp;D, </w:t>
      </w:r>
      <w:r w:rsidRPr="004E5F1D">
        <w:rPr>
          <w:b/>
          <w:sz w:val="26"/>
          <w:szCs w:val="26"/>
          <w:highlight w:val="green"/>
          <w:u w:val="single"/>
        </w:rPr>
        <w:t>the impact of patents on access to medical technologies is complex</w:t>
      </w:r>
      <w:r w:rsidRPr="008C4D0F">
        <w:rPr>
          <w:sz w:val="14"/>
        </w:rPr>
        <w:t xml:space="preserve"> and much debated. Just as the existence of a patent need not be a barrier to access, </w:t>
      </w:r>
      <w:r w:rsidRPr="004E5F1D">
        <w:rPr>
          <w:b/>
          <w:sz w:val="26"/>
          <w:szCs w:val="26"/>
          <w:highlight w:val="green"/>
          <w:u w:val="single"/>
        </w:rPr>
        <w:t>the absence of a patent right does not guarantee effective access.</w:t>
      </w:r>
      <w:r w:rsidRPr="008C4D0F">
        <w:rPr>
          <w:sz w:val="14"/>
        </w:rPr>
        <w:t xml:space="preserve"> As noted in the WHO′s Framework for Access to Medicines, access to </w:t>
      </w:r>
      <w:r w:rsidRPr="004E5F1D">
        <w:rPr>
          <w:b/>
          <w:sz w:val="26"/>
          <w:szCs w:val="26"/>
          <w:highlight w:val="green"/>
          <w:u w:val="single"/>
        </w:rPr>
        <w:t>medicines</w:t>
      </w:r>
      <w:r w:rsidRPr="008C4D0F">
        <w:rPr>
          <w:sz w:val="14"/>
        </w:rPr>
        <w:t xml:space="preserve"> is rarely dependent on a single factor; it also </w:t>
      </w:r>
      <w:r w:rsidRPr="004E5F1D">
        <w:rPr>
          <w:b/>
          <w:sz w:val="26"/>
          <w:szCs w:val="26"/>
          <w:highlight w:val="green"/>
          <w:u w:val="single"/>
        </w:rPr>
        <w:t xml:space="preserve">includes rational selection and use of medicines, affordable prices, sustainable financing and </w:t>
      </w:r>
      <w:proofErr w:type="spellStart"/>
      <w:r w:rsidRPr="004E5F1D">
        <w:rPr>
          <w:b/>
          <w:sz w:val="26"/>
          <w:szCs w:val="26"/>
          <w:highlight w:val="green"/>
          <w:u w:val="single"/>
        </w:rPr>
        <w:t>reli</w:t>
      </w:r>
      <w:proofErr w:type="spellEnd"/>
      <w:r w:rsidRPr="004E5F1D">
        <w:rPr>
          <w:b/>
          <w:sz w:val="26"/>
          <w:szCs w:val="26"/>
          <w:highlight w:val="green"/>
          <w:u w:val="single"/>
        </w:rPr>
        <w:t xml:space="preserve">‐ able health and supply systems, among others. </w:t>
      </w:r>
      <w:r w:rsidRPr="008C4D0F">
        <w:rPr>
          <w:sz w:val="14"/>
        </w:rPr>
        <w:t xml:space="preserve">Striking an appropriate balance </w:t>
      </w:r>
      <w:r w:rsidRPr="004E5F1D">
        <w:rPr>
          <w:b/>
          <w:sz w:val="26"/>
          <w:szCs w:val="26"/>
          <w:highlight w:val="green"/>
          <w:u w:val="single"/>
        </w:rPr>
        <w:t>Striking an appropriate balance between encouraging medical innovation and enabling access to it has been a major preoccupation of policymakers, health activists and the private sector,</w:t>
      </w:r>
      <w:r w:rsidRPr="008C4D0F">
        <w:rPr>
          <w:sz w:val="14"/>
        </w:rPr>
        <w:t xml:space="preserve"> since the 1990s when concerns about access came to the fore in relation to the treatment of HIV/AIDS in many African countries. </w:t>
      </w:r>
      <w:r w:rsidRPr="004E5F1D">
        <w:rPr>
          <w:b/>
          <w:sz w:val="26"/>
          <w:szCs w:val="26"/>
          <w:highlight w:val="green"/>
          <w:u w:val="single"/>
        </w:rPr>
        <w:t>The WTO</w:t>
      </w:r>
      <w:r w:rsidRPr="008C4D0F">
        <w:rPr>
          <w:sz w:val="14"/>
        </w:rPr>
        <w:t xml:space="preserve">′s Doha Declaration on the TRIPs Agreement and Public Health of 2001, </w:t>
      </w:r>
      <w:r w:rsidRPr="004E5F1D">
        <w:rPr>
          <w:b/>
          <w:sz w:val="26"/>
          <w:szCs w:val="26"/>
          <w:highlight w:val="green"/>
          <w:u w:val="single"/>
        </w:rPr>
        <w:t xml:space="preserve">clarified </w:t>
      </w:r>
      <w:proofErr w:type="gramStart"/>
      <w:r w:rsidRPr="004E5F1D">
        <w:rPr>
          <w:b/>
          <w:sz w:val="26"/>
          <w:szCs w:val="26"/>
          <w:highlight w:val="green"/>
          <w:u w:val="single"/>
        </w:rPr>
        <w:t>a number of</w:t>
      </w:r>
      <w:proofErr w:type="gramEnd"/>
      <w:r w:rsidRPr="004E5F1D">
        <w:rPr>
          <w:b/>
          <w:sz w:val="26"/>
          <w:szCs w:val="26"/>
          <w:highlight w:val="green"/>
          <w:u w:val="single"/>
        </w:rPr>
        <w:t xml:space="preserve"> rules specific to IP and helped reassure the global community that IP should not prevent access to the medicines needed in developing countries.</w:t>
      </w:r>
      <w:r w:rsidRPr="008C4D0F">
        <w:rPr>
          <w:sz w:val="14"/>
        </w:rPr>
        <w:t xml:space="preserve"> Medical technologies are usually very expensive to develop but relatively cheap to reproduce. Without the protection conferred by a patent it would not be financially viable for companies to continue investing in re‐ search, product development and regulatory approval. If competitors could “free ride” on the cost of developing a product and were able to immediately introduce their own versions, the inventor would not get the expected financial returns thereby weakening any incentive to develop new products.</w:t>
      </w:r>
    </w:p>
    <w:p w14:paraId="4BC5498B" w14:textId="77777777" w:rsidR="008C4D0F" w:rsidRDefault="008C4D0F" w:rsidP="008C4D0F">
      <w:pPr>
        <w:rPr>
          <w:rFonts w:asciiTheme="minorHAnsi" w:hAnsiTheme="minorHAnsi" w:cstheme="minorBidi"/>
        </w:rPr>
      </w:pPr>
    </w:p>
    <w:p w14:paraId="2402C31E" w14:textId="77777777" w:rsidR="0056510D" w:rsidRPr="0011677F" w:rsidRDefault="0056510D" w:rsidP="0056510D">
      <w:pPr>
        <w:pStyle w:val="Heading4"/>
        <w:rPr>
          <w:rFonts w:asciiTheme="minorHAnsi" w:hAnsiTheme="minorHAnsi" w:cstheme="minorHAnsi"/>
        </w:rPr>
      </w:pPr>
      <w:r w:rsidRPr="0011677F">
        <w:rPr>
          <w:rFonts w:asciiTheme="minorHAnsi" w:hAnsiTheme="minorHAnsi" w:cstheme="minorHAnsi"/>
        </w:rPr>
        <w:t xml:space="preserve">No disease impact – </w:t>
      </w:r>
      <w:r w:rsidRPr="0011677F">
        <w:rPr>
          <w:rFonts w:asciiTheme="minorHAnsi" w:hAnsiTheme="minorHAnsi" w:cstheme="minorHAnsi"/>
          <w:u w:val="single"/>
        </w:rPr>
        <w:t>burnout</w:t>
      </w:r>
      <w:r w:rsidRPr="0011677F">
        <w:rPr>
          <w:rFonts w:asciiTheme="minorHAnsi" w:hAnsiTheme="minorHAnsi" w:cstheme="minorHAnsi"/>
        </w:rPr>
        <w:t xml:space="preserve"> and </w:t>
      </w:r>
      <w:r w:rsidRPr="0011677F">
        <w:rPr>
          <w:rFonts w:asciiTheme="minorHAnsi" w:hAnsiTheme="minorHAnsi" w:cstheme="minorHAnsi"/>
          <w:u w:val="single"/>
        </w:rPr>
        <w:t>resilience</w:t>
      </w:r>
      <w:r w:rsidRPr="0011677F">
        <w:rPr>
          <w:rFonts w:asciiTheme="minorHAnsi" w:hAnsiTheme="minorHAnsi" w:cstheme="minorHAnsi"/>
        </w:rPr>
        <w:t xml:space="preserve"> – </w:t>
      </w:r>
      <w:r w:rsidRPr="0011677F">
        <w:rPr>
          <w:rFonts w:asciiTheme="minorHAnsi" w:hAnsiTheme="minorHAnsi" w:cstheme="minorHAnsi"/>
          <w:i/>
        </w:rPr>
        <w:t>otherwise</w:t>
      </w:r>
      <w:r w:rsidRPr="0011677F">
        <w:rPr>
          <w:rFonts w:asciiTheme="minorHAnsi" w:hAnsiTheme="minorHAnsi" w:cstheme="minorHAnsi"/>
        </w:rPr>
        <w:t xml:space="preserve">, </w:t>
      </w:r>
      <w:r w:rsidRPr="0011677F">
        <w:rPr>
          <w:rFonts w:asciiTheme="minorHAnsi" w:hAnsiTheme="minorHAnsi" w:cstheme="minorHAnsi"/>
          <w:u w:val="single"/>
        </w:rPr>
        <w:t>no solvency</w:t>
      </w:r>
    </w:p>
    <w:p w14:paraId="190409C0" w14:textId="77777777" w:rsidR="0056510D" w:rsidRPr="0011677F" w:rsidRDefault="0056510D" w:rsidP="0056510D">
      <w:pPr>
        <w:rPr>
          <w:rStyle w:val="Style13ptBold"/>
          <w:rFonts w:asciiTheme="minorHAnsi" w:hAnsiTheme="minorHAnsi" w:cstheme="minorHAnsi"/>
        </w:rPr>
      </w:pPr>
      <w:proofErr w:type="spellStart"/>
      <w:r w:rsidRPr="0011677F">
        <w:rPr>
          <w:rStyle w:val="Style13ptBold"/>
          <w:rFonts w:asciiTheme="minorHAnsi" w:hAnsiTheme="minorHAnsi" w:cstheme="minorHAnsi"/>
        </w:rPr>
        <w:t>Adalija</w:t>
      </w:r>
      <w:proofErr w:type="spellEnd"/>
      <w:r w:rsidRPr="0011677F">
        <w:rPr>
          <w:rStyle w:val="Style13ptBold"/>
          <w:rFonts w:asciiTheme="minorHAnsi" w:hAnsiTheme="minorHAnsi" w:cstheme="minorHAnsi"/>
        </w:rPr>
        <w:t>, 16</w:t>
      </w:r>
    </w:p>
    <w:p w14:paraId="4AF6D8E6" w14:textId="77777777" w:rsidR="0056510D" w:rsidRPr="0011677F" w:rsidRDefault="0056510D" w:rsidP="0056510D">
      <w:pPr>
        <w:rPr>
          <w:rFonts w:asciiTheme="minorHAnsi" w:hAnsiTheme="minorHAnsi" w:cstheme="minorHAnsi"/>
        </w:rPr>
      </w:pPr>
      <w:r w:rsidRPr="0011677F">
        <w:rPr>
          <w:rFonts w:asciiTheme="minorHAnsi" w:hAnsiTheme="minorHAnsi" w:cstheme="minorHAnsi"/>
        </w:rPr>
        <w:lastRenderedPageBreak/>
        <w:t xml:space="preserve">(Dr. </w:t>
      </w:r>
      <w:proofErr w:type="spellStart"/>
      <w:r w:rsidRPr="0011677F">
        <w:rPr>
          <w:rFonts w:asciiTheme="minorHAnsi" w:hAnsiTheme="minorHAnsi" w:cstheme="minorHAnsi"/>
        </w:rPr>
        <w:t>Amesh</w:t>
      </w:r>
      <w:proofErr w:type="spellEnd"/>
      <w:r w:rsidRPr="0011677F">
        <w:rPr>
          <w:rFonts w:asciiTheme="minorHAnsi" w:hAnsiTheme="minorHAnsi" w:cstheme="minorHAnsi"/>
        </w:rPr>
        <w:t xml:space="preserve"> </w:t>
      </w:r>
      <w:proofErr w:type="spellStart"/>
      <w:r w:rsidRPr="0011677F">
        <w:rPr>
          <w:rFonts w:asciiTheme="minorHAnsi" w:hAnsiTheme="minorHAnsi" w:cstheme="minorHAnsi"/>
        </w:rPr>
        <w:t>Adalija</w:t>
      </w:r>
      <w:proofErr w:type="spellEnd"/>
      <w:r w:rsidRPr="0011677F">
        <w:rPr>
          <w:rFonts w:asciiTheme="minorHAnsi" w:hAnsiTheme="minorHAnsi" w:cstheme="minorHAnsi"/>
        </w:rPr>
        <w:t>, Senior Associate at the Johns Hopkins University Center for Health Security, *currently a member of the National Quality Forum’s Infectious Disease Standing Committee, Fellow of the Infectious Diseases Society of America, the American College of Physicians, and the American College of Emergency Physicians, graduate of the American University of the Caribbean School of Medicine, “Why Hasn't Disease Wiped out the Human Race?,” 6/17, https://www.theatlantic.com/health/archive/2016/06/infectious-diseases-extinction/487514/)</w:t>
      </w:r>
    </w:p>
    <w:p w14:paraId="7AEBDAB3" w14:textId="77777777" w:rsidR="0056510D" w:rsidRPr="0011677F" w:rsidRDefault="0056510D" w:rsidP="0056510D">
      <w:pPr>
        <w:rPr>
          <w:rFonts w:asciiTheme="minorHAnsi" w:hAnsiTheme="minorHAnsi" w:cstheme="minorHAnsi"/>
          <w:sz w:val="16"/>
        </w:rPr>
      </w:pPr>
      <w:r w:rsidRPr="0011677F">
        <w:rPr>
          <w:rFonts w:asciiTheme="minorHAnsi" w:hAnsiTheme="minorHAnsi" w:cstheme="minorHAnsi"/>
          <w:sz w:val="16"/>
        </w:rPr>
        <w:t xml:space="preserve">“You’ll tell us when you’re worried, right?” That was the question posed to me countless times at the height of the 2014 West African Ebola outbreak. </w:t>
      </w:r>
      <w:r w:rsidRPr="0011677F">
        <w:rPr>
          <w:rStyle w:val="StyleUnderline"/>
          <w:rFonts w:asciiTheme="minorHAnsi" w:hAnsiTheme="minorHAnsi" w:cstheme="minorHAnsi"/>
        </w:rPr>
        <w:t>As an infectious disease physician, I was interviewed on</w:t>
      </w:r>
      <w:r w:rsidRPr="0011677F">
        <w:rPr>
          <w:rFonts w:asciiTheme="minorHAnsi" w:hAnsiTheme="minorHAnsi" w:cstheme="minorHAnsi"/>
          <w:sz w:val="16"/>
        </w:rPr>
        <w:t xml:space="preserve"> outlets such as </w:t>
      </w:r>
      <w:r w:rsidRPr="0011677F">
        <w:rPr>
          <w:rStyle w:val="StyleUnderline"/>
          <w:rFonts w:asciiTheme="minorHAnsi" w:hAnsiTheme="minorHAnsi" w:cstheme="minorHAnsi"/>
        </w:rPr>
        <w:t>CNN, NPR, and Fox</w:t>
      </w:r>
      <w:r w:rsidRPr="0011677F">
        <w:rPr>
          <w:rFonts w:asciiTheme="minorHAnsi" w:hAnsiTheme="minorHAnsi" w:cstheme="minorHAnsi"/>
          <w:sz w:val="16"/>
        </w:rPr>
        <w:t xml:space="preserve"> News about the dangers of the virus, and </w:t>
      </w:r>
      <w:r w:rsidRPr="0011677F">
        <w:rPr>
          <w:rStyle w:val="StyleUnderline"/>
          <w:rFonts w:asciiTheme="minorHAnsi" w:hAnsiTheme="minorHAnsi" w:cstheme="minorHAnsi"/>
        </w:rPr>
        <w:t>the answer I gave was always the same: “Ebola is</w:t>
      </w:r>
      <w:r w:rsidRPr="0011677F">
        <w:rPr>
          <w:rFonts w:asciiTheme="minorHAnsi" w:hAnsiTheme="minorHAnsi" w:cstheme="minorHAnsi"/>
          <w:sz w:val="16"/>
        </w:rPr>
        <w:t xml:space="preserve"> a deadly, </w:t>
      </w:r>
      <w:r w:rsidRPr="0011677F">
        <w:rPr>
          <w:rStyle w:val="StyleUnderline"/>
          <w:rFonts w:asciiTheme="minorHAnsi" w:hAnsiTheme="minorHAnsi" w:cstheme="minorHAnsi"/>
        </w:rPr>
        <w:t>scary</w:t>
      </w:r>
      <w:r w:rsidRPr="0011677F">
        <w:rPr>
          <w:rFonts w:asciiTheme="minorHAnsi" w:hAnsiTheme="minorHAnsi" w:cstheme="minorHAnsi"/>
          <w:sz w:val="16"/>
        </w:rPr>
        <w:t xml:space="preserve"> disease, </w:t>
      </w:r>
      <w:r w:rsidRPr="0011677F">
        <w:rPr>
          <w:rStyle w:val="StyleUnderline"/>
          <w:rFonts w:asciiTheme="minorHAnsi" w:hAnsiTheme="minorHAnsi" w:cstheme="minorHAnsi"/>
        </w:rPr>
        <w:t>but</w:t>
      </w:r>
      <w:r w:rsidRPr="0011677F">
        <w:rPr>
          <w:rFonts w:asciiTheme="minorHAnsi" w:hAnsiTheme="minorHAnsi" w:cstheme="minorHAnsi"/>
          <w:sz w:val="16"/>
        </w:rPr>
        <w:t xml:space="preserve"> it is </w:t>
      </w:r>
      <w:r w:rsidRPr="0011677F">
        <w:rPr>
          <w:rStyle w:val="StyleUnderline"/>
          <w:rFonts w:asciiTheme="minorHAnsi" w:hAnsiTheme="minorHAnsi" w:cstheme="minorHAnsi"/>
        </w:rPr>
        <w:t>not</w:t>
      </w:r>
      <w:r w:rsidRPr="0011677F">
        <w:rPr>
          <w:rFonts w:asciiTheme="minorHAnsi" w:hAnsiTheme="minorHAnsi" w:cstheme="minorHAnsi"/>
          <w:sz w:val="16"/>
        </w:rPr>
        <w:t xml:space="preserve"> that </w:t>
      </w:r>
      <w:r w:rsidRPr="0011677F">
        <w:rPr>
          <w:rStyle w:val="StyleUnderline"/>
          <w:rFonts w:asciiTheme="minorHAnsi" w:hAnsiTheme="minorHAnsi" w:cstheme="minorHAnsi"/>
        </w:rPr>
        <w:t>contagious</w:t>
      </w:r>
      <w:r w:rsidRPr="0011677F">
        <w:rPr>
          <w:rFonts w:asciiTheme="minorHAnsi" w:hAnsiTheme="minorHAnsi" w:cstheme="minorHAnsi"/>
          <w:sz w:val="16"/>
        </w:rPr>
        <w:t xml:space="preserve">. </w:t>
      </w:r>
      <w:r w:rsidRPr="0011677F">
        <w:rPr>
          <w:rStyle w:val="StyleUnderline"/>
          <w:rFonts w:asciiTheme="minorHAnsi" w:hAnsiTheme="minorHAnsi" w:cstheme="minorHAnsi"/>
        </w:rPr>
        <w:t>It will not find the U.S</w:t>
      </w:r>
      <w:r w:rsidRPr="0011677F">
        <w:rPr>
          <w:rFonts w:asciiTheme="minorHAnsi" w:hAnsiTheme="minorHAnsi" w:cstheme="minorHAnsi"/>
          <w:sz w:val="16"/>
        </w:rPr>
        <w:t xml:space="preserve">. or other industrialized nations </w:t>
      </w:r>
      <w:r w:rsidRPr="0011677F">
        <w:rPr>
          <w:rStyle w:val="StyleUnderline"/>
          <w:rFonts w:asciiTheme="minorHAnsi" w:hAnsiTheme="minorHAnsi" w:cstheme="minorHAnsi"/>
        </w:rPr>
        <w:t>hospitable</w:t>
      </w:r>
      <w:r w:rsidRPr="0011677F">
        <w:rPr>
          <w:rFonts w:asciiTheme="minorHAnsi" w:hAnsiTheme="minorHAnsi" w:cstheme="minorHAnsi"/>
          <w:sz w:val="16"/>
        </w:rPr>
        <w:t xml:space="preserve">.” In other words, no, I wasn’t worried—and not because I have a rosy outlook on infectious diseases. I’m well-aware of the damage these diseases are causing around the world: HIV, malaria, tuberculosis; the influenza pandemic that took the world by surprise in 2009; the anti-vaccine movement bumping cases of measles to an all-time post-vaccine-era high; antibiotic-resistant bacteria threatening to collapse the entire structure of modern medicine—all these, like Ebola, are continuously placing an enormous number of lives at risk. But when people ask me if I’m worried about infectious diseases, they’re often not asking about the threat to human lives; they’re asking about the threat to human life. With each outbreak of a headline-grabbing emerging infectious disease comes a fear of extinction itself. The fear envisions a large proportion of humans succumbing to infection, leaving no survivors or so few that the species can’t be sustained. </w:t>
      </w:r>
      <w:r w:rsidRPr="001962B1">
        <w:rPr>
          <w:rStyle w:val="Emphasis"/>
          <w:rFonts w:asciiTheme="minorHAnsi" w:hAnsiTheme="minorHAnsi" w:cstheme="minorHAnsi"/>
          <w:b w:val="0"/>
          <w:bCs/>
        </w:rPr>
        <w:t xml:space="preserve">I’m not afraid of </w:t>
      </w:r>
      <w:r w:rsidRPr="0011677F">
        <w:rPr>
          <w:rFonts w:asciiTheme="minorHAnsi" w:hAnsiTheme="minorHAnsi" w:cstheme="minorHAnsi"/>
          <w:sz w:val="16"/>
        </w:rPr>
        <w:t xml:space="preserve">this </w:t>
      </w:r>
      <w:r w:rsidRPr="001962B1">
        <w:rPr>
          <w:rStyle w:val="Emphasis"/>
          <w:rFonts w:asciiTheme="minorHAnsi" w:hAnsiTheme="minorHAnsi" w:cstheme="minorHAnsi"/>
          <w:b w:val="0"/>
          <w:bCs/>
        </w:rPr>
        <w:t>apocalyptic scenario</w:t>
      </w:r>
      <w:r w:rsidRPr="0011677F">
        <w:rPr>
          <w:rFonts w:asciiTheme="minorHAnsi" w:hAnsiTheme="minorHAnsi" w:cstheme="minorHAnsi"/>
          <w:sz w:val="16"/>
        </w:rPr>
        <w:t xml:space="preserve">, but I do understand the impulse. Worry about the end is a quintessentially human trait. Thankfully, so is our resilience. For most of mankind’s history, infectious diseases were the existential threat to humanity—and for good reason. They were quite successful at killing people: The 6th century’s Plague of Justinian knocked out an estimated 17 percent of the world’s population; the 14th century </w:t>
      </w:r>
      <w:r w:rsidRPr="0011677F">
        <w:rPr>
          <w:rStyle w:val="StyleUnderline"/>
          <w:rFonts w:asciiTheme="minorHAnsi" w:hAnsiTheme="minorHAnsi" w:cstheme="minorHAnsi"/>
        </w:rPr>
        <w:t>Black Death</w:t>
      </w:r>
      <w:r w:rsidRPr="0011677F">
        <w:rPr>
          <w:rFonts w:asciiTheme="minorHAnsi" w:hAnsiTheme="minorHAnsi" w:cstheme="minorHAnsi"/>
          <w:sz w:val="16"/>
        </w:rPr>
        <w:t xml:space="preserve"> decimated a third of Europe; the </w:t>
      </w:r>
      <w:r w:rsidRPr="0011677F">
        <w:rPr>
          <w:rStyle w:val="StyleUnderline"/>
          <w:rFonts w:asciiTheme="minorHAnsi" w:hAnsiTheme="minorHAnsi" w:cstheme="minorHAnsi"/>
        </w:rPr>
        <w:t>1918 influenza</w:t>
      </w:r>
      <w:r w:rsidRPr="0011677F">
        <w:rPr>
          <w:rFonts w:asciiTheme="minorHAnsi" w:hAnsiTheme="minorHAnsi" w:cstheme="minorHAnsi"/>
          <w:sz w:val="16"/>
        </w:rPr>
        <w:t xml:space="preserve"> pandemic killed 5 percent of the world; malaria is estimated to have killed half of all humans who have ever lived. Any yet, of course, </w:t>
      </w:r>
      <w:r w:rsidRPr="001962B1">
        <w:rPr>
          <w:rStyle w:val="Emphasis"/>
          <w:rFonts w:asciiTheme="minorHAnsi" w:hAnsiTheme="minorHAnsi" w:cstheme="minorHAnsi"/>
          <w:b w:val="0"/>
          <w:bCs/>
        </w:rPr>
        <w:t>humanity continued to flourish</w:t>
      </w:r>
      <w:r w:rsidRPr="0011677F">
        <w:rPr>
          <w:rFonts w:asciiTheme="minorHAnsi" w:hAnsiTheme="minorHAnsi" w:cstheme="minorHAnsi"/>
          <w:sz w:val="16"/>
        </w:rPr>
        <w:t xml:space="preserve">. </w:t>
      </w:r>
      <w:r w:rsidRPr="0011677F">
        <w:rPr>
          <w:rStyle w:val="StyleUnderline"/>
          <w:rFonts w:asciiTheme="minorHAnsi" w:hAnsiTheme="minorHAnsi" w:cstheme="minorHAnsi"/>
        </w:rPr>
        <w:t>Our species’ recent explosion in lifespan is</w:t>
      </w:r>
      <w:r w:rsidRPr="0011677F">
        <w:rPr>
          <w:rFonts w:asciiTheme="minorHAnsi" w:hAnsiTheme="minorHAnsi" w:cstheme="minorHAnsi"/>
          <w:sz w:val="16"/>
        </w:rPr>
        <w:t xml:space="preserve"> almost exclusively </w:t>
      </w:r>
      <w:r w:rsidRPr="0011677F">
        <w:rPr>
          <w:rStyle w:val="StyleUnderline"/>
          <w:rFonts w:asciiTheme="minorHAnsi" w:hAnsiTheme="minorHAnsi" w:cstheme="minorHAnsi"/>
        </w:rPr>
        <w:t xml:space="preserve">the result of </w:t>
      </w:r>
      <w:r w:rsidRPr="0011677F">
        <w:rPr>
          <w:rFonts w:asciiTheme="minorHAnsi" w:hAnsiTheme="minorHAnsi" w:cstheme="minorHAnsi"/>
          <w:sz w:val="16"/>
        </w:rPr>
        <w:t xml:space="preserve">the </w:t>
      </w:r>
      <w:r w:rsidRPr="0011677F">
        <w:rPr>
          <w:rStyle w:val="StyleUnderline"/>
          <w:rFonts w:asciiTheme="minorHAnsi" w:hAnsiTheme="minorHAnsi" w:cstheme="minorHAnsi"/>
        </w:rPr>
        <w:t xml:space="preserve">control of infectious diseases through sanitation, vaccination, and antimicrobial therapies. </w:t>
      </w:r>
      <w:r w:rsidRPr="0011677F">
        <w:rPr>
          <w:rFonts w:asciiTheme="minorHAnsi" w:hAnsiTheme="minorHAnsi" w:cstheme="minorHAnsi"/>
          <w:sz w:val="16"/>
        </w:rPr>
        <w:t xml:space="preserve">Only in the modern era, in which many infectious diseases have been tamed in the industrial world, do people have the luxury of death from cancer, heart disease, or stroke in the 8th decade of life. Childhoods are free from watching siblings and friends die from outbreaks of typhoid, scarlet fever, smallpox, measles, and the like. </w:t>
      </w:r>
      <w:proofErr w:type="gramStart"/>
      <w:r w:rsidRPr="0011677F">
        <w:rPr>
          <w:rFonts w:asciiTheme="minorHAnsi" w:hAnsiTheme="minorHAnsi" w:cstheme="minorHAnsi"/>
          <w:sz w:val="16"/>
        </w:rPr>
        <w:t>So</w:t>
      </w:r>
      <w:proofErr w:type="gramEnd"/>
      <w:r w:rsidRPr="0011677F">
        <w:rPr>
          <w:rFonts w:asciiTheme="minorHAnsi" w:hAnsiTheme="minorHAnsi" w:cstheme="minorHAnsi"/>
          <w:sz w:val="16"/>
        </w:rPr>
        <w:t xml:space="preserve"> what would it take for a disease to wipe out humanity now? In Michael Crichton’s The Andromeda Strain, the canonical book in the disease-outbreak genre, an alien microbe threatens </w:t>
      </w:r>
      <w:proofErr w:type="gramStart"/>
      <w:r w:rsidRPr="0011677F">
        <w:rPr>
          <w:rFonts w:asciiTheme="minorHAnsi" w:hAnsiTheme="minorHAnsi" w:cstheme="minorHAnsi"/>
          <w:sz w:val="16"/>
        </w:rPr>
        <w:t>the human race</w:t>
      </w:r>
      <w:proofErr w:type="gramEnd"/>
      <w:r w:rsidRPr="0011677F">
        <w:rPr>
          <w:rFonts w:asciiTheme="minorHAnsi" w:hAnsiTheme="minorHAnsi" w:cstheme="minorHAnsi"/>
          <w:sz w:val="16"/>
        </w:rPr>
        <w:t xml:space="preserve"> with extinction, and humanity’s best minds are marshaled to combat the enemy organism. Fortunately, </w:t>
      </w:r>
      <w:r w:rsidRPr="001962B1">
        <w:rPr>
          <w:rStyle w:val="Emphasis"/>
          <w:rFonts w:asciiTheme="minorHAnsi" w:hAnsiTheme="minorHAnsi" w:cstheme="minorHAnsi"/>
          <w:b w:val="0"/>
          <w:bCs/>
        </w:rPr>
        <w:t>outside of fiction, there’s no reason to expect</w:t>
      </w:r>
      <w:r w:rsidRPr="0011677F">
        <w:rPr>
          <w:rFonts w:asciiTheme="minorHAnsi" w:hAnsiTheme="minorHAnsi" w:cstheme="minorHAnsi"/>
          <w:sz w:val="16"/>
        </w:rPr>
        <w:t xml:space="preserve"> alien </w:t>
      </w:r>
      <w:r w:rsidRPr="001962B1">
        <w:rPr>
          <w:rStyle w:val="Emphasis"/>
          <w:rFonts w:asciiTheme="minorHAnsi" w:hAnsiTheme="minorHAnsi" w:cstheme="minorHAnsi"/>
          <w:b w:val="0"/>
          <w:bCs/>
        </w:rPr>
        <w:t xml:space="preserve">pathogens to wage war on </w:t>
      </w:r>
      <w:proofErr w:type="gramStart"/>
      <w:r w:rsidRPr="001962B1">
        <w:rPr>
          <w:rStyle w:val="Emphasis"/>
          <w:rFonts w:asciiTheme="minorHAnsi" w:hAnsiTheme="minorHAnsi" w:cstheme="minorHAnsi"/>
          <w:b w:val="0"/>
          <w:bCs/>
        </w:rPr>
        <w:t>the human race</w:t>
      </w:r>
      <w:proofErr w:type="gramEnd"/>
      <w:r w:rsidRPr="0011677F">
        <w:rPr>
          <w:rFonts w:asciiTheme="minorHAnsi" w:hAnsiTheme="minorHAnsi" w:cstheme="minorHAnsi"/>
          <w:sz w:val="16"/>
        </w:rPr>
        <w:t xml:space="preserve"> any time soon, and my analysis suggests that any real-life domestic microbe reaching an extinction level of threat probably is just as unlikely. When humans began to focus their minds on the problems posed by infectious disease, human life ceased being nasty, brutish, and short. </w:t>
      </w:r>
      <w:r w:rsidRPr="001962B1">
        <w:rPr>
          <w:rStyle w:val="Emphasis"/>
          <w:rFonts w:asciiTheme="minorHAnsi" w:hAnsiTheme="minorHAnsi" w:cstheme="minorHAnsi"/>
          <w:b w:val="0"/>
          <w:bCs/>
        </w:rPr>
        <w:t xml:space="preserve">Any </w:t>
      </w:r>
      <w:r w:rsidRPr="001962B1">
        <w:rPr>
          <w:rStyle w:val="Emphasis"/>
          <w:rFonts w:asciiTheme="minorHAnsi" w:hAnsiTheme="minorHAnsi" w:cstheme="minorHAnsi"/>
          <w:b w:val="0"/>
          <w:bCs/>
          <w:highlight w:val="green"/>
        </w:rPr>
        <w:t>apocalyptic pathogen would</w:t>
      </w:r>
      <w:r w:rsidRPr="0011677F">
        <w:rPr>
          <w:rFonts w:asciiTheme="minorHAnsi" w:hAnsiTheme="minorHAnsi" w:cstheme="minorHAnsi"/>
          <w:sz w:val="16"/>
        </w:rPr>
        <w:t xml:space="preserve"> need to possess a very special combination of two attributes. </w:t>
      </w:r>
      <w:r w:rsidRPr="001962B1">
        <w:rPr>
          <w:rStyle w:val="Emphasis"/>
          <w:rFonts w:asciiTheme="minorHAnsi" w:hAnsiTheme="minorHAnsi" w:cstheme="minorHAnsi"/>
          <w:b w:val="0"/>
          <w:bCs/>
        </w:rPr>
        <w:t>First</w:t>
      </w:r>
      <w:r w:rsidRPr="0011677F">
        <w:rPr>
          <w:rFonts w:asciiTheme="minorHAnsi" w:hAnsiTheme="minorHAnsi" w:cstheme="minorHAnsi"/>
          <w:sz w:val="16"/>
        </w:rPr>
        <w:t xml:space="preserve">, it would </w:t>
      </w:r>
      <w:r w:rsidRPr="001962B1">
        <w:rPr>
          <w:rStyle w:val="Emphasis"/>
          <w:rFonts w:asciiTheme="minorHAnsi" w:hAnsiTheme="minorHAnsi" w:cstheme="minorHAnsi"/>
          <w:b w:val="0"/>
          <w:bCs/>
          <w:highlight w:val="green"/>
        </w:rPr>
        <w:t>have to be so unfamiliar</w:t>
      </w:r>
      <w:r w:rsidRPr="0011677F">
        <w:rPr>
          <w:rFonts w:asciiTheme="minorHAnsi" w:hAnsiTheme="minorHAnsi" w:cstheme="minorHAnsi"/>
          <w:sz w:val="16"/>
        </w:rPr>
        <w:t xml:space="preserve"> that </w:t>
      </w:r>
      <w:r w:rsidRPr="001962B1">
        <w:rPr>
          <w:rStyle w:val="Emphasis"/>
          <w:rFonts w:asciiTheme="minorHAnsi" w:hAnsiTheme="minorHAnsi" w:cstheme="minorHAnsi"/>
          <w:b w:val="0"/>
          <w:bCs/>
          <w:highlight w:val="green"/>
        </w:rPr>
        <w:t>no</w:t>
      </w:r>
      <w:r w:rsidRPr="001962B1">
        <w:rPr>
          <w:rStyle w:val="Emphasis"/>
          <w:rFonts w:asciiTheme="minorHAnsi" w:hAnsiTheme="minorHAnsi" w:cstheme="minorHAnsi"/>
          <w:b w:val="0"/>
          <w:bCs/>
        </w:rPr>
        <w:t xml:space="preserve"> existing </w:t>
      </w:r>
      <w:r w:rsidRPr="001962B1">
        <w:rPr>
          <w:rStyle w:val="Emphasis"/>
          <w:rFonts w:asciiTheme="minorHAnsi" w:hAnsiTheme="minorHAnsi" w:cstheme="minorHAnsi"/>
          <w:b w:val="0"/>
          <w:bCs/>
          <w:highlight w:val="green"/>
        </w:rPr>
        <w:t>therapy or vaccine could be applied</w:t>
      </w:r>
      <w:r w:rsidRPr="0011677F">
        <w:rPr>
          <w:rFonts w:asciiTheme="minorHAnsi" w:hAnsiTheme="minorHAnsi" w:cstheme="minorHAnsi"/>
          <w:sz w:val="16"/>
        </w:rPr>
        <w:t xml:space="preserve"> to it. </w:t>
      </w:r>
      <w:r w:rsidRPr="001962B1">
        <w:rPr>
          <w:rStyle w:val="Emphasis"/>
          <w:rFonts w:asciiTheme="minorHAnsi" w:hAnsiTheme="minorHAnsi" w:cstheme="minorHAnsi"/>
          <w:b w:val="0"/>
          <w:bCs/>
        </w:rPr>
        <w:t>Second</w:t>
      </w:r>
      <w:r w:rsidRPr="0011677F">
        <w:rPr>
          <w:rFonts w:asciiTheme="minorHAnsi" w:hAnsiTheme="minorHAnsi" w:cstheme="minorHAnsi"/>
          <w:sz w:val="16"/>
        </w:rPr>
        <w:t xml:space="preserve">, it would need to </w:t>
      </w:r>
      <w:r w:rsidRPr="001962B1">
        <w:rPr>
          <w:rStyle w:val="Emphasis"/>
          <w:rFonts w:asciiTheme="minorHAnsi" w:hAnsiTheme="minorHAnsi" w:cstheme="minorHAnsi"/>
          <w:b w:val="0"/>
          <w:bCs/>
          <w:highlight w:val="green"/>
        </w:rPr>
        <w:t>have a high and surreptitious transmissibility</w:t>
      </w:r>
      <w:r w:rsidRPr="001962B1">
        <w:rPr>
          <w:rStyle w:val="Emphasis"/>
          <w:rFonts w:asciiTheme="minorHAnsi" w:hAnsiTheme="minorHAnsi" w:cstheme="minorHAnsi"/>
          <w:b w:val="0"/>
          <w:bCs/>
        </w:rPr>
        <w:t xml:space="preserve"> </w:t>
      </w:r>
      <w:r w:rsidRPr="0011677F">
        <w:rPr>
          <w:rFonts w:asciiTheme="minorHAnsi" w:hAnsiTheme="minorHAnsi" w:cstheme="minorHAnsi"/>
          <w:sz w:val="16"/>
        </w:rPr>
        <w:t xml:space="preserve">before symptoms occur. The first is essential because </w:t>
      </w:r>
      <w:r w:rsidRPr="0011677F">
        <w:rPr>
          <w:rStyle w:val="StyleUnderline"/>
          <w:rFonts w:asciiTheme="minorHAnsi" w:hAnsiTheme="minorHAnsi" w:cstheme="minorHAnsi"/>
        </w:rPr>
        <w:t>any microbe from a known class of pathogens would,</w:t>
      </w:r>
      <w:r w:rsidRPr="0011677F">
        <w:rPr>
          <w:rFonts w:asciiTheme="minorHAnsi" w:hAnsiTheme="minorHAnsi" w:cstheme="minorHAnsi"/>
          <w:sz w:val="16"/>
        </w:rPr>
        <w:t xml:space="preserve"> by definition, </w:t>
      </w:r>
      <w:r w:rsidRPr="0011677F">
        <w:rPr>
          <w:rStyle w:val="StyleUnderline"/>
          <w:rFonts w:asciiTheme="minorHAnsi" w:hAnsiTheme="minorHAnsi" w:cstheme="minorHAnsi"/>
        </w:rPr>
        <w:t xml:space="preserve">have family members that could serve as models for </w:t>
      </w:r>
      <w:r w:rsidRPr="001962B1">
        <w:rPr>
          <w:rStyle w:val="Emphasis"/>
          <w:rFonts w:asciiTheme="minorHAnsi" w:hAnsiTheme="minorHAnsi" w:cstheme="minorHAnsi"/>
          <w:b w:val="0"/>
          <w:bCs/>
        </w:rPr>
        <w:t>containment</w:t>
      </w:r>
      <w:r w:rsidRPr="0011677F">
        <w:rPr>
          <w:rStyle w:val="StyleUnderline"/>
          <w:rFonts w:asciiTheme="minorHAnsi" w:hAnsiTheme="minorHAnsi" w:cstheme="minorHAnsi"/>
        </w:rPr>
        <w:t xml:space="preserve"> and </w:t>
      </w:r>
      <w:r w:rsidRPr="001962B1">
        <w:rPr>
          <w:rStyle w:val="Emphasis"/>
          <w:rFonts w:asciiTheme="minorHAnsi" w:hAnsiTheme="minorHAnsi" w:cstheme="minorHAnsi"/>
          <w:b w:val="0"/>
          <w:bCs/>
        </w:rPr>
        <w:t>countermeasures</w:t>
      </w:r>
      <w:r w:rsidRPr="0011677F">
        <w:rPr>
          <w:rStyle w:val="StyleUnderline"/>
          <w:rFonts w:asciiTheme="minorHAnsi" w:hAnsiTheme="minorHAnsi" w:cstheme="minorHAnsi"/>
        </w:rPr>
        <w:t xml:space="preserve">. The second would allow the hypothetical disease to </w:t>
      </w:r>
      <w:r w:rsidRPr="001962B1">
        <w:rPr>
          <w:rStyle w:val="Emphasis"/>
          <w:rFonts w:asciiTheme="minorHAnsi" w:hAnsiTheme="minorHAnsi" w:cstheme="minorHAnsi"/>
          <w:b w:val="0"/>
          <w:bCs/>
          <w:highlight w:val="green"/>
        </w:rPr>
        <w:t xml:space="preserve">spread without being detected </w:t>
      </w:r>
      <w:r w:rsidRPr="001962B1">
        <w:rPr>
          <w:rStyle w:val="Emphasis"/>
          <w:rFonts w:asciiTheme="minorHAnsi" w:hAnsiTheme="minorHAnsi" w:cstheme="minorHAnsi"/>
          <w:b w:val="0"/>
          <w:bCs/>
        </w:rPr>
        <w:t>by even the most astute clinicians</w:t>
      </w:r>
      <w:r w:rsidRPr="0011677F">
        <w:rPr>
          <w:rStyle w:val="StyleUnderline"/>
          <w:rFonts w:asciiTheme="minorHAnsi" w:hAnsiTheme="minorHAnsi" w:cstheme="minorHAnsi"/>
        </w:rPr>
        <w:t>.</w:t>
      </w:r>
      <w:r w:rsidRPr="0011677F">
        <w:rPr>
          <w:rFonts w:asciiTheme="minorHAnsi" w:hAnsiTheme="minorHAnsi" w:cstheme="minorHAnsi"/>
          <w:u w:val="single"/>
        </w:rPr>
        <w:t xml:space="preserve"> </w:t>
      </w:r>
      <w:r w:rsidRPr="0011677F">
        <w:rPr>
          <w:rStyle w:val="StyleUnderline"/>
          <w:rFonts w:asciiTheme="minorHAnsi" w:hAnsiTheme="minorHAnsi" w:cstheme="minorHAnsi"/>
        </w:rPr>
        <w:t>The</w:t>
      </w:r>
      <w:r w:rsidRPr="0011677F">
        <w:rPr>
          <w:rFonts w:asciiTheme="minorHAnsi" w:hAnsiTheme="minorHAnsi" w:cstheme="minorHAnsi"/>
          <w:sz w:val="16"/>
        </w:rPr>
        <w:t xml:space="preserve"> three </w:t>
      </w:r>
      <w:r w:rsidRPr="0011677F">
        <w:rPr>
          <w:rStyle w:val="StyleUnderline"/>
          <w:rFonts w:asciiTheme="minorHAnsi" w:hAnsiTheme="minorHAnsi" w:cstheme="minorHAnsi"/>
        </w:rPr>
        <w:t>infectious diseases most likely to be considered extinction-level</w:t>
      </w:r>
      <w:r w:rsidRPr="0011677F">
        <w:rPr>
          <w:rFonts w:asciiTheme="minorHAnsi" w:hAnsiTheme="minorHAnsi" w:cstheme="minorHAnsi"/>
          <w:sz w:val="16"/>
        </w:rPr>
        <w:t xml:space="preserve"> threats in the world today—</w:t>
      </w:r>
      <w:r w:rsidRPr="0011677F">
        <w:rPr>
          <w:rStyle w:val="StyleUnderline"/>
          <w:rFonts w:asciiTheme="minorHAnsi" w:hAnsiTheme="minorHAnsi" w:cstheme="minorHAnsi"/>
        </w:rPr>
        <w:t>influenza, HIV, and Ebola</w:t>
      </w:r>
      <w:r w:rsidRPr="0011677F">
        <w:rPr>
          <w:rFonts w:asciiTheme="minorHAnsi" w:hAnsiTheme="minorHAnsi" w:cstheme="minorHAnsi"/>
          <w:sz w:val="16"/>
        </w:rPr>
        <w:t>—</w:t>
      </w:r>
      <w:r w:rsidRPr="0011677F">
        <w:rPr>
          <w:rStyle w:val="StyleUnderline"/>
          <w:rFonts w:asciiTheme="minorHAnsi" w:hAnsiTheme="minorHAnsi" w:cstheme="minorHAnsi"/>
        </w:rPr>
        <w:t>don’t meet these</w:t>
      </w:r>
      <w:r w:rsidRPr="0011677F">
        <w:rPr>
          <w:rFonts w:asciiTheme="minorHAnsi" w:hAnsiTheme="minorHAnsi" w:cstheme="minorHAnsi"/>
          <w:sz w:val="16"/>
        </w:rPr>
        <w:t xml:space="preserve"> two </w:t>
      </w:r>
      <w:r w:rsidRPr="0011677F">
        <w:rPr>
          <w:rStyle w:val="StyleUnderline"/>
          <w:rFonts w:asciiTheme="minorHAnsi" w:hAnsiTheme="minorHAnsi" w:cstheme="minorHAnsi"/>
        </w:rPr>
        <w:t>requirements</w:t>
      </w:r>
      <w:r w:rsidRPr="0011677F">
        <w:rPr>
          <w:rFonts w:asciiTheme="minorHAnsi" w:hAnsiTheme="minorHAnsi" w:cstheme="minorHAnsi"/>
          <w:sz w:val="16"/>
        </w:rPr>
        <w:t xml:space="preserve">. </w:t>
      </w:r>
      <w:r w:rsidRPr="001962B1">
        <w:rPr>
          <w:rStyle w:val="Emphasis"/>
          <w:rFonts w:asciiTheme="minorHAnsi" w:hAnsiTheme="minorHAnsi" w:cstheme="minorHAnsi"/>
          <w:b w:val="0"/>
          <w:bCs/>
          <w:highlight w:val="green"/>
        </w:rPr>
        <w:t>Influenza</w:t>
      </w:r>
      <w:r w:rsidRPr="0011677F">
        <w:rPr>
          <w:rFonts w:asciiTheme="minorHAnsi" w:hAnsiTheme="minorHAnsi" w:cstheme="minorHAnsi"/>
          <w:sz w:val="16"/>
        </w:rPr>
        <w:t xml:space="preserve">, for instance, despite its well-established ability to kill on a large scale, its contagiousness, and its unrivaled ability to shift and drift away from our vaccines, </w:t>
      </w:r>
      <w:r w:rsidRPr="0011677F">
        <w:rPr>
          <w:rStyle w:val="StyleUnderline"/>
          <w:rFonts w:asciiTheme="minorHAnsi" w:hAnsiTheme="minorHAnsi" w:cstheme="minorHAnsi"/>
        </w:rPr>
        <w:t>is</w:t>
      </w:r>
      <w:r w:rsidRPr="0011677F">
        <w:rPr>
          <w:rFonts w:asciiTheme="minorHAnsi" w:hAnsiTheme="minorHAnsi" w:cstheme="minorHAnsi"/>
          <w:sz w:val="16"/>
        </w:rPr>
        <w:t xml:space="preserve"> still what I would call </w:t>
      </w:r>
      <w:r w:rsidRPr="0011677F">
        <w:rPr>
          <w:rStyle w:val="StyleUnderline"/>
          <w:rFonts w:asciiTheme="minorHAnsi" w:hAnsiTheme="minorHAnsi" w:cstheme="minorHAnsi"/>
        </w:rPr>
        <w:t>a</w:t>
      </w:r>
      <w:r w:rsidRPr="0011677F">
        <w:rPr>
          <w:rFonts w:asciiTheme="minorHAnsi" w:hAnsiTheme="minorHAnsi" w:cstheme="minorHAnsi"/>
          <w:sz w:val="16"/>
        </w:rPr>
        <w:t xml:space="preserve"> “</w:t>
      </w:r>
      <w:r w:rsidRPr="0011677F">
        <w:rPr>
          <w:rStyle w:val="StyleUnderline"/>
          <w:rFonts w:asciiTheme="minorHAnsi" w:hAnsiTheme="minorHAnsi" w:cstheme="minorHAnsi"/>
        </w:rPr>
        <w:t>known unknown</w:t>
      </w:r>
      <w:r w:rsidRPr="0011677F">
        <w:rPr>
          <w:rFonts w:asciiTheme="minorHAnsi" w:hAnsiTheme="minorHAnsi" w:cstheme="minorHAnsi"/>
          <w:sz w:val="16"/>
        </w:rPr>
        <w:t xml:space="preserve">.” While there are many mysteries about how new flu strains emerge, from at least the time of Hippocrates, </w:t>
      </w:r>
      <w:r w:rsidRPr="0011677F">
        <w:rPr>
          <w:rStyle w:val="StyleUnderline"/>
          <w:rFonts w:asciiTheme="minorHAnsi" w:hAnsiTheme="minorHAnsi" w:cstheme="minorHAnsi"/>
        </w:rPr>
        <w:t>humans have been attuned to its risk.</w:t>
      </w:r>
      <w:r w:rsidRPr="0011677F">
        <w:rPr>
          <w:rFonts w:asciiTheme="minorHAnsi" w:hAnsiTheme="minorHAnsi" w:cstheme="minorHAnsi"/>
          <w:sz w:val="16"/>
        </w:rPr>
        <w:t xml:space="preserve"> And in the modern era, </w:t>
      </w:r>
      <w:r w:rsidRPr="0011677F">
        <w:rPr>
          <w:rStyle w:val="StyleUnderline"/>
          <w:rFonts w:asciiTheme="minorHAnsi" w:hAnsiTheme="minorHAnsi" w:cstheme="minorHAnsi"/>
        </w:rPr>
        <w:t xml:space="preserve">a full-fledged industry of influenza </w:t>
      </w:r>
      <w:r w:rsidRPr="001962B1">
        <w:rPr>
          <w:rStyle w:val="Emphasis"/>
          <w:rFonts w:asciiTheme="minorHAnsi" w:hAnsiTheme="minorHAnsi" w:cstheme="minorHAnsi"/>
          <w:b w:val="0"/>
          <w:bCs/>
          <w:highlight w:val="green"/>
        </w:rPr>
        <w:t>preparedness exists</w:t>
      </w:r>
      <w:r w:rsidRPr="0011677F">
        <w:rPr>
          <w:rStyle w:val="StyleUnderline"/>
          <w:rFonts w:asciiTheme="minorHAnsi" w:hAnsiTheme="minorHAnsi" w:cstheme="minorHAnsi"/>
        </w:rPr>
        <w:t xml:space="preserve">, with </w:t>
      </w:r>
      <w:r w:rsidRPr="001962B1">
        <w:rPr>
          <w:rStyle w:val="Emphasis"/>
          <w:rFonts w:asciiTheme="minorHAnsi" w:hAnsiTheme="minorHAnsi" w:cstheme="minorHAnsi"/>
          <w:b w:val="0"/>
          <w:bCs/>
        </w:rPr>
        <w:t>effective</w:t>
      </w:r>
      <w:r w:rsidRPr="0011677F">
        <w:rPr>
          <w:rStyle w:val="StyleUnderline"/>
          <w:rFonts w:asciiTheme="minorHAnsi" w:hAnsiTheme="minorHAnsi" w:cstheme="minorHAnsi"/>
        </w:rPr>
        <w:t xml:space="preserve"> vaccine strategies and antiviral </w:t>
      </w:r>
      <w:r w:rsidRPr="001962B1">
        <w:rPr>
          <w:rStyle w:val="Emphasis"/>
          <w:rFonts w:asciiTheme="minorHAnsi" w:hAnsiTheme="minorHAnsi" w:cstheme="minorHAnsi"/>
          <w:b w:val="0"/>
          <w:bCs/>
        </w:rPr>
        <w:t>therapies</w:t>
      </w:r>
      <w:r w:rsidRPr="0011677F">
        <w:rPr>
          <w:rStyle w:val="StyleUnderline"/>
          <w:rFonts w:asciiTheme="minorHAnsi" w:hAnsiTheme="minorHAnsi" w:cstheme="minorHAnsi"/>
        </w:rPr>
        <w:t>.</w:t>
      </w:r>
      <w:r w:rsidRPr="0011677F">
        <w:rPr>
          <w:rFonts w:asciiTheme="minorHAnsi" w:hAnsiTheme="minorHAnsi" w:cstheme="minorHAnsi"/>
          <w:sz w:val="16"/>
        </w:rPr>
        <w:t xml:space="preserve"> </w:t>
      </w:r>
      <w:r w:rsidRPr="0011677F">
        <w:rPr>
          <w:rStyle w:val="StyleUnderline"/>
          <w:rFonts w:asciiTheme="minorHAnsi" w:hAnsiTheme="minorHAnsi" w:cstheme="minorHAnsi"/>
        </w:rPr>
        <w:t>HIV</w:t>
      </w:r>
      <w:r w:rsidRPr="0011677F">
        <w:rPr>
          <w:rFonts w:asciiTheme="minorHAnsi" w:hAnsiTheme="minorHAnsi" w:cstheme="minorHAnsi"/>
          <w:sz w:val="16"/>
        </w:rPr>
        <w:t xml:space="preserve">, which has killed 39 million people over several decades, </w:t>
      </w:r>
      <w:r w:rsidRPr="0011677F">
        <w:rPr>
          <w:rStyle w:val="StyleUnderline"/>
          <w:rFonts w:asciiTheme="minorHAnsi" w:hAnsiTheme="minorHAnsi" w:cstheme="minorHAnsi"/>
        </w:rPr>
        <w:t>is</w:t>
      </w:r>
      <w:r w:rsidRPr="0011677F">
        <w:rPr>
          <w:rFonts w:asciiTheme="minorHAnsi" w:hAnsiTheme="minorHAnsi" w:cstheme="minorHAnsi"/>
          <w:sz w:val="16"/>
        </w:rPr>
        <w:t xml:space="preserve"> similarly </w:t>
      </w:r>
      <w:r w:rsidRPr="0011677F">
        <w:rPr>
          <w:rStyle w:val="StyleUnderline"/>
          <w:rFonts w:asciiTheme="minorHAnsi" w:hAnsiTheme="minorHAnsi" w:cstheme="minorHAnsi"/>
        </w:rPr>
        <w:t>limited due to several factors</w:t>
      </w:r>
      <w:r w:rsidRPr="0011677F">
        <w:rPr>
          <w:rFonts w:asciiTheme="minorHAnsi" w:hAnsiTheme="minorHAnsi" w:cstheme="minorHAnsi"/>
          <w:sz w:val="16"/>
        </w:rPr>
        <w:t xml:space="preserve">. Most importantly, HIV’s </w:t>
      </w:r>
      <w:r w:rsidRPr="0011677F">
        <w:rPr>
          <w:rStyle w:val="StyleUnderline"/>
          <w:rFonts w:asciiTheme="minorHAnsi" w:hAnsiTheme="minorHAnsi" w:cstheme="minorHAnsi"/>
        </w:rPr>
        <w:t>dependency on</w:t>
      </w:r>
      <w:r w:rsidRPr="0011677F">
        <w:rPr>
          <w:rFonts w:asciiTheme="minorHAnsi" w:hAnsiTheme="minorHAnsi" w:cstheme="minorHAnsi"/>
          <w:sz w:val="16"/>
        </w:rPr>
        <w:t xml:space="preserve"> blood and </w:t>
      </w:r>
      <w:r w:rsidRPr="0011677F">
        <w:rPr>
          <w:rStyle w:val="StyleUnderline"/>
          <w:rFonts w:asciiTheme="minorHAnsi" w:hAnsiTheme="minorHAnsi" w:cstheme="minorHAnsi"/>
        </w:rPr>
        <w:t>body fluid for transmission</w:t>
      </w:r>
      <w:r w:rsidRPr="0011677F">
        <w:rPr>
          <w:rFonts w:asciiTheme="minorHAnsi" w:hAnsiTheme="minorHAnsi" w:cstheme="minorHAnsi"/>
          <w:sz w:val="16"/>
        </w:rPr>
        <w:t xml:space="preserve"> (</w:t>
      </w:r>
      <w:proofErr w:type="gramStart"/>
      <w:r w:rsidRPr="0011677F">
        <w:rPr>
          <w:rFonts w:asciiTheme="minorHAnsi" w:hAnsiTheme="minorHAnsi" w:cstheme="minorHAnsi"/>
          <w:sz w:val="16"/>
        </w:rPr>
        <w:t>similar to</w:t>
      </w:r>
      <w:proofErr w:type="gramEnd"/>
      <w:r w:rsidRPr="0011677F">
        <w:rPr>
          <w:rFonts w:asciiTheme="minorHAnsi" w:hAnsiTheme="minorHAnsi" w:cstheme="minorHAnsi"/>
          <w:sz w:val="16"/>
        </w:rPr>
        <w:t xml:space="preserve"> Ebola) </w:t>
      </w:r>
      <w:r w:rsidRPr="0011677F">
        <w:rPr>
          <w:rStyle w:val="StyleUnderline"/>
          <w:rFonts w:asciiTheme="minorHAnsi" w:hAnsiTheme="minorHAnsi" w:cstheme="minorHAnsi"/>
        </w:rPr>
        <w:t>requires</w:t>
      </w:r>
      <w:r w:rsidRPr="0011677F">
        <w:rPr>
          <w:rFonts w:asciiTheme="minorHAnsi" w:hAnsiTheme="minorHAnsi" w:cstheme="minorHAnsi"/>
          <w:sz w:val="16"/>
        </w:rPr>
        <w:t xml:space="preserve"> intimate human-to-</w:t>
      </w:r>
      <w:r w:rsidRPr="0011677F">
        <w:rPr>
          <w:rStyle w:val="StyleUnderline"/>
          <w:rFonts w:asciiTheme="minorHAnsi" w:hAnsiTheme="minorHAnsi" w:cstheme="minorHAnsi"/>
        </w:rPr>
        <w:t>human contact</w:t>
      </w:r>
      <w:r w:rsidRPr="0011677F">
        <w:rPr>
          <w:rFonts w:asciiTheme="minorHAnsi" w:hAnsiTheme="minorHAnsi" w:cstheme="minorHAnsi"/>
          <w:sz w:val="16"/>
        </w:rPr>
        <w:t xml:space="preserve">, </w:t>
      </w:r>
      <w:r w:rsidRPr="0011677F">
        <w:rPr>
          <w:rStyle w:val="StyleUnderline"/>
          <w:rFonts w:asciiTheme="minorHAnsi" w:hAnsiTheme="minorHAnsi" w:cstheme="minorHAnsi"/>
        </w:rPr>
        <w:t>which limits contagion</w:t>
      </w:r>
      <w:r w:rsidRPr="0011677F">
        <w:rPr>
          <w:rFonts w:asciiTheme="minorHAnsi" w:hAnsiTheme="minorHAnsi" w:cstheme="minorHAnsi"/>
          <w:sz w:val="16"/>
        </w:rPr>
        <w:t xml:space="preserve">. </w:t>
      </w:r>
      <w:r w:rsidRPr="0011677F">
        <w:rPr>
          <w:rStyle w:val="StyleUnderline"/>
          <w:rFonts w:asciiTheme="minorHAnsi" w:hAnsiTheme="minorHAnsi" w:cstheme="minorHAnsi"/>
        </w:rPr>
        <w:t>Highly potent antiviral therapy allows most people to live</w:t>
      </w:r>
      <w:r w:rsidRPr="0011677F">
        <w:rPr>
          <w:rFonts w:asciiTheme="minorHAnsi" w:hAnsiTheme="minorHAnsi" w:cstheme="minorHAnsi"/>
          <w:sz w:val="16"/>
        </w:rPr>
        <w:t xml:space="preserve"> normally with the disease, and </w:t>
      </w:r>
      <w:r w:rsidRPr="0011677F">
        <w:rPr>
          <w:rStyle w:val="StyleUnderline"/>
          <w:rFonts w:asciiTheme="minorHAnsi" w:hAnsiTheme="minorHAnsi" w:cstheme="minorHAnsi"/>
        </w:rPr>
        <w:t>a substantial group of the population has genetic mutations that render them impervious to infection</w:t>
      </w:r>
      <w:r w:rsidRPr="0011677F">
        <w:rPr>
          <w:rFonts w:asciiTheme="minorHAnsi" w:hAnsiTheme="minorHAnsi" w:cstheme="minorHAnsi"/>
          <w:sz w:val="16"/>
        </w:rPr>
        <w:t xml:space="preserve"> in the first place. Lastly, </w:t>
      </w:r>
      <w:r w:rsidRPr="0011677F">
        <w:rPr>
          <w:rStyle w:val="StyleUnderline"/>
          <w:rFonts w:asciiTheme="minorHAnsi" w:hAnsiTheme="minorHAnsi" w:cstheme="minorHAnsi"/>
        </w:rPr>
        <w:t>simple prevention strategies</w:t>
      </w:r>
      <w:r w:rsidRPr="0011677F">
        <w:rPr>
          <w:rFonts w:asciiTheme="minorHAnsi" w:hAnsiTheme="minorHAnsi" w:cstheme="minorHAnsi"/>
          <w:sz w:val="16"/>
        </w:rPr>
        <w:t xml:space="preserve"> such as needle exchange for injection drug users and barrier contraceptives—when available—</w:t>
      </w:r>
      <w:r w:rsidRPr="0011677F">
        <w:rPr>
          <w:rStyle w:val="StyleUnderline"/>
          <w:rFonts w:asciiTheme="minorHAnsi" w:hAnsiTheme="minorHAnsi" w:cstheme="minorHAnsi"/>
        </w:rPr>
        <w:t>can curtail transmission risk</w:t>
      </w:r>
      <w:r w:rsidRPr="0011677F">
        <w:rPr>
          <w:rFonts w:asciiTheme="minorHAnsi" w:hAnsiTheme="minorHAnsi" w:cstheme="minorHAnsi"/>
          <w:sz w:val="16"/>
        </w:rPr>
        <w:t xml:space="preserve">. </w:t>
      </w:r>
      <w:r w:rsidRPr="001962B1">
        <w:rPr>
          <w:rStyle w:val="Emphasis"/>
          <w:rFonts w:asciiTheme="minorHAnsi" w:hAnsiTheme="minorHAnsi" w:cstheme="minorHAnsi"/>
          <w:b w:val="0"/>
          <w:bCs/>
          <w:highlight w:val="green"/>
        </w:rPr>
        <w:t>Ebola</w:t>
      </w:r>
      <w:r w:rsidRPr="0011677F">
        <w:rPr>
          <w:rFonts w:asciiTheme="minorHAnsi" w:hAnsiTheme="minorHAnsi" w:cstheme="minorHAnsi"/>
          <w:sz w:val="16"/>
        </w:rPr>
        <w:t xml:space="preserve">, for many of the same reasons as HIV as well as several others, also </w:t>
      </w:r>
      <w:r w:rsidRPr="0011677F">
        <w:rPr>
          <w:rStyle w:val="StyleUnderline"/>
          <w:rFonts w:asciiTheme="minorHAnsi" w:hAnsiTheme="minorHAnsi" w:cstheme="minorHAnsi"/>
        </w:rPr>
        <w:t>falls short of the mark</w:t>
      </w:r>
      <w:r w:rsidRPr="0011677F">
        <w:rPr>
          <w:rFonts w:asciiTheme="minorHAnsi" w:hAnsiTheme="minorHAnsi" w:cstheme="minorHAnsi"/>
          <w:sz w:val="16"/>
        </w:rPr>
        <w:t xml:space="preserve">. This is especially </w:t>
      </w:r>
      <w:proofErr w:type="gramStart"/>
      <w:r w:rsidRPr="0011677F">
        <w:rPr>
          <w:rFonts w:asciiTheme="minorHAnsi" w:hAnsiTheme="minorHAnsi" w:cstheme="minorHAnsi"/>
          <w:sz w:val="16"/>
        </w:rPr>
        <w:t>due to the fact that</w:t>
      </w:r>
      <w:proofErr w:type="gramEnd"/>
      <w:r w:rsidRPr="0011677F">
        <w:rPr>
          <w:rFonts w:asciiTheme="minorHAnsi" w:hAnsiTheme="minorHAnsi" w:cstheme="minorHAnsi"/>
          <w:sz w:val="16"/>
        </w:rPr>
        <w:t xml:space="preserve"> </w:t>
      </w:r>
      <w:r w:rsidRPr="0011677F">
        <w:rPr>
          <w:rStyle w:val="StyleUnderline"/>
          <w:rFonts w:asciiTheme="minorHAnsi" w:hAnsiTheme="minorHAnsi" w:cstheme="minorHAnsi"/>
        </w:rPr>
        <w:t xml:space="preserve">it </w:t>
      </w:r>
      <w:r w:rsidRPr="00953B6A">
        <w:rPr>
          <w:rStyle w:val="StyleUnderline"/>
          <w:rFonts w:asciiTheme="minorHAnsi" w:hAnsiTheme="minorHAnsi" w:cstheme="minorHAnsi"/>
          <w:highlight w:val="green"/>
        </w:rPr>
        <w:t>spreads</w:t>
      </w:r>
      <w:r w:rsidRPr="0011677F">
        <w:rPr>
          <w:rStyle w:val="StyleUnderline"/>
          <w:rFonts w:asciiTheme="minorHAnsi" w:hAnsiTheme="minorHAnsi" w:cstheme="minorHAnsi"/>
        </w:rPr>
        <w:t xml:space="preserve"> almost exclusively </w:t>
      </w:r>
      <w:r w:rsidRPr="00953B6A">
        <w:rPr>
          <w:rStyle w:val="StyleUnderline"/>
          <w:rFonts w:asciiTheme="minorHAnsi" w:hAnsiTheme="minorHAnsi" w:cstheme="minorHAnsi"/>
          <w:highlight w:val="green"/>
        </w:rPr>
        <w:t>through</w:t>
      </w:r>
      <w:r w:rsidRPr="0011677F">
        <w:rPr>
          <w:rFonts w:asciiTheme="minorHAnsi" w:hAnsiTheme="minorHAnsi" w:cstheme="minorHAnsi"/>
          <w:sz w:val="16"/>
        </w:rPr>
        <w:t xml:space="preserve"> </w:t>
      </w:r>
      <w:r w:rsidRPr="0011677F">
        <w:rPr>
          <w:rFonts w:asciiTheme="minorHAnsi" w:hAnsiTheme="minorHAnsi" w:cstheme="minorHAnsi"/>
          <w:sz w:val="16"/>
        </w:rPr>
        <w:lastRenderedPageBreak/>
        <w:t xml:space="preserve">people with </w:t>
      </w:r>
      <w:r w:rsidRPr="0011677F">
        <w:rPr>
          <w:rStyle w:val="StyleUnderline"/>
          <w:rFonts w:asciiTheme="minorHAnsi" w:hAnsiTheme="minorHAnsi" w:cstheme="minorHAnsi"/>
        </w:rPr>
        <w:t xml:space="preserve">easily </w:t>
      </w:r>
      <w:r w:rsidRPr="001962B1">
        <w:rPr>
          <w:rStyle w:val="Emphasis"/>
          <w:rFonts w:asciiTheme="minorHAnsi" w:hAnsiTheme="minorHAnsi" w:cstheme="minorHAnsi"/>
          <w:b w:val="0"/>
          <w:bCs/>
          <w:highlight w:val="green"/>
        </w:rPr>
        <w:t>recognizable symptoms</w:t>
      </w:r>
      <w:r w:rsidRPr="00953B6A">
        <w:rPr>
          <w:rStyle w:val="StyleUnderline"/>
          <w:rFonts w:asciiTheme="minorHAnsi" w:hAnsiTheme="minorHAnsi" w:cstheme="minorHAnsi"/>
          <w:highlight w:val="green"/>
        </w:rPr>
        <w:t xml:space="preserve">, </w:t>
      </w:r>
      <w:r w:rsidRPr="0011677F">
        <w:rPr>
          <w:rStyle w:val="StyleUnderline"/>
          <w:rFonts w:asciiTheme="minorHAnsi" w:hAnsiTheme="minorHAnsi" w:cstheme="minorHAnsi"/>
        </w:rPr>
        <w:t>plus the taming of its</w:t>
      </w:r>
      <w:r w:rsidRPr="0011677F">
        <w:rPr>
          <w:rFonts w:asciiTheme="minorHAnsi" w:hAnsiTheme="minorHAnsi" w:cstheme="minorHAnsi"/>
          <w:sz w:val="16"/>
        </w:rPr>
        <w:t xml:space="preserve"> once unfathomable 90 percent </w:t>
      </w:r>
      <w:r w:rsidRPr="0011677F">
        <w:rPr>
          <w:rStyle w:val="StyleUnderline"/>
          <w:rFonts w:asciiTheme="minorHAnsi" w:hAnsiTheme="minorHAnsi" w:cstheme="minorHAnsi"/>
        </w:rPr>
        <w:t>mortality rate by</w:t>
      </w:r>
      <w:r w:rsidRPr="0011677F">
        <w:rPr>
          <w:rFonts w:asciiTheme="minorHAnsi" w:hAnsiTheme="minorHAnsi" w:cstheme="minorHAnsi"/>
          <w:sz w:val="16"/>
        </w:rPr>
        <w:t xml:space="preserve"> simple </w:t>
      </w:r>
      <w:r w:rsidRPr="0011677F">
        <w:rPr>
          <w:rStyle w:val="StyleUnderline"/>
          <w:rFonts w:asciiTheme="minorHAnsi" w:hAnsiTheme="minorHAnsi" w:cstheme="minorHAnsi"/>
        </w:rPr>
        <w:t>supportive care</w:t>
      </w:r>
      <w:r w:rsidRPr="0011677F">
        <w:rPr>
          <w:rFonts w:asciiTheme="minorHAnsi" w:hAnsiTheme="minorHAnsi" w:cstheme="minorHAnsi"/>
          <w:sz w:val="16"/>
        </w:rPr>
        <w:t xml:space="preserve">. Beyond those three, </w:t>
      </w:r>
      <w:r w:rsidRPr="001962B1">
        <w:rPr>
          <w:rStyle w:val="Emphasis"/>
          <w:rFonts w:asciiTheme="minorHAnsi" w:hAnsiTheme="minorHAnsi" w:cstheme="minorHAnsi"/>
          <w:b w:val="0"/>
          <w:bCs/>
          <w:highlight w:val="green"/>
        </w:rPr>
        <w:t xml:space="preserve">every </w:t>
      </w:r>
      <w:r w:rsidRPr="001962B1">
        <w:rPr>
          <w:rStyle w:val="Emphasis"/>
          <w:rFonts w:asciiTheme="minorHAnsi" w:hAnsiTheme="minorHAnsi" w:cstheme="minorHAnsi"/>
          <w:b w:val="0"/>
          <w:bCs/>
        </w:rPr>
        <w:t xml:space="preserve">other known </w:t>
      </w:r>
      <w:r w:rsidRPr="001962B1">
        <w:rPr>
          <w:rStyle w:val="Emphasis"/>
          <w:rFonts w:asciiTheme="minorHAnsi" w:hAnsiTheme="minorHAnsi" w:cstheme="minorHAnsi"/>
          <w:b w:val="0"/>
          <w:bCs/>
          <w:highlight w:val="green"/>
        </w:rPr>
        <w:t>disease falls short</w:t>
      </w:r>
      <w:r w:rsidRPr="001962B1">
        <w:rPr>
          <w:rStyle w:val="Emphasis"/>
          <w:rFonts w:asciiTheme="minorHAnsi" w:hAnsiTheme="minorHAnsi" w:cstheme="minorHAnsi"/>
          <w:b w:val="0"/>
          <w:bCs/>
        </w:rPr>
        <w:t xml:space="preserve"> of what seems required </w:t>
      </w:r>
      <w:r w:rsidRPr="001962B1">
        <w:rPr>
          <w:rStyle w:val="Emphasis"/>
          <w:rFonts w:asciiTheme="minorHAnsi" w:hAnsiTheme="minorHAnsi" w:cstheme="minorHAnsi"/>
          <w:b w:val="0"/>
          <w:bCs/>
          <w:highlight w:val="green"/>
        </w:rPr>
        <w:t>to wipe out humans</w:t>
      </w:r>
      <w:r w:rsidRPr="0011677F">
        <w:rPr>
          <w:rFonts w:asciiTheme="minorHAnsi" w:hAnsiTheme="minorHAnsi" w:cstheme="minorHAnsi"/>
          <w:sz w:val="16"/>
        </w:rPr>
        <w:t xml:space="preserve">—which is, of course, why we’re still here. And it’s not </w:t>
      </w:r>
      <w:proofErr w:type="gramStart"/>
      <w:r w:rsidRPr="0011677F">
        <w:rPr>
          <w:rFonts w:asciiTheme="minorHAnsi" w:hAnsiTheme="minorHAnsi" w:cstheme="minorHAnsi"/>
          <w:sz w:val="16"/>
        </w:rPr>
        <w:t>that diseases</w:t>
      </w:r>
      <w:proofErr w:type="gramEnd"/>
      <w:r w:rsidRPr="0011677F">
        <w:rPr>
          <w:rFonts w:asciiTheme="minorHAnsi" w:hAnsiTheme="minorHAnsi" w:cstheme="minorHAnsi"/>
          <w:sz w:val="16"/>
        </w:rPr>
        <w:t xml:space="preserve"> are ineffective. On the contrary, </w:t>
      </w:r>
      <w:r w:rsidRPr="0011677F">
        <w:rPr>
          <w:rStyle w:val="StyleUnderline"/>
          <w:rFonts w:asciiTheme="minorHAnsi" w:hAnsiTheme="minorHAnsi" w:cstheme="minorHAnsi"/>
        </w:rPr>
        <w:t>diseases’ failure to knock us out is a testament to just how resilient humans are.</w:t>
      </w:r>
      <w:r w:rsidRPr="0011677F">
        <w:rPr>
          <w:rFonts w:asciiTheme="minorHAnsi" w:hAnsiTheme="minorHAnsi" w:cstheme="minorHAnsi"/>
          <w:sz w:val="16"/>
        </w:rPr>
        <w:t xml:space="preserve"> </w:t>
      </w:r>
      <w:r w:rsidRPr="0011677F">
        <w:rPr>
          <w:rStyle w:val="StyleUnderline"/>
          <w:rFonts w:asciiTheme="minorHAnsi" w:hAnsiTheme="minorHAnsi" w:cstheme="minorHAnsi"/>
        </w:rPr>
        <w:t>Part of our evolutionary heritage is our immune system,</w:t>
      </w:r>
      <w:r w:rsidRPr="0011677F">
        <w:rPr>
          <w:rFonts w:asciiTheme="minorHAnsi" w:hAnsiTheme="minorHAnsi" w:cstheme="minorHAnsi"/>
          <w:sz w:val="16"/>
        </w:rPr>
        <w:t xml:space="preserve"> one of the most complex on the planet, </w:t>
      </w:r>
      <w:r w:rsidRPr="0011677F">
        <w:rPr>
          <w:rStyle w:val="StyleUnderline"/>
          <w:rFonts w:asciiTheme="minorHAnsi" w:hAnsiTheme="minorHAnsi" w:cstheme="minorHAnsi"/>
        </w:rPr>
        <w:t>even without the benefit of vaccines or</w:t>
      </w:r>
      <w:r w:rsidRPr="0011677F">
        <w:rPr>
          <w:rFonts w:asciiTheme="minorHAnsi" w:hAnsiTheme="minorHAnsi" w:cstheme="minorHAnsi"/>
          <w:sz w:val="16"/>
        </w:rPr>
        <w:t xml:space="preserve"> the helping hand of </w:t>
      </w:r>
      <w:r w:rsidRPr="0011677F">
        <w:rPr>
          <w:rStyle w:val="StyleUnderline"/>
          <w:rFonts w:asciiTheme="minorHAnsi" w:hAnsiTheme="minorHAnsi" w:cstheme="minorHAnsi"/>
        </w:rPr>
        <w:t xml:space="preserve">antimicrobial drugs. </w:t>
      </w:r>
      <w:r w:rsidRPr="0011677F">
        <w:rPr>
          <w:rFonts w:asciiTheme="minorHAnsi" w:hAnsiTheme="minorHAnsi" w:cstheme="minorHAnsi"/>
          <w:sz w:val="16"/>
        </w:rPr>
        <w:t xml:space="preserve">This system, when viewed at a </w:t>
      </w:r>
      <w:r w:rsidRPr="001962B1">
        <w:rPr>
          <w:rStyle w:val="Emphasis"/>
          <w:rFonts w:asciiTheme="minorHAnsi" w:hAnsiTheme="minorHAnsi" w:cstheme="minorHAnsi"/>
          <w:b w:val="0"/>
          <w:bCs/>
          <w:highlight w:val="green"/>
        </w:rPr>
        <w:t>species</w:t>
      </w:r>
      <w:r w:rsidRPr="0011677F">
        <w:rPr>
          <w:rFonts w:asciiTheme="minorHAnsi" w:hAnsiTheme="minorHAnsi" w:cstheme="minorHAnsi"/>
          <w:sz w:val="16"/>
        </w:rPr>
        <w:t xml:space="preserve"> level, </w:t>
      </w:r>
      <w:r w:rsidRPr="001962B1">
        <w:rPr>
          <w:rStyle w:val="Emphasis"/>
          <w:rFonts w:asciiTheme="minorHAnsi" w:hAnsiTheme="minorHAnsi" w:cstheme="minorHAnsi"/>
          <w:b w:val="0"/>
          <w:bCs/>
        </w:rPr>
        <w:t xml:space="preserve">can </w:t>
      </w:r>
      <w:r w:rsidRPr="001962B1">
        <w:rPr>
          <w:rStyle w:val="Emphasis"/>
          <w:rFonts w:asciiTheme="minorHAnsi" w:hAnsiTheme="minorHAnsi" w:cstheme="minorHAnsi"/>
          <w:b w:val="0"/>
          <w:bCs/>
          <w:highlight w:val="green"/>
        </w:rPr>
        <w:t xml:space="preserve">adapt </w:t>
      </w:r>
      <w:r w:rsidRPr="001962B1">
        <w:rPr>
          <w:rStyle w:val="Emphasis"/>
          <w:rFonts w:asciiTheme="minorHAnsi" w:hAnsiTheme="minorHAnsi" w:cstheme="minorHAnsi"/>
          <w:b w:val="0"/>
          <w:bCs/>
        </w:rPr>
        <w:t>to almost any enemy imaginable</w:t>
      </w:r>
      <w:r w:rsidRPr="0011677F">
        <w:rPr>
          <w:rFonts w:asciiTheme="minorHAnsi" w:hAnsiTheme="minorHAnsi" w:cstheme="minorHAnsi"/>
          <w:sz w:val="16"/>
        </w:rPr>
        <w:t xml:space="preserve">. </w:t>
      </w:r>
      <w:r w:rsidRPr="0011677F">
        <w:rPr>
          <w:rStyle w:val="StyleUnderline"/>
          <w:rFonts w:asciiTheme="minorHAnsi" w:hAnsiTheme="minorHAnsi" w:cstheme="minorHAnsi"/>
        </w:rPr>
        <w:t xml:space="preserve">Coupled to </w:t>
      </w:r>
      <w:r w:rsidRPr="001962B1">
        <w:rPr>
          <w:rStyle w:val="Emphasis"/>
          <w:rFonts w:asciiTheme="minorHAnsi" w:hAnsiTheme="minorHAnsi" w:cstheme="minorHAnsi"/>
          <w:b w:val="0"/>
          <w:bCs/>
          <w:highlight w:val="green"/>
        </w:rPr>
        <w:t>genetic variations</w:t>
      </w:r>
      <w:r w:rsidRPr="0011677F">
        <w:rPr>
          <w:rStyle w:val="StyleUnderline"/>
          <w:rFonts w:asciiTheme="minorHAnsi" w:hAnsiTheme="minorHAnsi" w:cstheme="minorHAnsi"/>
        </w:rPr>
        <w:t xml:space="preserve"> amongst humans</w:t>
      </w:r>
      <w:r w:rsidRPr="0011677F">
        <w:rPr>
          <w:rFonts w:asciiTheme="minorHAnsi" w:hAnsiTheme="minorHAnsi" w:cstheme="minorHAnsi"/>
          <w:sz w:val="16"/>
        </w:rPr>
        <w:t xml:space="preserve">—which </w:t>
      </w:r>
      <w:proofErr w:type="gramStart"/>
      <w:r w:rsidRPr="0011677F">
        <w:rPr>
          <w:rFonts w:asciiTheme="minorHAnsi" w:hAnsiTheme="minorHAnsi" w:cstheme="minorHAnsi"/>
          <w:sz w:val="16"/>
        </w:rPr>
        <w:t>open up</w:t>
      </w:r>
      <w:proofErr w:type="gramEnd"/>
      <w:r w:rsidRPr="0011677F">
        <w:rPr>
          <w:rFonts w:asciiTheme="minorHAnsi" w:hAnsiTheme="minorHAnsi" w:cstheme="minorHAnsi"/>
          <w:sz w:val="16"/>
        </w:rPr>
        <w:t xml:space="preserve"> the possibility for a range of advantages, from imperviousness to infection to a tendency for mild symptoms—this adaptability </w:t>
      </w:r>
      <w:r w:rsidRPr="00953B6A">
        <w:rPr>
          <w:rStyle w:val="StyleUnderline"/>
          <w:rFonts w:asciiTheme="minorHAnsi" w:hAnsiTheme="minorHAnsi" w:cstheme="minorHAnsi"/>
          <w:highlight w:val="green"/>
        </w:rPr>
        <w:t>ensures</w:t>
      </w:r>
      <w:r w:rsidRPr="0011677F">
        <w:rPr>
          <w:rStyle w:val="StyleUnderline"/>
          <w:rFonts w:asciiTheme="minorHAnsi" w:hAnsiTheme="minorHAnsi" w:cstheme="minorHAnsi"/>
        </w:rPr>
        <w:t xml:space="preserve"> that almost </w:t>
      </w:r>
      <w:r w:rsidRPr="00953B6A">
        <w:rPr>
          <w:rStyle w:val="StyleUnderline"/>
          <w:rFonts w:asciiTheme="minorHAnsi" w:hAnsiTheme="minorHAnsi" w:cstheme="minorHAnsi"/>
          <w:highlight w:val="green"/>
        </w:rPr>
        <w:t>any infectious disease</w:t>
      </w:r>
      <w:r w:rsidRPr="0011677F">
        <w:rPr>
          <w:rStyle w:val="StyleUnderline"/>
          <w:rFonts w:asciiTheme="minorHAnsi" w:hAnsiTheme="minorHAnsi" w:cstheme="minorHAnsi"/>
        </w:rPr>
        <w:t xml:space="preserve"> onslaught </w:t>
      </w:r>
      <w:r w:rsidRPr="00953B6A">
        <w:rPr>
          <w:rStyle w:val="StyleUnderline"/>
          <w:rFonts w:asciiTheme="minorHAnsi" w:hAnsiTheme="minorHAnsi" w:cstheme="minorHAnsi"/>
          <w:highlight w:val="green"/>
        </w:rPr>
        <w:t>will leave</w:t>
      </w:r>
      <w:r w:rsidRPr="0011677F">
        <w:rPr>
          <w:rStyle w:val="StyleUnderline"/>
          <w:rFonts w:asciiTheme="minorHAnsi" w:hAnsiTheme="minorHAnsi" w:cstheme="minorHAnsi"/>
        </w:rPr>
        <w:t xml:space="preserve"> a large proportion of </w:t>
      </w:r>
      <w:r w:rsidRPr="00953B6A">
        <w:rPr>
          <w:rStyle w:val="StyleUnderline"/>
          <w:rFonts w:asciiTheme="minorHAnsi" w:hAnsiTheme="minorHAnsi" w:cstheme="minorHAnsi"/>
          <w:highlight w:val="green"/>
        </w:rPr>
        <w:t>the population alive</w:t>
      </w:r>
      <w:r w:rsidRPr="0011677F">
        <w:rPr>
          <w:rStyle w:val="StyleUnderline"/>
          <w:rFonts w:asciiTheme="minorHAnsi" w:hAnsiTheme="minorHAnsi" w:cstheme="minorHAnsi"/>
        </w:rPr>
        <w:t xml:space="preserve"> to rebuild,</w:t>
      </w:r>
      <w:r w:rsidRPr="0011677F">
        <w:rPr>
          <w:rFonts w:asciiTheme="minorHAnsi" w:hAnsiTheme="minorHAnsi" w:cstheme="minorHAnsi"/>
          <w:sz w:val="16"/>
        </w:rPr>
        <w:t xml:space="preserve"> </w:t>
      </w:r>
      <w:r w:rsidRPr="001962B1">
        <w:rPr>
          <w:rStyle w:val="Emphasis"/>
          <w:rFonts w:asciiTheme="minorHAnsi" w:hAnsiTheme="minorHAnsi" w:cstheme="minorHAnsi"/>
          <w:b w:val="0"/>
          <w:bCs/>
        </w:rPr>
        <w:t>in contrast to</w:t>
      </w:r>
      <w:r w:rsidRPr="0011677F">
        <w:rPr>
          <w:rFonts w:asciiTheme="minorHAnsi" w:hAnsiTheme="minorHAnsi" w:cstheme="minorHAnsi"/>
          <w:sz w:val="16"/>
        </w:rPr>
        <w:t xml:space="preserve"> the </w:t>
      </w:r>
      <w:r w:rsidRPr="001962B1">
        <w:rPr>
          <w:rStyle w:val="Emphasis"/>
          <w:rFonts w:asciiTheme="minorHAnsi" w:hAnsiTheme="minorHAnsi" w:cstheme="minorHAnsi"/>
          <w:b w:val="0"/>
          <w:bCs/>
        </w:rPr>
        <w:t>fictional</w:t>
      </w:r>
      <w:r w:rsidRPr="0011677F">
        <w:rPr>
          <w:rFonts w:asciiTheme="minorHAnsi" w:hAnsiTheme="minorHAnsi" w:cstheme="minorHAnsi"/>
          <w:sz w:val="16"/>
        </w:rPr>
        <w:t xml:space="preserve"> Hollywood </w:t>
      </w:r>
      <w:r w:rsidRPr="001962B1">
        <w:rPr>
          <w:rStyle w:val="Emphasis"/>
          <w:rFonts w:asciiTheme="minorHAnsi" w:hAnsiTheme="minorHAnsi" w:cstheme="minorHAnsi"/>
          <w:b w:val="0"/>
          <w:bCs/>
        </w:rPr>
        <w:t>versions</w:t>
      </w:r>
      <w:r w:rsidRPr="0011677F">
        <w:rPr>
          <w:rFonts w:asciiTheme="minorHAnsi" w:hAnsiTheme="minorHAnsi" w:cstheme="minorHAnsi"/>
          <w:sz w:val="16"/>
        </w:rPr>
        <w:t xml:space="preserve">. While the immune system’s role can never be understated, an even more powerful protector is the faculty of consciousness. Humans are not the most prolific, quickly evolving, or strongest organisms on the planet, but as Aristotle identified, humans are the rational animals—and it is this fundamental distinguishing characteristic that allows humans to form abstractions, think in principles, and plan long-range. These capacities, in turn, allow humans to modify, alter, and improve themselves and their environments. Consciousness equips us, at an individual and a species level, to make nature safe for the species through such technological marvels as antibiotics, antivirals, vaccines, and sanitation. When humans began to focus their minds on the problems posed by infectious disease, human life ceased being nasty, brutish, and short. In many ways, human consciousness became infectious diseases’ worthiest adversary. None of this is meant to allay all fears of infectious diseases. To totally adopt a Panglossian viewpoint would be foolish—and dangerous. Humans do face countless threats from infectious diseases: witness Zika. And if not handled appropriately, severe calamity could, and will, ensue. The West African Ebola outbreak, for instance, festered for months before major efforts to bring it under control were initiated. When it comes to infectious diseases, I’m worried about the failure of institutions to understand the full impact of outbreaks. I’m worried about countries that don’t have the infrastructure or resources to combat these outbreaks when they come. But </w:t>
      </w:r>
      <w:proofErr w:type="gramStart"/>
      <w:r w:rsidRPr="0011677F">
        <w:rPr>
          <w:rFonts w:asciiTheme="minorHAnsi" w:hAnsiTheme="minorHAnsi" w:cstheme="minorHAnsi"/>
          <w:sz w:val="16"/>
        </w:rPr>
        <w:t>as long as</w:t>
      </w:r>
      <w:proofErr w:type="gramEnd"/>
      <w:r w:rsidRPr="0011677F">
        <w:rPr>
          <w:rFonts w:asciiTheme="minorHAnsi" w:hAnsiTheme="minorHAnsi" w:cstheme="minorHAnsi"/>
          <w:sz w:val="16"/>
        </w:rPr>
        <w:t xml:space="preserve"> we can keep adapting, </w:t>
      </w:r>
      <w:r w:rsidRPr="001962B1">
        <w:rPr>
          <w:rStyle w:val="Emphasis"/>
          <w:rFonts w:asciiTheme="minorHAnsi" w:hAnsiTheme="minorHAnsi" w:cstheme="minorHAnsi"/>
          <w:b w:val="0"/>
          <w:bCs/>
        </w:rPr>
        <w:t>I’m not worried about the future of the human race</w:t>
      </w:r>
      <w:r w:rsidRPr="0011677F">
        <w:rPr>
          <w:rFonts w:asciiTheme="minorHAnsi" w:hAnsiTheme="minorHAnsi" w:cstheme="minorHAnsi"/>
          <w:sz w:val="16"/>
        </w:rPr>
        <w:t>.</w:t>
      </w:r>
    </w:p>
    <w:p w14:paraId="3CEF0AB7" w14:textId="77777777" w:rsidR="003D1963" w:rsidRPr="00A7223D" w:rsidRDefault="003D1963" w:rsidP="003D1963">
      <w:pPr>
        <w:pStyle w:val="Heading4"/>
        <w:rPr>
          <w:rFonts w:asciiTheme="minorHAnsi" w:hAnsiTheme="minorHAnsi" w:cstheme="minorHAnsi"/>
        </w:rPr>
      </w:pPr>
      <w:r w:rsidRPr="00A7223D">
        <w:rPr>
          <w:rFonts w:asciiTheme="minorHAnsi" w:hAnsiTheme="minorHAnsi" w:cstheme="minorHAnsi"/>
        </w:rPr>
        <w:t>Natural pandemics won’t cause human extinction.</w:t>
      </w:r>
    </w:p>
    <w:p w14:paraId="397AD3A4" w14:textId="77777777" w:rsidR="003D1963" w:rsidRPr="00A7223D" w:rsidRDefault="003D1963" w:rsidP="003D1963">
      <w:pPr>
        <w:rPr>
          <w:rFonts w:asciiTheme="minorHAnsi" w:hAnsiTheme="minorHAnsi" w:cstheme="minorHAnsi"/>
        </w:rPr>
      </w:pPr>
      <w:r w:rsidRPr="00A7223D">
        <w:rPr>
          <w:rFonts w:asciiTheme="minorHAnsi" w:hAnsiTheme="minorHAnsi" w:cstheme="minorHAnsi"/>
        </w:rPr>
        <w:t xml:space="preserve">Sebastian </w:t>
      </w:r>
      <w:r w:rsidRPr="00A7223D">
        <w:rPr>
          <w:rStyle w:val="Style13ptBold"/>
          <w:rFonts w:asciiTheme="minorHAnsi" w:hAnsiTheme="minorHAnsi" w:cstheme="minorHAnsi"/>
        </w:rPr>
        <w:t>Farquhar</w:t>
      </w:r>
      <w:r w:rsidRPr="00A7223D">
        <w:rPr>
          <w:rFonts w:asciiTheme="minorHAnsi" w:hAnsiTheme="minorHAnsi" w:cstheme="minorHAnsi"/>
        </w:rPr>
        <w:t xml:space="preserve"> 1/23/</w:t>
      </w:r>
      <w:r w:rsidRPr="00A7223D">
        <w:rPr>
          <w:rStyle w:val="Style13ptBold"/>
          <w:rFonts w:asciiTheme="minorHAnsi" w:hAnsiTheme="minorHAnsi" w:cstheme="minorHAnsi"/>
        </w:rPr>
        <w:t>17</w:t>
      </w:r>
      <w:r w:rsidRPr="00A7223D">
        <w:rPr>
          <w:rFonts w:asciiTheme="minorHAnsi" w:hAnsiTheme="minorHAnsi" w:cstheme="minorHAnsi"/>
        </w:rPr>
        <w:t>, director at Oxford's Global Priorities Project, Owen Cotton-Barratt, a Lecturer in Mathematics at St Hugh’s College, Oxford, John Halstead, Stefan Schubert, Haydn Belfield, Andrew Snyder-Beattie, "Existential Risk Diplomacy and Governance", GLOBAL PRIORITIES PROJECT 2017, https://www.fhi.ox.ac.uk/wp-content/uploads/Existential-Risks-2017-01-23.pdf</w:t>
      </w:r>
    </w:p>
    <w:p w14:paraId="38160728" w14:textId="77777777" w:rsidR="003D1963" w:rsidRPr="00A7223D" w:rsidRDefault="003D1963" w:rsidP="003D1963">
      <w:pPr>
        <w:rPr>
          <w:rFonts w:asciiTheme="minorHAnsi" w:hAnsiTheme="minorHAnsi" w:cstheme="minorHAnsi"/>
          <w:sz w:val="16"/>
        </w:rPr>
      </w:pPr>
      <w:r w:rsidRPr="00A7223D">
        <w:rPr>
          <w:rFonts w:asciiTheme="minorHAnsi" w:hAnsiTheme="minorHAnsi" w:cstheme="minorHAnsi"/>
          <w:sz w:val="16"/>
        </w:rPr>
        <w:t xml:space="preserve">1.1.3 Engineered pandemics </w:t>
      </w:r>
      <w:proofErr w:type="gramStart"/>
      <w:r w:rsidRPr="00A7223D">
        <w:rPr>
          <w:rFonts w:asciiTheme="minorHAnsi" w:hAnsiTheme="minorHAnsi" w:cstheme="minorHAnsi"/>
          <w:sz w:val="16"/>
        </w:rPr>
        <w:t>For</w:t>
      </w:r>
      <w:proofErr w:type="gramEnd"/>
      <w:r w:rsidRPr="00A7223D">
        <w:rPr>
          <w:rFonts w:asciiTheme="minorHAnsi" w:hAnsiTheme="minorHAnsi" w:cstheme="minorHAnsi"/>
          <w:sz w:val="16"/>
        </w:rPr>
        <w:t xml:space="preserve"> most of human history, natural pandemics have posed the greatest risk of mass global</w:t>
      </w:r>
      <w:r w:rsidRPr="00A7223D">
        <w:rPr>
          <w:rStyle w:val="StyleUnderline"/>
          <w:rFonts w:asciiTheme="minorHAnsi" w:hAnsiTheme="minorHAnsi" w:cstheme="minorHAnsi"/>
        </w:rPr>
        <w:t xml:space="preserve"> </w:t>
      </w:r>
      <w:r w:rsidRPr="00A7223D">
        <w:rPr>
          <w:rFonts w:asciiTheme="minorHAnsi" w:hAnsiTheme="minorHAnsi" w:cstheme="minorHAnsi"/>
          <w:sz w:val="16"/>
        </w:rPr>
        <w:t>fatalities</w:t>
      </w:r>
      <w:r w:rsidRPr="00A7223D">
        <w:rPr>
          <w:rStyle w:val="StyleUnderline"/>
          <w:rFonts w:asciiTheme="minorHAnsi" w:hAnsiTheme="minorHAnsi" w:cstheme="minorHAnsi"/>
        </w:rPr>
        <w:t>.</w:t>
      </w:r>
      <w:r w:rsidRPr="00A7223D">
        <w:rPr>
          <w:rFonts w:asciiTheme="minorHAnsi" w:hAnsiTheme="minorHAnsi" w:cstheme="minorHAnsi"/>
          <w:sz w:val="16"/>
        </w:rPr>
        <w:t xml:space="preserve">37 However, there are some reasons to believe that </w:t>
      </w:r>
      <w:r w:rsidRPr="000033AC">
        <w:rPr>
          <w:rStyle w:val="Emphasis"/>
          <w:rFonts w:asciiTheme="minorHAnsi" w:hAnsiTheme="minorHAnsi" w:cstheme="minorHAnsi"/>
          <w:b w:val="0"/>
          <w:bCs/>
          <w:highlight w:val="green"/>
        </w:rPr>
        <w:t>natural pandemics are very unlikely to cause human extinction</w:t>
      </w:r>
      <w:r w:rsidRPr="00A7223D">
        <w:rPr>
          <w:rFonts w:asciiTheme="minorHAnsi" w:hAnsiTheme="minorHAnsi" w:cstheme="minorHAnsi"/>
          <w:sz w:val="16"/>
        </w:rPr>
        <w:t xml:space="preserve">. Analysis of the International Union for Conservation of Nature (IUCN) red list database has shown that </w:t>
      </w:r>
      <w:r w:rsidRPr="00A7223D">
        <w:rPr>
          <w:rStyle w:val="StyleUnderline"/>
          <w:rFonts w:asciiTheme="minorHAnsi" w:hAnsiTheme="minorHAnsi" w:cstheme="minorHAnsi"/>
          <w:highlight w:val="green"/>
        </w:rPr>
        <w:t xml:space="preserve">of </w:t>
      </w:r>
      <w:r w:rsidRPr="00A7223D">
        <w:rPr>
          <w:rStyle w:val="StyleUnderline"/>
          <w:rFonts w:asciiTheme="minorHAnsi" w:hAnsiTheme="minorHAnsi" w:cstheme="minorHAnsi"/>
        </w:rPr>
        <w:t xml:space="preserve">the 833 recorded </w:t>
      </w:r>
      <w:r w:rsidRPr="00A7223D">
        <w:rPr>
          <w:rFonts w:asciiTheme="minorHAnsi" w:hAnsiTheme="minorHAnsi" w:cstheme="minorHAnsi"/>
          <w:sz w:val="16"/>
        </w:rPr>
        <w:t xml:space="preserve">plant and animal </w:t>
      </w:r>
      <w:r w:rsidRPr="00A7223D">
        <w:rPr>
          <w:rStyle w:val="StyleUnderline"/>
          <w:rFonts w:asciiTheme="minorHAnsi" w:hAnsiTheme="minorHAnsi" w:cstheme="minorHAnsi"/>
          <w:highlight w:val="green"/>
        </w:rPr>
        <w:t>species extinctions</w:t>
      </w:r>
      <w:r w:rsidRPr="00A7223D">
        <w:rPr>
          <w:rFonts w:asciiTheme="minorHAnsi" w:hAnsiTheme="minorHAnsi" w:cstheme="minorHAnsi"/>
          <w:sz w:val="16"/>
        </w:rPr>
        <w:t xml:space="preserve"> known to have occurred </w:t>
      </w:r>
      <w:r w:rsidRPr="00A7223D">
        <w:rPr>
          <w:rStyle w:val="StyleUnderline"/>
          <w:rFonts w:asciiTheme="minorHAnsi" w:hAnsiTheme="minorHAnsi" w:cstheme="minorHAnsi"/>
        </w:rPr>
        <w:t xml:space="preserve">since 1500, </w:t>
      </w:r>
      <w:r w:rsidRPr="00A7223D">
        <w:rPr>
          <w:rStyle w:val="StyleUnderline"/>
          <w:rFonts w:asciiTheme="minorHAnsi" w:hAnsiTheme="minorHAnsi" w:cstheme="minorHAnsi"/>
          <w:highlight w:val="green"/>
        </w:rPr>
        <w:t>less than 4%</w:t>
      </w:r>
      <w:r w:rsidRPr="00A7223D">
        <w:rPr>
          <w:rStyle w:val="StyleUnderline"/>
          <w:rFonts w:asciiTheme="minorHAnsi" w:hAnsiTheme="minorHAnsi" w:cstheme="minorHAnsi"/>
        </w:rPr>
        <w:t xml:space="preserve"> (31 species) </w:t>
      </w:r>
      <w:r w:rsidRPr="00A7223D">
        <w:rPr>
          <w:rStyle w:val="StyleUnderline"/>
          <w:rFonts w:asciiTheme="minorHAnsi" w:hAnsiTheme="minorHAnsi" w:cstheme="minorHAnsi"/>
          <w:highlight w:val="green"/>
        </w:rPr>
        <w:t>were</w:t>
      </w:r>
      <w:r w:rsidRPr="00A7223D">
        <w:rPr>
          <w:rStyle w:val="StyleUnderline"/>
          <w:rFonts w:asciiTheme="minorHAnsi" w:hAnsiTheme="minorHAnsi" w:cstheme="minorHAnsi"/>
        </w:rPr>
        <w:t xml:space="preserve"> ascribed to </w:t>
      </w:r>
      <w:r w:rsidRPr="00A7223D">
        <w:rPr>
          <w:rStyle w:val="StyleUnderline"/>
          <w:rFonts w:asciiTheme="minorHAnsi" w:hAnsiTheme="minorHAnsi" w:cstheme="minorHAnsi"/>
          <w:highlight w:val="green"/>
        </w:rPr>
        <w:t>infectious disease</w:t>
      </w:r>
      <w:r w:rsidRPr="00A7223D">
        <w:rPr>
          <w:rFonts w:asciiTheme="minorHAnsi" w:hAnsiTheme="minorHAnsi" w:cstheme="minorHAnsi"/>
          <w:sz w:val="16"/>
        </w:rPr>
        <w:t xml:space="preserve">.38 </w:t>
      </w:r>
      <w:r w:rsidRPr="00A7223D">
        <w:rPr>
          <w:rStyle w:val="StyleUnderline"/>
          <w:rFonts w:asciiTheme="minorHAnsi" w:hAnsiTheme="minorHAnsi" w:cstheme="minorHAnsi"/>
          <w:highlight w:val="green"/>
        </w:rPr>
        <w:t>None</w:t>
      </w:r>
      <w:r w:rsidRPr="00A7223D">
        <w:rPr>
          <w:rStyle w:val="StyleUnderline"/>
          <w:rFonts w:asciiTheme="minorHAnsi" w:hAnsiTheme="minorHAnsi" w:cstheme="minorHAnsi"/>
        </w:rPr>
        <w:t xml:space="preserve"> of the mammals and amphibians on this list </w:t>
      </w:r>
      <w:r w:rsidRPr="00A7223D">
        <w:rPr>
          <w:rStyle w:val="StyleUnderline"/>
          <w:rFonts w:asciiTheme="minorHAnsi" w:hAnsiTheme="minorHAnsi" w:cstheme="minorHAnsi"/>
          <w:highlight w:val="green"/>
        </w:rPr>
        <w:t>were globally dispersed, and other factors</w:t>
      </w:r>
      <w:r w:rsidRPr="00A7223D">
        <w:rPr>
          <w:rStyle w:val="StyleUnderline"/>
          <w:rFonts w:asciiTheme="minorHAnsi" w:hAnsiTheme="minorHAnsi" w:cstheme="minorHAnsi"/>
        </w:rPr>
        <w:t xml:space="preserve"> aside from infectious disease also </w:t>
      </w:r>
      <w:r w:rsidRPr="00A7223D">
        <w:rPr>
          <w:rStyle w:val="StyleUnderline"/>
          <w:rFonts w:asciiTheme="minorHAnsi" w:hAnsiTheme="minorHAnsi" w:cstheme="minorHAnsi"/>
          <w:highlight w:val="green"/>
        </w:rPr>
        <w:t>contributed</w:t>
      </w:r>
      <w:r w:rsidRPr="00A7223D">
        <w:rPr>
          <w:rStyle w:val="StyleUnderline"/>
          <w:rFonts w:asciiTheme="minorHAnsi" w:hAnsiTheme="minorHAnsi" w:cstheme="minorHAnsi"/>
        </w:rPr>
        <w:t xml:space="preserve"> to their extinction. It therefore seems that </w:t>
      </w:r>
      <w:r w:rsidRPr="00A7223D">
        <w:rPr>
          <w:rStyle w:val="StyleUnderline"/>
          <w:rFonts w:asciiTheme="minorHAnsi" w:hAnsiTheme="minorHAnsi" w:cstheme="minorHAnsi"/>
          <w:highlight w:val="green"/>
        </w:rPr>
        <w:t>our</w:t>
      </w:r>
      <w:r w:rsidRPr="00A7223D">
        <w:rPr>
          <w:rStyle w:val="StyleUnderline"/>
          <w:rFonts w:asciiTheme="minorHAnsi" w:hAnsiTheme="minorHAnsi" w:cstheme="minorHAnsi"/>
        </w:rPr>
        <w:t xml:space="preserve"> own </w:t>
      </w:r>
      <w:r w:rsidRPr="00A7223D">
        <w:rPr>
          <w:rStyle w:val="StyleUnderline"/>
          <w:rFonts w:asciiTheme="minorHAnsi" w:hAnsiTheme="minorHAnsi" w:cstheme="minorHAnsi"/>
          <w:highlight w:val="green"/>
        </w:rPr>
        <w:t>species</w:t>
      </w:r>
      <w:r w:rsidRPr="00A7223D">
        <w:rPr>
          <w:rStyle w:val="StyleUnderline"/>
          <w:rFonts w:asciiTheme="minorHAnsi" w:hAnsiTheme="minorHAnsi" w:cstheme="minorHAnsi"/>
        </w:rPr>
        <w:t xml:space="preserve">, which </w:t>
      </w:r>
      <w:r w:rsidRPr="00A7223D">
        <w:rPr>
          <w:rStyle w:val="StyleUnderline"/>
          <w:rFonts w:asciiTheme="minorHAnsi" w:hAnsiTheme="minorHAnsi" w:cstheme="minorHAnsi"/>
          <w:highlight w:val="green"/>
        </w:rPr>
        <w:t>is</w:t>
      </w:r>
      <w:r w:rsidRPr="00A7223D">
        <w:rPr>
          <w:rStyle w:val="StyleUnderline"/>
          <w:rFonts w:asciiTheme="minorHAnsi" w:hAnsiTheme="minorHAnsi" w:cstheme="minorHAnsi"/>
        </w:rPr>
        <w:t xml:space="preserve"> very </w:t>
      </w:r>
      <w:r w:rsidRPr="000033AC">
        <w:rPr>
          <w:rStyle w:val="Emphasis"/>
          <w:rFonts w:asciiTheme="minorHAnsi" w:hAnsiTheme="minorHAnsi" w:cstheme="minorHAnsi"/>
          <w:b w:val="0"/>
          <w:bCs/>
          <w:highlight w:val="green"/>
        </w:rPr>
        <w:t>numerous</w:t>
      </w:r>
      <w:r w:rsidRPr="00A7223D">
        <w:rPr>
          <w:rStyle w:val="StyleUnderline"/>
          <w:rFonts w:asciiTheme="minorHAnsi" w:hAnsiTheme="minorHAnsi" w:cstheme="minorHAnsi"/>
        </w:rPr>
        <w:t xml:space="preserve">, globally </w:t>
      </w:r>
      <w:r w:rsidRPr="000033AC">
        <w:rPr>
          <w:rStyle w:val="Emphasis"/>
          <w:rFonts w:asciiTheme="minorHAnsi" w:hAnsiTheme="minorHAnsi" w:cstheme="minorHAnsi"/>
          <w:b w:val="0"/>
          <w:bCs/>
          <w:highlight w:val="green"/>
        </w:rPr>
        <w:t>dispersed</w:t>
      </w:r>
      <w:r w:rsidRPr="00A7223D">
        <w:rPr>
          <w:rStyle w:val="StyleUnderline"/>
          <w:rFonts w:asciiTheme="minorHAnsi" w:hAnsiTheme="minorHAnsi" w:cstheme="minorHAnsi"/>
          <w:highlight w:val="green"/>
        </w:rPr>
        <w:t>, and capable of</w:t>
      </w:r>
      <w:r w:rsidRPr="00A7223D">
        <w:rPr>
          <w:rStyle w:val="StyleUnderline"/>
          <w:rFonts w:asciiTheme="minorHAnsi" w:hAnsiTheme="minorHAnsi" w:cstheme="minorHAnsi"/>
        </w:rPr>
        <w:t xml:space="preserve"> a </w:t>
      </w:r>
      <w:r w:rsidRPr="000033AC">
        <w:rPr>
          <w:rStyle w:val="Emphasis"/>
          <w:rFonts w:asciiTheme="minorHAnsi" w:hAnsiTheme="minorHAnsi" w:cstheme="minorHAnsi"/>
          <w:b w:val="0"/>
          <w:bCs/>
          <w:highlight w:val="green"/>
        </w:rPr>
        <w:t>rational response</w:t>
      </w:r>
      <w:r w:rsidRPr="00A7223D">
        <w:rPr>
          <w:rStyle w:val="StyleUnderline"/>
          <w:rFonts w:asciiTheme="minorHAnsi" w:hAnsiTheme="minorHAnsi" w:cstheme="minorHAnsi"/>
        </w:rPr>
        <w:t xml:space="preserve"> to problems, </w:t>
      </w:r>
      <w:r w:rsidRPr="000033AC">
        <w:rPr>
          <w:rStyle w:val="Emphasis"/>
          <w:rFonts w:asciiTheme="minorHAnsi" w:hAnsiTheme="minorHAnsi" w:cstheme="minorHAnsi"/>
          <w:b w:val="0"/>
          <w:bCs/>
          <w:highlight w:val="green"/>
        </w:rPr>
        <w:t>is very unlikely to be killed off by a natural pandemic</w:t>
      </w:r>
      <w:r w:rsidRPr="00A7223D">
        <w:rPr>
          <w:rFonts w:asciiTheme="minorHAnsi" w:hAnsiTheme="minorHAnsi" w:cstheme="minorHAnsi"/>
          <w:sz w:val="16"/>
        </w:rPr>
        <w:t xml:space="preserve">. One underlying explanation for this is that </w:t>
      </w:r>
      <w:r w:rsidRPr="00A7223D">
        <w:rPr>
          <w:rStyle w:val="StyleUnderline"/>
          <w:rFonts w:asciiTheme="minorHAnsi" w:hAnsiTheme="minorHAnsi" w:cstheme="minorHAnsi"/>
          <w:highlight w:val="green"/>
        </w:rPr>
        <w:t>highly lethal pathogens</w:t>
      </w:r>
      <w:r w:rsidRPr="00A7223D">
        <w:rPr>
          <w:rStyle w:val="StyleUnderline"/>
          <w:rFonts w:asciiTheme="minorHAnsi" w:hAnsiTheme="minorHAnsi" w:cstheme="minorHAnsi"/>
        </w:rPr>
        <w:t xml:space="preserve"> can </w:t>
      </w:r>
      <w:r w:rsidRPr="00A7223D">
        <w:rPr>
          <w:rStyle w:val="StyleUnderline"/>
          <w:rFonts w:asciiTheme="minorHAnsi" w:hAnsiTheme="minorHAnsi" w:cstheme="minorHAnsi"/>
          <w:highlight w:val="green"/>
        </w:rPr>
        <w:t>kill their hosts before they</w:t>
      </w:r>
      <w:r w:rsidRPr="00A7223D">
        <w:rPr>
          <w:rStyle w:val="StyleUnderline"/>
          <w:rFonts w:asciiTheme="minorHAnsi" w:hAnsiTheme="minorHAnsi" w:cstheme="minorHAnsi"/>
        </w:rPr>
        <w:t xml:space="preserve"> have a chance to </w:t>
      </w:r>
      <w:r w:rsidRPr="00A7223D">
        <w:rPr>
          <w:rStyle w:val="StyleUnderline"/>
          <w:rFonts w:asciiTheme="minorHAnsi" w:hAnsiTheme="minorHAnsi" w:cstheme="minorHAnsi"/>
          <w:highlight w:val="green"/>
        </w:rPr>
        <w:t xml:space="preserve">spread, so </w:t>
      </w:r>
      <w:r w:rsidRPr="000033AC">
        <w:rPr>
          <w:rStyle w:val="Emphasis"/>
          <w:rFonts w:asciiTheme="minorHAnsi" w:hAnsiTheme="minorHAnsi" w:cstheme="minorHAnsi"/>
          <w:b w:val="0"/>
          <w:bCs/>
          <w:highlight w:val="green"/>
        </w:rPr>
        <w:t>there</w:t>
      </w:r>
      <w:r w:rsidRPr="00A7223D">
        <w:rPr>
          <w:rStyle w:val="Emphasis"/>
          <w:rFonts w:asciiTheme="minorHAnsi" w:hAnsiTheme="minorHAnsi" w:cstheme="minorHAnsi"/>
          <w:highlight w:val="green"/>
        </w:rPr>
        <w:t xml:space="preserve"> </w:t>
      </w:r>
      <w:r w:rsidRPr="000033AC">
        <w:rPr>
          <w:rStyle w:val="Emphasis"/>
          <w:rFonts w:asciiTheme="minorHAnsi" w:hAnsiTheme="minorHAnsi" w:cstheme="minorHAnsi"/>
          <w:b w:val="0"/>
          <w:bCs/>
          <w:highlight w:val="green"/>
        </w:rPr>
        <w:t>is a selective pressure for pathogens not to be highly lethal</w:t>
      </w:r>
      <w:r w:rsidRPr="00A7223D">
        <w:rPr>
          <w:rStyle w:val="StyleUnderline"/>
          <w:rFonts w:asciiTheme="minorHAnsi" w:hAnsiTheme="minorHAnsi" w:cstheme="minorHAnsi"/>
        </w:rPr>
        <w:t>. Therefore, pathogens are likely to co-evolve with their hosts rather than kill all possible hosts</w:t>
      </w:r>
      <w:r w:rsidRPr="00A7223D">
        <w:rPr>
          <w:rFonts w:asciiTheme="minorHAnsi" w:hAnsiTheme="minorHAnsi" w:cstheme="minorHAnsi"/>
          <w:sz w:val="16"/>
        </w:rPr>
        <w:t>.39</w:t>
      </w:r>
    </w:p>
    <w:p w14:paraId="5DCC7FD9" w14:textId="77777777" w:rsidR="00FC023D" w:rsidRPr="0011677F" w:rsidRDefault="00FC023D" w:rsidP="00FC023D">
      <w:pPr>
        <w:keepNext/>
        <w:keepLines/>
        <w:spacing w:before="40"/>
        <w:outlineLvl w:val="3"/>
        <w:rPr>
          <w:rFonts w:asciiTheme="minorHAnsi" w:eastAsiaTheme="majorEastAsia" w:hAnsiTheme="minorHAnsi" w:cstheme="minorHAnsi"/>
          <w:b/>
          <w:iCs/>
          <w:sz w:val="26"/>
        </w:rPr>
      </w:pPr>
      <w:r w:rsidRPr="0011677F">
        <w:rPr>
          <w:rFonts w:asciiTheme="minorHAnsi" w:eastAsiaTheme="majorEastAsia" w:hAnsiTheme="minorHAnsi" w:cstheme="minorHAnsi"/>
          <w:b/>
          <w:iCs/>
          <w:sz w:val="26"/>
        </w:rPr>
        <w:t>Russia won’t escalate – MAD &amp; hyperbole</w:t>
      </w:r>
    </w:p>
    <w:p w14:paraId="09517F34" w14:textId="77777777" w:rsidR="00FC023D" w:rsidRPr="0011677F" w:rsidRDefault="00FC023D" w:rsidP="00FC023D">
      <w:pPr>
        <w:rPr>
          <w:rFonts w:asciiTheme="minorHAnsi" w:hAnsiTheme="minorHAnsi" w:cstheme="minorHAnsi"/>
        </w:rPr>
      </w:pPr>
      <w:proofErr w:type="spellStart"/>
      <w:r w:rsidRPr="0011677F">
        <w:rPr>
          <w:rStyle w:val="Style13ptBold"/>
          <w:rFonts w:asciiTheme="minorHAnsi" w:hAnsiTheme="minorHAnsi" w:cstheme="minorHAnsi"/>
        </w:rPr>
        <w:t>Shepp</w:t>
      </w:r>
      <w:proofErr w:type="spellEnd"/>
      <w:r w:rsidRPr="0011677F">
        <w:rPr>
          <w:rStyle w:val="Style13ptBold"/>
          <w:rFonts w:asciiTheme="minorHAnsi" w:hAnsiTheme="minorHAnsi" w:cstheme="minorHAnsi"/>
        </w:rPr>
        <w:t xml:space="preserve"> 18</w:t>
      </w:r>
      <w:r w:rsidRPr="0011677F">
        <w:rPr>
          <w:rFonts w:asciiTheme="minorHAnsi" w:hAnsiTheme="minorHAnsi" w:cstheme="minorHAnsi"/>
        </w:rPr>
        <w:t xml:space="preserve"> – Writer &amp; Editor for NY Mag and RCP [Jonah </w:t>
      </w:r>
      <w:proofErr w:type="spellStart"/>
      <w:r w:rsidRPr="0011677F">
        <w:rPr>
          <w:rFonts w:asciiTheme="minorHAnsi" w:hAnsiTheme="minorHAnsi" w:cstheme="minorHAnsi"/>
        </w:rPr>
        <w:t>Shepp</w:t>
      </w:r>
      <w:proofErr w:type="spellEnd"/>
      <w:r w:rsidRPr="0011677F">
        <w:rPr>
          <w:rFonts w:asciiTheme="minorHAnsi" w:hAnsiTheme="minorHAnsi" w:cstheme="minorHAnsi"/>
        </w:rPr>
        <w:t xml:space="preserve">, Are Putin’s New Nukes a Real Threat?, MAR. 4 18, </w:t>
      </w:r>
      <w:hyperlink r:id="rId7" w:history="1">
        <w:r w:rsidRPr="0011677F">
          <w:rPr>
            <w:rFonts w:asciiTheme="minorHAnsi" w:hAnsiTheme="minorHAnsi" w:cstheme="minorHAnsi"/>
          </w:rPr>
          <w:t>http://nymag.com/daily/intelligencer/2018/03/are-putins-new-nukes-a-real-threat.html</w:t>
        </w:r>
      </w:hyperlink>
      <w:r w:rsidRPr="0011677F">
        <w:rPr>
          <w:rFonts w:asciiTheme="minorHAnsi" w:hAnsiTheme="minorHAnsi" w:cstheme="minorHAnsi"/>
        </w:rPr>
        <w:t>]</w:t>
      </w:r>
    </w:p>
    <w:p w14:paraId="1689996D" w14:textId="77777777" w:rsidR="00FC023D" w:rsidRPr="0011677F" w:rsidRDefault="00FC023D" w:rsidP="00FC023D">
      <w:pPr>
        <w:rPr>
          <w:rFonts w:asciiTheme="minorHAnsi" w:hAnsiTheme="minorHAnsi" w:cstheme="minorHAnsi"/>
          <w:sz w:val="14"/>
        </w:rPr>
      </w:pPr>
      <w:r w:rsidRPr="0011677F">
        <w:rPr>
          <w:rFonts w:asciiTheme="minorHAnsi" w:hAnsiTheme="minorHAnsi" w:cstheme="minorHAnsi"/>
          <w:sz w:val="14"/>
        </w:rPr>
        <w:t xml:space="preserve">As terrifying as the thought of nuclear-armed drones and “invincible” nuclear missiles may be, these </w:t>
      </w:r>
      <w:r w:rsidRPr="0011677F">
        <w:rPr>
          <w:rFonts w:asciiTheme="minorHAnsi" w:hAnsiTheme="minorHAnsi" w:cstheme="minorHAnsi"/>
          <w:u w:val="single"/>
        </w:rPr>
        <w:t>revelations don’t</w:t>
      </w:r>
      <w:r w:rsidRPr="0011677F">
        <w:rPr>
          <w:rFonts w:asciiTheme="minorHAnsi" w:hAnsiTheme="minorHAnsi" w:cstheme="minorHAnsi"/>
          <w:sz w:val="14"/>
        </w:rPr>
        <w:t xml:space="preserve"> </w:t>
      </w:r>
      <w:proofErr w:type="gramStart"/>
      <w:r w:rsidRPr="0011677F">
        <w:rPr>
          <w:rFonts w:asciiTheme="minorHAnsi" w:hAnsiTheme="minorHAnsi" w:cstheme="minorHAnsi"/>
          <w:sz w:val="14"/>
        </w:rPr>
        <w:t xml:space="preserve">actually </w:t>
      </w:r>
      <w:r w:rsidRPr="0011677F">
        <w:rPr>
          <w:rFonts w:asciiTheme="minorHAnsi" w:hAnsiTheme="minorHAnsi" w:cstheme="minorHAnsi"/>
          <w:u w:val="single"/>
        </w:rPr>
        <w:t>change</w:t>
      </w:r>
      <w:proofErr w:type="gramEnd"/>
      <w:r w:rsidRPr="0011677F">
        <w:rPr>
          <w:rFonts w:asciiTheme="minorHAnsi" w:hAnsiTheme="minorHAnsi" w:cstheme="minorHAnsi"/>
          <w:u w:val="single"/>
        </w:rPr>
        <w:t xml:space="preserve"> the balance of power between Russia and the U.S.</w:t>
      </w:r>
      <w:r w:rsidRPr="0011677F">
        <w:rPr>
          <w:rFonts w:asciiTheme="minorHAnsi" w:hAnsiTheme="minorHAnsi" w:cstheme="minorHAnsi"/>
          <w:sz w:val="14"/>
        </w:rPr>
        <w:t xml:space="preserve"> in any meaningful way. For one thing</w:t>
      </w:r>
      <w:r w:rsidRPr="0011677F">
        <w:rPr>
          <w:rFonts w:asciiTheme="minorHAnsi" w:hAnsiTheme="minorHAnsi" w:cstheme="minorHAnsi"/>
          <w:u w:val="single"/>
        </w:rPr>
        <w:t>, the Pentagon was already aware that Russia was developing</w:t>
      </w:r>
      <w:r w:rsidRPr="0011677F">
        <w:rPr>
          <w:rFonts w:asciiTheme="minorHAnsi" w:hAnsiTheme="minorHAnsi" w:cstheme="minorHAnsi"/>
          <w:sz w:val="14"/>
        </w:rPr>
        <w:t xml:space="preserve"> some of these </w:t>
      </w:r>
      <w:r w:rsidRPr="0011677F">
        <w:rPr>
          <w:rFonts w:asciiTheme="minorHAnsi" w:hAnsiTheme="minorHAnsi" w:cstheme="minorHAnsi"/>
          <w:u w:val="single"/>
        </w:rPr>
        <w:t>technologies</w:t>
      </w:r>
      <w:r w:rsidRPr="0011677F">
        <w:rPr>
          <w:rFonts w:asciiTheme="minorHAnsi" w:hAnsiTheme="minorHAnsi" w:cstheme="minorHAnsi"/>
          <w:sz w:val="14"/>
        </w:rPr>
        <w:t xml:space="preserve">, as indicated in the nuclear posture review ordered by President Donald Trump last </w:t>
      </w:r>
      <w:r w:rsidRPr="0011677F">
        <w:rPr>
          <w:rFonts w:asciiTheme="minorHAnsi" w:hAnsiTheme="minorHAnsi" w:cstheme="minorHAnsi"/>
          <w:sz w:val="14"/>
        </w:rPr>
        <w:lastRenderedPageBreak/>
        <w:t xml:space="preserve">year and published in January. </w:t>
      </w:r>
      <w:r w:rsidRPr="0011677F">
        <w:rPr>
          <w:rFonts w:asciiTheme="minorHAnsi" w:hAnsiTheme="minorHAnsi" w:cstheme="minorHAnsi"/>
          <w:u w:val="single"/>
        </w:rPr>
        <w:t>The supposed threat posed by Russia’s military innovations are</w:t>
      </w:r>
      <w:r w:rsidRPr="0011677F">
        <w:rPr>
          <w:rFonts w:asciiTheme="minorHAnsi" w:hAnsiTheme="minorHAnsi" w:cstheme="minorHAnsi"/>
          <w:sz w:val="14"/>
        </w:rPr>
        <w:t xml:space="preserve"> part of the </w:t>
      </w:r>
      <w:r w:rsidRPr="0011677F">
        <w:rPr>
          <w:rFonts w:asciiTheme="minorHAnsi" w:hAnsiTheme="minorHAnsi" w:cstheme="minorHAnsi"/>
          <w:u w:val="single"/>
        </w:rPr>
        <w:t>justification</w:t>
      </w:r>
      <w:r w:rsidRPr="0011677F">
        <w:rPr>
          <w:rFonts w:asciiTheme="minorHAnsi" w:hAnsiTheme="minorHAnsi" w:cstheme="minorHAnsi"/>
          <w:sz w:val="14"/>
        </w:rPr>
        <w:t xml:space="preserve"> </w:t>
      </w:r>
      <w:r w:rsidRPr="0011677F">
        <w:rPr>
          <w:rFonts w:asciiTheme="minorHAnsi" w:hAnsiTheme="minorHAnsi" w:cstheme="minorHAnsi"/>
          <w:u w:val="single"/>
        </w:rPr>
        <w:t>for</w:t>
      </w:r>
      <w:r w:rsidRPr="0011677F">
        <w:rPr>
          <w:rFonts w:asciiTheme="minorHAnsi" w:hAnsiTheme="minorHAnsi" w:cstheme="minorHAnsi"/>
          <w:sz w:val="14"/>
        </w:rPr>
        <w:t xml:space="preserve"> the </w:t>
      </w:r>
      <w:r w:rsidRPr="0011677F">
        <w:rPr>
          <w:rFonts w:asciiTheme="minorHAnsi" w:hAnsiTheme="minorHAnsi" w:cstheme="minorHAnsi"/>
          <w:u w:val="single"/>
        </w:rPr>
        <w:t>new</w:t>
      </w:r>
      <w:r w:rsidRPr="0011677F">
        <w:rPr>
          <w:rFonts w:asciiTheme="minorHAnsi" w:hAnsiTheme="minorHAnsi" w:cstheme="minorHAnsi"/>
          <w:sz w:val="14"/>
        </w:rPr>
        <w:t xml:space="preserve"> sea-based </w:t>
      </w:r>
      <w:r w:rsidRPr="0011677F">
        <w:rPr>
          <w:rFonts w:asciiTheme="minorHAnsi" w:hAnsiTheme="minorHAnsi" w:cstheme="minorHAnsi"/>
          <w:u w:val="single"/>
        </w:rPr>
        <w:t>nukes</w:t>
      </w:r>
      <w:r w:rsidRPr="0011677F">
        <w:rPr>
          <w:rFonts w:asciiTheme="minorHAnsi" w:hAnsiTheme="minorHAnsi" w:cstheme="minorHAnsi"/>
          <w:sz w:val="14"/>
        </w:rPr>
        <w:t xml:space="preserve"> the </w:t>
      </w:r>
      <w:r w:rsidRPr="0011677F">
        <w:rPr>
          <w:rFonts w:asciiTheme="minorHAnsi" w:hAnsiTheme="minorHAnsi" w:cstheme="minorHAnsi"/>
          <w:u w:val="single"/>
        </w:rPr>
        <w:t>Trump</w:t>
      </w:r>
      <w:r w:rsidRPr="0011677F">
        <w:rPr>
          <w:rFonts w:asciiTheme="minorHAnsi" w:hAnsiTheme="minorHAnsi" w:cstheme="minorHAnsi"/>
          <w:sz w:val="14"/>
        </w:rPr>
        <w:t xml:space="preserve"> administration </w:t>
      </w:r>
      <w:r w:rsidRPr="0011677F">
        <w:rPr>
          <w:rFonts w:asciiTheme="minorHAnsi" w:hAnsiTheme="minorHAnsi" w:cstheme="minorHAnsi"/>
          <w:u w:val="single"/>
        </w:rPr>
        <w:t>wants</w:t>
      </w:r>
      <w:r w:rsidRPr="0011677F">
        <w:rPr>
          <w:rFonts w:asciiTheme="minorHAnsi" w:hAnsiTheme="minorHAnsi" w:cstheme="minorHAnsi"/>
          <w:sz w:val="14"/>
        </w:rPr>
        <w:t xml:space="preserve"> to develop, as well as Trump’s stated desire to spend $1.2 trillion modernizing and expanding the U.S. nuclear arsenal. </w:t>
      </w:r>
      <w:r w:rsidRPr="0011677F">
        <w:rPr>
          <w:rFonts w:asciiTheme="minorHAnsi" w:hAnsiTheme="minorHAnsi" w:cstheme="minorHAnsi"/>
          <w:u w:val="single"/>
        </w:rPr>
        <w:t>The key bit of context</w:t>
      </w:r>
      <w:r w:rsidRPr="0011677F">
        <w:rPr>
          <w:rFonts w:asciiTheme="minorHAnsi" w:hAnsiTheme="minorHAnsi" w:cstheme="minorHAnsi"/>
          <w:sz w:val="14"/>
        </w:rPr>
        <w:t xml:space="preserve"> to keep in mind here </w:t>
      </w:r>
      <w:r w:rsidRPr="0011677F">
        <w:rPr>
          <w:rFonts w:asciiTheme="minorHAnsi" w:hAnsiTheme="minorHAnsi" w:cstheme="minorHAnsi"/>
          <w:u w:val="single"/>
        </w:rPr>
        <w:t xml:space="preserve">is that the U.S. and Russia both possess enough atomic firepower that a nuclear exchange </w:t>
      </w:r>
      <w:r w:rsidRPr="0011677F">
        <w:rPr>
          <w:rFonts w:asciiTheme="minorHAnsi" w:hAnsiTheme="minorHAnsi" w:cstheme="minorHAnsi"/>
          <w:sz w:val="14"/>
        </w:rPr>
        <w:t xml:space="preserve">between them </w:t>
      </w:r>
      <w:r w:rsidRPr="0011677F">
        <w:rPr>
          <w:rFonts w:asciiTheme="minorHAnsi" w:hAnsiTheme="minorHAnsi" w:cstheme="minorHAnsi"/>
          <w:bCs/>
          <w:iCs/>
          <w:u w:val="single"/>
        </w:rPr>
        <w:t>would wipe both</w:t>
      </w:r>
      <w:r w:rsidRPr="0011677F">
        <w:rPr>
          <w:rFonts w:asciiTheme="minorHAnsi" w:hAnsiTheme="minorHAnsi" w:cstheme="minorHAnsi"/>
          <w:sz w:val="14"/>
        </w:rPr>
        <w:t xml:space="preserve"> countries </w:t>
      </w:r>
      <w:r w:rsidRPr="0011677F">
        <w:rPr>
          <w:rFonts w:asciiTheme="minorHAnsi" w:hAnsiTheme="minorHAnsi" w:cstheme="minorHAnsi"/>
          <w:bCs/>
          <w:iCs/>
          <w:u w:val="single"/>
        </w:rPr>
        <w:t>off the map</w:t>
      </w:r>
      <w:r w:rsidRPr="0011677F">
        <w:rPr>
          <w:rFonts w:asciiTheme="minorHAnsi" w:hAnsiTheme="minorHAnsi" w:cstheme="minorHAnsi"/>
          <w:sz w:val="14"/>
        </w:rPr>
        <w:t xml:space="preserve"> and basically cause the collapse of human civilization as we know it. </w:t>
      </w:r>
      <w:r w:rsidRPr="0011677F">
        <w:rPr>
          <w:rFonts w:asciiTheme="minorHAnsi" w:hAnsiTheme="minorHAnsi" w:cstheme="minorHAnsi"/>
          <w:u w:val="single"/>
        </w:rPr>
        <w:t>If Putin wanted to nuke</w:t>
      </w:r>
      <w:r w:rsidRPr="0011677F">
        <w:rPr>
          <w:rFonts w:asciiTheme="minorHAnsi" w:hAnsiTheme="minorHAnsi" w:cstheme="minorHAnsi"/>
          <w:sz w:val="14"/>
        </w:rPr>
        <w:t xml:space="preserve"> Florida — as in an animation he showed during his address that State Department spokeswoman Heather Nauert described as “cheesy” — </w:t>
      </w:r>
      <w:r w:rsidRPr="0011677F">
        <w:rPr>
          <w:rFonts w:asciiTheme="minorHAnsi" w:hAnsiTheme="minorHAnsi" w:cstheme="minorHAnsi"/>
          <w:u w:val="single"/>
        </w:rPr>
        <w:t>he already had the means to do so.</w:t>
      </w:r>
      <w:r w:rsidRPr="0011677F">
        <w:rPr>
          <w:rFonts w:asciiTheme="minorHAnsi" w:hAnsiTheme="minorHAnsi" w:cstheme="minorHAnsi"/>
          <w:sz w:val="14"/>
        </w:rPr>
        <w:t xml:space="preserve"> His new gadgets don’t really make any difference in that regard. The ability to elude U.S. and NATO defenses also sounds like a scarier feature than it really is, because these defenses are incredibly easy to elude. Ballistic missile defense systems perform spottily even under ideal test conditions and provide more the illusion of safety than safety itself. Even if a THAAD battery can knock down one or two incoming ballistic missiles, stopping dozens of them is a much taller order that current antiballistic missile technology can’t handle. </w:t>
      </w:r>
      <w:r w:rsidRPr="0011677F">
        <w:rPr>
          <w:rFonts w:asciiTheme="minorHAnsi" w:hAnsiTheme="minorHAnsi" w:cstheme="minorHAnsi"/>
          <w:bCs/>
          <w:iCs/>
          <w:u w:val="single"/>
        </w:rPr>
        <w:t xml:space="preserve">That’s why </w:t>
      </w:r>
      <w:r w:rsidRPr="00953B6A">
        <w:rPr>
          <w:rFonts w:asciiTheme="minorHAnsi" w:hAnsiTheme="minorHAnsi" w:cstheme="minorHAnsi"/>
          <w:bCs/>
          <w:iCs/>
          <w:highlight w:val="green"/>
          <w:u w:val="single"/>
        </w:rPr>
        <w:t>the cornerstone of the U.S.’s</w:t>
      </w:r>
      <w:r w:rsidRPr="0011677F">
        <w:rPr>
          <w:rFonts w:asciiTheme="minorHAnsi" w:hAnsiTheme="minorHAnsi" w:cstheme="minorHAnsi"/>
          <w:bCs/>
          <w:iCs/>
          <w:u w:val="single"/>
        </w:rPr>
        <w:t xml:space="preserve"> nuclear defense </w:t>
      </w:r>
      <w:r w:rsidRPr="00953B6A">
        <w:rPr>
          <w:rFonts w:asciiTheme="minorHAnsi" w:hAnsiTheme="minorHAnsi" w:cstheme="minorHAnsi"/>
          <w:bCs/>
          <w:iCs/>
          <w:highlight w:val="green"/>
          <w:u w:val="single"/>
        </w:rPr>
        <w:t>strategy remains</w:t>
      </w:r>
      <w:r w:rsidRPr="0011677F">
        <w:rPr>
          <w:rFonts w:asciiTheme="minorHAnsi" w:hAnsiTheme="minorHAnsi" w:cstheme="minorHAnsi"/>
          <w:bCs/>
          <w:iCs/>
          <w:u w:val="single"/>
        </w:rPr>
        <w:t xml:space="preserve"> the promise of </w:t>
      </w:r>
      <w:r w:rsidRPr="00953B6A">
        <w:rPr>
          <w:rFonts w:asciiTheme="minorHAnsi" w:hAnsiTheme="minorHAnsi" w:cstheme="minorHAnsi"/>
          <w:bCs/>
          <w:iCs/>
          <w:highlight w:val="green"/>
          <w:u w:val="single"/>
        </w:rPr>
        <w:t>massive retal</w:t>
      </w:r>
      <w:r w:rsidRPr="0011677F">
        <w:rPr>
          <w:rFonts w:asciiTheme="minorHAnsi" w:hAnsiTheme="minorHAnsi" w:cstheme="minorHAnsi"/>
          <w:bCs/>
          <w:iCs/>
          <w:u w:val="single"/>
        </w:rPr>
        <w:t>iation</w:t>
      </w:r>
      <w:r w:rsidRPr="0011677F">
        <w:rPr>
          <w:rFonts w:asciiTheme="minorHAnsi" w:hAnsiTheme="minorHAnsi" w:cstheme="minorHAnsi"/>
          <w:sz w:val="14"/>
        </w:rPr>
        <w:t xml:space="preserve"> in the event of an attack. In any case, a direct hit on Mar-a-Lago isn’t the kind of Russian nuclear mischief the administration is worried about. Putin stressed on Thursday that these new nuclear deployment systems were designed with defensive purposes in mind and that Russia would never launch a nuclear first strike. He’s probably not lying about that. </w:t>
      </w:r>
      <w:r w:rsidRPr="0011677F">
        <w:rPr>
          <w:rFonts w:asciiTheme="minorHAnsi" w:hAnsiTheme="minorHAnsi" w:cstheme="minorHAnsi"/>
          <w:u w:val="single"/>
        </w:rPr>
        <w:t xml:space="preserve">For all his megalomaniacal tendencies, </w:t>
      </w:r>
      <w:r w:rsidRPr="00953B6A">
        <w:rPr>
          <w:rFonts w:asciiTheme="minorHAnsi" w:hAnsiTheme="minorHAnsi" w:cstheme="minorHAnsi"/>
          <w:highlight w:val="green"/>
          <w:u w:val="single"/>
        </w:rPr>
        <w:t>Putin</w:t>
      </w:r>
      <w:r w:rsidRPr="0011677F">
        <w:rPr>
          <w:rFonts w:asciiTheme="minorHAnsi" w:hAnsiTheme="minorHAnsi" w:cstheme="minorHAnsi"/>
          <w:u w:val="single"/>
        </w:rPr>
        <w:t xml:space="preserve"> surely </w:t>
      </w:r>
      <w:r w:rsidRPr="00953B6A">
        <w:rPr>
          <w:rFonts w:asciiTheme="minorHAnsi" w:hAnsiTheme="minorHAnsi" w:cstheme="minorHAnsi"/>
          <w:highlight w:val="green"/>
          <w:u w:val="single"/>
        </w:rPr>
        <w:t>has the presence of mind to understand</w:t>
      </w:r>
      <w:r w:rsidRPr="0011677F">
        <w:rPr>
          <w:rFonts w:asciiTheme="minorHAnsi" w:hAnsiTheme="minorHAnsi" w:cstheme="minorHAnsi"/>
          <w:u w:val="single"/>
        </w:rPr>
        <w:t xml:space="preserve"> that </w:t>
      </w:r>
      <w:r w:rsidRPr="00953B6A">
        <w:rPr>
          <w:rFonts w:asciiTheme="minorHAnsi" w:hAnsiTheme="minorHAnsi" w:cstheme="minorHAnsi"/>
          <w:highlight w:val="green"/>
          <w:u w:val="single"/>
        </w:rPr>
        <w:t>starting a</w:t>
      </w:r>
      <w:r w:rsidRPr="0011677F">
        <w:rPr>
          <w:rFonts w:asciiTheme="minorHAnsi" w:hAnsiTheme="minorHAnsi" w:cstheme="minorHAnsi"/>
          <w:u w:val="single"/>
        </w:rPr>
        <w:t xml:space="preserve"> </w:t>
      </w:r>
      <w:r w:rsidRPr="00953B6A">
        <w:rPr>
          <w:rFonts w:asciiTheme="minorHAnsi" w:hAnsiTheme="minorHAnsi" w:cstheme="minorHAnsi"/>
          <w:bCs/>
          <w:iCs/>
          <w:highlight w:val="green"/>
          <w:u w:val="single"/>
        </w:rPr>
        <w:t>nuc</w:t>
      </w:r>
      <w:r w:rsidRPr="0011677F">
        <w:rPr>
          <w:rFonts w:asciiTheme="minorHAnsi" w:hAnsiTheme="minorHAnsi" w:cstheme="minorHAnsi"/>
          <w:u w:val="single"/>
        </w:rPr>
        <w:t xml:space="preserve">lear </w:t>
      </w:r>
      <w:r w:rsidRPr="00953B6A">
        <w:rPr>
          <w:rFonts w:asciiTheme="minorHAnsi" w:hAnsiTheme="minorHAnsi" w:cstheme="minorHAnsi"/>
          <w:highlight w:val="green"/>
          <w:u w:val="single"/>
        </w:rPr>
        <w:t>war</w:t>
      </w:r>
      <w:r w:rsidRPr="0011677F">
        <w:rPr>
          <w:rFonts w:asciiTheme="minorHAnsi" w:hAnsiTheme="minorHAnsi" w:cstheme="minorHAnsi"/>
          <w:sz w:val="14"/>
        </w:rPr>
        <w:t xml:space="preserve">, particularly against the U.S., </w:t>
      </w:r>
      <w:r w:rsidRPr="00953B6A">
        <w:rPr>
          <w:rFonts w:asciiTheme="minorHAnsi" w:hAnsiTheme="minorHAnsi" w:cstheme="minorHAnsi"/>
          <w:highlight w:val="green"/>
          <w:u w:val="single"/>
        </w:rPr>
        <w:t>is guaranteed to end catastrophically</w:t>
      </w:r>
      <w:r w:rsidRPr="0011677F">
        <w:rPr>
          <w:rFonts w:asciiTheme="minorHAnsi" w:hAnsiTheme="minorHAnsi" w:cstheme="minorHAnsi"/>
          <w:sz w:val="14"/>
        </w:rPr>
        <w:t xml:space="preserve"> and that his billions of dollars won’t be worth much in the post-apocalypse. Rather, </w:t>
      </w:r>
      <w:r w:rsidRPr="0011677F">
        <w:rPr>
          <w:rFonts w:asciiTheme="minorHAnsi" w:hAnsiTheme="minorHAnsi" w:cstheme="minorHAnsi"/>
          <w:u w:val="single"/>
        </w:rPr>
        <w:t>what</w:t>
      </w:r>
      <w:r w:rsidRPr="0011677F">
        <w:rPr>
          <w:rFonts w:asciiTheme="minorHAnsi" w:hAnsiTheme="minorHAnsi" w:cstheme="minorHAnsi"/>
          <w:sz w:val="14"/>
        </w:rPr>
        <w:t xml:space="preserve"> the </w:t>
      </w:r>
      <w:r w:rsidRPr="0011677F">
        <w:rPr>
          <w:rFonts w:asciiTheme="minorHAnsi" w:hAnsiTheme="minorHAnsi" w:cstheme="minorHAnsi"/>
          <w:u w:val="single"/>
        </w:rPr>
        <w:t>Trump</w:t>
      </w:r>
      <w:r w:rsidRPr="0011677F">
        <w:rPr>
          <w:rFonts w:asciiTheme="minorHAnsi" w:hAnsiTheme="minorHAnsi" w:cstheme="minorHAnsi"/>
          <w:sz w:val="14"/>
        </w:rPr>
        <w:t xml:space="preserve"> administration </w:t>
      </w:r>
      <w:r w:rsidRPr="0011677F">
        <w:rPr>
          <w:rFonts w:asciiTheme="minorHAnsi" w:hAnsiTheme="minorHAnsi" w:cstheme="minorHAnsi"/>
          <w:u w:val="single"/>
        </w:rPr>
        <w:t>fears is a supposed Russian</w:t>
      </w:r>
      <w:r w:rsidRPr="0011677F">
        <w:rPr>
          <w:rFonts w:asciiTheme="minorHAnsi" w:hAnsiTheme="minorHAnsi" w:cstheme="minorHAnsi"/>
          <w:sz w:val="14"/>
        </w:rPr>
        <w:t xml:space="preserve"> </w:t>
      </w:r>
      <w:r w:rsidRPr="0011677F">
        <w:rPr>
          <w:rFonts w:asciiTheme="minorHAnsi" w:hAnsiTheme="minorHAnsi" w:cstheme="minorHAnsi"/>
          <w:u w:val="single"/>
        </w:rPr>
        <w:t>doctrine known as “</w:t>
      </w:r>
      <w:r w:rsidRPr="00953B6A">
        <w:rPr>
          <w:rFonts w:asciiTheme="minorHAnsi" w:hAnsiTheme="minorHAnsi" w:cstheme="minorHAnsi"/>
          <w:highlight w:val="green"/>
          <w:u w:val="single"/>
        </w:rPr>
        <w:t>escalate to de-escalate</w:t>
      </w:r>
      <w:r w:rsidRPr="0011677F">
        <w:rPr>
          <w:rFonts w:asciiTheme="minorHAnsi" w:hAnsiTheme="minorHAnsi" w:cstheme="minorHAnsi"/>
          <w:sz w:val="14"/>
        </w:rPr>
        <w:t xml:space="preserve">,” wherein Moscow would either threaten or </w:t>
      </w:r>
      <w:proofErr w:type="gramStart"/>
      <w:r w:rsidRPr="0011677F">
        <w:rPr>
          <w:rFonts w:asciiTheme="minorHAnsi" w:hAnsiTheme="minorHAnsi" w:cstheme="minorHAnsi"/>
          <w:sz w:val="14"/>
        </w:rPr>
        <w:t>actually carry</w:t>
      </w:r>
      <w:proofErr w:type="gramEnd"/>
      <w:r w:rsidRPr="0011677F">
        <w:rPr>
          <w:rFonts w:asciiTheme="minorHAnsi" w:hAnsiTheme="minorHAnsi" w:cstheme="minorHAnsi"/>
          <w:sz w:val="14"/>
        </w:rPr>
        <w:t xml:space="preserve"> out a low-yield nuclear strike as part of a conventional conflict in its own backyard, betting that NATO would decide that avenging the loss of, say, Tallinn wasn’t worth ending the world after all. </w:t>
      </w:r>
      <w:r w:rsidRPr="0011677F">
        <w:rPr>
          <w:rFonts w:asciiTheme="minorHAnsi" w:hAnsiTheme="minorHAnsi" w:cstheme="minorHAnsi"/>
          <w:bCs/>
          <w:iCs/>
          <w:u w:val="single"/>
        </w:rPr>
        <w:t xml:space="preserve">This doctrine </w:t>
      </w:r>
      <w:r w:rsidRPr="00953B6A">
        <w:rPr>
          <w:rFonts w:asciiTheme="minorHAnsi" w:hAnsiTheme="minorHAnsi" w:cstheme="minorHAnsi"/>
          <w:bCs/>
          <w:iCs/>
          <w:highlight w:val="green"/>
          <w:u w:val="single"/>
        </w:rPr>
        <w:t>appears nowhere</w:t>
      </w:r>
      <w:r w:rsidRPr="0011677F">
        <w:rPr>
          <w:rFonts w:asciiTheme="minorHAnsi" w:hAnsiTheme="minorHAnsi" w:cstheme="minorHAnsi"/>
          <w:bCs/>
          <w:iCs/>
          <w:u w:val="single"/>
        </w:rPr>
        <w:t>,</w:t>
      </w:r>
      <w:r w:rsidRPr="0011677F">
        <w:rPr>
          <w:rFonts w:asciiTheme="minorHAnsi" w:hAnsiTheme="minorHAnsi" w:cstheme="minorHAnsi"/>
          <w:sz w:val="14"/>
        </w:rPr>
        <w:t xml:space="preserve"> however, </w:t>
      </w:r>
      <w:r w:rsidRPr="00953B6A">
        <w:rPr>
          <w:rFonts w:asciiTheme="minorHAnsi" w:hAnsiTheme="minorHAnsi" w:cstheme="minorHAnsi"/>
          <w:bCs/>
          <w:iCs/>
          <w:highlight w:val="green"/>
          <w:u w:val="single"/>
        </w:rPr>
        <w:t>in Russia’s published</w:t>
      </w:r>
      <w:r w:rsidRPr="0011677F">
        <w:rPr>
          <w:rFonts w:asciiTheme="minorHAnsi" w:hAnsiTheme="minorHAnsi" w:cstheme="minorHAnsi"/>
          <w:bCs/>
          <w:iCs/>
          <w:u w:val="single"/>
        </w:rPr>
        <w:t xml:space="preserve"> military </w:t>
      </w:r>
      <w:r w:rsidRPr="00953B6A">
        <w:rPr>
          <w:rFonts w:asciiTheme="minorHAnsi" w:hAnsiTheme="minorHAnsi" w:cstheme="minorHAnsi"/>
          <w:bCs/>
          <w:iCs/>
          <w:highlight w:val="green"/>
          <w:u w:val="single"/>
        </w:rPr>
        <w:t>strategy</w:t>
      </w:r>
      <w:r w:rsidRPr="0011677F">
        <w:rPr>
          <w:rFonts w:asciiTheme="minorHAnsi" w:hAnsiTheme="minorHAnsi" w:cstheme="minorHAnsi"/>
          <w:sz w:val="14"/>
        </w:rPr>
        <w:t xml:space="preserve">, in its large-scale military exercises, or in public statements from its officials, </w:t>
      </w:r>
      <w:r w:rsidRPr="0011677F">
        <w:rPr>
          <w:rFonts w:asciiTheme="minorHAnsi" w:hAnsiTheme="minorHAnsi" w:cstheme="minorHAnsi"/>
          <w:u w:val="single"/>
        </w:rPr>
        <w:t xml:space="preserve">leading arms control </w:t>
      </w:r>
      <w:r w:rsidRPr="00953B6A">
        <w:rPr>
          <w:rFonts w:asciiTheme="minorHAnsi" w:hAnsiTheme="minorHAnsi" w:cstheme="minorHAnsi"/>
          <w:highlight w:val="green"/>
          <w:u w:val="single"/>
        </w:rPr>
        <w:t>experts</w:t>
      </w:r>
      <w:r w:rsidRPr="0011677F">
        <w:rPr>
          <w:rFonts w:asciiTheme="minorHAnsi" w:hAnsiTheme="minorHAnsi" w:cstheme="minorHAnsi"/>
          <w:sz w:val="14"/>
        </w:rPr>
        <w:t xml:space="preserve"> like Bruno </w:t>
      </w:r>
      <w:proofErr w:type="spellStart"/>
      <w:r w:rsidRPr="0011677F">
        <w:rPr>
          <w:rFonts w:asciiTheme="minorHAnsi" w:hAnsiTheme="minorHAnsi" w:cstheme="minorHAnsi"/>
          <w:sz w:val="14"/>
        </w:rPr>
        <w:t>Tertrais</w:t>
      </w:r>
      <w:proofErr w:type="spellEnd"/>
      <w:r w:rsidRPr="0011677F">
        <w:rPr>
          <w:rFonts w:asciiTheme="minorHAnsi" w:hAnsiTheme="minorHAnsi" w:cstheme="minorHAnsi"/>
          <w:sz w:val="14"/>
        </w:rPr>
        <w:t xml:space="preserve"> and Michael Krepon </w:t>
      </w:r>
      <w:r w:rsidRPr="0011677F">
        <w:rPr>
          <w:rFonts w:asciiTheme="minorHAnsi" w:hAnsiTheme="minorHAnsi" w:cstheme="minorHAnsi"/>
          <w:bCs/>
          <w:iCs/>
          <w:u w:val="single"/>
        </w:rPr>
        <w:t xml:space="preserve">to </w:t>
      </w:r>
      <w:r w:rsidRPr="00953B6A">
        <w:rPr>
          <w:rFonts w:asciiTheme="minorHAnsi" w:hAnsiTheme="minorHAnsi" w:cstheme="minorHAnsi"/>
          <w:bCs/>
          <w:iCs/>
          <w:highlight w:val="green"/>
          <w:u w:val="single"/>
        </w:rPr>
        <w:t>doubt</w:t>
      </w:r>
      <w:r w:rsidRPr="0011677F">
        <w:rPr>
          <w:rFonts w:asciiTheme="minorHAnsi" w:hAnsiTheme="minorHAnsi" w:cstheme="minorHAnsi"/>
          <w:bCs/>
          <w:iCs/>
          <w:u w:val="single"/>
        </w:rPr>
        <w:t xml:space="preserve"> that </w:t>
      </w:r>
      <w:r w:rsidRPr="00953B6A">
        <w:rPr>
          <w:rFonts w:asciiTheme="minorHAnsi" w:hAnsiTheme="minorHAnsi" w:cstheme="minorHAnsi"/>
          <w:bCs/>
          <w:iCs/>
          <w:highlight w:val="green"/>
          <w:u w:val="single"/>
        </w:rPr>
        <w:t>it really exists outside</w:t>
      </w:r>
      <w:r w:rsidRPr="0011677F">
        <w:rPr>
          <w:rFonts w:asciiTheme="minorHAnsi" w:hAnsiTheme="minorHAnsi" w:cstheme="minorHAnsi"/>
          <w:bCs/>
          <w:iCs/>
          <w:u w:val="single"/>
        </w:rPr>
        <w:t xml:space="preserve"> the </w:t>
      </w:r>
      <w:r w:rsidRPr="00953B6A">
        <w:rPr>
          <w:rFonts w:asciiTheme="minorHAnsi" w:hAnsiTheme="minorHAnsi" w:cstheme="minorHAnsi"/>
          <w:bCs/>
          <w:iCs/>
          <w:highlight w:val="green"/>
          <w:u w:val="single"/>
        </w:rPr>
        <w:t>fever dreams of American hawks</w:t>
      </w:r>
      <w:r w:rsidRPr="0011677F">
        <w:rPr>
          <w:rFonts w:asciiTheme="minorHAnsi" w:hAnsiTheme="minorHAnsi" w:cstheme="minorHAnsi"/>
          <w:bCs/>
          <w:iCs/>
          <w:u w:val="single"/>
        </w:rPr>
        <w:t xml:space="preserve"> and Russian neo-fascist revisionists.</w:t>
      </w:r>
      <w:r w:rsidRPr="0011677F">
        <w:rPr>
          <w:rFonts w:asciiTheme="minorHAnsi" w:hAnsiTheme="minorHAnsi" w:cstheme="minorHAnsi"/>
          <w:sz w:val="14"/>
        </w:rPr>
        <w:t xml:space="preserve"> </w:t>
      </w:r>
      <w:r w:rsidRPr="00953B6A">
        <w:rPr>
          <w:rFonts w:asciiTheme="minorHAnsi" w:hAnsiTheme="minorHAnsi" w:cstheme="minorHAnsi"/>
          <w:bCs/>
          <w:iCs/>
          <w:highlight w:val="green"/>
          <w:u w:val="single"/>
        </w:rPr>
        <w:t>The notion of Russia crossing the</w:t>
      </w:r>
      <w:r w:rsidRPr="0011677F">
        <w:rPr>
          <w:rFonts w:asciiTheme="minorHAnsi" w:hAnsiTheme="minorHAnsi" w:cstheme="minorHAnsi"/>
          <w:bCs/>
          <w:iCs/>
          <w:u w:val="single"/>
        </w:rPr>
        <w:t xml:space="preserve"> </w:t>
      </w:r>
      <w:r w:rsidRPr="00953B6A">
        <w:rPr>
          <w:rFonts w:asciiTheme="minorHAnsi" w:hAnsiTheme="minorHAnsi" w:cstheme="minorHAnsi"/>
          <w:bCs/>
          <w:iCs/>
          <w:highlight w:val="green"/>
          <w:u w:val="single"/>
        </w:rPr>
        <w:t>nuc</w:t>
      </w:r>
      <w:r w:rsidRPr="0011677F">
        <w:rPr>
          <w:rFonts w:asciiTheme="minorHAnsi" w:hAnsiTheme="minorHAnsi" w:cstheme="minorHAnsi"/>
          <w:bCs/>
          <w:iCs/>
          <w:u w:val="single"/>
        </w:rPr>
        <w:t xml:space="preserve">lear </w:t>
      </w:r>
      <w:r w:rsidRPr="00953B6A">
        <w:rPr>
          <w:rFonts w:asciiTheme="minorHAnsi" w:hAnsiTheme="minorHAnsi" w:cstheme="minorHAnsi"/>
          <w:bCs/>
          <w:iCs/>
          <w:highlight w:val="green"/>
          <w:u w:val="single"/>
        </w:rPr>
        <w:t>threshold with the hope of de-escalating</w:t>
      </w:r>
      <w:r w:rsidRPr="0011677F">
        <w:rPr>
          <w:rFonts w:asciiTheme="minorHAnsi" w:hAnsiTheme="minorHAnsi" w:cstheme="minorHAnsi"/>
          <w:bCs/>
          <w:iCs/>
          <w:u w:val="single"/>
        </w:rPr>
        <w:t xml:space="preserve"> a conventional conflict </w:t>
      </w:r>
      <w:r w:rsidRPr="00953B6A">
        <w:rPr>
          <w:rFonts w:asciiTheme="minorHAnsi" w:hAnsiTheme="minorHAnsi" w:cstheme="minorHAnsi"/>
          <w:bCs/>
          <w:iCs/>
          <w:highlight w:val="green"/>
          <w:u w:val="single"/>
        </w:rPr>
        <w:t>is</w:t>
      </w:r>
      <w:r w:rsidRPr="0011677F">
        <w:rPr>
          <w:rFonts w:asciiTheme="minorHAnsi" w:hAnsiTheme="minorHAnsi" w:cstheme="minorHAnsi"/>
          <w:bCs/>
          <w:iCs/>
          <w:u w:val="single"/>
        </w:rPr>
        <w:t xml:space="preserve"> probably </w:t>
      </w:r>
      <w:r w:rsidRPr="00953B6A">
        <w:rPr>
          <w:rFonts w:asciiTheme="minorHAnsi" w:hAnsiTheme="minorHAnsi" w:cstheme="minorHAnsi"/>
          <w:bCs/>
          <w:iCs/>
          <w:highlight w:val="green"/>
          <w:u w:val="single"/>
        </w:rPr>
        <w:t>as absurd as it sounds</w:t>
      </w:r>
      <w:r w:rsidRPr="0011677F">
        <w:rPr>
          <w:rFonts w:asciiTheme="minorHAnsi" w:hAnsiTheme="minorHAnsi" w:cstheme="minorHAnsi"/>
          <w:sz w:val="14"/>
        </w:rPr>
        <w:t>.</w:t>
      </w:r>
    </w:p>
    <w:p w14:paraId="70D8113C" w14:textId="77777777" w:rsidR="008C4D0F" w:rsidRDefault="008C4D0F" w:rsidP="008C4D0F">
      <w:pPr>
        <w:pStyle w:val="NormalWeb"/>
        <w:shd w:val="clear" w:color="auto" w:fill="FFFFFF"/>
        <w:spacing w:before="0" w:beforeAutospacing="0" w:after="0" w:afterAutospacing="0" w:line="343" w:lineRule="atLeast"/>
        <w:rPr>
          <w:rFonts w:asciiTheme="minorHAnsi" w:hAnsiTheme="minorHAnsi" w:cstheme="minorHAnsi"/>
          <w:szCs w:val="22"/>
          <w:u w:val="single"/>
        </w:rPr>
      </w:pPr>
    </w:p>
    <w:sectPr w:rsidR="008C4D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716217"/>
    <w:multiLevelType w:val="hybridMultilevel"/>
    <w:tmpl w:val="692E7A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ishabh Mallidi"/>
    <w:docVar w:name="RibbonPointer" w:val="150407768"/>
    <w:docVar w:name="VerbatimVersion" w:val="5.1"/>
  </w:docVars>
  <w:rsids>
    <w:rsidRoot w:val="00CF74C5"/>
    <w:rsid w:val="000139A3"/>
    <w:rsid w:val="000A0AFA"/>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573F7"/>
    <w:rsid w:val="0038158C"/>
    <w:rsid w:val="003902BA"/>
    <w:rsid w:val="003A09E2"/>
    <w:rsid w:val="003D1963"/>
    <w:rsid w:val="004027AB"/>
    <w:rsid w:val="00407037"/>
    <w:rsid w:val="004605D6"/>
    <w:rsid w:val="004B643A"/>
    <w:rsid w:val="004C60E8"/>
    <w:rsid w:val="004E3579"/>
    <w:rsid w:val="004E728B"/>
    <w:rsid w:val="004F39E0"/>
    <w:rsid w:val="00537BD5"/>
    <w:rsid w:val="00557FA0"/>
    <w:rsid w:val="0056510D"/>
    <w:rsid w:val="0057268A"/>
    <w:rsid w:val="005D2912"/>
    <w:rsid w:val="006065BD"/>
    <w:rsid w:val="00645FA9"/>
    <w:rsid w:val="00647866"/>
    <w:rsid w:val="00665003"/>
    <w:rsid w:val="006A2AD0"/>
    <w:rsid w:val="006C2375"/>
    <w:rsid w:val="006D4ECC"/>
    <w:rsid w:val="00722258"/>
    <w:rsid w:val="007243E5"/>
    <w:rsid w:val="00766EA0"/>
    <w:rsid w:val="007A2226"/>
    <w:rsid w:val="007B6C9D"/>
    <w:rsid w:val="007F5B66"/>
    <w:rsid w:val="00823A1C"/>
    <w:rsid w:val="00845B9D"/>
    <w:rsid w:val="00860984"/>
    <w:rsid w:val="008B3ECB"/>
    <w:rsid w:val="008B4E85"/>
    <w:rsid w:val="008C1B2E"/>
    <w:rsid w:val="008C4D0F"/>
    <w:rsid w:val="0091627E"/>
    <w:rsid w:val="0097032B"/>
    <w:rsid w:val="00985823"/>
    <w:rsid w:val="009D1804"/>
    <w:rsid w:val="009D2EAD"/>
    <w:rsid w:val="009D54B2"/>
    <w:rsid w:val="009E1922"/>
    <w:rsid w:val="009F7ED2"/>
    <w:rsid w:val="00A93661"/>
    <w:rsid w:val="00A95652"/>
    <w:rsid w:val="00AA1943"/>
    <w:rsid w:val="00AC0AB8"/>
    <w:rsid w:val="00B33C6D"/>
    <w:rsid w:val="00B4508F"/>
    <w:rsid w:val="00B55AD5"/>
    <w:rsid w:val="00B8057C"/>
    <w:rsid w:val="00BD6238"/>
    <w:rsid w:val="00BF593B"/>
    <w:rsid w:val="00BF773A"/>
    <w:rsid w:val="00BF7E81"/>
    <w:rsid w:val="00C13773"/>
    <w:rsid w:val="00C17CC8"/>
    <w:rsid w:val="00C73BCC"/>
    <w:rsid w:val="00C83417"/>
    <w:rsid w:val="00C9604F"/>
    <w:rsid w:val="00CA19AA"/>
    <w:rsid w:val="00CC5298"/>
    <w:rsid w:val="00CD736E"/>
    <w:rsid w:val="00CD798D"/>
    <w:rsid w:val="00CE161E"/>
    <w:rsid w:val="00CF59A8"/>
    <w:rsid w:val="00CF74C5"/>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C023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D57F0"/>
  <w15:chartTrackingRefBased/>
  <w15:docId w15:val="{3D893C7A-C8CB-4E61-830B-B6B73394C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85823"/>
    <w:rPr>
      <w:rFonts w:ascii="Calibri" w:hAnsi="Calibri" w:cs="Calibri"/>
    </w:rPr>
  </w:style>
  <w:style w:type="paragraph" w:styleId="Heading1">
    <w:name w:val="heading 1"/>
    <w:aliases w:val="Pocket"/>
    <w:basedOn w:val="Normal"/>
    <w:next w:val="Normal"/>
    <w:link w:val="Heading1Char"/>
    <w:qFormat/>
    <w:rsid w:val="009858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8582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0,Char Char Char Char Char Char Char,Heading 3 Char Char, Char Char Char Char Char Char Char,Text 7, Char,Tag Char Char,Bold Cite,Cite 1,Read Char,Heading 3 Char1 Char Char,Heading 3 Char Char1 Char Char,Read Char Ch,no,Char,n"/>
    <w:basedOn w:val="Normal"/>
    <w:next w:val="Normal"/>
    <w:link w:val="Heading3Char"/>
    <w:uiPriority w:val="2"/>
    <w:unhideWhenUsed/>
    <w:qFormat/>
    <w:rsid w:val="0098582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No Spacing1121,Heading 2 Char2 Char,TAG,t,Heading 2 Char1 Char Char,No Spacing211,ta,No Spacing12,No Spacing2111,Ta, Ch,No Spacing11111,small space,tags,Ca,heading 40,TA"/>
    <w:basedOn w:val="Normal"/>
    <w:next w:val="Normal"/>
    <w:link w:val="Heading4Char"/>
    <w:uiPriority w:val="3"/>
    <w:unhideWhenUsed/>
    <w:qFormat/>
    <w:rsid w:val="0098582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858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5823"/>
  </w:style>
  <w:style w:type="character" w:customStyle="1" w:styleId="Heading1Char">
    <w:name w:val="Heading 1 Char"/>
    <w:aliases w:val="Pocket Char"/>
    <w:basedOn w:val="DefaultParagraphFont"/>
    <w:link w:val="Heading1"/>
    <w:rsid w:val="0098582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85823"/>
    <w:rPr>
      <w:rFonts w:ascii="Calibri" w:eastAsiaTheme="majorEastAsia" w:hAnsi="Calibri" w:cstheme="majorBidi"/>
      <w:b/>
      <w:sz w:val="44"/>
      <w:szCs w:val="26"/>
      <w:u w:val="double"/>
    </w:rPr>
  </w:style>
  <w:style w:type="character" w:customStyle="1" w:styleId="Heading3Char">
    <w:name w:val="Heading 3 Char"/>
    <w:aliases w:val="Block Char,heading 30 Char,Char Char Char Char Char Char Char Char,Heading 3 Char Char Char, Char Char Char Char Char Char Char Char,Text 7 Char, Char Char,Tag Char Char Char,Bold Cite Char,Cite 1 Char,Read Char Char,Read Char Ch Char"/>
    <w:basedOn w:val="DefaultParagraphFont"/>
    <w:link w:val="Heading3"/>
    <w:uiPriority w:val="2"/>
    <w:rsid w:val="0098582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 Char,No Spacing1121 Char,Heading 2 Char2 Char Char,TAG Char,t Char,Heading 2 Char1 Char Char Char,No Spacing211 Char,ta Char"/>
    <w:basedOn w:val="DefaultParagraphFont"/>
    <w:link w:val="Heading4"/>
    <w:uiPriority w:val="3"/>
    <w:rsid w:val="00985823"/>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normal card text,Shrunk,qualifications in card,qualifications,Style1,bold underline,Box,B"/>
    <w:basedOn w:val="DefaultParagraphFont"/>
    <w:link w:val="textbold"/>
    <w:uiPriority w:val="7"/>
    <w:qFormat/>
    <w:rsid w:val="0098582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985823"/>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link w:val="CardsFont12pt"/>
    <w:uiPriority w:val="6"/>
    <w:qFormat/>
    <w:rsid w:val="00985823"/>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F2 - Heading 1 Char1,AHeading 1 Char1,Hat Char1,T"/>
    <w:basedOn w:val="DefaultParagraphFont"/>
    <w:uiPriority w:val="99"/>
    <w:unhideWhenUsed/>
    <w:rsid w:val="00985823"/>
    <w:rPr>
      <w:color w:val="auto"/>
      <w:u w:val="none"/>
    </w:rPr>
  </w:style>
  <w:style w:type="character" w:styleId="FollowedHyperlink">
    <w:name w:val="FollowedHyperlink"/>
    <w:basedOn w:val="DefaultParagraphFont"/>
    <w:uiPriority w:val="99"/>
    <w:semiHidden/>
    <w:unhideWhenUsed/>
    <w:rsid w:val="00985823"/>
    <w:rPr>
      <w:color w:val="auto"/>
      <w:u w:val="none"/>
    </w:rPr>
  </w:style>
  <w:style w:type="paragraph" w:customStyle="1" w:styleId="textbold">
    <w:name w:val="text bold"/>
    <w:basedOn w:val="Normal"/>
    <w:link w:val="Emphasis"/>
    <w:uiPriority w:val="7"/>
    <w:qFormat/>
    <w:rsid w:val="00CF74C5"/>
    <w:pP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link w:val="StyleUnderline"/>
    <w:autoRedefine/>
    <w:uiPriority w:val="6"/>
    <w:qFormat/>
    <w:rsid w:val="00CF74C5"/>
    <w:pPr>
      <w:autoSpaceDE w:val="0"/>
      <w:autoSpaceDN w:val="0"/>
      <w:adjustRightInd w:val="0"/>
      <w:spacing w:before="480" w:after="0" w:line="254" w:lineRule="auto"/>
      <w:ind w:left="432" w:right="432"/>
      <w:jc w:val="both"/>
    </w:pPr>
    <w:rPr>
      <w:rFonts w:asciiTheme="minorHAnsi" w:hAnsiTheme="minorHAnsi" w:cstheme="minorBidi"/>
      <w:u w:val="single"/>
    </w:rPr>
  </w:style>
  <w:style w:type="paragraph" w:styleId="NormalWeb">
    <w:name w:val="Normal (Web)"/>
    <w:basedOn w:val="Normal"/>
    <w:uiPriority w:val="99"/>
    <w:unhideWhenUsed/>
    <w:rsid w:val="008C4D0F"/>
    <w:pPr>
      <w:spacing w:before="100" w:beforeAutospacing="1" w:after="100" w:afterAutospacing="1" w:line="240" w:lineRule="auto"/>
    </w:pPr>
    <w:rPr>
      <w:rFonts w:ascii="Times New Roman" w:eastAsia="Times New Roman" w:hAnsi="Times New Roman" w:cs="Times New Roman"/>
      <w:szCs w:val="24"/>
    </w:rPr>
  </w:style>
  <w:style w:type="character" w:styleId="Strong">
    <w:name w:val="Strong"/>
    <w:basedOn w:val="DefaultParagraphFont"/>
    <w:uiPriority w:val="22"/>
    <w:qFormat/>
    <w:rsid w:val="008C4D0F"/>
    <w:rPr>
      <w:b/>
      <w:bCs/>
    </w:rPr>
  </w:style>
  <w:style w:type="character" w:customStyle="1" w:styleId="underline">
    <w:name w:val="underline"/>
    <w:basedOn w:val="DefaultParagraphFont"/>
    <w:rsid w:val="008C4D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8308820">
      <w:bodyDiv w:val="1"/>
      <w:marLeft w:val="0"/>
      <w:marRight w:val="0"/>
      <w:marTop w:val="0"/>
      <w:marBottom w:val="0"/>
      <w:divBdr>
        <w:top w:val="none" w:sz="0" w:space="0" w:color="auto"/>
        <w:left w:val="none" w:sz="0" w:space="0" w:color="auto"/>
        <w:bottom w:val="none" w:sz="0" w:space="0" w:color="auto"/>
        <w:right w:val="none" w:sz="0" w:space="0" w:color="auto"/>
      </w:divBdr>
      <w:divsChild>
        <w:div w:id="1707537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nymag.com/daily/intelligencer/2018/03/are-putins-new-nukes-a-real-threat.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ruth-out.org/opinion/item/35596-sadistic-capitalism-six-urgent-matters-for-humanity-in-global-crisi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s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21</Pages>
  <Words>15151</Words>
  <Characters>86363</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Rishabh Mallidi</dc:creator>
  <cp:keywords>5.1.1</cp:keywords>
  <dc:description/>
  <cp:lastModifiedBy>Rishabh Mallidi</cp:lastModifiedBy>
  <cp:revision>5</cp:revision>
  <dcterms:created xsi:type="dcterms:W3CDTF">2021-09-18T19:26:00Z</dcterms:created>
  <dcterms:modified xsi:type="dcterms:W3CDTF">2021-09-18T20:35:00Z</dcterms:modified>
</cp:coreProperties>
</file>