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67F79" w14:textId="77777777" w:rsidR="00E34E0D" w:rsidRDefault="00E34E0D" w:rsidP="00E34E0D">
      <w:pPr>
        <w:pStyle w:val="Heading2"/>
      </w:pPr>
      <w:r>
        <w:t>K — Cap</w:t>
      </w:r>
    </w:p>
    <w:p w14:paraId="7E55453B" w14:textId="77777777" w:rsidR="00E34E0D" w:rsidRDefault="00E34E0D" w:rsidP="00E34E0D">
      <w:pPr>
        <w:pStyle w:val="Heading4"/>
      </w:pPr>
      <w:r>
        <w:t xml:space="preserve">Philosophical Inquiry shows that the conception of IPR is rooted in Capitalism. IPR is rooted in the capitalist state, but it is necessary to tear it down from within to actualize change. </w:t>
      </w:r>
    </w:p>
    <w:p w14:paraId="284DE770" w14:textId="77777777" w:rsidR="00E34E0D" w:rsidRPr="00C50A0E" w:rsidRDefault="00E34E0D" w:rsidP="00E34E0D">
      <w:r w:rsidRPr="00C50A0E">
        <w:rPr>
          <w:rStyle w:val="Style13ptBold"/>
        </w:rPr>
        <w:t>Papaioannou</w:t>
      </w:r>
      <w:r w:rsidRPr="00C50A0E">
        <w:t>, T. 20</w:t>
      </w:r>
      <w:r w:rsidRPr="00C50A0E">
        <w:rPr>
          <w:rStyle w:val="Style13ptBold"/>
        </w:rPr>
        <w:t>06</w:t>
      </w:r>
      <w:r w:rsidRPr="00C50A0E">
        <w:t xml:space="preserve"> (Towards a critique of the moral foundations of intellectual property rights</w:t>
      </w:r>
      <w:r>
        <w:t xml:space="preserve"> </w:t>
      </w:r>
      <w:r w:rsidRPr="00C50A0E">
        <w:t>Journal of Global Ethics, 2(1), 67–90. https://doi.org/10.1080/17449620600677270</w:t>
      </w:r>
      <w:r>
        <w:t>)</w:t>
      </w:r>
    </w:p>
    <w:p w14:paraId="4FB48908" w14:textId="77777777" w:rsidR="00E34E0D" w:rsidRDefault="00E34E0D" w:rsidP="00E34E0D">
      <w:pPr>
        <w:rPr>
          <w:u w:val="single"/>
        </w:rPr>
      </w:pPr>
      <w:r w:rsidRPr="00DC24ED">
        <w:rPr>
          <w:sz w:val="14"/>
        </w:rPr>
        <w:t xml:space="preserve">Research in recent history has neglected to address the moral foundations of particular kinds of public policy such as the protection of intellectual property rights (IPRs). On the one </w:t>
      </w:r>
      <w:r w:rsidRPr="00704CC0">
        <w:rPr>
          <w:sz w:val="14"/>
        </w:rPr>
        <w:t xml:space="preserve">hand, nation-states have enforced a tightening of the IPR system. On the other, only recently have national government and international institutions recognised that </w:t>
      </w:r>
      <w:r w:rsidRPr="00704CC0">
        <w:rPr>
          <w:rStyle w:val="StyleUnderline"/>
        </w:rPr>
        <w:t>the moral justification for stronger IPRs protection is far from being plausible and cannot be taken for granted</w:t>
      </w:r>
      <w:r w:rsidRPr="00704CC0">
        <w:rPr>
          <w:sz w:val="14"/>
        </w:rPr>
        <w:t>.</w:t>
      </w:r>
      <w:r w:rsidRPr="00080556">
        <w:rPr>
          <w:sz w:val="14"/>
        </w:rPr>
        <w:t xml:space="preserve"> In this article</w:t>
      </w:r>
      <w:r w:rsidRPr="00FF5C6D">
        <w:rPr>
          <w:rStyle w:val="StyleUnderline"/>
        </w:rPr>
        <w:t>, IPRs are examined as individual rights founded upon natural law</w:t>
      </w:r>
      <w:r w:rsidRPr="00080556">
        <w:rPr>
          <w:rStyle w:val="StyleUnderline"/>
        </w:rPr>
        <w:t>, personality development, just reward and social utility</w:t>
      </w:r>
      <w:r w:rsidRPr="00080556">
        <w:rPr>
          <w:sz w:val="14"/>
        </w:rPr>
        <w:t xml:space="preserve">. It is argued that these foundations cannot be philosophically sustained. </w:t>
      </w:r>
      <w:r w:rsidRPr="00AE6ABD">
        <w:rPr>
          <w:rStyle w:val="StyleUnderline"/>
          <w:highlight w:val="yellow"/>
        </w:rPr>
        <w:t xml:space="preserve">IPRs constitute morally indefensible political developments </w:t>
      </w:r>
      <w:r w:rsidRPr="00E71F7F">
        <w:rPr>
          <w:rStyle w:val="StyleUnderline"/>
        </w:rPr>
        <w:t xml:space="preserve">which aim to </w:t>
      </w:r>
      <w:r w:rsidRPr="00AE6ABD">
        <w:rPr>
          <w:rStyle w:val="StyleUnderline"/>
          <w:highlight w:val="yellow"/>
        </w:rPr>
        <w:t xml:space="preserve">reproduce </w:t>
      </w:r>
      <w:r w:rsidRPr="00B1470A">
        <w:rPr>
          <w:rStyle w:val="StyleUnderline"/>
        </w:rPr>
        <w:t xml:space="preserve">the </w:t>
      </w:r>
      <w:r w:rsidRPr="00AE6ABD">
        <w:rPr>
          <w:rStyle w:val="StyleUnderline"/>
          <w:highlight w:val="yellow"/>
        </w:rPr>
        <w:t xml:space="preserve">capitalist division of knowledge and labour </w:t>
      </w:r>
      <w:r w:rsidRPr="00D56315">
        <w:rPr>
          <w:rStyle w:val="StyleUnderline"/>
        </w:rPr>
        <w:t>at national, international and global levels</w:t>
      </w:r>
      <w:r w:rsidRPr="00080556">
        <w:rPr>
          <w:rStyle w:val="StyleUnderline"/>
        </w:rPr>
        <w:t xml:space="preserve">. </w:t>
      </w:r>
      <w:r w:rsidRPr="00080556">
        <w:rPr>
          <w:sz w:val="14"/>
        </w:rPr>
        <w:t xml:space="preserve">The need for such a critical approach to the moral foundations of IPRs has increased in importance </w:t>
      </w:r>
      <w:r w:rsidRPr="00080556">
        <w:rPr>
          <w:rStyle w:val="StyleUnderline"/>
        </w:rPr>
        <w:t>as a consequence of their role in justifying corporate power, globalisation policies and harmonisation of such. Introduction In today’s globalising knowledge-based economies</w:t>
      </w:r>
      <w:r w:rsidRPr="00080556">
        <w:rPr>
          <w:sz w:val="14"/>
        </w:rPr>
        <w:t xml:space="preserve"> (Archibugi &amp; Lundvall 2001; Rodrigues </w:t>
      </w:r>
      <w:r w:rsidRPr="00E71F7F">
        <w:rPr>
          <w:sz w:val="14"/>
        </w:rPr>
        <w:t xml:space="preserve">2002), </w:t>
      </w:r>
      <w:r w:rsidRPr="00E71F7F">
        <w:rPr>
          <w:rStyle w:val="StyleUnderline"/>
        </w:rPr>
        <w:t>intangible forms of property such as intellectual property (IP) are increasingly becoming more important than traditional paradigms of tangible property such</w:t>
      </w:r>
      <w:r w:rsidRPr="00080556">
        <w:rPr>
          <w:rStyle w:val="StyleUnderline"/>
        </w:rPr>
        <w:t xml:space="preserve"> as land, houses and factories</w:t>
      </w:r>
      <w:r w:rsidRPr="00080556">
        <w:rPr>
          <w:sz w:val="14"/>
        </w:rPr>
        <w:t xml:space="preserve"> (Hughes 1988). Patents, copyrights, trademarks and trade secrets2 are considered by their proponents to be statutory ways (WIPO 1997) of increasing innovations and boosting economic growth (Gould &amp; Gruben 1996). </w:t>
      </w:r>
      <w:r w:rsidRPr="00B1470A">
        <w:rPr>
          <w:rStyle w:val="StyleUnderline"/>
        </w:rPr>
        <w:t>For this reason</w:t>
      </w:r>
      <w:r w:rsidRPr="00E71F7F">
        <w:rPr>
          <w:rStyle w:val="StyleUnderline"/>
        </w:rPr>
        <w:t xml:space="preserve">, a number of countries, including </w:t>
      </w:r>
      <w:r w:rsidRPr="00AE6ABD">
        <w:rPr>
          <w:rStyle w:val="StyleUnderline"/>
          <w:highlight w:val="yellow"/>
        </w:rPr>
        <w:t xml:space="preserve">the </w:t>
      </w:r>
      <w:r w:rsidRPr="00D830F4">
        <w:rPr>
          <w:rStyle w:val="StyleUnderline"/>
        </w:rPr>
        <w:t xml:space="preserve">United States </w:t>
      </w:r>
      <w:r w:rsidRPr="00AE6ABD">
        <w:rPr>
          <w:rStyle w:val="StyleUnderline"/>
          <w:highlight w:val="yellow"/>
        </w:rPr>
        <w:t xml:space="preserve">(US) and </w:t>
      </w:r>
      <w:r w:rsidRPr="00D830F4">
        <w:rPr>
          <w:rStyle w:val="StyleUnderline"/>
        </w:rPr>
        <w:t xml:space="preserve">the European Union </w:t>
      </w:r>
      <w:r w:rsidRPr="00AE6ABD">
        <w:rPr>
          <w:rStyle w:val="StyleUnderline"/>
          <w:highlight w:val="yellow"/>
        </w:rPr>
        <w:t>(EU), require the strengthening of IP systems</w:t>
      </w:r>
      <w:r w:rsidRPr="00080556">
        <w:rPr>
          <w:sz w:val="14"/>
        </w:rPr>
        <w:t xml:space="preserve">, signing agreements to: (a) integrate new areas of protection beyond science—for example, business methods patents (EU 2002; Andersen 2003a,b); (b) introduce exclusive rights on pure discoveries—for example, genetic codes (c) increase the period of IP protection; and (d) introduce the ‘submarine patents’ scheme in the United States (Andersen 2003b).3 Stronger protection of intellectual property rights (IPRs) is a political decision that results in particular measures and legislation on the part of government. Is this political decision plausible? Is it possible to justify further tightening of IP regimes on moral grounds? </w:t>
      </w:r>
      <w:r w:rsidRPr="00080556">
        <w:rPr>
          <w:rStyle w:val="StyleUnderline"/>
        </w:rPr>
        <w:t>To answer these questions, we need to examine the moral foundations of IPRs</w:t>
      </w:r>
      <w:r w:rsidRPr="00080556">
        <w:rPr>
          <w:sz w:val="14"/>
        </w:rPr>
        <w:t xml:space="preserve">. Certainly the inquiry about the justification of IP protection is not new; it goes back to the nineteenth century. According to Machlup and Penrose (1959), between 1850 and 1875, in Western Europe, there was a serious battle for the justification of patent protection. Although the old controversy has been revived in recent years between developed and developing countries (Helpman 1993; Sell &amp; May </w:t>
      </w:r>
      <w:r w:rsidRPr="0044305E">
        <w:rPr>
          <w:sz w:val="14"/>
        </w:rPr>
        <w:t xml:space="preserve">2001), </w:t>
      </w:r>
      <w:r w:rsidRPr="0044305E">
        <w:rPr>
          <w:rStyle w:val="StyleUnderline"/>
        </w:rPr>
        <w:t>the IPRs literature so far has focused almost exclusively on the role of IP protection in new technological development and free competition.</w:t>
      </w:r>
      <w:r w:rsidRPr="0044305E">
        <w:rPr>
          <w:sz w:val="14"/>
        </w:rPr>
        <w:t xml:space="preserve"> Thus, a number of academic works limit their investigation to the linkages between patent, trademark and copyright laws and innovation and international trade. These</w:t>
      </w:r>
      <w:r w:rsidRPr="00080556">
        <w:rPr>
          <w:sz w:val="14"/>
        </w:rPr>
        <w:t xml:space="preserve"> works, however, fail to explain the moral foundations of IPRs. As a result, there is an inadequate understanding of the complex justification of IPRs and related agreements such as the US and EU (2002) implementation of business methods patents, the Agreement on Trade Related Aspects of Intellectual Property Section (TRIPS)4 of the World Trade Organisation (WTO) (1994), the Bay-Dole Act in the United States (1984) (Mazzoleni &amp; Nelson 1998; Mowery et al. 1999), and so on. The objective of this article is to critically review the plausibility of the moral foundations of IPRs, providing the basis for examining whether stronger protection of such rights is morally defensible. It will be argued that patents, copyrights, trademarks and trade secrets cannot be justified on moral grounds. </w:t>
      </w:r>
      <w:r w:rsidRPr="00AE6ABD">
        <w:rPr>
          <w:rStyle w:val="StyleUnderline"/>
          <w:highlight w:val="yellow"/>
        </w:rPr>
        <w:t xml:space="preserve">Philosophical inquiry </w:t>
      </w:r>
      <w:r w:rsidRPr="001162BA">
        <w:rPr>
          <w:rStyle w:val="StyleUnderline"/>
        </w:rPr>
        <w:t xml:space="preserve">into the very nature of IPRs </w:t>
      </w:r>
      <w:r w:rsidRPr="00AE6ABD">
        <w:rPr>
          <w:rStyle w:val="StyleUnderline"/>
          <w:highlight w:val="yellow"/>
        </w:rPr>
        <w:t xml:space="preserve">reveals that their conception as moral rights is unsustainable. </w:t>
      </w:r>
      <w:r w:rsidRPr="00D56315">
        <w:rPr>
          <w:rStyle w:val="StyleUnderline"/>
        </w:rPr>
        <w:t>This implies that the moral foundations of IPRs fail to provide justificatory basis for further tightening of IP regimes.</w:t>
      </w:r>
      <w:r w:rsidRPr="00080556">
        <w:rPr>
          <w:sz w:val="14"/>
        </w:rPr>
        <w:t xml:space="preserve"> The article is structured as follows: first it examines the concept of IP and its differences from other concepts of private ownership; then it reviews the moral foundations of IPRs and investigates their philosophical plausibility; and finally, it concludes that the strengthening of IP regimes is morally indefensible. The Concept of Intellectual Property The Meaning of Property Any attempt to analyse the particular concept of IP presupposes adequate understanding of the general concept of property. </w:t>
      </w:r>
      <w:r w:rsidRPr="00413C58">
        <w:rPr>
          <w:rStyle w:val="StyleUnderline"/>
        </w:rPr>
        <w:t xml:space="preserve">The meaning of </w:t>
      </w:r>
      <w:r w:rsidRPr="00AE6ABD">
        <w:rPr>
          <w:rStyle w:val="StyleUnderline"/>
          <w:highlight w:val="yellow"/>
        </w:rPr>
        <w:t>property</w:t>
      </w:r>
      <w:r w:rsidRPr="00413C58">
        <w:rPr>
          <w:rStyle w:val="StyleUnderline"/>
        </w:rPr>
        <w:t xml:space="preserve"> is not given in abstraction from history. Rather, it </w:t>
      </w:r>
      <w:r w:rsidRPr="00AE6ABD">
        <w:rPr>
          <w:rStyle w:val="StyleUnderline"/>
          <w:highlight w:val="yellow"/>
        </w:rPr>
        <w:t xml:space="preserve">changes through different historical moments of economic and social development. </w:t>
      </w:r>
      <w:r w:rsidRPr="00413C58">
        <w:rPr>
          <w:rStyle w:val="StyleUnderline"/>
        </w:rPr>
        <w:t xml:space="preserve">These moments are </w:t>
      </w:r>
      <w:r w:rsidRPr="00AE6ABD">
        <w:rPr>
          <w:rStyle w:val="StyleUnderline"/>
          <w:highlight w:val="yellow"/>
        </w:rPr>
        <w:t>linked with the various stages of development of the division of labour</w:t>
      </w:r>
      <w:r w:rsidRPr="00080556">
        <w:rPr>
          <w:rStyle w:val="StyleUnderline"/>
        </w:rPr>
        <w:t>.</w:t>
      </w:r>
      <w:r w:rsidRPr="00080556">
        <w:rPr>
          <w:sz w:val="14"/>
        </w:rPr>
        <w:t xml:space="preserve"> According to Harris (1996, p. 42), different conceptions of property arose, historically, in connection with tangible things. These things can be physically held and are either movables or immovables (Bouckaert 1990, p. 789). Movables mainly include what Marx (1975, p. 339) called ‘the miracles of industry and change’—for example, movable capital. Immovables mainly include land-based products—for example, immovable capital. The question that arises is what does it really mean today to have property to tangibles</w:t>
      </w:r>
      <w:r w:rsidRPr="00080556">
        <w:rPr>
          <w:rStyle w:val="StyleUnderline"/>
        </w:rPr>
        <w:t>? Political theorists such as Macpherson</w:t>
      </w:r>
      <w:r w:rsidRPr="00080556">
        <w:rPr>
          <w:sz w:val="14"/>
        </w:rPr>
        <w:t xml:space="preserve"> (1978, p. 2) </w:t>
      </w:r>
      <w:r w:rsidRPr="00080556">
        <w:rPr>
          <w:rStyle w:val="StyleUnderline"/>
        </w:rPr>
        <w:t xml:space="preserve">argue that the modern concept of property has a dual meaning: in common usage, property means things, but in law it means rights in or to things. Macpherson rejects the common usage of property as misusage and </w:t>
      </w:r>
      <w:r w:rsidRPr="00080556">
        <w:rPr>
          <w:rStyle w:val="StyleUnderline"/>
        </w:rPr>
        <w:lastRenderedPageBreak/>
        <w:t>stresses that property both in law and in logic means rights, not things</w:t>
      </w:r>
      <w:r w:rsidRPr="00080556">
        <w:rPr>
          <w:sz w:val="14"/>
        </w:rPr>
        <w:t xml:space="preserve"> (ibid.). </w:t>
      </w:r>
      <w:r w:rsidRPr="00080556">
        <w:rPr>
          <w:rStyle w:val="StyleUnderline"/>
        </w:rPr>
        <w:t>This implies that for him, property is not a direct relation between persons and things, as it seems to be for legal theorists such as Bouckaert</w:t>
      </w:r>
      <w:r w:rsidRPr="00080556">
        <w:rPr>
          <w:sz w:val="14"/>
        </w:rPr>
        <w:t xml:space="preserve"> (1990). The latter defines the notion of property as something that came to be owned by somebody in a legitimate way. Although Bouckaert recognises that this is a </w:t>
      </w:r>
      <w:r w:rsidRPr="00B75B53">
        <w:rPr>
          <w:sz w:val="14"/>
        </w:rPr>
        <w:t>common-sense notion that is difficult to apply to particular issues, he understands property as a direct control of movables or immovables. By contrast, for Macherson</w:t>
      </w:r>
      <w:r w:rsidRPr="00B75B53">
        <w:rPr>
          <w:rStyle w:val="StyleUnderline"/>
        </w:rPr>
        <w:t>, property is a historically and logically founded political relation between persons. In capitalist societies, this relation is often defined as an enforceable individual claim to some exclusive use</w:t>
      </w:r>
      <w:r w:rsidRPr="00D56315">
        <w:rPr>
          <w:rStyle w:val="StyleUnderline"/>
        </w:rPr>
        <w:t xml:space="preserve"> or benefit of something. </w:t>
      </w:r>
      <w:r w:rsidRPr="00D56315">
        <w:rPr>
          <w:sz w:val="14"/>
        </w:rPr>
        <w:t>That is what is called private property right.</w:t>
      </w:r>
      <w:r w:rsidRPr="00D56315">
        <w:rPr>
          <w:rStyle w:val="StyleUnderline"/>
        </w:rPr>
        <w:t xml:space="preserve"> My private property right to a thing exists to the extent that other persons are excluded from the determination of its use. </w:t>
      </w:r>
      <w:r w:rsidRPr="00D56315">
        <w:rPr>
          <w:sz w:val="14"/>
        </w:rPr>
        <w:t>Although Macpherson’s (1962) description of</w:t>
      </w:r>
      <w:r w:rsidRPr="00080556">
        <w:rPr>
          <w:sz w:val="14"/>
        </w:rPr>
        <w:t xml:space="preserve"> the politico-theoretical legitimation of capitalism faces serious problems of anachronism (Rayan 1984; Waldron 1988), </w:t>
      </w:r>
      <w:r w:rsidRPr="00D55E1E">
        <w:rPr>
          <w:rStyle w:val="StyleUnderline"/>
        </w:rPr>
        <w:t xml:space="preserve">his conception of </w:t>
      </w:r>
      <w:r w:rsidRPr="00B75B53">
        <w:rPr>
          <w:rStyle w:val="StyleUnderline"/>
          <w:highlight w:val="yellow"/>
        </w:rPr>
        <w:t>modern</w:t>
      </w:r>
      <w:r w:rsidRPr="00D55E1E">
        <w:rPr>
          <w:rStyle w:val="StyleUnderline"/>
        </w:rPr>
        <w:t xml:space="preserve"> </w:t>
      </w:r>
      <w:r w:rsidRPr="00AE6ABD">
        <w:rPr>
          <w:rStyle w:val="StyleUnderline"/>
          <w:highlight w:val="yellow"/>
        </w:rPr>
        <w:t xml:space="preserve">property as rights is </w:t>
      </w:r>
      <w:r w:rsidRPr="00D55E1E">
        <w:rPr>
          <w:rStyle w:val="StyleUnderline"/>
        </w:rPr>
        <w:t xml:space="preserve">correctly </w:t>
      </w:r>
      <w:r w:rsidRPr="00AE6ABD">
        <w:rPr>
          <w:rStyle w:val="StyleUnderline"/>
          <w:highlight w:val="yellow"/>
        </w:rPr>
        <w:t xml:space="preserve">linked with </w:t>
      </w:r>
      <w:r w:rsidRPr="00D55E1E">
        <w:rPr>
          <w:rStyle w:val="StyleUnderline"/>
        </w:rPr>
        <w:t xml:space="preserve">the </w:t>
      </w:r>
      <w:r w:rsidRPr="00AE6ABD">
        <w:rPr>
          <w:rStyle w:val="StyleUnderline"/>
          <w:highlight w:val="yellow"/>
        </w:rPr>
        <w:t>birth and growth of capitalism</w:t>
      </w:r>
      <w:r w:rsidRPr="00080556">
        <w:rPr>
          <w:rStyle w:val="StyleUnderline"/>
        </w:rPr>
        <w:t>.</w:t>
      </w:r>
      <w:r w:rsidRPr="00080556">
        <w:rPr>
          <w:sz w:val="14"/>
        </w:rPr>
        <w:t xml:space="preserve"> The origins of the modern notion of property go back to the twelfth-century Roman law. </w:t>
      </w:r>
      <w:r w:rsidRPr="00080556">
        <w:rPr>
          <w:rStyle w:val="StyleUnderline"/>
        </w:rPr>
        <w:t>An historical study by Tuck (1979) indicates that the medieval lawyer always regarded property (dominium) as a right (ius) and he was prepared to talk about property rights.</w:t>
      </w:r>
      <w:r w:rsidRPr="00CF1287">
        <w:rPr>
          <w:sz w:val="14"/>
        </w:rPr>
        <w:t xml:space="preserve"> This became the basis of the thirteenth-century distinction between property rights of tenants (dominium utile) and property rights of landlords (dominium directum). The recognition of ‘dominium utile’ was a breakthrough in theories of rights. </w:t>
      </w:r>
      <w:r w:rsidRPr="00080556">
        <w:rPr>
          <w:rStyle w:val="StyleUnderline"/>
        </w:rPr>
        <w:t>Property was viewed as any right to things.</w:t>
      </w:r>
      <w:r w:rsidRPr="00CF1287">
        <w:rPr>
          <w:sz w:val="14"/>
        </w:rPr>
        <w:t xml:space="preserve"> According to Tuck (ibid., p. 16) ‘any right which could be defended against all other men, and could be transferred or alienated by its possessor, was a property right, and not only right of total control. </w:t>
      </w:r>
      <w:r w:rsidRPr="00CF1287">
        <w:rPr>
          <w:rStyle w:val="StyleUnderline"/>
        </w:rPr>
        <w:t xml:space="preserve">The process had begun whereby all of </w:t>
      </w:r>
      <w:r w:rsidRPr="00041F07">
        <w:rPr>
          <w:rStyle w:val="StyleUnderline"/>
        </w:rPr>
        <w:t>man’s rights, of whatever kind, were to come to be seen as his</w:t>
      </w:r>
      <w:r w:rsidRPr="00041F07">
        <w:rPr>
          <w:sz w:val="14"/>
        </w:rPr>
        <w:t xml:space="preserve"> </w:t>
      </w:r>
      <w:r w:rsidRPr="00041F07">
        <w:rPr>
          <w:rStyle w:val="StyleUnderline"/>
        </w:rPr>
        <w:t>property’. This</w:t>
      </w:r>
      <w:r w:rsidRPr="00CF1287">
        <w:rPr>
          <w:rStyle w:val="StyleUnderline"/>
        </w:rPr>
        <w:t xml:space="preserve"> process emancipated tenants from landlords and undermined </w:t>
      </w:r>
      <w:r w:rsidRPr="00AE6ABD">
        <w:rPr>
          <w:rStyle w:val="StyleUnderline"/>
          <w:highlight w:val="yellow"/>
        </w:rPr>
        <w:t>the feudal system</w:t>
      </w:r>
      <w:r w:rsidRPr="00041F07">
        <w:rPr>
          <w:rStyle w:val="StyleUnderline"/>
        </w:rPr>
        <w:t xml:space="preserve">. During the Renaissance, it </w:t>
      </w:r>
      <w:r w:rsidRPr="00AE6ABD">
        <w:rPr>
          <w:rStyle w:val="StyleUnderline"/>
          <w:highlight w:val="yellow"/>
        </w:rPr>
        <w:t xml:space="preserve">provided the </w:t>
      </w:r>
      <w:r w:rsidRPr="00C324FE">
        <w:rPr>
          <w:rStyle w:val="StyleUnderline"/>
        </w:rPr>
        <w:t xml:space="preserve">conceptual </w:t>
      </w:r>
      <w:r w:rsidRPr="00AE6ABD">
        <w:rPr>
          <w:rStyle w:val="StyleUnderline"/>
          <w:highlight w:val="yellow"/>
        </w:rPr>
        <w:t xml:space="preserve">basis for </w:t>
      </w:r>
      <w:r w:rsidRPr="00C324FE">
        <w:rPr>
          <w:rStyle w:val="StyleUnderline"/>
        </w:rPr>
        <w:t>the formation of the seventeenth-century theories of ‘possessive individualism’, including those</w:t>
      </w:r>
      <w:r w:rsidRPr="00CC70D7">
        <w:rPr>
          <w:rStyle w:val="StyleUnderline"/>
        </w:rPr>
        <w:t xml:space="preserve"> of </w:t>
      </w:r>
      <w:r w:rsidRPr="00AE6ABD">
        <w:rPr>
          <w:rStyle w:val="StyleUnderline"/>
          <w:highlight w:val="yellow"/>
        </w:rPr>
        <w:t xml:space="preserve">Hobbes and Locke </w:t>
      </w:r>
      <w:r w:rsidRPr="00C324FE">
        <w:rPr>
          <w:rStyle w:val="StyleUnderline"/>
        </w:rPr>
        <w:t xml:space="preserve">(Macpherson 1962). The historical approach to property sheds light on the development of the modern concept of individual property rights. </w:t>
      </w:r>
      <w:r w:rsidRPr="00C324FE">
        <w:rPr>
          <w:sz w:val="14"/>
        </w:rPr>
        <w:t>Nevertheless, it does not clarify the meaning of such</w:t>
      </w:r>
      <w:r w:rsidRPr="00CF1287">
        <w:rPr>
          <w:sz w:val="14"/>
        </w:rPr>
        <w:t xml:space="preserve"> rights. To achieve this clarification, a philosophical approach to the notion of property rights is required. To begin with the concept of right as such, probably the most innovative work in the logical analysis of its meaning is the theory of </w:t>
      </w:r>
      <w:r w:rsidRPr="001B727A">
        <w:rPr>
          <w:sz w:val="14"/>
        </w:rPr>
        <w:t>Hohfeld</w:t>
      </w:r>
      <w:r w:rsidRPr="006F6BA2">
        <w:rPr>
          <w:sz w:val="14"/>
        </w:rPr>
        <w:t xml:space="preserve">. </w:t>
      </w:r>
      <w:r w:rsidRPr="006F6BA2">
        <w:rPr>
          <w:rStyle w:val="StyleUnderline"/>
        </w:rPr>
        <w:t>Hohfeld provided an account of the logical ambiguities</w:t>
      </w:r>
      <w:r w:rsidRPr="001B727A">
        <w:rPr>
          <w:rStyle w:val="StyleUnderline"/>
        </w:rPr>
        <w:t xml:space="preserve"> in the use of phrases such as ‘P has a right to X’.</w:t>
      </w:r>
      <w:r w:rsidRPr="001B727A">
        <w:rPr>
          <w:sz w:val="14"/>
        </w:rPr>
        <w:t xml:space="preserve">5 Specifically, he argued that what is commonly referred to as ‘right’ can be broken down into a scheme of ‘opposites’ and ‘correlatives’ as follows: (right privilege power immunity Jural Opposites ( (no-right duty disability liability (right privilege power immunity Jural Correlatives ( (duty no-right liability disability. (Hohfeld 2001, p. 12) Within this analytical scheme, the phrase ‘P has a right to X’ may mean any (combination) of the following: 1). . . P has no duty (to a particular person Q or to people in general) not to do X . . . 2) Talk of P’s right to do X may be meant to indicate that Q (or everyone) has a duty to let P do X . . . 3) </w:t>
      </w:r>
      <w:r w:rsidRPr="001B727A">
        <w:rPr>
          <w:rStyle w:val="StyleUnderline"/>
        </w:rPr>
        <w:t xml:space="preserve">The third sense of ‘right’ . . . involves the ability or power of an individual to alter existing legal arrangements . . . 4) </w:t>
      </w:r>
      <w:r w:rsidRPr="001B727A">
        <w:rPr>
          <w:sz w:val="14"/>
        </w:rPr>
        <w:t xml:space="preserve">Oddly, we sometimes use the term ‘right’ to describe not only a power but also the correlate of the lack of power—an immunity from legal change. (Waldron 1984, pp. 6–7) Hohfeld’s account refers to legal rights and does not explain the concept of duty. Other moral philosophers such as Hart (1984) and Lyons (1984) have proposed ‘choice’ and ‘interests’ theories of rights respectively, departing from the special Hohfeldian relation between duties and right-bearers. Nevertheless, if we apply Hohfeld’s account to property right, his famous phrase becomes: ‘P has a property right to X’. This may mean any (combination) of the following: 1) </w:t>
      </w:r>
      <w:r w:rsidRPr="001B727A">
        <w:rPr>
          <w:rStyle w:val="StyleUnderline"/>
        </w:rPr>
        <w:t>P has no duty</w:t>
      </w:r>
      <w:r w:rsidRPr="001B727A">
        <w:rPr>
          <w:sz w:val="14"/>
        </w:rPr>
        <w:t xml:space="preserve"> (to a particular person Q or to people in general) </w:t>
      </w:r>
      <w:r w:rsidRPr="001B727A">
        <w:rPr>
          <w:rStyle w:val="StyleUnderline"/>
        </w:rPr>
        <w:t>not to acquire X. This implies that P is free to exercise his property right to X without interference</w:t>
      </w:r>
      <w:r w:rsidRPr="001B727A">
        <w:rPr>
          <w:sz w:val="14"/>
        </w:rPr>
        <w:t xml:space="preserve"> from person Q or people in general. 2) Talk of P’s right to acquire X may be meant to indicate that </w:t>
      </w:r>
      <w:r w:rsidRPr="001B727A">
        <w:rPr>
          <w:rStyle w:val="StyleUnderline"/>
        </w:rPr>
        <w:t>Q</w:t>
      </w:r>
      <w:r w:rsidRPr="001B727A">
        <w:rPr>
          <w:sz w:val="14"/>
        </w:rPr>
        <w:t xml:space="preserve"> (or everyone) </w:t>
      </w:r>
      <w:r w:rsidRPr="001B727A">
        <w:rPr>
          <w:rStyle w:val="StyleUnderline"/>
        </w:rPr>
        <w:t>has a duty to let P acquire X. This means that P has a claim-right against Q to acquire X.</w:t>
      </w:r>
      <w:r w:rsidRPr="001B727A">
        <w:rPr>
          <w:sz w:val="14"/>
        </w:rPr>
        <w:t xml:space="preserve">6 3) </w:t>
      </w:r>
      <w:r w:rsidRPr="001B727A">
        <w:rPr>
          <w:rStyle w:val="StyleUnderline"/>
        </w:rPr>
        <w:t>If P acquires X, P has a right to sell X to someone else. In doing so, P changes legal relations:</w:t>
      </w:r>
      <w:r w:rsidRPr="001B727A">
        <w:rPr>
          <w:sz w:val="14"/>
        </w:rPr>
        <w:t xml:space="preserve"> someone else now acquires all the rights involved in ownership and P now acquires only duties to someone else. 4) </w:t>
      </w:r>
      <w:r w:rsidRPr="001B727A">
        <w:rPr>
          <w:rStyle w:val="StyleUnderline"/>
        </w:rPr>
        <w:t>If P has immunity with regard to the acquisition of X, then Q (or may be everyone) has no power to alter his legal position in regard to X</w:t>
      </w:r>
      <w:r w:rsidRPr="001B727A">
        <w:rPr>
          <w:sz w:val="14"/>
        </w:rPr>
        <w:t xml:space="preserve"> (Waldron, 1984, p. 7).7 The conception of private property in</w:t>
      </w:r>
      <w:r w:rsidRPr="00CF1287">
        <w:rPr>
          <w:sz w:val="14"/>
        </w:rPr>
        <w:t xml:space="preserve"> </w:t>
      </w:r>
      <w:r w:rsidRPr="006F6BA2">
        <w:rPr>
          <w:sz w:val="14"/>
        </w:rPr>
        <w:t xml:space="preserve">terms of </w:t>
      </w:r>
      <w:r w:rsidRPr="006F6BA2">
        <w:rPr>
          <w:rStyle w:val="StyleUnderline"/>
        </w:rPr>
        <w:t xml:space="preserve">Hohfeld’s abstract account implies that the </w:t>
      </w:r>
      <w:r w:rsidRPr="00AE6ABD">
        <w:rPr>
          <w:rStyle w:val="StyleUnderline"/>
          <w:highlight w:val="yellow"/>
        </w:rPr>
        <w:t xml:space="preserve">property rights </w:t>
      </w:r>
      <w:r w:rsidRPr="00B75B53">
        <w:rPr>
          <w:rStyle w:val="StyleUnderline"/>
        </w:rPr>
        <w:t xml:space="preserve">and duties one has partly </w:t>
      </w:r>
      <w:r w:rsidRPr="00AE6ABD">
        <w:rPr>
          <w:rStyle w:val="StyleUnderline"/>
          <w:highlight w:val="yellow"/>
        </w:rPr>
        <w:t xml:space="preserve">determine whether one is </w:t>
      </w:r>
      <w:r w:rsidRPr="00B75B53">
        <w:rPr>
          <w:rStyle w:val="StyleUnderline"/>
          <w:highlight w:val="yellow"/>
        </w:rPr>
        <w:t xml:space="preserve">permitted to access </w:t>
      </w:r>
      <w:r w:rsidRPr="001B727A">
        <w:rPr>
          <w:rStyle w:val="StyleUnderline"/>
        </w:rPr>
        <w:t xml:space="preserve">and control </w:t>
      </w:r>
      <w:r w:rsidRPr="00AE6ABD">
        <w:rPr>
          <w:rStyle w:val="StyleUnderline"/>
          <w:highlight w:val="yellow"/>
        </w:rPr>
        <w:t>tangible resources. This</w:t>
      </w:r>
      <w:r w:rsidRPr="00080556">
        <w:rPr>
          <w:rStyle w:val="StyleUnderline"/>
        </w:rPr>
        <w:t xml:space="preserve"> particular </w:t>
      </w:r>
      <w:r w:rsidRPr="00AE6ABD">
        <w:rPr>
          <w:rStyle w:val="StyleUnderline"/>
          <w:highlight w:val="yellow"/>
        </w:rPr>
        <w:t>view</w:t>
      </w:r>
      <w:r w:rsidRPr="00080556">
        <w:rPr>
          <w:rStyle w:val="StyleUnderline"/>
        </w:rPr>
        <w:t xml:space="preserve"> of liberty (Wolff 1997)8 </w:t>
      </w:r>
      <w:r w:rsidRPr="00AE6ABD">
        <w:rPr>
          <w:rStyle w:val="StyleUnderline"/>
          <w:highlight w:val="yellow"/>
        </w:rPr>
        <w:t>is crucial because tangible resources are scarce.</w:t>
      </w:r>
      <w:r w:rsidRPr="00080556">
        <w:rPr>
          <w:rStyle w:val="StyleUnderline"/>
        </w:rPr>
        <w:t xml:space="preserve"> In political philosophy, scarcity is a resupposition of all liberal theories of property. ‘If this assumption were ever to fail</w:t>
      </w:r>
      <w:r w:rsidRPr="00CF1287">
        <w:rPr>
          <w:sz w:val="14"/>
        </w:rPr>
        <w:t xml:space="preserve"> (as Marx believed it some day would) </w:t>
      </w:r>
      <w:r w:rsidRPr="00080556">
        <w:rPr>
          <w:rStyle w:val="StyleUnderline"/>
        </w:rPr>
        <w:t>then the traditional problem of the nature and justification of rival types of property system would probably disappear’</w:t>
      </w:r>
      <w:r w:rsidRPr="00CF1287">
        <w:rPr>
          <w:sz w:val="14"/>
        </w:rPr>
        <w:t xml:space="preserve"> (Waldron 1988, pp. 31–32). Given the current condition of scarcity, only some concrete arrangement of property rights in society can distribute power over scarce resources in order to secure social reproduction. Bouckaert here distinguishes between natural and artificial scarcity. According to him, ‘Scarcity is natural when it is possible to conceive of it before any human, institutional, contractual arrangement. Artificial scarcity, on the other hand, is the outcome of such arrangement’ (Bouckaert 1990, p. 798). Bouckaert correctly stresses that although natural scarcity provides justification to legal </w:t>
      </w:r>
      <w:r w:rsidRPr="001B727A">
        <w:rPr>
          <w:sz w:val="14"/>
        </w:rPr>
        <w:t xml:space="preserve">framework, </w:t>
      </w:r>
      <w:r w:rsidRPr="001B727A">
        <w:rPr>
          <w:rStyle w:val="StyleUnderline"/>
        </w:rPr>
        <w:t>artificial scarcity can hardly serve as a justification for institutional development.</w:t>
      </w:r>
      <w:r w:rsidRPr="001B727A">
        <w:rPr>
          <w:sz w:val="14"/>
        </w:rPr>
        <w:t xml:space="preserve"> However, he also links</w:t>
      </w:r>
      <w:r w:rsidRPr="00CF1287">
        <w:rPr>
          <w:sz w:val="14"/>
        </w:rPr>
        <w:t xml:space="preserve"> the distinction between natural and artificial scarcity with a distinction </w:t>
      </w:r>
      <w:r w:rsidRPr="00CF1287">
        <w:rPr>
          <w:sz w:val="14"/>
        </w:rPr>
        <w:lastRenderedPageBreak/>
        <w:t xml:space="preserve">between real rights and personal rights. The latter distinction has its origins in the medieval law that divided property into land and everything else (Penner 1997, p. 107). </w:t>
      </w:r>
      <w:r w:rsidRPr="00080556">
        <w:rPr>
          <w:rStyle w:val="StyleUnderline"/>
        </w:rPr>
        <w:t>Real rights imply rights in rem—for example, complete physical control of tangibles.</w:t>
      </w:r>
      <w:r w:rsidRPr="00CF1287">
        <w:rPr>
          <w:sz w:val="14"/>
        </w:rPr>
        <w:t xml:space="preserve"> By contrast, personal rights imply rights in personam—for example, a specific obligation of some person(s) to transfer things under legitimate control, to perform a specific action or to refrain from a specific action (Bouckaert 1990, p. 794). Bouckaert argues that real rights are related to natural </w:t>
      </w:r>
      <w:r w:rsidRPr="00C324FE">
        <w:rPr>
          <w:sz w:val="14"/>
        </w:rPr>
        <w:t xml:space="preserve">scarcity while </w:t>
      </w:r>
      <w:r w:rsidRPr="00C324FE">
        <w:rPr>
          <w:rStyle w:val="StyleUnderline"/>
        </w:rPr>
        <w:t>personal rights are arranged to create artificial scarcity. This argument appears to be epistemologically problematical.</w:t>
      </w:r>
      <w:r w:rsidRPr="00C324FE">
        <w:rPr>
          <w:sz w:val="14"/>
        </w:rPr>
        <w:t xml:space="preserve"> Bouckaert relates reality with nature and connects personality with contract. The relationship between personality and reality is not clarified in his argument. Nevertheless, both real and personal rights are sustained as arrangements intended to resolve the problem of resource allocation. This problem is fundamental in political economy. </w:t>
      </w:r>
      <w:r w:rsidRPr="00C324FE">
        <w:rPr>
          <w:rStyle w:val="StyleUnderline"/>
        </w:rPr>
        <w:t>However, a number of theorists such as Hayek (1948, 1960, 1967, 1978), Mises (1949, 1960) and Menger (1981), members of the so-called Austrian School of Economics</w:t>
      </w:r>
      <w:r w:rsidRPr="00C324FE">
        <w:rPr>
          <w:sz w:val="14"/>
        </w:rPr>
        <w:t>, believe that the problem of resource allocation is resolved through the spontaneous and evolutionary process of the market and not through rational arrangements of property rights. It might be said that this position is theoretically and historically problematical. As Papaioannou (1998, 2003) points out, the Austrian School, and especially Hayek, lacks any theory of individual rights due to its epistemologically founded sceptical rationalism</w:t>
      </w:r>
      <w:r w:rsidRPr="00C324FE">
        <w:t xml:space="preserve">. </w:t>
      </w:r>
      <w:r w:rsidRPr="00C324FE">
        <w:rPr>
          <w:rStyle w:val="StyleUnderline"/>
        </w:rPr>
        <w:t>Therefore, it fails to see private property rights as a historically developed political solution to the problem of resource allocation. Intellectual Property as a Right to Ideas If Macpherson’s conception of private property</w:t>
      </w:r>
      <w:r w:rsidRPr="003B3664">
        <w:rPr>
          <w:rStyle w:val="StyleUnderline"/>
        </w:rPr>
        <w:t xml:space="preserve"> as a historically and philosophically founded political relation between persons is correct, then the question is whether it can be extended to intangible </w:t>
      </w:r>
      <w:r w:rsidRPr="00196F6C">
        <w:rPr>
          <w:rStyle w:val="StyleUnderline"/>
        </w:rPr>
        <w:t xml:space="preserve">entities. </w:t>
      </w:r>
      <w:r w:rsidRPr="00CF1287">
        <w:rPr>
          <w:sz w:val="14"/>
        </w:rPr>
        <w:t>Is it plausible to speak of IPRs in the same way we speak of private property rights to tangibles?</w:t>
      </w:r>
      <w:r>
        <w:rPr>
          <w:rStyle w:val="StyleUnderline"/>
        </w:rPr>
        <w:t xml:space="preserve"> </w:t>
      </w:r>
      <w:r w:rsidRPr="00CF1287">
        <w:rPr>
          <w:sz w:val="14"/>
        </w:rPr>
        <w:t xml:space="preserve">What does it mean to have property in ideas? </w:t>
      </w:r>
      <w:r w:rsidRPr="00196F6C">
        <w:rPr>
          <w:rStyle w:val="StyleUnderline"/>
        </w:rPr>
        <w:t>Legal theorists argue that the historical and philosophical development of IP is different from that of classical property</w:t>
      </w:r>
      <w:r w:rsidRPr="00CF1287">
        <w:rPr>
          <w:sz w:val="14"/>
        </w:rPr>
        <w:t xml:space="preserve">. </w:t>
      </w:r>
      <w:r w:rsidRPr="00196F6C">
        <w:rPr>
          <w:rStyle w:val="StyleUnderline"/>
        </w:rPr>
        <w:t xml:space="preserve">According to Bouckaert (1990), </w:t>
      </w:r>
      <w:r w:rsidRPr="00AE6ABD">
        <w:rPr>
          <w:rStyle w:val="StyleUnderline"/>
          <w:highlight w:val="yellow"/>
        </w:rPr>
        <w:t xml:space="preserve">IP is rooted in </w:t>
      </w:r>
      <w:r w:rsidRPr="005D226A">
        <w:rPr>
          <w:rStyle w:val="StyleUnderline"/>
        </w:rPr>
        <w:t xml:space="preserve">the </w:t>
      </w:r>
      <w:r w:rsidRPr="00AE6ABD">
        <w:rPr>
          <w:rStyle w:val="StyleUnderline"/>
          <w:highlight w:val="yellow"/>
        </w:rPr>
        <w:t xml:space="preserve">state intervention and not in the spontaneity of </w:t>
      </w:r>
      <w:r w:rsidRPr="00C324FE">
        <w:rPr>
          <w:rStyle w:val="StyleUnderline"/>
        </w:rPr>
        <w:t xml:space="preserve">the continental </w:t>
      </w:r>
      <w:r w:rsidRPr="00AE6ABD">
        <w:rPr>
          <w:rStyle w:val="StyleUnderline"/>
          <w:highlight w:val="yellow"/>
        </w:rPr>
        <w:t>legal tradition.</w:t>
      </w:r>
      <w:r w:rsidRPr="00AE6ABD">
        <w:rPr>
          <w:sz w:val="14"/>
          <w:highlight w:val="yellow"/>
        </w:rPr>
        <w:t xml:space="preserve"> </w:t>
      </w:r>
      <w:r w:rsidRPr="00AE6ABD">
        <w:rPr>
          <w:rStyle w:val="StyleUnderline"/>
          <w:highlight w:val="yellow"/>
        </w:rPr>
        <w:t xml:space="preserve">This </w:t>
      </w:r>
      <w:r w:rsidRPr="00C324FE">
        <w:rPr>
          <w:rStyle w:val="StyleUnderline"/>
        </w:rPr>
        <w:t xml:space="preserve">argument </w:t>
      </w:r>
      <w:r w:rsidRPr="00AE6ABD">
        <w:rPr>
          <w:rStyle w:val="StyleUnderline"/>
          <w:highlight w:val="yellow"/>
        </w:rPr>
        <w:t xml:space="preserve">overemphasises </w:t>
      </w:r>
      <w:r w:rsidRPr="00C324FE">
        <w:rPr>
          <w:rStyle w:val="StyleUnderline"/>
        </w:rPr>
        <w:t xml:space="preserve">the </w:t>
      </w:r>
      <w:r w:rsidRPr="00AE6ABD">
        <w:rPr>
          <w:rStyle w:val="StyleUnderline"/>
          <w:highlight w:val="yellow"/>
        </w:rPr>
        <w:t xml:space="preserve">role of spontaneity in law without taking </w:t>
      </w:r>
      <w:r w:rsidRPr="00C324FE">
        <w:rPr>
          <w:rStyle w:val="StyleUnderline"/>
          <w:highlight w:val="yellow"/>
        </w:rPr>
        <w:t xml:space="preserve">into account the </w:t>
      </w:r>
      <w:r w:rsidRPr="00AE6ABD">
        <w:rPr>
          <w:rStyle w:val="StyleUnderline"/>
          <w:highlight w:val="yellow"/>
        </w:rPr>
        <w:t xml:space="preserve">political, social and economic context </w:t>
      </w:r>
      <w:r w:rsidRPr="00C324FE">
        <w:rPr>
          <w:rStyle w:val="StyleUnderline"/>
        </w:rPr>
        <w:t xml:space="preserve">within which the continental legal tradition emerged. </w:t>
      </w:r>
      <w:r w:rsidRPr="00AE6ABD">
        <w:rPr>
          <w:rStyle w:val="StyleUnderline"/>
          <w:highlight w:val="yellow"/>
        </w:rPr>
        <w:t>Law cannot be separated from</w:t>
      </w:r>
      <w:r>
        <w:rPr>
          <w:rStyle w:val="StyleUnderline"/>
          <w:highlight w:val="yellow"/>
        </w:rPr>
        <w:t xml:space="preserve"> [these]</w:t>
      </w:r>
      <w:r w:rsidRPr="00AE6ABD">
        <w:rPr>
          <w:rStyle w:val="StyleUnderline"/>
          <w:highlight w:val="yellow"/>
        </w:rPr>
        <w:t xml:space="preserve"> </w:t>
      </w:r>
      <w:r w:rsidRPr="00C324FE">
        <w:rPr>
          <w:rStyle w:val="StyleUnderline"/>
        </w:rPr>
        <w:t xml:space="preserve">social, political and economic </w:t>
      </w:r>
      <w:r w:rsidRPr="00AE6ABD">
        <w:rPr>
          <w:rStyle w:val="StyleUnderline"/>
          <w:highlight w:val="yellow"/>
        </w:rPr>
        <w:t>struggles which constitute the process of legislation</w:t>
      </w:r>
      <w:r w:rsidRPr="00CF1287">
        <w:rPr>
          <w:sz w:val="14"/>
        </w:rPr>
        <w:t xml:space="preserve"> (Hunt 1993).9 How</w:t>
      </w:r>
      <w:r w:rsidRPr="009E7C7F">
        <w:rPr>
          <w:sz w:val="14"/>
        </w:rPr>
        <w:t xml:space="preserve">ever, Bouckaert correctly stresses that </w:t>
      </w:r>
      <w:r w:rsidRPr="009E7C7F">
        <w:rPr>
          <w:rStyle w:val="StyleUnderline"/>
        </w:rPr>
        <w:t>in</w:t>
      </w:r>
      <w:r w:rsidRPr="009E7C7F">
        <w:rPr>
          <w:sz w:val="14"/>
        </w:rPr>
        <w:t xml:space="preserve"> the case of </w:t>
      </w:r>
      <w:r w:rsidRPr="009E7C7F">
        <w:rPr>
          <w:rStyle w:val="StyleUnderline"/>
        </w:rPr>
        <w:t>the development of IPRs, the state had crucial involvement.</w:t>
      </w:r>
      <w:r w:rsidRPr="009E7C7F">
        <w:rPr>
          <w:sz w:val="14"/>
        </w:rPr>
        <w:t xml:space="preserve"> Although</w:t>
      </w:r>
      <w:r w:rsidRPr="00CF1287">
        <w:rPr>
          <w:sz w:val="14"/>
        </w:rPr>
        <w:t xml:space="preserve"> there were some pre-legislative attempts to organise the control of valuable ideas (Sell &amp; May 2001, p. 475), the decisive step was made with the formalisation of patents in the 1624 Statute of Monopolies and with copyrights in the Act Anne of 1709. England was the first country to follow the attempts of the (city) state of Venice in introducing legislation for the protection of IPRs (Prager 1952; Nance 1990). Sell and May explain the history of IPRs through the triangulation between technical change, ideas of knowledge and legal institutions. </w:t>
      </w:r>
      <w:r w:rsidRPr="00E37F8C">
        <w:rPr>
          <w:rStyle w:val="StyleUnderline"/>
        </w:rPr>
        <w:t>For them, the birth and growth of IPRs has been a battle between two antagonistic beliefs: that on the one hand individuals should benefit from their ideas and that on the other these ideas should benefit the public</w:t>
      </w:r>
      <w:r w:rsidRPr="00CF1287">
        <w:rPr>
          <w:sz w:val="14"/>
        </w:rPr>
        <w:t xml:space="preserve"> through their free dissemination (Sell &amp; May 2001). Both beliefs are illustrated in the early debates about the justification of IPRs. For instance, several authors at the beginning of the nineteenth century, such as Renouard and Roguin in 1835,10 argued that IP has nothing in common with ordinary property. </w:t>
      </w:r>
      <w:r w:rsidRPr="00AE6ABD">
        <w:rPr>
          <w:rStyle w:val="StyleUnderline"/>
          <w:highlight w:val="yellow"/>
        </w:rPr>
        <w:t xml:space="preserve">IP is an unacceptable </w:t>
      </w:r>
      <w:r w:rsidRPr="001B5474">
        <w:rPr>
          <w:rStyle w:val="StyleUnderline"/>
        </w:rPr>
        <w:t xml:space="preserve">legal privilege or a </w:t>
      </w:r>
      <w:r w:rsidRPr="00AE6ABD">
        <w:rPr>
          <w:rStyle w:val="StyleUnderline"/>
          <w:highlight w:val="yellow"/>
        </w:rPr>
        <w:t>legally protected monopoly</w:t>
      </w:r>
      <w:r w:rsidRPr="00AE6ABD">
        <w:rPr>
          <w:sz w:val="14"/>
          <w:highlight w:val="yellow"/>
        </w:rPr>
        <w:t>.</w:t>
      </w:r>
      <w:r w:rsidRPr="00CF1287">
        <w:rPr>
          <w:sz w:val="14"/>
        </w:rPr>
        <w:t xml:space="preserve"> By contrast, thinkers such as Picard in 1899 and Kohler in 190711 recognised IPRs as real rights, the object of which was the good produced by intellectual creation. Certainly, despite the theoretical disputes, patent systems and copyright laws began to spread in many countries, due to the expansion of international commerce (Sell &amp; May 2001, p. 482). By the mid-nineteenth century, patent laws were enacted in almost all major countries of the European continent (Machlup &amp; Penrose 1950, p. 3). </w:t>
      </w:r>
      <w:r w:rsidRPr="00933439">
        <w:rPr>
          <w:rStyle w:val="StyleUnderline"/>
        </w:rPr>
        <w:t xml:space="preserve">The criticism of patent protection and copyright laws also spread. The reason for this was the contradiction between IPRs and </w:t>
      </w:r>
      <w:r w:rsidRPr="00C324FE">
        <w:rPr>
          <w:rStyle w:val="StyleUnderline"/>
        </w:rPr>
        <w:t>classical property rights. Specifically, the historical birth of the latter was connected with the death of the feudal system of privileges</w:t>
      </w:r>
      <w:r w:rsidRPr="0011100E">
        <w:rPr>
          <w:rStyle w:val="StyleUnderline"/>
        </w:rPr>
        <w:t xml:space="preserve"> and the growth of economic liberalism</w:t>
      </w:r>
      <w:r w:rsidRPr="00CF1287">
        <w:rPr>
          <w:sz w:val="14"/>
        </w:rPr>
        <w:t xml:space="preserve"> based on laissez-faire (Polanyi 1944). </w:t>
      </w:r>
      <w:r w:rsidRPr="00933439">
        <w:rPr>
          <w:rStyle w:val="StyleUnderline"/>
        </w:rPr>
        <w:t xml:space="preserve">By contrast, </w:t>
      </w:r>
      <w:r w:rsidRPr="00C324FE">
        <w:rPr>
          <w:rStyle w:val="StyleUnderline"/>
        </w:rPr>
        <w:t>the historical development of</w:t>
      </w:r>
      <w:r w:rsidRPr="00AE6ABD">
        <w:rPr>
          <w:rStyle w:val="StyleUnderline"/>
          <w:highlight w:val="yellow"/>
        </w:rPr>
        <w:t xml:space="preserve"> patent </w:t>
      </w:r>
      <w:r w:rsidRPr="00395618">
        <w:rPr>
          <w:rStyle w:val="StyleUnderline"/>
        </w:rPr>
        <w:t xml:space="preserve">protection and copyright </w:t>
      </w:r>
      <w:r w:rsidRPr="00AE6ABD">
        <w:rPr>
          <w:rStyle w:val="StyleUnderline"/>
          <w:highlight w:val="yellow"/>
        </w:rPr>
        <w:t xml:space="preserve">laws was linked with </w:t>
      </w:r>
      <w:r w:rsidRPr="00C324FE">
        <w:rPr>
          <w:rStyle w:val="StyleUnderline"/>
        </w:rPr>
        <w:t>the re-emergence of privileges</w:t>
      </w:r>
      <w:r w:rsidRPr="00395618">
        <w:rPr>
          <w:rStyle w:val="StyleUnderline"/>
        </w:rPr>
        <w:t xml:space="preserve"> and </w:t>
      </w:r>
      <w:r w:rsidRPr="00AE6ABD">
        <w:rPr>
          <w:rStyle w:val="StyleUnderline"/>
          <w:highlight w:val="yellow"/>
        </w:rPr>
        <w:t xml:space="preserve">monopolies, </w:t>
      </w:r>
      <w:r w:rsidRPr="00395618">
        <w:rPr>
          <w:rStyle w:val="StyleUnderline"/>
        </w:rPr>
        <w:t>which were against the liberal spirit of free competition. This internal contradiction of capitalism was well reflected in the nineteenth century patent controversy (Machlup</w:t>
      </w:r>
      <w:r w:rsidRPr="00933439">
        <w:rPr>
          <w:rStyle w:val="StyleUnderline"/>
        </w:rPr>
        <w:t xml:space="preserve"> &amp; Penrose 1950).</w:t>
      </w:r>
      <w:r w:rsidRPr="00CF1287">
        <w:rPr>
          <w:sz w:val="14"/>
        </w:rPr>
        <w:t xml:space="preserve"> In England and in Germany, the anti-patent movement advanced free-trade arguments in order to convince governments about the illiberal nature of IPR protection (ibid.). However, those arguments were rejected by patent advocators such as Mill (1909, p. 932), who stressed that inventions contribute to social welfare and therefore it is just for inventors to use their ideas exclusively for a limited period of time. Eventually, patent advocators won the battle through remarkable propaganda (Machlup &amp; Penrose 1950, p. 5). It was the historical moment in which patent advocators began to introduce IPRs as natural rights. </w:t>
      </w:r>
      <w:r w:rsidRPr="00DA4C9B">
        <w:rPr>
          <w:rStyle w:val="StyleUnderline"/>
        </w:rPr>
        <w:t>Their aim was none other than overcoming the internal contradiction between protectionism and economic liberalism.</w:t>
      </w:r>
      <w:r w:rsidRPr="00CF1287">
        <w:rPr>
          <w:sz w:val="14"/>
        </w:rPr>
        <w:t xml:space="preserve"> According to Machlup &amp; Penrose (ibid., p. 9), ‘It was strategically essential for [the patent system] to separate as far as possible the idea of patent protection from the monopoly issue and from the free trade issue. This was attempted by presenting the case of patent protection as one of natural law and private property’. Whether IPRs can be plausibly justified as natural rights will be investigated in the next section. For the time being, let us move from historical account to philosophical inquiry, examining the relationship between IPRs and classical private property in analytical terms. IPRs constitute relations between persons concerning specific intangible resources.What these relations have in common with classical private property is the possibility of exclusivity of use (Richards 2002, p. 523</w:t>
      </w:r>
      <w:r w:rsidRPr="001B5474">
        <w:rPr>
          <w:sz w:val="14"/>
        </w:rPr>
        <w:t xml:space="preserve">). </w:t>
      </w:r>
      <w:r w:rsidRPr="001B5474">
        <w:rPr>
          <w:u w:val="single"/>
        </w:rPr>
        <w:t xml:space="preserve">Thus, strictly following Hohfeld’s theory, someone might argue </w:t>
      </w:r>
      <w:r w:rsidRPr="001B5474">
        <w:rPr>
          <w:u w:val="single"/>
        </w:rPr>
        <w:lastRenderedPageBreak/>
        <w:t>that the IPRs and related duties a person P has partly determine whether P is permitted to access and control ideas and inventions.</w:t>
      </w:r>
      <w:r w:rsidRPr="000312C3">
        <w:rPr>
          <w:u w:val="single"/>
        </w:rPr>
        <w:t xml:space="preserve"> </w:t>
      </w:r>
      <w:r>
        <w:rPr>
          <w:u w:val="single"/>
        </w:rPr>
        <w:br/>
      </w:r>
    </w:p>
    <w:p w14:paraId="5BF9CD79" w14:textId="77777777" w:rsidR="00E34E0D" w:rsidRDefault="00E34E0D" w:rsidP="00E34E0D">
      <w:pPr>
        <w:rPr>
          <w:u w:val="single"/>
        </w:rPr>
      </w:pPr>
    </w:p>
    <w:p w14:paraId="194C856F" w14:textId="77777777" w:rsidR="00E34E0D" w:rsidRPr="00F52967" w:rsidRDefault="00E34E0D" w:rsidP="00E34E0D">
      <w:pPr>
        <w:pStyle w:val="Heading4"/>
        <w:rPr>
          <w:rFonts w:asciiTheme="minorHAnsi" w:hAnsiTheme="minorHAnsi" w:cstheme="minorHAnsi"/>
        </w:rPr>
      </w:pPr>
      <w:r w:rsidRPr="00F52967">
        <w:rPr>
          <w:rFonts w:asciiTheme="minorHAnsi" w:hAnsiTheme="minorHAnsi" w:cstheme="minorHAnsi"/>
        </w:rPr>
        <w:t xml:space="preserve">Waivers </w:t>
      </w:r>
      <w:r>
        <w:rPr>
          <w:rFonts w:asciiTheme="minorHAnsi" w:hAnsiTheme="minorHAnsi" w:cstheme="minorHAnsi"/>
        </w:rPr>
        <w:t>scarcisty is rooted in Capitalism as developed countries will always prevent it.</w:t>
      </w:r>
    </w:p>
    <w:p w14:paraId="27A7AB13" w14:textId="77777777" w:rsidR="00E34E0D" w:rsidRPr="00F52967" w:rsidRDefault="00E34E0D" w:rsidP="00E34E0D">
      <w:pPr>
        <w:rPr>
          <w:rStyle w:val="Style13ptBold"/>
          <w:rFonts w:asciiTheme="minorHAnsi" w:hAnsiTheme="minorHAnsi" w:cstheme="minorHAnsi"/>
          <w:b w:val="0"/>
          <w:bCs w:val="0"/>
          <w:sz w:val="18"/>
          <w:szCs w:val="18"/>
        </w:rPr>
      </w:pPr>
      <w:r w:rsidRPr="00F52967">
        <w:rPr>
          <w:rFonts w:asciiTheme="minorHAnsi" w:hAnsiTheme="minorHAnsi" w:cstheme="minorHAnsi"/>
          <w:b/>
          <w:bCs/>
          <w:sz w:val="28"/>
          <w:szCs w:val="28"/>
        </w:rPr>
        <w:t>Vanni 2021,</w:t>
      </w:r>
      <w:r w:rsidRPr="00F52967">
        <w:rPr>
          <w:rFonts w:asciiTheme="minorHAnsi" w:hAnsiTheme="minorHAnsi" w:cstheme="minorHAnsi"/>
        </w:rPr>
        <w:t xml:space="preserve"> </w:t>
      </w:r>
      <w:r w:rsidRPr="00F52967">
        <w:rPr>
          <w:rStyle w:val="Style13ptBold"/>
          <w:rFonts w:asciiTheme="minorHAnsi" w:hAnsiTheme="minorHAnsi" w:cstheme="minorHAnsi"/>
          <w:b w:val="0"/>
          <w:bCs w:val="0"/>
          <w:sz w:val="16"/>
          <w:szCs w:val="16"/>
        </w:rPr>
        <w:t xml:space="preserve">Vanni, Amaka. Dr. Amaka Vanni </w:t>
      </w:r>
      <w:r w:rsidRPr="00F52967">
        <w:rPr>
          <w:rStyle w:val="Style13ptBold"/>
          <w:rFonts w:asciiTheme="minorHAnsi" w:hAnsiTheme="minorHAnsi" w:cstheme="minorHAnsi"/>
          <w:b w:val="0"/>
          <w:bCs w:val="0"/>
          <w:sz w:val="18"/>
          <w:szCs w:val="18"/>
        </w:rPr>
        <w:t xml:space="preserve">is a legal scholar and documentary filmmaker based in Lagos, Nigeria. Her work lies at the intersection of international economic law, development, and global governance. Her research and teaching are on topics of intellectual property, international trade, global health, philantrocapitalism, gender, legal theory and history, human right and the impact of colonialism on various aspect of postcolonial societies. She completed an undergraduate degree in International </w:t>
      </w:r>
      <w:r w:rsidRPr="00F52967">
        <w:rPr>
          <w:rStyle w:val="Style13ptBold"/>
          <w:rFonts w:asciiTheme="minorHAnsi" w:hAnsiTheme="minorHAnsi" w:cstheme="minorHAnsi"/>
          <w:b w:val="0"/>
          <w:bCs w:val="0"/>
          <w:sz w:val="16"/>
          <w:szCs w:val="16"/>
        </w:rPr>
        <w:t>Relations and Politics at Keele University, UK. She holds a Masters in Law degree in International Economic Law and completed a doctorate in same field from the University of Warwick. Her doctoral thesis won the 2018 SIEL–Hart Prize in International Economic Law.“On Intellectual Property Rights, Access to Medicines and Vaccine Imperialism.” TWAILR, 24 Mar. 2021, twailr.com/on-intellectual-property-rights access-to medicines-and-vaccine-imperialism/.</w:t>
      </w:r>
      <w:r w:rsidRPr="00F52967">
        <w:rPr>
          <w:rStyle w:val="Style13ptBold"/>
          <w:rFonts w:asciiTheme="minorHAnsi" w:hAnsiTheme="minorHAnsi" w:cstheme="minorHAnsi"/>
          <w:b w:val="0"/>
          <w:bCs w:val="0"/>
        </w:rPr>
        <w:t> </w:t>
      </w:r>
    </w:p>
    <w:p w14:paraId="665AB0C5" w14:textId="77777777" w:rsidR="00E34E0D" w:rsidRPr="00F52967" w:rsidRDefault="00E34E0D" w:rsidP="00E34E0D">
      <w:pPr>
        <w:rPr>
          <w:rStyle w:val="StyleUnderline"/>
          <w:rFonts w:asciiTheme="minorHAnsi" w:hAnsiTheme="minorHAnsi" w:cstheme="minorHAnsi"/>
        </w:rPr>
      </w:pPr>
      <w:r w:rsidRPr="00F52967">
        <w:rPr>
          <w:rFonts w:asciiTheme="minorHAnsi" w:hAnsiTheme="minorHAnsi" w:cstheme="minorHAnsi"/>
          <w:sz w:val="14"/>
        </w:rPr>
        <w:t xml:space="preserve">COVID-19, Intellectual Property and Vaccine Imperialism This brings us to the present and how this dysfunction continues to be normalised in the current pandemic. </w:t>
      </w:r>
      <w:r w:rsidRPr="00F52967">
        <w:rPr>
          <w:rStyle w:val="StyleUnderline"/>
          <w:rFonts w:asciiTheme="minorHAnsi" w:hAnsiTheme="minorHAnsi" w:cstheme="minorHAnsi"/>
        </w:rPr>
        <w:t>Moderna, for example, has filed over 100 patents for the mRNA technology used in its vaccine, despite receiving funds from the US government with its IP partly owned by the US National Institutes of Health.</w:t>
      </w:r>
      <w:r w:rsidRPr="00F52967">
        <w:rPr>
          <w:rFonts w:asciiTheme="minorHAnsi" w:hAnsiTheme="minorHAnsi" w:cstheme="minorHAnsi"/>
          <w:sz w:val="14"/>
        </w:rPr>
        <w:t xml:space="preserve">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w:t>
      </w:r>
      <w:r w:rsidRPr="00F52967">
        <w:rPr>
          <w:rStyle w:val="StyleUnderline"/>
          <w:rFonts w:asciiTheme="minorHAnsi" w:hAnsiTheme="minorHAnsi" w:cstheme="minorHAnsi"/>
        </w:rPr>
        <w:t xml:space="preserve">.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w:t>
      </w:r>
      <w:r w:rsidRPr="00F52967">
        <w:rPr>
          <w:rStyle w:val="StyleUnderline"/>
          <w:rFonts w:asciiTheme="minorHAnsi" w:hAnsiTheme="minorHAnsi" w:cstheme="minorHAnsi"/>
          <w:highlight w:val="yellow"/>
        </w:rPr>
        <w:t xml:space="preserve">In spite of </w:t>
      </w:r>
      <w:r w:rsidRPr="00F52967">
        <w:rPr>
          <w:rStyle w:val="StyleUnderline"/>
          <w:rFonts w:asciiTheme="minorHAnsi" w:hAnsiTheme="minorHAnsi" w:cstheme="minorHAnsi"/>
        </w:rPr>
        <w:t xml:space="preserve">this </w:t>
      </w:r>
      <w:r w:rsidRPr="00F52967">
        <w:rPr>
          <w:rStyle w:val="StyleUnderline"/>
          <w:rFonts w:asciiTheme="minorHAnsi" w:hAnsiTheme="minorHAnsi" w:cstheme="minorHAnsi"/>
          <w:highlight w:val="yellow"/>
        </w:rPr>
        <w:t>boost from public funds</w:t>
      </w:r>
      <w:r w:rsidRPr="00F52967">
        <w:rPr>
          <w:rStyle w:val="StyleUnderline"/>
          <w:rFonts w:asciiTheme="minorHAnsi" w:hAnsiTheme="minorHAnsi" w:cstheme="minorHAnsi"/>
        </w:rPr>
        <w:t xml:space="preserve">, and with many governments wholly taking on the risks for potential vaccine side effects, </w:t>
      </w:r>
      <w:r w:rsidRPr="00F52967">
        <w:rPr>
          <w:rStyle w:val="StyleUnderline"/>
          <w:rFonts w:asciiTheme="minorHAnsi" w:hAnsiTheme="minorHAnsi" w:cstheme="minorHAnsi"/>
          <w:highlight w:val="yellow"/>
        </w:rPr>
        <w:t xml:space="preserve">drug manufacturers fully own </w:t>
      </w:r>
      <w:r w:rsidRPr="00F52967">
        <w:rPr>
          <w:rStyle w:val="StyleUnderline"/>
          <w:rFonts w:asciiTheme="minorHAnsi" w:hAnsiTheme="minorHAnsi" w:cstheme="minorHAnsi"/>
        </w:rPr>
        <w:t xml:space="preserve">the patents and related </w:t>
      </w:r>
      <w:r w:rsidRPr="00F52967">
        <w:rPr>
          <w:rStyle w:val="StyleUnderline"/>
          <w:rFonts w:asciiTheme="minorHAnsi" w:hAnsiTheme="minorHAnsi" w:cstheme="minorHAnsi"/>
          <w:highlight w:val="yellow"/>
        </w:rPr>
        <w:t>IP rights</w:t>
      </w:r>
      <w:r w:rsidRPr="00F52967">
        <w:rPr>
          <w:rStyle w:val="StyleUnderline"/>
          <w:rFonts w:asciiTheme="minorHAnsi" w:hAnsiTheme="minorHAnsi" w:cstheme="minorHAnsi"/>
        </w:rPr>
        <w:t xml:space="preserve">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t>
      </w:r>
      <w:r w:rsidRPr="00F52967">
        <w:rPr>
          <w:rFonts w:asciiTheme="minorHAnsi" w:hAnsiTheme="minorHAnsi" w:cstheme="minorHAnsi"/>
          <w:sz w:val="14"/>
        </w:rPr>
        <w:t xml:space="preserve">ween pharmaceutical companies and states, </w:t>
      </w:r>
      <w:r w:rsidRPr="00F52967">
        <w:rPr>
          <w:rStyle w:val="StyleUnderline"/>
          <w:rFonts w:asciiTheme="minorHAnsi" w:hAnsiTheme="minorHAnsi" w:cstheme="minorHAnsi"/>
        </w:rPr>
        <w:t>governments are prohibited from donating or reselling doses</w:t>
      </w:r>
      <w:r w:rsidRPr="00F52967">
        <w:rPr>
          <w:rFonts w:asciiTheme="minorHAnsi" w:hAnsiTheme="minorHAnsi" w:cstheme="minorHAnsi"/>
          <w:sz w:val="14"/>
        </w:rPr>
        <w:t xml:space="preserve">. This prohibition helps explain the price disparity in vaccine purchases among countries where poor countries are paying more. For example, Uganda is paying USD 8.50 per dose of the AstraZeneca vaccine while the EU is paying only USD 3.50 per dose. </w:t>
      </w:r>
      <w:r w:rsidRPr="00F52967">
        <w:rPr>
          <w:rStyle w:val="StyleUnderline"/>
          <w:rFonts w:asciiTheme="minorHAnsi" w:hAnsiTheme="minorHAnsi" w:cstheme="minorHAnsi"/>
        </w:rPr>
        <w:t xml:space="preserve">By prioritizing monopoly rights of a few western corporations, IP dysfunction not only continues to reproduce old inequities and inequality in health access, but helps frame our understanding about the creation and management of knowledge. And perhaps we begin to see the </w:t>
      </w:r>
      <w:r w:rsidRPr="00F52967">
        <w:rPr>
          <w:rStyle w:val="StyleUnderline"/>
          <w:rFonts w:asciiTheme="minorHAnsi" w:hAnsiTheme="minorHAnsi" w:cstheme="minorHAnsi"/>
          <w:highlight w:val="yellow"/>
        </w:rPr>
        <w:t xml:space="preserve">refusal </w:t>
      </w:r>
      <w:r w:rsidRPr="00F52967">
        <w:rPr>
          <w:rStyle w:val="StyleUnderline"/>
          <w:rFonts w:asciiTheme="minorHAnsi" w:hAnsiTheme="minorHAnsi" w:cstheme="minorHAnsi"/>
        </w:rPr>
        <w:t xml:space="preserve">of drug makers </w:t>
      </w:r>
      <w:r w:rsidRPr="00F52967">
        <w:rPr>
          <w:rStyle w:val="StyleUnderline"/>
          <w:rFonts w:asciiTheme="minorHAnsi" w:hAnsiTheme="minorHAnsi" w:cstheme="minorHAnsi"/>
          <w:highlight w:val="yellow"/>
        </w:rPr>
        <w:t xml:space="preserve">to share knowledge needed to boost </w:t>
      </w:r>
      <w:r w:rsidRPr="00F52967">
        <w:rPr>
          <w:rStyle w:val="StyleUnderline"/>
          <w:rFonts w:asciiTheme="minorHAnsi" w:hAnsiTheme="minorHAnsi" w:cstheme="minorHAnsi"/>
        </w:rPr>
        <w:t xml:space="preserve">global </w:t>
      </w:r>
      <w:r w:rsidRPr="00F52967">
        <w:rPr>
          <w:rStyle w:val="StyleUnderline"/>
          <w:rFonts w:asciiTheme="minorHAnsi" w:hAnsiTheme="minorHAnsi" w:cstheme="minorHAnsi"/>
          <w:highlight w:val="yellow"/>
        </w:rPr>
        <w:t>vaccine supply</w:t>
      </w:r>
      <w:r w:rsidRPr="00F52967">
        <w:rPr>
          <w:rStyle w:val="StyleUnderline"/>
          <w:rFonts w:asciiTheme="minorHAnsi" w:hAnsiTheme="minorHAnsi" w:cstheme="minorHAnsi"/>
        </w:rPr>
        <w:t xml:space="preserve"> for what it truly </w:t>
      </w:r>
      <w:r w:rsidRPr="00F52967">
        <w:rPr>
          <w:rStyle w:val="StyleUnderline"/>
          <w:rFonts w:asciiTheme="minorHAnsi" w:hAnsiTheme="minorHAnsi" w:cstheme="minorHAnsi"/>
          <w:highlight w:val="yellow"/>
        </w:rPr>
        <w:t xml:space="preserve">is: an extension in capitalist bifurcation </w:t>
      </w:r>
      <w:r w:rsidRPr="00F52967">
        <w:rPr>
          <w:rStyle w:val="StyleUnderline"/>
          <w:rFonts w:asciiTheme="minorHAnsi" w:hAnsiTheme="minorHAnsi" w:cstheme="minorHAnsi"/>
        </w:rPr>
        <w:t>of who is imagined as a legitimate intellectual property owner and who is envisioned as a threat to the (intellectual) propertied order.</w:t>
      </w:r>
      <w:r w:rsidRPr="00F52967">
        <w:rPr>
          <w:rFonts w:asciiTheme="minorHAnsi" w:hAnsiTheme="minorHAnsi" w:cstheme="minorHAnsi"/>
          <w:sz w:val="14"/>
        </w:rPr>
        <w:t xml:space="preserve"> Supporters and opponents of a TRIPS waiver for the COVID-19 vaccines (February 2021) </w:t>
      </w:r>
      <w:r w:rsidRPr="00F52967">
        <w:rPr>
          <w:rStyle w:val="StyleUnderline"/>
          <w:rFonts w:asciiTheme="minorHAnsi" w:hAnsiTheme="minorHAnsi" w:cstheme="minorHAnsi"/>
          <w:highlight w:val="yellow"/>
        </w:rPr>
        <w:t>Despite calls to make COVID-19 vaccines</w:t>
      </w:r>
      <w:r w:rsidRPr="00F52967">
        <w:rPr>
          <w:rStyle w:val="StyleUnderline"/>
          <w:rFonts w:asciiTheme="minorHAnsi" w:hAnsiTheme="minorHAnsi" w:cstheme="minorHAnsi"/>
        </w:rPr>
        <w:t xml:space="preserve"> and related technologies </w:t>
      </w:r>
      <w:r w:rsidRPr="00F52967">
        <w:rPr>
          <w:rStyle w:val="StyleUnderline"/>
          <w:rFonts w:asciiTheme="minorHAnsi" w:hAnsiTheme="minorHAnsi" w:cstheme="minorHAnsi"/>
          <w:highlight w:val="yellow"/>
        </w:rPr>
        <w:t>a global public good, western pharmaceutical companies have declined to loosen</w:t>
      </w:r>
      <w:r w:rsidRPr="00F52967">
        <w:rPr>
          <w:rStyle w:val="StyleUnderline"/>
          <w:rFonts w:asciiTheme="minorHAnsi" w:hAnsiTheme="minorHAnsi" w:cstheme="minorHAnsi"/>
        </w:rPr>
        <w:t xml:space="preserve"> or temporarily suspend </w:t>
      </w:r>
      <w:r w:rsidRPr="00F52967">
        <w:rPr>
          <w:rStyle w:val="StyleUnderline"/>
          <w:rFonts w:asciiTheme="minorHAnsi" w:hAnsiTheme="minorHAnsi" w:cstheme="minorHAnsi"/>
          <w:highlight w:val="yellow"/>
        </w:rPr>
        <w:t>IP protections</w:t>
      </w:r>
      <w:r w:rsidRPr="00F52967">
        <w:rPr>
          <w:rStyle w:val="StyleUnderline"/>
          <w:rFonts w:asciiTheme="minorHAnsi" w:hAnsiTheme="minorHAnsi" w:cstheme="minorHAnsi"/>
        </w:rPr>
        <w:t xml:space="preserve"> and transfer technology to generic manufacturers. Such transfer would enable the scale-up of production</w:t>
      </w:r>
      <w:r w:rsidRPr="00F52967">
        <w:rPr>
          <w:rFonts w:asciiTheme="minorHAnsi" w:hAnsiTheme="minorHAnsi" w:cstheme="minorHAnsi"/>
          <w:sz w:val="14"/>
        </w:rPr>
        <w:t xml:space="preserve"> and supply of lifesaving COVID-19 medical tools across the world. Furthermore, </w:t>
      </w:r>
      <w:r w:rsidRPr="00F52967">
        <w:rPr>
          <w:rStyle w:val="StyleUnderline"/>
          <w:rFonts w:asciiTheme="minorHAnsi" w:hAnsiTheme="minorHAnsi" w:cstheme="minorHAnsi"/>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w:t>
      </w:r>
      <w:r w:rsidRPr="00F52967">
        <w:rPr>
          <w:rFonts w:asciiTheme="minorHAnsi" w:hAnsiTheme="minorHAnsi" w:cstheme="minorHAnsi"/>
          <w:sz w:val="14"/>
        </w:rPr>
        <w:t xml:space="preserve">This means that countries will not be required to provide any form of IP protection on all COVID-19 related therapeutics, diagnostics and other technologies for the duration of the pandemic. </w:t>
      </w:r>
      <w:r w:rsidRPr="00F52967">
        <w:rPr>
          <w:rStyle w:val="StyleUnderline"/>
          <w:rFonts w:asciiTheme="minorHAnsi" w:hAnsiTheme="minorHAnsi" w:cstheme="minorHAnsi"/>
        </w:rPr>
        <w:t xml:space="preserve">It </w:t>
      </w:r>
      <w:r w:rsidRPr="00F52967">
        <w:rPr>
          <w:rStyle w:val="StyleUnderline"/>
          <w:rFonts w:asciiTheme="minorHAnsi" w:hAnsiTheme="minorHAnsi" w:cstheme="minorHAnsi"/>
        </w:rPr>
        <w:lastRenderedPageBreak/>
        <w:t xml:space="preserve">is important to reiterate </w:t>
      </w:r>
      <w:r w:rsidRPr="00F52967">
        <w:rPr>
          <w:rStyle w:val="StyleUnderline"/>
          <w:rFonts w:asciiTheme="minorHAnsi" w:hAnsiTheme="minorHAnsi" w:cstheme="minorHAnsi"/>
          <w:highlight w:val="yellow"/>
        </w:rPr>
        <w:t>the waiver proposal is time-limited and is different from TRIPS flexibilities, which</w:t>
      </w:r>
      <w:r w:rsidRPr="00F52967">
        <w:rPr>
          <w:rStyle w:val="StyleUnderline"/>
          <w:rFonts w:asciiTheme="minorHAnsi" w:hAnsiTheme="minorHAnsi" w:cstheme="minorHAnsi"/>
        </w:rPr>
        <w:t xml:space="preserve"> are safeguards within the Agreement to </w:t>
      </w:r>
      <w:r w:rsidRPr="00F52967">
        <w:rPr>
          <w:rStyle w:val="StyleUnderline"/>
          <w:rFonts w:asciiTheme="minorHAnsi" w:hAnsiTheme="minorHAnsi" w:cstheme="minorHAnsi"/>
          <w:highlight w:val="yellow"/>
        </w:rPr>
        <w:t>mitigate the negative impact of patents</w:t>
      </w:r>
      <w:r w:rsidRPr="00F52967">
        <w:rPr>
          <w:rStyle w:val="StyleUnderline"/>
          <w:rFonts w:asciiTheme="minorHAnsi" w:hAnsiTheme="minorHAnsi" w:cstheme="minorHAnsi"/>
        </w:rPr>
        <w:t xml:space="preserve"> such as high price of patented medicines. These safeguards include compulsory licenses and parallel importation</w:t>
      </w:r>
      <w:r w:rsidRPr="00F52967">
        <w:rPr>
          <w:rFonts w:asciiTheme="minorHAnsi" w:hAnsiTheme="minorHAnsi" w:cstheme="minorHAnsi"/>
          <w:sz w:val="14"/>
        </w:rPr>
        <w:t xml:space="preserve">. However, because of the onerous process of initiating these flexibilities as well as the threat of possible trade penalties by the US through the United States Trade Representative (USTR) “Special 301” </w:t>
      </w:r>
      <w:r w:rsidRPr="00F52967">
        <w:rPr>
          <w:rStyle w:val="StyleUnderline"/>
          <w:rFonts w:asciiTheme="minorHAnsi" w:hAnsiTheme="minorHAnsi" w:cstheme="minorHAnsi"/>
        </w:rPr>
        <w:t xml:space="preserve">Report targeting countries even in the absence of illegality, </w:t>
      </w:r>
      <w:r w:rsidRPr="00F52967">
        <w:rPr>
          <w:rStyle w:val="StyleUnderline"/>
          <w:rFonts w:asciiTheme="minorHAnsi" w:hAnsiTheme="minorHAnsi" w:cstheme="minorHAnsi"/>
          <w:highlight w:val="yellow"/>
        </w:rPr>
        <w:t xml:space="preserve">many developing countries are reluctant to invoke TRIPS </w:t>
      </w:r>
      <w:r w:rsidRPr="00F52967">
        <w:rPr>
          <w:rStyle w:val="StyleUnderline"/>
          <w:rFonts w:asciiTheme="minorHAnsi" w:hAnsiTheme="minorHAnsi" w:cstheme="minorHAnsi"/>
        </w:rPr>
        <w:t>flexibilities for public health purposes.</w:t>
      </w:r>
      <w:r w:rsidRPr="00F52967">
        <w:rPr>
          <w:rFonts w:asciiTheme="minorHAnsi" w:hAnsiTheme="minorHAnsi" w:cstheme="minorHAnsi"/>
          <w:sz w:val="14"/>
        </w:rPr>
        <w:t xml:space="preserve"> For example, in the past, countries such as Colombia, India, </w:t>
      </w:r>
      <w:r w:rsidRPr="00F52967">
        <w:rPr>
          <w:rStyle w:val="StyleUnderline"/>
          <w:rFonts w:asciiTheme="minorHAnsi" w:hAnsiTheme="minorHAnsi" w:cstheme="minorHAnsi"/>
        </w:rPr>
        <w:t>Thailand and recently Malaysia have</w:t>
      </w:r>
      <w:r w:rsidRPr="00F52967">
        <w:rPr>
          <w:rFonts w:asciiTheme="minorHAnsi" w:hAnsiTheme="minorHAnsi" w:cstheme="minorHAnsi"/>
          <w:sz w:val="14"/>
        </w:rPr>
        <w:t xml:space="preserve"> all featured in the Special 301 Report for </w:t>
      </w:r>
      <w:r w:rsidRPr="00F52967">
        <w:rPr>
          <w:rStyle w:val="StyleUnderline"/>
          <w:rFonts w:asciiTheme="minorHAnsi" w:hAnsiTheme="minorHAnsi" w:cstheme="minorHAnsi"/>
        </w:rPr>
        <w:t>using compulsory licenses to increase access to cancer medications</w:t>
      </w:r>
      <w:r w:rsidRPr="00F52967">
        <w:rPr>
          <w:rFonts w:asciiTheme="minorHAnsi" w:hAnsiTheme="minorHAnsi" w:cstheme="minorHAnsi"/>
          <w:sz w:val="14"/>
        </w:rPr>
        <w:t xml:space="preserve">. It is these challenges that the </w:t>
      </w:r>
      <w:r w:rsidRPr="00F52967">
        <w:rPr>
          <w:rStyle w:val="StyleUnderline"/>
          <w:rFonts w:asciiTheme="minorHAnsi" w:hAnsiTheme="minorHAnsi" w:cstheme="minorHAnsi"/>
        </w:rPr>
        <w:t>TRIPS waiver</w:t>
      </w:r>
      <w:r w:rsidRPr="00F52967">
        <w:rPr>
          <w:rFonts w:asciiTheme="minorHAnsi" w:hAnsiTheme="minorHAnsi" w:cstheme="minorHAnsi"/>
          <w:sz w:val="14"/>
        </w:rPr>
        <w:t xml:space="preserve"> seeks to alleviate and, if approved</w:t>
      </w:r>
      <w:r w:rsidRPr="00F52967">
        <w:rPr>
          <w:rStyle w:val="StyleUnderline"/>
          <w:rFonts w:asciiTheme="minorHAnsi" w:hAnsiTheme="minorHAnsi" w:cstheme="minorHAnsi"/>
        </w:rPr>
        <w:t>, would also provide countries the space, without fear of retaliation from developed countries, to collaborate with competent developers</w:t>
      </w:r>
      <w:r w:rsidRPr="00F52967">
        <w:rPr>
          <w:rFonts w:asciiTheme="minorHAnsi" w:hAnsiTheme="minorHAnsi" w:cstheme="minorHAnsi"/>
          <w:sz w:val="14"/>
        </w:rPr>
        <w:t xml:space="preserve"> in the R&amp;D, manufacturing, scaling-up, and supply of COVID-19 tools. </w:t>
      </w:r>
      <w:r w:rsidRPr="00F52967">
        <w:rPr>
          <w:rStyle w:val="StyleUnderline"/>
          <w:rFonts w:asciiTheme="minorHAnsi" w:hAnsiTheme="minorHAnsi" w:cstheme="minorHAnsi"/>
          <w:highlight w:val="yellow"/>
        </w:rPr>
        <w:t>However, because this waiver is being opposed by a group of developed countries, we are grappling with the problem of artificially-created vaccine scarcity.</w:t>
      </w:r>
      <w:r w:rsidRPr="00F52967">
        <w:rPr>
          <w:rFonts w:asciiTheme="minorHAnsi" w:hAnsiTheme="minorHAnsi" w:cstheme="minorHAnsi"/>
          <w:sz w:val="14"/>
        </w:rPr>
        <w:t xml:space="preserve"> The effect of this scarcity will further prolong and deepen the financial impact of this pandemic currently estimated to cost USD 9.2 trillion, half of which will be borne by advanced economies. </w:t>
      </w:r>
      <w:r w:rsidRPr="00F52967">
        <w:rPr>
          <w:rStyle w:val="StyleUnderline"/>
          <w:rFonts w:asciiTheme="minorHAnsi" w:hAnsiTheme="minorHAnsi" w:cstheme="minorHAnsi"/>
        </w:rPr>
        <w:t xml:space="preserve">Thus, in opposing the TRIPS waiver with the hopes of reaping huge financial rewards, </w:t>
      </w:r>
      <w:r w:rsidRPr="00F52967">
        <w:rPr>
          <w:rStyle w:val="StyleUnderline"/>
          <w:rFonts w:asciiTheme="minorHAnsi" w:hAnsiTheme="minorHAnsi" w:cstheme="minorHAnsi"/>
          <w:highlight w:val="yellow"/>
        </w:rPr>
        <w:t>developed countries are worsening pandemic woes</w:t>
      </w:r>
      <w:r w:rsidRPr="00F52967">
        <w:rPr>
          <w:rFonts w:asciiTheme="minorHAnsi" w:hAnsiTheme="minorHAnsi" w:cstheme="minorHAnsi"/>
          <w:sz w:val="14"/>
        </w:rPr>
        <w:t xml:space="preserve"> in the long term. Perhaps it is time to reorient our sight</w:t>
      </w:r>
      <w:r w:rsidRPr="00F52967">
        <w:rPr>
          <w:rStyle w:val="StyleUnderline"/>
          <w:rFonts w:asciiTheme="minorHAnsi" w:hAnsiTheme="minorHAnsi" w:cstheme="minorHAnsi"/>
        </w:rPr>
        <w:t xml:space="preserve"> </w:t>
      </w:r>
      <w:r w:rsidRPr="00F52967">
        <w:rPr>
          <w:rStyle w:val="StyleUnderline"/>
          <w:rFonts w:asciiTheme="minorHAnsi" w:hAnsiTheme="minorHAnsi" w:cstheme="minorHAnsi"/>
          <w:highlight w:val="yellow"/>
        </w:rPr>
        <w:t>and call the ongoing practices of buying up global supply of vaccine what it truly is – vaccine imperialism</w:t>
      </w:r>
      <w:r w:rsidRPr="00F52967">
        <w:rPr>
          <w:rStyle w:val="StyleUnderline"/>
          <w:rFonts w:asciiTheme="minorHAnsi" w:hAnsiTheme="minorHAnsi" w:cstheme="minorHAnsi"/>
        </w:rPr>
        <w:t xml:space="preserve">. Another kind of scarcity caused by </w:t>
      </w:r>
      <w:r w:rsidRPr="00F52967">
        <w:rPr>
          <w:rStyle w:val="StyleUnderline"/>
          <w:rFonts w:asciiTheme="minorHAnsi" w:hAnsiTheme="minorHAnsi" w:cstheme="minorHAnsi"/>
          <w:highlight w:val="yellow"/>
        </w:rPr>
        <w:t>vaccine nationalism has also reduced equitable access</w:t>
      </w:r>
      <w:r w:rsidRPr="00F52967">
        <w:rPr>
          <w:rStyle w:val="StyleUnderline"/>
          <w:rFonts w:asciiTheme="minorHAnsi" w:hAnsiTheme="minorHAnsi" w:cstheme="minorHAnsi"/>
        </w:rPr>
        <w:t>. Vaccine nationalism is a phenomenon where rich countries buy up global supply of vaccines through advance purchase agreements (APA) with pharmaceutical companies for their own populations at the expense of other countries.</w:t>
      </w:r>
      <w:r w:rsidRPr="00F52967">
        <w:rPr>
          <w:rFonts w:asciiTheme="minorHAnsi" w:hAnsiTheme="minorHAnsi" w:cstheme="minorHAnsi"/>
          <w:sz w:val="14"/>
        </w:rPr>
        <w:t xml:space="preserve"> But perhaps it is time to reorient our sight and call the ongoing practices of buying up global supply of vaccine what it truly is </w:t>
      </w:r>
      <w:r w:rsidRPr="00F52967">
        <w:rPr>
          <w:rStyle w:val="StyleUnderline"/>
          <w:rFonts w:asciiTheme="minorHAnsi" w:hAnsiTheme="minorHAnsi" w:cstheme="minorHAnsi"/>
        </w:rPr>
        <w:t xml:space="preserve">– vaccine imperialism. </w:t>
      </w:r>
      <w:r w:rsidRPr="00F52967">
        <w:rPr>
          <w:rStyle w:val="StyleUnderline"/>
          <w:rFonts w:asciiTheme="minorHAnsi" w:hAnsiTheme="minorHAnsi" w:cstheme="minorHAnsi"/>
          <w:b/>
          <w:bCs/>
          <w:highlight w:val="yellow"/>
        </w:rPr>
        <w:t>If we take seriously the argument</w:t>
      </w:r>
      <w:r w:rsidRPr="00F52967">
        <w:rPr>
          <w:rStyle w:val="StyleUnderline"/>
          <w:rFonts w:asciiTheme="minorHAnsi" w:hAnsiTheme="minorHAnsi" w:cstheme="minorHAnsi"/>
          <w:b/>
          <w:bCs/>
        </w:rPr>
        <w:t xml:space="preserve"> put forward by Antony Anghie </w:t>
      </w:r>
      <w:r w:rsidRPr="00F52967">
        <w:rPr>
          <w:rStyle w:val="StyleUnderline"/>
          <w:rFonts w:asciiTheme="minorHAnsi" w:hAnsiTheme="minorHAnsi" w:cstheme="minorHAnsi"/>
          <w:b/>
          <w:bCs/>
          <w:highlight w:val="yellow"/>
        </w:rPr>
        <w:t>on the colonial origins of international law,</w:t>
      </w:r>
      <w:r w:rsidRPr="00F52967">
        <w:rPr>
          <w:rStyle w:val="StyleUnderline"/>
          <w:rFonts w:asciiTheme="minorHAnsi" w:hAnsiTheme="minorHAnsi" w:cstheme="minorHAnsi"/>
          <w:b/>
          <w:bCs/>
        </w:rPr>
        <w:t xml:space="preserve"> particularly how these origins create a set of structures that continually repeat themselves at various stages, </w:t>
      </w:r>
      <w:r w:rsidRPr="00F52967">
        <w:rPr>
          <w:rStyle w:val="StyleUnderline"/>
          <w:rFonts w:asciiTheme="minorHAnsi" w:hAnsiTheme="minorHAnsi" w:cstheme="minorHAnsi"/>
          <w:b/>
          <w:bCs/>
          <w:highlight w:val="yellow"/>
        </w:rPr>
        <w:t>we will begin to see COVID-19 vaccine accumulation not only as political, but also as imperial continuities manifesting in the present</w:t>
      </w:r>
      <w:r w:rsidRPr="00F52967">
        <w:rPr>
          <w:rStyle w:val="StyleUnderline"/>
          <w:rFonts w:asciiTheme="minorHAnsi" w:hAnsiTheme="minorHAnsi" w:cstheme="minorHAnsi"/>
        </w:rPr>
        <w:t>.</w:t>
      </w:r>
      <w:r w:rsidRPr="00F52967">
        <w:rPr>
          <w:rFonts w:asciiTheme="minorHAnsi" w:hAnsiTheme="minorHAnsi" w:cstheme="minorHAnsi"/>
          <w:sz w:val="14"/>
        </w:rPr>
        <w:t xml:space="preserve">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w:t>
      </w:r>
      <w:r w:rsidRPr="00F52967">
        <w:rPr>
          <w:rStyle w:val="StyleUnderline"/>
          <w:rFonts w:asciiTheme="minorHAnsi" w:hAnsiTheme="minorHAnsi" w:cstheme="minorHAnsi"/>
        </w:rPr>
        <w:t xml:space="preserve">. In hoarding vaccines whilst protecting the IP interests of their pharmaceutical multinational corporations, the afterlife of imperialism is playing out in this pandemic. </w:t>
      </w:r>
      <w:r w:rsidRPr="00F52967">
        <w:rPr>
          <w:rFonts w:asciiTheme="minorHAnsi" w:hAnsiTheme="minorHAnsi" w:cstheme="minorHAnsi"/>
          <w:sz w:val="14"/>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F52967">
        <w:rPr>
          <w:rStyle w:val="StyleUnderline"/>
          <w:rFonts w:asciiTheme="minorHAnsi" w:hAnsiTheme="minorHAnsi" w:cstheme="minorHAnsi"/>
        </w:rPr>
        <w:t>wealthy countries impede the possibility of effective mass-inoculation campaigns</w:t>
      </w:r>
      <w:r w:rsidRPr="00F52967">
        <w:rPr>
          <w:rFonts w:asciiTheme="minorHAnsi" w:hAnsiTheme="minorHAnsi" w:cstheme="minorHAnsi"/>
          <w:sz w:val="14"/>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w:t>
      </w:r>
    </w:p>
    <w:p w14:paraId="403C7099" w14:textId="77777777" w:rsidR="00E34E0D" w:rsidRDefault="00E34E0D" w:rsidP="00E34E0D"/>
    <w:p w14:paraId="69B88129" w14:textId="77777777" w:rsidR="00E34E0D" w:rsidRPr="00F52967" w:rsidRDefault="00E34E0D" w:rsidP="00E34E0D">
      <w:pPr>
        <w:pStyle w:val="Heading4"/>
        <w:rPr>
          <w:rFonts w:asciiTheme="minorHAnsi" w:hAnsiTheme="minorHAnsi" w:cstheme="minorHAnsi"/>
        </w:rPr>
      </w:pPr>
      <w:r w:rsidRPr="00F52967">
        <w:rPr>
          <w:rFonts w:asciiTheme="minorHAnsi" w:hAnsiTheme="minorHAnsi" w:cstheme="minorHAnsi"/>
        </w:rPr>
        <w:t xml:space="preserve">The affirmative’s attempt to reform IPR only strengths and produces inequalities present in the status quo. Any reform on IPR fails, capitalist nations maintain their dominance over the market and developing nations. </w:t>
      </w:r>
    </w:p>
    <w:p w14:paraId="663FEB18" w14:textId="77777777" w:rsidR="00E34E0D" w:rsidRPr="00F52967" w:rsidRDefault="00E34E0D" w:rsidP="00E34E0D">
      <w:pPr>
        <w:rPr>
          <w:rStyle w:val="Style13ptBold"/>
          <w:rFonts w:asciiTheme="minorHAnsi" w:hAnsiTheme="minorHAnsi" w:cstheme="minorHAnsi"/>
          <w:b w:val="0"/>
          <w:bCs w:val="0"/>
          <w:sz w:val="18"/>
          <w:szCs w:val="18"/>
        </w:rPr>
      </w:pPr>
      <w:r w:rsidRPr="00F52967">
        <w:rPr>
          <w:rFonts w:asciiTheme="minorHAnsi" w:hAnsiTheme="minorHAnsi" w:cstheme="minorHAnsi"/>
          <w:b/>
          <w:bCs/>
          <w:sz w:val="28"/>
          <w:szCs w:val="28"/>
        </w:rPr>
        <w:t>Vanni 2021,</w:t>
      </w:r>
      <w:r w:rsidRPr="00F52967">
        <w:rPr>
          <w:rFonts w:asciiTheme="minorHAnsi" w:hAnsiTheme="minorHAnsi" w:cstheme="minorHAnsi"/>
        </w:rPr>
        <w:t xml:space="preserve"> </w:t>
      </w:r>
      <w:r w:rsidRPr="00F52967">
        <w:rPr>
          <w:rStyle w:val="Style13ptBold"/>
          <w:rFonts w:asciiTheme="minorHAnsi" w:hAnsiTheme="minorHAnsi" w:cstheme="minorHAnsi"/>
          <w:b w:val="0"/>
          <w:bCs w:val="0"/>
          <w:sz w:val="16"/>
          <w:szCs w:val="16"/>
        </w:rPr>
        <w:t xml:space="preserve">Vanni, Amaka. Dr. Amaka Vanni </w:t>
      </w:r>
      <w:r w:rsidRPr="00F52967">
        <w:rPr>
          <w:rStyle w:val="Style13ptBold"/>
          <w:rFonts w:asciiTheme="minorHAnsi" w:hAnsiTheme="minorHAnsi" w:cstheme="minorHAnsi"/>
          <w:b w:val="0"/>
          <w:bCs w:val="0"/>
          <w:sz w:val="18"/>
          <w:szCs w:val="18"/>
        </w:rPr>
        <w:t xml:space="preserve">is a legal scholar and documentary filmmaker based in Lagos, Nigeria. Her work lies at the intersection of international economic law, development, and global governance. Her research and teaching are on topics of intellectual property, international trade, global health, philantrocapitalism, gender, legal theory and history, human right and the impact of colonialism on various aspect of postcolonial societies. She completed an undergraduate degree in International </w:t>
      </w:r>
      <w:r w:rsidRPr="00F52967">
        <w:rPr>
          <w:rStyle w:val="Style13ptBold"/>
          <w:rFonts w:asciiTheme="minorHAnsi" w:hAnsiTheme="minorHAnsi" w:cstheme="minorHAnsi"/>
          <w:b w:val="0"/>
          <w:bCs w:val="0"/>
          <w:sz w:val="16"/>
          <w:szCs w:val="16"/>
        </w:rPr>
        <w:t xml:space="preserve">Relations and Politics at Keele University, UK. She holds a Masters in Law degree in International Economic Law and completed a doctorate in same field from the University of Warwick. Her doctoral thesis won the 2018 SIEL–Hart Prize in International Economic Law.“On </w:t>
      </w:r>
      <w:r w:rsidRPr="00F52967">
        <w:rPr>
          <w:rStyle w:val="Style13ptBold"/>
          <w:rFonts w:asciiTheme="minorHAnsi" w:hAnsiTheme="minorHAnsi" w:cstheme="minorHAnsi"/>
          <w:b w:val="0"/>
          <w:bCs w:val="0"/>
          <w:sz w:val="16"/>
          <w:szCs w:val="16"/>
        </w:rPr>
        <w:lastRenderedPageBreak/>
        <w:t>Intellectual Property Rights, Access to Medicines and Vaccine Imperialism.” TWAILR, 24 Mar. 2021, twailr.com/on-intellectual-property-rights-access-to medicines-and-vaccine-imperialism/.</w:t>
      </w:r>
      <w:r w:rsidRPr="00F52967">
        <w:rPr>
          <w:rStyle w:val="Style13ptBold"/>
          <w:rFonts w:asciiTheme="minorHAnsi" w:hAnsiTheme="minorHAnsi" w:cstheme="minorHAnsi"/>
          <w:b w:val="0"/>
          <w:bCs w:val="0"/>
        </w:rPr>
        <w:t> </w:t>
      </w:r>
    </w:p>
    <w:p w14:paraId="3D2AD275" w14:textId="77777777" w:rsidR="00E34E0D" w:rsidRPr="00F52967" w:rsidRDefault="00E34E0D" w:rsidP="00E34E0D">
      <w:pPr>
        <w:pStyle w:val="has-text-align-justify"/>
        <w:shd w:val="clear" w:color="auto" w:fill="FFFFFF"/>
        <w:spacing w:before="0" w:beforeAutospacing="0" w:after="180" w:afterAutospacing="0"/>
        <w:jc w:val="both"/>
        <w:rPr>
          <w:rStyle w:val="StyleUnderline"/>
          <w:rFonts w:asciiTheme="minorHAnsi" w:hAnsiTheme="minorHAnsi" w:cstheme="minorHAnsi"/>
        </w:rPr>
      </w:pPr>
      <w:r w:rsidRPr="00F52967">
        <w:rPr>
          <w:rFonts w:asciiTheme="minorHAnsi" w:hAnsiTheme="minorHAnsi" w:cstheme="minorHAnsi"/>
          <w:sz w:val="14"/>
        </w:rPr>
        <w:t xml:space="preserve">These events </w:t>
      </w:r>
      <w:r w:rsidRPr="00F52967">
        <w:rPr>
          <w:rStyle w:val="StyleUnderline"/>
          <w:rFonts w:asciiTheme="minorHAnsi" w:hAnsiTheme="minorHAnsi" w:cstheme="minorHAnsi"/>
        </w:rPr>
        <w:t xml:space="preserve">– </w:t>
      </w:r>
      <w:r w:rsidRPr="00F52967">
        <w:rPr>
          <w:rStyle w:val="StyleUnderline"/>
          <w:rFonts w:asciiTheme="minorHAnsi" w:hAnsiTheme="minorHAnsi" w:cstheme="minorHAnsi"/>
          <w:highlight w:val="yellow"/>
        </w:rPr>
        <w:t>the corporate capture of the global pharmaceutical IP regime</w:t>
      </w:r>
      <w:r w:rsidRPr="00F52967">
        <w:rPr>
          <w:rFonts w:asciiTheme="minorHAnsi" w:hAnsiTheme="minorHAnsi" w:cstheme="minorHAnsi"/>
          <w:sz w:val="14"/>
        </w:rPr>
        <w:t xml:space="preserve">, state complicity and vaccine imperialism – </w:t>
      </w:r>
      <w:r w:rsidRPr="00F52967">
        <w:rPr>
          <w:rStyle w:val="StyleUnderline"/>
          <w:rFonts w:asciiTheme="minorHAnsi" w:hAnsiTheme="minorHAnsi" w:cstheme="minorHAnsi"/>
          <w:highlight w:val="yellow"/>
        </w:rPr>
        <w:t>are not new</w:t>
      </w:r>
      <w:r w:rsidRPr="00F52967">
        <w:rPr>
          <w:rStyle w:val="StyleUnderline"/>
          <w:rFonts w:asciiTheme="minorHAnsi" w:hAnsiTheme="minorHAnsi" w:cstheme="minorHAnsi"/>
        </w:rPr>
        <w:t xml:space="preserve">. </w:t>
      </w:r>
      <w:r w:rsidRPr="00F52967">
        <w:rPr>
          <w:rStyle w:val="StyleUnderline"/>
          <w:rFonts w:asciiTheme="minorHAnsi" w:hAnsiTheme="minorHAnsi" w:cstheme="minorHAnsi"/>
          <w:highlight w:val="yellow"/>
        </w:rPr>
        <w:t>Recall</w:t>
      </w:r>
      <w:r w:rsidRPr="00F52967">
        <w:rPr>
          <w:rStyle w:val="StyleUnderline"/>
          <w:rFonts w:asciiTheme="minorHAnsi" w:hAnsiTheme="minorHAnsi" w:cstheme="minorHAnsi"/>
        </w:rPr>
        <w:t> </w:t>
      </w:r>
      <w:hyperlink r:id="rId6" w:history="1">
        <w:r w:rsidRPr="00F52967">
          <w:rPr>
            <w:rStyle w:val="StyleUnderline"/>
            <w:rFonts w:asciiTheme="minorHAnsi" w:eastAsiaTheme="majorEastAsia" w:hAnsiTheme="minorHAnsi" w:cstheme="minorHAnsi"/>
          </w:rPr>
          <w:t xml:space="preserve">Article 7 of </w:t>
        </w:r>
        <w:r w:rsidRPr="00F52967">
          <w:rPr>
            <w:rStyle w:val="StyleUnderline"/>
            <w:rFonts w:asciiTheme="minorHAnsi" w:eastAsiaTheme="majorEastAsia" w:hAnsiTheme="minorHAnsi" w:cstheme="minorHAnsi"/>
            <w:highlight w:val="yellow"/>
          </w:rPr>
          <w:t>TRIPS</w:t>
        </w:r>
      </w:hyperlink>
      <w:r w:rsidRPr="00F52967">
        <w:rPr>
          <w:rFonts w:asciiTheme="minorHAnsi" w:hAnsiTheme="minorHAnsi" w:cstheme="minorHAnsi"/>
          <w:sz w:val="14"/>
        </w:rPr>
        <w:t xml:space="preserve">, which states that </w:t>
      </w:r>
      <w:r w:rsidRPr="00F52967">
        <w:rPr>
          <w:rStyle w:val="StyleUnderline"/>
          <w:rFonts w:asciiTheme="minorHAnsi" w:hAnsiTheme="minorHAnsi" w:cstheme="minorHAnsi"/>
        </w:rPr>
        <w:t xml:space="preserve">the objective of </w:t>
      </w:r>
      <w:r w:rsidRPr="00F52967">
        <w:rPr>
          <w:rStyle w:val="StyleUnderline"/>
          <w:rFonts w:asciiTheme="minorHAnsi" w:hAnsiTheme="minorHAnsi" w:cstheme="minorHAnsi"/>
          <w:highlight w:val="yellow"/>
        </w:rPr>
        <w:t>the Agreement</w:t>
      </w:r>
      <w:r w:rsidRPr="00F52967">
        <w:rPr>
          <w:rStyle w:val="StyleUnderline"/>
          <w:rFonts w:asciiTheme="minorHAnsi" w:hAnsiTheme="minorHAnsi" w:cstheme="minorHAnsi"/>
        </w:rPr>
        <w:t xml:space="preserve"> is the ‘protection and enforcement of intellectual property rights [to] contribute to the promotion of technological innovation and to the transfer and dissemination of technology’</w:t>
      </w:r>
      <w:r w:rsidRPr="00F52967">
        <w:rPr>
          <w:rFonts w:asciiTheme="minorHAnsi" w:hAnsiTheme="minorHAnsi" w:cstheme="minorHAnsi"/>
          <w:sz w:val="14"/>
        </w:rPr>
        <w:t xml:space="preserve">. In similar vein, Article 66(2) of TRIPS further </w:t>
      </w:r>
      <w:r w:rsidRPr="00F52967">
        <w:rPr>
          <w:rStyle w:val="StyleUnderline"/>
          <w:rFonts w:asciiTheme="minorHAnsi" w:hAnsiTheme="minorHAnsi" w:cstheme="minorHAnsi"/>
          <w:highlight w:val="yellow"/>
        </w:rPr>
        <w:t>calls on developed countries to ‘provide incentives to enterprises</w:t>
      </w:r>
      <w:r w:rsidRPr="00F52967">
        <w:rPr>
          <w:rStyle w:val="StyleUnderline"/>
          <w:rFonts w:asciiTheme="minorHAnsi" w:hAnsiTheme="minorHAnsi" w:cstheme="minorHAnsi"/>
        </w:rPr>
        <w:t xml:space="preserve"> and institutions within their territories </w:t>
      </w:r>
      <w:r w:rsidRPr="00F52967">
        <w:rPr>
          <w:rStyle w:val="StyleUnderline"/>
          <w:rFonts w:asciiTheme="minorHAnsi" w:hAnsiTheme="minorHAnsi" w:cstheme="minorHAnsi"/>
          <w:highlight w:val="yellow"/>
        </w:rPr>
        <w:t xml:space="preserve">to promote </w:t>
      </w:r>
      <w:r w:rsidRPr="00F52967">
        <w:rPr>
          <w:rStyle w:val="StyleUnderline"/>
          <w:rFonts w:asciiTheme="minorHAnsi" w:hAnsiTheme="minorHAnsi" w:cstheme="minorHAnsi"/>
        </w:rPr>
        <w:t xml:space="preserve">and encourage </w:t>
      </w:r>
      <w:r w:rsidRPr="00F52967">
        <w:rPr>
          <w:rStyle w:val="StyleUnderline"/>
          <w:rFonts w:asciiTheme="minorHAnsi" w:hAnsiTheme="minorHAnsi" w:cstheme="minorHAnsi"/>
          <w:highlight w:val="yellow"/>
        </w:rPr>
        <w:t>technology transfer to least-developed country’</w:t>
      </w:r>
      <w:r w:rsidRPr="00F52967">
        <w:rPr>
          <w:rStyle w:val="StyleUnderline"/>
          <w:rFonts w:asciiTheme="minorHAnsi" w:hAnsiTheme="minorHAnsi" w:cstheme="minorHAnsi"/>
        </w:rPr>
        <w:t xml:space="preserve">. </w:t>
      </w:r>
      <w:r w:rsidRPr="00F52967">
        <w:rPr>
          <w:rFonts w:asciiTheme="minorHAnsi" w:hAnsiTheme="minorHAnsi" w:cstheme="minorHAnsi"/>
          <w:sz w:val="14"/>
        </w:rPr>
        <w:t xml:space="preserve">While </w:t>
      </w:r>
      <w:r w:rsidRPr="00F52967">
        <w:rPr>
          <w:rStyle w:val="StyleUnderline"/>
          <w:rFonts w:asciiTheme="minorHAnsi" w:hAnsiTheme="minorHAnsi" w:cstheme="minorHAnsi"/>
        </w:rPr>
        <w:t>the language of ‘transfer of technology’ might seem beneficial or benign, in actuality it is not</w:t>
      </w:r>
      <w:r w:rsidRPr="00F52967">
        <w:rPr>
          <w:rFonts w:asciiTheme="minorHAnsi" w:hAnsiTheme="minorHAnsi" w:cstheme="minorHAnsi"/>
          <w:sz w:val="14"/>
        </w:rPr>
        <w:t>. As I discussed in </w:t>
      </w:r>
      <w:hyperlink r:id="rId7" w:history="1">
        <w:r w:rsidRPr="00F52967">
          <w:rPr>
            <w:rStyle w:val="Hyperlink"/>
            <w:rFonts w:asciiTheme="minorHAnsi" w:eastAsiaTheme="majorEastAsia" w:hAnsiTheme="minorHAnsi" w:cstheme="minorHAnsi"/>
            <w:sz w:val="14"/>
          </w:rPr>
          <w:t>my book</w:t>
        </w:r>
      </w:hyperlink>
      <w:r w:rsidRPr="00F52967">
        <w:rPr>
          <w:rFonts w:asciiTheme="minorHAnsi" w:hAnsiTheme="minorHAnsi" w:cstheme="minorHAnsi"/>
          <w:sz w:val="14"/>
        </w:rPr>
        <w:t>, and as </w:t>
      </w:r>
      <w:hyperlink r:id="rId8" w:history="1">
        <w:r w:rsidRPr="00F52967">
          <w:rPr>
            <w:rStyle w:val="Hyperlink"/>
            <w:rFonts w:asciiTheme="minorHAnsi" w:eastAsiaTheme="majorEastAsia" w:hAnsiTheme="minorHAnsi" w:cstheme="minorHAnsi"/>
            <w:sz w:val="14"/>
          </w:rPr>
          <w:t>Carmen Gonzalez</w:t>
        </w:r>
      </w:hyperlink>
      <w:r w:rsidRPr="00F52967">
        <w:rPr>
          <w:rFonts w:asciiTheme="minorHAnsi" w:hAnsiTheme="minorHAnsi" w:cstheme="minorHAnsi"/>
          <w:sz w:val="14"/>
        </w:rPr>
        <w:t xml:space="preserve"> has also shown, </w:t>
      </w:r>
      <w:r w:rsidRPr="00F52967">
        <w:rPr>
          <w:rStyle w:val="StyleUnderline"/>
          <w:rFonts w:asciiTheme="minorHAnsi" w:hAnsiTheme="minorHAnsi" w:cstheme="minorHAnsi"/>
          <w:highlight w:val="yellow"/>
        </w:rPr>
        <w:t>when development objectives are incorporated into international legal instruments and institutions, they become embedded in structures that may constrain their transformative potential and reproduce</w:t>
      </w:r>
      <w:r w:rsidRPr="00F52967">
        <w:rPr>
          <w:rFonts w:asciiTheme="minorHAnsi" w:hAnsiTheme="minorHAnsi" w:cstheme="minorHAnsi"/>
          <w:sz w:val="14"/>
        </w:rPr>
        <w:t xml:space="preserve"> North-South power imbalances. This is because these </w:t>
      </w:r>
      <w:r w:rsidRPr="00F52967">
        <w:rPr>
          <w:rStyle w:val="StyleUnderline"/>
          <w:rFonts w:asciiTheme="minorHAnsi" w:hAnsiTheme="minorHAnsi" w:cstheme="minorHAnsi"/>
          <w:highlight w:val="yellow"/>
        </w:rPr>
        <w:t>development objectives are circumscribed by capitalist imperialist structures, adapted to justify colonial practices and mobilized through racial differences</w:t>
      </w:r>
      <w:r w:rsidRPr="00F52967">
        <w:rPr>
          <w:rStyle w:val="StyleUnderline"/>
          <w:rFonts w:asciiTheme="minorHAnsi" w:hAnsiTheme="minorHAnsi" w:cstheme="minorHAnsi"/>
        </w:rPr>
        <w:t>.</w:t>
      </w:r>
      <w:r w:rsidRPr="00F52967">
        <w:rPr>
          <w:rFonts w:asciiTheme="minorHAnsi" w:hAnsiTheme="minorHAnsi" w:cstheme="minorHAnsi"/>
          <w:sz w:val="14"/>
        </w:rPr>
        <w:t xml:space="preserve"> These structures are the essence of international law and its institutions even in the twenty-first century. </w:t>
      </w:r>
      <w:r w:rsidRPr="00F52967">
        <w:rPr>
          <w:rStyle w:val="StyleUnderline"/>
          <w:rFonts w:asciiTheme="minorHAnsi" w:hAnsiTheme="minorHAnsi" w:cstheme="minorHAnsi"/>
        </w:rPr>
        <w:t xml:space="preserve">They continue to animate broader socio-economic engagement with the global economy even in the present as well as in the legal and regulatory codes that support them. </w:t>
      </w:r>
      <w:r w:rsidRPr="00F52967">
        <w:rPr>
          <w:rFonts w:asciiTheme="minorHAnsi" w:hAnsiTheme="minorHAnsi" w:cstheme="minorHAnsi"/>
          <w:sz w:val="14"/>
        </w:rPr>
        <w:t xml:space="preserve">Thus, it is not surprising that even in current global health crisis, </w:t>
      </w:r>
      <w:r w:rsidRPr="00F52967">
        <w:rPr>
          <w:rStyle w:val="StyleUnderline"/>
          <w:rFonts w:asciiTheme="minorHAnsi" w:hAnsiTheme="minorHAnsi" w:cstheme="minorHAnsi"/>
        </w:rPr>
        <w:t xml:space="preserve">calls for this same transfer of technology in the form of a TRIPS waiver to scale up global vaccine production is being thwarted by the hegemony of developed states inevitably influenced by their respective pharmaceutical companies. The </w:t>
      </w:r>
      <w:r w:rsidRPr="00F52967">
        <w:rPr>
          <w:rStyle w:val="StyleUnderline"/>
          <w:rFonts w:asciiTheme="minorHAnsi" w:hAnsiTheme="minorHAnsi" w:cstheme="minorHAnsi"/>
          <w:highlight w:val="yellow"/>
        </w:rPr>
        <w:t xml:space="preserve">‘emancipatory potential’ of TRIPS cannot be achieved if it was not created to be emancipatory </w:t>
      </w:r>
      <w:r w:rsidRPr="00F52967">
        <w:rPr>
          <w:rStyle w:val="StyleUnderline"/>
          <w:rFonts w:asciiTheme="minorHAnsi" w:hAnsiTheme="minorHAnsi" w:cstheme="minorHAnsi"/>
        </w:rPr>
        <w:t>in the first place</w:t>
      </w:r>
      <w:r w:rsidRPr="00F52967">
        <w:rPr>
          <w:rFonts w:asciiTheme="minorHAnsi" w:hAnsiTheme="minorHAnsi" w:cstheme="minorHAnsi"/>
          <w:sz w:val="14"/>
        </w:rPr>
        <w:t xml:space="preserve">. It also makes obvious the ways international </w:t>
      </w:r>
      <w:r w:rsidRPr="00F52967">
        <w:rPr>
          <w:rStyle w:val="StyleUnderline"/>
          <w:rFonts w:asciiTheme="minorHAnsi" w:hAnsiTheme="minorHAnsi" w:cstheme="minorHAnsi"/>
          <w:highlight w:val="yellow"/>
        </w:rPr>
        <w:t>IP law is not only unsuited to promote structural reform</w:t>
      </w:r>
      <w:r w:rsidRPr="00F52967">
        <w:rPr>
          <w:rStyle w:val="StyleUnderline"/>
          <w:rFonts w:asciiTheme="minorHAnsi" w:hAnsiTheme="minorHAnsi" w:cstheme="minorHAnsi"/>
        </w:rPr>
        <w:t xml:space="preserve"> to enable the self-sufficiency and self-determination of the countries in the global south, </w:t>
      </w:r>
      <w:r w:rsidRPr="00F52967">
        <w:rPr>
          <w:rStyle w:val="StyleUnderline"/>
          <w:rFonts w:asciiTheme="minorHAnsi" w:hAnsiTheme="minorHAnsi" w:cstheme="minorHAnsi"/>
          <w:highlight w:val="yellow"/>
        </w:rPr>
        <w:t>but also produces asymmetries that perpetuate inequalities.</w:t>
      </w:r>
      <w:r w:rsidRPr="00F52967">
        <w:rPr>
          <w:rStyle w:val="StyleUnderline"/>
          <w:rFonts w:asciiTheme="minorHAnsi" w:hAnsiTheme="minorHAnsi" w:cstheme="minorHAnsi"/>
        </w:rPr>
        <w:t> </w:t>
      </w:r>
    </w:p>
    <w:p w14:paraId="2ED8AB12" w14:textId="77777777" w:rsidR="00E34E0D" w:rsidRPr="00293542" w:rsidRDefault="00E34E0D" w:rsidP="00E34E0D"/>
    <w:p w14:paraId="49279FD7" w14:textId="77777777" w:rsidR="00E34E0D" w:rsidRPr="00F254CB" w:rsidRDefault="00E34E0D" w:rsidP="00E34E0D">
      <w:pPr>
        <w:pStyle w:val="Heading4"/>
      </w:pPr>
      <w: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102BCDD4" w14:textId="77777777" w:rsidR="00E34E0D" w:rsidRPr="00123691" w:rsidRDefault="00E34E0D" w:rsidP="00E34E0D">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9" w:history="1">
        <w:r w:rsidRPr="00123691">
          <w:rPr>
            <w:rStyle w:val="Hyperlink"/>
          </w:rPr>
          <w:t>http://www.truth-out.org/opinion/item/35596-sadistic-capitalism-six-urgent-matters-for-humanity-in-global-crisis</w:t>
        </w:r>
      </w:hyperlink>
      <w:r w:rsidRPr="00123691">
        <w:t>)</w:t>
      </w:r>
      <w:r>
        <w:t>//RM</w:t>
      </w:r>
    </w:p>
    <w:p w14:paraId="7B8405DE" w14:textId="77777777" w:rsidR="00E34E0D" w:rsidRDefault="00E34E0D" w:rsidP="00E34E0D">
      <w:pPr>
        <w:rPr>
          <w:rFonts w:asciiTheme="majorHAnsi" w:hAnsiTheme="majorHAnsi" w:cstheme="majorHAnsi"/>
          <w:sz w:val="14"/>
        </w:rPr>
      </w:pPr>
      <w:r w:rsidRPr="00AE6A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AE6A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AE6ABD">
        <w:rPr>
          <w:rFonts w:asciiTheme="majorHAnsi" w:hAnsiTheme="majorHAnsi" w:cstheme="majorHAnsi"/>
          <w:highlight w:val="yellow"/>
          <w:u w:val="single"/>
        </w:rPr>
        <w:t xml:space="preserve">it has become </w:t>
      </w:r>
      <w:r w:rsidRPr="00AE6ABD">
        <w:rPr>
          <w:rFonts w:asciiTheme="majorHAnsi" w:hAnsiTheme="majorHAnsi" w:cstheme="majorHAnsi"/>
          <w:b/>
          <w:highlight w:val="yellow"/>
          <w:u w:val="single"/>
        </w:rPr>
        <w:t>profitable</w:t>
      </w:r>
      <w:r w:rsidRPr="00AE6A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AE6A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The "luxury shanty town" in South Africa is a fitting metaphor for global capitalism as a whole.</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 xml:space="preserve">elites have managed </w:t>
      </w:r>
      <w:r w:rsidRPr="00351486">
        <w:rPr>
          <w:rFonts w:asciiTheme="majorHAnsi" w:hAnsiTheme="majorHAnsi" w:cstheme="majorHAnsi"/>
          <w:highlight w:val="yellow"/>
          <w:u w:val="single"/>
        </w:rPr>
        <w:t xml:space="preserve">to turn </w:t>
      </w:r>
      <w:r w:rsidRPr="00351486">
        <w:rPr>
          <w:rFonts w:asciiTheme="majorHAnsi" w:hAnsiTheme="majorHAnsi" w:cstheme="majorHAnsi"/>
          <w:b/>
          <w:highlight w:val="yellow"/>
          <w:u w:val="single"/>
        </w:rPr>
        <w:t>war</w:t>
      </w:r>
      <w:r w:rsidRPr="00351486">
        <w:rPr>
          <w:rFonts w:asciiTheme="majorHAnsi" w:hAnsiTheme="majorHAnsi" w:cstheme="majorHAnsi"/>
          <w:sz w:val="14"/>
          <w:highlight w:val="yellow"/>
        </w:rPr>
        <w:t xml:space="preserve">, </w:t>
      </w:r>
      <w:r w:rsidRPr="00351486">
        <w:rPr>
          <w:rFonts w:asciiTheme="majorHAnsi" w:hAnsiTheme="majorHAnsi" w:cstheme="majorHAnsi"/>
          <w:b/>
          <w:highlight w:val="yellow"/>
          <w:u w:val="single"/>
        </w:rPr>
        <w:t xml:space="preserve">structural </w:t>
      </w:r>
      <w:r w:rsidRPr="00AE6ABD">
        <w:rPr>
          <w:rFonts w:asciiTheme="majorHAnsi" w:hAnsiTheme="majorHAnsi" w:cstheme="majorHAnsi"/>
          <w:b/>
          <w:highlight w:val="yellow"/>
          <w:u w:val="single"/>
        </w:rPr>
        <w:t>violence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 xml:space="preserve">into opportunities for </w:t>
      </w:r>
      <w:r w:rsidRPr="00AE6A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r w:rsidRPr="005C4839">
        <w:rPr>
          <w:rFonts w:asciiTheme="majorHAnsi" w:hAnsiTheme="majorHAnsi" w:cstheme="majorHAnsi"/>
          <w:u w:val="single"/>
        </w:rPr>
        <w:t>leisure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w:t>
      </w:r>
      <w:r w:rsidRPr="00351486">
        <w:rPr>
          <w:rFonts w:asciiTheme="majorHAnsi" w:hAnsiTheme="majorHAnsi" w:cstheme="majorHAnsi"/>
          <w:sz w:val="14"/>
        </w:rPr>
        <w:t xml:space="preserve">the global crisis looks like on the ground around the world. Everywhere I went, </w:t>
      </w:r>
      <w:r w:rsidRPr="00351486">
        <w:rPr>
          <w:rFonts w:asciiTheme="majorHAnsi" w:hAnsiTheme="majorHAnsi" w:cstheme="majorHAnsi"/>
          <w:b/>
          <w:u w:val="single"/>
        </w:rPr>
        <w:t>social polarization</w:t>
      </w:r>
      <w:r w:rsidRPr="00351486">
        <w:rPr>
          <w:rFonts w:asciiTheme="majorHAnsi" w:hAnsiTheme="majorHAnsi" w:cstheme="majorHAnsi"/>
          <w:u w:val="single"/>
        </w:rPr>
        <w:t xml:space="preserve"> and </w:t>
      </w:r>
      <w:r w:rsidRPr="00351486">
        <w:rPr>
          <w:rFonts w:asciiTheme="majorHAnsi" w:hAnsiTheme="majorHAnsi" w:cstheme="majorHAnsi"/>
          <w:b/>
          <w:u w:val="single"/>
        </w:rPr>
        <w:t xml:space="preserve">political </w:t>
      </w:r>
      <w:r w:rsidRPr="00351486">
        <w:rPr>
          <w:rFonts w:asciiTheme="majorHAnsi" w:hAnsiTheme="majorHAnsi" w:cstheme="majorHAnsi"/>
          <w:b/>
          <w:u w:val="single"/>
        </w:rPr>
        <w:lastRenderedPageBreak/>
        <w:t>tensions</w:t>
      </w:r>
      <w:r w:rsidRPr="00351486">
        <w:rPr>
          <w:rFonts w:asciiTheme="majorHAnsi" w:hAnsiTheme="majorHAnsi" w:cstheme="majorHAnsi"/>
          <w:u w:val="single"/>
        </w:rPr>
        <w:t xml:space="preserve"> have reached </w:t>
      </w:r>
      <w:r w:rsidRPr="00351486">
        <w:rPr>
          <w:rFonts w:asciiTheme="majorHAnsi" w:hAnsiTheme="majorHAnsi" w:cstheme="majorHAnsi"/>
          <w:b/>
          <w:u w:val="single"/>
        </w:rPr>
        <w:t>explosive dimensions</w:t>
      </w:r>
      <w:r w:rsidRPr="00351486">
        <w:rPr>
          <w:rFonts w:asciiTheme="majorHAnsi" w:hAnsiTheme="majorHAnsi" w:cstheme="majorHAnsi"/>
          <w:sz w:val="14"/>
        </w:rPr>
        <w:t xml:space="preserve">. Where is the crisis headed, what are the possible outcomes and what does it tell us about global capitalism and resistance? </w:t>
      </w:r>
      <w:r w:rsidRPr="00351486">
        <w:rPr>
          <w:rFonts w:asciiTheme="majorHAnsi" w:hAnsiTheme="majorHAnsi" w:cstheme="majorHAnsi"/>
          <w:b/>
          <w:u w:val="single"/>
        </w:rPr>
        <w:t>This crisis is not like earlier structural crises of world capitalism</w:t>
      </w:r>
      <w:r w:rsidRPr="00351486">
        <w:rPr>
          <w:rFonts w:asciiTheme="majorHAnsi" w:hAnsiTheme="majorHAnsi" w:cstheme="majorHAnsi"/>
          <w:sz w:val="14"/>
        </w:rPr>
        <w:t xml:space="preserve">, </w:t>
      </w:r>
      <w:r w:rsidRPr="00351486">
        <w:rPr>
          <w:rFonts w:asciiTheme="majorHAnsi" w:hAnsiTheme="majorHAnsi" w:cstheme="majorHAnsi"/>
          <w:u w:val="single"/>
        </w:rPr>
        <w:t>such as in the 1930s or 1970s</w:t>
      </w:r>
      <w:r w:rsidRPr="00351486">
        <w:rPr>
          <w:rFonts w:asciiTheme="majorHAnsi" w:hAnsiTheme="majorHAnsi" w:cstheme="majorHAnsi"/>
          <w:sz w:val="14"/>
        </w:rPr>
        <w:t xml:space="preserve">. </w:t>
      </w:r>
      <w:r w:rsidRPr="00351486">
        <w:rPr>
          <w:rFonts w:asciiTheme="majorHAnsi" w:hAnsiTheme="majorHAnsi" w:cstheme="majorHAnsi"/>
          <w:b/>
          <w:u w:val="single"/>
        </w:rPr>
        <w:t>This one is fast becoming systemic</w:t>
      </w:r>
      <w:r w:rsidRPr="00351486">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351486">
        <w:rPr>
          <w:rFonts w:asciiTheme="majorHAnsi" w:hAnsiTheme="majorHAnsi" w:cstheme="majorHAnsi"/>
          <w:u w:val="single"/>
        </w:rPr>
        <w:t xml:space="preserve">The </w:t>
      </w:r>
      <w:r w:rsidRPr="00351486">
        <w:rPr>
          <w:rFonts w:asciiTheme="majorHAnsi" w:hAnsiTheme="majorHAnsi" w:cstheme="majorHAnsi"/>
          <w:b/>
          <w:u w:val="single"/>
        </w:rPr>
        <w:t>level</w:t>
      </w:r>
      <w:r w:rsidRPr="00351486">
        <w:rPr>
          <w:rFonts w:asciiTheme="majorHAnsi" w:hAnsiTheme="majorHAnsi" w:cstheme="majorHAnsi"/>
          <w:u w:val="single"/>
        </w:rPr>
        <w:t xml:space="preserve"> of global social polarization and inequality is </w:t>
      </w:r>
      <w:r w:rsidRPr="00351486">
        <w:rPr>
          <w:rFonts w:asciiTheme="majorHAnsi" w:hAnsiTheme="majorHAnsi" w:cstheme="majorHAnsi"/>
          <w:b/>
          <w:u w:val="single"/>
        </w:rPr>
        <w:t>unprecedented</w:t>
      </w:r>
      <w:r w:rsidRPr="00351486">
        <w:rPr>
          <w:rFonts w:asciiTheme="majorHAnsi" w:hAnsiTheme="majorHAnsi" w:cstheme="majorHAnsi"/>
          <w:u w:val="single"/>
        </w:rPr>
        <w:t xml:space="preserve"> in the face of out-of-control</w:t>
      </w:r>
      <w:r w:rsidRPr="00351486">
        <w:rPr>
          <w:rFonts w:asciiTheme="majorHAnsi" w:hAnsiTheme="majorHAnsi" w:cstheme="majorHAnsi"/>
          <w:sz w:val="14"/>
        </w:rPr>
        <w:t xml:space="preserve">, </w:t>
      </w:r>
      <w:r w:rsidRPr="00351486">
        <w:rPr>
          <w:rFonts w:asciiTheme="majorHAnsi" w:hAnsiTheme="majorHAnsi" w:cstheme="majorHAnsi"/>
          <w:b/>
          <w:u w:val="single"/>
        </w:rPr>
        <w:t>over-accumulated capital</w:t>
      </w:r>
      <w:r w:rsidRPr="00351486">
        <w:rPr>
          <w:rFonts w:asciiTheme="majorHAnsi" w:hAnsiTheme="majorHAnsi" w:cstheme="majorHAnsi"/>
          <w:sz w:val="14"/>
        </w:rPr>
        <w:t xml:space="preserve">. </w:t>
      </w:r>
      <w:r w:rsidRPr="00351486">
        <w:rPr>
          <w:rFonts w:asciiTheme="majorHAnsi" w:hAnsiTheme="majorHAnsi" w:cstheme="majorHAnsi"/>
          <w:u w:val="single"/>
        </w:rPr>
        <w:t>In</w:t>
      </w:r>
      <w:r w:rsidRPr="00351486">
        <w:rPr>
          <w:rFonts w:asciiTheme="majorHAnsi" w:hAnsiTheme="majorHAnsi" w:cstheme="majorHAnsi"/>
          <w:sz w:val="14"/>
        </w:rPr>
        <w:t xml:space="preserve"> January </w:t>
      </w:r>
      <w:r w:rsidRPr="00351486">
        <w:rPr>
          <w:rFonts w:asciiTheme="majorHAnsi" w:hAnsiTheme="majorHAnsi" w:cstheme="majorHAnsi"/>
          <w:u w:val="single"/>
        </w:rPr>
        <w:t>2016</w:t>
      </w:r>
      <w:r w:rsidRPr="00351486">
        <w:rPr>
          <w:rFonts w:asciiTheme="majorHAnsi" w:hAnsiTheme="majorHAnsi" w:cstheme="majorHAnsi"/>
          <w:sz w:val="14"/>
        </w:rPr>
        <w:t xml:space="preserve">, </w:t>
      </w:r>
      <w:r w:rsidRPr="00351486">
        <w:rPr>
          <w:rFonts w:asciiTheme="majorHAnsi" w:hAnsiTheme="majorHAnsi" w:cstheme="majorHAnsi"/>
          <w:u w:val="single"/>
        </w:rPr>
        <w:t>the development agency Oxfam published a follow-up to its report on global inequality</w:t>
      </w:r>
      <w:r w:rsidRPr="00351486">
        <w:rPr>
          <w:rFonts w:asciiTheme="majorHAnsi" w:hAnsiTheme="majorHAnsi" w:cstheme="majorHAnsi"/>
          <w:sz w:val="14"/>
        </w:rPr>
        <w:t xml:space="preserve"> that had been released the previous year. According to the new report, </w:t>
      </w:r>
      <w:r w:rsidRPr="00351486">
        <w:rPr>
          <w:rFonts w:asciiTheme="majorHAnsi" w:hAnsiTheme="majorHAnsi" w:cstheme="majorHAnsi"/>
          <w:u w:val="single"/>
        </w:rPr>
        <w:t>now just 62 billionaires</w:t>
      </w:r>
      <w:r w:rsidRPr="00351486">
        <w:rPr>
          <w:rFonts w:asciiTheme="majorHAnsi" w:hAnsiTheme="majorHAnsi" w:cstheme="majorHAnsi"/>
          <w:sz w:val="14"/>
        </w:rPr>
        <w:t xml:space="preserve"> -- </w:t>
      </w:r>
      <w:r w:rsidRPr="00351486">
        <w:rPr>
          <w:rFonts w:asciiTheme="majorHAnsi" w:hAnsiTheme="majorHAnsi" w:cstheme="majorHAnsi"/>
          <w:u w:val="single"/>
        </w:rPr>
        <w:t>down from 80</w:t>
      </w:r>
      <w:r w:rsidRPr="00351486">
        <w:rPr>
          <w:rFonts w:asciiTheme="majorHAnsi" w:hAnsiTheme="majorHAnsi" w:cstheme="majorHAnsi"/>
          <w:sz w:val="14"/>
        </w:rPr>
        <w:t xml:space="preserve"> identified by the agency in its January 2015 report -- </w:t>
      </w:r>
      <w:r w:rsidRPr="00351486">
        <w:rPr>
          <w:rFonts w:asciiTheme="majorHAnsi" w:hAnsiTheme="majorHAnsi" w:cstheme="majorHAnsi"/>
          <w:u w:val="single"/>
        </w:rPr>
        <w:t xml:space="preserve">control as much wealth as </w:t>
      </w:r>
      <w:r w:rsidRPr="00351486">
        <w:rPr>
          <w:rFonts w:asciiTheme="majorHAnsi" w:hAnsiTheme="majorHAnsi" w:cstheme="majorHAnsi"/>
          <w:b/>
          <w:u w:val="single"/>
        </w:rPr>
        <w:t>one half of the world's population</w:t>
      </w:r>
      <w:r w:rsidRPr="00351486">
        <w:rPr>
          <w:rFonts w:asciiTheme="majorHAnsi" w:hAnsiTheme="majorHAnsi" w:cstheme="majorHAnsi"/>
          <w:sz w:val="14"/>
        </w:rPr>
        <w:t xml:space="preserve">, </w:t>
      </w:r>
      <w:r w:rsidRPr="00351486">
        <w:rPr>
          <w:rFonts w:asciiTheme="majorHAnsi" w:hAnsiTheme="majorHAnsi" w:cstheme="majorHAnsi"/>
          <w:u w:val="single"/>
        </w:rPr>
        <w:t>and</w:t>
      </w:r>
      <w:r w:rsidRPr="00B56320">
        <w:rPr>
          <w:rFonts w:asciiTheme="majorHAnsi" w:hAnsiTheme="majorHAnsi" w:cstheme="majorHAnsi"/>
          <w:u w:val="single"/>
        </w:rPr>
        <w:t xml:space="preserve">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has to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AE6ABD">
        <w:rPr>
          <w:rFonts w:asciiTheme="majorHAnsi" w:hAnsiTheme="majorHAnsi" w:cstheme="majorHAnsi"/>
          <w:highlight w:val="yellow"/>
          <w:u w:val="single"/>
        </w:rPr>
        <w:t xml:space="preserve">Escalating inequalities </w:t>
      </w:r>
      <w:r w:rsidRPr="00AE6ABD">
        <w:rPr>
          <w:rFonts w:asciiTheme="majorHAnsi" w:hAnsiTheme="majorHAnsi" w:cstheme="majorHAnsi"/>
          <w:b/>
          <w:highlight w:val="yellow"/>
          <w:u w:val="single"/>
        </w:rPr>
        <w:t>fuel capitalism's chronic problem</w:t>
      </w:r>
      <w:r w:rsidRPr="00AE6ABD">
        <w:rPr>
          <w:rFonts w:asciiTheme="majorHAnsi" w:hAnsiTheme="majorHAnsi" w:cstheme="majorHAnsi"/>
          <w:highlight w:val="yellow"/>
          <w:u w:val="single"/>
        </w:rPr>
        <w:t xml:space="preserve"> of over-accumulation</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w:t>
      </w:r>
      <w:r w:rsidRPr="00351486">
        <w:rPr>
          <w:rFonts w:asciiTheme="majorHAnsi" w:hAnsiTheme="majorHAnsi" w:cstheme="majorHAnsi"/>
          <w:highlight w:val="yellow"/>
          <w:u w:val="single"/>
        </w:rPr>
        <w:t>capitalist</w:t>
      </w:r>
      <w:r w:rsidRPr="005C4839">
        <w:rPr>
          <w:rFonts w:asciiTheme="majorHAnsi" w:hAnsiTheme="majorHAnsi" w:cstheme="majorHAnsi"/>
          <w:u w:val="single"/>
        </w:rPr>
        <w:t xml:space="preserve"> </w:t>
      </w:r>
      <w:r w:rsidRPr="00351486">
        <w:rPr>
          <w:rFonts w:asciiTheme="majorHAnsi" w:hAnsiTheme="majorHAnsi" w:cstheme="majorHAnsi"/>
          <w:highlight w:val="yellow"/>
          <w:u w:val="single"/>
        </w:rPr>
        <w:t xml:space="preserve">class </w:t>
      </w:r>
      <w:r w:rsidRPr="00351486">
        <w:rPr>
          <w:rFonts w:asciiTheme="majorHAnsi" w:hAnsiTheme="majorHAnsi" w:cstheme="majorHAnsi"/>
          <w:b/>
          <w:highlight w:val="yellow"/>
          <w:u w:val="single"/>
        </w:rPr>
        <w:t>find productive outlets to unload</w:t>
      </w:r>
      <w:r w:rsidRPr="005C4839">
        <w:rPr>
          <w:rFonts w:asciiTheme="majorHAnsi" w:hAnsiTheme="majorHAnsi" w:cstheme="majorHAnsi"/>
          <w:b/>
          <w:u w:val="single"/>
        </w:rPr>
        <w:t xml:space="preserve"> the enormous amounts of </w:t>
      </w:r>
      <w:r w:rsidRPr="00351486">
        <w:rPr>
          <w:rFonts w:asciiTheme="majorHAnsi" w:hAnsiTheme="majorHAnsi" w:cstheme="majorHAnsi"/>
          <w:b/>
          <w:highlight w:val="yellow"/>
          <w:u w:val="single"/>
        </w:rPr>
        <w:t>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AE6ABD">
        <w:rPr>
          <w:rFonts w:asciiTheme="majorHAnsi" w:hAnsiTheme="majorHAnsi" w:cstheme="majorHAnsi"/>
          <w:b/>
          <w:highlight w:val="yellow"/>
          <w:u w:val="single"/>
        </w:rPr>
        <w:t>leading to stagnation in the world economy</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AE6ABD">
        <w:rPr>
          <w:rFonts w:asciiTheme="majorHAnsi" w:hAnsiTheme="majorHAnsi" w:cstheme="majorHAnsi"/>
          <w:highlight w:val="yellow"/>
          <w:u w:val="single"/>
        </w:rPr>
        <w:t xml:space="preserve">The system is </w:t>
      </w:r>
      <w:r w:rsidRPr="00AE6ABD">
        <w:rPr>
          <w:rFonts w:asciiTheme="majorHAnsi" w:hAnsiTheme="majorHAnsi" w:cstheme="majorHAnsi"/>
          <w:b/>
          <w:highlight w:val="yellow"/>
          <w:u w:val="single"/>
        </w:rPr>
        <w:t>fast reaching the ecological limits to its reproduction</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AE6ABD">
        <w:rPr>
          <w:rFonts w:asciiTheme="majorHAnsi" w:hAnsiTheme="majorHAnsi" w:cstheme="majorHAnsi"/>
          <w:highlight w:val="yellow"/>
          <w:u w:val="single"/>
        </w:rPr>
        <w:t>We have already exceeded these boundaries 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AE6A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AE6ABD">
        <w:rPr>
          <w:rFonts w:asciiTheme="majorHAnsi" w:hAnsiTheme="majorHAnsi" w:cstheme="majorHAnsi"/>
          <w:sz w:val="14"/>
          <w:highlight w:val="yellow"/>
        </w:rPr>
        <w:t xml:space="preserve"> </w:t>
      </w:r>
      <w:r w:rsidRPr="00AE6ABD">
        <w:rPr>
          <w:rFonts w:asciiTheme="majorHAnsi" w:hAnsiTheme="majorHAnsi" w:cstheme="majorHAnsi"/>
          <w:highlight w:val="yellow"/>
          <w:u w:val="single"/>
        </w:rPr>
        <w:t>and</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diversity loss</w:t>
      </w:r>
      <w:r w:rsidRPr="00AE6A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2844DE">
        <w:rPr>
          <w:rFonts w:asciiTheme="majorHAnsi" w:hAnsiTheme="majorHAnsi" w:cstheme="majorHAnsi"/>
          <w:highlight w:val="yellow"/>
          <w:u w:val="single"/>
        </w:rPr>
        <w:t xml:space="preserve">If the capitalist system </w:t>
      </w:r>
      <w:r w:rsidRPr="002844DE">
        <w:rPr>
          <w:rFonts w:asciiTheme="majorHAnsi" w:hAnsiTheme="majorHAnsi" w:cstheme="majorHAnsi"/>
          <w:b/>
          <w:highlight w:val="yellow"/>
          <w:u w:val="single"/>
        </w:rPr>
        <w:t>stops expanding outward</w:t>
      </w:r>
      <w:r w:rsidRPr="002844DE">
        <w:rPr>
          <w:rFonts w:asciiTheme="majorHAnsi" w:hAnsiTheme="majorHAnsi" w:cstheme="majorHAnsi"/>
          <w:sz w:val="14"/>
          <w:highlight w:val="yellow"/>
        </w:rPr>
        <w:t xml:space="preserve">, </w:t>
      </w:r>
      <w:r w:rsidRPr="002844DE">
        <w:rPr>
          <w:rFonts w:asciiTheme="majorHAnsi" w:hAnsiTheme="majorHAnsi" w:cstheme="majorHAnsi"/>
          <w:b/>
          <w:highlight w:val="yellow"/>
          <w:u w:val="single"/>
        </w:rPr>
        <w:t>it enters crisis and faces collapse</w:t>
      </w:r>
      <w:r w:rsidRPr="00661A1E">
        <w:rPr>
          <w:rFonts w:asciiTheme="majorHAnsi" w:hAnsiTheme="majorHAnsi" w:cstheme="majorHAnsi"/>
          <w:sz w:val="14"/>
        </w:rPr>
        <w:t xml:space="preserve">. We have entered what Paul Crutzen, the Dutch environmental scientist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xml:space="preserv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AE6ABD">
        <w:rPr>
          <w:rFonts w:asciiTheme="majorHAnsi" w:hAnsiTheme="majorHAnsi" w:cstheme="majorHAnsi"/>
          <w:highlight w:val="yellow"/>
          <w:u w:val="single"/>
        </w:rPr>
        <w:t>capitalism</w:t>
      </w:r>
      <w:r w:rsidRPr="005C4839">
        <w:rPr>
          <w:rFonts w:asciiTheme="majorHAnsi" w:hAnsiTheme="majorHAnsi" w:cstheme="majorHAnsi"/>
          <w:u w:val="single"/>
        </w:rPr>
        <w:t>'s</w:t>
      </w:r>
      <w:r w:rsidRPr="00AE6ABD">
        <w:rPr>
          <w:rFonts w:asciiTheme="majorHAnsi" w:hAnsiTheme="majorHAnsi" w:cstheme="majorHAnsi"/>
          <w:highlight w:val="yellow"/>
          <w:u w:val="single"/>
        </w:rPr>
        <w:t xml:space="preserve"> attempt[s] to turn the</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 xml:space="preserve">ecological crisis </w:t>
      </w:r>
      <w:r w:rsidRPr="00760769">
        <w:rPr>
          <w:rFonts w:asciiTheme="majorHAnsi" w:hAnsiTheme="majorHAnsi" w:cstheme="majorHAnsi"/>
          <w:b/>
          <w:highlight w:val="yellow"/>
          <w:u w:val="single"/>
        </w:rPr>
        <w:t>into a profit</w:t>
      </w:r>
      <w:r w:rsidRPr="00C22131">
        <w:rPr>
          <w:rFonts w:asciiTheme="majorHAnsi" w:hAnsiTheme="majorHAnsi" w:cstheme="majorHAnsi"/>
          <w:b/>
          <w:u w:val="single"/>
        </w:rPr>
        <w:t xml:space="preserve">-making </w:t>
      </w:r>
      <w:r w:rsidRPr="00AE6A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760769">
        <w:rPr>
          <w:rFonts w:asciiTheme="majorHAnsi" w:hAnsiTheme="majorHAnsi" w:cstheme="majorHAnsi"/>
          <w:sz w:val="14"/>
        </w:rPr>
        <w:t xml:space="preserve">. </w:t>
      </w:r>
      <w:r w:rsidRPr="00760769">
        <w:rPr>
          <w:rFonts w:asciiTheme="majorHAnsi" w:hAnsiTheme="majorHAnsi" w:cstheme="majorHAnsi"/>
          <w:b/>
          <w:u w:val="single"/>
        </w:rPr>
        <w:t>The sheer magnitude of the means of violence is unprecedented</w:t>
      </w:r>
      <w:r w:rsidRPr="00760769">
        <w:rPr>
          <w:rFonts w:asciiTheme="majorHAnsi" w:hAnsiTheme="majorHAnsi" w:cstheme="majorHAnsi"/>
          <w:sz w:val="14"/>
        </w:rPr>
        <w:t xml:space="preserve">, </w:t>
      </w:r>
      <w:r w:rsidRPr="00760769">
        <w:rPr>
          <w:rFonts w:asciiTheme="majorHAnsi" w:hAnsiTheme="majorHAnsi" w:cstheme="majorHAnsi"/>
          <w:u w:val="single"/>
        </w:rPr>
        <w:t>as is</w:t>
      </w:r>
      <w:r w:rsidRPr="005C4839">
        <w:rPr>
          <w:rFonts w:asciiTheme="majorHAnsi" w:hAnsiTheme="majorHAnsi" w:cstheme="majorHAnsi"/>
          <w:u w:val="single"/>
        </w:rPr>
        <w:t xml:space="preserve"> the</w:t>
      </w:r>
      <w:r w:rsidRPr="00B56320">
        <w:rPr>
          <w:rFonts w:asciiTheme="majorHAnsi" w:hAnsiTheme="majorHAnsi" w:cstheme="majorHAnsi"/>
          <w:u w:val="single"/>
        </w:rPr>
        <w:t xml:space="preserve"> concentrated control over the means of global communications and the production and circulation of knowledge, symbols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w:t>
      </w:r>
      <w:r w:rsidRPr="00661A1E">
        <w:rPr>
          <w:rFonts w:asciiTheme="majorHAnsi" w:hAnsiTheme="majorHAnsi" w:cstheme="majorHAnsi"/>
          <w:sz w:val="14"/>
        </w:rPr>
        <w:lastRenderedPageBreak/>
        <w:t xml:space="preserve">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AE6A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 in particular, aim to colonize the mind -- to undermine the ability to think critically and outside the dominant worldview. A neofascist culture emerges through militarism, extreme masculinization, racism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21st century megacities become the battlegrounds between mass resistance movements and the new systems of mass repression. </w:t>
      </w:r>
      <w:r w:rsidRPr="00AE6A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(and also in abandoned countryside) </w:t>
      </w:r>
      <w:r w:rsidRPr="00AE6A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w:t>
      </w:r>
      <w:r w:rsidRPr="00AB5C2C">
        <w:rPr>
          <w:rFonts w:asciiTheme="majorHAnsi" w:hAnsiTheme="majorHAnsi" w:cstheme="majorHAnsi"/>
          <w:u w:val="single"/>
        </w:rPr>
        <w:t xml:space="preserve">that </w:t>
      </w:r>
      <w:r w:rsidRPr="00AB5C2C">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AE6ABD">
        <w:rPr>
          <w:rFonts w:asciiTheme="majorHAnsi" w:hAnsiTheme="majorHAnsi" w:cstheme="majorHAnsi"/>
          <w:highlight w:val="yellow"/>
          <w:u w:val="single"/>
        </w:rPr>
        <w:t xml:space="preserve">What is required is a </w:t>
      </w:r>
      <w:r w:rsidRPr="00AE6A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AB5C2C">
        <w:rPr>
          <w:rFonts w:asciiTheme="majorHAnsi" w:hAnsiTheme="majorHAnsi" w:cstheme="majorHAnsi"/>
          <w:b/>
          <w:u w:val="single"/>
        </w:rPr>
        <w:t>transformation toward a system in which social need trumps private profit</w:t>
      </w:r>
      <w:r w:rsidRPr="00AB5C2C">
        <w:rPr>
          <w:rFonts w:asciiTheme="majorHAnsi" w:hAnsiTheme="majorHAnsi" w:cstheme="majorHAnsi"/>
          <w:sz w:val="14"/>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the tenacious resistance of Mexican social movements following the Ayotzinapa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 xml:space="preserve">Occupy Wall </w:t>
      </w:r>
      <w:r w:rsidRPr="00CF30AB">
        <w:rPr>
          <w:rFonts w:asciiTheme="majorHAnsi" w:hAnsiTheme="majorHAnsi" w:cstheme="majorHAnsi"/>
          <w:b/>
          <w:u w:val="single"/>
        </w:rPr>
        <w:lastRenderedPageBreak/>
        <w:t>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w:t>
      </w:r>
      <w:r w:rsidRPr="00AB5C2C">
        <w:rPr>
          <w:rFonts w:asciiTheme="majorHAnsi" w:hAnsiTheme="majorHAnsi" w:cstheme="majorHAnsi"/>
          <w:u w:val="single"/>
        </w:rPr>
        <w:t>popular response</w:t>
      </w:r>
      <w:r w:rsidRPr="00AB5C2C">
        <w:rPr>
          <w:rFonts w:asciiTheme="majorHAnsi" w:hAnsiTheme="majorHAnsi" w:cstheme="majorHAnsi"/>
          <w:sz w:val="14"/>
        </w:rPr>
        <w:t xml:space="preserve">. </w:t>
      </w:r>
      <w:r w:rsidRPr="00AB5C2C">
        <w:rPr>
          <w:rFonts w:asciiTheme="majorHAnsi" w:hAnsiTheme="majorHAnsi" w:cstheme="majorHAnsi"/>
          <w:b/>
          <w:u w:val="single"/>
        </w:rPr>
        <w:t>The systemic critique of global capitalism must strive to influence</w:t>
      </w:r>
      <w:r w:rsidRPr="00AB5C2C">
        <w:rPr>
          <w:rFonts w:asciiTheme="majorHAnsi" w:hAnsiTheme="majorHAnsi" w:cstheme="majorHAnsi"/>
          <w:sz w:val="14"/>
        </w:rPr>
        <w:t xml:space="preserve">, from this vantage point, </w:t>
      </w:r>
      <w:r w:rsidRPr="00AB5C2C">
        <w:rPr>
          <w:rFonts w:asciiTheme="majorHAnsi" w:hAnsiTheme="majorHAnsi" w:cstheme="majorHAnsi"/>
          <w:b/>
          <w:u w:val="single"/>
        </w:rPr>
        <w:t>the discourse and practice of movements for a more just distribution of wealth and power</w:t>
      </w:r>
      <w:r w:rsidRPr="00AB5C2C">
        <w:rPr>
          <w:rFonts w:asciiTheme="majorHAnsi" w:hAnsiTheme="majorHAnsi" w:cstheme="majorHAnsi"/>
          <w:sz w:val="14"/>
        </w:rPr>
        <w:t xml:space="preserve">. </w:t>
      </w:r>
      <w:r w:rsidRPr="00AB5C2C">
        <w:rPr>
          <w:rFonts w:asciiTheme="majorHAnsi" w:hAnsiTheme="majorHAnsi" w:cstheme="majorHAnsi"/>
          <w:b/>
          <w:u w:val="single"/>
        </w:rPr>
        <w:t>Our survival may depend on it</w:t>
      </w:r>
      <w:r w:rsidRPr="00AB5C2C">
        <w:rPr>
          <w:rFonts w:asciiTheme="majorHAnsi" w:hAnsiTheme="majorHAnsi" w:cstheme="majorHAnsi"/>
          <w:sz w:val="14"/>
        </w:rPr>
        <w:t>.</w:t>
      </w:r>
    </w:p>
    <w:p w14:paraId="12E21D46" w14:textId="77777777" w:rsidR="00E34E0D" w:rsidRDefault="00E34E0D" w:rsidP="00E34E0D">
      <w:pPr>
        <w:rPr>
          <w:rFonts w:asciiTheme="majorHAnsi" w:hAnsiTheme="majorHAnsi" w:cstheme="majorHAnsi"/>
          <w:sz w:val="14"/>
        </w:rPr>
      </w:pPr>
    </w:p>
    <w:p w14:paraId="0789B138" w14:textId="77777777" w:rsidR="00E34E0D" w:rsidRPr="00F52967" w:rsidRDefault="00E34E0D" w:rsidP="00E34E0D">
      <w:pPr>
        <w:pStyle w:val="Heading4"/>
        <w:rPr>
          <w:rFonts w:asciiTheme="minorHAnsi" w:hAnsiTheme="minorHAnsi" w:cstheme="minorHAnsi"/>
        </w:rPr>
      </w:pPr>
      <w:r w:rsidRPr="00F52967">
        <w:rPr>
          <w:rFonts w:asciiTheme="minorHAnsi" w:hAnsiTheme="minorHAnsi" w:cstheme="minorHAnsi"/>
        </w:rPr>
        <w:t xml:space="preserve">The alternative is </w:t>
      </w:r>
      <w:r w:rsidRPr="00F52967">
        <w:rPr>
          <w:rFonts w:asciiTheme="minorHAnsi" w:hAnsiTheme="minorHAnsi" w:cstheme="minorHAnsi"/>
          <w:u w:val="single"/>
        </w:rPr>
        <w:t>an abolitionist praxis of destruction</w:t>
      </w:r>
      <w:r w:rsidRPr="00F52967">
        <w:rPr>
          <w:rFonts w:asciiTheme="minorHAnsi" w:hAnsiTheme="minorHAnsi" w:cstheme="minorHAnsi"/>
        </w:rPr>
        <w:t xml:space="preserve"> that </w:t>
      </w:r>
      <w:r w:rsidRPr="00F52967">
        <w:rPr>
          <w:rFonts w:asciiTheme="minorHAnsi" w:hAnsiTheme="minorHAnsi" w:cstheme="minorHAnsi"/>
          <w:u w:val="single"/>
        </w:rPr>
        <w:t>refuses</w:t>
      </w:r>
      <w:r w:rsidRPr="00F52967">
        <w:rPr>
          <w:rFonts w:asciiTheme="minorHAnsi" w:hAnsiTheme="minorHAnsi" w:cstheme="minorHAnsi"/>
        </w:rPr>
        <w:t xml:space="preserve"> existing systems of oppression and </w:t>
      </w:r>
      <w:r w:rsidRPr="00F52967">
        <w:rPr>
          <w:rFonts w:asciiTheme="minorHAnsi" w:hAnsiTheme="minorHAnsi" w:cstheme="minorHAnsi"/>
          <w:u w:val="single"/>
        </w:rPr>
        <w:t>actively imagines</w:t>
      </w:r>
      <w:r w:rsidRPr="00F52967">
        <w:rPr>
          <w:rFonts w:asciiTheme="minorHAnsi" w:hAnsiTheme="minorHAnsi" w:cstheme="minorHAnsi"/>
        </w:rPr>
        <w:t xml:space="preserve"> radical new forms of collective power. IPR is a destructive power that sustains the power corporations have over the public.</w:t>
      </w:r>
    </w:p>
    <w:p w14:paraId="486059F4" w14:textId="77777777" w:rsidR="00E34E0D" w:rsidRPr="00F52967" w:rsidRDefault="00E34E0D" w:rsidP="00E34E0D">
      <w:pPr>
        <w:rPr>
          <w:rFonts w:asciiTheme="minorHAnsi" w:hAnsiTheme="minorHAnsi" w:cstheme="minorHAnsi"/>
        </w:rPr>
      </w:pPr>
      <w:r w:rsidRPr="00F52967">
        <w:rPr>
          <w:rStyle w:val="Style13ptBold"/>
          <w:rFonts w:asciiTheme="minorHAnsi" w:hAnsiTheme="minorHAnsi" w:cstheme="minorHAnsi"/>
        </w:rPr>
        <w:t>Pagano 14</w:t>
      </w:r>
      <w:r w:rsidRPr="00F52967">
        <w:rPr>
          <w:rFonts w:asciiTheme="minorHAnsi" w:hAnsiTheme="minorHAnsi" w:cstheme="minorHAnsi"/>
        </w:rPr>
        <w:t xml:space="preserve"> (Ugo Pagano, Ugo Pagano is an Italian economist and Professor of Economic Policy at the University of Siena where he is also Director of the PhD programme in Economics and President of S. Chiara Graduate School, “A Crisis of Intellectual Monopoly Capitalism”, November 2014)//RM</w:t>
      </w:r>
    </w:p>
    <w:p w14:paraId="3367D0B7" w14:textId="77777777" w:rsidR="00E34E0D" w:rsidRPr="00F52967" w:rsidRDefault="00E34E0D" w:rsidP="00E34E0D">
      <w:pPr>
        <w:rPr>
          <w:rFonts w:asciiTheme="minorHAnsi" w:hAnsiTheme="minorHAnsi" w:cstheme="minorHAnsi"/>
        </w:rPr>
      </w:pPr>
      <w:r w:rsidRPr="00F52967">
        <w:rPr>
          <w:rFonts w:asciiTheme="minorHAnsi" w:hAnsiTheme="minorHAnsi" w:cstheme="minorHAnsi"/>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Mr Guttenberg and Ms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F52967">
        <w:rPr>
          <w:rFonts w:asciiTheme="minorHAnsi" w:hAnsiTheme="minorHAnsi" w:cstheme="minorHAnsi"/>
          <w:u w:val="single"/>
        </w:rPr>
        <w:t xml:space="preserve">This story exemplifies the nature of intellectual monop oly capitalism and in particular the importance of intellectual property rights (IPR) for a company's future prospects and value. </w:t>
      </w:r>
      <w:r w:rsidRPr="00F52967">
        <w:rPr>
          <w:rStyle w:val="StyleUnderline"/>
          <w:rFonts w:asciiTheme="minorHAnsi" w:hAnsiTheme="minorHAnsi" w:cstheme="minorHAnsi"/>
          <w:b/>
          <w:highlight w:val="yellow"/>
        </w:rPr>
        <w:t xml:space="preserve">Even if machines, workers and state support are still in place, a company may have no future when it is deprived of its intellectual property. </w:t>
      </w:r>
      <w:r w:rsidRPr="00F52967">
        <w:rPr>
          <w:rStyle w:val="StyleUnderline"/>
          <w:rFonts w:asciiTheme="minorHAnsi" w:hAnsiTheme="minorHAnsi" w:cstheme="minorHAnsi"/>
        </w:rPr>
        <w:t>The situation is likely to be even worse if the company has had no ownership of intellectual assets since the outset. Even if we disregard the overwhelming importance of trademarks,</w:t>
      </w:r>
      <w:r w:rsidRPr="00F52967">
        <w:rPr>
          <w:rStyle w:val="StyleUnderline"/>
          <w:rFonts w:asciiTheme="minorHAnsi" w:hAnsiTheme="minorHAnsi" w:cstheme="minorHAnsi"/>
          <w:b/>
          <w:bCs/>
        </w:rPr>
        <w:t xml:space="preserve"> </w:t>
      </w:r>
      <w:r w:rsidRPr="00F52967">
        <w:rPr>
          <w:rStyle w:val="StyleUnderline"/>
          <w:rFonts w:asciiTheme="minorHAnsi" w:hAnsiTheme="minorHAnsi" w:cstheme="minorHAnsi"/>
        </w:rPr>
        <w:t xml:space="preserve">the absence of other forms of intellectual property is sufficient to jeopardise a company's prospects. </w:t>
      </w:r>
      <w:r w:rsidRPr="00F52967">
        <w:rPr>
          <w:rStyle w:val="Emphasis"/>
          <w:rFonts w:asciiTheme="minorHAnsi" w:hAnsiTheme="minorHAnsi" w:cstheme="minorHAnsi"/>
          <w:highlight w:val="yellow"/>
        </w:rPr>
        <w:t>With</w:t>
      </w:r>
      <w:r w:rsidRPr="00F52967">
        <w:rPr>
          <w:rStyle w:val="StyleUnderline"/>
          <w:rFonts w:asciiTheme="minorHAnsi" w:hAnsiTheme="minorHAnsi" w:cstheme="minorHAnsi"/>
          <w:b/>
          <w:highlight w:val="yellow"/>
        </w:rPr>
        <w:t xml:space="preserve"> IPR protection lacking</w:t>
      </w:r>
      <w:r w:rsidRPr="00F52967">
        <w:rPr>
          <w:rStyle w:val="StyleUnderline"/>
          <w:rFonts w:asciiTheme="minorHAnsi" w:hAnsiTheme="minorHAnsi" w:cstheme="minorHAnsi"/>
          <w:b/>
          <w:bCs/>
        </w:rPr>
        <w:t xml:space="preserve">, all other resources, such as related skills and physical resources, are unlikely to be developed and </w:t>
      </w:r>
      <w:r w:rsidRPr="00F52967">
        <w:rPr>
          <w:rStyle w:val="StyleUnderline"/>
          <w:rFonts w:asciiTheme="minorHAnsi" w:hAnsiTheme="minorHAnsi" w:cstheme="minorHAnsi"/>
          <w:b/>
          <w:highlight w:val="yellow"/>
        </w:rPr>
        <w:t xml:space="preserve">investment opportunities may be completely blocked </w:t>
      </w:r>
      <w:r w:rsidRPr="00F52967">
        <w:rPr>
          <w:rStyle w:val="StyleUnderline"/>
          <w:rFonts w:asciiTheme="minorHAnsi" w:hAnsiTheme="minorHAnsi" w:cstheme="minorHAnsi"/>
          <w:b/>
          <w:bCs/>
        </w:rPr>
        <w:t xml:space="preserve">by the absence of a multiple set of factors. </w:t>
      </w:r>
      <w:r w:rsidRPr="00F52967">
        <w:rPr>
          <w:rStyle w:val="StyleUnderline"/>
          <w:rFonts w:asciiTheme="minorHAnsi" w:hAnsiTheme="minorHAnsi" w:cstheme="minorHAnsi"/>
          <w:b/>
        </w:rPr>
        <w:t xml:space="preserve">The </w:t>
      </w:r>
      <w:r w:rsidRPr="00F52967">
        <w:rPr>
          <w:rStyle w:val="StyleUnderline"/>
          <w:rFonts w:asciiTheme="minorHAnsi" w:hAnsiTheme="minorHAnsi" w:cstheme="minorHAnsi"/>
          <w:b/>
          <w:bCs/>
        </w:rPr>
        <w:t xml:space="preserve">overall </w:t>
      </w:r>
      <w:r w:rsidRPr="00F52967">
        <w:rPr>
          <w:rStyle w:val="StyleUnderline"/>
          <w:rFonts w:asciiTheme="minorHAnsi" w:hAnsiTheme="minorHAnsi" w:cstheme="minorHAnsi"/>
          <w:b/>
        </w:rPr>
        <w:t xml:space="preserve">blocking effect of patents appears to be </w:t>
      </w:r>
      <w:r w:rsidRPr="00F52967">
        <w:rPr>
          <w:rStyle w:val="StyleUnderline"/>
          <w:rFonts w:asciiTheme="minorHAnsi" w:hAnsiTheme="minorHAnsi" w:cstheme="minorHAnsi"/>
          <w:b/>
          <w:bCs/>
        </w:rPr>
        <w:t xml:space="preserve">even </w:t>
      </w:r>
      <w:r w:rsidRPr="00F52967">
        <w:rPr>
          <w:rStyle w:val="StyleUnderline"/>
          <w:rFonts w:asciiTheme="minorHAnsi" w:hAnsiTheme="minorHAnsi" w:cstheme="minorHAnsi"/>
          <w:b/>
        </w:rPr>
        <w:t>stronger if one considers</w:t>
      </w:r>
      <w:r w:rsidRPr="00F52967">
        <w:rPr>
          <w:rStyle w:val="StyleUnderline"/>
          <w:rFonts w:asciiTheme="minorHAnsi" w:hAnsiTheme="minorHAnsi" w:cstheme="minorHAnsi"/>
          <w:b/>
          <w:bCs/>
        </w:rPr>
        <w:t xml:space="preserve"> that they include not only technological blueprints but also </w:t>
      </w:r>
      <w:r w:rsidRPr="00F52967">
        <w:rPr>
          <w:rStyle w:val="StyleUnderline"/>
          <w:rFonts w:asciiTheme="minorHAnsi" w:hAnsiTheme="minorHAnsi" w:cstheme="minorHAnsi"/>
          <w:b/>
        </w:rPr>
        <w:t>basic design</w:t>
      </w:r>
      <w:r w:rsidRPr="00F52967">
        <w:rPr>
          <w:rFonts w:asciiTheme="minorHAnsi" w:hAnsiTheme="minorHAnsi" w:cstheme="minorHAnsi"/>
          <w:b/>
          <w:u w:val="single"/>
        </w:rPr>
        <w:t xml:space="preserve"> patents.</w:t>
      </w:r>
      <w:r w:rsidRPr="00F52967">
        <w:rPr>
          <w:rFonts w:asciiTheme="minorHAnsi" w:hAnsiTheme="minorHAnsi" w:cstheme="minorHAnsi"/>
          <w:u w:val="single"/>
        </w:rPr>
        <w:t xml:space="preserve"> </w:t>
      </w:r>
      <w:r w:rsidRPr="00F52967">
        <w:rPr>
          <w:rFonts w:asciiTheme="minorHAnsi" w:hAnsiTheme="minorHAnsi" w:cstheme="minorHAnsi"/>
          <w:sz w:val="14"/>
        </w:rPr>
        <w:t xml:space="preserve">In the 3 An account of cases in which traditional knowledge has been stolen by multinationals is given by Shiva (2001). 4 For example, see Shiva (2001, pp. 44-8). 5 The blocking effect of patents was first considered in Heller and Heisemberg's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i-phone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in spite of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semicon ductors and microchips to GPS, Siri and touch-screen technologies) comes from huge investments made by public agencies that get little or no return for their very risky investments (Mazzucato,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millen nium (Lemley, 2008, p. 613) may be patent hold-up: </w:t>
      </w:r>
      <w:r w:rsidRPr="00F52967">
        <w:rPr>
          <w:rFonts w:asciiTheme="minorHAnsi" w:hAnsiTheme="minorHAnsi" w:cstheme="minorHAnsi"/>
          <w:u w:val="single"/>
        </w:rPr>
        <w:t xml:space="preserve">Hundreds of companies are engaging in efforts to capture not just the value of what they contributed to an invention, but also a disproportionate share of somebody else's product. (Lemley, 2008, pp. 613-14) It will be argued in the next section that these multiple blockages, due to intellectual monopoly capital, must be included </w:t>
      </w:r>
      <w:r w:rsidRPr="00F52967">
        <w:rPr>
          <w:rFonts w:asciiTheme="minorHAnsi" w:hAnsiTheme="minorHAnsi" w:cstheme="minorHAnsi"/>
          <w:u w:val="single"/>
        </w:rPr>
        <w:lastRenderedPageBreak/>
        <w:t>among the causes of the current 'Great Recession'</w:t>
      </w:r>
      <w:r w:rsidRPr="00F52967">
        <w:rPr>
          <w:rFonts w:asciiTheme="minorHAnsi" w:hAnsiTheme="minorHAnsi" w:cstheme="minorHAnsi"/>
          <w:sz w:val="14"/>
        </w:rPr>
        <w:t xml:space="preserve">. We can conclude this section by observing that the same blockages evidence the extent to which, </w:t>
      </w:r>
      <w:r w:rsidRPr="00F52967">
        <w:rPr>
          <w:rFonts w:asciiTheme="minorHAnsi" w:hAnsiTheme="minorHAnsi" w:cstheme="minorHAnsi"/>
          <w:u w:val="single"/>
        </w:rPr>
        <w:t>under modern intellectual monopoly capitalism, the labourer is brought face to face with the intellectual potencies of the material process of production</w:t>
      </w:r>
      <w:r w:rsidRPr="00F52967">
        <w:rPr>
          <w:rFonts w:asciiTheme="minorHAnsi" w:hAnsiTheme="minorHAnsi" w:cstheme="minorHAnsi"/>
          <w:sz w:val="14"/>
        </w:rPr>
        <w:t xml:space="preserve">, as the property of another, and as a riding power. 6 Strictly speaking, we can define patent trolls as entities that 'license' only the right not be sued and are not engaged in any technological transfer. However most firms carry out both activities and are character ised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solve the hold-up problem, which in their case is particularly damaging because it concerns usually essential upstream knowledge (Lemley, 2008, pp. 615-19). This monopoly power the worker must face the intellectual potencies of the production process as another and as a ruling poiver setting legal limits on the development of workers' bilities and skills. In this respect, what was in Marx's time the 'future of capitalism' gone well beyond Marx's most dramatic expectations. 3. </w:t>
      </w:r>
      <w:r w:rsidRPr="00F52967">
        <w:rPr>
          <w:rStyle w:val="StyleUnderline"/>
          <w:rFonts w:asciiTheme="minorHAnsi" w:hAnsiTheme="minorHAnsi" w:cstheme="minorHAnsi"/>
        </w:rPr>
        <w:t xml:space="preserve">The Great Recession and global intellectual monopolies In much economic theory, knowledge had been treated as a public good. However knowledge is an impure public good; it shares its non-rival nature with pure public goods, but not the impossibility of exclusion. </w:t>
      </w:r>
      <w:r w:rsidRPr="00F52967">
        <w:rPr>
          <w:rStyle w:val="StyleUnderline"/>
          <w:rFonts w:asciiTheme="minorHAnsi" w:hAnsiTheme="minorHAnsi" w:cstheme="minorHAnsi"/>
          <w:highlight w:val="yellow"/>
        </w:rPr>
        <w:t>Depriving others of access to knowledge can be accomplished with</w:t>
      </w:r>
      <w:r w:rsidRPr="00F52967">
        <w:rPr>
          <w:rStyle w:val="StyleUnderline"/>
          <w:rFonts w:asciiTheme="minorHAnsi" w:hAnsiTheme="minorHAnsi" w:cstheme="minorHAnsi"/>
        </w:rPr>
        <w:t xml:space="preserve"> various devices, such as secrecy and </w:t>
      </w:r>
      <w:r w:rsidRPr="00F52967">
        <w:rPr>
          <w:rStyle w:val="StyleUnderline"/>
          <w:rFonts w:asciiTheme="minorHAnsi" w:hAnsiTheme="minorHAnsi" w:cstheme="minorHAnsi"/>
          <w:highlight w:val="yellow"/>
        </w:rPr>
        <w:t>IPR.</w:t>
      </w:r>
      <w:r w:rsidRPr="00F52967">
        <w:rPr>
          <w:rStyle w:val="StyleUnderline"/>
          <w:rFonts w:asciiTheme="minorHAnsi" w:hAnsiTheme="minorHAnsi" w:cstheme="minorHAnsi"/>
        </w:rPr>
        <w:t xml:space="preserve"> Mo</w:t>
      </w:r>
      <w:r w:rsidRPr="00F52967">
        <w:rPr>
          <w:rFonts w:asciiTheme="minorHAnsi" w:hAnsiTheme="minorHAnsi" w:cstheme="minorHAnsi"/>
          <w:u w:val="single"/>
        </w:rPr>
        <w:t xml:space="preserve">reover, the inclusion of others in the use of knowledge (i.e. its transmission and diffusion) may be very costly. Under a regime of strong property rights, each firm is forced to specialise its investments in the narrow field left free by the intellectual monopoly of other firms. In some cases these specialisation opportunities coincide with the shrinking fields, unaffected by IPR, </w:t>
      </w:r>
      <w:r w:rsidRPr="00F52967">
        <w:rPr>
          <w:rFonts w:asciiTheme="minorHAnsi" w:hAnsiTheme="minorHAnsi" w:cstheme="minorHAnsi"/>
          <w:sz w:val="14"/>
        </w:rPr>
        <w:t xml:space="preserve">which are the modern equivalent of the common lands unaffected by the enclosures of the Industrial Revolution. In other cases, besides these shrinking commons, the field includes the firm's exclusive private intellectual property (which contributes to the narrowing of all the other possible fields of specialisation). </w:t>
      </w:r>
      <w:r w:rsidRPr="00F52967">
        <w:rPr>
          <w:rStyle w:val="StyleUnderline"/>
          <w:rFonts w:asciiTheme="minorHAnsi" w:hAnsiTheme="minorHAnsi" w:cstheme="minorHAnsi"/>
        </w:rPr>
        <w:t>While the start of industrial capitalism was preceded by the enclosure of lands, intellectual monopoly capitalism has been made possible by a parallel enclosure of ideas in privately owned fields. Also in the case of this second enclosure movement, the insti tution of new private rights has affected the legal positions on the public demesne.</w:t>
      </w:r>
      <w:r w:rsidRPr="00F52967">
        <w:rPr>
          <w:rFonts w:asciiTheme="minorHAnsi" w:hAnsiTheme="minorHAnsi" w:cstheme="minorHAnsi"/>
          <w:sz w:val="14"/>
        </w:rPr>
        <w:t xml:space="preserve">7 There are however some fundamental differences. In the case of land, according to the views of some commentators,8 enclosures and private property may even have prevented the overexploitation of a resource being depleted by overcrowding and they may have provided a solution to the well-known 'tragedy' of the local commons. No similar claim can be made for the case of intellectual assets. Rather than preventing a tragedy of commons, their private ownership is instead likely to produce an anti-com mons tragedy (Heller and Eisemberg, 1998). The fields of knowledge are not subject to overcrowding. By contrast, they may be greatly damaged if they are enclosed within narrow and rigid boundaries. </w:t>
      </w:r>
      <w:r w:rsidRPr="00F52967">
        <w:rPr>
          <w:rFonts w:asciiTheme="minorHAnsi" w:hAnsiTheme="minorHAnsi" w:cstheme="minorHAnsi"/>
          <w:u w:val="single"/>
        </w:rPr>
        <w:t xml:space="preserve">When the access to knowledge is severely restricted by the fields privatised by others, agents are forced to specialize in narrow fields and they are likely to suffer a dramatic squeeze of investment opportunities. In other words, an anti-commons tragedy due to overprivatisation is likely to occur. Moreover, the legal ownership of knowledge that restricts the freedom of some countries to enter certain specialization fields has consequences more drastic than those of tariffs. Tariffs can at most completely close the market of the country imposing them. </w:t>
      </w:r>
      <w:r w:rsidRPr="00F52967">
        <w:rPr>
          <w:rFonts w:asciiTheme="minorHAnsi" w:hAnsiTheme="minorHAnsi" w:cstheme="minorHAnsi"/>
          <w:highlight w:val="yellow"/>
          <w:u w:val="single"/>
        </w:rPr>
        <w:t xml:space="preserve">IPR </w:t>
      </w:r>
      <w:r w:rsidRPr="00F52967">
        <w:rPr>
          <w:rFonts w:asciiTheme="minorHAnsi" w:hAnsiTheme="minorHAnsi" w:cstheme="minorHAnsi"/>
          <w:u w:val="single"/>
        </w:rPr>
        <w:t xml:space="preserve">are much more restrictive: those imposed by a firm, or by clusters of allied firms of a certain country, </w:t>
      </w:r>
      <w:r w:rsidRPr="00F52967">
        <w:rPr>
          <w:rFonts w:asciiTheme="minorHAnsi" w:hAnsiTheme="minorHAnsi" w:cstheme="minorHAnsi"/>
          <w:highlight w:val="yellow"/>
          <w:u w:val="single"/>
        </w:rPr>
        <w:t xml:space="preserve">can close </w:t>
      </w:r>
      <w:r w:rsidRPr="00F52967">
        <w:rPr>
          <w:rFonts w:asciiTheme="minorHAnsi" w:hAnsiTheme="minorHAnsi" w:cstheme="minorHAnsi"/>
          <w:u w:val="single"/>
        </w:rPr>
        <w:t xml:space="preserve">global </w:t>
      </w:r>
      <w:r w:rsidRPr="00F52967">
        <w:rPr>
          <w:rFonts w:asciiTheme="minorHAnsi" w:hAnsiTheme="minorHAnsi" w:cstheme="minorHAnsi"/>
          <w:highlight w:val="yellow"/>
          <w:u w:val="single"/>
        </w:rPr>
        <w:t xml:space="preserve">markets for all </w:t>
      </w:r>
      <w:r w:rsidRPr="00F52967">
        <w:rPr>
          <w:rFonts w:asciiTheme="minorHAnsi" w:hAnsiTheme="minorHAnsi" w:cstheme="minorHAnsi"/>
          <w:u w:val="single"/>
        </w:rPr>
        <w:t xml:space="preserve">the other </w:t>
      </w:r>
      <w:r w:rsidRPr="00F52967">
        <w:rPr>
          <w:rFonts w:asciiTheme="minorHAnsi" w:hAnsiTheme="minorHAnsi" w:cstheme="minorHAnsi"/>
          <w:highlight w:val="yellow"/>
          <w:u w:val="single"/>
        </w:rPr>
        <w:t xml:space="preserve">firms </w:t>
      </w:r>
      <w:r w:rsidRPr="00F52967">
        <w:rPr>
          <w:rFonts w:asciiTheme="minorHAnsi" w:hAnsiTheme="minorHAnsi" w:cstheme="minorHAnsi"/>
          <w:u w:val="single"/>
        </w:rPr>
        <w:t xml:space="preserve">and for all the other </w:t>
      </w:r>
      <w:r w:rsidRPr="00F52967">
        <w:rPr>
          <w:rStyle w:val="StyleUnderline"/>
          <w:rFonts w:asciiTheme="minorHAnsi" w:hAnsiTheme="minorHAnsi" w:cstheme="minorHAnsi"/>
        </w:rPr>
        <w:t xml:space="preserve">countries. </w:t>
      </w:r>
      <w:r w:rsidRPr="00F52967">
        <w:rPr>
          <w:rStyle w:val="StyleUnderline"/>
          <w:rFonts w:asciiTheme="minorHAnsi" w:hAnsiTheme="minorHAnsi" w:cstheme="minorHAnsi"/>
          <w:highlight w:val="yellow"/>
        </w:rPr>
        <w:t>However</w:t>
      </w:r>
      <w:r w:rsidRPr="00F52967">
        <w:rPr>
          <w:rStyle w:val="StyleUnderline"/>
          <w:rFonts w:asciiTheme="minorHAnsi" w:hAnsiTheme="minorHAnsi" w:cstheme="minorHAnsi"/>
        </w:rPr>
        <w:t xml:space="preserve">, although </w:t>
      </w:r>
      <w:r w:rsidRPr="00F52967">
        <w:rPr>
          <w:rStyle w:val="StyleUnderline"/>
          <w:rFonts w:asciiTheme="minorHAnsi" w:hAnsiTheme="minorHAnsi" w:cstheme="minorHAnsi"/>
          <w:highlight w:val="yellow"/>
        </w:rPr>
        <w:t xml:space="preserve">IPR </w:t>
      </w:r>
      <w:r w:rsidRPr="00F52967">
        <w:rPr>
          <w:rStyle w:val="StyleUnderline"/>
          <w:rFonts w:asciiTheme="minorHAnsi" w:hAnsiTheme="minorHAnsi" w:cstheme="minorHAnsi"/>
        </w:rPr>
        <w:t xml:space="preserve">act like global tariffs, they </w:t>
      </w:r>
      <w:r w:rsidRPr="00F52967">
        <w:rPr>
          <w:rStyle w:val="StyleUnderline"/>
          <w:rFonts w:asciiTheme="minorHAnsi" w:hAnsiTheme="minorHAnsi" w:cstheme="minorHAnsi"/>
          <w:highlight w:val="yellow"/>
        </w:rPr>
        <w:t>cannot be reciprocated</w:t>
      </w:r>
      <w:r w:rsidRPr="00F52967">
        <w:rPr>
          <w:rFonts w:asciiTheme="minorHAnsi" w:hAnsiTheme="minorHAnsi" w:cstheme="minorHAnsi"/>
          <w:sz w:val="14"/>
        </w:rPr>
        <w:t xml:space="preserve"> 7 Boyle (2003) clarifies the similarities and differences between the first and second enclosure move ments. His methodology is based on the Hohefeldian legal relations between the private and public domains. On the importance of Hohefeld and Commons for the analysis of property relations see Pagano (2007A). 8 Ostrom (1990) shows that, in many cases, Hardin's (1968) tragedy of the commons did not in fact occur. Thus, unlike tariffs, they are associated with forced specialisation and with increases in global trade.9 Countries that are prevented from specialising in certain fields must import goods or licences from the holders of the legal rights on the relative knowledge. As a consequence, IPR tend to create new sorts of national com parative advantage.10 Paradoxically, a form of protection stronger than the strongest tariff forces new flows of trade. Thus IPR forced trade (Belloc and Pagano, 2012) joins the spontaneous causes favouring international trade considered by the classical theo ries of comparative advantage as well as by the theory of intraindustry trade developed by Krugman (1980) by drawing on Dixit and Stiglitz (1977).11 </w:t>
      </w:r>
      <w:r w:rsidRPr="00F52967">
        <w:rPr>
          <w:rStyle w:val="StyleUnderline"/>
          <w:rFonts w:asciiTheme="minorHAnsi" w:hAnsiTheme="minorHAnsi" w:cstheme="minorHAnsi"/>
        </w:rPr>
        <w:t xml:space="preserve">Besides effects on forced specialisation and forced trade, </w:t>
      </w:r>
      <w:r w:rsidRPr="00F52967">
        <w:rPr>
          <w:rStyle w:val="StyleUnderline"/>
          <w:rFonts w:asciiTheme="minorHAnsi" w:hAnsiTheme="minorHAnsi" w:cstheme="minorHAnsi"/>
          <w:highlight w:val="yellow"/>
        </w:rPr>
        <w:t xml:space="preserve">the overall result </w:t>
      </w:r>
      <w:r w:rsidRPr="00F52967">
        <w:rPr>
          <w:rStyle w:val="StyleUnderline"/>
          <w:rFonts w:asciiTheme="minorHAnsi" w:hAnsiTheme="minorHAnsi" w:cstheme="minorHAnsi"/>
        </w:rPr>
        <w:t xml:space="preserve">of the IPR protectionism of intellectual monopoly capitalism </w:t>
      </w:r>
      <w:r w:rsidRPr="00F52967">
        <w:rPr>
          <w:rStyle w:val="StyleUnderline"/>
          <w:rFonts w:asciiTheme="minorHAnsi" w:hAnsiTheme="minorHAnsi" w:cstheme="minorHAnsi"/>
          <w:highlight w:val="yellow"/>
        </w:rPr>
        <w:t>is a global squeeze of investment opportunities</w:t>
      </w:r>
      <w:r w:rsidRPr="00F52967">
        <w:rPr>
          <w:rStyle w:val="StyleUnderline"/>
          <w:rFonts w:asciiTheme="minorHAnsi" w:hAnsiTheme="minorHAnsi" w:cstheme="minorHAnsi"/>
        </w:rPr>
        <w:t>. This restriction of productive opportunities, however, is highly asymmetric and path dependent on past endowments of intellectual assets.</w:t>
      </w:r>
      <w:r w:rsidRPr="00F52967">
        <w:rPr>
          <w:rFonts w:asciiTheme="minorHAnsi" w:hAnsiTheme="minorHAnsi" w:cstheme="minorHAnsi"/>
          <w:sz w:val="14"/>
        </w:rPr>
        <w:t xml:space="preserve"> Organisations rich in intellectual assets own larger fields of investment and of new patenting opportunities. In the innovative ness of different firms (and even more of different countries), a polarisation arises. A picture of this asymmetric dynamics emerges rather sharply from Figure 1 (panels A and B). As Figure 1 shows, the degree of inequality in the distribution of patents increases over time both among firms and among countries, but the degree of polarisation is constantly higher for the latter. Firms in the same country undertaking joint research activities are more likely to engage in cross-licensing or other types of alliance to fight rival patenting activities, and these strategies are likely to augment firms' inequalities. </w:t>
      </w:r>
      <w:r w:rsidRPr="00F52967">
        <w:rPr>
          <w:rStyle w:val="StyleUnderline"/>
          <w:rFonts w:asciiTheme="minorHAnsi" w:hAnsiTheme="minorHAnsi" w:cstheme="minorHAnsi"/>
        </w:rPr>
        <w:t xml:space="preserve">While some countries and firms may gain from intellectual protectionism, the overall restriction of investment opportunities is likely to generate the dynamic process shown in Figure 2, where </w:t>
      </w:r>
      <w:r w:rsidRPr="00F52967">
        <w:rPr>
          <w:rStyle w:val="StyleUnderline"/>
          <w:rFonts w:asciiTheme="minorHAnsi" w:hAnsiTheme="minorHAnsi" w:cstheme="minorHAnsi"/>
          <w:highlight w:val="yellow"/>
        </w:rPr>
        <w:t xml:space="preserve">we can </w:t>
      </w:r>
      <w:r w:rsidRPr="00F52967">
        <w:rPr>
          <w:rStyle w:val="StyleUnderline"/>
          <w:rFonts w:asciiTheme="minorHAnsi" w:hAnsiTheme="minorHAnsi" w:cstheme="minorHAnsi"/>
          <w:highlight w:val="yellow"/>
        </w:rPr>
        <w:lastRenderedPageBreak/>
        <w:t xml:space="preserve">observe a </w:t>
      </w:r>
      <w:r w:rsidRPr="00F52967">
        <w:rPr>
          <w:rStyle w:val="StyleUnderline"/>
          <w:rFonts w:asciiTheme="minorHAnsi" w:hAnsiTheme="minorHAnsi" w:cstheme="minorHAnsi"/>
        </w:rPr>
        <w:t>total</w:t>
      </w:r>
      <w:r w:rsidRPr="00F52967">
        <w:rPr>
          <w:rStyle w:val="StyleUnderline"/>
          <w:rFonts w:asciiTheme="minorHAnsi" w:hAnsiTheme="minorHAnsi" w:cstheme="minorHAnsi"/>
          <w:highlight w:val="yellow"/>
        </w:rPr>
        <w:t xml:space="preserve"> world increase in investments for about five years after </w:t>
      </w:r>
      <w:r w:rsidRPr="00F52967">
        <w:rPr>
          <w:rStyle w:val="StyleUnderline"/>
          <w:rFonts w:asciiTheme="minorHAnsi" w:hAnsiTheme="minorHAnsi" w:cstheme="minorHAnsi"/>
        </w:rPr>
        <w:t>the Trade-Related Aspects of Intellectual Property Rights (</w:t>
      </w:r>
      <w:r w:rsidRPr="00F52967">
        <w:rPr>
          <w:rStyle w:val="StyleUnderline"/>
          <w:rFonts w:asciiTheme="minorHAnsi" w:hAnsiTheme="minorHAnsi" w:cstheme="minorHAnsi"/>
          <w:highlight w:val="yellow"/>
        </w:rPr>
        <w:t>TRIPS</w:t>
      </w:r>
      <w:r w:rsidRPr="00F52967">
        <w:rPr>
          <w:rStyle w:val="StyleUnderline"/>
          <w:rFonts w:asciiTheme="minorHAnsi" w:hAnsiTheme="minorHAnsi" w:cstheme="minorHAnsi"/>
        </w:rPr>
        <w:t xml:space="preserve">) </w:t>
      </w:r>
      <w:r w:rsidRPr="00F52967">
        <w:rPr>
          <w:rStyle w:val="StyleUnderline"/>
          <w:rFonts w:asciiTheme="minorHAnsi" w:hAnsiTheme="minorHAnsi" w:cstheme="minorHAnsi"/>
          <w:highlight w:val="yellow"/>
        </w:rPr>
        <w:t>but, after that initial phase, a continuous decline starting in 1999 and culminating with the recent global financial crisis.</w:t>
      </w:r>
      <w:r w:rsidRPr="00F52967">
        <w:rPr>
          <w:rFonts w:asciiTheme="minorHAnsi" w:hAnsiTheme="minorHAnsi" w:cstheme="minorHAnsi"/>
          <w:sz w:val="14"/>
        </w:rPr>
        <w:t xml:space="preserve"> The interactions between productive forces and pro duction relations is likely to have produced two different phases in the dynamics of intellectual monopoly capitalism, the first characterising the 'roaring nineties' and the second the much less glamorous first decade of the new millennium. The first phase (1990-99) marked the expansion of the so-called knowledge econ omy—the new economy that was supposed to open a new age of everlasting develop ment. By 1990, the Cold War belonged to the past and the USA had become the only superpower, which, together with its multinationals, could heavily influence the new architecture of the world economy. The fruits of the Cold War effort and of its victory were not only evident in the political sphere, for in the new world under American 9 </w:t>
      </w:r>
      <w:r w:rsidRPr="00F52967">
        <w:rPr>
          <w:rStyle w:val="StyleUnderline"/>
          <w:rFonts w:asciiTheme="minorHAnsi" w:hAnsiTheme="minorHAnsi" w:cstheme="minorHAnsi"/>
        </w:rPr>
        <w:t xml:space="preserve">One effect of a strong IPR regime is that companies are not afraid to decentralize production to low-cost countries. This decentralization involves some form of subordinate development for these countries and wage pressure in the industrialised ones. </w:t>
      </w:r>
      <w:r w:rsidRPr="00F52967">
        <w:rPr>
          <w:rFonts w:asciiTheme="minorHAnsi" w:hAnsiTheme="minorHAnsi" w:cstheme="minorHAnsi"/>
          <w:sz w:val="14"/>
        </w:rPr>
        <w:t xml:space="preserve">However developing countries can employ appropriate industrial policies to decrease their private knowledge dependency. For example, since the 1980s, China has been able to couple the advantages of being a low-cost country with appropriate industrial policies (Nolan, 2001). 10 This is a particular case of what Hall and Soskice (2001) call 'institutional comparative advantage' and which may imply a specialization in the global economy that may even increase the institutional diversity among different countries (Pagano, 2007C). 11 Under increasing returns to scale, there is a trade-off between product variety and the abatement of costs. Dixit and Stiglitz (1977) show that, under some conditions, the market can approximate the optimal variety of products. Building on their findings, Krugman (1980) argues that, for the selfsame reasons, countries specialize in different products and that gains from trade arise from the fact that the opening of markets allows for a greater variety of products. By contrast, Belloc and Pagano (2012) find that the monopolist closing of some markets stimulates international specialization and trade. </w:t>
      </w:r>
      <w:r w:rsidRPr="00F52967">
        <w:rPr>
          <w:rStyle w:val="StyleUnderline"/>
          <w:rFonts w:asciiTheme="minorHAnsi" w:hAnsiTheme="minorHAnsi" w:cstheme="minorHAnsi"/>
        </w:rPr>
        <w:t>Global patents and global investments Source</w:t>
      </w:r>
      <w:r w:rsidRPr="00F52967">
        <w:rPr>
          <w:rFonts w:asciiTheme="minorHAnsi" w:hAnsiTheme="minorHAnsi" w:cstheme="minorHAnsi"/>
          <w:u w:val="single"/>
        </w:rPr>
        <w:t xml:space="preserve">: Belloc and Pagano (2012). dominance, the Internet, computers and other innovations—to whose development military and public research had substantially contributed (Mazzucato, 2013)— became cheaply available, opening up many new technological possibilities for the entire world economy. However, this technological generosity did not last for long. The 1994 Marrakesh agreements marked the beginning of a new era of the world economy in which a few giant firms could own a disproportionate share of the global knowledge. </w:t>
      </w:r>
      <w:r w:rsidRPr="00F52967">
        <w:rPr>
          <w:rFonts w:asciiTheme="minorHAnsi" w:hAnsiTheme="minorHAnsi" w:cstheme="minorHAnsi"/>
          <w:highlight w:val="yellow"/>
          <w:u w:val="single"/>
        </w:rPr>
        <w:t xml:space="preserve">The creation of the </w:t>
      </w:r>
      <w:r w:rsidRPr="00F52967">
        <w:rPr>
          <w:rFonts w:asciiTheme="minorHAnsi" w:hAnsiTheme="minorHAnsi" w:cstheme="minorHAnsi"/>
          <w:u w:val="single"/>
        </w:rPr>
        <w:t>World Trade Organization (</w:t>
      </w:r>
      <w:r w:rsidRPr="00F52967">
        <w:rPr>
          <w:rFonts w:asciiTheme="minorHAnsi" w:hAnsiTheme="minorHAnsi" w:cstheme="minorHAnsi"/>
          <w:highlight w:val="yellow"/>
          <w:u w:val="single"/>
        </w:rPr>
        <w:t>WTO</w:t>
      </w:r>
      <w:r w:rsidRPr="00F52967">
        <w:rPr>
          <w:rFonts w:asciiTheme="minorHAnsi" w:hAnsiTheme="minorHAnsi" w:cstheme="minorHAnsi"/>
          <w:u w:val="single"/>
        </w:rPr>
        <w:t xml:space="preserve">), </w:t>
      </w:r>
      <w:r w:rsidRPr="00F52967">
        <w:rPr>
          <w:rFonts w:asciiTheme="minorHAnsi" w:hAnsiTheme="minorHAnsi" w:cstheme="minorHAnsi"/>
          <w:highlight w:val="yellow"/>
          <w:u w:val="single"/>
        </w:rPr>
        <w:t xml:space="preserve">with </w:t>
      </w:r>
      <w:r w:rsidRPr="00F52967">
        <w:rPr>
          <w:rFonts w:asciiTheme="minorHAnsi" w:hAnsiTheme="minorHAnsi" w:cstheme="minorHAnsi"/>
          <w:u w:val="single"/>
        </w:rPr>
        <w:t xml:space="preserve">the associated 1994 </w:t>
      </w:r>
      <w:r w:rsidRPr="00F52967">
        <w:rPr>
          <w:rFonts w:asciiTheme="minorHAnsi" w:hAnsiTheme="minorHAnsi" w:cstheme="minorHAnsi"/>
          <w:highlight w:val="yellow"/>
          <w:u w:val="single"/>
        </w:rPr>
        <w:t xml:space="preserve">TRIPS </w:t>
      </w:r>
      <w:r w:rsidRPr="00F52967">
        <w:rPr>
          <w:rFonts w:asciiTheme="minorHAnsi" w:hAnsiTheme="minorHAnsi" w:cstheme="minorHAnsi"/>
          <w:u w:val="single"/>
        </w:rPr>
        <w:t xml:space="preserve">agreements, marked a structural break in the world economy that </w:t>
      </w:r>
      <w:r w:rsidRPr="00F52967">
        <w:rPr>
          <w:rFonts w:asciiTheme="minorHAnsi" w:hAnsiTheme="minorHAnsi" w:cstheme="minorHAnsi"/>
          <w:highlight w:val="yellow"/>
          <w:u w:val="single"/>
        </w:rPr>
        <w:t xml:space="preserve">saw the birth of the institutions of intellectual monopoly capitalism. </w:t>
      </w:r>
      <w:r w:rsidRPr="00F52967">
        <w:rPr>
          <w:rFonts w:asciiTheme="minorHAnsi" w:hAnsiTheme="minorHAnsi" w:cstheme="minorHAnsi"/>
          <w:u w:val="single"/>
        </w:rPr>
        <w:t xml:space="preserve">Initially, in the sec ond half of the 1990s, </w:t>
      </w:r>
      <w:r w:rsidRPr="00F52967">
        <w:rPr>
          <w:rFonts w:asciiTheme="minorHAnsi" w:hAnsiTheme="minorHAnsi" w:cstheme="minorHAnsi"/>
          <w:highlight w:val="yellow"/>
          <w:u w:val="single"/>
        </w:rPr>
        <w:t>the establishment of these institutions reinforced the boom</w:t>
      </w:r>
      <w:r w:rsidRPr="00F52967">
        <w:rPr>
          <w:rFonts w:asciiTheme="minorHAnsi" w:hAnsiTheme="minorHAnsi" w:cstheme="minorHAnsi"/>
          <w:u w:val="single"/>
        </w:rPr>
        <w:t xml:space="preserve">. </w:t>
      </w:r>
      <w:r w:rsidRPr="00F52967">
        <w:rPr>
          <w:rFonts w:asciiTheme="minorHAnsi" w:hAnsiTheme="minorHAnsi" w:cstheme="minorHAnsi"/>
          <w:sz w:val="14"/>
        </w:rPr>
        <w:t xml:space="preserve">It was possible to enjoy the fruits of past public investment in knowledge as well as the incentives of knowledge privatisation. The cheap availability of revolutionary forms information and communication technology opened new investment opportunities, which were greatly enhanced by the fact that they included the possibility to acquire new secure IPR. The reinforcement of private IPR happened on virgin terrain that had just been fertilised by the ICT innovations made publicly available to all. </w:t>
      </w:r>
    </w:p>
    <w:p w14:paraId="30BEC59D" w14:textId="77777777" w:rsidR="00E34E0D" w:rsidRPr="00F52967" w:rsidRDefault="00E34E0D" w:rsidP="00E34E0D">
      <w:pPr>
        <w:rPr>
          <w:rFonts w:asciiTheme="minorHAnsi" w:hAnsiTheme="minorHAnsi" w:cstheme="minorHAnsi"/>
        </w:rPr>
      </w:pPr>
    </w:p>
    <w:p w14:paraId="21AFD64E" w14:textId="77777777" w:rsidR="00E34E0D" w:rsidRPr="00F52967" w:rsidRDefault="00E34E0D" w:rsidP="00E34E0D">
      <w:pPr>
        <w:pStyle w:val="Heading4"/>
        <w:spacing w:before="240" w:after="40"/>
        <w:rPr>
          <w:rFonts w:asciiTheme="minorHAnsi" w:hAnsiTheme="minorHAnsi" w:cstheme="minorHAnsi"/>
        </w:rPr>
      </w:pPr>
      <w:r w:rsidRPr="00F52967">
        <w:rPr>
          <w:rFonts w:asciiTheme="minorHAnsi" w:hAnsiTheme="minorHAnsi" w:cstheme="minorHAnsi"/>
        </w:rPr>
        <w:t>Pedagogical spaces are the crucial staging ground for keeping socialism on the horizon. Thus, the role of the ballot is to vote for the best methodology to resist capitalism.</w:t>
      </w:r>
    </w:p>
    <w:p w14:paraId="71BD1FA3" w14:textId="77777777" w:rsidR="00E34E0D" w:rsidRPr="00F52967" w:rsidRDefault="00E34E0D" w:rsidP="00E34E0D">
      <w:pPr>
        <w:rPr>
          <w:rFonts w:asciiTheme="minorHAnsi" w:hAnsiTheme="minorHAnsi" w:cstheme="minorHAnsi"/>
        </w:rPr>
      </w:pPr>
      <w:r w:rsidRPr="00F52967">
        <w:rPr>
          <w:rStyle w:val="Style13ptBold"/>
          <w:rFonts w:asciiTheme="minorHAnsi" w:hAnsiTheme="minorHAnsi" w:cstheme="minorHAnsi"/>
        </w:rPr>
        <w:t>McLaren ‘4</w:t>
      </w:r>
      <w:r w:rsidRPr="00F52967">
        <w:rPr>
          <w:rFonts w:asciiTheme="minorHAnsi" w:hAnsiTheme="minorHAnsi" w:cstheme="minorHAnsi"/>
        </w:rPr>
        <w:t>, Distinguished Fellow – Critical Studies @ Chapman U and UCLA urban schooling prof, and Scatamburlo-D’Annibale, associate professor of Communication – U Windsor,</w:t>
      </w:r>
      <w:r w:rsidRPr="00F52967">
        <w:rPr>
          <w:rFonts w:asciiTheme="minorHAnsi" w:hAnsiTheme="minorHAnsi" w:cstheme="minorHAnsi"/>
          <w:b/>
        </w:rPr>
        <w:t xml:space="preserve"> ‘4</w:t>
      </w:r>
    </w:p>
    <w:p w14:paraId="7F739DFB" w14:textId="77777777" w:rsidR="00E34E0D" w:rsidRPr="00F52967" w:rsidRDefault="00E34E0D" w:rsidP="00E34E0D">
      <w:pPr>
        <w:rPr>
          <w:rFonts w:asciiTheme="minorHAnsi" w:hAnsiTheme="minorHAnsi" w:cstheme="minorHAnsi"/>
        </w:rPr>
      </w:pPr>
      <w:r w:rsidRPr="00F52967">
        <w:rPr>
          <w:rFonts w:asciiTheme="minorHAnsi" w:hAnsiTheme="minorHAnsi" w:cstheme="minorHAnsi"/>
        </w:rPr>
        <w:t>(Peter and Valerie, “Class Dismissed? Historical materialism and the politics of ‘difference’,” Educational Philosophy and Theory Vol. 36, Issue 2, p. 183-199)</w:t>
      </w:r>
    </w:p>
    <w:p w14:paraId="1180AA6F" w14:textId="77777777" w:rsidR="00E34E0D" w:rsidRDefault="00E34E0D" w:rsidP="00E34E0D">
      <w:pPr>
        <w:rPr>
          <w:rFonts w:asciiTheme="minorHAnsi" w:hAnsiTheme="minorHAnsi" w:cstheme="minorHAnsi"/>
          <w:sz w:val="16"/>
        </w:rPr>
      </w:pPr>
      <w:r w:rsidRPr="00F52967">
        <w:rPr>
          <w:rFonts w:asciiTheme="minorHAnsi" w:hAnsiTheme="minorHAnsi" w:cstheme="minorHAnsi"/>
          <w:sz w:val="16"/>
        </w:rPr>
        <w:t xml:space="preserve">For well over two decades we have witnessed the jubilant liberal and conservative pronouncements of the demise of socialism. Concomitantly, </w:t>
      </w:r>
      <w:r w:rsidRPr="00F52967">
        <w:rPr>
          <w:rStyle w:val="StyleUnderline"/>
          <w:rFonts w:asciiTheme="minorHAnsi" w:hAnsiTheme="minorHAnsi" w:cstheme="minorHAnsi"/>
        </w:rPr>
        <w:t>history's presumed failure to defang</w:t>
      </w:r>
      <w:r w:rsidRPr="00F52967">
        <w:rPr>
          <w:rFonts w:asciiTheme="minorHAnsi" w:hAnsiTheme="minorHAnsi" w:cstheme="minorHAnsi"/>
          <w:sz w:val="16"/>
        </w:rPr>
        <w:t xml:space="preserve"> existing </w:t>
      </w:r>
      <w:r w:rsidRPr="00F52967">
        <w:rPr>
          <w:rStyle w:val="StyleUnderline"/>
          <w:rFonts w:asciiTheme="minorHAnsi" w:hAnsiTheme="minorHAnsi" w:cstheme="minorHAnsi"/>
        </w:rPr>
        <w:t>capitalist relations has been read</w:t>
      </w:r>
      <w:r w:rsidRPr="00F52967">
        <w:rPr>
          <w:rFonts w:asciiTheme="minorHAnsi" w:hAnsiTheme="minorHAnsi" w:cstheme="minorHAnsi"/>
          <w:sz w:val="16"/>
        </w:rPr>
        <w:t xml:space="preserve"> by many self-identified ‘radicals’ </w:t>
      </w:r>
      <w:r w:rsidRPr="00F52967">
        <w:rPr>
          <w:rStyle w:val="StyleUnderline"/>
          <w:rFonts w:asciiTheme="minorHAnsi" w:hAnsiTheme="minorHAnsi" w:cstheme="minorHAnsi"/>
        </w:rPr>
        <w:t>as an advertisement for capitalism's inevitability.</w:t>
      </w:r>
      <w:r w:rsidRPr="00F52967">
        <w:rPr>
          <w:rFonts w:asciiTheme="minorHAnsi" w:hAnsiTheme="minorHAnsi" w:cstheme="minorHAnsi"/>
          <w:sz w:val="16"/>
        </w:rPr>
        <w:t xml:space="preserve"> As a result, </w:t>
      </w:r>
      <w:r w:rsidRPr="00F52967">
        <w:rPr>
          <w:rStyle w:val="StyleUnderline"/>
          <w:rFonts w:asciiTheme="minorHAnsi" w:hAnsiTheme="minorHAnsi" w:cstheme="minorHAnsi"/>
        </w:rPr>
        <w:t>the chorus refrain ‘There Is No Alternative’</w:t>
      </w:r>
      <w:r w:rsidRPr="00F52967">
        <w:rPr>
          <w:rFonts w:asciiTheme="minorHAnsi" w:hAnsiTheme="minorHAnsi" w:cstheme="minorHAnsi"/>
          <w:sz w:val="16"/>
        </w:rPr>
        <w:t xml:space="preserve">, sung by liberals and conservatives, </w:t>
      </w:r>
      <w:r w:rsidRPr="00F52967">
        <w:rPr>
          <w:rStyle w:val="StyleUnderline"/>
          <w:rFonts w:asciiTheme="minorHAnsi" w:hAnsiTheme="minorHAnsi" w:cstheme="minorHAnsi"/>
        </w:rPr>
        <w:t>has been buttressed by the symphony of post-Marxist voices recommending that we give socialism a</w:t>
      </w:r>
      <w:r w:rsidRPr="00F52967">
        <w:rPr>
          <w:rFonts w:asciiTheme="minorHAnsi" w:hAnsiTheme="minorHAnsi" w:cstheme="minorHAnsi"/>
          <w:sz w:val="16"/>
        </w:rPr>
        <w:t xml:space="preserve"> decent </w:t>
      </w:r>
      <w:r w:rsidRPr="00F52967">
        <w:rPr>
          <w:rStyle w:val="StyleUnderline"/>
          <w:rFonts w:asciiTheme="minorHAnsi" w:hAnsiTheme="minorHAnsi" w:cstheme="minorHAnsi"/>
        </w:rPr>
        <w:t>burial and move on</w:t>
      </w:r>
      <w:r w:rsidRPr="00F52967">
        <w:rPr>
          <w:rFonts w:asciiTheme="minorHAnsi" w:hAnsiTheme="minorHAnsi" w:cstheme="min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F52967">
        <w:rPr>
          <w:rStyle w:val="StyleUnderline"/>
          <w:rFonts w:asciiTheme="minorHAnsi" w:hAnsiTheme="minorHAnsi" w:cstheme="minorHAnsi"/>
          <w:highlight w:val="yellow"/>
        </w:rPr>
        <w:t xml:space="preserve">Leftists should </w:t>
      </w:r>
      <w:r w:rsidRPr="00F52967">
        <w:rPr>
          <w:rStyle w:val="Emphasis"/>
          <w:rFonts w:asciiTheme="minorHAnsi" w:hAnsiTheme="minorHAnsi" w:cstheme="minorHAnsi"/>
          <w:highlight w:val="yellow"/>
        </w:rPr>
        <w:t>refuse to accept</w:t>
      </w:r>
      <w:r w:rsidRPr="00F52967">
        <w:rPr>
          <w:rFonts w:asciiTheme="minorHAnsi" w:hAnsiTheme="minorHAnsi" w:cstheme="minorHAnsi"/>
          <w:sz w:val="16"/>
        </w:rPr>
        <w:t xml:space="preserve">—namely </w:t>
      </w:r>
      <w:r w:rsidRPr="00F52967">
        <w:rPr>
          <w:rStyle w:val="Emphasis"/>
          <w:rFonts w:asciiTheme="minorHAnsi" w:hAnsiTheme="minorHAnsi" w:cstheme="minorHAnsi"/>
          <w:highlight w:val="yellow"/>
        </w:rPr>
        <w:t>the triumph of capitalism</w:t>
      </w:r>
      <w:r w:rsidRPr="00F52967">
        <w:rPr>
          <w:rFonts w:asciiTheme="minorHAnsi" w:hAnsiTheme="minorHAnsi" w:cstheme="minorHAnsi"/>
          <w:sz w:val="16"/>
        </w:rPr>
        <w:t xml:space="preserve"> </w:t>
      </w:r>
      <w:r w:rsidRPr="00F52967">
        <w:rPr>
          <w:rStyle w:val="StyleUnderline"/>
          <w:rFonts w:asciiTheme="minorHAnsi" w:hAnsiTheme="minorHAnsi" w:cstheme="minorHAnsi"/>
        </w:rPr>
        <w:t>and</w:t>
      </w:r>
      <w:r w:rsidRPr="00F52967">
        <w:rPr>
          <w:rFonts w:asciiTheme="minorHAnsi" w:hAnsiTheme="minorHAnsi" w:cstheme="minorHAnsi"/>
          <w:sz w:val="16"/>
        </w:rPr>
        <w:t xml:space="preserve"> its political bedfellow </w:t>
      </w:r>
      <w:r w:rsidRPr="00F52967">
        <w:rPr>
          <w:rStyle w:val="StyleUnderline"/>
          <w:rFonts w:asciiTheme="minorHAnsi" w:hAnsiTheme="minorHAnsi" w:cstheme="minorHAnsi"/>
        </w:rPr>
        <w:t>neo-liberalism, which have worked together to naturalize suffering, undermine collective struggle, and obliterate hope</w:t>
      </w:r>
      <w:r w:rsidRPr="00F52967">
        <w:rPr>
          <w:rFonts w:asciiTheme="minorHAnsi" w:hAnsiTheme="minorHAnsi" w:cstheme="minorHAnsi"/>
          <w:sz w:val="16"/>
        </w:rPr>
        <w:t xml:space="preserve">. We concur with Amin (1998), who claims that </w:t>
      </w:r>
      <w:r w:rsidRPr="00F52967">
        <w:rPr>
          <w:rStyle w:val="StyleUnderline"/>
          <w:rFonts w:asciiTheme="minorHAnsi" w:hAnsiTheme="minorHAnsi" w:cstheme="minorHAnsi"/>
        </w:rPr>
        <w:t>such chants must be defied and revealed as absurd</w:t>
      </w:r>
      <w:r w:rsidRPr="00F52967">
        <w:rPr>
          <w:rFonts w:asciiTheme="minorHAnsi" w:hAnsiTheme="minorHAnsi" w:cstheme="minorHAnsi"/>
          <w:sz w:val="16"/>
        </w:rPr>
        <w:t xml:space="preserve"> and criminal, and who puts the challenge </w:t>
      </w:r>
      <w:r w:rsidRPr="00F52967">
        <w:rPr>
          <w:rFonts w:asciiTheme="minorHAnsi" w:hAnsiTheme="minorHAnsi" w:cstheme="minorHAnsi"/>
          <w:sz w:val="16"/>
        </w:rPr>
        <w:lastRenderedPageBreak/>
        <w:t xml:space="preserve">we face in no uncertain terms: </w:t>
      </w:r>
      <w:r w:rsidRPr="00F52967">
        <w:rPr>
          <w:rStyle w:val="StyleUnderline"/>
          <w:rFonts w:asciiTheme="minorHAnsi" w:hAnsiTheme="minorHAnsi" w:cstheme="minorHAnsi"/>
          <w:highlight w:val="yellow"/>
        </w:rPr>
        <w:t xml:space="preserve">humanity may let itself be led by capitalism's logic to a </w:t>
      </w:r>
      <w:r w:rsidRPr="00F52967">
        <w:rPr>
          <w:rStyle w:val="Emphasis"/>
          <w:rFonts w:asciiTheme="minorHAnsi" w:hAnsiTheme="minorHAnsi" w:cstheme="minorHAnsi"/>
          <w:highlight w:val="yellow"/>
        </w:rPr>
        <w:t>fate of collective suicide</w:t>
      </w:r>
      <w:r w:rsidRPr="00F52967">
        <w:rPr>
          <w:rFonts w:asciiTheme="minorHAnsi" w:hAnsiTheme="minorHAnsi" w:cstheme="minorHAnsi"/>
          <w:sz w:val="16"/>
          <w:highlight w:val="yellow"/>
        </w:rPr>
        <w:t xml:space="preserve"> </w:t>
      </w:r>
      <w:r w:rsidRPr="00F52967">
        <w:rPr>
          <w:rStyle w:val="StyleUnderline"/>
          <w:rFonts w:asciiTheme="minorHAnsi" w:hAnsiTheme="minorHAnsi" w:cstheme="minorHAnsi"/>
          <w:highlight w:val="yellow"/>
        </w:rPr>
        <w:t xml:space="preserve">or </w:t>
      </w:r>
      <w:r w:rsidRPr="00F52967">
        <w:rPr>
          <w:rStyle w:val="StyleUnderline"/>
          <w:rFonts w:asciiTheme="minorHAnsi" w:hAnsiTheme="minorHAnsi" w:cstheme="minorHAnsi"/>
        </w:rPr>
        <w:t xml:space="preserve">it may </w:t>
      </w:r>
      <w:r w:rsidRPr="00F52967">
        <w:rPr>
          <w:rStyle w:val="StyleUnderline"/>
          <w:rFonts w:asciiTheme="minorHAnsi" w:hAnsiTheme="minorHAnsi" w:cstheme="minorHAnsi"/>
          <w:highlight w:val="yellow"/>
        </w:rPr>
        <w:t>pave the way for</w:t>
      </w:r>
      <w:r w:rsidRPr="00F52967">
        <w:rPr>
          <w:rStyle w:val="StyleUnderline"/>
          <w:rFonts w:asciiTheme="minorHAnsi" w:hAnsiTheme="minorHAnsi" w:cstheme="minorHAnsi"/>
        </w:rPr>
        <w:t xml:space="preserve"> an alternative humanist project of </w:t>
      </w:r>
      <w:r w:rsidRPr="00F52967">
        <w:rPr>
          <w:rStyle w:val="StyleUnderline"/>
          <w:rFonts w:asciiTheme="minorHAnsi" w:hAnsiTheme="minorHAnsi" w:cstheme="minorHAnsi"/>
          <w:highlight w:val="yellow"/>
        </w:rPr>
        <w:t>global socialism</w:t>
      </w:r>
      <w:r w:rsidRPr="00F52967">
        <w:rPr>
          <w:rStyle w:val="StyleUnderline"/>
          <w:rFonts w:asciiTheme="minorHAnsi" w:hAnsiTheme="minorHAnsi" w:cstheme="minorHAnsi"/>
        </w:rPr>
        <w:t>.</w:t>
      </w:r>
      <w:r w:rsidRPr="00F52967">
        <w:rPr>
          <w:rFonts w:asciiTheme="minorHAnsi" w:hAnsiTheme="minorHAnsi" w:cstheme="minorHAnsi"/>
          <w:u w:val="single"/>
        </w:rPr>
        <w:t xml:space="preserve"> </w:t>
      </w:r>
      <w:r w:rsidRPr="00F52967">
        <w:rPr>
          <w:rFonts w:asciiTheme="minorHAnsi" w:hAnsiTheme="minorHAnsi" w:cstheme="minorHAnsi"/>
          <w:sz w:val="16"/>
        </w:rPr>
        <w:t xml:space="preserve">The </w:t>
      </w:r>
      <w:r w:rsidRPr="00F52967">
        <w:rPr>
          <w:rStyle w:val="StyleUnderline"/>
          <w:rFonts w:asciiTheme="minorHAnsi" w:hAnsiTheme="minorHAnsi" w:cstheme="minorHAnsi"/>
        </w:rPr>
        <w:t>grosteque conditions</w:t>
      </w:r>
      <w:r w:rsidRPr="00F52967">
        <w:rPr>
          <w:rFonts w:asciiTheme="minorHAnsi" w:hAnsiTheme="minorHAnsi" w:cstheme="minorHAnsi"/>
          <w:sz w:val="16"/>
        </w:rPr>
        <w:t xml:space="preserve"> that inspired Marx to pen his original critique </w:t>
      </w:r>
      <w:r w:rsidRPr="00F52967">
        <w:rPr>
          <w:rStyle w:val="StyleUnderline"/>
          <w:rFonts w:asciiTheme="minorHAnsi" w:hAnsiTheme="minorHAnsi" w:cstheme="minorHAnsi"/>
        </w:rPr>
        <w:t>of capitalism are</w:t>
      </w:r>
      <w:r w:rsidRPr="00F52967">
        <w:rPr>
          <w:rFonts w:asciiTheme="minorHAnsi" w:hAnsiTheme="minorHAnsi" w:cstheme="minorHAnsi"/>
          <w:sz w:val="16"/>
        </w:rPr>
        <w:t xml:space="preserve"> present and </w:t>
      </w:r>
      <w:r w:rsidRPr="00F52967">
        <w:rPr>
          <w:rStyle w:val="StyleUnderline"/>
          <w:rFonts w:asciiTheme="minorHAnsi" w:hAnsiTheme="minorHAnsi" w:cstheme="minorHAnsi"/>
        </w:rPr>
        <w:t>flourishing.</w:t>
      </w:r>
      <w:r w:rsidRPr="00F52967">
        <w:rPr>
          <w:rFonts w:asciiTheme="minorHAnsi" w:hAnsiTheme="minorHAnsi" w:cstheme="minorHAnsi"/>
          <w:sz w:val="16"/>
        </w:rPr>
        <w:t xml:space="preserve"> The </w:t>
      </w:r>
      <w:r w:rsidRPr="00F52967">
        <w:rPr>
          <w:rStyle w:val="StyleUnderline"/>
          <w:rFonts w:asciiTheme="minorHAnsi" w:hAnsiTheme="minorHAnsi" w:cstheme="minorHAnsi"/>
          <w:highlight w:val="yellow"/>
        </w:rPr>
        <w:t>inequalities</w:t>
      </w:r>
      <w:r w:rsidRPr="00F52967">
        <w:rPr>
          <w:rFonts w:asciiTheme="minorHAnsi" w:hAnsiTheme="minorHAnsi" w:cstheme="minorHAnsi"/>
          <w:sz w:val="16"/>
        </w:rPr>
        <w:t xml:space="preserve"> of wealth and the gross imbalances of power that exist today </w:t>
      </w:r>
      <w:r w:rsidRPr="00F52967">
        <w:rPr>
          <w:rStyle w:val="StyleUnderline"/>
          <w:rFonts w:asciiTheme="minorHAnsi" w:hAnsiTheme="minorHAnsi" w:cstheme="minorHAnsi"/>
          <w:highlight w:val="yellow"/>
        </w:rPr>
        <w:t>are leading to abuses that exceed those encountered in Marx's day</w:t>
      </w:r>
      <w:r w:rsidRPr="00F52967">
        <w:rPr>
          <w:rFonts w:asciiTheme="minorHAnsi" w:hAnsiTheme="minorHAnsi" w:cstheme="minorHAnsi"/>
          <w:sz w:val="16"/>
        </w:rPr>
        <w:t xml:space="preserve"> (Greider, 1998, p. 39). Global capitalism has paved the way for </w:t>
      </w:r>
      <w:r w:rsidRPr="00F52967">
        <w:rPr>
          <w:rStyle w:val="StyleUnderline"/>
          <w:rFonts w:asciiTheme="minorHAnsi" w:hAnsiTheme="minorHAnsi" w:cstheme="minorHAnsi"/>
        </w:rPr>
        <w:t>the obscene concentration of wealth</w:t>
      </w:r>
      <w:r w:rsidRPr="00F52967">
        <w:rPr>
          <w:rFonts w:asciiTheme="minorHAnsi" w:hAnsiTheme="minorHAnsi" w:cstheme="minorHAnsi"/>
          <w:sz w:val="16"/>
        </w:rPr>
        <w:t xml:space="preserve"> in fewer and fewer hands and </w:t>
      </w:r>
      <w:r w:rsidRPr="00F52967">
        <w:rPr>
          <w:rStyle w:val="StyleUnderline"/>
          <w:rFonts w:asciiTheme="minorHAnsi" w:hAnsiTheme="minorHAnsi" w:cstheme="minorHAnsi"/>
        </w:rPr>
        <w:t>created a world</w:t>
      </w:r>
      <w:r w:rsidRPr="00F52967">
        <w:rPr>
          <w:rFonts w:asciiTheme="minorHAnsi" w:hAnsiTheme="minorHAnsi" w:cstheme="minorHAnsi"/>
          <w:sz w:val="16"/>
        </w:rPr>
        <w:t xml:space="preserve"> increasingly </w:t>
      </w:r>
      <w:r w:rsidRPr="00F52967">
        <w:rPr>
          <w:rStyle w:val="StyleUnderline"/>
          <w:rFonts w:asciiTheme="minorHAnsi" w:hAnsiTheme="minorHAnsi" w:cstheme="minorHAnsi"/>
        </w:rPr>
        <w:t>divided between</w:t>
      </w:r>
      <w:r w:rsidRPr="00F52967">
        <w:rPr>
          <w:rFonts w:asciiTheme="minorHAnsi" w:hAnsiTheme="minorHAnsi" w:cstheme="minorHAnsi"/>
          <w:sz w:val="16"/>
        </w:rPr>
        <w:t xml:space="preserve"> those who enjoy </w:t>
      </w:r>
      <w:r w:rsidRPr="00F52967">
        <w:rPr>
          <w:rStyle w:val="StyleUnderline"/>
          <w:rFonts w:asciiTheme="minorHAnsi" w:hAnsiTheme="minorHAnsi" w:cstheme="minorHAnsi"/>
        </w:rPr>
        <w:t>opulent affluence and</w:t>
      </w:r>
      <w:r w:rsidRPr="00F52967">
        <w:rPr>
          <w:rFonts w:asciiTheme="minorHAnsi" w:hAnsiTheme="minorHAnsi" w:cstheme="minorHAnsi"/>
          <w:sz w:val="16"/>
        </w:rPr>
        <w:t xml:space="preserve"> those who languish in </w:t>
      </w:r>
      <w:r w:rsidRPr="00F52967">
        <w:rPr>
          <w:rStyle w:val="StyleUnderline"/>
          <w:rFonts w:asciiTheme="minorHAnsi" w:hAnsiTheme="minorHAnsi" w:cstheme="minorHAnsi"/>
        </w:rPr>
        <w:t>dehumanizing conditions</w:t>
      </w:r>
      <w:r w:rsidRPr="00F52967">
        <w:rPr>
          <w:rFonts w:asciiTheme="minorHAnsi" w:hAnsiTheme="minorHAnsi" w:cstheme="minorHAnsi"/>
          <w:sz w:val="16"/>
        </w:rPr>
        <w:t xml:space="preserve"> and economic misery. In every corner of the globe, </w:t>
      </w:r>
      <w:r w:rsidRPr="00F52967">
        <w:rPr>
          <w:rStyle w:val="StyleUnderline"/>
          <w:rFonts w:asciiTheme="minorHAnsi" w:hAnsiTheme="minorHAnsi" w:cstheme="minorHAnsi"/>
        </w:rPr>
        <w:t>we are witnessing social disintegration</w:t>
      </w:r>
      <w:r w:rsidRPr="00F52967">
        <w:rPr>
          <w:rFonts w:asciiTheme="minorHAnsi" w:hAnsiTheme="minorHAnsi" w:cstheme="minorHAnsi"/>
          <w:sz w:val="16"/>
        </w:rPr>
        <w:t xml:space="preserve"> as revealed by a rise in </w:t>
      </w:r>
      <w:r w:rsidRPr="00F52967">
        <w:rPr>
          <w:rStyle w:val="StyleUnderline"/>
          <w:rFonts w:asciiTheme="minorHAnsi" w:hAnsiTheme="minorHAnsi" w:cstheme="minorHAnsi"/>
        </w:rPr>
        <w:t>abject poverty and inequality.</w:t>
      </w:r>
      <w:r w:rsidRPr="00F52967">
        <w:rPr>
          <w:rFonts w:asciiTheme="minorHAnsi" w:hAnsiTheme="minorHAnsi" w:cstheme="minorHAnsi"/>
          <w:sz w:val="16"/>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F52967">
        <w:rPr>
          <w:rStyle w:val="StyleUnderline"/>
          <w:rFonts w:asciiTheme="minorHAnsi" w:hAnsiTheme="minorHAnsi" w:cstheme="minorHAnsi"/>
        </w:rPr>
        <w:t>2.8 billion people</w:t>
      </w:r>
      <w:r w:rsidRPr="00F52967">
        <w:rPr>
          <w:rFonts w:asciiTheme="minorHAnsi" w:hAnsiTheme="minorHAnsi" w:cstheme="minorHAnsi"/>
          <w:sz w:val="16"/>
        </w:rPr>
        <w:t>—almost half of the world's population—</w:t>
      </w:r>
      <w:r w:rsidRPr="00F52967">
        <w:rPr>
          <w:rStyle w:val="StyleUnderline"/>
          <w:rFonts w:asciiTheme="minorHAnsi" w:hAnsiTheme="minorHAnsi" w:cstheme="minorHAnsi"/>
        </w:rPr>
        <w:t>struggle in desperation to live on less than two dollars a day</w:t>
      </w:r>
      <w:r w:rsidRPr="00F52967">
        <w:rPr>
          <w:rFonts w:asciiTheme="minorHAnsi" w:hAnsiTheme="minorHAnsi" w:cstheme="minorHAnsi"/>
          <w:sz w:val="16"/>
        </w:rPr>
        <w:t xml:space="preserve"> (McQuaig, 2001, p. 27). As many as </w:t>
      </w:r>
      <w:r w:rsidRPr="00F52967">
        <w:rPr>
          <w:rStyle w:val="StyleUnderline"/>
          <w:rFonts w:asciiTheme="minorHAnsi" w:hAnsiTheme="minorHAnsi" w:cstheme="minorHAnsi"/>
        </w:rPr>
        <w:t>250 million children are wage slaves</w:t>
      </w:r>
      <w:r w:rsidRPr="00F52967">
        <w:rPr>
          <w:rFonts w:asciiTheme="minorHAnsi" w:hAnsiTheme="minorHAnsi" w:cstheme="minorHAnsi"/>
          <w:sz w:val="16"/>
        </w:rPr>
        <w:t xml:space="preserve"> and there are </w:t>
      </w:r>
      <w:r w:rsidRPr="00F52967">
        <w:rPr>
          <w:rStyle w:val="StyleUnderline"/>
          <w:rFonts w:asciiTheme="minorHAnsi" w:hAnsiTheme="minorHAnsi" w:cstheme="minorHAnsi"/>
        </w:rPr>
        <w:t>over a billion workers</w:t>
      </w:r>
      <w:r w:rsidRPr="00F52967">
        <w:rPr>
          <w:rFonts w:asciiTheme="minorHAnsi" w:hAnsiTheme="minorHAnsi" w:cstheme="minorHAnsi"/>
          <w:sz w:val="16"/>
        </w:rPr>
        <w:t xml:space="preserve"> who </w:t>
      </w:r>
      <w:r w:rsidRPr="00F52967">
        <w:rPr>
          <w:rStyle w:val="StyleUnderline"/>
          <w:rFonts w:asciiTheme="minorHAnsi" w:hAnsiTheme="minorHAnsi" w:cstheme="minorHAnsi"/>
        </w:rPr>
        <w:t xml:space="preserve">are either un- or under-employed. </w:t>
      </w:r>
      <w:r w:rsidRPr="00F52967">
        <w:rPr>
          <w:rStyle w:val="StyleUnderline"/>
          <w:rFonts w:asciiTheme="minorHAnsi" w:hAnsiTheme="minorHAnsi" w:cstheme="minorHAnsi"/>
          <w:highlight w:val="yellow"/>
        </w:rPr>
        <w:t>These</w:t>
      </w:r>
      <w:r w:rsidRPr="00F52967">
        <w:rPr>
          <w:rFonts w:asciiTheme="minorHAnsi" w:hAnsiTheme="minorHAnsi" w:cstheme="minorHAnsi"/>
          <w:sz w:val="16"/>
        </w:rPr>
        <w:t xml:space="preserve"> are the </w:t>
      </w:r>
      <w:r w:rsidRPr="00F52967">
        <w:rPr>
          <w:rStyle w:val="StyleUnderline"/>
          <w:rFonts w:asciiTheme="minorHAnsi" w:hAnsiTheme="minorHAnsi" w:cstheme="minorHAnsi"/>
        </w:rPr>
        <w:t xml:space="preserve">concrete </w:t>
      </w:r>
      <w:r w:rsidRPr="00F52967">
        <w:rPr>
          <w:rStyle w:val="StyleUnderline"/>
          <w:rFonts w:asciiTheme="minorHAnsi" w:hAnsiTheme="minorHAnsi" w:cstheme="minorHAnsi"/>
          <w:highlight w:val="yellow"/>
        </w:rPr>
        <w:t>realities</w:t>
      </w:r>
      <w:r w:rsidRPr="00F52967">
        <w:rPr>
          <w:rFonts w:asciiTheme="minorHAnsi" w:hAnsiTheme="minorHAnsi" w:cstheme="minorHAnsi"/>
          <w:sz w:val="16"/>
        </w:rPr>
        <w:t xml:space="preserve"> of our time—realities that </w:t>
      </w:r>
      <w:r w:rsidRPr="00F52967">
        <w:rPr>
          <w:rStyle w:val="Emphasis"/>
          <w:rFonts w:asciiTheme="minorHAnsi" w:hAnsiTheme="minorHAnsi" w:cstheme="minorHAnsi"/>
          <w:highlight w:val="yellow"/>
        </w:rPr>
        <w:t>require a vigorous class analysis</w:t>
      </w:r>
      <w:r w:rsidRPr="00F52967">
        <w:rPr>
          <w:rFonts w:asciiTheme="minorHAnsi" w:hAnsiTheme="minorHAnsi" w:cstheme="minorHAnsi"/>
          <w:sz w:val="16"/>
          <w:highlight w:val="yellow"/>
        </w:rPr>
        <w:t xml:space="preserve">, </w:t>
      </w:r>
      <w:r w:rsidRPr="00F52967">
        <w:rPr>
          <w:rStyle w:val="StyleUnderline"/>
          <w:rFonts w:asciiTheme="minorHAnsi" w:hAnsiTheme="minorHAnsi" w:cstheme="minorHAnsi"/>
          <w:highlight w:val="yellow"/>
        </w:rPr>
        <w:t xml:space="preserve">an </w:t>
      </w:r>
      <w:r w:rsidRPr="00F52967">
        <w:rPr>
          <w:rStyle w:val="Emphasis"/>
          <w:rFonts w:asciiTheme="minorHAnsi" w:hAnsiTheme="minorHAnsi" w:cstheme="minorHAnsi"/>
          <w:highlight w:val="yellow"/>
        </w:rPr>
        <w:t>unrelenting critique</w:t>
      </w:r>
      <w:r w:rsidRPr="00F52967">
        <w:rPr>
          <w:rStyle w:val="StyleUnderline"/>
          <w:rFonts w:asciiTheme="minorHAnsi" w:hAnsiTheme="minorHAnsi" w:cstheme="minorHAnsi"/>
          <w:highlight w:val="yellow"/>
        </w:rPr>
        <w:t xml:space="preserve"> of capitalism and an oppositional politics</w:t>
      </w:r>
      <w:r w:rsidRPr="00F52967">
        <w:rPr>
          <w:rStyle w:val="StyleUnderline"/>
          <w:rFonts w:asciiTheme="minorHAnsi" w:hAnsiTheme="minorHAnsi" w:cstheme="minorHAnsi"/>
        </w:rPr>
        <w:t xml:space="preserve"> capable of confronting</w:t>
      </w:r>
      <w:r w:rsidRPr="00F52967">
        <w:rPr>
          <w:rFonts w:asciiTheme="minorHAnsi" w:hAnsiTheme="minorHAnsi" w:cstheme="minorHAnsi"/>
          <w:sz w:val="16"/>
        </w:rPr>
        <w:t xml:space="preserve"> what Ahmad (1998, p. 2) refers to as </w:t>
      </w:r>
      <w:r w:rsidRPr="00F52967">
        <w:rPr>
          <w:rStyle w:val="StyleUnderline"/>
          <w:rFonts w:asciiTheme="minorHAnsi" w:hAnsiTheme="minorHAnsi" w:cstheme="minorHAnsi"/>
        </w:rPr>
        <w:t>‘capitalist universality.’</w:t>
      </w:r>
      <w:r w:rsidRPr="00F52967">
        <w:rPr>
          <w:rFonts w:asciiTheme="minorHAnsi" w:hAnsiTheme="minorHAnsi" w:cstheme="min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F52967">
        <w:rPr>
          <w:rStyle w:val="StyleUnderline"/>
          <w:rFonts w:asciiTheme="minorHAnsi" w:hAnsiTheme="minorHAnsi" w:cstheme="minorHAnsi"/>
        </w:rPr>
        <w:t>Never before has a Marxian analysis of capitalism</w:t>
      </w:r>
      <w:r w:rsidRPr="00F52967">
        <w:rPr>
          <w:rFonts w:asciiTheme="minorHAnsi" w:hAnsiTheme="minorHAnsi" w:cstheme="minorHAnsi"/>
          <w:sz w:val="16"/>
        </w:rPr>
        <w:t xml:space="preserve"> and class rule </w:t>
      </w:r>
      <w:r w:rsidRPr="00F52967">
        <w:rPr>
          <w:rStyle w:val="StyleUnderline"/>
          <w:rFonts w:asciiTheme="minorHAnsi" w:hAnsiTheme="minorHAnsi" w:cstheme="minorHAnsi"/>
        </w:rPr>
        <w:t>been so desperately needed.</w:t>
      </w:r>
      <w:r w:rsidRPr="00F52967">
        <w:rPr>
          <w:rFonts w:asciiTheme="minorHAnsi" w:hAnsiTheme="minorHAnsi" w:cstheme="minorHAnsi"/>
          <w:sz w:val="16"/>
        </w:rPr>
        <w:t xml:space="preserve"> That is not to say that everything Marx said or anticipated has come true, for that is clearly not the case. </w:t>
      </w:r>
      <w:r w:rsidRPr="00F52967">
        <w:rPr>
          <w:rStyle w:val="StyleUnderline"/>
          <w:rFonts w:asciiTheme="minorHAnsi" w:hAnsiTheme="minorHAnsi" w:cstheme="minorHAnsi"/>
        </w:rPr>
        <w:t xml:space="preserve">Many critiques of Marx focus on his strategy for moving toward socialism, and with ample justification; nonetheless Marx did provide us with </w:t>
      </w:r>
      <w:r w:rsidRPr="00F52967">
        <w:rPr>
          <w:rStyle w:val="Emphasis"/>
          <w:rFonts w:asciiTheme="minorHAnsi" w:hAnsiTheme="minorHAnsi" w:cstheme="minorHAnsi"/>
        </w:rPr>
        <w:t>fundamental insights</w:t>
      </w:r>
      <w:r w:rsidRPr="00F52967">
        <w:rPr>
          <w:rFonts w:asciiTheme="minorHAnsi" w:hAnsiTheme="minorHAnsi" w:cstheme="minorHAnsi"/>
          <w:sz w:val="16"/>
        </w:rPr>
        <w:t xml:space="preserve"> </w:t>
      </w:r>
      <w:r w:rsidRPr="00F52967">
        <w:rPr>
          <w:rStyle w:val="StyleUnderline"/>
          <w:rFonts w:asciiTheme="minorHAnsi" w:hAnsiTheme="minorHAnsi" w:cstheme="minorHAnsi"/>
        </w:rPr>
        <w:t>into class society that have held true</w:t>
      </w:r>
      <w:r w:rsidRPr="00F52967">
        <w:rPr>
          <w:rFonts w:asciiTheme="minorHAnsi" w:hAnsiTheme="minorHAnsi" w:cstheme="min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F52967">
        <w:rPr>
          <w:rStyle w:val="StyleUnderline"/>
          <w:rFonts w:asciiTheme="minorHAnsi" w:hAnsiTheme="minorHAnsi" w:cstheme="minorHAnsi"/>
        </w:rPr>
        <w:t xml:space="preserve">Rather than jettisoning Marx, decentering the role of capitalism, and discrediting class analysis, </w:t>
      </w:r>
      <w:r w:rsidRPr="00F52967">
        <w:rPr>
          <w:rStyle w:val="StyleUnderline"/>
          <w:rFonts w:asciiTheme="minorHAnsi" w:hAnsiTheme="minorHAnsi" w:cstheme="minorHAnsi"/>
          <w:highlight w:val="yellow"/>
        </w:rPr>
        <w:t>radical educators must continue to engage Marx</w:t>
      </w:r>
      <w:r w:rsidRPr="00F52967">
        <w:rPr>
          <w:rStyle w:val="StyleUnderline"/>
          <w:rFonts w:asciiTheme="minorHAnsi" w:hAnsiTheme="minorHAnsi" w:cstheme="minorHAnsi"/>
        </w:rPr>
        <w:t xml:space="preserve">'s oeuvre </w:t>
      </w:r>
      <w:r w:rsidRPr="00F52967">
        <w:rPr>
          <w:rStyle w:val="StyleUnderline"/>
          <w:rFonts w:asciiTheme="minorHAnsi" w:hAnsiTheme="minorHAnsi" w:cstheme="minorHAnsi"/>
          <w:highlight w:val="yellow"/>
        </w:rPr>
        <w:t>and extrapolate</w:t>
      </w:r>
      <w:r w:rsidRPr="00F52967">
        <w:rPr>
          <w:rFonts w:asciiTheme="minorHAnsi" w:hAnsiTheme="minorHAnsi" w:cstheme="minorHAnsi"/>
          <w:sz w:val="16"/>
        </w:rPr>
        <w:t xml:space="preserve"> from it </w:t>
      </w:r>
      <w:r w:rsidRPr="00F52967">
        <w:rPr>
          <w:rStyle w:val="StyleUnderline"/>
          <w:rFonts w:asciiTheme="minorHAnsi" w:hAnsiTheme="minorHAnsi" w:cstheme="minorHAnsi"/>
        </w:rPr>
        <w:t xml:space="preserve">that which is useful </w:t>
      </w:r>
      <w:r w:rsidRPr="00F52967">
        <w:rPr>
          <w:rStyle w:val="Emphasis"/>
          <w:rFonts w:asciiTheme="minorHAnsi" w:hAnsiTheme="minorHAnsi" w:cstheme="minorHAnsi"/>
          <w:highlight w:val="yellow"/>
        </w:rPr>
        <w:t>pedagogically, theoretically, and</w:t>
      </w:r>
      <w:r w:rsidRPr="00F52967">
        <w:rPr>
          <w:rFonts w:asciiTheme="minorHAnsi" w:hAnsiTheme="minorHAnsi" w:cstheme="minorHAnsi"/>
          <w:sz w:val="16"/>
        </w:rPr>
        <w:t xml:space="preserve">, most importantly, </w:t>
      </w:r>
      <w:r w:rsidRPr="00F52967">
        <w:rPr>
          <w:rStyle w:val="Emphasis"/>
          <w:rFonts w:asciiTheme="minorHAnsi" w:hAnsiTheme="minorHAnsi" w:cstheme="minorHAnsi"/>
          <w:highlight w:val="yellow"/>
        </w:rPr>
        <w:t>politically</w:t>
      </w:r>
      <w:r w:rsidRPr="00F52967">
        <w:rPr>
          <w:rFonts w:asciiTheme="minorHAnsi" w:hAnsiTheme="minorHAnsi" w:cstheme="minorHAnsi"/>
          <w:sz w:val="16"/>
        </w:rPr>
        <w:t xml:space="preserve"> in light of the challenges that confront us. </w:t>
      </w:r>
      <w:r w:rsidRPr="00F52967">
        <w:rPr>
          <w:rStyle w:val="StyleUnderline"/>
          <w:rFonts w:asciiTheme="minorHAnsi" w:hAnsiTheme="minorHAnsi" w:cstheme="minorHAnsi"/>
        </w:rPr>
        <w:t>The urgency</w:t>
      </w:r>
      <w:r w:rsidRPr="00F52967">
        <w:rPr>
          <w:rFonts w:asciiTheme="minorHAnsi" w:hAnsiTheme="minorHAnsi" w:cstheme="minorHAnsi"/>
          <w:sz w:val="16"/>
        </w:rPr>
        <w:t xml:space="preserve"> which animates Amin's call </w:t>
      </w:r>
      <w:r w:rsidRPr="00F52967">
        <w:rPr>
          <w:rStyle w:val="StyleUnderline"/>
          <w:rFonts w:asciiTheme="minorHAnsi" w:hAnsiTheme="minorHAnsi" w:cstheme="minorHAnsi"/>
        </w:rPr>
        <w:t>for a collective socialist vision necessitates</w:t>
      </w:r>
      <w:r w:rsidRPr="00F52967">
        <w:rPr>
          <w:rFonts w:asciiTheme="minorHAnsi" w:hAnsiTheme="minorHAnsi" w:cstheme="minorHAnsi"/>
          <w:sz w:val="16"/>
        </w:rPr>
        <w:t xml:space="preserve">, as we have argued, </w:t>
      </w:r>
      <w:r w:rsidRPr="00F52967">
        <w:rPr>
          <w:rStyle w:val="StyleUnderline"/>
          <w:rFonts w:asciiTheme="minorHAnsi" w:hAnsiTheme="minorHAnsi" w:cstheme="minorHAnsi"/>
        </w:rPr>
        <w:t>moving beyond the particularism</w:t>
      </w:r>
      <w:r w:rsidRPr="00F52967">
        <w:rPr>
          <w:rFonts w:asciiTheme="minorHAnsi" w:hAnsiTheme="minorHAnsi" w:cstheme="minorHAnsi"/>
          <w:sz w:val="16"/>
        </w:rPr>
        <w:t xml:space="preserve"> and liberal pluralism </w:t>
      </w:r>
      <w:r w:rsidRPr="00F52967">
        <w:rPr>
          <w:rStyle w:val="StyleUnderline"/>
          <w:rFonts w:asciiTheme="minorHAnsi" w:hAnsiTheme="minorHAnsi" w:cstheme="minorHAnsi"/>
        </w:rPr>
        <w:t xml:space="preserve">that informs the ‘politics of difference.’ </w:t>
      </w:r>
      <w:r w:rsidRPr="00F52967">
        <w:rPr>
          <w:rStyle w:val="StyleUnderline"/>
          <w:rFonts w:asciiTheme="minorHAnsi" w:hAnsiTheme="minorHAnsi" w:cstheme="minorHAnsi"/>
          <w:highlight w:val="yellow"/>
        </w:rPr>
        <w:t>It</w:t>
      </w:r>
      <w:r w:rsidRPr="00F52967">
        <w:rPr>
          <w:rFonts w:asciiTheme="minorHAnsi" w:hAnsiTheme="minorHAnsi" w:cstheme="minorHAnsi"/>
          <w:sz w:val="16"/>
        </w:rPr>
        <w:t xml:space="preserve"> also </w:t>
      </w:r>
      <w:r w:rsidRPr="00F52967">
        <w:rPr>
          <w:rStyle w:val="Emphasis"/>
          <w:rFonts w:asciiTheme="minorHAnsi" w:hAnsiTheme="minorHAnsi" w:cstheme="minorHAnsi"/>
          <w:highlight w:val="yellow"/>
        </w:rPr>
        <w:t>requires</w:t>
      </w:r>
      <w:r w:rsidRPr="00F52967">
        <w:rPr>
          <w:rStyle w:val="StyleUnderline"/>
          <w:rFonts w:asciiTheme="minorHAnsi" w:hAnsiTheme="minorHAnsi" w:cstheme="minorHAnsi"/>
          <w:highlight w:val="yellow"/>
        </w:rPr>
        <w:t xml:space="preserve"> challenging the </w:t>
      </w:r>
      <w:r w:rsidRPr="00F52967">
        <w:rPr>
          <w:rStyle w:val="Emphasis"/>
          <w:rFonts w:asciiTheme="minorHAnsi" w:hAnsiTheme="minorHAnsi" w:cstheme="minorHAnsi"/>
          <w:highlight w:val="yellow"/>
        </w:rPr>
        <w:t>questionable assumptions</w:t>
      </w:r>
      <w:r w:rsidRPr="00F52967">
        <w:rPr>
          <w:rStyle w:val="StyleUnderline"/>
          <w:rFonts w:asciiTheme="minorHAnsi" w:hAnsiTheme="minorHAnsi" w:cstheme="minorHAnsi"/>
          <w:highlight w:val="yellow"/>
        </w:rPr>
        <w:t xml:space="preserve"> that have come to constitute</w:t>
      </w:r>
      <w:r w:rsidRPr="00F52967">
        <w:rPr>
          <w:rStyle w:val="StyleUnderline"/>
          <w:rFonts w:asciiTheme="minorHAnsi" w:hAnsiTheme="minorHAnsi" w:cstheme="minorHAnsi"/>
        </w:rPr>
        <w:t xml:space="preserve"> the core of contemporary ‘radical’</w:t>
      </w:r>
      <w:r w:rsidRPr="00F52967">
        <w:rPr>
          <w:rFonts w:asciiTheme="minorHAnsi" w:hAnsiTheme="minorHAnsi" w:cstheme="minorHAnsi"/>
          <w:sz w:val="16"/>
        </w:rPr>
        <w:t xml:space="preserve"> theory, </w:t>
      </w:r>
      <w:r w:rsidRPr="00F52967">
        <w:rPr>
          <w:rStyle w:val="Emphasis"/>
          <w:rFonts w:asciiTheme="minorHAnsi" w:hAnsiTheme="minorHAnsi" w:cstheme="minorHAnsi"/>
          <w:highlight w:val="yellow"/>
        </w:rPr>
        <w:t>pedagogy</w:t>
      </w:r>
      <w:r w:rsidRPr="00F52967">
        <w:rPr>
          <w:rFonts w:asciiTheme="minorHAnsi" w:hAnsiTheme="minorHAnsi" w:cstheme="minorHAnsi"/>
          <w:sz w:val="16"/>
        </w:rPr>
        <w:t xml:space="preserve"> and politics. </w:t>
      </w:r>
      <w:r w:rsidRPr="00F52967">
        <w:rPr>
          <w:rStyle w:val="StyleUnderline"/>
          <w:rFonts w:asciiTheme="minorHAnsi" w:hAnsiTheme="minorHAnsi" w:cstheme="minorHAnsi"/>
        </w:rPr>
        <w:t xml:space="preserve">In terms of effecting change, </w:t>
      </w:r>
      <w:r w:rsidRPr="00F52967">
        <w:rPr>
          <w:rStyle w:val="StyleUnderline"/>
          <w:rFonts w:asciiTheme="minorHAnsi" w:hAnsiTheme="minorHAnsi" w:cstheme="minorHAnsi"/>
          <w:highlight w:val="yellow"/>
        </w:rPr>
        <w:t xml:space="preserve">what is needed is a cogent </w:t>
      </w:r>
      <w:r w:rsidRPr="00F52967">
        <w:rPr>
          <w:rStyle w:val="Emphasis"/>
          <w:rFonts w:asciiTheme="minorHAnsi" w:hAnsiTheme="minorHAnsi" w:cstheme="minorHAnsi"/>
          <w:highlight w:val="yellow"/>
        </w:rPr>
        <w:t>understanding</w:t>
      </w:r>
      <w:r w:rsidRPr="00F52967">
        <w:rPr>
          <w:rStyle w:val="StyleUnderline"/>
          <w:rFonts w:asciiTheme="minorHAnsi" w:hAnsiTheme="minorHAnsi" w:cstheme="minorHAnsi"/>
          <w:highlight w:val="yellow"/>
        </w:rPr>
        <w:t xml:space="preserve"> of the systemic nature of exploitation and oppression</w:t>
      </w:r>
      <w:r w:rsidRPr="00F52967">
        <w:rPr>
          <w:rStyle w:val="StyleUnderline"/>
          <w:rFonts w:asciiTheme="minorHAnsi" w:hAnsiTheme="minorHAnsi" w:cstheme="minorHAnsi"/>
        </w:rPr>
        <w:t xml:space="preserve"> based on the</w:t>
      </w:r>
      <w:r w:rsidRPr="00F52967">
        <w:rPr>
          <w:rFonts w:asciiTheme="minorHAnsi" w:hAnsiTheme="minorHAnsi" w:cstheme="minorHAnsi"/>
          <w:sz w:val="16"/>
        </w:rPr>
        <w:t xml:space="preserve"> precepts of a </w:t>
      </w:r>
      <w:r w:rsidRPr="00F52967">
        <w:rPr>
          <w:rStyle w:val="StyleUnderline"/>
          <w:rFonts w:asciiTheme="minorHAnsi" w:hAnsiTheme="minorHAnsi" w:cstheme="minorHAnsi"/>
        </w:rPr>
        <w:t>radical political economy approach</w:t>
      </w:r>
      <w:r w:rsidRPr="00F52967">
        <w:rPr>
          <w:rFonts w:asciiTheme="minorHAnsi" w:hAnsiTheme="minorHAnsi" w:cstheme="minorHAnsi"/>
          <w:sz w:val="16"/>
        </w:rPr>
        <w:t xml:space="preserve"> (outlined above) and one that incorporates Marx's notion of ‘unity in difference’ in which people share widely common material interests. </w:t>
      </w:r>
      <w:r w:rsidRPr="00F52967">
        <w:rPr>
          <w:rStyle w:val="StyleUnderline"/>
          <w:rFonts w:asciiTheme="minorHAnsi" w:hAnsiTheme="minorHAnsi" w:cstheme="minorHAnsi"/>
        </w:rPr>
        <w:t>Such an understanding extends far beyond the realm of theory</w:t>
      </w:r>
      <w:r w:rsidRPr="00F52967">
        <w:rPr>
          <w:rFonts w:asciiTheme="minorHAnsi" w:hAnsiTheme="minorHAnsi" w:cstheme="minorHAnsi"/>
          <w:sz w:val="16"/>
        </w:rPr>
        <w:t xml:space="preserve">, for the manner in which we choose to interpret and explore the social world, </w:t>
      </w:r>
      <w:r w:rsidRPr="00F52967">
        <w:rPr>
          <w:rStyle w:val="StyleUnderline"/>
          <w:rFonts w:asciiTheme="minorHAnsi" w:hAnsiTheme="minorHAnsi" w:cstheme="minorHAnsi"/>
        </w:rPr>
        <w:t xml:space="preserve">the </w:t>
      </w:r>
      <w:r w:rsidRPr="00F52967">
        <w:rPr>
          <w:rStyle w:val="Emphasis"/>
          <w:rFonts w:asciiTheme="minorHAnsi" w:hAnsiTheme="minorHAnsi" w:cstheme="minorHAnsi"/>
        </w:rPr>
        <w:t>concepts and frameworks</w:t>
      </w:r>
      <w:r w:rsidRPr="00F52967">
        <w:rPr>
          <w:rStyle w:val="StyleUnderline"/>
          <w:rFonts w:asciiTheme="minorHAnsi" w:hAnsiTheme="minorHAnsi" w:cstheme="minorHAnsi"/>
        </w:rPr>
        <w:t xml:space="preserve"> we use to express our sociopolitical understandings, are more than just abstract categories. They imply intentions, organizational practices, and political agendas. </w:t>
      </w:r>
      <w:r w:rsidRPr="00F52967">
        <w:rPr>
          <w:rStyle w:val="StyleUnderline"/>
          <w:rFonts w:asciiTheme="minorHAnsi" w:hAnsiTheme="minorHAnsi" w:cstheme="minorHAnsi"/>
          <w:highlight w:val="yellow"/>
        </w:rPr>
        <w:t>Identifying class analysis as the basis for</w:t>
      </w:r>
      <w:r w:rsidRPr="00F52967">
        <w:rPr>
          <w:rStyle w:val="StyleUnderline"/>
          <w:rFonts w:asciiTheme="minorHAnsi" w:hAnsiTheme="minorHAnsi" w:cstheme="minorHAnsi"/>
        </w:rPr>
        <w:t xml:space="preserve"> our</w:t>
      </w:r>
      <w:r w:rsidRPr="00F52967">
        <w:rPr>
          <w:rFonts w:asciiTheme="minorHAnsi" w:hAnsiTheme="minorHAnsi" w:cstheme="minorHAnsi"/>
          <w:sz w:val="16"/>
        </w:rPr>
        <w:t xml:space="preserve"> understandings and class </w:t>
      </w:r>
      <w:r w:rsidRPr="00F52967">
        <w:rPr>
          <w:rStyle w:val="StyleUnderline"/>
          <w:rFonts w:asciiTheme="minorHAnsi" w:hAnsiTheme="minorHAnsi" w:cstheme="minorHAnsi"/>
          <w:highlight w:val="yellow"/>
        </w:rPr>
        <w:t>struggle</w:t>
      </w:r>
      <w:r w:rsidRPr="00F52967">
        <w:rPr>
          <w:rFonts w:asciiTheme="minorHAnsi" w:hAnsiTheme="minorHAnsi" w:cstheme="minorHAnsi"/>
          <w:sz w:val="16"/>
        </w:rPr>
        <w:t xml:space="preserve"> as the basis for polistical transformation </w:t>
      </w:r>
      <w:r w:rsidRPr="00F52967">
        <w:rPr>
          <w:rStyle w:val="StyleUnderline"/>
          <w:rFonts w:asciiTheme="minorHAnsi" w:hAnsiTheme="minorHAnsi" w:cstheme="minorHAnsi"/>
          <w:highlight w:val="yellow"/>
        </w:rPr>
        <w:t xml:space="preserve">implies something </w:t>
      </w:r>
      <w:r w:rsidRPr="00F52967">
        <w:rPr>
          <w:rStyle w:val="Emphasis"/>
          <w:rFonts w:asciiTheme="minorHAnsi" w:hAnsiTheme="minorHAnsi" w:cstheme="minorHAnsi"/>
          <w:highlight w:val="yellow"/>
        </w:rPr>
        <w:t>quite different</w:t>
      </w:r>
      <w:r w:rsidRPr="00F52967">
        <w:rPr>
          <w:rStyle w:val="StyleUnderline"/>
          <w:rFonts w:asciiTheme="minorHAnsi" w:hAnsiTheme="minorHAnsi" w:cstheme="minorHAnsi"/>
          <w:highlight w:val="yellow"/>
        </w:rPr>
        <w:t xml:space="preserve"> than constructing</w:t>
      </w:r>
      <w:r w:rsidRPr="00F52967">
        <w:rPr>
          <w:rFonts w:asciiTheme="minorHAnsi" w:hAnsiTheme="minorHAnsi" w:cstheme="minorHAnsi"/>
          <w:sz w:val="16"/>
        </w:rPr>
        <w:t xml:space="preserve"> a sense of </w:t>
      </w:r>
      <w:r w:rsidRPr="00F52967">
        <w:rPr>
          <w:rStyle w:val="StyleUnderline"/>
          <w:rFonts w:asciiTheme="minorHAnsi" w:hAnsiTheme="minorHAnsi" w:cstheme="minorHAnsi"/>
          <w:highlight w:val="yellow"/>
        </w:rPr>
        <w:t>political agency around issues of race, ethnicity, gender</w:t>
      </w:r>
      <w:r w:rsidRPr="00F52967">
        <w:rPr>
          <w:rStyle w:val="StyleUnderline"/>
          <w:rFonts w:asciiTheme="minorHAnsi" w:hAnsiTheme="minorHAnsi" w:cstheme="minorHAnsi"/>
        </w:rPr>
        <w:t>, etc.</w:t>
      </w:r>
      <w:r w:rsidRPr="00F52967">
        <w:rPr>
          <w:rFonts w:asciiTheme="minorHAnsi" w:hAnsiTheme="minorHAnsi" w:cstheme="minorHAnsi"/>
          <w:sz w:val="16"/>
        </w:rPr>
        <w:t xml:space="preserve"> Contrary to ‘Shakespeare's assertion that a rose by any other name would smell as sweet,’ it should be clear that this is not the case in political matters. Rather, </w:t>
      </w:r>
      <w:r w:rsidRPr="00F52967">
        <w:rPr>
          <w:rStyle w:val="StyleUnderline"/>
          <w:rFonts w:asciiTheme="minorHAnsi" w:hAnsiTheme="minorHAnsi" w:cstheme="minorHAnsi"/>
        </w:rPr>
        <w:t>in politics ‘the essence</w:t>
      </w:r>
      <w:r w:rsidRPr="00F52967">
        <w:rPr>
          <w:rFonts w:asciiTheme="minorHAnsi" w:hAnsiTheme="minorHAnsi" w:cstheme="minorHAnsi"/>
          <w:sz w:val="16"/>
        </w:rPr>
        <w:t xml:space="preserve"> of the flower </w:t>
      </w:r>
      <w:r w:rsidRPr="00F52967">
        <w:rPr>
          <w:rStyle w:val="StyleUnderline"/>
          <w:rFonts w:asciiTheme="minorHAnsi" w:hAnsiTheme="minorHAnsi" w:cstheme="minorHAnsi"/>
        </w:rPr>
        <w:t>lies in the name by which it is called’</w:t>
      </w:r>
      <w:r w:rsidRPr="00F52967">
        <w:rPr>
          <w:rFonts w:asciiTheme="minorHAnsi" w:hAnsiTheme="minorHAnsi" w:cstheme="minorHAnsi"/>
          <w:sz w:val="16"/>
        </w:rPr>
        <w:t xml:space="preserve"> (Bannerji, 2000, p. 41). </w:t>
      </w:r>
      <w:r w:rsidRPr="00F52967">
        <w:rPr>
          <w:rStyle w:val="StyleUnderline"/>
          <w:rFonts w:asciiTheme="minorHAnsi" w:hAnsiTheme="minorHAnsi" w:cstheme="minorHAnsi"/>
          <w:highlight w:val="yellow"/>
        </w:rPr>
        <w:t>The task for progressives</w:t>
      </w:r>
      <w:r w:rsidRPr="00F52967">
        <w:rPr>
          <w:rFonts w:asciiTheme="minorHAnsi" w:hAnsiTheme="minorHAnsi" w:cstheme="minorHAnsi"/>
          <w:sz w:val="16"/>
        </w:rPr>
        <w:t xml:space="preserve"> today </w:t>
      </w:r>
      <w:r w:rsidRPr="00F52967">
        <w:rPr>
          <w:rStyle w:val="StyleUnderline"/>
          <w:rFonts w:asciiTheme="minorHAnsi" w:hAnsiTheme="minorHAnsi" w:cstheme="minorHAnsi"/>
          <w:highlight w:val="yellow"/>
        </w:rPr>
        <w:t>is to seize the moment and plant the seeds for a political agenda that is grounded in</w:t>
      </w:r>
      <w:r w:rsidRPr="00F52967">
        <w:rPr>
          <w:rStyle w:val="StyleUnderline"/>
          <w:rFonts w:asciiTheme="minorHAnsi" w:hAnsiTheme="minorHAnsi" w:cstheme="minorHAnsi"/>
        </w:rPr>
        <w:t xml:space="preserve"> historical possibilities and informed by a vision committed to overcoming exploitative conditions. These seeds, we would argue, must be derived from the tree of radical political economy. For the vast majority of people today—</w:t>
      </w:r>
      <w:r w:rsidRPr="00F52967">
        <w:rPr>
          <w:rStyle w:val="StyleUnderline"/>
          <w:rFonts w:asciiTheme="minorHAnsi" w:hAnsiTheme="minorHAnsi" w:cstheme="minorHAnsi"/>
          <w:highlight w:val="yellow"/>
        </w:rPr>
        <w:t>people of all ‘racial classifications or identities, all genders and sexual orientations’—the common frame of reference</w:t>
      </w:r>
      <w:r w:rsidRPr="00F52967">
        <w:rPr>
          <w:rFonts w:asciiTheme="minorHAnsi" w:hAnsiTheme="minorHAnsi" w:cstheme="minorHAnsi"/>
          <w:sz w:val="16"/>
        </w:rPr>
        <w:t xml:space="preserve"> arcing across ‘difference’, the ‘concerns and aspirations that are most widely shared </w:t>
      </w:r>
      <w:r w:rsidRPr="00F52967">
        <w:rPr>
          <w:rStyle w:val="StyleUnderline"/>
          <w:rFonts w:asciiTheme="minorHAnsi" w:hAnsiTheme="minorHAnsi" w:cstheme="minorHAnsi"/>
        </w:rPr>
        <w:t>are</w:t>
      </w:r>
      <w:r w:rsidRPr="00F52967">
        <w:rPr>
          <w:rFonts w:asciiTheme="minorHAnsi" w:hAnsiTheme="minorHAnsi" w:cstheme="minorHAnsi"/>
          <w:sz w:val="16"/>
        </w:rPr>
        <w:t xml:space="preserve"> those that are </w:t>
      </w:r>
      <w:r w:rsidRPr="00F52967">
        <w:rPr>
          <w:rStyle w:val="StyleUnderline"/>
          <w:rFonts w:asciiTheme="minorHAnsi" w:hAnsiTheme="minorHAnsi" w:cstheme="minorHAnsi"/>
        </w:rPr>
        <w:t>rooted in</w:t>
      </w:r>
      <w:r w:rsidRPr="00F52967">
        <w:rPr>
          <w:rFonts w:asciiTheme="minorHAnsi" w:hAnsiTheme="minorHAnsi" w:cstheme="minorHAnsi"/>
          <w:sz w:val="16"/>
        </w:rPr>
        <w:t xml:space="preserve"> </w:t>
      </w:r>
      <w:r w:rsidRPr="00F52967">
        <w:rPr>
          <w:rStyle w:val="StyleUnderline"/>
          <w:rFonts w:asciiTheme="minorHAnsi" w:hAnsiTheme="minorHAnsi" w:cstheme="minorHAnsi"/>
        </w:rPr>
        <w:t>the common experience of everyday life</w:t>
      </w:r>
      <w:r w:rsidRPr="00F52967">
        <w:rPr>
          <w:rFonts w:asciiTheme="minorHAnsi" w:hAnsiTheme="minorHAnsi" w:cstheme="minorHAnsi"/>
          <w:sz w:val="16"/>
        </w:rPr>
        <w:t xml:space="preserve"> shaped and </w:t>
      </w:r>
      <w:r w:rsidRPr="00F52967">
        <w:rPr>
          <w:rStyle w:val="StyleUnderline"/>
          <w:rFonts w:asciiTheme="minorHAnsi" w:hAnsiTheme="minorHAnsi" w:cstheme="minorHAnsi"/>
        </w:rPr>
        <w:t>constrained by political economy’</w:t>
      </w:r>
      <w:r w:rsidRPr="00F52967">
        <w:rPr>
          <w:rFonts w:asciiTheme="minorHAnsi" w:hAnsiTheme="minorHAnsi" w:cstheme="minorHAnsi"/>
          <w:sz w:val="16"/>
        </w:rPr>
        <w:t xml:space="preserve"> (Reed, 2000, p. xxvii). </w:t>
      </w:r>
      <w:r w:rsidRPr="00F52967">
        <w:rPr>
          <w:rStyle w:val="StyleUnderline"/>
          <w:rFonts w:asciiTheme="minorHAnsi" w:hAnsiTheme="minorHAnsi" w:cstheme="minorHAnsi"/>
        </w:rPr>
        <w:t>While post-</w:t>
      </w:r>
      <w:r w:rsidRPr="00F52967">
        <w:rPr>
          <w:rStyle w:val="StyleUnderline"/>
          <w:rFonts w:asciiTheme="minorHAnsi" w:hAnsiTheme="minorHAnsi" w:cstheme="minorHAnsi"/>
        </w:rPr>
        <w:lastRenderedPageBreak/>
        <w:t>Marxist advocates of the politics of ‘difference’ suggest</w:t>
      </w:r>
      <w:r w:rsidRPr="00F52967">
        <w:rPr>
          <w:rFonts w:asciiTheme="minorHAnsi" w:hAnsiTheme="minorHAnsi" w:cstheme="minorHAnsi"/>
          <w:sz w:val="16"/>
        </w:rPr>
        <w:t xml:space="preserve"> that </w:t>
      </w:r>
      <w:r w:rsidRPr="00F52967">
        <w:rPr>
          <w:rStyle w:val="StyleUnderline"/>
          <w:rFonts w:asciiTheme="minorHAnsi" w:hAnsiTheme="minorHAnsi" w:cstheme="minorHAnsi"/>
        </w:rPr>
        <w:t>such a stance is outdated, we</w:t>
      </w:r>
      <w:r w:rsidRPr="00F52967">
        <w:rPr>
          <w:rFonts w:asciiTheme="minorHAnsi" w:hAnsiTheme="minorHAnsi" w:cstheme="minorHAnsi"/>
          <w:sz w:val="16"/>
        </w:rPr>
        <w:t xml:space="preserve"> would </w:t>
      </w:r>
      <w:r w:rsidRPr="00F52967">
        <w:rPr>
          <w:rStyle w:val="StyleUnderline"/>
          <w:rFonts w:asciiTheme="minorHAnsi" w:hAnsiTheme="minorHAnsi" w:cstheme="minorHAnsi"/>
        </w:rPr>
        <w:t>argue that the categories which they have employed</w:t>
      </w:r>
      <w:r w:rsidRPr="00F52967">
        <w:rPr>
          <w:rFonts w:asciiTheme="minorHAnsi" w:hAnsiTheme="minorHAnsi" w:cstheme="minorHAnsi"/>
          <w:sz w:val="16"/>
        </w:rPr>
        <w:t xml:space="preserve"> to analyze ‘the social’ </w:t>
      </w:r>
      <w:r w:rsidRPr="00F52967">
        <w:rPr>
          <w:rStyle w:val="StyleUnderline"/>
          <w:rFonts w:asciiTheme="minorHAnsi" w:hAnsiTheme="minorHAnsi" w:cstheme="minorHAnsi"/>
        </w:rPr>
        <w:t>are</w:t>
      </w:r>
      <w:r w:rsidRPr="00F52967">
        <w:rPr>
          <w:rFonts w:asciiTheme="minorHAnsi" w:hAnsiTheme="minorHAnsi" w:cstheme="minorHAnsi"/>
          <w:sz w:val="16"/>
        </w:rPr>
        <w:t xml:space="preserve"> now </w:t>
      </w:r>
      <w:r w:rsidRPr="00F52967">
        <w:rPr>
          <w:rStyle w:val="StyleUnderline"/>
          <w:rFonts w:asciiTheme="minorHAnsi" w:hAnsiTheme="minorHAnsi" w:cstheme="minorHAnsi"/>
        </w:rPr>
        <w:t>losing their usefulness,</w:t>
      </w:r>
      <w:r w:rsidRPr="00F52967">
        <w:rPr>
          <w:rFonts w:asciiTheme="minorHAnsi" w:hAnsiTheme="minorHAnsi" w:cstheme="minorHAnsi"/>
          <w:sz w:val="16"/>
        </w:rPr>
        <w:t xml:space="preserve"> particularly in light of actual contemporary ‘social movements.’ </w:t>
      </w:r>
      <w:r w:rsidRPr="00F52967">
        <w:rPr>
          <w:rStyle w:val="StyleUnderline"/>
          <w:rFonts w:asciiTheme="minorHAnsi" w:hAnsiTheme="minorHAnsi" w:cstheme="minorHAnsi"/>
        </w:rPr>
        <w:t>All over the globe, there are large anti-capitalist movements</w:t>
      </w:r>
      <w:r w:rsidRPr="00F52967">
        <w:rPr>
          <w:rFonts w:asciiTheme="minorHAnsi" w:hAnsiTheme="minorHAnsi" w:cstheme="minorHAnsi"/>
          <w:sz w:val="16"/>
        </w:rPr>
        <w:t xml:space="preserve"> afoot. In February 2002, chants of ‘Another World Is Possible’ became the theme of protests in Porto Allegre. It seems that those </w:t>
      </w:r>
      <w:r w:rsidRPr="00F52967">
        <w:rPr>
          <w:rStyle w:val="StyleUnderline"/>
          <w:rFonts w:asciiTheme="minorHAnsi" w:hAnsiTheme="minorHAnsi" w:cstheme="minorHAnsi"/>
          <w:highlight w:val="yellow"/>
        </w:rPr>
        <w:t>people struggling in the streets haven’t read about</w:t>
      </w:r>
      <w:r w:rsidRPr="00F52967">
        <w:rPr>
          <w:rFonts w:asciiTheme="minorHAnsi" w:hAnsiTheme="minorHAnsi" w:cstheme="minorHAnsi"/>
          <w:sz w:val="16"/>
        </w:rPr>
        <w:t xml:space="preserve"> T.I.N.A., </w:t>
      </w:r>
      <w:r w:rsidRPr="00F52967">
        <w:rPr>
          <w:rStyle w:val="StyleUnderline"/>
          <w:rFonts w:asciiTheme="minorHAnsi" w:hAnsiTheme="minorHAnsi" w:cstheme="minorHAnsi"/>
          <w:highlight w:val="yellow"/>
        </w:rPr>
        <w:t>the end of grand narratives of emancipation, or the decentering of capitalism</w:t>
      </w:r>
      <w:r w:rsidRPr="00F52967">
        <w:rPr>
          <w:rStyle w:val="StyleUnderline"/>
          <w:rFonts w:asciiTheme="minorHAnsi" w:hAnsiTheme="minorHAnsi" w:cstheme="minorHAnsi"/>
        </w:rPr>
        <w:t>.</w:t>
      </w:r>
      <w:r w:rsidRPr="00F52967">
        <w:rPr>
          <w:rFonts w:asciiTheme="minorHAnsi" w:hAnsiTheme="minorHAnsi" w:cstheme="minorHAnsi"/>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F52967">
        <w:rPr>
          <w:rStyle w:val="StyleUnderline"/>
          <w:rFonts w:asciiTheme="minorHAnsi" w:hAnsiTheme="minorHAnsi" w:cstheme="minorHAnsi"/>
        </w:rPr>
        <w:t>This</w:t>
      </w:r>
      <w:r w:rsidRPr="00F52967">
        <w:rPr>
          <w:rFonts w:asciiTheme="minorHAnsi" w:hAnsiTheme="minorHAnsi" w:cstheme="minorHAnsi"/>
          <w:sz w:val="16"/>
        </w:rPr>
        <w:t xml:space="preserve">, of course, </w:t>
      </w:r>
      <w:r w:rsidRPr="00F52967">
        <w:rPr>
          <w:rStyle w:val="StyleUnderline"/>
          <w:rFonts w:asciiTheme="minorHAnsi" w:hAnsiTheme="minorHAnsi" w:cstheme="minorHAnsi"/>
        </w:rPr>
        <w:t>does not mean</w:t>
      </w:r>
      <w:r w:rsidRPr="00F52967">
        <w:rPr>
          <w:rFonts w:asciiTheme="minorHAnsi" w:hAnsiTheme="minorHAnsi" w:cstheme="minorHAnsi"/>
          <w:sz w:val="16"/>
        </w:rPr>
        <w:t xml:space="preserve"> that </w:t>
      </w:r>
      <w:r w:rsidRPr="00F52967">
        <w:rPr>
          <w:rStyle w:val="StyleUnderline"/>
          <w:rFonts w:asciiTheme="minorHAnsi" w:hAnsiTheme="minorHAnsi" w:cstheme="minorHAnsi"/>
        </w:rPr>
        <w:t>socialism will inevitably come about, yet a sense of its</w:t>
      </w:r>
      <w:r w:rsidRPr="00F52967">
        <w:rPr>
          <w:rFonts w:asciiTheme="minorHAnsi" w:hAnsiTheme="minorHAnsi" w:cstheme="minorHAnsi"/>
          <w:sz w:val="16"/>
        </w:rPr>
        <w:t xml:space="preserve"> nascent </w:t>
      </w:r>
      <w:r w:rsidRPr="00F52967">
        <w:rPr>
          <w:rStyle w:val="StyleUnderline"/>
          <w:rFonts w:asciiTheme="minorHAnsi" w:hAnsiTheme="minorHAnsi" w:cstheme="minorHAnsi"/>
        </w:rPr>
        <w:t>promise animates current social movements.</w:t>
      </w:r>
      <w:r w:rsidRPr="00F52967">
        <w:rPr>
          <w:rFonts w:asciiTheme="minorHAnsi" w:hAnsiTheme="minorHAnsi" w:cstheme="minorHAnsi"/>
          <w:sz w:val="16"/>
        </w:rPr>
        <w:t xml:space="preserve"> Indeed, noted historian Howard Zinn (2000, p. 20) recently pointed out that </w:t>
      </w:r>
      <w:r w:rsidRPr="00F52967">
        <w:rPr>
          <w:rStyle w:val="StyleUnderline"/>
          <w:rFonts w:asciiTheme="minorHAnsi" w:hAnsiTheme="minorHAnsi" w:cstheme="minorHAnsi"/>
        </w:rPr>
        <w:t>after years of single-issue organizing</w:t>
      </w:r>
      <w:r w:rsidRPr="00F52967">
        <w:rPr>
          <w:rFonts w:asciiTheme="minorHAnsi" w:hAnsiTheme="minorHAnsi" w:cstheme="minorHAnsi"/>
          <w:sz w:val="16"/>
        </w:rPr>
        <w:t xml:space="preserve"> (i.e. the politics of difference), </w:t>
      </w:r>
      <w:r w:rsidRPr="00F52967">
        <w:rPr>
          <w:rStyle w:val="StyleUnderline"/>
          <w:rFonts w:asciiTheme="minorHAnsi" w:hAnsiTheme="minorHAnsi" w:cstheme="minorHAnsi"/>
        </w:rPr>
        <w:t>the WTO and other anti-corporate capitalist protests signaled a turning point in the ‘history of movements</w:t>
      </w:r>
      <w:r w:rsidRPr="00F52967">
        <w:rPr>
          <w:rFonts w:asciiTheme="minorHAnsi" w:hAnsiTheme="minorHAnsi" w:cstheme="minorHAnsi"/>
          <w:sz w:val="16"/>
        </w:rPr>
        <w:t xml:space="preserve"> of recent decades,’ for </w:t>
      </w:r>
      <w:r w:rsidRPr="00F52967">
        <w:rPr>
          <w:rStyle w:val="StyleUnderline"/>
          <w:rFonts w:asciiTheme="minorHAnsi" w:hAnsiTheme="minorHAnsi" w:cstheme="minorHAnsi"/>
        </w:rPr>
        <w:t>it was the issue of ‘class’ that</w:t>
      </w:r>
      <w:r w:rsidRPr="00F52967">
        <w:rPr>
          <w:rFonts w:asciiTheme="minorHAnsi" w:hAnsiTheme="minorHAnsi" w:cstheme="minorHAnsi"/>
          <w:sz w:val="16"/>
        </w:rPr>
        <w:t xml:space="preserve"> more than anything ‘</w:t>
      </w:r>
      <w:r w:rsidRPr="00F52967">
        <w:rPr>
          <w:rStyle w:val="StyleUnderline"/>
          <w:rFonts w:asciiTheme="minorHAnsi" w:hAnsiTheme="minorHAnsi" w:cstheme="minorHAnsi"/>
        </w:rPr>
        <w:t>bound everyone together</w:t>
      </w:r>
      <w:r w:rsidRPr="00F52967">
        <w:rPr>
          <w:rFonts w:asciiTheme="minorHAnsi" w:hAnsiTheme="minorHAnsi" w:cstheme="minorHAnsi"/>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F52967">
        <w:rPr>
          <w:rStyle w:val="StyleUnderline"/>
          <w:rFonts w:asciiTheme="minorHAnsi" w:hAnsiTheme="minorHAnsi" w:cstheme="minorHAnsi"/>
        </w:rPr>
        <w:t>a socialist humanist vision remains crucial, whose</w:t>
      </w:r>
      <w:r w:rsidRPr="00F52967">
        <w:rPr>
          <w:rFonts w:asciiTheme="minorHAnsi" w:hAnsiTheme="minorHAnsi" w:cstheme="minorHAnsi"/>
          <w:sz w:val="16"/>
        </w:rPr>
        <w:t xml:space="preserve"> fundamental </w:t>
      </w:r>
      <w:r w:rsidRPr="00F52967">
        <w:rPr>
          <w:rStyle w:val="StyleUnderline"/>
          <w:rFonts w:asciiTheme="minorHAnsi" w:hAnsiTheme="minorHAnsi" w:cstheme="minorHAnsi"/>
        </w:rPr>
        <w:t>features include the creative potential of people to challenge collectively the circumstances that they inherit.</w:t>
      </w:r>
      <w:r w:rsidRPr="00F52967">
        <w:rPr>
          <w:rFonts w:asciiTheme="minorHAnsi" w:hAnsiTheme="minorHAnsi" w:cstheme="minorHAnsi"/>
          <w:sz w:val="16"/>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F52967">
        <w:rPr>
          <w:rStyle w:val="StyleUnderline"/>
          <w:rFonts w:asciiTheme="minorHAnsi" w:hAnsiTheme="minorHAnsi" w:cstheme="minorHAnsi"/>
        </w:rPr>
        <w:t>It vests</w:t>
      </w:r>
      <w:r w:rsidRPr="00F52967">
        <w:rPr>
          <w:rFonts w:asciiTheme="minorHAnsi" w:hAnsiTheme="minorHAnsi" w:cstheme="minorHAnsi"/>
          <w:sz w:val="16"/>
        </w:rPr>
        <w:t xml:space="preserve"> its </w:t>
      </w:r>
      <w:r w:rsidRPr="00F52967">
        <w:rPr>
          <w:rStyle w:val="StyleUnderline"/>
          <w:rFonts w:asciiTheme="minorHAnsi" w:hAnsiTheme="minorHAnsi" w:cstheme="minorHAnsi"/>
        </w:rPr>
        <w:t>hope for change in the development of critical consciousness and social agents who make history</w:t>
      </w:r>
      <w:r w:rsidRPr="00F52967">
        <w:rPr>
          <w:rFonts w:asciiTheme="minorHAnsi" w:hAnsiTheme="minorHAnsi" w:cstheme="minorHAnsi"/>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F52967">
        <w:rPr>
          <w:rStyle w:val="StyleUnderline"/>
          <w:rFonts w:asciiTheme="minorHAnsi" w:hAnsiTheme="minorHAnsi" w:cstheme="minorHAnsi"/>
        </w:rPr>
        <w:t xml:space="preserve">the </w:t>
      </w:r>
      <w:r w:rsidRPr="00F52967">
        <w:rPr>
          <w:rStyle w:val="StyleUnderline"/>
          <w:rFonts w:asciiTheme="minorHAnsi" w:hAnsiTheme="minorHAnsi" w:cstheme="minorHAnsi"/>
          <w:highlight w:val="yellow"/>
        </w:rPr>
        <w:t xml:space="preserve">enduring relevance of a radical socialist pedagogy and politics is the </w:t>
      </w:r>
      <w:r w:rsidRPr="00F52967">
        <w:rPr>
          <w:rStyle w:val="Emphasis"/>
          <w:rFonts w:asciiTheme="minorHAnsi" w:hAnsiTheme="minorHAnsi" w:cstheme="minorHAnsi"/>
          <w:highlight w:val="yellow"/>
        </w:rPr>
        <w:t>centrality</w:t>
      </w:r>
      <w:r w:rsidRPr="00F52967">
        <w:rPr>
          <w:rFonts w:asciiTheme="minorHAnsi" w:hAnsiTheme="minorHAnsi" w:cstheme="minorHAnsi"/>
          <w:sz w:val="16"/>
          <w:highlight w:val="yellow"/>
        </w:rPr>
        <w:t xml:space="preserve"> </w:t>
      </w:r>
      <w:r w:rsidRPr="00F52967">
        <w:rPr>
          <w:rStyle w:val="StyleUnderline"/>
          <w:rFonts w:asciiTheme="minorHAnsi" w:hAnsiTheme="minorHAnsi" w:cstheme="minorHAnsi"/>
          <w:highlight w:val="yellow"/>
        </w:rPr>
        <w:t xml:space="preserve">it accords to </w:t>
      </w:r>
      <w:r w:rsidRPr="00F52967">
        <w:rPr>
          <w:rStyle w:val="StyleUnderline"/>
          <w:rFonts w:asciiTheme="minorHAnsi" w:hAnsiTheme="minorHAnsi" w:cstheme="minorHAnsi"/>
        </w:rPr>
        <w:t xml:space="preserve">the </w:t>
      </w:r>
      <w:r w:rsidRPr="00F52967">
        <w:rPr>
          <w:rStyle w:val="StyleUnderline"/>
          <w:rFonts w:asciiTheme="minorHAnsi" w:hAnsiTheme="minorHAnsi" w:cstheme="minorHAnsi"/>
          <w:highlight w:val="yellow"/>
        </w:rPr>
        <w:t>interrogation of capitalism</w:t>
      </w:r>
      <w:r w:rsidRPr="00F52967">
        <w:rPr>
          <w:rStyle w:val="StyleUnderline"/>
          <w:rFonts w:asciiTheme="minorHAnsi" w:hAnsiTheme="minorHAnsi" w:cstheme="minorHAnsi"/>
        </w:rPr>
        <w:t>.</w:t>
      </w:r>
      <w:r w:rsidRPr="00F52967">
        <w:rPr>
          <w:rFonts w:asciiTheme="minorHAnsi" w:hAnsiTheme="minorHAnsi" w:cstheme="minorHAnsi"/>
          <w:u w:val="single"/>
        </w:rPr>
        <w:t xml:space="preserve"> </w:t>
      </w:r>
      <w:r w:rsidRPr="00F52967">
        <w:rPr>
          <w:rFonts w:asciiTheme="minorHAnsi" w:hAnsiTheme="minorHAnsi" w:cstheme="minorHAnsi"/>
          <w:sz w:val="16"/>
        </w:rPr>
        <w:t xml:space="preserve">We can no longer afford to remain indifferent to the horror and savagery committed by capitalist's barbaric machinations. </w:t>
      </w:r>
      <w:r w:rsidRPr="00F52967">
        <w:rPr>
          <w:rStyle w:val="StyleUnderline"/>
          <w:rFonts w:asciiTheme="minorHAnsi" w:hAnsiTheme="minorHAnsi" w:cstheme="minorHAnsi"/>
        </w:rPr>
        <w:t>We need to recognize that capitalist democracy is unrescuably contradictory in its own self-constitution.</w:t>
      </w:r>
      <w:r w:rsidRPr="00F52967">
        <w:rPr>
          <w:rFonts w:asciiTheme="minorHAnsi" w:hAnsiTheme="minorHAnsi" w:cstheme="minorHAnsi"/>
          <w:sz w:val="16"/>
        </w:rPr>
        <w:t xml:space="preserve"> Capitalism and democracy cannot be translated into one another without profound efforts at manufacturing empty idealism. </w:t>
      </w:r>
      <w:r w:rsidRPr="00F52967">
        <w:rPr>
          <w:rStyle w:val="StyleUnderline"/>
          <w:rFonts w:asciiTheme="minorHAnsi" w:hAnsiTheme="minorHAnsi" w:cstheme="minorHAnsi"/>
        </w:rPr>
        <w:t>Committed Leftists must unrelentingly cultivate a democratic socialist vision</w:t>
      </w:r>
      <w:r w:rsidRPr="00F52967">
        <w:rPr>
          <w:rFonts w:asciiTheme="minorHAnsi" w:hAnsiTheme="minorHAnsi" w:cstheme="minorHAnsi"/>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F52967">
        <w:rPr>
          <w:rStyle w:val="StyleUnderline"/>
          <w:rFonts w:asciiTheme="minorHAnsi" w:hAnsiTheme="minorHAnsi" w:cstheme="minorHAnsi"/>
          <w:highlight w:val="yellow"/>
        </w:rPr>
        <w:t>Leftists must</w:t>
      </w:r>
      <w:r w:rsidRPr="00F52967">
        <w:rPr>
          <w:rFonts w:asciiTheme="minorHAnsi" w:hAnsiTheme="minorHAnsi" w:cstheme="minorHAnsi"/>
          <w:sz w:val="16"/>
        </w:rPr>
        <w:t xml:space="preserve"> illuminate the little shops of horror that lurk beneath ‘globalization’s’ shiny façade; they must </w:t>
      </w:r>
      <w:r w:rsidRPr="00F52967">
        <w:rPr>
          <w:rStyle w:val="StyleUnderline"/>
          <w:rFonts w:asciiTheme="minorHAnsi" w:hAnsiTheme="minorHAnsi" w:cstheme="minorHAnsi"/>
        </w:rPr>
        <w:t>challenge the true ‘evils</w:t>
      </w:r>
      <w:r w:rsidRPr="00F52967">
        <w:rPr>
          <w:rFonts w:asciiTheme="minorHAnsi" w:hAnsiTheme="minorHAnsi" w:cstheme="minorHAnsi"/>
          <w:sz w:val="16"/>
        </w:rPr>
        <w:t xml:space="preserve">’ that are </w:t>
      </w:r>
      <w:r w:rsidRPr="00F52967">
        <w:rPr>
          <w:rStyle w:val="StyleUnderline"/>
          <w:rFonts w:asciiTheme="minorHAnsi" w:hAnsiTheme="minorHAnsi" w:cstheme="minorHAnsi"/>
        </w:rPr>
        <w:t>manifest in</w:t>
      </w:r>
      <w:r w:rsidRPr="00F52967">
        <w:rPr>
          <w:rFonts w:asciiTheme="minorHAnsi" w:hAnsiTheme="minorHAnsi" w:cstheme="minorHAnsi"/>
          <w:sz w:val="16"/>
        </w:rPr>
        <w:t xml:space="preserve"> the tentacles of </w:t>
      </w:r>
      <w:r w:rsidRPr="00F52967">
        <w:rPr>
          <w:rStyle w:val="StyleUnderline"/>
          <w:rFonts w:asciiTheme="minorHAnsi" w:hAnsiTheme="minorHAnsi" w:cstheme="minorHAnsi"/>
        </w:rPr>
        <w:t>global capitalism's reach.</w:t>
      </w:r>
      <w:r w:rsidRPr="00F52967">
        <w:rPr>
          <w:rFonts w:asciiTheme="minorHAnsi" w:hAnsiTheme="minorHAnsi" w:cstheme="minorHAnsi"/>
          <w:sz w:val="16"/>
        </w:rPr>
        <w:t xml:space="preserve"> And, more than this, </w:t>
      </w:r>
      <w:r w:rsidRPr="00F52967">
        <w:rPr>
          <w:rStyle w:val="StyleUnderline"/>
          <w:rFonts w:asciiTheme="minorHAnsi" w:hAnsiTheme="minorHAnsi" w:cstheme="minorHAnsi"/>
        </w:rPr>
        <w:t xml:space="preserve">Leftists </w:t>
      </w:r>
      <w:r w:rsidRPr="00F52967">
        <w:rPr>
          <w:rStyle w:val="StyleUnderline"/>
          <w:rFonts w:asciiTheme="minorHAnsi" w:hAnsiTheme="minorHAnsi" w:cstheme="minorHAnsi"/>
          <w:highlight w:val="yellow"/>
        </w:rPr>
        <w:t xml:space="preserve">must search for the cracks in the edifice of globalized capitalism and shine light on those fissures that </w:t>
      </w:r>
      <w:r w:rsidRPr="00F52967">
        <w:rPr>
          <w:rStyle w:val="Emphasis"/>
          <w:rFonts w:asciiTheme="minorHAnsi" w:hAnsiTheme="minorHAnsi" w:cstheme="minorHAnsi"/>
          <w:highlight w:val="yellow"/>
        </w:rPr>
        <w:t>give birth to alternatives</w:t>
      </w:r>
      <w:r w:rsidRPr="00F52967">
        <w:rPr>
          <w:rStyle w:val="Emphasis"/>
          <w:rFonts w:asciiTheme="minorHAnsi" w:hAnsiTheme="minorHAnsi" w:cstheme="minorHAnsi"/>
        </w:rPr>
        <w:t>.</w:t>
      </w:r>
      <w:r w:rsidRPr="00F52967">
        <w:rPr>
          <w:rFonts w:asciiTheme="minorHAnsi" w:hAnsiTheme="minorHAnsi" w:cstheme="minorHAnsi"/>
          <w:sz w:val="16"/>
        </w:rPr>
        <w:t xml:space="preserve"> </w:t>
      </w:r>
      <w:r w:rsidRPr="00F52967">
        <w:rPr>
          <w:rStyle w:val="StyleUnderline"/>
          <w:rFonts w:asciiTheme="minorHAnsi" w:hAnsiTheme="minorHAnsi" w:cstheme="minorHAnsi"/>
        </w:rPr>
        <w:t>Socialism</w:t>
      </w:r>
      <w:r w:rsidRPr="00F52967">
        <w:rPr>
          <w:rFonts w:asciiTheme="minorHAnsi" w:hAnsiTheme="minorHAnsi" w:cstheme="minorHAnsi"/>
          <w:sz w:val="16"/>
        </w:rPr>
        <w:t xml:space="preserve"> today, undoubtedly, </w:t>
      </w:r>
      <w:r w:rsidRPr="00F52967">
        <w:rPr>
          <w:rStyle w:val="StyleUnderline"/>
          <w:rFonts w:asciiTheme="minorHAnsi" w:hAnsiTheme="minorHAnsi" w:cstheme="minorHAnsi"/>
        </w:rPr>
        <w:t>runs against the grain of received wisdom, but its vision of a vastly improved and freer arrangement of social relations beckons on the horizon. Its unwritten text is nascent in the present</w:t>
      </w:r>
      <w:r w:rsidRPr="00F52967">
        <w:rPr>
          <w:rFonts w:asciiTheme="minorHAnsi" w:hAnsiTheme="minorHAnsi" w:cstheme="minorHAnsi"/>
          <w:sz w:val="16"/>
        </w:rPr>
        <w:t xml:space="preserve"> even as it exists among the fragments of history and the shards of distant memories. Its potential remains untapped and its promise needs to be redeemed.</w:t>
      </w:r>
    </w:p>
    <w:p w14:paraId="599D504E" w14:textId="77777777" w:rsidR="00482CA6" w:rsidRDefault="00482CA6" w:rsidP="00482CA6">
      <w:pPr>
        <w:pStyle w:val="Heading2"/>
      </w:pPr>
      <w:r>
        <w:lastRenderedPageBreak/>
        <w:t>T—Nebel</w:t>
      </w:r>
    </w:p>
    <w:p w14:paraId="031EB381" w14:textId="77777777" w:rsidR="00482CA6" w:rsidRPr="00F52967" w:rsidRDefault="00482CA6" w:rsidP="00482CA6">
      <w:pPr>
        <w:pStyle w:val="Heading4"/>
        <w:spacing w:before="0"/>
        <w:rPr>
          <w:rFonts w:asciiTheme="minorHAnsi" w:hAnsiTheme="minorHAnsi" w:cstheme="minorHAnsi"/>
        </w:rPr>
      </w:pPr>
      <w:r w:rsidRPr="00F52967">
        <w:rPr>
          <w:rFonts w:asciiTheme="minorHAnsi" w:hAnsiTheme="minorHAnsi" w:cstheme="minorHAnsi"/>
        </w:rPr>
        <w:t xml:space="preserve">Interpretation: Medicines is a generic bare plural. The aff cannot defend a specific subset of medicines and thus affirm the resolution. </w:t>
      </w:r>
    </w:p>
    <w:p w14:paraId="4BD9164F" w14:textId="77777777" w:rsidR="00482CA6" w:rsidRPr="00F52967" w:rsidRDefault="00482CA6" w:rsidP="00482CA6">
      <w:pPr>
        <w:spacing w:after="0" w:line="240" w:lineRule="auto"/>
        <w:rPr>
          <w:rFonts w:asciiTheme="minorHAnsi" w:eastAsia="Times New Roman" w:hAnsiTheme="minorHAnsi" w:cstheme="minorHAnsi"/>
          <w:sz w:val="16"/>
          <w:szCs w:val="16"/>
        </w:rPr>
      </w:pPr>
      <w:r w:rsidRPr="00F52967">
        <w:rPr>
          <w:rFonts w:asciiTheme="minorHAnsi" w:hAnsiTheme="minorHAnsi" w:cstheme="minorHAnsi"/>
          <w:sz w:val="16"/>
          <w:szCs w:val="16"/>
        </w:rPr>
        <w:t xml:space="preserve">Jake </w:t>
      </w:r>
      <w:r w:rsidRPr="00F52967">
        <w:rPr>
          <w:rFonts w:asciiTheme="minorHAnsi" w:hAnsiTheme="minorHAnsi" w:cstheme="minorHAnsi"/>
          <w:b/>
          <w:sz w:val="24"/>
          <w:szCs w:val="24"/>
          <w:u w:val="single"/>
        </w:rPr>
        <w:t>Nebel</w:t>
      </w:r>
      <w:r w:rsidRPr="00F52967">
        <w:rPr>
          <w:rFonts w:asciiTheme="minorHAnsi" w:hAnsiTheme="minorHAnsi" w:cstheme="minorHAnsi"/>
          <w:sz w:val="16"/>
          <w:szCs w:val="16"/>
        </w:rPr>
        <w:t>, 8-12-20</w:t>
      </w:r>
      <w:r w:rsidRPr="00F52967">
        <w:rPr>
          <w:rFonts w:asciiTheme="minorHAnsi" w:hAnsiTheme="minorHAnsi" w:cstheme="minorHAnsi"/>
          <w:b/>
          <w:sz w:val="24"/>
          <w:szCs w:val="24"/>
          <w:u w:val="single"/>
        </w:rPr>
        <w:t>19</w:t>
      </w:r>
      <w:r w:rsidRPr="00F52967">
        <w:rPr>
          <w:rFonts w:asciiTheme="minorHAnsi" w:hAnsiTheme="minorHAnsi" w:cstheme="minorHAnsi"/>
          <w:sz w:val="16"/>
          <w:szCs w:val="16"/>
        </w:rPr>
        <w:t xml:space="preserve">, "Genericity on the Standardized Tests Resolution," VBriefly, </w:t>
      </w:r>
      <w:hyperlink r:id="rId10">
        <w:r w:rsidRPr="00F52967">
          <w:rPr>
            <w:rFonts w:asciiTheme="minorHAnsi" w:hAnsiTheme="minorHAnsi" w:cstheme="minorHAnsi"/>
            <w:sz w:val="16"/>
            <w:szCs w:val="16"/>
          </w:rPr>
          <w:t>https://www.vbriefly.com/2019/08/12/genericity-on-the-standardized-tests-resolution/</w:t>
        </w:r>
      </w:hyperlink>
      <w:r w:rsidRPr="00F52967">
        <w:rPr>
          <w:rFonts w:asciiTheme="minorHAnsi" w:hAnsiTheme="minorHAnsi" w:cstheme="minorHAnsi"/>
          <w:sz w:val="16"/>
          <w:szCs w:val="16"/>
        </w:rPr>
        <w:t xml:space="preserve"> </w:t>
      </w:r>
      <w:r w:rsidRPr="00F52967">
        <w:rPr>
          <w:rFonts w:asciiTheme="minorHAnsi" w:eastAsia="Calibri" w:hAnsiTheme="minorHAnsi" w:cstheme="minorHAnsi"/>
          <w:sz w:val="16"/>
          <w:szCs w:val="16"/>
          <w:highlight w:val="white"/>
        </w:rPr>
        <w:t>[Jake Nebel is] an assistant professor of philosophy at USC. [He works] mostly on questions in normative ethics and the theory of value</w:t>
      </w:r>
      <w:r w:rsidRPr="00F52967">
        <w:rPr>
          <w:rFonts w:asciiTheme="minorHAnsi" w:eastAsia="Roboto" w:hAnsiTheme="minorHAnsi" w:cstheme="minorHAnsi"/>
          <w:color w:val="4D5156"/>
          <w:sz w:val="21"/>
          <w:szCs w:val="21"/>
          <w:highlight w:val="white"/>
        </w:rPr>
        <w:t>.</w:t>
      </w:r>
      <w:r w:rsidRPr="00F52967">
        <w:rPr>
          <w:rFonts w:asciiTheme="minorHAnsi" w:hAnsiTheme="minorHAnsi" w:cstheme="minorHAnsi"/>
          <w:sz w:val="16"/>
          <w:szCs w:val="16"/>
        </w:rPr>
        <w:t xml:space="preserve">  //ear</w:t>
      </w:r>
    </w:p>
    <w:p w14:paraId="6239A240" w14:textId="77777777" w:rsidR="00482CA6" w:rsidRPr="00F52967" w:rsidRDefault="00482CA6" w:rsidP="00482CA6">
      <w:pPr>
        <w:rPr>
          <w:rFonts w:asciiTheme="minorHAnsi" w:hAnsiTheme="minorHAnsi" w:cstheme="minorHAnsi"/>
          <w:sz w:val="14"/>
          <w:szCs w:val="12"/>
        </w:rPr>
      </w:pPr>
      <w:r w:rsidRPr="00F52967">
        <w:rPr>
          <w:rFonts w:asciiTheme="minorHAnsi" w:eastAsia="Calibri" w:hAnsiTheme="minorHAnsi" w:cstheme="minorHAnsi"/>
          <w:sz w:val="14"/>
        </w:rPr>
        <w:t>“Colleges and universities,” “standardized tests,” and “undergraduate admissions decisions” are bare plural noun phrases</w:t>
      </w:r>
      <w:r w:rsidRPr="00F52967">
        <w:rPr>
          <w:rFonts w:asciiTheme="minorHAnsi" w:eastAsia="Calibri" w:hAnsiTheme="minorHAnsi" w:cstheme="minorHAnsi"/>
          <w:b/>
          <w:u w:val="single"/>
        </w:rPr>
        <w:t xml:space="preserve">. </w:t>
      </w:r>
      <w:r w:rsidRPr="00F52967">
        <w:rPr>
          <w:rFonts w:asciiTheme="minorHAnsi" w:eastAsia="Calibri" w:hAnsiTheme="minorHAnsi" w:cstheme="minorHAnsi"/>
          <w:b/>
          <w:highlight w:val="yellow"/>
          <w:u w:val="single"/>
        </w:rPr>
        <w:t xml:space="preserve">A </w:t>
      </w:r>
      <w:hyperlink r:id="rId11" w:anchor="English_Bare_Plurals">
        <w:r w:rsidRPr="00F52967">
          <w:rPr>
            <w:rFonts w:asciiTheme="minorHAnsi" w:eastAsia="Calibri" w:hAnsiTheme="minorHAnsi" w:cstheme="minorHAnsi"/>
            <w:b/>
            <w:highlight w:val="yellow"/>
            <w:u w:val="single"/>
          </w:rPr>
          <w:t>bare plural</w:t>
        </w:r>
      </w:hyperlink>
      <w:r w:rsidRPr="00F52967">
        <w:rPr>
          <w:rFonts w:asciiTheme="minorHAnsi" w:eastAsia="Calibri" w:hAnsiTheme="minorHAnsi" w:cstheme="minorHAnsi"/>
          <w:b/>
          <w:highlight w:val="yellow"/>
          <w:u w:val="single"/>
        </w:rPr>
        <w:t xml:space="preserve"> is a noun phrase that lacks an overt determiner.</w:t>
      </w:r>
      <w:r w:rsidRPr="00F52967">
        <w:rPr>
          <w:rFonts w:asciiTheme="minorHAnsi" w:eastAsia="Calibri" w:hAnsiTheme="minorHAnsi" w:cstheme="minorHAnsi"/>
          <w:sz w:val="14"/>
          <w:highlight w:val="yellow"/>
        </w:rPr>
        <w:t xml:space="preserve"> </w:t>
      </w:r>
      <w:hyperlink r:id="rId12">
        <w:r w:rsidRPr="005622C1">
          <w:rPr>
            <w:rFonts w:asciiTheme="minorHAnsi" w:eastAsia="Calibri" w:hAnsiTheme="minorHAnsi" w:cstheme="minorHAnsi"/>
            <w:b/>
            <w:u w:val="single"/>
          </w:rPr>
          <w:t>Determiners</w:t>
        </w:r>
      </w:hyperlink>
      <w:r w:rsidRPr="005622C1">
        <w:rPr>
          <w:rFonts w:asciiTheme="minorHAnsi" w:eastAsia="Calibri" w:hAnsiTheme="minorHAnsi" w:cstheme="minorHAnsi"/>
          <w:b/>
          <w:u w:val="single"/>
        </w:rPr>
        <w:t xml:space="preserve"> include</w:t>
      </w:r>
      <w:r w:rsidRPr="005622C1">
        <w:rPr>
          <w:rFonts w:asciiTheme="minorHAnsi" w:eastAsia="Calibri" w:hAnsiTheme="minorHAnsi" w:cstheme="minorHAnsi"/>
          <w:sz w:val="14"/>
        </w:rPr>
        <w:t xml:space="preserve"> articles like the, possessives like my, demonstratives like these, and </w:t>
      </w:r>
      <w:r w:rsidRPr="005622C1">
        <w:rPr>
          <w:rFonts w:asciiTheme="minorHAnsi" w:eastAsia="Calibri" w:hAnsiTheme="minorHAnsi" w:cstheme="minorHAnsi"/>
          <w:b/>
          <w:u w:val="single"/>
        </w:rPr>
        <w:t>quantifiers like some</w:t>
      </w:r>
      <w:r w:rsidRPr="005622C1">
        <w:rPr>
          <w:rFonts w:asciiTheme="minorHAnsi" w:eastAsia="Calibri" w:hAnsiTheme="minorHAnsi" w:cstheme="minorHAnsi"/>
          <w:sz w:val="14"/>
        </w:rPr>
        <w:t>. “Colleges and universities</w:t>
      </w:r>
      <w:r w:rsidRPr="00F52967">
        <w:rPr>
          <w:rFonts w:asciiTheme="minorHAnsi" w:eastAsia="Calibri" w:hAnsiTheme="minorHAnsi" w:cstheme="minorHAnsi"/>
          <w:sz w:val="14"/>
        </w:rPr>
        <w:t xml:space="preserve">,” “standardized tests,” and “undergraduate admissions decisions” are plural, and they lack determiners, so they are bare plurals. (“Colleges” and “universities” are also bare plurals, but it doesn’t matter for our purposes whether we consider them separately or just consider the conjunctive noun phrase.) Bare plurals are typically used to express generic generalizations. Generic generalizations include sentences like, “Dogs bark,” “Bees sting,” and “Birds fly.” </w:t>
      </w:r>
      <w:r w:rsidRPr="00F52967">
        <w:rPr>
          <w:rFonts w:asciiTheme="minorHAnsi" w:eastAsia="Calibri" w:hAnsiTheme="minorHAnsi" w:cstheme="minorHAnsi"/>
          <w:b/>
          <w:u w:val="single"/>
        </w:rPr>
        <w:t>It is helpful to understand generic generalizations by contrasting them with two other kinds of generalizations. Existential statements say that there exist some things that satisfy a certain property. For example, “Some bees don’t sting” is an existential statement. It is true because there are indeed some bees that don’t sting</w:t>
      </w:r>
      <w:r w:rsidRPr="00F52967">
        <w:rPr>
          <w:rFonts w:asciiTheme="minorHAnsi" w:eastAsia="Calibri" w:hAnsiTheme="minorHAnsi" w:cstheme="minorHAnsi"/>
          <w:sz w:val="14"/>
        </w:rPr>
        <w:t xml:space="preserve">. Existential statements can be affirmed by pointing to particular examples—e.g., mason bees. Universal statements say that all things satisfy a certain property. For example, “All bees sting” is a universal statement. It is false because, as we just saw, some bees don’t sting—so it’s not the case that all of them do. Universal statements cannot be affirmed by pointing to particular examples, but they can be negated by pointing to particular counterexamples—again, e.g., mason bees. </w:t>
      </w:r>
      <w:r w:rsidRPr="00F52967">
        <w:rPr>
          <w:rFonts w:asciiTheme="minorHAnsi" w:eastAsia="Calibri" w:hAnsiTheme="minorHAnsi" w:cstheme="minorHAnsi"/>
          <w:b/>
          <w:u w:val="single"/>
        </w:rPr>
        <w:t xml:space="preserve">Generic generalizations are neither existential nor universal. </w:t>
      </w:r>
      <w:r w:rsidRPr="00F52967">
        <w:rPr>
          <w:rFonts w:asciiTheme="minorHAnsi" w:eastAsia="Calibri" w:hAnsiTheme="minorHAnsi" w:cstheme="minorHAnsi"/>
          <w:b/>
          <w:highlight w:val="yellow"/>
          <w:u w:val="single"/>
        </w:rPr>
        <w:t xml:space="preserve">Generics are distinct from existential </w:t>
      </w:r>
      <w:r w:rsidRPr="005622C1">
        <w:rPr>
          <w:rFonts w:asciiTheme="minorHAnsi" w:eastAsia="Calibri" w:hAnsiTheme="minorHAnsi" w:cstheme="minorHAnsi"/>
          <w:b/>
          <w:highlight w:val="yellow"/>
          <w:u w:val="single"/>
        </w:rPr>
        <w:t>statements because they</w:t>
      </w:r>
      <w:r w:rsidRPr="005622C1">
        <w:rPr>
          <w:rFonts w:asciiTheme="minorHAnsi" w:eastAsia="Calibri" w:hAnsiTheme="minorHAnsi" w:cstheme="minorHAnsi"/>
          <w:b/>
          <w:u w:val="single"/>
        </w:rPr>
        <w:t xml:space="preserve"> cannot be affirmed by particular instances. For example</w:t>
      </w:r>
      <w:r w:rsidRPr="00F52967">
        <w:rPr>
          <w:rFonts w:asciiTheme="minorHAnsi" w:eastAsia="Calibri" w:hAnsiTheme="minorHAnsi" w:cstheme="minorHAnsi"/>
          <w:b/>
          <w:u w:val="single"/>
        </w:rPr>
        <w:t xml:space="preserve">, “Birds swim” is a generic. It’s false even though there are some birds that do swim: </w:t>
      </w:r>
      <w:r w:rsidRPr="00F52967">
        <w:rPr>
          <w:rFonts w:asciiTheme="minorHAnsi" w:eastAsia="Calibri" w:hAnsiTheme="minorHAnsi" w:cstheme="minorHAnsi"/>
          <w:sz w:val="14"/>
        </w:rPr>
        <w:t xml:space="preserve">namely, penguins. You can’t affirm that birds swim by observing that penguins swim. Generics are distinct from universal statements because they can tolerate exceptions. For example, “Birds fly” is a generic. It’s true even though there are some birds that don’t fly: namely, penguins. You can’t negate that birds fly by observing that penguins don’t. Both distinctions are important. </w:t>
      </w:r>
      <w:r w:rsidRPr="005622C1">
        <w:rPr>
          <w:rFonts w:asciiTheme="minorHAnsi" w:eastAsia="Calibri" w:hAnsiTheme="minorHAnsi" w:cstheme="minorHAnsi"/>
          <w:b/>
          <w:u w:val="single"/>
        </w:rPr>
        <w:t xml:space="preserve">Generic resolutions </w:t>
      </w:r>
      <w:r w:rsidRPr="00F52967">
        <w:rPr>
          <w:rFonts w:asciiTheme="minorHAnsi" w:eastAsia="Calibri" w:hAnsiTheme="minorHAnsi" w:cstheme="minorHAnsi"/>
          <w:b/>
          <w:highlight w:val="yellow"/>
          <w:u w:val="single"/>
        </w:rPr>
        <w:t>can’t be affirmed by specifying particular instances</w:t>
      </w:r>
      <w:r w:rsidRPr="00F52967">
        <w:rPr>
          <w:rFonts w:asciiTheme="minorHAnsi" w:eastAsia="Calibri" w:hAnsiTheme="minorHAnsi" w:cstheme="minorHAnsi"/>
          <w:b/>
          <w:u w:val="single"/>
        </w:rPr>
        <w:t>.</w:t>
      </w:r>
      <w:r w:rsidRPr="00F52967">
        <w:rPr>
          <w:rFonts w:asciiTheme="minorHAnsi" w:eastAsia="Calibri" w:hAnsiTheme="minorHAnsi" w:cstheme="minorHAnsi"/>
          <w:sz w:val="14"/>
        </w:rPr>
        <w:t xml:space="preserve"> But, since generics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“Colleges and universities” is a generic bare plural. I don’t think this claim should require any argument, when you think about it, but here are a few reasons. </w:t>
      </w:r>
      <w:r w:rsidRPr="00F52967">
        <w:rPr>
          <w:rFonts w:asciiTheme="minorHAnsi" w:eastAsia="Calibri" w:hAnsiTheme="minorHAnsi" w:cstheme="minorHAnsi"/>
          <w:b/>
          <w:u w:val="single"/>
        </w:rPr>
        <w:t xml:space="preserve">First, </w:t>
      </w:r>
      <w:r w:rsidRPr="00F52967">
        <w:rPr>
          <w:rFonts w:asciiTheme="minorHAnsi" w:eastAsia="Calibri" w:hAnsiTheme="minorHAnsi" w:cstheme="minorHAnsi"/>
          <w:b/>
          <w:highlight w:val="yellow"/>
          <w:u w:val="single"/>
        </w:rPr>
        <w:t>ask yourself</w:t>
      </w:r>
      <w:r w:rsidRPr="00F52967">
        <w:rPr>
          <w:rFonts w:asciiTheme="minorHAnsi" w:eastAsia="Calibri" w:hAnsiTheme="minorHAnsi" w:cstheme="minorHAnsi"/>
          <w:b/>
          <w:u w:val="single"/>
        </w:rPr>
        <w:t>, honestly</w:t>
      </w:r>
      <w:r w:rsidRPr="005622C1">
        <w:rPr>
          <w:rFonts w:asciiTheme="minorHAnsi" w:eastAsia="Calibri" w:hAnsiTheme="minorHAnsi" w:cstheme="minorHAnsi"/>
          <w:b/>
          <w:u w:val="single"/>
        </w:rPr>
        <w:t>, whether the following speech sounds good to you: “Eight colleges and universities—namely, those in the Ivy League—ought not consider standardized tests in undergraduate admissions decisions</w:t>
      </w:r>
      <w:r w:rsidRPr="005622C1">
        <w:rPr>
          <w:rFonts w:asciiTheme="minorHAnsi" w:eastAsia="Calibri" w:hAnsiTheme="minorHAnsi" w:cstheme="minorHAnsi"/>
          <w:sz w:val="14"/>
        </w:rPr>
        <w:t xml:space="preserve">. </w:t>
      </w:r>
      <w:r w:rsidRPr="005622C1">
        <w:rPr>
          <w:rFonts w:asciiTheme="minorHAnsi" w:eastAsia="Calibri" w:hAnsiTheme="minorHAnsi" w:cstheme="minorHAnsi"/>
          <w:b/>
          <w:u w:val="single"/>
        </w:rPr>
        <w:t>Maybe other colleges and universities ought to consider them, but not the Ivies</w:t>
      </w:r>
      <w:r w:rsidRPr="005622C1">
        <w:rPr>
          <w:rFonts w:asciiTheme="minorHAnsi" w:eastAsia="Calibri" w:hAnsiTheme="minorHAnsi" w:cstheme="minorHAnsi"/>
          <w:sz w:val="14"/>
        </w:rPr>
        <w:t xml:space="preserve">. </w:t>
      </w:r>
      <w:r w:rsidRPr="005622C1">
        <w:rPr>
          <w:rFonts w:asciiTheme="minorHAnsi" w:eastAsia="Calibri" w:hAnsiTheme="minorHAnsi" w:cstheme="minorHAnsi"/>
          <w:b/>
          <w:u w:val="single"/>
        </w:rPr>
        <w:t>Therefore, in the United States, colleges and universities ought not consider standardized tests in undergraduate admissions decisions.” That is obviously not a valid argument: the conclusion does not follow.</w:t>
      </w:r>
      <w:r w:rsidRPr="005622C1">
        <w:rPr>
          <w:rFonts w:asciiTheme="minorHAnsi" w:eastAsia="Calibri" w:hAnsiTheme="minorHAnsi" w:cstheme="minorHAnsi"/>
          <w:sz w:val="14"/>
        </w:rPr>
        <w:t xml:space="preserve"> Anyone</w:t>
      </w:r>
      <w:r w:rsidRPr="00F52967">
        <w:rPr>
          <w:rFonts w:asciiTheme="minorHAnsi" w:eastAsia="Calibri" w:hAnsiTheme="minorHAnsi" w:cstheme="minorHAnsi"/>
          <w:sz w:val="14"/>
        </w:rPr>
        <w:t xml:space="preserv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F52967">
        <w:rPr>
          <w:rFonts w:asciiTheme="minorHAnsi" w:eastAsia="Calibri" w:hAnsiTheme="minorHAnsi" w:cstheme="minorHAnsi"/>
          <w:b/>
          <w:highlight w:val="yellow"/>
          <w:u w:val="single"/>
        </w:rPr>
        <w:t>If the resolution were existential with respect to “colleges and universities,” then the Ivy League argument above would be a valid inference</w:t>
      </w:r>
      <w:r w:rsidRPr="00F52967">
        <w:rPr>
          <w:rFonts w:asciiTheme="minorHAnsi" w:eastAsia="Calibri" w:hAnsiTheme="minorHAnsi" w:cstheme="minorHAnsi"/>
          <w:b/>
          <w:u w:val="single"/>
        </w:rPr>
        <w:t xml:space="preserve">. </w:t>
      </w:r>
      <w:r w:rsidRPr="00F52967">
        <w:rPr>
          <w:rFonts w:asciiTheme="minorHAnsi" w:eastAsia="Calibri" w:hAnsiTheme="minorHAnsi" w:cstheme="minorHAnsi"/>
          <w:b/>
          <w:highlight w:val="yellow"/>
          <w:u w:val="single"/>
        </w:rPr>
        <w:t>Since it’s not a valid inference, “colleges and universities” must be a generic bare plural</w:t>
      </w:r>
      <w:r w:rsidRPr="00F52967">
        <w:rPr>
          <w:rFonts w:asciiTheme="minorHAnsi" w:eastAsia="Calibri" w:hAnsiTheme="minorHAnsi" w:cstheme="minorHAnsi"/>
          <w:sz w:val="14"/>
        </w:rPr>
        <w:t xml:space="preserve">. Second, “colleges and universities” </w:t>
      </w:r>
      <w:r w:rsidRPr="00F52967">
        <w:rPr>
          <w:rFonts w:asciiTheme="minorHAnsi" w:eastAsia="Calibri" w:hAnsiTheme="minorHAnsi" w:cstheme="minorHAnsi"/>
          <w:b/>
          <w:highlight w:val="yellow"/>
          <w:u w:val="single"/>
        </w:rPr>
        <w:t xml:space="preserve">fails the </w:t>
      </w:r>
      <w:hyperlink r:id="rId13" w:anchor="IsolGeneInte">
        <w:r w:rsidRPr="00F52967">
          <w:rPr>
            <w:rFonts w:asciiTheme="minorHAnsi" w:eastAsia="Calibri" w:hAnsiTheme="minorHAnsi" w:cstheme="minorHAnsi"/>
            <w:b/>
            <w:highlight w:val="yellow"/>
            <w:u w:val="single"/>
          </w:rPr>
          <w:t>upward-entailment test</w:t>
        </w:r>
      </w:hyperlink>
      <w:r w:rsidRPr="00F52967">
        <w:rPr>
          <w:rFonts w:asciiTheme="minorHAnsi" w:eastAsia="Calibri" w:hAnsiTheme="minorHAnsi" w:cstheme="minorHAnsi"/>
          <w:b/>
          <w:highlight w:val="yellow"/>
          <w:u w:val="single"/>
        </w:rPr>
        <w:t xml:space="preserve"> </w:t>
      </w:r>
      <w:r w:rsidRPr="005622C1">
        <w:rPr>
          <w:rFonts w:asciiTheme="minorHAnsi" w:eastAsia="Calibri" w:hAnsiTheme="minorHAnsi" w:cstheme="minorHAnsi"/>
          <w:b/>
          <w:u w:val="single"/>
        </w:rPr>
        <w:t>for existential uses of bare plurals</w:t>
      </w:r>
      <w:r w:rsidRPr="005622C1">
        <w:rPr>
          <w:rFonts w:asciiTheme="minorHAnsi" w:eastAsia="Calibri" w:hAnsiTheme="minorHAnsi" w:cstheme="minorHAnsi"/>
          <w:sz w:val="14"/>
        </w:rPr>
        <w:t>. Consider the sentence, “Lima beans are on my plate.” This sentence expresses an existential</w:t>
      </w:r>
      <w:r w:rsidRPr="00F52967">
        <w:rPr>
          <w:rFonts w:asciiTheme="minorHAnsi" w:eastAsia="Calibri" w:hAnsiTheme="minorHAnsi" w:cstheme="minorHAnsi"/>
          <w:sz w:val="14"/>
        </w:rPr>
        <w:t xml:space="preserve"> statement that is true just in case there are some lima beans on my plate. One test of this is that it entails the more general sentence, “Beans are on my plate.” Now consider the sentence, “Colleges and universities ought not consider the SAT.” (To isolate “colleges and universities,” I’ve eliminated the other bare plurals in the resolution; </w:t>
      </w:r>
      <w:r w:rsidRPr="00F52967">
        <w:rPr>
          <w:rFonts w:asciiTheme="minorHAnsi" w:eastAsia="Calibri" w:hAnsiTheme="minorHAnsi" w:cstheme="minorHAnsi"/>
          <w:b/>
          <w:u w:val="single"/>
        </w:rPr>
        <w:t>it cannot plausibly be generic in the isolated case but existential in the resolution</w:t>
      </w:r>
      <w:r w:rsidRPr="00F52967">
        <w:rPr>
          <w:rFonts w:asciiTheme="minorHAnsi" w:eastAsia="Calibri" w:hAnsiTheme="minorHAnsi" w:cstheme="minorHAnsi"/>
          <w:sz w:val="14"/>
        </w:rPr>
        <w:t xml:space="preserve">.) This sentence does not entail the more general statement that educational institutions ought not consider the SAT. This shows that “colleges and universities” is generic, because it fails the upward-entailment test for existential bare plurals. Third, “colleges and universities” fails the </w:t>
      </w:r>
      <w:hyperlink r:id="rId14" w:anchor="IsolGeneInte">
        <w:r w:rsidRPr="00F52967">
          <w:rPr>
            <w:rFonts w:asciiTheme="minorHAnsi" w:eastAsia="Calibri" w:hAnsiTheme="minorHAnsi" w:cstheme="minorHAnsi"/>
            <w:sz w:val="14"/>
          </w:rPr>
          <w:t>adverb of quantification test</w:t>
        </w:r>
      </w:hyperlink>
      <w:r w:rsidRPr="00F52967">
        <w:rPr>
          <w:rFonts w:asciiTheme="minorHAnsi" w:eastAsia="Calibri" w:hAnsiTheme="minorHAnsi" w:cstheme="minorHAnsi"/>
          <w:sz w:val="14"/>
        </w:rPr>
        <w:t xml:space="preserve"> for existential bare plurals. Consider the sentence, “Dogs are barking outside my window.” This sentence expresses an existential statement that is true just in case there are some dogs barking outside my window. One test of this appeals to the </w:t>
      </w:r>
      <w:r w:rsidRPr="00F52967">
        <w:rPr>
          <w:rFonts w:asciiTheme="minorHAnsi" w:eastAsia="Calibri" w:hAnsiTheme="minorHAnsi" w:cstheme="minorHAnsi"/>
          <w:sz w:val="14"/>
        </w:rPr>
        <w:lastRenderedPageBreak/>
        <w:t xml:space="preserve">drastic change of meaning caused by inserting any adverb of quantification (e.g., always, sometimes, generally, often, seldom, never, ever). 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(Note that this test doesn’t require there to be no change of meaning and doesn’t have to work for every adverb of quantification.) This strongly suggests what we already know: that “colleges and universities” is generic rather than existential in the resolution. Fourth, it is extremely unlikely that the topic committee would have written the resolution with the existential interpretation of “colleges and universities” in mind. If they intended the existential interpretation, they would have added explicit existential quantifiers like “some.”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F52967">
        <w:rPr>
          <w:rFonts w:asciiTheme="minorHAnsi" w:eastAsia="Calibri" w:hAnsiTheme="minorHAnsi" w:cstheme="minorHAnsi"/>
          <w:b/>
          <w:highlight w:val="yellow"/>
          <w:u w:val="single"/>
        </w:rPr>
        <w:t>The committee</w:t>
      </w:r>
      <w:r w:rsidRPr="00F52967">
        <w:rPr>
          <w:rFonts w:asciiTheme="minorHAnsi" w:eastAsia="Calibri" w:hAnsiTheme="minorHAnsi" w:cstheme="minorHAnsi"/>
          <w:b/>
          <w:u w:val="single"/>
        </w:rPr>
        <w:t xml:space="preserve">, moreover, does not write resolutions for the 0.1 percent of debaters who debate on the national circuit; they </w:t>
      </w:r>
      <w:r w:rsidRPr="00F52967">
        <w:rPr>
          <w:rFonts w:asciiTheme="minorHAnsi" w:eastAsia="Calibri" w:hAnsiTheme="minorHAnsi" w:cstheme="minorHAnsi"/>
          <w:b/>
          <w:highlight w:val="yellow"/>
          <w:u w:val="single"/>
        </w:rPr>
        <w:t>write resolutions,</w:t>
      </w:r>
      <w:r w:rsidRPr="00F52967">
        <w:rPr>
          <w:rFonts w:asciiTheme="minorHAnsi" w:eastAsia="Calibri" w:hAnsiTheme="minorHAnsi" w:cstheme="minorHAnsi"/>
          <w:b/>
          <w:u w:val="single"/>
        </w:rPr>
        <w:t xml:space="preserve"> at least in large part, </w:t>
      </w:r>
      <w:r w:rsidRPr="00F52967">
        <w:rPr>
          <w:rFonts w:asciiTheme="minorHAnsi" w:eastAsia="Calibri" w:hAnsiTheme="minorHAnsi" w:cstheme="minorHAnsi"/>
          <w:b/>
          <w:highlight w:val="yellow"/>
          <w:u w:val="single"/>
        </w:rPr>
        <w:t xml:space="preserve">to be debated by the vast majority of students </w:t>
      </w:r>
      <w:r w:rsidRPr="005622C1">
        <w:rPr>
          <w:rFonts w:asciiTheme="minorHAnsi" w:eastAsia="Calibri" w:hAnsiTheme="minorHAnsi" w:cstheme="minorHAnsi"/>
          <w:b/>
          <w:u w:val="single"/>
        </w:rPr>
        <w:t xml:space="preserve">on the vast majority of circuits, </w:t>
      </w:r>
      <w:r w:rsidRPr="00F52967">
        <w:rPr>
          <w:rFonts w:asciiTheme="minorHAnsi" w:eastAsia="Calibri" w:hAnsiTheme="minorHAnsi" w:cstheme="minorHAnsi"/>
          <w:b/>
          <w:highlight w:val="yellow"/>
          <w:u w:val="single"/>
        </w:rPr>
        <w:t>who would take the resolution to be</w:t>
      </w:r>
      <w:r w:rsidRPr="00F52967">
        <w:rPr>
          <w:rFonts w:asciiTheme="minorHAnsi" w:eastAsia="Calibri" w:hAnsiTheme="minorHAnsi" w:cstheme="minorHAnsi"/>
          <w:sz w:val="14"/>
        </w:rPr>
        <w:t xml:space="preserve"> (pretty obviously, I’d imagine) </w:t>
      </w:r>
      <w:r w:rsidRPr="00F52967">
        <w:rPr>
          <w:rFonts w:asciiTheme="minorHAnsi" w:eastAsia="Calibri" w:hAnsiTheme="minorHAnsi" w:cstheme="minorHAnsi"/>
          <w:b/>
          <w:highlight w:val="yellow"/>
          <w:u w:val="single"/>
        </w:rPr>
        <w:t>generic</w:t>
      </w:r>
      <w:r w:rsidRPr="00F52967">
        <w:rPr>
          <w:rFonts w:asciiTheme="minorHAnsi" w:eastAsia="Calibri" w:hAnsiTheme="minorHAnsi" w:cstheme="minorHAnsi"/>
          <w:sz w:val="14"/>
        </w:rPr>
        <w:t xml:space="preserve"> with respect to “colleges and universities,” given its face-value meaning and standard expectations about what LD resolutions tend to mean. </w:t>
      </w:r>
    </w:p>
    <w:p w14:paraId="58126204" w14:textId="77777777" w:rsidR="00482CA6" w:rsidRPr="00F52967" w:rsidRDefault="00482CA6" w:rsidP="00482CA6">
      <w:pPr>
        <w:pStyle w:val="Heading4"/>
        <w:keepNext w:val="0"/>
        <w:keepLines w:val="0"/>
        <w:spacing w:before="0" w:after="40"/>
        <w:rPr>
          <w:rFonts w:asciiTheme="minorHAnsi" w:hAnsiTheme="minorHAnsi" w:cstheme="minorHAnsi"/>
          <w:b w:val="0"/>
          <w:color w:val="000000"/>
          <w:szCs w:val="26"/>
        </w:rPr>
      </w:pPr>
      <w:bookmarkStart w:id="0" w:name="_yfsjsflxnmnt" w:colFirst="0" w:colLast="0"/>
      <w:bookmarkEnd w:id="0"/>
      <w:r w:rsidRPr="00F52967">
        <w:rPr>
          <w:rFonts w:asciiTheme="minorHAnsi" w:hAnsiTheme="minorHAnsi" w:cstheme="minorHAnsi"/>
          <w:color w:val="000000"/>
          <w:szCs w:val="26"/>
        </w:rPr>
        <w:t xml:space="preserve">Violation: </w:t>
      </w:r>
      <w:r w:rsidRPr="00F52967">
        <w:rPr>
          <w:rFonts w:asciiTheme="minorHAnsi" w:hAnsiTheme="minorHAnsi" w:cstheme="minorHAnsi"/>
        </w:rPr>
        <w:t xml:space="preserve">They defend a subset of </w:t>
      </w:r>
      <w:r>
        <w:rPr>
          <w:rFonts w:asciiTheme="minorHAnsi" w:hAnsiTheme="minorHAnsi" w:cstheme="minorHAnsi"/>
        </w:rPr>
        <w:t>medicine.</w:t>
      </w:r>
    </w:p>
    <w:p w14:paraId="54471B74" w14:textId="77777777" w:rsidR="00482CA6" w:rsidRPr="00F52967" w:rsidRDefault="00482CA6" w:rsidP="00482CA6">
      <w:pPr>
        <w:pStyle w:val="Heading4"/>
        <w:keepNext w:val="0"/>
        <w:keepLines w:val="0"/>
        <w:spacing w:before="0" w:after="40"/>
        <w:rPr>
          <w:rFonts w:asciiTheme="minorHAnsi" w:hAnsiTheme="minorHAnsi" w:cstheme="minorHAnsi"/>
          <w:b w:val="0"/>
          <w:color w:val="000000"/>
          <w:szCs w:val="26"/>
        </w:rPr>
      </w:pPr>
      <w:bookmarkStart w:id="1" w:name="_oksn7uwaobo1" w:colFirst="0" w:colLast="0"/>
      <w:bookmarkStart w:id="2" w:name="_sfods86v4lac" w:colFirst="0" w:colLast="0"/>
      <w:bookmarkEnd w:id="1"/>
      <w:bookmarkEnd w:id="2"/>
      <w:r w:rsidRPr="00F52967">
        <w:rPr>
          <w:rFonts w:asciiTheme="minorHAnsi" w:hAnsiTheme="minorHAnsi" w:cstheme="minorHAnsi"/>
          <w:color w:val="000000"/>
          <w:szCs w:val="26"/>
        </w:rPr>
        <w:t>Standards</w:t>
      </w:r>
    </w:p>
    <w:p w14:paraId="46F50F7A" w14:textId="77777777" w:rsidR="00482CA6" w:rsidRPr="00F52967" w:rsidRDefault="00482CA6" w:rsidP="00482CA6">
      <w:pPr>
        <w:numPr>
          <w:ilvl w:val="0"/>
          <w:numId w:val="13"/>
        </w:numPr>
        <w:spacing w:after="0" w:line="276" w:lineRule="auto"/>
        <w:rPr>
          <w:rFonts w:asciiTheme="minorHAnsi" w:hAnsiTheme="minorHAnsi" w:cstheme="minorHAnsi"/>
        </w:rPr>
      </w:pPr>
      <w:r w:rsidRPr="00F52967">
        <w:rPr>
          <w:rFonts w:asciiTheme="minorHAnsi" w:hAnsiTheme="minorHAnsi" w:cstheme="minorHAnsi"/>
          <w:b/>
        </w:rPr>
        <w:t xml:space="preserve">Infinitely Regressive: </w:t>
      </w:r>
      <w:r w:rsidRPr="00F52967">
        <w:rPr>
          <w:rFonts w:asciiTheme="minorHAnsi" w:hAnsiTheme="minorHAnsi" w:cstheme="minorHAnsi"/>
        </w:rPr>
        <w:t xml:space="preserve">There is no threshold for how much the aff can specify. It would kill limits and predictability because there are an infinite number of case combinations. </w:t>
      </w:r>
    </w:p>
    <w:p w14:paraId="425F8919" w14:textId="77777777" w:rsidR="00482CA6" w:rsidRPr="00F52967" w:rsidRDefault="00482CA6" w:rsidP="00482CA6">
      <w:pPr>
        <w:numPr>
          <w:ilvl w:val="0"/>
          <w:numId w:val="13"/>
        </w:numPr>
        <w:spacing w:after="0" w:line="276" w:lineRule="auto"/>
        <w:rPr>
          <w:rFonts w:asciiTheme="minorHAnsi" w:hAnsiTheme="minorHAnsi" w:cstheme="minorHAnsi"/>
        </w:rPr>
      </w:pPr>
      <w:r w:rsidRPr="00F52967">
        <w:rPr>
          <w:rFonts w:asciiTheme="minorHAnsi" w:hAnsiTheme="minorHAnsi" w:cstheme="minorHAnsi"/>
          <w:b/>
        </w:rPr>
        <w:t>Predictability/Limits</w:t>
      </w:r>
      <w:r w:rsidRPr="00F52967">
        <w:rPr>
          <w:rFonts w:asciiTheme="minorHAnsi" w:hAnsiTheme="minorHAnsi" w:cstheme="minorHAnsi"/>
        </w:rPr>
        <w:t>: There are an infinite number of mechanisms they can sever out, which makes for an unreasonable aff case list. Kills fairness since there’s no way for us to get mutual pre-round prep. Limits are key to education since they incentivize topical research.</w:t>
      </w:r>
    </w:p>
    <w:p w14:paraId="661B4C63" w14:textId="77777777" w:rsidR="00482CA6" w:rsidRPr="00B02753" w:rsidRDefault="00482CA6" w:rsidP="00482CA6">
      <w:pPr>
        <w:numPr>
          <w:ilvl w:val="0"/>
          <w:numId w:val="13"/>
        </w:numPr>
        <w:spacing w:after="0" w:line="276" w:lineRule="auto"/>
        <w:rPr>
          <w:rFonts w:asciiTheme="minorHAnsi" w:hAnsiTheme="minorHAnsi" w:cstheme="minorHAnsi"/>
        </w:rPr>
      </w:pPr>
      <w:r w:rsidRPr="00F52967">
        <w:rPr>
          <w:rFonts w:asciiTheme="minorHAnsi" w:hAnsiTheme="minorHAnsi" w:cstheme="minorHAnsi"/>
          <w:b/>
        </w:rPr>
        <w:t>Ground</w:t>
      </w:r>
      <w:r w:rsidRPr="00F52967">
        <w:rPr>
          <w:rFonts w:asciiTheme="minorHAnsi" w:hAnsiTheme="minorHAnsi" w:cstheme="minorHAnsi"/>
        </w:rPr>
        <w:t xml:space="preserve">: There’s only a sliver of offensive arguments that I can garner from their advocacy, whereas they can generate offense from everywhere. Key to fairness and education since equal ground means equal access to offense. </w:t>
      </w:r>
    </w:p>
    <w:p w14:paraId="404E56AB" w14:textId="77777777" w:rsidR="00482CA6" w:rsidRPr="00F52967" w:rsidRDefault="00482CA6" w:rsidP="00482CA6">
      <w:pPr>
        <w:spacing w:after="0"/>
        <w:rPr>
          <w:rFonts w:asciiTheme="minorHAnsi" w:eastAsia="Times New Roman" w:hAnsiTheme="minorHAnsi" w:cstheme="minorHAnsi"/>
          <w:b/>
          <w:bCs/>
          <w:sz w:val="26"/>
          <w:szCs w:val="26"/>
        </w:rPr>
      </w:pPr>
      <w:r w:rsidRPr="00F52967">
        <w:rPr>
          <w:rFonts w:asciiTheme="minorHAnsi" w:hAnsiTheme="minorHAnsi" w:cstheme="minorHAnsi"/>
          <w:b/>
          <w:sz w:val="26"/>
          <w:szCs w:val="26"/>
        </w:rPr>
        <w:t>TVA:</w:t>
      </w:r>
      <w:r w:rsidRPr="00F52967">
        <w:rPr>
          <w:rFonts w:asciiTheme="minorHAnsi" w:eastAsia="Times New Roman" w:hAnsiTheme="minorHAnsi" w:cstheme="minorHAnsi"/>
          <w:b/>
          <w:bCs/>
          <w:sz w:val="26"/>
          <w:szCs w:val="26"/>
        </w:rPr>
        <w:t xml:space="preserve"> Defend the whole resolution and read your plan as an advantage to the aff</w:t>
      </w:r>
    </w:p>
    <w:p w14:paraId="185FBCC2" w14:textId="77777777" w:rsidR="00482CA6" w:rsidRDefault="00482CA6" w:rsidP="00482CA6">
      <w:pPr>
        <w:spacing w:after="0"/>
        <w:rPr>
          <w:rFonts w:asciiTheme="minorHAnsi" w:hAnsiTheme="minorHAnsi" w:cstheme="minorHAnsi"/>
          <w:b/>
          <w:sz w:val="26"/>
          <w:szCs w:val="26"/>
        </w:rPr>
      </w:pPr>
      <w:r w:rsidRPr="00F52967">
        <w:rPr>
          <w:rFonts w:asciiTheme="minorHAnsi" w:hAnsiTheme="minorHAnsi" w:cstheme="minorHAnsi"/>
          <w:b/>
          <w:sz w:val="26"/>
          <w:szCs w:val="26"/>
        </w:rPr>
        <w:t>Voter</w:t>
      </w:r>
      <w:r>
        <w:rPr>
          <w:rFonts w:asciiTheme="minorHAnsi" w:hAnsiTheme="minorHAnsi" w:cstheme="minorHAnsi"/>
          <w:b/>
          <w:sz w:val="26"/>
          <w:szCs w:val="26"/>
        </w:rPr>
        <w:t xml:space="preserve"> for Fairness and Education</w:t>
      </w:r>
      <w:bookmarkStart w:id="3" w:name="_u0wy6svg4jan" w:colFirst="0" w:colLast="0"/>
      <w:bookmarkEnd w:id="3"/>
    </w:p>
    <w:p w14:paraId="2BD921C4" w14:textId="77777777" w:rsidR="00482CA6" w:rsidRPr="005622C1" w:rsidRDefault="00482CA6" w:rsidP="00482CA6">
      <w:pPr>
        <w:pStyle w:val="Heading4"/>
      </w:pPr>
      <w:r w:rsidRPr="00F52967">
        <w:t>Paradigm Issues</w:t>
      </w:r>
    </w:p>
    <w:p w14:paraId="43F11406" w14:textId="77777777" w:rsidR="00482CA6" w:rsidRPr="005622C1" w:rsidRDefault="00482CA6" w:rsidP="00482CA6">
      <w:pPr>
        <w:numPr>
          <w:ilvl w:val="0"/>
          <w:numId w:val="11"/>
        </w:numPr>
        <w:spacing w:after="0" w:line="276" w:lineRule="auto"/>
        <w:rPr>
          <w:rFonts w:asciiTheme="minorHAnsi" w:hAnsiTheme="minorHAnsi" w:cstheme="minorHAnsi"/>
        </w:rPr>
      </w:pPr>
      <w:r w:rsidRPr="00F52967">
        <w:rPr>
          <w:rFonts w:asciiTheme="minorHAnsi" w:hAnsiTheme="minorHAnsi" w:cstheme="minorHAnsi"/>
          <w:b/>
        </w:rPr>
        <w:t>Drop the Debate</w:t>
      </w:r>
      <w:r>
        <w:rPr>
          <w:rFonts w:asciiTheme="minorHAnsi" w:hAnsiTheme="minorHAnsi" w:cstheme="minorHAnsi"/>
          <w:b/>
        </w:rPr>
        <w:t>r</w:t>
      </w:r>
    </w:p>
    <w:p w14:paraId="129A1063" w14:textId="77777777" w:rsidR="00482CA6" w:rsidRPr="00F52967" w:rsidRDefault="00482CA6" w:rsidP="00482CA6">
      <w:pPr>
        <w:numPr>
          <w:ilvl w:val="0"/>
          <w:numId w:val="11"/>
        </w:numPr>
        <w:spacing w:after="0" w:line="276" w:lineRule="auto"/>
        <w:rPr>
          <w:rFonts w:asciiTheme="minorHAnsi" w:hAnsiTheme="minorHAnsi" w:cstheme="minorHAnsi"/>
        </w:rPr>
      </w:pPr>
      <w:r>
        <w:rPr>
          <w:rFonts w:asciiTheme="minorHAnsi" w:hAnsiTheme="minorHAnsi" w:cstheme="minorHAnsi"/>
          <w:b/>
        </w:rPr>
        <w:t>Competing Interps</w:t>
      </w:r>
    </w:p>
    <w:p w14:paraId="3B735026" w14:textId="77777777" w:rsidR="00482CA6" w:rsidRPr="00F52967" w:rsidRDefault="00482CA6" w:rsidP="00482CA6">
      <w:pPr>
        <w:numPr>
          <w:ilvl w:val="0"/>
          <w:numId w:val="11"/>
        </w:numPr>
        <w:spacing w:after="0" w:line="276" w:lineRule="auto"/>
        <w:rPr>
          <w:rFonts w:asciiTheme="minorHAnsi" w:hAnsiTheme="minorHAnsi" w:cstheme="minorHAnsi"/>
        </w:rPr>
      </w:pPr>
      <w:r w:rsidRPr="00F52967">
        <w:rPr>
          <w:rFonts w:asciiTheme="minorHAnsi" w:hAnsiTheme="minorHAnsi" w:cstheme="minorHAnsi"/>
          <w:b/>
          <w:sz w:val="21"/>
          <w:szCs w:val="21"/>
        </w:rPr>
        <w:t>No RVIs</w:t>
      </w:r>
    </w:p>
    <w:p w14:paraId="51D6A5C2" w14:textId="77777777" w:rsidR="00482CA6" w:rsidRPr="00F52967" w:rsidRDefault="00482CA6" w:rsidP="00482CA6">
      <w:pPr>
        <w:numPr>
          <w:ilvl w:val="1"/>
          <w:numId w:val="11"/>
        </w:numPr>
        <w:spacing w:after="0" w:line="276" w:lineRule="auto"/>
        <w:rPr>
          <w:rFonts w:asciiTheme="minorHAnsi" w:hAnsiTheme="minorHAnsi" w:cstheme="minorHAnsi"/>
        </w:rPr>
      </w:pPr>
      <w:r w:rsidRPr="00F52967">
        <w:rPr>
          <w:rFonts w:asciiTheme="minorHAnsi" w:hAnsiTheme="minorHAnsi" w:cstheme="minorHAnsi"/>
        </w:rPr>
        <w:t>The opponent shouldn’t win for being fair; Illogical to turn defensive counterinterps intro offensive voters</w:t>
      </w:r>
    </w:p>
    <w:p w14:paraId="32A1E928" w14:textId="77777777" w:rsidR="00482CA6" w:rsidRPr="00F52967" w:rsidRDefault="00482CA6" w:rsidP="00482CA6">
      <w:pPr>
        <w:numPr>
          <w:ilvl w:val="1"/>
          <w:numId w:val="11"/>
        </w:numPr>
        <w:spacing w:after="0" w:line="276" w:lineRule="auto"/>
        <w:rPr>
          <w:rFonts w:asciiTheme="minorHAnsi" w:hAnsiTheme="minorHAnsi" w:cstheme="minorHAnsi"/>
        </w:rPr>
      </w:pPr>
      <w:r w:rsidRPr="00F52967">
        <w:rPr>
          <w:rFonts w:asciiTheme="minorHAnsi" w:hAnsiTheme="minorHAnsi" w:cstheme="minorHAnsi"/>
        </w:rPr>
        <w:t>Encourages debaters to be abusive and prep for T</w:t>
      </w:r>
    </w:p>
    <w:p w14:paraId="087A69AB" w14:textId="77777777" w:rsidR="00482CA6" w:rsidRPr="00F52967" w:rsidRDefault="00482CA6" w:rsidP="00482CA6">
      <w:pPr>
        <w:numPr>
          <w:ilvl w:val="1"/>
          <w:numId w:val="11"/>
        </w:numPr>
        <w:spacing w:after="0" w:line="276" w:lineRule="auto"/>
        <w:rPr>
          <w:rFonts w:asciiTheme="minorHAnsi" w:hAnsiTheme="minorHAnsi" w:cstheme="minorHAnsi"/>
        </w:rPr>
      </w:pPr>
      <w:r w:rsidRPr="00F52967">
        <w:rPr>
          <w:rFonts w:asciiTheme="minorHAnsi" w:hAnsiTheme="minorHAnsi" w:cstheme="minorHAnsi"/>
        </w:rPr>
        <w:t>Because of the chilling effect, I wouldn’t initiate theory against abuse if I could lose</w:t>
      </w:r>
    </w:p>
    <w:p w14:paraId="5B347932" w14:textId="77777777" w:rsidR="00482CA6" w:rsidRPr="00F52967" w:rsidRDefault="00482CA6" w:rsidP="00482CA6">
      <w:pPr>
        <w:numPr>
          <w:ilvl w:val="1"/>
          <w:numId w:val="11"/>
        </w:numPr>
        <w:spacing w:after="0" w:line="276" w:lineRule="auto"/>
        <w:rPr>
          <w:rFonts w:asciiTheme="minorHAnsi" w:hAnsiTheme="minorHAnsi" w:cstheme="minorHAnsi"/>
        </w:rPr>
      </w:pPr>
      <w:r w:rsidRPr="00F52967">
        <w:rPr>
          <w:rFonts w:asciiTheme="minorHAnsi" w:hAnsiTheme="minorHAnsi" w:cstheme="minorHAnsi"/>
        </w:rPr>
        <w:t>Enables a return to substantive debate</w:t>
      </w:r>
    </w:p>
    <w:p w14:paraId="32A235DA" w14:textId="622D9733" w:rsidR="00B02753" w:rsidRDefault="00B02753" w:rsidP="00B02753">
      <w:pPr>
        <w:pStyle w:val="Heading2"/>
      </w:pPr>
      <w:r>
        <w:lastRenderedPageBreak/>
        <w:t>Case</w:t>
      </w:r>
    </w:p>
    <w:p w14:paraId="0A0E61B0" w14:textId="713EFCF3" w:rsidR="00B904B6" w:rsidRDefault="008C5C7F" w:rsidP="00B904B6">
      <w:pPr>
        <w:pStyle w:val="Heading3"/>
      </w:pPr>
      <w:r>
        <w:lastRenderedPageBreak/>
        <w:t>Accessibility</w:t>
      </w:r>
    </w:p>
    <w:p w14:paraId="1AD1A96E" w14:textId="77777777" w:rsidR="002957FF" w:rsidRDefault="002957FF" w:rsidP="002957FF">
      <w:pPr>
        <w:pStyle w:val="Heading4"/>
      </w:pPr>
      <w:r>
        <w:t>TURN - TRIPS waiver would decrease access to vaccines and know how, two warrants</w:t>
      </w:r>
    </w:p>
    <w:p w14:paraId="785DB122" w14:textId="77777777" w:rsidR="002957FF" w:rsidRDefault="002957FF" w:rsidP="002957FF">
      <w:pPr>
        <w:rPr>
          <w:rStyle w:val="Style13ptBold"/>
        </w:rPr>
      </w:pPr>
      <w:r>
        <w:rPr>
          <w:rStyle w:val="Style13ptBold"/>
        </w:rPr>
        <w:t>Pooley 5/21</w:t>
      </w:r>
    </w:p>
    <w:p w14:paraId="3D614CD4" w14:textId="77777777" w:rsidR="002957FF" w:rsidRPr="004A7BB6" w:rsidRDefault="002957FF" w:rsidP="002957FF">
      <w:pPr>
        <w:rPr>
          <w:sz w:val="14"/>
          <w:szCs w:val="14"/>
        </w:rPr>
      </w:pPr>
      <w:r w:rsidRPr="004A7BB6">
        <w:rPr>
          <w:rStyle w:val="Style13ptBold"/>
          <w:b w:val="0"/>
          <w:bCs w:val="0"/>
          <w:sz w:val="14"/>
          <w:szCs w:val="14"/>
        </w:rPr>
        <w:t>James Pooley is a former Deputy Director General of the World Intellectual Property Organization (WIPO). Jim has a private law practice in Silicon Valley where he specializes in trade secret litigation and counseling.</w:t>
      </w:r>
      <w:r>
        <w:rPr>
          <w:rStyle w:val="Style13ptBold"/>
          <w:b w:val="0"/>
          <w:bCs w:val="0"/>
          <w:sz w:val="14"/>
          <w:szCs w:val="14"/>
        </w:rPr>
        <w:t xml:space="preserve"> “The Big Secret Behind the Proposed TRIPS Waiver”.  </w:t>
      </w:r>
      <w:hyperlink r:id="rId15" w:history="1">
        <w:r w:rsidRPr="009C6890">
          <w:rPr>
            <w:rStyle w:val="Hyperlink"/>
            <w:sz w:val="14"/>
            <w:szCs w:val="14"/>
          </w:rPr>
          <w:t>https://www.ipwatchdog.com/2021/05/25/big-secret-behind-proposed-trips-waiver/id=133905/</w:t>
        </w:r>
      </w:hyperlink>
      <w:r>
        <w:rPr>
          <w:sz w:val="14"/>
          <w:szCs w:val="14"/>
        </w:rPr>
        <w:t xml:space="preserve"> DS</w:t>
      </w:r>
    </w:p>
    <w:p w14:paraId="58CD3502" w14:textId="77777777" w:rsidR="002957FF" w:rsidRDefault="002957FF" w:rsidP="002957FF">
      <w:pPr>
        <w:rPr>
          <w:sz w:val="14"/>
        </w:rPr>
      </w:pPr>
      <w:r w:rsidRPr="00E94557">
        <w:rPr>
          <w:sz w:val="14"/>
        </w:rPr>
        <w:t xml:space="preserve">So, this is </w:t>
      </w:r>
      <w:r w:rsidRPr="004A7BB6">
        <w:rPr>
          <w:u w:val="single"/>
        </w:rPr>
        <w:t xml:space="preserve">why a temporary </w:t>
      </w:r>
      <w:r w:rsidRPr="004E5F1D">
        <w:rPr>
          <w:highlight w:val="green"/>
          <w:u w:val="single"/>
        </w:rPr>
        <w:t>waiver of TRIPS</w:t>
      </w:r>
      <w:r w:rsidRPr="004A7BB6">
        <w:rPr>
          <w:u w:val="single"/>
        </w:rPr>
        <w:t>—which would suspend national obligations to enforce IP rights—</w:t>
      </w:r>
      <w:r w:rsidRPr="004E5F1D">
        <w:rPr>
          <w:highlight w:val="green"/>
          <w:u w:val="single"/>
        </w:rPr>
        <w:t>can’t</w:t>
      </w:r>
      <w:r w:rsidRPr="004A7BB6">
        <w:rPr>
          <w:u w:val="single"/>
        </w:rPr>
        <w:t xml:space="preserve"> possibly </w:t>
      </w:r>
      <w:r w:rsidRPr="004E5F1D">
        <w:rPr>
          <w:highlight w:val="green"/>
          <w:u w:val="single"/>
        </w:rPr>
        <w:t xml:space="preserve">help countries </w:t>
      </w:r>
      <w:r w:rsidRPr="004A7BB6">
        <w:rPr>
          <w:u w:val="single"/>
        </w:rPr>
        <w:t xml:space="preserve">like India </w:t>
      </w:r>
      <w:r w:rsidRPr="004E5F1D">
        <w:rPr>
          <w:highlight w:val="green"/>
          <w:u w:val="single"/>
        </w:rPr>
        <w:t>get more vaccines</w:t>
      </w:r>
      <w:r w:rsidRPr="004A7BB6">
        <w:rPr>
          <w:u w:val="single"/>
        </w:rPr>
        <w:t xml:space="preserve"> to its citizens. </w:t>
      </w:r>
      <w:r w:rsidRPr="004E5F1D">
        <w:rPr>
          <w:highlight w:val="green"/>
          <w:u w:val="single"/>
        </w:rPr>
        <w:t>The know-how required</w:t>
      </w:r>
      <w:r w:rsidRPr="004A7BB6">
        <w:rPr>
          <w:u w:val="single"/>
        </w:rPr>
        <w:t xml:space="preserve"> to manufacture at scale </w:t>
      </w:r>
      <w:r w:rsidRPr="004E5F1D">
        <w:rPr>
          <w:highlight w:val="green"/>
          <w:u w:val="single"/>
        </w:rPr>
        <w:t>is owned by</w:t>
      </w:r>
      <w:r w:rsidRPr="004A7BB6">
        <w:rPr>
          <w:u w:val="single"/>
        </w:rPr>
        <w:t xml:space="preserve"> the </w:t>
      </w:r>
      <w:r w:rsidRPr="004E5F1D">
        <w:rPr>
          <w:highlight w:val="green"/>
          <w:u w:val="single"/>
        </w:rPr>
        <w:t>companies</w:t>
      </w:r>
      <w:r w:rsidRPr="004A7BB6">
        <w:rPr>
          <w:u w:val="single"/>
        </w:rPr>
        <w:t xml:space="preserve"> like Pfizer and </w:t>
      </w:r>
      <w:r w:rsidRPr="002957FF">
        <w:rPr>
          <w:u w:val="single"/>
        </w:rPr>
        <w:t>Moderna that are producing doses in record volumes. To effect the demanded “technology</w:t>
      </w:r>
      <w:r w:rsidRPr="004A7BB6">
        <w:rPr>
          <w:u w:val="single"/>
        </w:rPr>
        <w:t xml:space="preserve"> transfer,” </w:t>
      </w:r>
      <w:r w:rsidRPr="004E5F1D">
        <w:rPr>
          <w:highlight w:val="green"/>
          <w:u w:val="single"/>
        </w:rPr>
        <w:t>governments would have to secure the</w:t>
      </w:r>
      <w:r w:rsidRPr="004A7BB6">
        <w:rPr>
          <w:u w:val="single"/>
        </w:rPr>
        <w:t xml:space="preserve"> </w:t>
      </w:r>
      <w:r w:rsidRPr="004E5F1D">
        <w:rPr>
          <w:highlight w:val="green"/>
          <w:u w:val="single"/>
        </w:rPr>
        <w:t>agreement of those companies</w:t>
      </w:r>
      <w:r w:rsidRPr="004A7BB6">
        <w:rPr>
          <w:u w:val="single"/>
        </w:rPr>
        <w:t xml:space="preserve"> not just </w:t>
      </w:r>
      <w:r w:rsidRPr="004E5F1D">
        <w:rPr>
          <w:highlight w:val="green"/>
          <w:u w:val="single"/>
        </w:rPr>
        <w:t>to hand over their entire “cookbook</w:t>
      </w:r>
      <w:r w:rsidRPr="004A7BB6">
        <w:rPr>
          <w:u w:val="single"/>
        </w:rPr>
        <w:t xml:space="preserve">” </w:t>
      </w:r>
      <w:r w:rsidRPr="002957FF">
        <w:rPr>
          <w:u w:val="single"/>
        </w:rPr>
        <w:t>but also to send qualified scientists and technicians to spend time at the foreign facilities, basica</w:t>
      </w:r>
      <w:r w:rsidRPr="004A7BB6">
        <w:rPr>
          <w:u w:val="single"/>
        </w:rPr>
        <w:t xml:space="preserve">lly consulting on how to implement the secret processes to produce a safe vaccine. And </w:t>
      </w:r>
      <w:r w:rsidRPr="004E5F1D">
        <w:rPr>
          <w:highlight w:val="green"/>
          <w:u w:val="single"/>
        </w:rPr>
        <w:t xml:space="preserve">even if that transfer happened </w:t>
      </w:r>
      <w:r w:rsidRPr="002957FF">
        <w:rPr>
          <w:u w:val="single"/>
        </w:rPr>
        <w:t>tomorrow, getting to the</w:t>
      </w:r>
      <w:r w:rsidRPr="004A7BB6">
        <w:rPr>
          <w:u w:val="single"/>
        </w:rPr>
        <w:t xml:space="preserve"> point of actually </w:t>
      </w:r>
      <w:r w:rsidRPr="004E5F1D">
        <w:rPr>
          <w:highlight w:val="green"/>
          <w:u w:val="single"/>
        </w:rPr>
        <w:t xml:space="preserve">manufacturing </w:t>
      </w:r>
      <w:r w:rsidRPr="002957FF">
        <w:rPr>
          <w:u w:val="single"/>
        </w:rPr>
        <w:t xml:space="preserve">in volume </w:t>
      </w:r>
      <w:r w:rsidRPr="004E5F1D">
        <w:rPr>
          <w:highlight w:val="green"/>
          <w:u w:val="single"/>
        </w:rPr>
        <w:t>would take more than a year</w:t>
      </w:r>
      <w:r w:rsidRPr="00E94557">
        <w:rPr>
          <w:sz w:val="14"/>
        </w:rPr>
        <w:t>. Not only would the TRIPS waiver not produce the results the proponents want</w:t>
      </w:r>
      <w:r w:rsidRPr="004A7BB6">
        <w:rPr>
          <w:u w:val="single"/>
        </w:rPr>
        <w:t xml:space="preserve">, </w:t>
      </w:r>
      <w:r w:rsidRPr="004E5F1D">
        <w:rPr>
          <w:highlight w:val="green"/>
          <w:u w:val="single"/>
        </w:rPr>
        <w:t>it would</w:t>
      </w:r>
      <w:r w:rsidRPr="004A7BB6">
        <w:rPr>
          <w:u w:val="single"/>
        </w:rPr>
        <w:t xml:space="preserve"> likely </w:t>
      </w:r>
      <w:r w:rsidRPr="004E5F1D">
        <w:rPr>
          <w:highlight w:val="green"/>
          <w:u w:val="single"/>
        </w:rPr>
        <w:t>reduce the current level of</w:t>
      </w:r>
      <w:r w:rsidRPr="004A7BB6">
        <w:rPr>
          <w:u w:val="single"/>
        </w:rPr>
        <w:t xml:space="preserve"> international distribution of </w:t>
      </w:r>
      <w:r w:rsidRPr="004E5F1D">
        <w:rPr>
          <w:highlight w:val="green"/>
          <w:u w:val="single"/>
        </w:rPr>
        <w:t>vaccines, by interfering with access to</w:t>
      </w:r>
      <w:r w:rsidRPr="004A7BB6">
        <w:rPr>
          <w:u w:val="single"/>
        </w:rPr>
        <w:t xml:space="preserve"> the limited </w:t>
      </w:r>
      <w:r w:rsidRPr="004E5F1D">
        <w:rPr>
          <w:highlight w:val="green"/>
          <w:u w:val="single"/>
        </w:rPr>
        <w:t>supplies</w:t>
      </w:r>
      <w:r w:rsidRPr="004A7BB6">
        <w:rPr>
          <w:u w:val="single"/>
        </w:rPr>
        <w:t xml:space="preserve"> of required ingredients. In fact, </w:t>
      </w:r>
      <w:r w:rsidRPr="002957FF">
        <w:rPr>
          <w:u w:val="single"/>
        </w:rPr>
        <w:t>this supply chain disruption was recently cited by none other than the government of India in pushing back against popular demands</w:t>
      </w:r>
      <w:r w:rsidRPr="004A7BB6">
        <w:rPr>
          <w:u w:val="single"/>
        </w:rPr>
        <w:t xml:space="preserve"> </w:t>
      </w:r>
      <w:r w:rsidRPr="002957FF">
        <w:rPr>
          <w:u w:val="single"/>
        </w:rPr>
        <w:t>for a compulsory license on Gilead’s Remdesivir and other COVID-19 treatments, noting t</w:t>
      </w:r>
      <w:r w:rsidRPr="004A7BB6">
        <w:rPr>
          <w:u w:val="single"/>
        </w:rPr>
        <w:t xml:space="preserve">hat </w:t>
      </w:r>
      <w:r w:rsidRPr="004E5F1D">
        <w:rPr>
          <w:highlight w:val="green"/>
          <w:u w:val="single"/>
        </w:rPr>
        <w:t>the “main constraint” was</w:t>
      </w:r>
      <w:r w:rsidRPr="004A7BB6">
        <w:rPr>
          <w:u w:val="single"/>
        </w:rPr>
        <w:t xml:space="preserve"> not intellectual property rights but </w:t>
      </w:r>
      <w:r w:rsidRPr="004E5F1D">
        <w:rPr>
          <w:highlight w:val="green"/>
          <w:u w:val="single"/>
        </w:rPr>
        <w:t>preventing competition for scarce</w:t>
      </w:r>
      <w:r w:rsidRPr="004A7BB6">
        <w:rPr>
          <w:u w:val="single"/>
        </w:rPr>
        <w:t xml:space="preserve"> “raw </w:t>
      </w:r>
      <w:r w:rsidRPr="004E5F1D">
        <w:rPr>
          <w:highlight w:val="green"/>
          <w:u w:val="single"/>
        </w:rPr>
        <w:t>materials</w:t>
      </w:r>
      <w:r w:rsidRPr="004A7BB6">
        <w:rPr>
          <w:u w:val="single"/>
        </w:rPr>
        <w:t xml:space="preserve"> and other essential inputs</w:t>
      </w:r>
      <w:r w:rsidRPr="00E94557">
        <w:rPr>
          <w:sz w:val="14"/>
        </w:rPr>
        <w:t xml:space="preserve">.” TRIPS Ironies Abound But there’s more. </w:t>
      </w:r>
      <w:r w:rsidRPr="004A7BB6">
        <w:rPr>
          <w:u w:val="single"/>
        </w:rPr>
        <w:t>A waiver would result in even greater harm over the long haul</w:t>
      </w:r>
      <w:r w:rsidRPr="00E94557">
        <w:rPr>
          <w:sz w:val="14"/>
        </w:rPr>
        <w:t xml:space="preserve">. Drugs typically are not discovered by governments. Instead, we rely on the private sector to respond to new diseases. It seems deeply ironic that while our IP system succeeded in incentivizing the development of a new vaccine only months after the SARS CoV-2 virus appeared, we would now be considering suspending that system. Congratulations and thank you! Now, hand over your trade secrets! Another irony relates to the fact </w:t>
      </w:r>
      <w:r w:rsidRPr="004A7BB6">
        <w:rPr>
          <w:u w:val="single"/>
        </w:rPr>
        <w:t xml:space="preserve">that these </w:t>
      </w:r>
      <w:r w:rsidRPr="004E5F1D">
        <w:rPr>
          <w:highlight w:val="green"/>
          <w:u w:val="single"/>
        </w:rPr>
        <w:t>companies have not been producing</w:t>
      </w:r>
      <w:r w:rsidRPr="004A7BB6">
        <w:rPr>
          <w:u w:val="single"/>
        </w:rPr>
        <w:t xml:space="preserve"> all the vaccine </w:t>
      </w:r>
      <w:r w:rsidRPr="004E5F1D">
        <w:rPr>
          <w:highlight w:val="green"/>
          <w:u w:val="single"/>
        </w:rPr>
        <w:t>on their own. Instead, they</w:t>
      </w:r>
      <w:r w:rsidRPr="004A7BB6">
        <w:rPr>
          <w:u w:val="single"/>
        </w:rPr>
        <w:t xml:space="preserve"> planned ahead and </w:t>
      </w:r>
      <w:r w:rsidRPr="004E5F1D">
        <w:rPr>
          <w:highlight w:val="green"/>
          <w:u w:val="single"/>
        </w:rPr>
        <w:t>established</w:t>
      </w:r>
      <w:r w:rsidRPr="004A7BB6">
        <w:rPr>
          <w:u w:val="single"/>
        </w:rPr>
        <w:t xml:space="preserve"> collaborative </w:t>
      </w:r>
      <w:r w:rsidRPr="004E5F1D">
        <w:rPr>
          <w:highlight w:val="green"/>
          <w:u w:val="single"/>
        </w:rPr>
        <w:t>relationships</w:t>
      </w:r>
      <w:r w:rsidRPr="004A7BB6">
        <w:rPr>
          <w:u w:val="single"/>
        </w:rPr>
        <w:t xml:space="preserve"> with other manufacturers, </w:t>
      </w:r>
      <w:r w:rsidRPr="004E5F1D">
        <w:rPr>
          <w:highlight w:val="green"/>
          <w:u w:val="single"/>
        </w:rPr>
        <w:t>leading to</w:t>
      </w:r>
      <w:r w:rsidRPr="004A7BB6">
        <w:rPr>
          <w:u w:val="single"/>
        </w:rPr>
        <w:t xml:space="preserve"> quick and effective </w:t>
      </w:r>
      <w:r w:rsidRPr="004E5F1D">
        <w:rPr>
          <w:highlight w:val="green"/>
          <w:u w:val="single"/>
        </w:rPr>
        <w:t>voluntary</w:t>
      </w:r>
      <w:r w:rsidRPr="004A7BB6">
        <w:rPr>
          <w:u w:val="single"/>
        </w:rPr>
        <w:t xml:space="preserve"> technology </w:t>
      </w:r>
      <w:r w:rsidRPr="004E5F1D">
        <w:rPr>
          <w:highlight w:val="green"/>
          <w:u w:val="single"/>
        </w:rPr>
        <w:t>transfers</w:t>
      </w:r>
      <w:r w:rsidRPr="004A7BB6">
        <w:rPr>
          <w:u w:val="single"/>
        </w:rPr>
        <w:t xml:space="preserve"> through licensing.</w:t>
      </w:r>
      <w:r w:rsidRPr="00E94557">
        <w:rPr>
          <w:sz w:val="14"/>
        </w:rPr>
        <w:t xml:space="preserve"> Those who clamor for a waiver seem to ignore that </w:t>
      </w:r>
      <w:r w:rsidRPr="004E5F1D">
        <w:rPr>
          <w:highlight w:val="green"/>
          <w:u w:val="single"/>
        </w:rPr>
        <w:t>robust</w:t>
      </w:r>
      <w:r w:rsidRPr="004A7BB6">
        <w:rPr>
          <w:u w:val="single"/>
        </w:rPr>
        <w:t xml:space="preserve">, reliable </w:t>
      </w:r>
      <w:r w:rsidRPr="004E5F1D">
        <w:rPr>
          <w:highlight w:val="green"/>
          <w:u w:val="single"/>
        </w:rPr>
        <w:t>trade</w:t>
      </w:r>
      <w:r w:rsidRPr="004A7BB6">
        <w:rPr>
          <w:u w:val="single"/>
        </w:rPr>
        <w:t xml:space="preserve"> secret </w:t>
      </w:r>
      <w:r w:rsidRPr="004E5F1D">
        <w:rPr>
          <w:highlight w:val="green"/>
          <w:u w:val="single"/>
        </w:rPr>
        <w:t>laws enable such transactions</w:t>
      </w:r>
      <w:r w:rsidRPr="004A7BB6">
        <w:rPr>
          <w:u w:val="single"/>
        </w:rPr>
        <w:t xml:space="preserve">. It may seem counterintuitive, but it’s well established that enforceable </w:t>
      </w:r>
      <w:r w:rsidRPr="004E5F1D">
        <w:rPr>
          <w:highlight w:val="green"/>
          <w:u w:val="single"/>
        </w:rPr>
        <w:t>secrecy leads to more dissemination</w:t>
      </w:r>
      <w:r w:rsidRPr="004A7BB6">
        <w:rPr>
          <w:u w:val="single"/>
        </w:rPr>
        <w:t xml:space="preserve"> of technology, </w:t>
      </w:r>
      <w:r w:rsidRPr="004E5F1D">
        <w:rPr>
          <w:highlight w:val="green"/>
          <w:u w:val="single"/>
        </w:rPr>
        <w:t xml:space="preserve">not less. </w:t>
      </w:r>
      <w:r w:rsidRPr="004A7BB6">
        <w:rPr>
          <w:u w:val="single"/>
        </w:rPr>
        <w:t xml:space="preserve">Indeed, </w:t>
      </w:r>
      <w:r w:rsidRPr="004E5F1D">
        <w:rPr>
          <w:highlight w:val="green"/>
          <w:u w:val="single"/>
        </w:rPr>
        <w:t>without it there would be hoarding of</w:t>
      </w:r>
      <w:r w:rsidRPr="004A7BB6">
        <w:rPr>
          <w:u w:val="single"/>
        </w:rPr>
        <w:t xml:space="preserve"> </w:t>
      </w:r>
      <w:r w:rsidRPr="004E5F1D">
        <w:rPr>
          <w:highlight w:val="green"/>
          <w:u w:val="single"/>
        </w:rPr>
        <w:t>know-how, slowing production</w:t>
      </w:r>
      <w:r w:rsidRPr="004A7BB6">
        <w:rPr>
          <w:u w:val="single"/>
        </w:rPr>
        <w:t xml:space="preserve"> of vital medications and other innovations</w:t>
      </w:r>
      <w:r w:rsidRPr="00E94557">
        <w:rPr>
          <w:sz w:val="14"/>
        </w:rPr>
        <w:t>. It takes more than $1 billion to engage in the risky business of producing a new drug. The willingness of shareholders to invest that kind of money requires a predictable IP system, one in which rights are not imperiled just because some people mistakenly believe those rights are in the way of achieving some laudable goal. Broadly removing IP protections is something governments can do, but they can only do it once, because the next time there may be no innovations available to claw back. Without reliable incentives, private industry simply won’t be able to prepare us for the next pandemic. Trying to suspend IP rights clearly will not solve the problem and, indeed, risks making it worse. Instead, the international community – including the United States – should focus on diplomatic solutions to the immediate problem by lifting export controls by rich countries and forcing more equitable distribution of the available supplies of vaccines. For decades, the United States has been vigorously promoting the value to society of a strong, globally harmonized IP system. The success of Operation Warp Speed has demonstrated the value of that system. This is no time to see what it might be like without one.</w:t>
      </w:r>
    </w:p>
    <w:p w14:paraId="671729DD" w14:textId="77777777" w:rsidR="008C5C7F" w:rsidRDefault="008C5C7F" w:rsidP="008C5C7F"/>
    <w:p w14:paraId="74077058" w14:textId="7AEF8092" w:rsidR="00AB637C" w:rsidRPr="00AB637C" w:rsidRDefault="00AB637C" w:rsidP="00AB637C"/>
    <w:p w14:paraId="2898965C" w14:textId="77777777" w:rsidR="00457D6E" w:rsidRDefault="00457D6E" w:rsidP="00457D6E">
      <w:pPr>
        <w:pStyle w:val="Heading3"/>
      </w:pPr>
      <w:r>
        <w:lastRenderedPageBreak/>
        <w:t>WTO Bad — China Heg</w:t>
      </w:r>
    </w:p>
    <w:p w14:paraId="00CD1BDF" w14:textId="77777777" w:rsidR="00457D6E" w:rsidRDefault="00457D6E" w:rsidP="00457D6E">
      <w:pPr>
        <w:pStyle w:val="Heading4"/>
      </w:pPr>
      <w:r>
        <w:t>WTO legitimacy is key to China hege – the WTO is the lynchpin to Chinese dominance</w:t>
      </w:r>
    </w:p>
    <w:p w14:paraId="57B2E252" w14:textId="77777777" w:rsidR="00457D6E" w:rsidRDefault="00457D6E" w:rsidP="00457D6E">
      <w:r w:rsidRPr="00B87DFE">
        <w:rPr>
          <w:rStyle w:val="Style13ptBold"/>
        </w:rPr>
        <w:t>Jianguo 19</w:t>
      </w:r>
      <w:r>
        <w:t xml:space="preserve"> (HUO Jianguo, Vice President of China Society for World Trade Organization Studies and Former President of Chinese Academy of International Trade and Economic Cooperation of the Ministry of Commerce. 19-01-08, “Huo Jianguo: How to deal with the complex game of WTO reform” </w:t>
      </w:r>
      <w:hyperlink r:id="rId16" w:history="1">
        <w:r w:rsidRPr="004A0AD3">
          <w:rPr>
            <w:rStyle w:val="Hyperlink"/>
          </w:rPr>
          <w:t>https://baijiahao.baidu.com/s?id=1622020739444807218&amp;wfr=spider&amp;for=pc</w:t>
        </w:r>
      </w:hyperlink>
      <w:r>
        <w:t xml:space="preserve">) [Twinz] </w:t>
      </w:r>
    </w:p>
    <w:p w14:paraId="04A1595B" w14:textId="77777777" w:rsidR="00457D6E" w:rsidRPr="004C5548" w:rsidRDefault="00457D6E" w:rsidP="00457D6E">
      <w:pPr>
        <w:rPr>
          <w:sz w:val="16"/>
          <w:szCs w:val="16"/>
        </w:rPr>
      </w:pPr>
      <w:r w:rsidRPr="004C5548">
        <w:rPr>
          <w:sz w:val="16"/>
          <w:szCs w:val="16"/>
        </w:rPr>
        <w:t xml:space="preserve">*Article was translated to </w:t>
      </w:r>
      <w:r>
        <w:rPr>
          <w:sz w:val="16"/>
          <w:szCs w:val="16"/>
        </w:rPr>
        <w:t>E</w:t>
      </w:r>
      <w:r w:rsidRPr="004C5548">
        <w:rPr>
          <w:sz w:val="16"/>
          <w:szCs w:val="16"/>
        </w:rPr>
        <w:t xml:space="preserve">nglish using google translate. </w:t>
      </w:r>
    </w:p>
    <w:p w14:paraId="3CEDB6C6" w14:textId="77777777" w:rsidR="00457D6E" w:rsidRPr="00B87DFE" w:rsidRDefault="00457D6E" w:rsidP="00457D6E">
      <w:pPr>
        <w:rPr>
          <w:sz w:val="16"/>
        </w:rPr>
      </w:pPr>
      <w:r w:rsidRPr="00B87DFE">
        <w:rPr>
          <w:sz w:val="16"/>
        </w:rPr>
        <w:t xml:space="preserve">After its establishment in 1995, WTO's unique working mechanism and rule-based restraint mechanism successfully created a governance model for international trade. </w:t>
      </w:r>
      <w:r w:rsidRPr="005B0460">
        <w:rPr>
          <w:rStyle w:val="StyleUnderline"/>
        </w:rPr>
        <w:t xml:space="preserve">However, since the beginning of the 21st century, the international economic and trade competition pattern has changed, the competitiveness and influence of newly industrialized countries have continued to rise, and </w:t>
      </w:r>
      <w:r w:rsidRPr="008B5A5A">
        <w:rPr>
          <w:rStyle w:val="StyleUnderline"/>
          <w:highlight w:val="green"/>
        </w:rPr>
        <w:t>competition</w:t>
      </w:r>
      <w:r w:rsidRPr="005B0460">
        <w:rPr>
          <w:rStyle w:val="StyleUnderline"/>
        </w:rPr>
        <w:t xml:space="preserve"> in the international market </w:t>
      </w:r>
      <w:r w:rsidRPr="008B5A5A">
        <w:rPr>
          <w:rStyle w:val="StyleUnderline"/>
          <w:highlight w:val="green"/>
        </w:rPr>
        <w:t>has become</w:t>
      </w:r>
      <w:r w:rsidRPr="005B0460">
        <w:rPr>
          <w:rStyle w:val="StyleUnderline"/>
        </w:rPr>
        <w:t xml:space="preserve"> increasingly </w:t>
      </w:r>
      <w:r w:rsidRPr="008B5A5A">
        <w:rPr>
          <w:rStyle w:val="StyleUnderline"/>
          <w:highlight w:val="green"/>
        </w:rPr>
        <w:t>fierce</w:t>
      </w:r>
      <w:r w:rsidRPr="00B87DFE">
        <w:rPr>
          <w:sz w:val="16"/>
        </w:rPr>
        <w:t xml:space="preserve">. </w:t>
      </w:r>
      <w:r w:rsidRPr="005B0460">
        <w:rPr>
          <w:rStyle w:val="StyleUnderline"/>
        </w:rPr>
        <w:t>As a result, the normal operating mechanism of the WTO was also destroyed</w:t>
      </w:r>
      <w:r w:rsidRPr="00B87DFE">
        <w:rPr>
          <w:sz w:val="16"/>
        </w:rPr>
        <w:t xml:space="preserve">. There are many reasons for the hindrance of the multilateral trading system. From the perspective of internal functions, the first is that the Doha Development Round negotiations have been delayed indefinitely, making it difficult for the WTO's negotiation function to promote trade liberalization to play a role. At the same time, the appellate body lacks judges, and the job is paralyzed. The second is that the trade policy review mechanism is in vain. The trade policy review mechanism has always been one of the core functions of the WTO. Together with the dispute settlement mechanism and trade negotiations, it is also referred to as the three pillars of the WTO. In order to curb trade protectionism, the predecessor of the WTO, the General Agreement on Tariffs and Trade, started from the seventh round of negotiations, and tried to strengthen the supervision of the trade policies of the contracting parties, and gradually established a review mechanism for multilateral trade policies. The main problems existing in the current review mechanism include: First, the review mechanism is out of touch with other WTO functions, making it difficult to perform effective restraint functions, and the review results are not mandatory; It is difficult for the deliberations of major trading countries to play a binding role. In addition to the internal operating mechanism, the external challenges are mainly due to two major factors. One is that the existence of numerous regional trade agreements poses new challenges to WTO multilateral trade rules. The United States attempts to bypass the WTO multilateral system, promote new rules and standards at the level of regional cooperation, regard the free trade agreement as a test ground for the implementation of new international economic and trade rules, and attempt to create a new template for 21st century trade agreements and occupy the commanding heights of future development. The normative content of these new rules and new standards extends from trade policies to industrial policies, environmental standards, labor standards, and regulatory fields that extend from border measures to the border, far beyond the scope of traditional trade agreements, and thus have a serious impact on international multilateral trade rules. challenge. Second, </w:t>
      </w:r>
      <w:r w:rsidRPr="005B0460">
        <w:rPr>
          <w:rStyle w:val="StyleUnderline"/>
        </w:rPr>
        <w:t xml:space="preserve">the </w:t>
      </w:r>
      <w:r w:rsidRPr="000A488D">
        <w:rPr>
          <w:rStyle w:val="StyleUnderline"/>
        </w:rPr>
        <w:t>unilateral policy</w:t>
      </w:r>
      <w:r w:rsidRPr="005B0460">
        <w:rPr>
          <w:rStyle w:val="StyleUnderline"/>
        </w:rPr>
        <w:t xml:space="preserve"> pursued by the United States for a long time has severely impacted and undermined WTO rules</w:t>
      </w:r>
      <w:r w:rsidRPr="00B87DFE">
        <w:rPr>
          <w:sz w:val="16"/>
        </w:rPr>
        <w:t xml:space="preserve">. For example, </w:t>
      </w:r>
      <w:r w:rsidRPr="005B0460">
        <w:rPr>
          <w:rStyle w:val="StyleUnderline"/>
        </w:rPr>
        <w:t>the United States arbitrarily quoted WTO safeguards clauses, based on the domestic trade law of 1962 and 1974, forcibly imposed on steel and aluminum products</w:t>
      </w:r>
      <w:r w:rsidRPr="00B87DFE">
        <w:rPr>
          <w:sz w:val="16"/>
        </w:rPr>
        <w:t xml:space="preserve">. Acts such as imposing tariffs and conducting 301 investigations against China are obviously contrary to WTO multilateral trade rules and practices, and this behavior completely deviates from the requirements of WTO multilateral trade rules and dispute settlement mechanisms. </w:t>
      </w:r>
      <w:r w:rsidRPr="00511901">
        <w:rPr>
          <w:rStyle w:val="StyleUnderline"/>
        </w:rPr>
        <w:t>If it is not corrected in time, the seriousness of international multilateral trade rules will be completely undermined</w:t>
      </w:r>
      <w:r w:rsidRPr="00B87DFE">
        <w:rPr>
          <w:sz w:val="16"/>
        </w:rPr>
        <w:t xml:space="preserve">. The current WTO reform is facing extremely complex reform situations and contradictions, and the topics discussed involve multiple areas, such as how to consolidate and strengthen WTO functions, safeguard the role of multilateral trade organizations, especially how to improve the functions and roles of the Appellate Body; developing countries; Disputes on the differential preferential treatment; the transparency principle and the requirements of the notification mechanism; the standardized use of industrial policies and subsidies; the competition policy of state-owned enterprises. For my country, WTO reform is a complex and arduous multilateral game with a long way to go. We need to clarify which are of great interest to me, and even which key points are the bottom line that we must adhere to, and which can reflect flexibility, organize professional teams as soon as possible, strengthen discussions on major issues, and make various plans. On the one hand, </w:t>
      </w:r>
      <w:r w:rsidRPr="008B5A5A">
        <w:rPr>
          <w:rStyle w:val="StyleUnderline"/>
          <w:highlight w:val="green"/>
        </w:rPr>
        <w:t>we must be alert to</w:t>
      </w:r>
      <w:r w:rsidRPr="00511901">
        <w:rPr>
          <w:rStyle w:val="StyleUnderline"/>
        </w:rPr>
        <w:t xml:space="preserve"> possible pitfalls in </w:t>
      </w:r>
      <w:r w:rsidRPr="008B5A5A">
        <w:rPr>
          <w:rStyle w:val="StyleUnderline"/>
          <w:highlight w:val="green"/>
        </w:rPr>
        <w:t>WTO reforms</w:t>
      </w:r>
      <w:r w:rsidRPr="00511901">
        <w:rPr>
          <w:rStyle w:val="StyleUnderline"/>
        </w:rPr>
        <w:t xml:space="preserve">, </w:t>
      </w:r>
      <w:r w:rsidRPr="008B5A5A">
        <w:rPr>
          <w:rStyle w:val="StyleUnderline"/>
          <w:highlight w:val="green"/>
        </w:rPr>
        <w:t>and</w:t>
      </w:r>
      <w:r w:rsidRPr="00511901">
        <w:rPr>
          <w:rStyle w:val="StyleUnderline"/>
        </w:rPr>
        <w:t xml:space="preserve"> at the same time </w:t>
      </w:r>
      <w:r w:rsidRPr="008B5A5A">
        <w:rPr>
          <w:rStyle w:val="StyleUnderline"/>
          <w:highlight w:val="green"/>
        </w:rPr>
        <w:t>give full play to China's</w:t>
      </w:r>
      <w:r w:rsidRPr="00511901">
        <w:rPr>
          <w:rStyle w:val="StyleUnderline"/>
        </w:rPr>
        <w:t xml:space="preserve"> wisdom and </w:t>
      </w:r>
      <w:r w:rsidRPr="008B5A5A">
        <w:rPr>
          <w:rStyle w:val="StyleUnderline"/>
          <w:highlight w:val="green"/>
        </w:rPr>
        <w:t>influence</w:t>
      </w:r>
      <w:r w:rsidRPr="00511901">
        <w:rPr>
          <w:rStyle w:val="StyleUnderline"/>
        </w:rPr>
        <w:t>, and use WTO reforms and other opportunities to create a better and more sustainable external environment for our country</w:t>
      </w:r>
      <w:r w:rsidRPr="00B87DFE">
        <w:rPr>
          <w:sz w:val="16"/>
        </w:rPr>
        <w:t xml:space="preserve">. In this process, we must also attach great importance to the public opinion propaganda work of WTO reform. This is very important. </w:t>
      </w:r>
      <w:r w:rsidRPr="008B5A5A">
        <w:rPr>
          <w:rStyle w:val="StyleUnderline"/>
          <w:highlight w:val="green"/>
        </w:rPr>
        <w:t>The U</w:t>
      </w:r>
      <w:r w:rsidRPr="00511901">
        <w:rPr>
          <w:rStyle w:val="StyleUnderline"/>
        </w:rPr>
        <w:t xml:space="preserve">nited </w:t>
      </w:r>
      <w:r w:rsidRPr="008B5A5A">
        <w:rPr>
          <w:rStyle w:val="StyleUnderline"/>
          <w:highlight w:val="green"/>
        </w:rPr>
        <w:t>S</w:t>
      </w:r>
      <w:r w:rsidRPr="00511901">
        <w:rPr>
          <w:rStyle w:val="StyleUnderline"/>
        </w:rPr>
        <w:t xml:space="preserve">tates </w:t>
      </w:r>
      <w:r w:rsidRPr="008B5A5A">
        <w:rPr>
          <w:rStyle w:val="StyleUnderline"/>
          <w:highlight w:val="green"/>
        </w:rPr>
        <w:t>is clearly a destroyer of WTO rules</w:t>
      </w:r>
      <w:r w:rsidRPr="00511901">
        <w:rPr>
          <w:rStyle w:val="StyleUnderline"/>
        </w:rPr>
        <w:t xml:space="preserve">, but it often speaks of itself as a victim in the international arena. Constantly </w:t>
      </w:r>
      <w:r w:rsidRPr="008B5A5A">
        <w:rPr>
          <w:rStyle w:val="StyleUnderline"/>
          <w:highlight w:val="green"/>
        </w:rPr>
        <w:t>trying to win over</w:t>
      </w:r>
      <w:r w:rsidRPr="00511901">
        <w:rPr>
          <w:rStyle w:val="StyleUnderline"/>
        </w:rPr>
        <w:t xml:space="preserve"> its main </w:t>
      </w:r>
      <w:r w:rsidRPr="008B5A5A">
        <w:rPr>
          <w:rStyle w:val="StyleUnderline"/>
          <w:highlight w:val="green"/>
        </w:rPr>
        <w:t>trading partners to form alliances</w:t>
      </w:r>
      <w:r w:rsidRPr="00B87DFE">
        <w:rPr>
          <w:sz w:val="16"/>
        </w:rPr>
        <w:t xml:space="preserve">. In this regard, we should resolutely counterattack, explain to the world the real reasons why the WTO and its reforms are facing difficult difficulties, and fully expose the narrow intentions of the United States on reform issues. Propaganda for WTO reform should pay attention to two aspects: first, public opinion propaganda on reform issues, such as maintaining the authority of the multilateral trading system, how to restrain the unilateral behavior of individual trading countries, and why to maintain the differential </w:t>
      </w:r>
      <w:r w:rsidRPr="00B87DFE">
        <w:rPr>
          <w:sz w:val="16"/>
        </w:rPr>
        <w:lastRenderedPageBreak/>
        <w:t xml:space="preserve">preferential treatment of developing countries , Why do we need to maintain the principle of most-favored-nation treatment? Second, once we have inclined opinions on WTO reform issues and reform directions, we must do early publicity. This will not only promote WTO reform negotiations, but also promote the domestic market Reform. </w:t>
      </w:r>
      <w:r w:rsidRPr="008B5A5A">
        <w:rPr>
          <w:rStyle w:val="StyleUnderline"/>
          <w:highlight w:val="green"/>
        </w:rPr>
        <w:t>Properly promoting WTO</w:t>
      </w:r>
      <w:r w:rsidRPr="00D411F4">
        <w:rPr>
          <w:rStyle w:val="StyleUnderline"/>
        </w:rPr>
        <w:t xml:space="preserve"> reform </w:t>
      </w:r>
      <w:r w:rsidRPr="008B5A5A">
        <w:rPr>
          <w:rStyle w:val="StyleUnderline"/>
          <w:highlight w:val="green"/>
        </w:rPr>
        <w:t>is of great significance to China</w:t>
      </w:r>
      <w:r w:rsidRPr="000A488D">
        <w:rPr>
          <w:rStyle w:val="StyleUnderline"/>
        </w:rPr>
        <w:t>'s</w:t>
      </w:r>
      <w:r w:rsidRPr="00D411F4">
        <w:rPr>
          <w:rStyle w:val="StyleUnderline"/>
        </w:rPr>
        <w:t xml:space="preserve"> deepening of reform and opening up under the current situation, and </w:t>
      </w:r>
      <w:r w:rsidRPr="008B5A5A">
        <w:rPr>
          <w:rStyle w:val="StyleUnderline"/>
          <w:highlight w:val="green"/>
        </w:rPr>
        <w:t>it</w:t>
      </w:r>
      <w:r w:rsidRPr="00D411F4">
        <w:rPr>
          <w:rStyle w:val="StyleUnderline"/>
        </w:rPr>
        <w:t xml:space="preserve"> also </w:t>
      </w:r>
      <w:r w:rsidRPr="008B5A5A">
        <w:rPr>
          <w:rStyle w:val="StyleUnderline"/>
          <w:highlight w:val="green"/>
        </w:rPr>
        <w:t>meets the needs of China to</w:t>
      </w:r>
      <w:r w:rsidRPr="003A3DFB">
        <w:rPr>
          <w:rStyle w:val="StyleUnderline"/>
        </w:rPr>
        <w:t xml:space="preserve"> participate in international</w:t>
      </w:r>
      <w:r w:rsidRPr="00D411F4">
        <w:rPr>
          <w:rStyle w:val="StyleUnderline"/>
        </w:rPr>
        <w:t xml:space="preserve"> multilateral cooperation and </w:t>
      </w:r>
      <w:r w:rsidRPr="008B5A5A">
        <w:rPr>
          <w:rStyle w:val="StyleUnderline"/>
          <w:highlight w:val="green"/>
        </w:rPr>
        <w:t>play an active role in international organizations</w:t>
      </w:r>
      <w:r w:rsidRPr="008B5A5A">
        <w:rPr>
          <w:sz w:val="16"/>
          <w:highlight w:val="green"/>
        </w:rPr>
        <w:t xml:space="preserve">. </w:t>
      </w:r>
      <w:r w:rsidRPr="008B5A5A">
        <w:rPr>
          <w:rStyle w:val="StyleUnderline"/>
          <w:highlight w:val="green"/>
        </w:rPr>
        <w:t>It is necessary to closely link the advancement of WTO</w:t>
      </w:r>
      <w:r w:rsidRPr="00B87DFE">
        <w:rPr>
          <w:sz w:val="16"/>
        </w:rPr>
        <w:t xml:space="preserve"> reform with the deepening of domestic reforms and opening up, clarify the key points and nodes of reforms </w:t>
      </w:r>
      <w:r w:rsidRPr="008B5A5A">
        <w:rPr>
          <w:rStyle w:val="StyleUnderline"/>
          <w:highlight w:val="green"/>
        </w:rPr>
        <w:t>that are in line with the country's long-term interests, and</w:t>
      </w:r>
      <w:r w:rsidRPr="005313EC">
        <w:rPr>
          <w:rStyle w:val="StyleUnderline"/>
        </w:rPr>
        <w:t xml:space="preserve"> truly </w:t>
      </w:r>
      <w:r w:rsidRPr="008B5A5A">
        <w:rPr>
          <w:rStyle w:val="StyleUnderline"/>
          <w:highlight w:val="green"/>
        </w:rPr>
        <w:t>transform external pressures into internal driving forces</w:t>
      </w:r>
      <w:r w:rsidRPr="00B87DFE">
        <w:rPr>
          <w:sz w:val="16"/>
        </w:rPr>
        <w:t xml:space="preserve">. This is a complementary process. Under the background of grasping the general trend, we can better grasp the direction and goals of domestic reform and opening up. </w:t>
      </w:r>
      <w:r w:rsidRPr="008B5A5A">
        <w:rPr>
          <w:rStyle w:val="StyleUnderline"/>
          <w:highlight w:val="green"/>
        </w:rPr>
        <w:t>Only by accelerating</w:t>
      </w:r>
      <w:r w:rsidRPr="00966585">
        <w:rPr>
          <w:rStyle w:val="StyleUnderline"/>
        </w:rPr>
        <w:t xml:space="preserve"> and deepening domestic </w:t>
      </w:r>
      <w:r w:rsidRPr="008B5A5A">
        <w:rPr>
          <w:rStyle w:val="StyleUnderline"/>
          <w:highlight w:val="green"/>
        </w:rPr>
        <w:t>reforms can we</w:t>
      </w:r>
      <w:r w:rsidRPr="00966585">
        <w:rPr>
          <w:rStyle w:val="StyleUnderline"/>
        </w:rPr>
        <w:t xml:space="preserve"> proactively </w:t>
      </w:r>
      <w:r w:rsidRPr="008B5A5A">
        <w:rPr>
          <w:rStyle w:val="StyleUnderline"/>
          <w:highlight w:val="green"/>
        </w:rPr>
        <w:t>provide the necessary</w:t>
      </w:r>
      <w:r w:rsidRPr="00966585">
        <w:rPr>
          <w:rStyle w:val="StyleUnderline"/>
        </w:rPr>
        <w:t xml:space="preserve"> policy </w:t>
      </w:r>
      <w:r w:rsidRPr="008B5A5A">
        <w:rPr>
          <w:rStyle w:val="StyleUnderline"/>
          <w:highlight w:val="green"/>
        </w:rPr>
        <w:t>environment for the</w:t>
      </w:r>
      <w:r w:rsidRPr="00966585">
        <w:rPr>
          <w:rStyle w:val="StyleUnderline"/>
        </w:rPr>
        <w:t xml:space="preserve"> advancement of </w:t>
      </w:r>
      <w:r w:rsidRPr="008B5A5A">
        <w:rPr>
          <w:rStyle w:val="StyleUnderline"/>
          <w:highlight w:val="green"/>
        </w:rPr>
        <w:t>WTO</w:t>
      </w:r>
      <w:r w:rsidRPr="00966585">
        <w:rPr>
          <w:rStyle w:val="StyleUnderline"/>
        </w:rPr>
        <w:t xml:space="preserve"> reforms, </w:t>
      </w:r>
      <w:r w:rsidRPr="008B5A5A">
        <w:rPr>
          <w:rStyle w:val="StyleUnderline"/>
          <w:highlight w:val="green"/>
        </w:rPr>
        <w:t>and make my country</w:t>
      </w:r>
      <w:r w:rsidRPr="00966585">
        <w:rPr>
          <w:rStyle w:val="StyleUnderline"/>
        </w:rPr>
        <w:t xml:space="preserve"> is </w:t>
      </w:r>
      <w:r w:rsidRPr="008B5A5A">
        <w:rPr>
          <w:rStyle w:val="StyleUnderline"/>
          <w:highlight w:val="green"/>
        </w:rPr>
        <w:t>taking the initiative in the new round of international multilateral rules game</w:t>
      </w:r>
      <w:r w:rsidRPr="00B87DFE">
        <w:rPr>
          <w:sz w:val="16"/>
        </w:rPr>
        <w:t>. (The author is the vice chairman of the China World Trade Organization Research Association)</w:t>
      </w:r>
    </w:p>
    <w:p w14:paraId="0689A50C" w14:textId="77777777" w:rsidR="00457D6E" w:rsidRDefault="00457D6E" w:rsidP="00457D6E">
      <w:pPr>
        <w:pStyle w:val="Heading4"/>
      </w:pPr>
      <w:r>
        <w:t xml:space="preserve">China rise leads to US-China war – extinction </w:t>
      </w:r>
    </w:p>
    <w:p w14:paraId="698D6C0A" w14:textId="77777777" w:rsidR="00457D6E" w:rsidRPr="00991B0C" w:rsidRDefault="00457D6E" w:rsidP="00457D6E">
      <w:r w:rsidRPr="00943941">
        <w:rPr>
          <w:rStyle w:val="Style13ptBold"/>
        </w:rPr>
        <w:t>Kim 19</w:t>
      </w:r>
      <w:r>
        <w:t xml:space="preserve"> (Min-hyung Kim (Department of Political Science and International Relations, Kyung Hee University, Seoul, South Korea). 4 February 2019, “A real driver of US–China trade conflict: The Sino–US competition for global hegemony and its implications for the future” </w:t>
      </w:r>
      <w:hyperlink r:id="rId17" w:anchor="sec006" w:history="1">
        <w:r w:rsidRPr="004A0AD3">
          <w:rPr>
            <w:rStyle w:val="Hyperlink"/>
          </w:rPr>
          <w:t>https://www.emerald.com/insight/content/doi/10.1108/ITPD-02-2019-003/full/html#sec006</w:t>
        </w:r>
      </w:hyperlink>
      <w:r>
        <w:t>) [Twinz]</w:t>
      </w:r>
    </w:p>
    <w:p w14:paraId="71769BB0" w14:textId="77777777" w:rsidR="00457D6E" w:rsidRDefault="00457D6E" w:rsidP="00457D6E">
      <w:pPr>
        <w:rPr>
          <w:sz w:val="16"/>
        </w:rPr>
      </w:pPr>
      <w:r w:rsidRPr="00943941">
        <w:rPr>
          <w:sz w:val="16"/>
        </w:rPr>
        <w:t xml:space="preserve">Conclusion Since the end of the Second World War, </w:t>
      </w:r>
      <w:r w:rsidRPr="0064327F">
        <w:rPr>
          <w:rStyle w:val="StyleUnderline"/>
        </w:rPr>
        <w:t>the USA has undoubtedly been a global hegemon</w:t>
      </w:r>
      <w:r w:rsidRPr="00943941">
        <w:rPr>
          <w:sz w:val="16"/>
        </w:rPr>
        <w:t xml:space="preserve">. With its preponderant military and economic strength, it has created a liberal international economic order and maintained it by promoting global free trade. </w:t>
      </w:r>
      <w:r w:rsidRPr="007628C0">
        <w:rPr>
          <w:rStyle w:val="StyleUnderline"/>
        </w:rPr>
        <w:t>USA sudden turn to protectionism under the banner of “America First</w:t>
      </w:r>
      <w:r w:rsidRPr="00943941">
        <w:rPr>
          <w:sz w:val="16"/>
        </w:rPr>
        <w:t xml:space="preserve">” in the Trump administration illustrates “US fear” that its hegemony or Pax Americana is declining vis-à-vis China’s growing power. It also </w:t>
      </w:r>
      <w:r w:rsidRPr="007628C0">
        <w:rPr>
          <w:rStyle w:val="StyleUnderline"/>
        </w:rPr>
        <w:t xml:space="preserve">demonstrates that </w:t>
      </w:r>
      <w:r w:rsidRPr="008B5A5A">
        <w:rPr>
          <w:rStyle w:val="StyleUnderline"/>
          <w:highlight w:val="green"/>
        </w:rPr>
        <w:t>the US</w:t>
      </w:r>
      <w:r w:rsidRPr="00DB3C51">
        <w:rPr>
          <w:rStyle w:val="StyleUnderline"/>
        </w:rPr>
        <w:t>A</w:t>
      </w:r>
      <w:r w:rsidRPr="007628C0">
        <w:rPr>
          <w:rStyle w:val="StyleUnderline"/>
        </w:rPr>
        <w:t xml:space="preserve"> </w:t>
      </w:r>
      <w:r w:rsidRPr="008B5A5A">
        <w:rPr>
          <w:rStyle w:val="StyleUnderline"/>
          <w:highlight w:val="green"/>
        </w:rPr>
        <w:t>now seeks to deter China from overtaking its hege</w:t>
      </w:r>
      <w:r w:rsidRPr="00DB3C51">
        <w:rPr>
          <w:rStyle w:val="StyleUnderline"/>
        </w:rPr>
        <w:t>mony</w:t>
      </w:r>
      <w:r w:rsidRPr="007628C0">
        <w:rPr>
          <w:rStyle w:val="StyleUnderline"/>
        </w:rPr>
        <w:t xml:space="preserve"> so as to keep US hegemony as long as possible</w:t>
      </w:r>
      <w:r w:rsidRPr="00943941">
        <w:rPr>
          <w:sz w:val="16"/>
        </w:rPr>
        <w:t xml:space="preserve">. Currently, </w:t>
      </w:r>
      <w:r w:rsidRPr="00DB3C51">
        <w:rPr>
          <w:rStyle w:val="StyleUnderline"/>
        </w:rPr>
        <w:t>the</w:t>
      </w:r>
      <w:r w:rsidRPr="007628C0">
        <w:rPr>
          <w:rStyle w:val="StyleUnderline"/>
        </w:rPr>
        <w:t xml:space="preserve"> USA and China are waging a </w:t>
      </w:r>
      <w:r w:rsidRPr="00DB3C51">
        <w:rPr>
          <w:rStyle w:val="StyleUnderline"/>
        </w:rPr>
        <w:t>trade war</w:t>
      </w:r>
      <w:r w:rsidRPr="007628C0">
        <w:rPr>
          <w:rStyle w:val="StyleUnderline"/>
        </w:rPr>
        <w:t xml:space="preserve">. What is important to note here is that </w:t>
      </w:r>
      <w:r w:rsidRPr="008B5A5A">
        <w:rPr>
          <w:rStyle w:val="StyleUnderline"/>
          <w:highlight w:val="green"/>
        </w:rPr>
        <w:t>the driving force of the trade war</w:t>
      </w:r>
      <w:r w:rsidRPr="007628C0">
        <w:rPr>
          <w:rStyle w:val="StyleUnderline"/>
        </w:rPr>
        <w:t xml:space="preserve"> between the world’s two largest economies </w:t>
      </w:r>
      <w:r w:rsidRPr="008B5A5A">
        <w:rPr>
          <w:rStyle w:val="StyleUnderline"/>
          <w:highlight w:val="green"/>
        </w:rPr>
        <w:t>is</w:t>
      </w:r>
      <w:r w:rsidRPr="007628C0">
        <w:rPr>
          <w:rStyle w:val="StyleUnderline"/>
        </w:rPr>
        <w:t xml:space="preserve"> more </w:t>
      </w:r>
      <w:r w:rsidRPr="008B5A5A">
        <w:rPr>
          <w:rStyle w:val="StyleUnderline"/>
          <w:highlight w:val="green"/>
        </w:rPr>
        <w:t>political</w:t>
      </w:r>
      <w:r w:rsidRPr="00AE5985">
        <w:rPr>
          <w:rStyle w:val="StyleUnderline"/>
        </w:rPr>
        <w:t xml:space="preserve"> than economic</w:t>
      </w:r>
      <w:r w:rsidRPr="00943941">
        <w:rPr>
          <w:sz w:val="16"/>
        </w:rPr>
        <w:t xml:space="preserve">. </w:t>
      </w:r>
      <w:r w:rsidRPr="007628C0">
        <w:rPr>
          <w:rStyle w:val="StyleUnderline"/>
        </w:rPr>
        <w:t xml:space="preserve">That is to say, </w:t>
      </w:r>
      <w:r w:rsidRPr="00AE5985">
        <w:rPr>
          <w:rStyle w:val="StyleUnderline"/>
        </w:rPr>
        <w:t>as China’s economic and political influence in the world vis-à-vis that of the USA increases, US fear about China’s power also grows</w:t>
      </w:r>
      <w:r w:rsidRPr="00943941">
        <w:rPr>
          <w:sz w:val="16"/>
        </w:rPr>
        <w:t xml:space="preserve">. Under these circumstances, </w:t>
      </w:r>
      <w:r w:rsidRPr="008B5A5A">
        <w:rPr>
          <w:rStyle w:val="StyleUnderline"/>
          <w:highlight w:val="green"/>
        </w:rPr>
        <w:t>Washington makes every effort to assert its</w:t>
      </w:r>
      <w:r w:rsidRPr="007628C0">
        <w:rPr>
          <w:rStyle w:val="StyleUnderline"/>
        </w:rPr>
        <w:t xml:space="preserve"> global </w:t>
      </w:r>
      <w:r w:rsidRPr="008B5A5A">
        <w:rPr>
          <w:rStyle w:val="StyleUnderline"/>
          <w:highlight w:val="green"/>
        </w:rPr>
        <w:t>dominance</w:t>
      </w:r>
      <w:r w:rsidRPr="007628C0">
        <w:rPr>
          <w:rStyle w:val="StyleUnderline"/>
        </w:rPr>
        <w:t xml:space="preserve"> by deterring China’s challenge to its hegemony</w:t>
      </w:r>
      <w:r w:rsidRPr="00943941">
        <w:rPr>
          <w:sz w:val="16"/>
        </w:rPr>
        <w:t xml:space="preserve">[13]. It is this sort of “US fear” about hegemonic power transition from Washington to Beijing that brought about US policies against the BRI, the AIIB, and Made in China 2015. </w:t>
      </w:r>
      <w:r w:rsidRPr="008B5A5A">
        <w:rPr>
          <w:rStyle w:val="StyleUnderline"/>
          <w:highlight w:val="green"/>
        </w:rPr>
        <w:t>The fear of hegemonic</w:t>
      </w:r>
      <w:r w:rsidRPr="00A567D8">
        <w:rPr>
          <w:rStyle w:val="StyleUnderline"/>
        </w:rPr>
        <w:t xml:space="preserve"> power </w:t>
      </w:r>
      <w:r w:rsidRPr="008B5A5A">
        <w:rPr>
          <w:rStyle w:val="StyleUnderline"/>
          <w:highlight w:val="green"/>
        </w:rPr>
        <w:t>transition is</w:t>
      </w:r>
      <w:r w:rsidRPr="00A567D8">
        <w:rPr>
          <w:rStyle w:val="StyleUnderline"/>
        </w:rPr>
        <w:t xml:space="preserve"> indeed </w:t>
      </w:r>
      <w:r w:rsidRPr="008B5A5A">
        <w:rPr>
          <w:rStyle w:val="StyleUnderline"/>
          <w:highlight w:val="green"/>
        </w:rPr>
        <w:t>a driving force</w:t>
      </w:r>
      <w:r w:rsidRPr="00A567D8">
        <w:rPr>
          <w:rStyle w:val="StyleUnderline"/>
        </w:rPr>
        <w:t xml:space="preserve"> for the US-launched trade war</w:t>
      </w:r>
      <w:r w:rsidRPr="00943941">
        <w:rPr>
          <w:sz w:val="16"/>
        </w:rPr>
        <w:t xml:space="preserve">. Understood this way, </w:t>
      </w:r>
      <w:r w:rsidRPr="008B5A5A">
        <w:rPr>
          <w:rStyle w:val="StyleUnderline"/>
          <w:highlight w:val="green"/>
        </w:rPr>
        <w:t>the trade war</w:t>
      </w:r>
      <w:r w:rsidRPr="00A567D8">
        <w:rPr>
          <w:rStyle w:val="StyleUnderline"/>
        </w:rPr>
        <w:t xml:space="preserve"> between the USA and China </w:t>
      </w:r>
      <w:r w:rsidRPr="008B5A5A">
        <w:rPr>
          <w:rStyle w:val="StyleUnderline"/>
          <w:highlight w:val="green"/>
        </w:rPr>
        <w:t>may be a harbinger of a much larger</w:t>
      </w:r>
      <w:r w:rsidRPr="00A567D8">
        <w:rPr>
          <w:rStyle w:val="StyleUnderline"/>
        </w:rPr>
        <w:t xml:space="preserve">-scale </w:t>
      </w:r>
      <w:r w:rsidRPr="008B5A5A">
        <w:rPr>
          <w:rStyle w:val="StyleUnderline"/>
          <w:highlight w:val="green"/>
        </w:rPr>
        <w:t>conflict</w:t>
      </w:r>
      <w:r w:rsidRPr="00A567D8">
        <w:rPr>
          <w:rStyle w:val="StyleUnderline"/>
        </w:rPr>
        <w:t xml:space="preserve"> between the two parties</w:t>
      </w:r>
      <w:r w:rsidRPr="00943941">
        <w:rPr>
          <w:sz w:val="16"/>
        </w:rPr>
        <w:t xml:space="preserve">, since as PTT predicts, </w:t>
      </w:r>
      <w:r w:rsidRPr="008B5A5A">
        <w:rPr>
          <w:rStyle w:val="StyleUnderline"/>
          <w:highlight w:val="green"/>
        </w:rPr>
        <w:t>war is</w:t>
      </w:r>
      <w:r w:rsidRPr="00A567D8">
        <w:rPr>
          <w:rStyle w:val="StyleUnderline"/>
        </w:rPr>
        <w:t xml:space="preserve"> more </w:t>
      </w:r>
      <w:r w:rsidRPr="008B5A5A">
        <w:rPr>
          <w:rStyle w:val="StyleUnderline"/>
          <w:highlight w:val="green"/>
        </w:rPr>
        <w:t>likely to occur</w:t>
      </w:r>
      <w:r w:rsidRPr="00A567D8">
        <w:rPr>
          <w:rStyle w:val="StyleUnderline"/>
        </w:rPr>
        <w:t xml:space="preserve"> when the power gap between a declining hegemon and a rising challenger is getting closed</w:t>
      </w:r>
      <w:r w:rsidRPr="00943941">
        <w:rPr>
          <w:sz w:val="16"/>
        </w:rPr>
        <w:t xml:space="preserve">. </w:t>
      </w:r>
      <w:r w:rsidRPr="008B5A5A">
        <w:rPr>
          <w:rStyle w:val="StyleUnderline"/>
          <w:highlight w:val="green"/>
        </w:rPr>
        <w:t>As China’s</w:t>
      </w:r>
      <w:r w:rsidRPr="00A567D8">
        <w:rPr>
          <w:rStyle w:val="StyleUnderline"/>
        </w:rPr>
        <w:t xml:space="preserve"> economic, technological, military and political </w:t>
      </w:r>
      <w:r w:rsidRPr="008B5A5A">
        <w:rPr>
          <w:rStyle w:val="StyleUnderline"/>
          <w:highlight w:val="green"/>
        </w:rPr>
        <w:t>rise continues</w:t>
      </w:r>
      <w:r w:rsidRPr="00A567D8">
        <w:rPr>
          <w:rStyle w:val="StyleUnderline"/>
        </w:rPr>
        <w:t xml:space="preserve"> down the road, </w:t>
      </w:r>
      <w:r w:rsidRPr="008B5A5A">
        <w:rPr>
          <w:rStyle w:val="StyleUnderline"/>
          <w:highlight w:val="green"/>
        </w:rPr>
        <w:t>the US</w:t>
      </w:r>
      <w:r w:rsidRPr="00A567D8">
        <w:rPr>
          <w:rStyle w:val="StyleUnderline"/>
        </w:rPr>
        <w:t xml:space="preserve">A </w:t>
      </w:r>
      <w:r w:rsidRPr="008B5A5A">
        <w:rPr>
          <w:rStyle w:val="StyleUnderline"/>
          <w:highlight w:val="green"/>
        </w:rPr>
        <w:t>will try to contain it</w:t>
      </w:r>
      <w:r w:rsidRPr="00A567D8">
        <w:rPr>
          <w:rStyle w:val="StyleUnderline"/>
        </w:rPr>
        <w:t xml:space="preserve"> in order </w:t>
      </w:r>
      <w:r w:rsidRPr="008B5A5A">
        <w:rPr>
          <w:rStyle w:val="StyleUnderline"/>
          <w:highlight w:val="green"/>
        </w:rPr>
        <w:t>to maintain its</w:t>
      </w:r>
      <w:r w:rsidRPr="00A567D8">
        <w:rPr>
          <w:rStyle w:val="StyleUnderline"/>
        </w:rPr>
        <w:t xml:space="preserve"> global </w:t>
      </w:r>
      <w:r w:rsidRPr="008B5A5A">
        <w:rPr>
          <w:rStyle w:val="StyleUnderline"/>
          <w:highlight w:val="green"/>
        </w:rPr>
        <w:t>hege</w:t>
      </w:r>
      <w:r w:rsidRPr="00A567D8">
        <w:rPr>
          <w:rStyle w:val="StyleUnderline"/>
        </w:rPr>
        <w:t>mony</w:t>
      </w:r>
      <w:r w:rsidRPr="00943941">
        <w:rPr>
          <w:sz w:val="16"/>
        </w:rPr>
        <w:t xml:space="preserve">. </w:t>
      </w:r>
      <w:r w:rsidRPr="00A567D8">
        <w:rPr>
          <w:rStyle w:val="StyleUnderline"/>
        </w:rPr>
        <w:t>The obvious consequence of this seesaw game is the intensification of the Sino–US competition over global hegemony</w:t>
      </w:r>
      <w:r w:rsidRPr="00943941">
        <w:rPr>
          <w:sz w:val="16"/>
        </w:rPr>
        <w:t xml:space="preserve">. </w:t>
      </w:r>
      <w:r w:rsidRPr="00A567D8">
        <w:rPr>
          <w:rStyle w:val="StyleUnderline"/>
        </w:rPr>
        <w:t>The USA and China, the two most powerful states in the world, appear as if they were on a collision course</w:t>
      </w:r>
      <w:r w:rsidRPr="00943941">
        <w:rPr>
          <w:sz w:val="16"/>
        </w:rPr>
        <w:t xml:space="preserve">. </w:t>
      </w:r>
      <w:r w:rsidRPr="00991B0C">
        <w:rPr>
          <w:rStyle w:val="StyleUnderline"/>
        </w:rPr>
        <w:t xml:space="preserve">What this means is that so long as US fear about China’s overtaking US hegemony persists, </w:t>
      </w:r>
      <w:r w:rsidRPr="00AE5985">
        <w:rPr>
          <w:rStyle w:val="StyleUnderline"/>
        </w:rPr>
        <w:t>a</w:t>
      </w:r>
      <w:r w:rsidRPr="00991B0C">
        <w:rPr>
          <w:rStyle w:val="StyleUnderline"/>
        </w:rPr>
        <w:t xml:space="preserve"> similar type of </w:t>
      </w:r>
      <w:r w:rsidRPr="008B5A5A">
        <w:rPr>
          <w:rStyle w:val="StyleUnderline"/>
          <w:highlight w:val="green"/>
        </w:rPr>
        <w:t>conflict</w:t>
      </w:r>
      <w:r w:rsidRPr="00991B0C">
        <w:rPr>
          <w:rStyle w:val="StyleUnderline"/>
        </w:rPr>
        <w:t xml:space="preserve"> between the two hegemonic powers </w:t>
      </w:r>
      <w:r w:rsidRPr="008B5A5A">
        <w:rPr>
          <w:rStyle w:val="StyleUnderline"/>
          <w:highlight w:val="green"/>
        </w:rPr>
        <w:t>is likely</w:t>
      </w:r>
      <w:r w:rsidRPr="00991B0C">
        <w:rPr>
          <w:rStyle w:val="StyleUnderline"/>
        </w:rPr>
        <w:t xml:space="preserve"> to occur in the future </w:t>
      </w:r>
      <w:r w:rsidRPr="008B5A5A">
        <w:rPr>
          <w:rStyle w:val="StyleUnderline"/>
          <w:highlight w:val="green"/>
        </w:rPr>
        <w:t>even if the</w:t>
      </w:r>
      <w:r w:rsidRPr="00991B0C">
        <w:rPr>
          <w:rStyle w:val="StyleUnderline"/>
        </w:rPr>
        <w:t xml:space="preserve"> current </w:t>
      </w:r>
      <w:r w:rsidRPr="008B5A5A">
        <w:rPr>
          <w:rStyle w:val="StyleUnderline"/>
          <w:highlight w:val="green"/>
        </w:rPr>
        <w:t>trade war is over</w:t>
      </w:r>
      <w:r w:rsidRPr="00943941">
        <w:rPr>
          <w:sz w:val="16"/>
        </w:rPr>
        <w:t>.</w:t>
      </w:r>
    </w:p>
    <w:sectPr w:rsidR="00457D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B73910"/>
    <w:multiLevelType w:val="multilevel"/>
    <w:tmpl w:val="B23C20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03D0CC2"/>
    <w:multiLevelType w:val="multilevel"/>
    <w:tmpl w:val="6400A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A7B0DA6"/>
    <w:multiLevelType w:val="multilevel"/>
    <w:tmpl w:val="9A367230"/>
    <w:lvl w:ilvl="0">
      <w:start w:val="1"/>
      <w:numFmt w:val="decimal"/>
      <w:lvlText w:val="%1."/>
      <w:lvlJc w:val="left"/>
      <w:pPr>
        <w:ind w:left="720" w:hanging="360"/>
      </w:pPr>
      <w:rPr>
        <w:rFonts w:ascii="Arial" w:eastAsia="Arial" w:hAnsi="Arial" w:cs="Arial"/>
        <w:sz w:val="21"/>
        <w:szCs w:val="21"/>
        <w:u w:val="none"/>
      </w:rPr>
    </w:lvl>
    <w:lvl w:ilvl="1">
      <w:start w:val="1"/>
      <w:numFmt w:val="decimal"/>
      <w:lvlText w:val="%2."/>
      <w:lvlJc w:val="left"/>
      <w:pPr>
        <w:ind w:left="1440" w:hanging="360"/>
      </w:pPr>
      <w:rPr>
        <w:rFonts w:ascii="Arial" w:eastAsia="Arial" w:hAnsi="Arial" w:cs="Arial"/>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5123785C"/>
    <w:multiLevelType w:val="hybridMultilevel"/>
    <w:tmpl w:val="DDD6E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D85C77"/>
    <w:multiLevelType w:val="multilevel"/>
    <w:tmpl w:val="9A367230"/>
    <w:lvl w:ilvl="0">
      <w:start w:val="1"/>
      <w:numFmt w:val="decimal"/>
      <w:lvlText w:val="%1."/>
      <w:lvlJc w:val="left"/>
      <w:pPr>
        <w:ind w:left="720" w:hanging="360"/>
      </w:pPr>
      <w:rPr>
        <w:rFonts w:ascii="Arial" w:eastAsia="Arial" w:hAnsi="Arial" w:cs="Arial"/>
        <w:sz w:val="21"/>
        <w:szCs w:val="21"/>
        <w:u w:val="none"/>
      </w:rPr>
    </w:lvl>
    <w:lvl w:ilvl="1">
      <w:start w:val="1"/>
      <w:numFmt w:val="decimal"/>
      <w:lvlText w:val="%2."/>
      <w:lvlJc w:val="left"/>
      <w:pPr>
        <w:ind w:left="1440" w:hanging="360"/>
      </w:pPr>
      <w:rPr>
        <w:rFonts w:ascii="Arial" w:eastAsia="Arial" w:hAnsi="Arial" w:cs="Arial"/>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F6B27"/>
    <w:rsid w:val="000139A3"/>
    <w:rsid w:val="000A0AFA"/>
    <w:rsid w:val="00100833"/>
    <w:rsid w:val="00104529"/>
    <w:rsid w:val="00105942"/>
    <w:rsid w:val="00107396"/>
    <w:rsid w:val="00144A4C"/>
    <w:rsid w:val="00176AB0"/>
    <w:rsid w:val="00177B7D"/>
    <w:rsid w:val="0018322D"/>
    <w:rsid w:val="001B5776"/>
    <w:rsid w:val="001E527A"/>
    <w:rsid w:val="001F78CE"/>
    <w:rsid w:val="002058CA"/>
    <w:rsid w:val="00251FC7"/>
    <w:rsid w:val="00266713"/>
    <w:rsid w:val="002855A7"/>
    <w:rsid w:val="00293542"/>
    <w:rsid w:val="002957FF"/>
    <w:rsid w:val="002B146A"/>
    <w:rsid w:val="002B5E17"/>
    <w:rsid w:val="002C237A"/>
    <w:rsid w:val="00315690"/>
    <w:rsid w:val="00316B75"/>
    <w:rsid w:val="00325646"/>
    <w:rsid w:val="003460F2"/>
    <w:rsid w:val="003573F7"/>
    <w:rsid w:val="0038158C"/>
    <w:rsid w:val="003902BA"/>
    <w:rsid w:val="003A09E2"/>
    <w:rsid w:val="003F6B27"/>
    <w:rsid w:val="004027AB"/>
    <w:rsid w:val="00407037"/>
    <w:rsid w:val="00457D6E"/>
    <w:rsid w:val="004605D6"/>
    <w:rsid w:val="00482CA6"/>
    <w:rsid w:val="004B643A"/>
    <w:rsid w:val="004C60E8"/>
    <w:rsid w:val="004E3579"/>
    <w:rsid w:val="004E728B"/>
    <w:rsid w:val="004F39E0"/>
    <w:rsid w:val="00504188"/>
    <w:rsid w:val="00507EE6"/>
    <w:rsid w:val="00537BD5"/>
    <w:rsid w:val="00557FA0"/>
    <w:rsid w:val="005622C1"/>
    <w:rsid w:val="0057268A"/>
    <w:rsid w:val="005963AF"/>
    <w:rsid w:val="005D2912"/>
    <w:rsid w:val="00604B72"/>
    <w:rsid w:val="006065BD"/>
    <w:rsid w:val="00645FA9"/>
    <w:rsid w:val="00647866"/>
    <w:rsid w:val="00665003"/>
    <w:rsid w:val="006866D8"/>
    <w:rsid w:val="006A2AD0"/>
    <w:rsid w:val="006B78EB"/>
    <w:rsid w:val="006C2375"/>
    <w:rsid w:val="006D4ECC"/>
    <w:rsid w:val="00722258"/>
    <w:rsid w:val="007243E5"/>
    <w:rsid w:val="00741A88"/>
    <w:rsid w:val="00766EA0"/>
    <w:rsid w:val="00780937"/>
    <w:rsid w:val="007A2226"/>
    <w:rsid w:val="007B6C9D"/>
    <w:rsid w:val="007C774F"/>
    <w:rsid w:val="007E0A33"/>
    <w:rsid w:val="007F5B66"/>
    <w:rsid w:val="00807FCD"/>
    <w:rsid w:val="00823A1C"/>
    <w:rsid w:val="00845B9D"/>
    <w:rsid w:val="00860984"/>
    <w:rsid w:val="008A35E1"/>
    <w:rsid w:val="008B3ECB"/>
    <w:rsid w:val="008B4E85"/>
    <w:rsid w:val="008C1B2E"/>
    <w:rsid w:val="008C5C7F"/>
    <w:rsid w:val="008D7066"/>
    <w:rsid w:val="0091627E"/>
    <w:rsid w:val="0097032B"/>
    <w:rsid w:val="00986B38"/>
    <w:rsid w:val="009D1804"/>
    <w:rsid w:val="009D2EAD"/>
    <w:rsid w:val="009D54B2"/>
    <w:rsid w:val="009E1922"/>
    <w:rsid w:val="009F7ED2"/>
    <w:rsid w:val="00A35825"/>
    <w:rsid w:val="00A67C02"/>
    <w:rsid w:val="00A93661"/>
    <w:rsid w:val="00A95652"/>
    <w:rsid w:val="00AB637C"/>
    <w:rsid w:val="00AC0AB8"/>
    <w:rsid w:val="00B02753"/>
    <w:rsid w:val="00B33C6D"/>
    <w:rsid w:val="00B4068C"/>
    <w:rsid w:val="00B4508F"/>
    <w:rsid w:val="00B55AD5"/>
    <w:rsid w:val="00B8057C"/>
    <w:rsid w:val="00B904B6"/>
    <w:rsid w:val="00BB413F"/>
    <w:rsid w:val="00BD6238"/>
    <w:rsid w:val="00BF593B"/>
    <w:rsid w:val="00BF773A"/>
    <w:rsid w:val="00BF7E81"/>
    <w:rsid w:val="00C13773"/>
    <w:rsid w:val="00C17CC8"/>
    <w:rsid w:val="00C73BCC"/>
    <w:rsid w:val="00C83417"/>
    <w:rsid w:val="00C9604F"/>
    <w:rsid w:val="00CA19AA"/>
    <w:rsid w:val="00CC5298"/>
    <w:rsid w:val="00CD24C7"/>
    <w:rsid w:val="00CD736E"/>
    <w:rsid w:val="00CD798D"/>
    <w:rsid w:val="00CE161E"/>
    <w:rsid w:val="00CF59A8"/>
    <w:rsid w:val="00D325A9"/>
    <w:rsid w:val="00D36A8A"/>
    <w:rsid w:val="00D61409"/>
    <w:rsid w:val="00D619C9"/>
    <w:rsid w:val="00D6691E"/>
    <w:rsid w:val="00D71170"/>
    <w:rsid w:val="00DA1C92"/>
    <w:rsid w:val="00DA25D4"/>
    <w:rsid w:val="00DA6538"/>
    <w:rsid w:val="00E15E75"/>
    <w:rsid w:val="00E34E0D"/>
    <w:rsid w:val="00E5262C"/>
    <w:rsid w:val="00E7264C"/>
    <w:rsid w:val="00EC7DC4"/>
    <w:rsid w:val="00ED30CF"/>
    <w:rsid w:val="00F176EF"/>
    <w:rsid w:val="00F45E10"/>
    <w:rsid w:val="00F6364A"/>
    <w:rsid w:val="00F9113A"/>
    <w:rsid w:val="00FB6816"/>
    <w:rsid w:val="00FD4D4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1BBF6"/>
  <w15:chartTrackingRefBased/>
  <w15:docId w15:val="{1C4BF1AD-17CB-4408-AC31-E44538DE9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35E1"/>
    <w:rPr>
      <w:rFonts w:ascii="Calibri" w:hAnsi="Calibri" w:cs="Calibri"/>
    </w:rPr>
  </w:style>
  <w:style w:type="paragraph" w:styleId="Heading1">
    <w:name w:val="heading 1"/>
    <w:aliases w:val="Pocket"/>
    <w:basedOn w:val="Normal"/>
    <w:next w:val="Normal"/>
    <w:link w:val="Heading1Char"/>
    <w:qFormat/>
    <w:rsid w:val="008A3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35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8A35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Heading 2 Char2 Char,TAG,t,Heading 2 Char1 Char Char,No Spacing211,ta,No Spacing12,No Spacing2111,Ta, Ch,No Spacing11111,small space,tags,Ca,Tags"/>
    <w:basedOn w:val="Normal"/>
    <w:next w:val="Normal"/>
    <w:link w:val="Heading4Char"/>
    <w:uiPriority w:val="3"/>
    <w:unhideWhenUsed/>
    <w:qFormat/>
    <w:rsid w:val="008A35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3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5E1"/>
  </w:style>
  <w:style w:type="character" w:customStyle="1" w:styleId="Heading1Char">
    <w:name w:val="Heading 1 Char"/>
    <w:aliases w:val="Pocket Char"/>
    <w:basedOn w:val="DefaultParagraphFont"/>
    <w:link w:val="Heading1"/>
    <w:rsid w:val="008A35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35E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8A35E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Heading 2 Char2 Char Char,TAG Char,t Char,Heading 2 Char1 Char Char Char,No Spacing211 Char,ta Char"/>
    <w:basedOn w:val="DefaultParagraphFont"/>
    <w:link w:val="Heading4"/>
    <w:uiPriority w:val="3"/>
    <w:rsid w:val="008A35E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Text 8,Box,B"/>
    <w:basedOn w:val="DefaultParagraphFont"/>
    <w:link w:val="textbold"/>
    <w:uiPriority w:val="7"/>
    <w:qFormat/>
    <w:rsid w:val="008A35E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8A35E1"/>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8A35E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A35E1"/>
    <w:rPr>
      <w:color w:val="auto"/>
      <w:u w:val="none"/>
    </w:rPr>
  </w:style>
  <w:style w:type="character" w:styleId="FollowedHyperlink">
    <w:name w:val="FollowedHyperlink"/>
    <w:basedOn w:val="DefaultParagraphFont"/>
    <w:uiPriority w:val="99"/>
    <w:semiHidden/>
    <w:unhideWhenUsed/>
    <w:rsid w:val="008A35E1"/>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7C774F"/>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customStyle="1" w:styleId="textbold">
    <w:name w:val="text bold"/>
    <w:basedOn w:val="Normal"/>
    <w:link w:val="Emphasis"/>
    <w:uiPriority w:val="7"/>
    <w:qFormat/>
    <w:rsid w:val="00986B38"/>
    <w:pPr>
      <w:spacing w:after="0" w:line="240" w:lineRule="auto"/>
      <w:ind w:left="720"/>
      <w:jc w:val="both"/>
    </w:pPr>
    <w:rPr>
      <w:b/>
      <w:iCs/>
      <w:u w:val="single"/>
    </w:rPr>
  </w:style>
  <w:style w:type="paragraph" w:customStyle="1" w:styleId="has-text-align-justify">
    <w:name w:val="has-text-align-justify"/>
    <w:basedOn w:val="Normal"/>
    <w:rsid w:val="0029354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D4D4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6866D8"/>
    <w:pPr>
      <w:ind w:left="720"/>
      <w:contextualSpacing/>
    </w:pPr>
  </w:style>
  <w:style w:type="character" w:styleId="Strong">
    <w:name w:val="Strong"/>
    <w:aliases w:val="8 pt font,Cut,Small 1,Citation Char Char1 Char Char Char Char Char"/>
    <w:basedOn w:val="DefaultParagraphFont"/>
    <w:uiPriority w:val="22"/>
    <w:qFormat/>
    <w:rsid w:val="00457D6E"/>
    <w:rPr>
      <w:b/>
      <w:bCs/>
    </w:rPr>
  </w:style>
  <w:style w:type="character" w:customStyle="1" w:styleId="underline">
    <w:name w:val="underline"/>
    <w:qFormat/>
    <w:rsid w:val="00457D6E"/>
    <w:rPr>
      <w:u w:val="single"/>
      <w:lang w:val="en-US" w:eastAsia="en-US" w:bidi="ar-S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57D6E"/>
    <w:pPr>
      <w:spacing w:before="100" w:beforeAutospacing="1" w:after="100" w:afterAutospacing="1" w:line="240" w:lineRule="auto"/>
    </w:pPr>
    <w:rPr>
      <w:rFonts w:ascii="Times" w:hAnsi="Times" w:cs="Times New Roman"/>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457D6E"/>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seattleu.edu/cgi/viewcontent.cgi?referer=&amp;httpsredir=1&amp;article=1631&amp;context=faculty" TargetMode="External"/><Relationship Id="rId13" Type="http://schemas.openxmlformats.org/officeDocument/2006/relationships/hyperlink" Target="https://plato.stanford.edu/entries/generic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loomsburyprofessional.com/uk/patent-games-in-the-global-south-9781509927401/" TargetMode="External"/><Relationship Id="rId12" Type="http://schemas.openxmlformats.org/officeDocument/2006/relationships/hyperlink" Target="https://en.wikipedia.org/wiki/Determiner" TargetMode="External"/><Relationship Id="rId17" Type="http://schemas.openxmlformats.org/officeDocument/2006/relationships/hyperlink" Target="https://www.emerald.com/insight/content/doi/10.1108/ITPD-02-2019-003/full/html" TargetMode="External"/><Relationship Id="rId2" Type="http://schemas.openxmlformats.org/officeDocument/2006/relationships/numbering" Target="numbering.xml"/><Relationship Id="rId16" Type="http://schemas.openxmlformats.org/officeDocument/2006/relationships/hyperlink" Target="https://baijiahao.baidu.com/s?id=1622020739444807218&amp;wfr=spider&amp;for=pc" TargetMode="External"/><Relationship Id="rId1" Type="http://schemas.openxmlformats.org/officeDocument/2006/relationships/customXml" Target="../customXml/item1.xml"/><Relationship Id="rId6" Type="http://schemas.openxmlformats.org/officeDocument/2006/relationships/hyperlink" Target="https://www.wto.org/english/docs_e/legal_e/27-trips_01_e.htm" TargetMode="External"/><Relationship Id="rId11" Type="http://schemas.openxmlformats.org/officeDocument/2006/relationships/hyperlink" Target="https://en.wikipedia.org/wiki/Bare_nouns" TargetMode="External"/><Relationship Id="rId5" Type="http://schemas.openxmlformats.org/officeDocument/2006/relationships/webSettings" Target="webSettings.xml"/><Relationship Id="rId15" Type="http://schemas.openxmlformats.org/officeDocument/2006/relationships/hyperlink" Target="https://www.ipwatchdog.com/2021/05/25/big-secret-behind-proposed-trips-waiver/id=133905/" TargetMode="External"/><Relationship Id="rId10" Type="http://schemas.openxmlformats.org/officeDocument/2006/relationships/hyperlink" Target="https://www.vbriefly.com/2019/08/12/genericity-on-the-standardized-tests-resolu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th-out.org/opinion/item/35596-sadistic-capitalism-six-urgent-matters-for-humanity-in-global-crisis" TargetMode="External"/><Relationship Id="rId14" Type="http://schemas.openxmlformats.org/officeDocument/2006/relationships/hyperlink" Target="https://plato.stanford.edu/entries/gener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15619</Words>
  <Characters>89033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36</cp:revision>
  <dcterms:created xsi:type="dcterms:W3CDTF">2021-09-14T22:00:00Z</dcterms:created>
  <dcterms:modified xsi:type="dcterms:W3CDTF">2022-01-16T19:56:00Z</dcterms:modified>
</cp:coreProperties>
</file>