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283C5" w14:textId="77777777" w:rsidR="007B3EE8" w:rsidRPr="00736047" w:rsidRDefault="007B3EE8" w:rsidP="007B3EE8"/>
    <w:p w14:paraId="59B5CACC" w14:textId="77777777" w:rsidR="007B3EE8" w:rsidRPr="0060366F" w:rsidRDefault="007B3EE8" w:rsidP="007B3EE8">
      <w:pPr>
        <w:pStyle w:val="Heading1"/>
      </w:pPr>
      <w:r w:rsidRPr="0060366F">
        <w:t>Waivers 1AC</w:t>
      </w:r>
    </w:p>
    <w:p w14:paraId="2E31E7BA" w14:textId="77777777" w:rsidR="007B3EE8" w:rsidRPr="0060366F" w:rsidRDefault="007B3EE8" w:rsidP="007B3EE8">
      <w:pPr>
        <w:pStyle w:val="Heading2"/>
      </w:pPr>
      <w:r w:rsidRPr="0060366F">
        <w:t>1AC</w:t>
      </w:r>
    </w:p>
    <w:p w14:paraId="4B938876" w14:textId="77777777" w:rsidR="007B3EE8" w:rsidRPr="0060366F" w:rsidRDefault="007B3EE8" w:rsidP="007B3EE8">
      <w:pPr>
        <w:pStyle w:val="Heading3"/>
      </w:pPr>
      <w:r w:rsidRPr="0060366F">
        <w:t xml:space="preserve">Adv 1: Accessibility </w:t>
      </w:r>
    </w:p>
    <w:p w14:paraId="75E6F20D" w14:textId="77777777" w:rsidR="007B3EE8" w:rsidRPr="0060366F" w:rsidRDefault="007B3EE8" w:rsidP="007B3EE8">
      <w:pPr>
        <w:pStyle w:val="Heading4"/>
      </w:pPr>
      <w:r w:rsidRPr="0060366F">
        <w:t xml:space="preserve">IP Laws are a barrier to production during COVID – waiver allows for diversified production while upholding standards </w:t>
      </w:r>
    </w:p>
    <w:p w14:paraId="37E0DF19" w14:textId="77777777" w:rsidR="007B3EE8" w:rsidRPr="0060366F" w:rsidRDefault="007B3EE8" w:rsidP="007B3EE8">
      <w:pPr>
        <w:rPr>
          <w:rStyle w:val="Style13ptBold"/>
        </w:rPr>
      </w:pPr>
      <w:r w:rsidRPr="0060366F">
        <w:rPr>
          <w:rStyle w:val="Style13ptBold"/>
        </w:rPr>
        <w:t xml:space="preserve">HRW June 21 (Human Rights Watch) </w:t>
      </w:r>
    </w:p>
    <w:p w14:paraId="48DB9E05" w14:textId="77777777" w:rsidR="007B3EE8" w:rsidRPr="0060366F" w:rsidRDefault="007B3EE8" w:rsidP="007B3EE8">
      <w:pPr>
        <w:spacing w:after="0"/>
        <w:rPr>
          <w:rStyle w:val="Style13ptBold"/>
          <w:b w:val="0"/>
          <w:bCs/>
          <w:sz w:val="14"/>
          <w:szCs w:val="14"/>
        </w:rPr>
      </w:pPr>
      <w:r w:rsidRPr="0060366F">
        <w:rPr>
          <w:rStyle w:val="Style13ptBold"/>
          <w:sz w:val="14"/>
          <w:szCs w:val="14"/>
        </w:rPr>
        <w:t xml:space="preserve">International non-governmental organization, headquartered in New York City, that conducts research and advocacy on human rights.[2] The group pressures governments, policy makers, companies, and individual human rights abusers to denounce abuse and respect human rights, and the group often works on behalf of refugees, children, migrants, and political prisoners. June 3, </w:t>
      </w:r>
      <w:proofErr w:type="gramStart"/>
      <w:r w:rsidRPr="0060366F">
        <w:rPr>
          <w:rStyle w:val="Style13ptBold"/>
          <w:sz w:val="14"/>
          <w:szCs w:val="14"/>
        </w:rPr>
        <w:t>2021</w:t>
      </w:r>
      <w:proofErr w:type="gramEnd"/>
      <w:r w:rsidRPr="0060366F">
        <w:rPr>
          <w:rStyle w:val="Style13ptBold"/>
          <w:sz w:val="14"/>
          <w:szCs w:val="14"/>
        </w:rPr>
        <w:t xml:space="preserve"> DS</w:t>
      </w:r>
    </w:p>
    <w:p w14:paraId="2C49FAC9" w14:textId="77777777" w:rsidR="007B3EE8" w:rsidRPr="0060366F" w:rsidRDefault="007B3EE8" w:rsidP="007B3EE8">
      <w:r w:rsidRPr="0060366F">
        <w:t>https://www.hrw.org/news/2021/06/03/seven-reasons-eu-wrong-oppose-trips-waiver</w:t>
      </w:r>
    </w:p>
    <w:p w14:paraId="2D26CA1C" w14:textId="77777777" w:rsidR="007B3EE8" w:rsidRPr="0060366F" w:rsidRDefault="007B3EE8" w:rsidP="007B3EE8">
      <w:pPr>
        <w:rPr>
          <w:u w:val="single"/>
        </w:rPr>
      </w:pPr>
      <w:r w:rsidRPr="000701A4">
        <w:rPr>
          <w:highlight w:val="green"/>
          <w:u w:val="single"/>
        </w:rPr>
        <w:t>I</w:t>
      </w:r>
      <w:r w:rsidRPr="0060366F">
        <w:rPr>
          <w:sz w:val="12"/>
        </w:rPr>
        <w:t xml:space="preserve">ntellectual </w:t>
      </w:r>
      <w:r w:rsidRPr="000701A4">
        <w:rPr>
          <w:highlight w:val="green"/>
          <w:u w:val="single"/>
        </w:rPr>
        <w:t>P</w:t>
      </w:r>
      <w:r w:rsidRPr="0060366F">
        <w:rPr>
          <w:sz w:val="12"/>
        </w:rPr>
        <w:t xml:space="preserve">roperty </w:t>
      </w:r>
      <w:r w:rsidRPr="000701A4">
        <w:rPr>
          <w:highlight w:val="green"/>
          <w:u w:val="single"/>
        </w:rPr>
        <w:t>is</w:t>
      </w:r>
      <w:r w:rsidRPr="0060366F">
        <w:rPr>
          <w:u w:val="single"/>
        </w:rPr>
        <w:t xml:space="preserve"> currently </w:t>
      </w:r>
      <w:r w:rsidRPr="000701A4">
        <w:rPr>
          <w:highlight w:val="green"/>
          <w:u w:val="single"/>
        </w:rPr>
        <w:t>a barrier to</w:t>
      </w:r>
      <w:r w:rsidRPr="0060366F">
        <w:rPr>
          <w:u w:val="single"/>
        </w:rPr>
        <w:t xml:space="preserve"> swiftly </w:t>
      </w:r>
      <w:r w:rsidRPr="000701A4">
        <w:rPr>
          <w:highlight w:val="green"/>
          <w:u w:val="single"/>
        </w:rPr>
        <w:t>scaling up</w:t>
      </w:r>
      <w:r w:rsidRPr="0060366F">
        <w:rPr>
          <w:u w:val="single"/>
        </w:rPr>
        <w:t xml:space="preserve"> and diversifying the production of </w:t>
      </w:r>
      <w:r w:rsidRPr="000701A4">
        <w:rPr>
          <w:highlight w:val="green"/>
          <w:u w:val="single"/>
        </w:rPr>
        <w:t>Covid-</w:t>
      </w:r>
      <w:r w:rsidRPr="0060366F">
        <w:rPr>
          <w:u w:val="single"/>
        </w:rPr>
        <w:t xml:space="preserve">19 </w:t>
      </w:r>
      <w:r w:rsidRPr="000701A4">
        <w:rPr>
          <w:highlight w:val="green"/>
          <w:u w:val="single"/>
        </w:rPr>
        <w:t>health products, including vaccines</w:t>
      </w:r>
      <w:r w:rsidRPr="0060366F">
        <w:rPr>
          <w:u w:val="single"/>
        </w:rPr>
        <w:t xml:space="preserve">. </w:t>
      </w:r>
      <w:r w:rsidRPr="0060366F">
        <w:rPr>
          <w:sz w:val="12"/>
        </w:rPr>
        <w:t xml:space="preserve">The European Commission claims that intellectual property (IP) is not a barrier to scaling up the manufacturing of vaccines or other health products needed for the Covid-19 response, suggesting that sharing IP would not immediately speed up manufacturing. Right now, </w:t>
      </w:r>
      <w:r w:rsidRPr="000701A4">
        <w:rPr>
          <w:highlight w:val="green"/>
          <w:u w:val="single"/>
        </w:rPr>
        <w:t>there are manufacturers with capacity to produce</w:t>
      </w:r>
      <w:r w:rsidRPr="0060366F">
        <w:rPr>
          <w:u w:val="single"/>
        </w:rPr>
        <w:t xml:space="preserve"> additional Covid-19 </w:t>
      </w:r>
      <w:r w:rsidRPr="000701A4">
        <w:rPr>
          <w:highlight w:val="green"/>
          <w:u w:val="single"/>
        </w:rPr>
        <w:t>vaccines and other</w:t>
      </w:r>
      <w:r w:rsidRPr="0060366F">
        <w:rPr>
          <w:u w:val="single"/>
        </w:rPr>
        <w:t xml:space="preserve"> health </w:t>
      </w:r>
      <w:r w:rsidRPr="000701A4">
        <w:rPr>
          <w:highlight w:val="green"/>
          <w:u w:val="single"/>
        </w:rPr>
        <w:t xml:space="preserve">products </w:t>
      </w:r>
      <w:r w:rsidRPr="0060366F">
        <w:rPr>
          <w:u w:val="single"/>
        </w:rPr>
        <w:t xml:space="preserve">at </w:t>
      </w:r>
      <w:proofErr w:type="gramStart"/>
      <w:r w:rsidRPr="0060366F">
        <w:rPr>
          <w:u w:val="single"/>
        </w:rPr>
        <w:t xml:space="preserve">factories </w:t>
      </w:r>
      <w:r w:rsidRPr="000701A4">
        <w:rPr>
          <w:highlight w:val="green"/>
          <w:u w:val="single"/>
        </w:rPr>
        <w:t xml:space="preserve"> in</w:t>
      </w:r>
      <w:proofErr w:type="gramEnd"/>
      <w:r w:rsidRPr="000701A4">
        <w:rPr>
          <w:highlight w:val="green"/>
          <w:u w:val="single"/>
        </w:rPr>
        <w:t xml:space="preserve"> Bangladesh, Canada, Denmark, India, and Israel, but they are unable to</w:t>
      </w:r>
      <w:r w:rsidRPr="0060366F">
        <w:rPr>
          <w:u w:val="single"/>
        </w:rPr>
        <w:t xml:space="preserve"> contribute </w:t>
      </w:r>
      <w:r w:rsidRPr="000701A4">
        <w:rPr>
          <w:highlight w:val="green"/>
          <w:u w:val="single"/>
        </w:rPr>
        <w:t>because they do not</w:t>
      </w:r>
      <w:r w:rsidRPr="0060366F">
        <w:rPr>
          <w:u w:val="single"/>
        </w:rPr>
        <w:t xml:space="preserve"> yet </w:t>
      </w:r>
      <w:r w:rsidRPr="000701A4">
        <w:rPr>
          <w:highlight w:val="green"/>
          <w:u w:val="single"/>
        </w:rPr>
        <w:t>have the</w:t>
      </w:r>
      <w:r w:rsidRPr="0060366F">
        <w:rPr>
          <w:u w:val="single"/>
        </w:rPr>
        <w:t xml:space="preserve"> right </w:t>
      </w:r>
      <w:r w:rsidRPr="000701A4">
        <w:rPr>
          <w:highlight w:val="green"/>
          <w:u w:val="single"/>
        </w:rPr>
        <w:t>licenses</w:t>
      </w:r>
      <w:r w:rsidRPr="0060366F">
        <w:rPr>
          <w:u w:val="single"/>
        </w:rPr>
        <w:t xml:space="preserve">. So, </w:t>
      </w:r>
      <w:r w:rsidRPr="000701A4">
        <w:rPr>
          <w:highlight w:val="green"/>
          <w:u w:val="single"/>
        </w:rPr>
        <w:t>IP is a barrier</w:t>
      </w:r>
      <w:r w:rsidRPr="0060366F">
        <w:rPr>
          <w:u w:val="single"/>
        </w:rPr>
        <w:t xml:space="preserve"> to them. The TRIPS waiver proposal sponsors</w:t>
      </w:r>
      <w:r w:rsidRPr="0060366F">
        <w:rPr>
          <w:sz w:val="12"/>
        </w:rPr>
        <w:t xml:space="preserve"> and experts at the leading science journal Nature, Médecins Sans </w:t>
      </w:r>
      <w:proofErr w:type="spellStart"/>
      <w:r w:rsidRPr="0060366F">
        <w:rPr>
          <w:sz w:val="12"/>
        </w:rPr>
        <w:t>Frontières</w:t>
      </w:r>
      <w:proofErr w:type="spellEnd"/>
      <w:r w:rsidRPr="0060366F">
        <w:rPr>
          <w:sz w:val="12"/>
        </w:rPr>
        <w:t xml:space="preserve"> (MSF) Access Campaign, the Third World Network, and others have presented many other concrete examples of how </w:t>
      </w:r>
      <w:r w:rsidRPr="000701A4">
        <w:rPr>
          <w:highlight w:val="green"/>
          <w:u w:val="single"/>
        </w:rPr>
        <w:t>enforcement of IP rules</w:t>
      </w:r>
      <w:r w:rsidRPr="0060366F">
        <w:rPr>
          <w:u w:val="single"/>
        </w:rPr>
        <w:t xml:space="preserve"> </w:t>
      </w:r>
      <w:r w:rsidRPr="000701A4">
        <w:rPr>
          <w:highlight w:val="green"/>
          <w:u w:val="single"/>
        </w:rPr>
        <w:t>blocked</w:t>
      </w:r>
      <w:r w:rsidRPr="0060366F">
        <w:rPr>
          <w:u w:val="single"/>
        </w:rPr>
        <w:t xml:space="preserve">, delayed, or limited </w:t>
      </w:r>
      <w:r w:rsidRPr="000701A4">
        <w:rPr>
          <w:highlight w:val="green"/>
          <w:u w:val="single"/>
        </w:rPr>
        <w:t>production of</w:t>
      </w:r>
      <w:r w:rsidRPr="0060366F">
        <w:rPr>
          <w:u w:val="single"/>
        </w:rPr>
        <w:t xml:space="preserve"> chemical </w:t>
      </w:r>
      <w:r w:rsidRPr="000701A4">
        <w:rPr>
          <w:highlight w:val="green"/>
          <w:u w:val="single"/>
        </w:rPr>
        <w:t>reagents for Covid</w:t>
      </w:r>
      <w:r w:rsidRPr="0060366F">
        <w:rPr>
          <w:u w:val="single"/>
        </w:rPr>
        <w:t xml:space="preserve">-19 </w:t>
      </w:r>
      <w:r w:rsidRPr="000701A4">
        <w:rPr>
          <w:highlight w:val="green"/>
          <w:u w:val="single"/>
        </w:rPr>
        <w:t>tests, ventilator valves</w:t>
      </w:r>
      <w:r w:rsidRPr="0060366F">
        <w:rPr>
          <w:u w:val="single"/>
        </w:rPr>
        <w:t xml:space="preserve">, Covid-19 </w:t>
      </w:r>
      <w:r w:rsidRPr="000701A4">
        <w:rPr>
          <w:highlight w:val="green"/>
          <w:u w:val="single"/>
        </w:rPr>
        <w:t>treatments</w:t>
      </w:r>
      <w:r w:rsidRPr="0060366F">
        <w:rPr>
          <w:u w:val="single"/>
        </w:rPr>
        <w:t xml:space="preserve">, </w:t>
      </w:r>
      <w:r w:rsidRPr="000701A4">
        <w:rPr>
          <w:highlight w:val="green"/>
          <w:u w:val="single"/>
        </w:rPr>
        <w:t>and</w:t>
      </w:r>
      <w:r w:rsidRPr="0060366F">
        <w:rPr>
          <w:u w:val="single"/>
        </w:rPr>
        <w:t xml:space="preserve"> elements of Covid-19 </w:t>
      </w:r>
      <w:r w:rsidRPr="000701A4">
        <w:rPr>
          <w:highlight w:val="green"/>
          <w:u w:val="single"/>
        </w:rPr>
        <w:t>vaccines</w:t>
      </w:r>
      <w:r w:rsidRPr="0060366F">
        <w:rPr>
          <w:u w:val="single"/>
        </w:rPr>
        <w:t xml:space="preserve">. IP </w:t>
      </w:r>
      <w:r w:rsidRPr="000701A4">
        <w:rPr>
          <w:highlight w:val="green"/>
          <w:u w:val="single"/>
        </w:rPr>
        <w:t>constraints</w:t>
      </w:r>
      <w:r w:rsidRPr="0060366F">
        <w:rPr>
          <w:u w:val="single"/>
        </w:rPr>
        <w:t xml:space="preserve"> have not only led to vaccine shortages but have </w:t>
      </w:r>
      <w:r w:rsidRPr="000701A4">
        <w:rPr>
          <w:highlight w:val="green"/>
          <w:u w:val="single"/>
        </w:rPr>
        <w:t>also led to shortages</w:t>
      </w:r>
      <w:r w:rsidRPr="0060366F">
        <w:rPr>
          <w:u w:val="single"/>
        </w:rPr>
        <w:t xml:space="preserve"> of key </w:t>
      </w:r>
      <w:r w:rsidRPr="000701A4">
        <w:rPr>
          <w:highlight w:val="green"/>
          <w:u w:val="single"/>
        </w:rPr>
        <w:t>raw materials like</w:t>
      </w:r>
      <w:r w:rsidRPr="0060366F">
        <w:rPr>
          <w:u w:val="single"/>
        </w:rPr>
        <w:t xml:space="preserve"> bioreactor bags and </w:t>
      </w:r>
      <w:r w:rsidRPr="000701A4">
        <w:rPr>
          <w:highlight w:val="green"/>
          <w:u w:val="single"/>
        </w:rPr>
        <w:t>filters</w:t>
      </w:r>
      <w:r w:rsidRPr="0060366F">
        <w:rPr>
          <w:sz w:val="12"/>
        </w:rPr>
        <w:t xml:space="preserve">. </w:t>
      </w:r>
      <w:r w:rsidRPr="000701A4">
        <w:rPr>
          <w:highlight w:val="green"/>
          <w:u w:val="single"/>
        </w:rPr>
        <w:t>Rather than</w:t>
      </w:r>
      <w:r w:rsidRPr="0060366F">
        <w:rPr>
          <w:u w:val="single"/>
        </w:rPr>
        <w:t xml:space="preserve"> manufacturers being </w:t>
      </w:r>
      <w:r w:rsidRPr="000701A4">
        <w:rPr>
          <w:highlight w:val="green"/>
          <w:u w:val="single"/>
        </w:rPr>
        <w:t>held back by</w:t>
      </w:r>
      <w:r w:rsidRPr="0060366F">
        <w:rPr>
          <w:u w:val="single"/>
        </w:rPr>
        <w:t xml:space="preserve"> an inherent lack of manufacturing and technological </w:t>
      </w:r>
      <w:r w:rsidRPr="000701A4">
        <w:rPr>
          <w:highlight w:val="green"/>
          <w:u w:val="single"/>
        </w:rPr>
        <w:t>capability</w:t>
      </w:r>
      <w:r w:rsidRPr="0060366F">
        <w:rPr>
          <w:sz w:val="12"/>
        </w:rPr>
        <w:t xml:space="preserve">, studies have shown that </w:t>
      </w:r>
      <w:r w:rsidRPr="0060366F">
        <w:rPr>
          <w:u w:val="single"/>
        </w:rPr>
        <w:t xml:space="preserve">transnational </w:t>
      </w:r>
      <w:r w:rsidRPr="000701A4">
        <w:rPr>
          <w:highlight w:val="green"/>
          <w:u w:val="single"/>
        </w:rPr>
        <w:t>claims to IP impede new manufacturers from</w:t>
      </w:r>
      <w:r w:rsidRPr="0060366F">
        <w:rPr>
          <w:u w:val="single"/>
        </w:rPr>
        <w:t xml:space="preserve"> entering and </w:t>
      </w:r>
      <w:r w:rsidRPr="000701A4">
        <w:rPr>
          <w:highlight w:val="green"/>
          <w:u w:val="single"/>
        </w:rPr>
        <w:t>competing in the market</w:t>
      </w:r>
      <w:r w:rsidRPr="0060366F">
        <w:rPr>
          <w:sz w:val="12"/>
        </w:rPr>
        <w:t xml:space="preserve">. The same dynamics are playing out today with Covid-19. </w:t>
      </w:r>
      <w:r w:rsidRPr="0060366F">
        <w:rPr>
          <w:u w:val="single"/>
        </w:rPr>
        <w:t xml:space="preserve">Even though </w:t>
      </w:r>
      <w:r w:rsidRPr="000701A4">
        <w:rPr>
          <w:highlight w:val="green"/>
          <w:u w:val="single"/>
        </w:rPr>
        <w:t xml:space="preserve">a waiver </w:t>
      </w:r>
      <w:r w:rsidRPr="0060366F">
        <w:rPr>
          <w:u w:val="single"/>
        </w:rPr>
        <w:t xml:space="preserve">will not automatically expand production overnight, </w:t>
      </w:r>
      <w:r w:rsidRPr="000701A4">
        <w:rPr>
          <w:highlight w:val="green"/>
          <w:u w:val="single"/>
        </w:rPr>
        <w:t>it paves the way for speedy technology transfers and manufacturing</w:t>
      </w:r>
      <w:r w:rsidRPr="0060366F">
        <w:rPr>
          <w:sz w:val="12"/>
        </w:rPr>
        <w:t xml:space="preserve">. The waiver by itself will not automatically result in widespread and diversified manufacturing, but </w:t>
      </w:r>
      <w:r w:rsidRPr="0060366F">
        <w:rPr>
          <w:u w:val="single"/>
        </w:rPr>
        <w:t>it will ease complex global rules governing IP</w:t>
      </w:r>
      <w:r w:rsidRPr="0060366F">
        <w:rPr>
          <w:sz w:val="12"/>
        </w:rPr>
        <w:t xml:space="preserve"> and exports </w:t>
      </w:r>
      <w:r w:rsidRPr="0060366F">
        <w:rPr>
          <w:u w:val="single"/>
        </w:rPr>
        <w:t xml:space="preserve">and give governments freedom to collaborate on technology transfers and exports without fearing trade-based retaliation. It will help reduce the dependence on any one country or region for medical products and mitigate the risks of export restrictions. With new variants emerging and some evidence that repeat vaccine boosters may be needed, the waiver will enable governments around the world to be prepared for a long-term response to Covid-19. </w:t>
      </w:r>
      <w:r w:rsidRPr="0060366F">
        <w:rPr>
          <w:sz w:val="12"/>
        </w:rPr>
        <w:t xml:space="preserve">Experts have mapped out plans for how the manufacturing of mRNA and other vaccines, could be dramatically expanded in a relatively short period of time. </w:t>
      </w:r>
      <w:r w:rsidRPr="000701A4">
        <w:rPr>
          <w:highlight w:val="green"/>
          <w:u w:val="single"/>
        </w:rPr>
        <w:t>Waiving</w:t>
      </w:r>
      <w:r w:rsidRPr="0060366F">
        <w:rPr>
          <w:u w:val="single"/>
        </w:rPr>
        <w:t xml:space="preserve"> certain IP rules in </w:t>
      </w:r>
      <w:r w:rsidRPr="000701A4">
        <w:rPr>
          <w:highlight w:val="green"/>
          <w:u w:val="single"/>
        </w:rPr>
        <w:t>the TRIPS agreement</w:t>
      </w:r>
      <w:r w:rsidRPr="0060366F">
        <w:rPr>
          <w:u w:val="single"/>
        </w:rPr>
        <w:t xml:space="preserve"> over the next three years </w:t>
      </w:r>
      <w:r w:rsidRPr="000701A4">
        <w:rPr>
          <w:highlight w:val="green"/>
          <w:u w:val="single"/>
        </w:rPr>
        <w:t>could help create diverse</w:t>
      </w:r>
      <w:r w:rsidRPr="0060366F">
        <w:rPr>
          <w:u w:val="single"/>
        </w:rPr>
        <w:t xml:space="preserve"> regional manufacturing </w:t>
      </w:r>
      <w:r w:rsidRPr="000701A4">
        <w:rPr>
          <w:highlight w:val="green"/>
          <w:u w:val="single"/>
        </w:rPr>
        <w:t>hubs</w:t>
      </w:r>
      <w:r w:rsidRPr="0060366F">
        <w:rPr>
          <w:u w:val="single"/>
        </w:rPr>
        <w:t xml:space="preserve"> and </w:t>
      </w:r>
      <w:r w:rsidRPr="000701A4">
        <w:rPr>
          <w:highlight w:val="green"/>
          <w:u w:val="single"/>
        </w:rPr>
        <w:t>protect</w:t>
      </w:r>
      <w:r w:rsidRPr="0060366F">
        <w:rPr>
          <w:u w:val="single"/>
        </w:rPr>
        <w:t xml:space="preserve"> the EU and </w:t>
      </w:r>
      <w:r w:rsidRPr="000701A4">
        <w:rPr>
          <w:highlight w:val="green"/>
          <w:u w:val="single"/>
        </w:rPr>
        <w:t>the</w:t>
      </w:r>
      <w:r w:rsidRPr="0060366F">
        <w:rPr>
          <w:u w:val="single"/>
        </w:rPr>
        <w:t xml:space="preserve"> rest of the </w:t>
      </w:r>
      <w:r w:rsidRPr="000701A4">
        <w:rPr>
          <w:highlight w:val="green"/>
          <w:u w:val="single"/>
        </w:rPr>
        <w:t>world from future pandemics</w:t>
      </w:r>
      <w:r w:rsidRPr="0060366F">
        <w:rPr>
          <w:u w:val="single"/>
        </w:rPr>
        <w:t xml:space="preserve">, supply chain </w:t>
      </w:r>
      <w:r w:rsidRPr="000701A4">
        <w:rPr>
          <w:highlight w:val="green"/>
          <w:u w:val="single"/>
        </w:rPr>
        <w:t>disruptions, and</w:t>
      </w:r>
      <w:r w:rsidRPr="0060366F">
        <w:rPr>
          <w:u w:val="single"/>
        </w:rPr>
        <w:t xml:space="preserve"> resulting </w:t>
      </w:r>
      <w:r w:rsidRPr="000701A4">
        <w:rPr>
          <w:highlight w:val="green"/>
          <w:u w:val="single"/>
        </w:rPr>
        <w:t>economic disaster</w:t>
      </w:r>
      <w:r w:rsidRPr="0060366F">
        <w:rPr>
          <w:u w:val="single"/>
        </w:rPr>
        <w:t xml:space="preserve">. </w:t>
      </w:r>
      <w:r w:rsidRPr="000701A4">
        <w:rPr>
          <w:highlight w:val="green"/>
          <w:u w:val="single"/>
        </w:rPr>
        <w:t>Concerns that</w:t>
      </w:r>
      <w:r w:rsidRPr="0060366F">
        <w:rPr>
          <w:u w:val="single"/>
        </w:rPr>
        <w:t xml:space="preserve"> </w:t>
      </w:r>
      <w:r w:rsidRPr="000701A4">
        <w:rPr>
          <w:highlight w:val="green"/>
          <w:u w:val="single"/>
        </w:rPr>
        <w:t>widening the</w:t>
      </w:r>
      <w:r w:rsidRPr="0060366F">
        <w:rPr>
          <w:u w:val="single"/>
        </w:rPr>
        <w:t xml:space="preserve"> universe of </w:t>
      </w:r>
      <w:r w:rsidRPr="000701A4">
        <w:rPr>
          <w:highlight w:val="green"/>
          <w:u w:val="single"/>
        </w:rPr>
        <w:t>producers may lower</w:t>
      </w:r>
      <w:r w:rsidRPr="0060366F">
        <w:rPr>
          <w:u w:val="single"/>
        </w:rPr>
        <w:t xml:space="preserve"> or compromise </w:t>
      </w:r>
      <w:r w:rsidRPr="000701A4">
        <w:rPr>
          <w:highlight w:val="green"/>
          <w:u w:val="single"/>
        </w:rPr>
        <w:t>quality</w:t>
      </w:r>
      <w:r w:rsidRPr="0060366F">
        <w:rPr>
          <w:u w:val="single"/>
        </w:rPr>
        <w:t xml:space="preserve"> standards </w:t>
      </w:r>
      <w:r w:rsidRPr="000701A4">
        <w:rPr>
          <w:highlight w:val="green"/>
          <w:u w:val="single"/>
        </w:rPr>
        <w:t>are unfounded because</w:t>
      </w:r>
      <w:r w:rsidRPr="0060366F">
        <w:rPr>
          <w:u w:val="single"/>
        </w:rPr>
        <w:t xml:space="preserve"> stringent regulatory </w:t>
      </w:r>
      <w:r w:rsidRPr="000701A4">
        <w:rPr>
          <w:highlight w:val="green"/>
          <w:u w:val="single"/>
        </w:rPr>
        <w:t>authorities and the</w:t>
      </w:r>
      <w:r w:rsidRPr="0060366F">
        <w:rPr>
          <w:u w:val="single"/>
        </w:rPr>
        <w:t xml:space="preserve"> World Health Organization (</w:t>
      </w:r>
      <w:r w:rsidRPr="000701A4">
        <w:rPr>
          <w:highlight w:val="green"/>
          <w:u w:val="single"/>
        </w:rPr>
        <w:t>WHO) would continue to play their</w:t>
      </w:r>
      <w:r w:rsidRPr="0060366F">
        <w:rPr>
          <w:u w:val="single"/>
        </w:rPr>
        <w:t xml:space="preserve"> existing </w:t>
      </w:r>
      <w:r w:rsidRPr="000701A4">
        <w:rPr>
          <w:highlight w:val="green"/>
          <w:u w:val="single"/>
        </w:rPr>
        <w:t>role as arbiters of quality and</w:t>
      </w:r>
      <w:r w:rsidRPr="0060366F">
        <w:rPr>
          <w:u w:val="single"/>
        </w:rPr>
        <w:t xml:space="preserve"> safety for vaccines, which </w:t>
      </w:r>
      <w:r w:rsidRPr="000701A4">
        <w:rPr>
          <w:highlight w:val="green"/>
          <w:u w:val="single"/>
        </w:rPr>
        <w:t>have a very stringent process for approval</w:t>
      </w:r>
      <w:r w:rsidRPr="0060366F">
        <w:rPr>
          <w:u w:val="single"/>
        </w:rPr>
        <w:t>.</w:t>
      </w:r>
    </w:p>
    <w:p w14:paraId="44246CE3" w14:textId="77777777" w:rsidR="007B3EE8" w:rsidRPr="0060366F" w:rsidRDefault="007B3EE8" w:rsidP="007B3EE8">
      <w:pPr>
        <w:pStyle w:val="Heading4"/>
      </w:pPr>
      <w:r w:rsidRPr="0060366F">
        <w:t xml:space="preserve">TRIPS waiver uniquely needed to remove barriers to Access </w:t>
      </w:r>
    </w:p>
    <w:p w14:paraId="44721CB4" w14:textId="77777777" w:rsidR="007B3EE8" w:rsidRPr="0060366F" w:rsidRDefault="007B3EE8" w:rsidP="007B3EE8">
      <w:pPr>
        <w:rPr>
          <w:rStyle w:val="Style13ptBold"/>
        </w:rPr>
      </w:pPr>
      <w:proofErr w:type="spellStart"/>
      <w:r w:rsidRPr="0060366F">
        <w:rPr>
          <w:rStyle w:val="Style13ptBold"/>
        </w:rPr>
        <w:t>Zhony</w:t>
      </w:r>
      <w:proofErr w:type="spellEnd"/>
      <w:r w:rsidRPr="0060366F">
        <w:rPr>
          <w:rStyle w:val="Style13ptBold"/>
        </w:rPr>
        <w:t xml:space="preserve"> 6/21</w:t>
      </w:r>
    </w:p>
    <w:p w14:paraId="68C3EFDE" w14:textId="77777777" w:rsidR="007B3EE8" w:rsidRPr="0060366F" w:rsidRDefault="007B3EE8" w:rsidP="007B3EE8">
      <w:pPr>
        <w:rPr>
          <w:sz w:val="14"/>
          <w:szCs w:val="14"/>
        </w:rPr>
      </w:pPr>
      <w:r w:rsidRPr="0060366F">
        <w:rPr>
          <w:sz w:val="14"/>
          <w:szCs w:val="14"/>
        </w:rPr>
        <w:t xml:space="preserve">Hazem is a Research Fellow in Bioethics and </w:t>
      </w:r>
      <w:proofErr w:type="spellStart"/>
      <w:r w:rsidRPr="0060366F">
        <w:rPr>
          <w:sz w:val="14"/>
          <w:szCs w:val="14"/>
        </w:rPr>
        <w:t>Bioprediction</w:t>
      </w:r>
      <w:proofErr w:type="spellEnd"/>
      <w:r w:rsidRPr="0060366F">
        <w:rPr>
          <w:sz w:val="14"/>
          <w:szCs w:val="14"/>
        </w:rPr>
        <w:t xml:space="preserve"> at the Oxford </w:t>
      </w:r>
      <w:proofErr w:type="spellStart"/>
      <w:r w:rsidRPr="0060366F">
        <w:rPr>
          <w:sz w:val="14"/>
          <w:szCs w:val="14"/>
        </w:rPr>
        <w:t>Uehiro</w:t>
      </w:r>
      <w:proofErr w:type="spellEnd"/>
      <w:r w:rsidRPr="0060366F">
        <w:rPr>
          <w:sz w:val="14"/>
          <w:szCs w:val="14"/>
        </w:rPr>
        <w:t xml:space="preserve"> Centre for Practical Ethics. His current work focuses on the </w:t>
      </w:r>
      <w:proofErr w:type="spellStart"/>
      <w:r w:rsidRPr="0060366F">
        <w:rPr>
          <w:sz w:val="14"/>
          <w:szCs w:val="14"/>
        </w:rPr>
        <w:t>bioprediction</w:t>
      </w:r>
      <w:proofErr w:type="spellEnd"/>
      <w:r w:rsidRPr="0060366F">
        <w:rPr>
          <w:sz w:val="14"/>
          <w:szCs w:val="14"/>
        </w:rPr>
        <w:t xml:space="preserve"> of </w:t>
      </w:r>
      <w:proofErr w:type="spellStart"/>
      <w:r w:rsidRPr="0060366F">
        <w:rPr>
          <w:sz w:val="14"/>
          <w:szCs w:val="14"/>
        </w:rPr>
        <w:t>behaviour</w:t>
      </w:r>
      <w:proofErr w:type="spellEnd"/>
      <w:r w:rsidRPr="0060366F">
        <w:rPr>
          <w:sz w:val="14"/>
          <w:szCs w:val="14"/>
        </w:rPr>
        <w:t xml:space="preserve">, particularly the use of </w:t>
      </w:r>
      <w:proofErr w:type="spellStart"/>
      <w:r w:rsidRPr="0060366F">
        <w:rPr>
          <w:sz w:val="14"/>
          <w:szCs w:val="14"/>
        </w:rPr>
        <w:t>neurointerventions</w:t>
      </w:r>
      <w:proofErr w:type="spellEnd"/>
      <w:r w:rsidRPr="0060366F">
        <w:rPr>
          <w:sz w:val="14"/>
          <w:szCs w:val="14"/>
        </w:rPr>
        <w:t xml:space="preserve"> for crime prevention. He has a PhD in Bioethics from the University of Otago, where he worked on ethical and conceptual issues related to human enhancement. His research interests also include moral responsibility, well-being, and global justice. May 6, </w:t>
      </w:r>
      <w:proofErr w:type="gramStart"/>
      <w:r w:rsidRPr="0060366F">
        <w:rPr>
          <w:sz w:val="14"/>
          <w:szCs w:val="14"/>
        </w:rPr>
        <w:t>2021</w:t>
      </w:r>
      <w:proofErr w:type="gramEnd"/>
      <w:r w:rsidRPr="0060366F">
        <w:rPr>
          <w:sz w:val="14"/>
          <w:szCs w:val="14"/>
        </w:rPr>
        <w:t xml:space="preserve"> DS</w:t>
      </w:r>
    </w:p>
    <w:p w14:paraId="3FD6069E" w14:textId="77777777" w:rsidR="007B3EE8" w:rsidRPr="0060366F" w:rsidRDefault="007B3EE8" w:rsidP="007B3EE8">
      <w:pPr>
        <w:rPr>
          <w:sz w:val="16"/>
        </w:rPr>
      </w:pPr>
      <w:r w:rsidRPr="0060366F">
        <w:rPr>
          <w:sz w:val="16"/>
        </w:rPr>
        <w:t>https://blogs.bmj.com/medical-ethics/2021/05/13/making-a-killing-the-imperative-to-waive-covid-19-vaccine-ip-rights/</w:t>
      </w:r>
    </w:p>
    <w:p w14:paraId="10C8B59E" w14:textId="77777777" w:rsidR="007B3EE8" w:rsidRPr="0060366F" w:rsidRDefault="007B3EE8" w:rsidP="007B3EE8">
      <w:pPr>
        <w:rPr>
          <w:sz w:val="14"/>
        </w:rPr>
      </w:pPr>
      <w:r w:rsidRPr="0060366F">
        <w:rPr>
          <w:sz w:val="14"/>
        </w:rPr>
        <w:t xml:space="preserve">Recent lobbying disclosures revealed that </w:t>
      </w:r>
      <w:r w:rsidRPr="000701A4">
        <w:rPr>
          <w:highlight w:val="green"/>
          <w:u w:val="single"/>
        </w:rPr>
        <w:t>over 100 lobbyists have been deployed to the</w:t>
      </w:r>
      <w:r w:rsidRPr="0060366F">
        <w:rPr>
          <w:u w:val="single"/>
        </w:rPr>
        <w:t xml:space="preserve"> World Trade </w:t>
      </w:r>
      <w:proofErr w:type="spellStart"/>
      <w:r w:rsidRPr="0060366F">
        <w:rPr>
          <w:u w:val="single"/>
        </w:rPr>
        <w:t>Organisation</w:t>
      </w:r>
      <w:proofErr w:type="spellEnd"/>
      <w:r w:rsidRPr="0060366F">
        <w:rPr>
          <w:u w:val="single"/>
        </w:rPr>
        <w:t xml:space="preserve"> (</w:t>
      </w:r>
      <w:r w:rsidRPr="000701A4">
        <w:rPr>
          <w:highlight w:val="green"/>
          <w:u w:val="single"/>
        </w:rPr>
        <w:t>WTO</w:t>
      </w:r>
      <w:r w:rsidRPr="0060366F">
        <w:rPr>
          <w:u w:val="single"/>
        </w:rPr>
        <w:t xml:space="preserve">) by the pharmaceutical </w:t>
      </w:r>
      <w:r w:rsidRPr="000701A4">
        <w:rPr>
          <w:highlight w:val="green"/>
          <w:u w:val="single"/>
        </w:rPr>
        <w:t>industry to block generic manufacture of COVID</w:t>
      </w:r>
      <w:r w:rsidRPr="0060366F">
        <w:rPr>
          <w:u w:val="single"/>
        </w:rPr>
        <w:t xml:space="preserve">-19 </w:t>
      </w:r>
      <w:r w:rsidRPr="000701A4">
        <w:rPr>
          <w:highlight w:val="green"/>
          <w:u w:val="single"/>
        </w:rPr>
        <w:t>vaccines</w:t>
      </w:r>
      <w:r w:rsidRPr="0060366F">
        <w:rPr>
          <w:sz w:val="14"/>
        </w:rPr>
        <w:t xml:space="preserve">. The background here is </w:t>
      </w:r>
      <w:r w:rsidRPr="0060366F">
        <w:rPr>
          <w:u w:val="single"/>
        </w:rPr>
        <w:t xml:space="preserve">that </w:t>
      </w:r>
      <w:r w:rsidRPr="000701A4">
        <w:rPr>
          <w:highlight w:val="green"/>
          <w:u w:val="single"/>
        </w:rPr>
        <w:t>the richest countries have over half the</w:t>
      </w:r>
      <w:r w:rsidRPr="0060366F">
        <w:rPr>
          <w:u w:val="single"/>
        </w:rPr>
        <w:t xml:space="preserve"> purchased vaccine </w:t>
      </w:r>
      <w:r w:rsidRPr="000701A4">
        <w:rPr>
          <w:highlight w:val="green"/>
          <w:u w:val="single"/>
        </w:rPr>
        <w:t>doses, yet only 16%</w:t>
      </w:r>
      <w:r w:rsidRPr="0060366F">
        <w:rPr>
          <w:u w:val="single"/>
        </w:rPr>
        <w:t xml:space="preserve"> </w:t>
      </w:r>
      <w:r w:rsidRPr="000701A4">
        <w:rPr>
          <w:highlight w:val="green"/>
          <w:u w:val="single"/>
        </w:rPr>
        <w:t>of the</w:t>
      </w:r>
      <w:r w:rsidRPr="0060366F">
        <w:rPr>
          <w:u w:val="single"/>
        </w:rPr>
        <w:t xml:space="preserve"> global </w:t>
      </w:r>
      <w:r w:rsidRPr="000701A4">
        <w:rPr>
          <w:highlight w:val="green"/>
          <w:u w:val="single"/>
        </w:rPr>
        <w:t>population</w:t>
      </w:r>
      <w:r w:rsidRPr="0060366F">
        <w:rPr>
          <w:u w:val="single"/>
        </w:rPr>
        <w:t>.</w:t>
      </w:r>
      <w:r w:rsidRPr="0060366F">
        <w:rPr>
          <w:sz w:val="14"/>
        </w:rPr>
        <w:t xml:space="preserve"> This has led to calls to donate vaccines to the global poor</w:t>
      </w:r>
      <w:r w:rsidRPr="0060366F">
        <w:rPr>
          <w:u w:val="single"/>
        </w:rPr>
        <w:t xml:space="preserve">. In </w:t>
      </w:r>
      <w:proofErr w:type="gramStart"/>
      <w:r w:rsidRPr="0060366F">
        <w:rPr>
          <w:u w:val="single"/>
        </w:rPr>
        <w:t>low income</w:t>
      </w:r>
      <w:proofErr w:type="gramEnd"/>
      <w:r w:rsidRPr="0060366F">
        <w:rPr>
          <w:u w:val="single"/>
        </w:rPr>
        <w:t xml:space="preserve"> countries, only 1 in 500 adults has received a vaccine, compared to 1 in 4 in rich countries.</w:t>
      </w:r>
      <w:r w:rsidRPr="0060366F">
        <w:rPr>
          <w:sz w:val="14"/>
        </w:rPr>
        <w:t xml:space="preserve"> To really understand </w:t>
      </w:r>
      <w:proofErr w:type="gramStart"/>
      <w:r w:rsidRPr="0060366F">
        <w:rPr>
          <w:sz w:val="14"/>
        </w:rPr>
        <w:t>this</w:t>
      </w:r>
      <w:proofErr w:type="gramEnd"/>
      <w:r w:rsidRPr="0060366F">
        <w:rPr>
          <w:sz w:val="14"/>
        </w:rPr>
        <w:t xml:space="preserve"> you have to look far back to the emergence </w:t>
      </w:r>
      <w:r w:rsidRPr="0060366F">
        <w:rPr>
          <w:u w:val="single"/>
        </w:rPr>
        <w:t xml:space="preserve">of </w:t>
      </w:r>
      <w:r w:rsidRPr="000701A4">
        <w:rPr>
          <w:highlight w:val="green"/>
          <w:u w:val="single"/>
        </w:rPr>
        <w:t>the AIDS epidemic</w:t>
      </w:r>
      <w:r w:rsidRPr="0060366F">
        <w:rPr>
          <w:u w:val="single"/>
        </w:rPr>
        <w:t xml:space="preserve"> and early therapeutics. In the 1990s, </w:t>
      </w:r>
      <w:r w:rsidRPr="000701A4">
        <w:rPr>
          <w:highlight w:val="green"/>
          <w:u w:val="single"/>
        </w:rPr>
        <w:t>Ghana and Brazil tried to import generic</w:t>
      </w:r>
      <w:r w:rsidRPr="0060366F">
        <w:rPr>
          <w:u w:val="single"/>
        </w:rPr>
        <w:t xml:space="preserve">ally manufactured </w:t>
      </w:r>
      <w:r w:rsidRPr="000701A4">
        <w:rPr>
          <w:highlight w:val="green"/>
          <w:u w:val="single"/>
        </w:rPr>
        <w:t>drugs from India</w:t>
      </w:r>
      <w:r w:rsidRPr="0060366F">
        <w:rPr>
          <w:u w:val="single"/>
        </w:rPr>
        <w:t xml:space="preserve"> (a key site of non-profit generic drug manufacture for decades). </w:t>
      </w:r>
      <w:r w:rsidRPr="000701A4">
        <w:rPr>
          <w:highlight w:val="green"/>
          <w:u w:val="single"/>
        </w:rPr>
        <w:t>This spurred legal action</w:t>
      </w:r>
      <w:r w:rsidRPr="0060366F">
        <w:rPr>
          <w:u w:val="single"/>
        </w:rPr>
        <w:t xml:space="preserve"> taken </w:t>
      </w:r>
      <w:r w:rsidRPr="000701A4">
        <w:rPr>
          <w:highlight w:val="green"/>
          <w:u w:val="single"/>
        </w:rPr>
        <w:t>by the US against Brazil</w:t>
      </w:r>
      <w:r w:rsidRPr="0060366F">
        <w:rPr>
          <w:u w:val="single"/>
        </w:rPr>
        <w:t xml:space="preserve"> at the WTO</w:t>
      </w:r>
      <w:r w:rsidRPr="0060366F">
        <w:rPr>
          <w:sz w:val="14"/>
        </w:rPr>
        <w:t xml:space="preserve">, though was eventually dropped under intense political pressure. As May and Sell note in their summary of the affair, </w:t>
      </w:r>
      <w:r w:rsidRPr="000701A4">
        <w:rPr>
          <w:highlight w:val="green"/>
          <w:u w:val="single"/>
        </w:rPr>
        <w:t>for the US</w:t>
      </w:r>
      <w:r w:rsidRPr="0060366F">
        <w:rPr>
          <w:u w:val="single"/>
        </w:rPr>
        <w:t xml:space="preserve"> Trade Representative, “</w:t>
      </w:r>
      <w:r w:rsidRPr="000701A4">
        <w:rPr>
          <w:highlight w:val="green"/>
          <w:u w:val="single"/>
        </w:rPr>
        <w:t>whatever the human costs</w:t>
      </w:r>
      <w:r w:rsidRPr="0060366F">
        <w:rPr>
          <w:u w:val="single"/>
        </w:rPr>
        <w:t xml:space="preserve">, </w:t>
      </w:r>
      <w:r w:rsidRPr="000701A4">
        <w:rPr>
          <w:highlight w:val="green"/>
          <w:u w:val="single"/>
        </w:rPr>
        <w:t>i</w:t>
      </w:r>
      <w:r w:rsidRPr="0060366F">
        <w:rPr>
          <w:u w:val="single"/>
        </w:rPr>
        <w:t xml:space="preserve">ntellectual </w:t>
      </w:r>
      <w:r w:rsidRPr="000701A4">
        <w:rPr>
          <w:highlight w:val="green"/>
          <w:u w:val="single"/>
        </w:rPr>
        <w:t>p</w:t>
      </w:r>
      <w:r w:rsidRPr="0060366F">
        <w:rPr>
          <w:u w:val="single"/>
        </w:rPr>
        <w:t xml:space="preserve">roperty rights </w:t>
      </w:r>
      <w:r w:rsidRPr="000701A4">
        <w:rPr>
          <w:highlight w:val="green"/>
          <w:u w:val="single"/>
        </w:rPr>
        <w:t>must be upheld</w:t>
      </w:r>
      <w:proofErr w:type="gramStart"/>
      <w:r w:rsidRPr="0060366F">
        <w:rPr>
          <w:u w:val="single"/>
        </w:rPr>
        <w:t>.”</w:t>
      </w:r>
      <w:r w:rsidRPr="0060366F">
        <w:rPr>
          <w:sz w:val="14"/>
        </w:rPr>
        <w:t>[</w:t>
      </w:r>
      <w:proofErr w:type="gramEnd"/>
      <w:r w:rsidRPr="0060366F">
        <w:rPr>
          <w:sz w:val="14"/>
        </w:rPr>
        <w:t xml:space="preserve">1] Bill Gates has also been heavily </w:t>
      </w:r>
      <w:proofErr w:type="spellStart"/>
      <w:r w:rsidRPr="0060366F">
        <w:rPr>
          <w:sz w:val="14"/>
        </w:rPr>
        <w:t>criticised</w:t>
      </w:r>
      <w:proofErr w:type="spellEnd"/>
      <w:r w:rsidRPr="0060366F">
        <w:rPr>
          <w:sz w:val="14"/>
        </w:rPr>
        <w:t xml:space="preserve"> for insisting that IP law is maintained. It was Gates’s foundation who persuaded Oxford University to grant sole rights to AstraZeneca without a price guarantee. His </w:t>
      </w:r>
      <w:proofErr w:type="spellStart"/>
      <w:r w:rsidRPr="0060366F">
        <w:rPr>
          <w:sz w:val="14"/>
        </w:rPr>
        <w:t>defence</w:t>
      </w:r>
      <w:proofErr w:type="spellEnd"/>
      <w:r w:rsidRPr="0060366F">
        <w:rPr>
          <w:sz w:val="14"/>
        </w:rPr>
        <w:t xml:space="preserve"> seems to turn on </w:t>
      </w:r>
      <w:proofErr w:type="gramStart"/>
      <w:r w:rsidRPr="0060366F">
        <w:rPr>
          <w:sz w:val="14"/>
        </w:rPr>
        <w:t>whether or not</w:t>
      </w:r>
      <w:proofErr w:type="gramEnd"/>
      <w:r w:rsidRPr="0060366F">
        <w:rPr>
          <w:sz w:val="14"/>
        </w:rPr>
        <w:t xml:space="preserve"> Black and Brown people are smart enough to make vaccines, maintaining, “it’s only because of our grants and expertise that that can happen at all.” Gates cannot countenance the possibility that the same forces of global capitalism that made him one of the world’s richest men also entrench and maintain poverty in the Global South, precluding improvements in health and infrastructure. Indeed, the negotiated contracts are genuinely shocking. As reported by the New York Times, </w:t>
      </w:r>
      <w:r w:rsidRPr="0060366F">
        <w:rPr>
          <w:u w:val="single"/>
        </w:rPr>
        <w:t>Pfizer has sought liability protection</w:t>
      </w:r>
      <w:r w:rsidRPr="0060366F">
        <w:rPr>
          <w:sz w:val="14"/>
        </w:rPr>
        <w:t xml:space="preserve"> (including against negligence claims) </w:t>
      </w:r>
      <w:r w:rsidRPr="0060366F">
        <w:rPr>
          <w:u w:val="single"/>
        </w:rPr>
        <w:t xml:space="preserve">by asking governments to put up assets including bank reserves, </w:t>
      </w:r>
      <w:proofErr w:type="gramStart"/>
      <w:r w:rsidRPr="0060366F">
        <w:rPr>
          <w:u w:val="single"/>
        </w:rPr>
        <w:t>embassies</w:t>
      </w:r>
      <w:proofErr w:type="gramEnd"/>
      <w:r w:rsidRPr="0060366F">
        <w:rPr>
          <w:u w:val="single"/>
        </w:rPr>
        <w:t xml:space="preserve"> and military bases, as collateral. The deals made by AstraZeneca are shrouded in secrecy,</w:t>
      </w:r>
      <w:r w:rsidRPr="0060366F">
        <w:rPr>
          <w:sz w:val="14"/>
        </w:rPr>
        <w:t xml:space="preserve"> though also seem deeply problematic. The biggest kick in the teeth is that </w:t>
      </w:r>
      <w:r w:rsidRPr="0060366F">
        <w:rPr>
          <w:u w:val="single"/>
        </w:rPr>
        <w:t xml:space="preserve">COVID-19 vaccination development has dispelled </w:t>
      </w:r>
      <w:r w:rsidRPr="000701A4">
        <w:rPr>
          <w:highlight w:val="green"/>
          <w:u w:val="single"/>
        </w:rPr>
        <w:t>the greatest</w:t>
      </w:r>
      <w:r w:rsidRPr="0060366F">
        <w:rPr>
          <w:u w:val="single"/>
        </w:rPr>
        <w:t xml:space="preserve"> capitalist </w:t>
      </w:r>
      <w:r w:rsidRPr="000701A4">
        <w:rPr>
          <w:highlight w:val="green"/>
          <w:u w:val="single"/>
        </w:rPr>
        <w:t>myth in medicine: private sector investment is needed to develop drugs</w:t>
      </w:r>
      <w:r w:rsidRPr="0060366F">
        <w:rPr>
          <w:u w:val="single"/>
        </w:rPr>
        <w:t xml:space="preserve">, and this investment will only take place if the product can be </w:t>
      </w:r>
      <w:proofErr w:type="spellStart"/>
      <w:r w:rsidRPr="0060366F">
        <w:rPr>
          <w:u w:val="single"/>
        </w:rPr>
        <w:t>monetised</w:t>
      </w:r>
      <w:proofErr w:type="spellEnd"/>
      <w:r w:rsidRPr="0060366F">
        <w:rPr>
          <w:sz w:val="14"/>
        </w:rPr>
        <w:t xml:space="preserve">. Not only does this take a tragically reductive view of human motivations (if I cared solely about money, I’d have trained in banking not medicine and law) it is also factually wrong: in the </w:t>
      </w:r>
      <w:r w:rsidRPr="000701A4">
        <w:rPr>
          <w:highlight w:val="green"/>
          <w:u w:val="single"/>
        </w:rPr>
        <w:t>case o</w:t>
      </w:r>
      <w:r w:rsidRPr="0060366F">
        <w:rPr>
          <w:u w:val="single"/>
        </w:rPr>
        <w:t>f Oxford-</w:t>
      </w:r>
      <w:r w:rsidRPr="000701A4">
        <w:rPr>
          <w:highlight w:val="green"/>
          <w:u w:val="single"/>
        </w:rPr>
        <w:t>AstraZeneca</w:t>
      </w:r>
      <w:r w:rsidRPr="0060366F">
        <w:rPr>
          <w:u w:val="single"/>
        </w:rPr>
        <w:t xml:space="preserve"> vaccine, for example, the </w:t>
      </w:r>
      <w:r w:rsidRPr="000701A4">
        <w:rPr>
          <w:highlight w:val="green"/>
          <w:u w:val="single"/>
        </w:rPr>
        <w:t>public provided over 97% of research and</w:t>
      </w:r>
      <w:r w:rsidRPr="0060366F">
        <w:rPr>
          <w:u w:val="single"/>
        </w:rPr>
        <w:t xml:space="preserve"> development </w:t>
      </w:r>
      <w:r w:rsidRPr="000701A4">
        <w:rPr>
          <w:highlight w:val="green"/>
          <w:u w:val="single"/>
        </w:rPr>
        <w:t>costs</w:t>
      </w:r>
      <w:r w:rsidRPr="0060366F">
        <w:rPr>
          <w:sz w:val="14"/>
        </w:rPr>
        <w:t xml:space="preserve">. A case in point is that of </w:t>
      </w:r>
      <w:r w:rsidRPr="000701A4">
        <w:rPr>
          <w:highlight w:val="green"/>
          <w:u w:val="single"/>
        </w:rPr>
        <w:t>Cuba:</w:t>
      </w:r>
      <w:r w:rsidRPr="0060366F">
        <w:rPr>
          <w:u w:val="single"/>
        </w:rPr>
        <w:t xml:space="preserve"> it has </w:t>
      </w:r>
      <w:r w:rsidRPr="000701A4">
        <w:rPr>
          <w:highlight w:val="green"/>
          <w:u w:val="single"/>
        </w:rPr>
        <w:t>developed five vaccines</w:t>
      </w:r>
      <w:r w:rsidRPr="0060366F">
        <w:rPr>
          <w:u w:val="single"/>
        </w:rPr>
        <w:t xml:space="preserve">, two of which are in phase III trials </w:t>
      </w:r>
      <w:r w:rsidRPr="0060366F">
        <w:rPr>
          <w:sz w:val="14"/>
        </w:rPr>
        <w:t xml:space="preserve">(of 23 COVID-19 vaccines globally). When Boris Johnson says capitalism and greed gave Britain its vaccine success, what he means is </w:t>
      </w:r>
      <w:r w:rsidRPr="0060366F">
        <w:rPr>
          <w:u w:val="single"/>
        </w:rPr>
        <w:t xml:space="preserve">that greedy </w:t>
      </w:r>
      <w:r w:rsidRPr="000701A4">
        <w:rPr>
          <w:highlight w:val="green"/>
          <w:u w:val="single"/>
        </w:rPr>
        <w:t xml:space="preserve">capitalists </w:t>
      </w:r>
      <w:proofErr w:type="gramStart"/>
      <w:r w:rsidRPr="000701A4">
        <w:rPr>
          <w:highlight w:val="green"/>
          <w:u w:val="single"/>
        </w:rPr>
        <w:t>are able to</w:t>
      </w:r>
      <w:proofErr w:type="gramEnd"/>
      <w:r w:rsidRPr="000701A4">
        <w:rPr>
          <w:highlight w:val="green"/>
          <w:u w:val="single"/>
        </w:rPr>
        <w:t xml:space="preserve"> </w:t>
      </w:r>
      <w:proofErr w:type="spellStart"/>
      <w:r w:rsidRPr="000701A4">
        <w:rPr>
          <w:highlight w:val="green"/>
          <w:u w:val="single"/>
        </w:rPr>
        <w:t>monetise</w:t>
      </w:r>
      <w:proofErr w:type="spellEnd"/>
      <w:r w:rsidRPr="000701A4">
        <w:rPr>
          <w:highlight w:val="green"/>
          <w:u w:val="single"/>
        </w:rPr>
        <w:t xml:space="preserve"> a product the public paid to develop, ensure</w:t>
      </w:r>
      <w:r w:rsidRPr="0060366F">
        <w:rPr>
          <w:u w:val="single"/>
        </w:rPr>
        <w:t xml:space="preserve"> protectionist </w:t>
      </w:r>
      <w:r w:rsidRPr="000701A4">
        <w:rPr>
          <w:highlight w:val="green"/>
          <w:u w:val="single"/>
        </w:rPr>
        <w:t>IP</w:t>
      </w:r>
      <w:r w:rsidRPr="0060366F">
        <w:rPr>
          <w:u w:val="single"/>
        </w:rPr>
        <w:t xml:space="preserve"> policies </w:t>
      </w:r>
      <w:r w:rsidRPr="000701A4">
        <w:rPr>
          <w:highlight w:val="green"/>
          <w:u w:val="single"/>
        </w:rPr>
        <w:t>prevent the global poor from access, then take</w:t>
      </w:r>
      <w:r w:rsidRPr="0060366F">
        <w:rPr>
          <w:u w:val="single"/>
        </w:rPr>
        <w:t xml:space="preserve"> the </w:t>
      </w:r>
      <w:r w:rsidRPr="000701A4">
        <w:rPr>
          <w:highlight w:val="green"/>
          <w:u w:val="single"/>
        </w:rPr>
        <w:t>profits</w:t>
      </w:r>
      <w:r w:rsidRPr="0060366F">
        <w:rPr>
          <w:u w:val="single"/>
        </w:rPr>
        <w:t>.</w:t>
      </w:r>
      <w:r w:rsidRPr="0060366F">
        <w:rPr>
          <w:sz w:val="14"/>
        </w:rPr>
        <w:t xml:space="preserve"> It is on this background that </w:t>
      </w:r>
      <w:r w:rsidRPr="0060366F">
        <w:rPr>
          <w:u w:val="single"/>
        </w:rPr>
        <w:t xml:space="preserve">we must judge </w:t>
      </w:r>
      <w:r w:rsidRPr="000701A4">
        <w:rPr>
          <w:highlight w:val="green"/>
          <w:u w:val="single"/>
        </w:rPr>
        <w:t>why 85 countries</w:t>
      </w:r>
      <w:r w:rsidRPr="0060366F">
        <w:rPr>
          <w:u w:val="single"/>
        </w:rPr>
        <w:t xml:space="preserve"> (including almost all of Africa) likely </w:t>
      </w:r>
      <w:r w:rsidRPr="000701A4">
        <w:rPr>
          <w:highlight w:val="green"/>
          <w:u w:val="single"/>
        </w:rPr>
        <w:t xml:space="preserve">won’t </w:t>
      </w:r>
      <w:r w:rsidRPr="0060366F">
        <w:rPr>
          <w:u w:val="single"/>
        </w:rPr>
        <w:t xml:space="preserve">even </w:t>
      </w:r>
      <w:r w:rsidRPr="000701A4">
        <w:rPr>
          <w:highlight w:val="green"/>
          <w:u w:val="single"/>
        </w:rPr>
        <w:t>have vaccines until 2023</w:t>
      </w:r>
      <w:r w:rsidRPr="0060366F">
        <w:rPr>
          <w:sz w:val="14"/>
        </w:rPr>
        <w:t>. Vaccine makers have complained to US officials that waiving IP rights will risk handing novel technology to China and Russia. This technology could be used for other vaccines, or even therapeutics for cancer and cardiovascular issues. Indeed, one feels a palpable sense of disgust just reading such articles, that the lives of citizens in those nations matter so little compared to the possibility of pharmaceutical company shareholders enriching themselves. That any breakthrough with those technologies in Russia or China could benefit people everywhere is irreconcilable with their profit motive. So, I am led to ask</w:t>
      </w:r>
      <w:r w:rsidRPr="0060366F">
        <w:rPr>
          <w:u w:val="single"/>
        </w:rPr>
        <w:t xml:space="preserve">, </w:t>
      </w:r>
      <w:r w:rsidRPr="000701A4">
        <w:rPr>
          <w:highlight w:val="green"/>
          <w:u w:val="single"/>
        </w:rPr>
        <w:t>what should be done</w:t>
      </w:r>
      <w:r w:rsidRPr="0060366F">
        <w:rPr>
          <w:u w:val="single"/>
        </w:rPr>
        <w:t xml:space="preserve">? As I write this blog post, a letter has just been published by over fifty British parliamentarians calling for, inter alia, </w:t>
      </w:r>
      <w:r w:rsidRPr="000701A4">
        <w:rPr>
          <w:highlight w:val="green"/>
          <w:u w:val="single"/>
        </w:rPr>
        <w:t>a TRIPS waiver</w:t>
      </w:r>
      <w:r w:rsidRPr="0060366F">
        <w:rPr>
          <w:sz w:val="14"/>
        </w:rPr>
        <w:t>. For the purposes of this blog, this is essentially a derogation from IP law</w:t>
      </w:r>
      <w:r w:rsidRPr="0060366F">
        <w:rPr>
          <w:u w:val="single"/>
        </w:rPr>
        <w:t xml:space="preserve">, </w:t>
      </w:r>
      <w:r w:rsidRPr="000701A4">
        <w:rPr>
          <w:highlight w:val="green"/>
          <w:u w:val="single"/>
        </w:rPr>
        <w:t>allowing generic manufacture</w:t>
      </w:r>
      <w:r w:rsidRPr="0060366F">
        <w:rPr>
          <w:sz w:val="14"/>
        </w:rPr>
        <w:t xml:space="preserve"> for a specific </w:t>
      </w:r>
      <w:proofErr w:type="gramStart"/>
      <w:r w:rsidRPr="0060366F">
        <w:rPr>
          <w:sz w:val="14"/>
        </w:rPr>
        <w:t>time period</w:t>
      </w:r>
      <w:proofErr w:type="gramEnd"/>
      <w:r w:rsidRPr="0060366F">
        <w:rPr>
          <w:sz w:val="14"/>
        </w:rPr>
        <w:t xml:space="preserve">. Six months on from India and South Africa proposing a TRIPS waiver, backed by over 100 countries, Britain along with a small number of governments including the US, are stonewalling the proposal. A TRIPS waiver is the only way to appropriately match the global efforts made on vaccine development, granting a worldwide right to use, produce and supply the vaccine. </w:t>
      </w:r>
      <w:r w:rsidRPr="000701A4">
        <w:rPr>
          <w:highlight w:val="green"/>
          <w:u w:val="single"/>
        </w:rPr>
        <w:t>Some</w:t>
      </w:r>
      <w:r w:rsidRPr="0060366F">
        <w:rPr>
          <w:u w:val="single"/>
        </w:rPr>
        <w:t xml:space="preserve"> will </w:t>
      </w:r>
      <w:r w:rsidRPr="000701A4">
        <w:rPr>
          <w:highlight w:val="green"/>
          <w:u w:val="single"/>
        </w:rPr>
        <w:t>point to COVAX</w:t>
      </w:r>
      <w:r w:rsidRPr="000701A4">
        <w:rPr>
          <w:sz w:val="14"/>
          <w:highlight w:val="green"/>
        </w:rPr>
        <w:t>,</w:t>
      </w:r>
      <w:r w:rsidRPr="0060366F">
        <w:rPr>
          <w:sz w:val="14"/>
        </w:rPr>
        <w:t xml:space="preserve"> the World Health </w:t>
      </w:r>
      <w:proofErr w:type="spellStart"/>
      <w:r w:rsidRPr="0060366F">
        <w:rPr>
          <w:sz w:val="14"/>
        </w:rPr>
        <w:t>Organisation</w:t>
      </w:r>
      <w:proofErr w:type="spellEnd"/>
      <w:r w:rsidRPr="0060366F">
        <w:rPr>
          <w:sz w:val="14"/>
        </w:rPr>
        <w:t xml:space="preserve"> initiative to </w:t>
      </w:r>
      <w:proofErr w:type="spellStart"/>
      <w:r w:rsidRPr="0060366F">
        <w:rPr>
          <w:sz w:val="14"/>
        </w:rPr>
        <w:t>to</w:t>
      </w:r>
      <w:proofErr w:type="spellEnd"/>
      <w:r w:rsidRPr="0060366F">
        <w:rPr>
          <w:sz w:val="14"/>
        </w:rPr>
        <w:t xml:space="preserve"> accelerate equitable distribution of vaccines and therapeutics to the global poor, yet on data published last </w:t>
      </w:r>
      <w:r w:rsidRPr="0060366F">
        <w:rPr>
          <w:u w:val="single"/>
        </w:rPr>
        <w:t xml:space="preserve">week </w:t>
      </w:r>
      <w:r w:rsidRPr="000701A4">
        <w:rPr>
          <w:highlight w:val="green"/>
          <w:u w:val="single"/>
        </w:rPr>
        <w:t>commitments only reach</w:t>
      </w:r>
      <w:r w:rsidRPr="0060366F">
        <w:rPr>
          <w:u w:val="single"/>
        </w:rPr>
        <w:t xml:space="preserve"> USD </w:t>
      </w:r>
      <w:r w:rsidRPr="000701A4">
        <w:rPr>
          <w:highlight w:val="green"/>
          <w:u w:val="single"/>
        </w:rPr>
        <w:t>14.1 billion</w:t>
      </w:r>
      <w:r w:rsidRPr="0060366F">
        <w:rPr>
          <w:u w:val="single"/>
        </w:rPr>
        <w:t xml:space="preserve"> of a budget estimated at USD 38.1 billion</w:t>
      </w:r>
      <w:r w:rsidRPr="0060366F">
        <w:rPr>
          <w:sz w:val="14"/>
        </w:rPr>
        <w:t xml:space="preserve">. The problem though isn’t about the who isn’t being charitable enough, the problem here is a question of money and power. </w:t>
      </w:r>
      <w:r w:rsidRPr="0060366F">
        <w:rPr>
          <w:u w:val="single"/>
        </w:rPr>
        <w:t xml:space="preserve">The richest get to make racist allegations that non-white people are inadequate to make vaccines, whilst watching their own bank balances skyrocket. They can point to philanthropic </w:t>
      </w:r>
      <w:proofErr w:type="spellStart"/>
      <w:r w:rsidRPr="0060366F">
        <w:rPr>
          <w:u w:val="single"/>
        </w:rPr>
        <w:t>endeavours</w:t>
      </w:r>
      <w:proofErr w:type="spellEnd"/>
      <w:r w:rsidRPr="0060366F">
        <w:rPr>
          <w:u w:val="single"/>
        </w:rPr>
        <w:t xml:space="preserve">, yet </w:t>
      </w:r>
      <w:r w:rsidRPr="000701A4">
        <w:rPr>
          <w:highlight w:val="green"/>
          <w:u w:val="single"/>
        </w:rPr>
        <w:t>COVAX is</w:t>
      </w:r>
      <w:r w:rsidRPr="0060366F">
        <w:rPr>
          <w:u w:val="single"/>
        </w:rPr>
        <w:t xml:space="preserve"> already showing that these are </w:t>
      </w:r>
      <w:r w:rsidRPr="000701A4">
        <w:rPr>
          <w:highlight w:val="green"/>
          <w:u w:val="single"/>
        </w:rPr>
        <w:t>underfunded</w:t>
      </w:r>
      <w:r w:rsidRPr="0060366F">
        <w:rPr>
          <w:sz w:val="14"/>
        </w:rPr>
        <w:t xml:space="preserve">. The ethical </w:t>
      </w:r>
      <w:r w:rsidRPr="000701A4">
        <w:rPr>
          <w:highlight w:val="green"/>
          <w:u w:val="single"/>
        </w:rPr>
        <w:t>imperative is not to have more</w:t>
      </w:r>
      <w:r w:rsidRPr="0060366F">
        <w:rPr>
          <w:u w:val="single"/>
        </w:rPr>
        <w:t xml:space="preserve"> </w:t>
      </w:r>
      <w:r w:rsidRPr="000701A4">
        <w:rPr>
          <w:highlight w:val="green"/>
          <w:u w:val="single"/>
        </w:rPr>
        <w:t>donations</w:t>
      </w:r>
      <w:r w:rsidRPr="0060366F">
        <w:rPr>
          <w:u w:val="single"/>
        </w:rPr>
        <w:t xml:space="preserve"> of vaccines, </w:t>
      </w:r>
      <w:r w:rsidRPr="000701A4">
        <w:rPr>
          <w:highlight w:val="green"/>
          <w:u w:val="single"/>
        </w:rPr>
        <w:t>but to address the imbalance of power</w:t>
      </w:r>
      <w:r w:rsidRPr="0060366F">
        <w:rPr>
          <w:u w:val="single"/>
        </w:rPr>
        <w:t xml:space="preserve"> between nations that causes the very issue of vaccine inequity — </w:t>
      </w:r>
      <w:r w:rsidRPr="000701A4">
        <w:rPr>
          <w:highlight w:val="green"/>
          <w:u w:val="single"/>
        </w:rPr>
        <w:t>this means confronting IP law</w:t>
      </w:r>
      <w:r w:rsidRPr="0060366F">
        <w:rPr>
          <w:sz w:val="14"/>
        </w:rPr>
        <w:t xml:space="preserve">. As </w:t>
      </w:r>
      <w:proofErr w:type="spellStart"/>
      <w:r w:rsidRPr="0060366F">
        <w:rPr>
          <w:sz w:val="14"/>
        </w:rPr>
        <w:t>Médicins</w:t>
      </w:r>
      <w:proofErr w:type="spellEnd"/>
      <w:r w:rsidRPr="0060366F">
        <w:rPr>
          <w:sz w:val="14"/>
        </w:rPr>
        <w:t xml:space="preserve"> Sans </w:t>
      </w:r>
      <w:proofErr w:type="spellStart"/>
      <w:r w:rsidRPr="0060366F">
        <w:rPr>
          <w:sz w:val="14"/>
        </w:rPr>
        <w:t>Frontières</w:t>
      </w:r>
      <w:proofErr w:type="spellEnd"/>
      <w:r w:rsidRPr="0060366F">
        <w:rPr>
          <w:sz w:val="14"/>
        </w:rPr>
        <w:t xml:space="preserve"> detail in their explainer</w:t>
      </w:r>
      <w:r w:rsidRPr="000701A4">
        <w:rPr>
          <w:highlight w:val="green"/>
          <w:u w:val="single"/>
        </w:rPr>
        <w:t>, it is a myth that</w:t>
      </w:r>
      <w:r w:rsidRPr="0060366F">
        <w:rPr>
          <w:u w:val="single"/>
        </w:rPr>
        <w:t xml:space="preserve"> manufacturers in </w:t>
      </w:r>
      <w:r w:rsidRPr="000701A4">
        <w:rPr>
          <w:highlight w:val="green"/>
          <w:u w:val="single"/>
        </w:rPr>
        <w:t>the global south are unable to produce</w:t>
      </w:r>
      <w:r w:rsidRPr="0060366F">
        <w:rPr>
          <w:u w:val="single"/>
        </w:rPr>
        <w:t xml:space="preserve"> vaccines — this presumption has been repeatedly proven wrong</w:t>
      </w:r>
      <w:r w:rsidRPr="000701A4">
        <w:rPr>
          <w:highlight w:val="green"/>
          <w:u w:val="single"/>
        </w:rPr>
        <w:t>, from Hepatitis B in</w:t>
      </w:r>
      <w:r w:rsidRPr="0060366F">
        <w:rPr>
          <w:u w:val="single"/>
        </w:rPr>
        <w:t xml:space="preserve"> 80s I</w:t>
      </w:r>
      <w:r w:rsidRPr="000701A4">
        <w:rPr>
          <w:highlight w:val="green"/>
          <w:u w:val="single"/>
        </w:rPr>
        <w:t>ndia, to pneumococcal vaccination in China and South Korea</w:t>
      </w:r>
      <w:r w:rsidRPr="0060366F">
        <w:rPr>
          <w:u w:val="single"/>
        </w:rPr>
        <w:t xml:space="preserve">. The technology to save lives exists; </w:t>
      </w:r>
      <w:proofErr w:type="spellStart"/>
      <w:r w:rsidRPr="0060366F">
        <w:rPr>
          <w:u w:val="single"/>
        </w:rPr>
        <w:t>its</w:t>
      </w:r>
      <w:proofErr w:type="spellEnd"/>
      <w:r w:rsidRPr="0060366F">
        <w:rPr>
          <w:u w:val="single"/>
        </w:rPr>
        <w:t xml:space="preserve"> just that those states with the most influence over IP law do not care</w:t>
      </w:r>
      <w:r w:rsidRPr="000701A4">
        <w:rPr>
          <w:sz w:val="14"/>
          <w:highlight w:val="green"/>
        </w:rPr>
        <w:t>.</w:t>
      </w:r>
      <w:r w:rsidRPr="0060366F">
        <w:rPr>
          <w:sz w:val="14"/>
        </w:rPr>
        <w:t xml:space="preserve"> To put it most succinctly, why waive IP rights? Why is that more ethical than donating vaccines? Ignoring the empirical motivations on expanding capacity, it is simply this: health is a human good irreducible to the language of costs</w:t>
      </w:r>
      <w:r w:rsidRPr="000701A4">
        <w:rPr>
          <w:highlight w:val="green"/>
          <w:u w:val="single"/>
        </w:rPr>
        <w:t>. People come before profit</w:t>
      </w:r>
      <w:r w:rsidRPr="0060366F">
        <w:rPr>
          <w:sz w:val="14"/>
        </w:rPr>
        <w:t xml:space="preserve">. Rather than white </w:t>
      </w:r>
      <w:proofErr w:type="spellStart"/>
      <w:r w:rsidRPr="0060366F">
        <w:rPr>
          <w:sz w:val="14"/>
        </w:rPr>
        <w:t>saviours</w:t>
      </w:r>
      <w:proofErr w:type="spellEnd"/>
      <w:r w:rsidRPr="0060366F">
        <w:rPr>
          <w:sz w:val="14"/>
        </w:rPr>
        <w:t xml:space="preserve"> vaunting their already inadequate contribution</w:t>
      </w:r>
      <w:r w:rsidRPr="0060366F">
        <w:rPr>
          <w:u w:val="single"/>
        </w:rPr>
        <w:t xml:space="preserve">, </w:t>
      </w:r>
      <w:r w:rsidRPr="000701A4">
        <w:rPr>
          <w:highlight w:val="green"/>
          <w:u w:val="single"/>
        </w:rPr>
        <w:t>we need</w:t>
      </w:r>
      <w:r w:rsidRPr="0060366F">
        <w:rPr>
          <w:u w:val="single"/>
        </w:rPr>
        <w:t xml:space="preserve"> global solidarity through </w:t>
      </w:r>
      <w:r w:rsidRPr="000701A4">
        <w:rPr>
          <w:highlight w:val="green"/>
          <w:u w:val="single"/>
        </w:rPr>
        <w:t>information and technology sharing.</w:t>
      </w:r>
      <w:r w:rsidRPr="0060366F">
        <w:rPr>
          <w:sz w:val="14"/>
        </w:rPr>
        <w:t xml:space="preserve"> Despite 175 former world leaders and Nobel laureates calling on the US to lead on waiving IP rights, I am pessimistic about the likelihood of this succeeding. The permeation of neoliberalism — “[a] </w:t>
      </w:r>
      <w:proofErr w:type="spellStart"/>
      <w:r w:rsidRPr="0060366F">
        <w:rPr>
          <w:sz w:val="14"/>
        </w:rPr>
        <w:t>programme</w:t>
      </w:r>
      <w:proofErr w:type="spellEnd"/>
      <w:r w:rsidRPr="0060366F">
        <w:rPr>
          <w:sz w:val="14"/>
        </w:rPr>
        <w:t xml:space="preserve"> for destroying collective structures which may impede pure market logic” — is anathema to the global solidarity ethically required. As I write the paper that will come from this blog, I am left with one depressing thought: they really are making a killing. </w:t>
      </w:r>
    </w:p>
    <w:p w14:paraId="7EEC162F" w14:textId="77777777" w:rsidR="007B3EE8" w:rsidRPr="0060366F" w:rsidRDefault="007B3EE8" w:rsidP="007B3EE8">
      <w:pPr>
        <w:pStyle w:val="Heading4"/>
        <w:rPr>
          <w:rFonts w:ascii="Times New Roman" w:hAnsi="Times New Roman"/>
        </w:rPr>
      </w:pPr>
      <w:r w:rsidRPr="0060366F">
        <w:rPr>
          <w:rFonts w:cs="Calibri"/>
          <w:color w:val="000000"/>
        </w:rPr>
        <w:t>Patent Expiration allows for new generic manufacturers to enter the market.</w:t>
      </w:r>
    </w:p>
    <w:p w14:paraId="421BF439" w14:textId="77777777" w:rsidR="007B3EE8" w:rsidRPr="0060366F" w:rsidRDefault="007B3EE8" w:rsidP="007B3EE8">
      <w:pPr>
        <w:pStyle w:val="NormalWeb"/>
        <w:spacing w:before="0" w:beforeAutospacing="0" w:after="160" w:afterAutospacing="0"/>
      </w:pPr>
      <w:proofErr w:type="spellStart"/>
      <w:r w:rsidRPr="0060366F">
        <w:rPr>
          <w:rFonts w:ascii="Calibri" w:hAnsi="Calibri" w:cs="Calibri"/>
          <w:b/>
          <w:bCs/>
          <w:color w:val="000000"/>
          <w:sz w:val="26"/>
          <w:szCs w:val="26"/>
        </w:rPr>
        <w:t>Pharmexec</w:t>
      </w:r>
      <w:proofErr w:type="spellEnd"/>
      <w:r w:rsidRPr="0060366F">
        <w:rPr>
          <w:rFonts w:ascii="Calibri" w:hAnsi="Calibri" w:cs="Calibri"/>
          <w:color w:val="000000"/>
          <w:sz w:val="16"/>
          <w:szCs w:val="16"/>
        </w:rPr>
        <w:t xml:space="preserve"> 19</w:t>
      </w:r>
      <w:r w:rsidRPr="0060366F">
        <w:rPr>
          <w:rFonts w:ascii="Calibri" w:hAnsi="Calibri" w:cs="Calibri"/>
          <w:b/>
          <w:bCs/>
          <w:color w:val="000000"/>
          <w:sz w:val="26"/>
          <w:szCs w:val="26"/>
        </w:rPr>
        <w:t>98</w:t>
      </w:r>
      <w:r w:rsidRPr="0060366F">
        <w:rPr>
          <w:rFonts w:ascii="Calibri" w:hAnsi="Calibri" w:cs="Calibri"/>
          <w:color w:val="000000"/>
          <w:szCs w:val="22"/>
        </w:rPr>
        <w:t xml:space="preserve"> </w:t>
      </w:r>
      <w:r w:rsidRPr="0060366F">
        <w:rPr>
          <w:rFonts w:ascii="Calibri" w:hAnsi="Calibri" w:cs="Calibri"/>
          <w:color w:val="000000"/>
          <w:sz w:val="16"/>
          <w:szCs w:val="16"/>
        </w:rPr>
        <w:t>https://www.pharmexec.com/view/what-happens-when-product-loses-its-patent</w:t>
      </w:r>
    </w:p>
    <w:p w14:paraId="4574FEF5" w14:textId="77777777" w:rsidR="007B3EE8" w:rsidRPr="0060366F" w:rsidRDefault="007B3EE8" w:rsidP="007B3EE8">
      <w:pPr>
        <w:pStyle w:val="NormalWeb"/>
        <w:spacing w:before="0" w:beforeAutospacing="0" w:after="160" w:afterAutospacing="0"/>
      </w:pPr>
      <w:r w:rsidRPr="0060366F">
        <w:rPr>
          <w:rFonts w:ascii="Calibri" w:hAnsi="Calibri" w:cs="Calibri"/>
          <w:b/>
          <w:bCs/>
          <w:color w:val="000000"/>
          <w:szCs w:val="22"/>
          <w:u w:val="single"/>
          <w:shd w:val="clear" w:color="auto" w:fill="FFFF00"/>
        </w:rPr>
        <w:t>Losing patent protection on a prescription drug</w:t>
      </w:r>
      <w:r w:rsidRPr="0060366F">
        <w:rPr>
          <w:rFonts w:ascii="Calibri" w:hAnsi="Calibri" w:cs="Calibri"/>
          <w:color w:val="000000"/>
          <w:sz w:val="16"/>
          <w:szCs w:val="16"/>
        </w:rPr>
        <w:t xml:space="preserve"> is one certainty in the constantly changing world of pharmaceuticals. Just as surely as a company patents its breakthrough product at the beginning of its development process, that patent will expire approximately 20 years down the road, </w:t>
      </w:r>
      <w:r w:rsidRPr="0060366F">
        <w:rPr>
          <w:rFonts w:ascii="Calibri" w:hAnsi="Calibri" w:cs="Calibri"/>
          <w:b/>
          <w:bCs/>
          <w:color w:val="000000"/>
          <w:szCs w:val="22"/>
          <w:u w:val="single"/>
          <w:shd w:val="clear" w:color="auto" w:fill="FFFF00"/>
        </w:rPr>
        <w:t>leav</w:t>
      </w:r>
      <w:r w:rsidRPr="0060366F">
        <w:rPr>
          <w:rFonts w:ascii="Calibri" w:hAnsi="Calibri" w:cs="Calibri"/>
          <w:color w:val="000000"/>
          <w:sz w:val="16"/>
          <w:szCs w:val="16"/>
        </w:rPr>
        <w:t xml:space="preserve">ing </w:t>
      </w:r>
      <w:r w:rsidRPr="0060366F">
        <w:rPr>
          <w:rFonts w:ascii="Calibri" w:hAnsi="Calibri" w:cs="Calibri"/>
          <w:b/>
          <w:bCs/>
          <w:color w:val="000000"/>
          <w:szCs w:val="22"/>
          <w:u w:val="single"/>
          <w:shd w:val="clear" w:color="auto" w:fill="FFFF00"/>
        </w:rPr>
        <w:t>the door open for generic products to enter the market.</w:t>
      </w:r>
      <w:r w:rsidRPr="0060366F">
        <w:rPr>
          <w:rFonts w:ascii="Calibri" w:hAnsi="Calibri" w:cs="Calibri"/>
          <w:color w:val="000000"/>
          <w:sz w:val="16"/>
          <w:szCs w:val="16"/>
        </w:rPr>
        <w:t xml:space="preserve"> And the end of a product's life cycle will affect all areas of a pharmaceutical company, including its sales </w:t>
      </w:r>
      <w:proofErr w:type="spellStart"/>
      <w:proofErr w:type="gramStart"/>
      <w:r w:rsidRPr="0060366F">
        <w:rPr>
          <w:rFonts w:ascii="Calibri" w:hAnsi="Calibri" w:cs="Calibri"/>
          <w:color w:val="000000"/>
          <w:sz w:val="16"/>
          <w:szCs w:val="16"/>
        </w:rPr>
        <w:t>force.Erin</w:t>
      </w:r>
      <w:proofErr w:type="spellEnd"/>
      <w:proofErr w:type="gramEnd"/>
      <w:r w:rsidRPr="0060366F">
        <w:rPr>
          <w:rFonts w:ascii="Calibri" w:hAnsi="Calibri" w:cs="Calibri"/>
          <w:color w:val="000000"/>
          <w:sz w:val="16"/>
          <w:szCs w:val="16"/>
        </w:rPr>
        <w:t> </w:t>
      </w:r>
    </w:p>
    <w:p w14:paraId="3465C516" w14:textId="77777777" w:rsidR="007B3EE8" w:rsidRPr="0060366F" w:rsidRDefault="007B3EE8" w:rsidP="007B3EE8">
      <w:pPr>
        <w:pStyle w:val="Heading4"/>
      </w:pPr>
      <w:r w:rsidRPr="0060366F">
        <w:rPr>
          <w:rFonts w:cs="Calibri"/>
          <w:color w:val="000000"/>
        </w:rPr>
        <w:t>Generics reduce cost 85% through competition</w:t>
      </w:r>
    </w:p>
    <w:p w14:paraId="3F46ACCB" w14:textId="77777777" w:rsidR="007B3EE8" w:rsidRPr="0060366F" w:rsidRDefault="007B3EE8" w:rsidP="007B3EE8">
      <w:pPr>
        <w:pStyle w:val="NormalWeb"/>
        <w:spacing w:before="0" w:beforeAutospacing="0" w:after="160" w:afterAutospacing="0"/>
      </w:pPr>
      <w:r w:rsidRPr="0060366F">
        <w:rPr>
          <w:rFonts w:ascii="Calibri" w:hAnsi="Calibri" w:cs="Calibri"/>
          <w:b/>
          <w:bCs/>
          <w:color w:val="000000"/>
          <w:sz w:val="26"/>
          <w:szCs w:val="26"/>
        </w:rPr>
        <w:t xml:space="preserve">FDA </w:t>
      </w:r>
      <w:r w:rsidRPr="0060366F">
        <w:rPr>
          <w:rFonts w:ascii="Calibri" w:hAnsi="Calibri" w:cs="Calibri"/>
          <w:b/>
          <w:bCs/>
          <w:color w:val="000000"/>
          <w:sz w:val="16"/>
          <w:szCs w:val="16"/>
        </w:rPr>
        <w:t>20</w:t>
      </w:r>
      <w:r w:rsidRPr="0060366F">
        <w:rPr>
          <w:rFonts w:ascii="Calibri" w:hAnsi="Calibri" w:cs="Calibri"/>
          <w:b/>
          <w:bCs/>
          <w:color w:val="000000"/>
          <w:sz w:val="26"/>
          <w:szCs w:val="26"/>
        </w:rPr>
        <w:t xml:space="preserve">18 </w:t>
      </w:r>
      <w:r w:rsidRPr="0060366F">
        <w:rPr>
          <w:rFonts w:ascii="Calibri" w:hAnsi="Calibri" w:cs="Calibri"/>
          <w:b/>
          <w:bCs/>
          <w:color w:val="000000"/>
          <w:sz w:val="16"/>
          <w:szCs w:val="16"/>
        </w:rPr>
        <w:t>https://www.fda.gov/drugs/generic-drugs/generic-drug-facts</w:t>
      </w:r>
    </w:p>
    <w:p w14:paraId="155FAC62" w14:textId="77777777" w:rsidR="007B3EE8" w:rsidRPr="0060366F" w:rsidRDefault="007B3EE8" w:rsidP="007B3EE8">
      <w:pPr>
        <w:pStyle w:val="NormalWeb"/>
        <w:spacing w:before="0" w:beforeAutospacing="0" w:after="160" w:afterAutospacing="0"/>
      </w:pPr>
      <w:r w:rsidRPr="0060366F">
        <w:rPr>
          <w:rFonts w:ascii="Calibri" w:hAnsi="Calibri" w:cs="Calibri"/>
          <w:b/>
          <w:bCs/>
          <w:color w:val="000000"/>
          <w:szCs w:val="22"/>
          <w:u w:val="single"/>
          <w:shd w:val="clear" w:color="auto" w:fill="FFFF00"/>
        </w:rPr>
        <w:t>Generic medicines</w:t>
      </w:r>
      <w:r w:rsidRPr="0060366F">
        <w:rPr>
          <w:rFonts w:ascii="Calibri" w:hAnsi="Calibri" w:cs="Calibri"/>
          <w:color w:val="000000"/>
          <w:szCs w:val="22"/>
        </w:rPr>
        <w:t xml:space="preserve"> tend to </w:t>
      </w:r>
      <w:r w:rsidRPr="0060366F">
        <w:rPr>
          <w:rFonts w:ascii="Calibri" w:hAnsi="Calibri" w:cs="Calibri"/>
          <w:b/>
          <w:bCs/>
          <w:color w:val="000000"/>
          <w:szCs w:val="22"/>
          <w:u w:val="single"/>
          <w:shd w:val="clear" w:color="auto" w:fill="FFFF00"/>
        </w:rPr>
        <w:t xml:space="preserve">cost less </w:t>
      </w:r>
      <w:r w:rsidRPr="0060366F">
        <w:rPr>
          <w:rFonts w:ascii="Calibri" w:hAnsi="Calibri" w:cs="Calibri"/>
          <w:b/>
          <w:bCs/>
          <w:color w:val="000000"/>
          <w:szCs w:val="22"/>
          <w:u w:val="single"/>
        </w:rPr>
        <w:t>than their brand-name counterparts</w:t>
      </w:r>
      <w:r w:rsidRPr="0060366F">
        <w:rPr>
          <w:rFonts w:ascii="Calibri" w:hAnsi="Calibri" w:cs="Calibri"/>
          <w:color w:val="000000"/>
          <w:szCs w:val="22"/>
        </w:rPr>
        <w:t xml:space="preserve"> because they do not have to repeat animal and clinical (human) studies that were required of the brand-name medicines to demonstrate safety and effectiveness. In addition, </w:t>
      </w:r>
      <w:r w:rsidRPr="0060366F">
        <w:rPr>
          <w:rFonts w:ascii="Calibri" w:hAnsi="Calibri" w:cs="Calibri"/>
          <w:b/>
          <w:bCs/>
          <w:color w:val="000000"/>
          <w:szCs w:val="22"/>
          <w:u w:val="single"/>
        </w:rPr>
        <w:t>multiple applications for generic drugs are often approved to market a single product</w:t>
      </w:r>
      <w:r w:rsidRPr="0060366F">
        <w:rPr>
          <w:rFonts w:ascii="Calibri" w:hAnsi="Calibri" w:cs="Calibri"/>
          <w:color w:val="000000"/>
          <w:szCs w:val="22"/>
        </w:rPr>
        <w:t xml:space="preserve">; </w:t>
      </w:r>
      <w:r w:rsidRPr="0060366F">
        <w:rPr>
          <w:rFonts w:ascii="Calibri" w:hAnsi="Calibri" w:cs="Calibri"/>
          <w:b/>
          <w:bCs/>
          <w:color w:val="000000"/>
          <w:szCs w:val="22"/>
          <w:u w:val="single"/>
          <w:shd w:val="clear" w:color="auto" w:fill="FFFF00"/>
        </w:rPr>
        <w:t>this creates competition in the marketplace</w:t>
      </w:r>
      <w:r w:rsidRPr="0060366F">
        <w:rPr>
          <w:rFonts w:ascii="Calibri" w:hAnsi="Calibri" w:cs="Calibri"/>
          <w:color w:val="000000"/>
          <w:szCs w:val="22"/>
        </w:rPr>
        <w:t xml:space="preserve">, typically </w:t>
      </w:r>
      <w:r w:rsidRPr="0060366F">
        <w:rPr>
          <w:rFonts w:ascii="Calibri" w:hAnsi="Calibri" w:cs="Calibri"/>
          <w:b/>
          <w:bCs/>
          <w:color w:val="000000"/>
          <w:szCs w:val="22"/>
          <w:u w:val="single"/>
          <w:shd w:val="clear" w:color="auto" w:fill="FFFF00"/>
        </w:rPr>
        <w:t xml:space="preserve">resulting in lower prices. The reduction in </w:t>
      </w:r>
      <w:r w:rsidRPr="0060366F">
        <w:rPr>
          <w:rFonts w:ascii="Calibri" w:hAnsi="Calibri" w:cs="Calibri"/>
          <w:b/>
          <w:bCs/>
          <w:color w:val="000000"/>
          <w:szCs w:val="22"/>
          <w:u w:val="single"/>
        </w:rPr>
        <w:t>upfront</w:t>
      </w:r>
      <w:r w:rsidRPr="0060366F">
        <w:rPr>
          <w:rFonts w:ascii="Calibri" w:hAnsi="Calibri" w:cs="Calibri"/>
          <w:b/>
          <w:bCs/>
          <w:color w:val="000000"/>
          <w:szCs w:val="22"/>
          <w:u w:val="single"/>
          <w:shd w:val="clear" w:color="auto" w:fill="FFFF00"/>
        </w:rPr>
        <w:t xml:space="preserve"> research costs means that</w:t>
      </w:r>
      <w:r w:rsidRPr="0060366F">
        <w:rPr>
          <w:rFonts w:ascii="Calibri" w:hAnsi="Calibri" w:cs="Calibri"/>
          <w:color w:val="000000"/>
          <w:szCs w:val="22"/>
        </w:rPr>
        <w:t xml:space="preserve">, although </w:t>
      </w:r>
      <w:r w:rsidRPr="0060366F">
        <w:rPr>
          <w:rFonts w:ascii="Calibri" w:hAnsi="Calibri" w:cs="Calibri"/>
          <w:b/>
          <w:bCs/>
          <w:color w:val="000000"/>
          <w:szCs w:val="22"/>
          <w:u w:val="single"/>
          <w:shd w:val="clear" w:color="auto" w:fill="FFFF00"/>
        </w:rPr>
        <w:t>generic medicines</w:t>
      </w:r>
      <w:r w:rsidRPr="0060366F">
        <w:rPr>
          <w:rFonts w:ascii="Calibri" w:hAnsi="Calibri" w:cs="Calibri"/>
          <w:color w:val="000000"/>
          <w:szCs w:val="22"/>
        </w:rPr>
        <w:t xml:space="preserve"> have the same therapeutic effect as their branded counterparts, they </w:t>
      </w:r>
      <w:r w:rsidRPr="0060366F">
        <w:rPr>
          <w:rFonts w:ascii="Calibri" w:hAnsi="Calibri" w:cs="Calibri"/>
          <w:b/>
          <w:bCs/>
          <w:color w:val="000000"/>
          <w:szCs w:val="22"/>
          <w:u w:val="single"/>
          <w:shd w:val="clear" w:color="auto" w:fill="FFFF00"/>
        </w:rPr>
        <w:t>are</w:t>
      </w:r>
      <w:r w:rsidRPr="0060366F">
        <w:rPr>
          <w:rFonts w:ascii="Calibri" w:hAnsi="Calibri" w:cs="Calibri"/>
          <w:color w:val="000000"/>
          <w:szCs w:val="22"/>
        </w:rPr>
        <w:t xml:space="preserve"> typically </w:t>
      </w:r>
      <w:r w:rsidRPr="0060366F">
        <w:rPr>
          <w:rFonts w:ascii="Calibri" w:hAnsi="Calibri" w:cs="Calibri"/>
          <w:b/>
          <w:bCs/>
          <w:color w:val="000000"/>
          <w:szCs w:val="22"/>
          <w:u w:val="single"/>
          <w:shd w:val="clear" w:color="auto" w:fill="FFFF00"/>
        </w:rPr>
        <w:t xml:space="preserve">sold at </w:t>
      </w:r>
      <w:r w:rsidRPr="0060366F">
        <w:rPr>
          <w:rFonts w:ascii="Calibri" w:hAnsi="Calibri" w:cs="Calibri"/>
          <w:b/>
          <w:bCs/>
          <w:color w:val="000000"/>
          <w:szCs w:val="22"/>
          <w:u w:val="single"/>
        </w:rPr>
        <w:t>substantially</w:t>
      </w:r>
      <w:r w:rsidRPr="0060366F">
        <w:rPr>
          <w:rFonts w:ascii="Calibri" w:hAnsi="Calibri" w:cs="Calibri"/>
          <w:b/>
          <w:bCs/>
          <w:color w:val="000000"/>
          <w:szCs w:val="22"/>
          <w:u w:val="single"/>
          <w:shd w:val="clear" w:color="auto" w:fill="FFFF00"/>
        </w:rPr>
        <w:t xml:space="preserve"> lower costs</w:t>
      </w:r>
      <w:r w:rsidRPr="0060366F">
        <w:rPr>
          <w:rFonts w:ascii="Calibri" w:hAnsi="Calibri" w:cs="Calibri"/>
          <w:color w:val="000000"/>
          <w:szCs w:val="22"/>
        </w:rPr>
        <w:t xml:space="preserve">. </w:t>
      </w:r>
      <w:r w:rsidRPr="0060366F">
        <w:rPr>
          <w:rFonts w:ascii="Calibri" w:hAnsi="Calibri" w:cs="Calibri"/>
          <w:b/>
          <w:bCs/>
          <w:color w:val="000000"/>
          <w:szCs w:val="22"/>
          <w:u w:val="single"/>
          <w:shd w:val="clear" w:color="auto" w:fill="FFFF00"/>
        </w:rPr>
        <w:t xml:space="preserve">When </w:t>
      </w:r>
      <w:r w:rsidRPr="0060366F">
        <w:rPr>
          <w:rFonts w:ascii="Calibri" w:hAnsi="Calibri" w:cs="Calibri"/>
          <w:b/>
          <w:bCs/>
          <w:color w:val="000000"/>
          <w:szCs w:val="22"/>
          <w:u w:val="single"/>
        </w:rPr>
        <w:t>multiple</w:t>
      </w:r>
      <w:r w:rsidRPr="0060366F">
        <w:rPr>
          <w:rFonts w:ascii="Calibri" w:hAnsi="Calibri" w:cs="Calibri"/>
          <w:b/>
          <w:bCs/>
          <w:color w:val="000000"/>
          <w:szCs w:val="22"/>
          <w:u w:val="single"/>
          <w:shd w:val="clear" w:color="auto" w:fill="FFFF00"/>
        </w:rPr>
        <w:t xml:space="preserve"> generic companies market a </w:t>
      </w:r>
      <w:r w:rsidRPr="0060366F">
        <w:rPr>
          <w:rFonts w:ascii="Calibri" w:hAnsi="Calibri" w:cs="Calibri"/>
          <w:b/>
          <w:bCs/>
          <w:color w:val="000000"/>
          <w:szCs w:val="22"/>
          <w:u w:val="single"/>
        </w:rPr>
        <w:t xml:space="preserve">single approved </w:t>
      </w:r>
      <w:r w:rsidRPr="0060366F">
        <w:rPr>
          <w:rFonts w:ascii="Calibri" w:hAnsi="Calibri" w:cs="Calibri"/>
          <w:b/>
          <w:bCs/>
          <w:color w:val="000000"/>
          <w:szCs w:val="22"/>
          <w:u w:val="single"/>
          <w:shd w:val="clear" w:color="auto" w:fill="FFFF00"/>
        </w:rPr>
        <w:t xml:space="preserve">product, </w:t>
      </w:r>
      <w:r w:rsidRPr="0060366F">
        <w:rPr>
          <w:rFonts w:ascii="Calibri" w:hAnsi="Calibri" w:cs="Calibri"/>
          <w:b/>
          <w:bCs/>
          <w:color w:val="000000"/>
          <w:szCs w:val="22"/>
          <w:u w:val="single"/>
        </w:rPr>
        <w:t>market</w:t>
      </w:r>
      <w:r w:rsidRPr="0060366F">
        <w:rPr>
          <w:rFonts w:ascii="Calibri" w:hAnsi="Calibri" w:cs="Calibri"/>
          <w:b/>
          <w:bCs/>
          <w:color w:val="000000"/>
          <w:szCs w:val="22"/>
          <w:u w:val="single"/>
          <w:shd w:val="clear" w:color="auto" w:fill="FFFF00"/>
        </w:rPr>
        <w:t xml:space="preserve"> competition </w:t>
      </w:r>
      <w:r w:rsidRPr="0060366F">
        <w:rPr>
          <w:rFonts w:ascii="Calibri" w:hAnsi="Calibri" w:cs="Calibri"/>
          <w:b/>
          <w:bCs/>
          <w:color w:val="000000"/>
          <w:szCs w:val="22"/>
          <w:u w:val="single"/>
        </w:rPr>
        <w:t>typically</w:t>
      </w:r>
      <w:r w:rsidRPr="0060366F">
        <w:rPr>
          <w:rFonts w:ascii="Calibri" w:hAnsi="Calibri" w:cs="Calibri"/>
          <w:b/>
          <w:bCs/>
          <w:color w:val="000000"/>
          <w:szCs w:val="22"/>
          <w:u w:val="single"/>
          <w:shd w:val="clear" w:color="auto" w:fill="FFFF00"/>
        </w:rPr>
        <w:t xml:space="preserve"> results in prices </w:t>
      </w:r>
      <w:r w:rsidRPr="0060366F">
        <w:rPr>
          <w:rFonts w:ascii="Calibri" w:hAnsi="Calibri" w:cs="Calibri"/>
          <w:b/>
          <w:bCs/>
          <w:color w:val="000000"/>
          <w:szCs w:val="22"/>
          <w:u w:val="single"/>
        </w:rPr>
        <w:t>about</w:t>
      </w:r>
      <w:r w:rsidRPr="0060366F">
        <w:rPr>
          <w:rFonts w:ascii="Calibri" w:hAnsi="Calibri" w:cs="Calibri"/>
          <w:b/>
          <w:bCs/>
          <w:color w:val="000000"/>
          <w:szCs w:val="22"/>
          <w:u w:val="single"/>
          <w:shd w:val="clear" w:color="auto" w:fill="FFFF00"/>
        </w:rPr>
        <w:t xml:space="preserve"> 85% less</w:t>
      </w:r>
      <w:r w:rsidRPr="0060366F">
        <w:rPr>
          <w:rFonts w:ascii="Calibri" w:hAnsi="Calibri" w:cs="Calibri"/>
          <w:color w:val="000000"/>
          <w:szCs w:val="22"/>
        </w:rPr>
        <w:t xml:space="preserve"> </w:t>
      </w:r>
      <w:r w:rsidRPr="0060366F">
        <w:rPr>
          <w:rFonts w:ascii="Calibri" w:hAnsi="Calibri" w:cs="Calibri"/>
          <w:b/>
          <w:bCs/>
          <w:color w:val="000000"/>
          <w:szCs w:val="22"/>
          <w:u w:val="single"/>
          <w:shd w:val="clear" w:color="auto" w:fill="FFFF00"/>
        </w:rPr>
        <w:t>than the brand-name</w:t>
      </w:r>
      <w:r w:rsidRPr="0060366F">
        <w:rPr>
          <w:rFonts w:ascii="Calibri" w:hAnsi="Calibri" w:cs="Calibri"/>
          <w:color w:val="000000"/>
          <w:szCs w:val="22"/>
        </w:rPr>
        <w:t xml:space="preserve">. According to the IMS Health Institute, </w:t>
      </w:r>
      <w:r w:rsidRPr="0060366F">
        <w:rPr>
          <w:rFonts w:ascii="Calibri" w:hAnsi="Calibri" w:cs="Calibri"/>
          <w:b/>
          <w:bCs/>
          <w:color w:val="000000"/>
          <w:szCs w:val="22"/>
          <w:u w:val="single"/>
          <w:shd w:val="clear" w:color="auto" w:fill="FFFF00"/>
        </w:rPr>
        <w:t>generic drugs saved the U.S. health care system $1.67 trillion</w:t>
      </w:r>
      <w:r w:rsidRPr="0060366F">
        <w:rPr>
          <w:rFonts w:ascii="Calibri" w:hAnsi="Calibri" w:cs="Calibri"/>
          <w:color w:val="000000"/>
          <w:szCs w:val="22"/>
        </w:rPr>
        <w:t xml:space="preserve"> from 2007 to 2016. </w:t>
      </w:r>
      <w:hyperlink r:id="rId9" w:anchor="f1" w:history="1">
        <w:r w:rsidRPr="0060366F">
          <w:rPr>
            <w:rStyle w:val="Hyperlink"/>
            <w:rFonts w:eastAsiaTheme="majorEastAsia" w:cs="Calibri"/>
            <w:color w:val="000000"/>
            <w:szCs w:val="22"/>
          </w:rPr>
          <w:t>[1]</w:t>
        </w:r>
      </w:hyperlink>
      <w:r w:rsidRPr="0060366F">
        <w:rPr>
          <w:rFonts w:ascii="Calibri" w:hAnsi="Calibri" w:cs="Calibri"/>
          <w:color w:val="000000"/>
          <w:szCs w:val="22"/>
        </w:rPr>
        <w:t>er</w:t>
      </w:r>
    </w:p>
    <w:p w14:paraId="1264EDC4" w14:textId="77777777" w:rsidR="007B3EE8" w:rsidRPr="0060366F" w:rsidRDefault="007B3EE8" w:rsidP="007B3EE8">
      <w:pPr>
        <w:pStyle w:val="Heading4"/>
      </w:pPr>
      <w:r w:rsidRPr="0060366F">
        <w:rPr>
          <w:rFonts w:cs="Calibri"/>
          <w:color w:val="000000"/>
        </w:rPr>
        <w:t xml:space="preserve">Price Differentials prevent millions from getting treatment, </w:t>
      </w:r>
      <w:proofErr w:type="spellStart"/>
      <w:r w:rsidRPr="0060366F">
        <w:rPr>
          <w:rFonts w:cs="Calibri"/>
          <w:color w:val="000000"/>
        </w:rPr>
        <w:t>aff</w:t>
      </w:r>
      <w:proofErr w:type="spellEnd"/>
      <w:r w:rsidRPr="0060366F">
        <w:rPr>
          <w:rFonts w:cs="Calibri"/>
          <w:color w:val="000000"/>
        </w:rPr>
        <w:t xml:space="preserve"> price drop solves</w:t>
      </w:r>
      <w:r w:rsidRPr="0060366F">
        <w:rPr>
          <w:rFonts w:cs="Calibri"/>
          <w:color w:val="000000"/>
          <w:sz w:val="16"/>
          <w:szCs w:val="16"/>
        </w:rPr>
        <w:t>. </w:t>
      </w:r>
    </w:p>
    <w:p w14:paraId="45023A97" w14:textId="77777777" w:rsidR="007B3EE8" w:rsidRPr="0060366F" w:rsidRDefault="007B3EE8" w:rsidP="007B3EE8">
      <w:pPr>
        <w:pStyle w:val="Heading4"/>
      </w:pPr>
      <w:r w:rsidRPr="0060366F">
        <w:rPr>
          <w:rFonts w:cs="Calibri"/>
          <w:color w:val="000000"/>
          <w:sz w:val="16"/>
          <w:szCs w:val="16"/>
        </w:rPr>
        <w:t>Sir John</w:t>
      </w:r>
      <w:r w:rsidRPr="0060366F">
        <w:rPr>
          <w:rFonts w:cs="Calibri"/>
          <w:color w:val="000000"/>
        </w:rPr>
        <w:t xml:space="preserve"> Sulston </w:t>
      </w:r>
      <w:r w:rsidRPr="0060366F">
        <w:rPr>
          <w:rFonts w:cs="Calibri"/>
          <w:color w:val="000000"/>
          <w:sz w:val="16"/>
          <w:szCs w:val="16"/>
        </w:rPr>
        <w:t>20</w:t>
      </w:r>
      <w:r w:rsidRPr="0060366F">
        <w:rPr>
          <w:rFonts w:cs="Calibri"/>
          <w:color w:val="000000"/>
        </w:rPr>
        <w:t xml:space="preserve">01 </w:t>
      </w:r>
      <w:r w:rsidRPr="0060366F">
        <w:rPr>
          <w:rFonts w:cs="Calibri"/>
          <w:color w:val="000000"/>
          <w:sz w:val="16"/>
          <w:szCs w:val="16"/>
        </w:rPr>
        <w:t>https://www.iatp.org/sites/default/files/Cut_the_Cost_-_Patent_Injustice_How_World_Trad.htm</w:t>
      </w:r>
    </w:p>
    <w:p w14:paraId="018E8A27" w14:textId="77777777" w:rsidR="007B3EE8" w:rsidRPr="0060366F" w:rsidRDefault="007B3EE8" w:rsidP="007B3EE8">
      <w:pPr>
        <w:pStyle w:val="NormalWeb"/>
        <w:spacing w:before="0" w:beforeAutospacing="0" w:after="160" w:afterAutospacing="0"/>
      </w:pPr>
      <w:r w:rsidRPr="0060366F">
        <w:rPr>
          <w:rFonts w:ascii="Calibri" w:hAnsi="Calibri" w:cs="Calibri"/>
          <w:color w:val="000000"/>
          <w:sz w:val="16"/>
          <w:szCs w:val="16"/>
        </w:rPr>
        <w:t xml:space="preserve">This is not a distant threat. The application of strengthened patent rules to medical products is already causing serious problems, notably in relation to the treatment of HIV/AIDS. Patented versions of anti-retroviral therapies which are used to keep HIV in check, and other drugs effective against the diseases which accompany HIV and cause opportunistic infections, typically cost between 3 and 15 times as much as their generic equivalents. In countries with large numbers of HIV-sufferers and chronically over-stretched health budgets, </w:t>
      </w:r>
      <w:r w:rsidRPr="0060366F">
        <w:rPr>
          <w:rFonts w:ascii="Calibri" w:hAnsi="Calibri" w:cs="Calibri"/>
          <w:b/>
          <w:bCs/>
          <w:color w:val="000000"/>
          <w:szCs w:val="22"/>
          <w:u w:val="single"/>
          <w:shd w:val="clear" w:color="auto" w:fill="FFFF00"/>
        </w:rPr>
        <w:t xml:space="preserve">price differentials </w:t>
      </w:r>
      <w:r w:rsidRPr="0060366F">
        <w:rPr>
          <w:rFonts w:ascii="Calibri" w:hAnsi="Calibri" w:cs="Calibri"/>
          <w:b/>
          <w:bCs/>
          <w:color w:val="000000"/>
          <w:szCs w:val="22"/>
          <w:u w:val="single"/>
        </w:rPr>
        <w:t xml:space="preserve">can </w:t>
      </w:r>
      <w:r w:rsidRPr="0060366F">
        <w:rPr>
          <w:rFonts w:ascii="Calibri" w:hAnsi="Calibri" w:cs="Calibri"/>
          <w:b/>
          <w:bCs/>
          <w:color w:val="000000"/>
          <w:szCs w:val="22"/>
          <w:u w:val="single"/>
          <w:shd w:val="clear" w:color="auto" w:fill="FFFF00"/>
        </w:rPr>
        <w:t xml:space="preserve">mean the exclusion of millions of people from </w:t>
      </w:r>
      <w:r w:rsidRPr="0060366F">
        <w:rPr>
          <w:rFonts w:ascii="Calibri" w:hAnsi="Calibri" w:cs="Calibri"/>
          <w:b/>
          <w:bCs/>
          <w:color w:val="000000"/>
          <w:szCs w:val="22"/>
          <w:u w:val="single"/>
        </w:rPr>
        <w:t xml:space="preserve">effective </w:t>
      </w:r>
      <w:r w:rsidRPr="0060366F">
        <w:rPr>
          <w:rFonts w:ascii="Calibri" w:hAnsi="Calibri" w:cs="Calibri"/>
          <w:b/>
          <w:bCs/>
          <w:color w:val="000000"/>
          <w:szCs w:val="22"/>
          <w:u w:val="single"/>
          <w:shd w:val="clear" w:color="auto" w:fill="FFFF00"/>
        </w:rPr>
        <w:t xml:space="preserve">treatment. </w:t>
      </w:r>
      <w:r w:rsidRPr="0060366F">
        <w:rPr>
          <w:rFonts w:ascii="Calibri" w:hAnsi="Calibri" w:cs="Calibri"/>
          <w:color w:val="000000"/>
          <w:sz w:val="16"/>
          <w:szCs w:val="16"/>
        </w:rPr>
        <w:t xml:space="preserve">The problem extends beyond HIV. </w:t>
      </w:r>
      <w:r w:rsidRPr="0060366F">
        <w:rPr>
          <w:rFonts w:ascii="Calibri" w:hAnsi="Calibri" w:cs="Calibri"/>
          <w:b/>
          <w:bCs/>
          <w:color w:val="000000"/>
          <w:szCs w:val="22"/>
          <w:u w:val="single"/>
          <w:shd w:val="clear" w:color="auto" w:fill="FFFF00"/>
        </w:rPr>
        <w:t xml:space="preserve">Prices for </w:t>
      </w:r>
      <w:r w:rsidRPr="0060366F">
        <w:rPr>
          <w:rFonts w:ascii="Calibri" w:hAnsi="Calibri" w:cs="Calibri"/>
          <w:color w:val="000000"/>
          <w:sz w:val="16"/>
          <w:szCs w:val="16"/>
        </w:rPr>
        <w:t>non-patented (</w:t>
      </w:r>
      <w:r w:rsidRPr="0060366F">
        <w:rPr>
          <w:rFonts w:ascii="Calibri" w:hAnsi="Calibri" w:cs="Calibri"/>
          <w:b/>
          <w:bCs/>
          <w:color w:val="000000"/>
          <w:szCs w:val="22"/>
          <w:u w:val="single"/>
          <w:shd w:val="clear" w:color="auto" w:fill="FFFF00"/>
        </w:rPr>
        <w:t>generic</w:t>
      </w:r>
      <w:r w:rsidRPr="0060366F">
        <w:rPr>
          <w:rFonts w:ascii="Calibri" w:hAnsi="Calibri" w:cs="Calibri"/>
          <w:color w:val="000000"/>
          <w:sz w:val="16"/>
          <w:szCs w:val="16"/>
        </w:rPr>
        <w:t xml:space="preserve">) </w:t>
      </w:r>
      <w:r w:rsidRPr="0060366F">
        <w:rPr>
          <w:rFonts w:ascii="Calibri" w:hAnsi="Calibri" w:cs="Calibri"/>
          <w:b/>
          <w:bCs/>
          <w:color w:val="000000"/>
          <w:szCs w:val="22"/>
          <w:u w:val="single"/>
        </w:rPr>
        <w:t>versions</w:t>
      </w:r>
      <w:r w:rsidRPr="0060366F">
        <w:rPr>
          <w:rFonts w:ascii="Calibri" w:hAnsi="Calibri" w:cs="Calibri"/>
          <w:color w:val="000000"/>
          <w:sz w:val="16"/>
          <w:szCs w:val="16"/>
        </w:rPr>
        <w:t xml:space="preserve"> </w:t>
      </w:r>
      <w:r w:rsidRPr="0060366F">
        <w:rPr>
          <w:rFonts w:ascii="Calibri" w:hAnsi="Calibri" w:cs="Calibri"/>
          <w:b/>
          <w:bCs/>
          <w:color w:val="000000"/>
          <w:szCs w:val="22"/>
          <w:u w:val="single"/>
        </w:rPr>
        <w:t xml:space="preserve">of </w:t>
      </w:r>
      <w:r w:rsidRPr="0060366F">
        <w:rPr>
          <w:rFonts w:ascii="Calibri" w:hAnsi="Calibri" w:cs="Calibri"/>
          <w:b/>
          <w:bCs/>
          <w:color w:val="000000"/>
          <w:szCs w:val="22"/>
          <w:u w:val="single"/>
          <w:shd w:val="clear" w:color="auto" w:fill="FFFF00"/>
        </w:rPr>
        <w:t xml:space="preserve">antibiotics used to treat major </w:t>
      </w:r>
      <w:r w:rsidRPr="0060366F">
        <w:rPr>
          <w:rFonts w:ascii="Calibri" w:hAnsi="Calibri" w:cs="Calibri"/>
          <w:color w:val="000000"/>
          <w:sz w:val="16"/>
          <w:szCs w:val="16"/>
        </w:rPr>
        <w:t xml:space="preserve">childhood </w:t>
      </w:r>
      <w:r w:rsidRPr="0060366F">
        <w:rPr>
          <w:rFonts w:ascii="Calibri" w:hAnsi="Calibri" w:cs="Calibri"/>
          <w:b/>
          <w:bCs/>
          <w:color w:val="000000"/>
          <w:szCs w:val="22"/>
          <w:u w:val="single"/>
          <w:shd w:val="clear" w:color="auto" w:fill="FFFF00"/>
        </w:rPr>
        <w:t>killers</w:t>
      </w:r>
      <w:r w:rsidRPr="0060366F">
        <w:rPr>
          <w:rFonts w:ascii="Calibri" w:hAnsi="Calibri" w:cs="Calibri"/>
          <w:color w:val="000000"/>
          <w:sz w:val="16"/>
          <w:szCs w:val="16"/>
        </w:rPr>
        <w:t xml:space="preserve"> such as </w:t>
      </w:r>
      <w:proofErr w:type="spellStart"/>
      <w:r w:rsidRPr="0060366F">
        <w:rPr>
          <w:rFonts w:ascii="Calibri" w:hAnsi="Calibri" w:cs="Calibri"/>
          <w:color w:val="000000"/>
          <w:sz w:val="16"/>
          <w:szCs w:val="16"/>
        </w:rPr>
        <w:t>diarrhoea</w:t>
      </w:r>
      <w:proofErr w:type="spellEnd"/>
      <w:r w:rsidRPr="0060366F">
        <w:rPr>
          <w:rFonts w:ascii="Calibri" w:hAnsi="Calibri" w:cs="Calibri"/>
          <w:color w:val="000000"/>
          <w:sz w:val="16"/>
          <w:szCs w:val="16"/>
        </w:rPr>
        <w:t xml:space="preserve"> and chest infections </w:t>
      </w:r>
      <w:r w:rsidRPr="0060366F">
        <w:rPr>
          <w:rFonts w:ascii="Calibri" w:hAnsi="Calibri" w:cs="Calibri"/>
          <w:b/>
          <w:bCs/>
          <w:color w:val="000000"/>
          <w:szCs w:val="22"/>
          <w:u w:val="single"/>
        </w:rPr>
        <w:t xml:space="preserve">The </w:t>
      </w:r>
      <w:r w:rsidRPr="0060366F">
        <w:rPr>
          <w:rFonts w:ascii="Calibri" w:hAnsi="Calibri" w:cs="Calibri"/>
          <w:b/>
          <w:bCs/>
          <w:color w:val="000000"/>
          <w:szCs w:val="22"/>
          <w:u w:val="single"/>
          <w:shd w:val="clear" w:color="auto" w:fill="FFFF00"/>
        </w:rPr>
        <w:t xml:space="preserve">next generation of medicines </w:t>
      </w:r>
      <w:r w:rsidRPr="0060366F">
        <w:rPr>
          <w:rFonts w:ascii="Calibri" w:hAnsi="Calibri" w:cs="Calibri"/>
          <w:b/>
          <w:bCs/>
          <w:color w:val="000000"/>
          <w:szCs w:val="22"/>
          <w:u w:val="single"/>
        </w:rPr>
        <w:t xml:space="preserve">which could be </w:t>
      </w:r>
      <w:r w:rsidRPr="0060366F">
        <w:rPr>
          <w:rFonts w:ascii="Calibri" w:hAnsi="Calibri" w:cs="Calibri"/>
          <w:b/>
          <w:bCs/>
          <w:color w:val="000000"/>
          <w:szCs w:val="22"/>
          <w:u w:val="single"/>
          <w:shd w:val="clear" w:color="auto" w:fill="FFFF00"/>
        </w:rPr>
        <w:t xml:space="preserve">used to combat </w:t>
      </w:r>
      <w:r w:rsidRPr="0060366F">
        <w:rPr>
          <w:rFonts w:ascii="Calibri" w:hAnsi="Calibri" w:cs="Calibri"/>
          <w:color w:val="000000"/>
          <w:sz w:val="16"/>
          <w:szCs w:val="16"/>
        </w:rPr>
        <w:t xml:space="preserve">these and other </w:t>
      </w:r>
      <w:r w:rsidRPr="0060366F">
        <w:rPr>
          <w:rFonts w:ascii="Calibri" w:hAnsi="Calibri" w:cs="Calibri"/>
          <w:b/>
          <w:bCs/>
          <w:color w:val="000000"/>
          <w:szCs w:val="22"/>
          <w:u w:val="single"/>
        </w:rPr>
        <w:t xml:space="preserve">infectious </w:t>
      </w:r>
      <w:r w:rsidRPr="0060366F">
        <w:rPr>
          <w:rFonts w:ascii="Calibri" w:hAnsi="Calibri" w:cs="Calibri"/>
          <w:b/>
          <w:bCs/>
          <w:color w:val="000000"/>
          <w:szCs w:val="22"/>
          <w:u w:val="single"/>
          <w:shd w:val="clear" w:color="auto" w:fill="FFFF00"/>
        </w:rPr>
        <w:t>diseases will,</w:t>
      </w:r>
      <w:r w:rsidRPr="0060366F">
        <w:rPr>
          <w:rFonts w:ascii="Calibri" w:hAnsi="Calibri" w:cs="Calibri"/>
          <w:b/>
          <w:bCs/>
          <w:color w:val="000000"/>
          <w:szCs w:val="22"/>
          <w:u w:val="single"/>
        </w:rPr>
        <w:t xml:space="preserve"> i</w:t>
      </w:r>
      <w:r w:rsidRPr="0060366F">
        <w:rPr>
          <w:rFonts w:ascii="Calibri" w:hAnsi="Calibri" w:cs="Calibri"/>
          <w:color w:val="000000"/>
          <w:sz w:val="16"/>
          <w:szCs w:val="16"/>
        </w:rPr>
        <w:t xml:space="preserve">f the existing WTO rules persist, </w:t>
      </w:r>
      <w:r w:rsidRPr="0060366F">
        <w:rPr>
          <w:rFonts w:ascii="Calibri" w:hAnsi="Calibri" w:cs="Calibri"/>
          <w:b/>
          <w:bCs/>
          <w:color w:val="000000"/>
          <w:szCs w:val="22"/>
          <w:u w:val="single"/>
          <w:shd w:val="clear" w:color="auto" w:fill="FFFF00"/>
        </w:rPr>
        <w:t xml:space="preserve">be marketed </w:t>
      </w:r>
      <w:r w:rsidRPr="0060366F">
        <w:rPr>
          <w:rFonts w:ascii="Calibri" w:hAnsi="Calibri" w:cs="Calibri"/>
          <w:b/>
          <w:bCs/>
          <w:color w:val="000000"/>
          <w:szCs w:val="22"/>
          <w:u w:val="single"/>
        </w:rPr>
        <w:t xml:space="preserve">in developing countries </w:t>
      </w:r>
      <w:r w:rsidRPr="0060366F">
        <w:rPr>
          <w:rFonts w:ascii="Calibri" w:hAnsi="Calibri" w:cs="Calibri"/>
          <w:b/>
          <w:bCs/>
          <w:color w:val="000000"/>
          <w:szCs w:val="22"/>
          <w:u w:val="single"/>
          <w:shd w:val="clear" w:color="auto" w:fill="FFFF00"/>
        </w:rPr>
        <w:t>at prices which reflect the monopolistic pricing</w:t>
      </w:r>
      <w:r w:rsidRPr="0060366F">
        <w:rPr>
          <w:rFonts w:ascii="Calibri" w:hAnsi="Calibri" w:cs="Calibri"/>
          <w:b/>
          <w:bCs/>
          <w:color w:val="000000"/>
          <w:szCs w:val="22"/>
          <w:u w:val="single"/>
        </w:rPr>
        <w:t xml:space="preserve"> opportunities provided </w:t>
      </w:r>
      <w:r w:rsidRPr="0060366F">
        <w:rPr>
          <w:rFonts w:ascii="Calibri" w:hAnsi="Calibri" w:cs="Calibri"/>
          <w:b/>
          <w:bCs/>
          <w:color w:val="000000"/>
          <w:szCs w:val="22"/>
          <w:u w:val="single"/>
          <w:shd w:val="clear" w:color="auto" w:fill="FFFF00"/>
        </w:rPr>
        <w:t>through patents.</w:t>
      </w:r>
      <w:r w:rsidRPr="0060366F">
        <w:rPr>
          <w:rFonts w:ascii="Calibri" w:hAnsi="Calibri" w:cs="Calibri"/>
          <w:color w:val="000000"/>
          <w:sz w:val="16"/>
          <w:szCs w:val="16"/>
        </w:rPr>
        <w:t xml:space="preserve"> </w:t>
      </w:r>
      <w:r w:rsidRPr="0060366F">
        <w:rPr>
          <w:rFonts w:ascii="Calibri" w:hAnsi="Calibri" w:cs="Calibri"/>
          <w:b/>
          <w:bCs/>
          <w:color w:val="000000"/>
          <w:szCs w:val="22"/>
          <w:u w:val="single"/>
        </w:rPr>
        <w:t xml:space="preserve">At a time </w:t>
      </w:r>
      <w:r w:rsidRPr="0060366F">
        <w:rPr>
          <w:rFonts w:ascii="Calibri" w:hAnsi="Calibri" w:cs="Calibri"/>
          <w:b/>
          <w:bCs/>
          <w:color w:val="000000"/>
          <w:szCs w:val="22"/>
          <w:u w:val="single"/>
          <w:shd w:val="clear" w:color="auto" w:fill="FFFF00"/>
        </w:rPr>
        <w:t>when millions of lives are at risk</w:t>
      </w:r>
      <w:r w:rsidRPr="0060366F">
        <w:rPr>
          <w:rFonts w:ascii="Calibri" w:hAnsi="Calibri" w:cs="Calibri"/>
          <w:b/>
          <w:bCs/>
          <w:color w:val="000000"/>
          <w:szCs w:val="22"/>
          <w:u w:val="single"/>
        </w:rPr>
        <w:t xml:space="preserve"> from </w:t>
      </w:r>
      <w:proofErr w:type="gramStart"/>
      <w:r w:rsidRPr="0060366F">
        <w:rPr>
          <w:rFonts w:ascii="Calibri" w:hAnsi="Calibri" w:cs="Calibri"/>
          <w:b/>
          <w:bCs/>
          <w:color w:val="000000"/>
          <w:szCs w:val="22"/>
          <w:u w:val="single"/>
        </w:rPr>
        <w:t>newly-virulent</w:t>
      </w:r>
      <w:proofErr w:type="gramEnd"/>
      <w:r w:rsidRPr="0060366F">
        <w:rPr>
          <w:rFonts w:ascii="Calibri" w:hAnsi="Calibri" w:cs="Calibri"/>
          <w:b/>
          <w:bCs/>
          <w:color w:val="000000"/>
          <w:szCs w:val="22"/>
          <w:u w:val="single"/>
        </w:rPr>
        <w:t xml:space="preserve"> diseases</w:t>
      </w:r>
      <w:r w:rsidRPr="0060366F">
        <w:rPr>
          <w:rFonts w:ascii="Calibri" w:hAnsi="Calibri" w:cs="Calibri"/>
          <w:color w:val="000000"/>
          <w:sz w:val="16"/>
          <w:szCs w:val="16"/>
        </w:rPr>
        <w:t xml:space="preserve">, and from the increasing drug resistance to old killers, </w:t>
      </w:r>
      <w:r w:rsidRPr="0060366F">
        <w:rPr>
          <w:rFonts w:ascii="Calibri" w:hAnsi="Calibri" w:cs="Calibri"/>
          <w:b/>
          <w:bCs/>
          <w:color w:val="000000"/>
          <w:szCs w:val="22"/>
          <w:u w:val="single"/>
          <w:shd w:val="clear" w:color="auto" w:fill="FFFF00"/>
        </w:rPr>
        <w:t xml:space="preserve">trade rules </w:t>
      </w:r>
      <w:r w:rsidRPr="0060366F">
        <w:rPr>
          <w:rFonts w:ascii="Calibri" w:hAnsi="Calibri" w:cs="Calibri"/>
          <w:b/>
          <w:bCs/>
          <w:color w:val="000000"/>
          <w:szCs w:val="22"/>
          <w:u w:val="single"/>
        </w:rPr>
        <w:t xml:space="preserve">threaten to </w:t>
      </w:r>
      <w:r w:rsidRPr="0060366F">
        <w:rPr>
          <w:rFonts w:ascii="Calibri" w:hAnsi="Calibri" w:cs="Calibri"/>
          <w:b/>
          <w:bCs/>
          <w:color w:val="000000"/>
          <w:szCs w:val="22"/>
          <w:u w:val="single"/>
          <w:shd w:val="clear" w:color="auto" w:fill="FFFF00"/>
        </w:rPr>
        <w:t xml:space="preserve">make </w:t>
      </w:r>
      <w:r w:rsidRPr="0060366F">
        <w:rPr>
          <w:rFonts w:ascii="Calibri" w:hAnsi="Calibri" w:cs="Calibri"/>
          <w:b/>
          <w:bCs/>
          <w:color w:val="000000"/>
          <w:szCs w:val="22"/>
          <w:u w:val="single"/>
        </w:rPr>
        <w:t xml:space="preserve">basic </w:t>
      </w:r>
      <w:r w:rsidRPr="0060366F">
        <w:rPr>
          <w:rFonts w:ascii="Calibri" w:hAnsi="Calibri" w:cs="Calibri"/>
          <w:b/>
          <w:bCs/>
          <w:color w:val="000000"/>
          <w:szCs w:val="22"/>
          <w:u w:val="single"/>
          <w:shd w:val="clear" w:color="auto" w:fill="FFFF00"/>
        </w:rPr>
        <w:t>medicines even less affordable to the poor</w:t>
      </w:r>
      <w:r w:rsidRPr="0060366F">
        <w:rPr>
          <w:rFonts w:ascii="Calibri" w:hAnsi="Calibri" w:cs="Calibri"/>
          <w:color w:val="000000"/>
          <w:sz w:val="16"/>
          <w:szCs w:val="16"/>
        </w:rPr>
        <w:t xml:space="preserve">. WTO rules provide limited public-health safeguards, </w:t>
      </w:r>
      <w:r w:rsidRPr="0060366F">
        <w:rPr>
          <w:rFonts w:ascii="Calibri" w:hAnsi="Calibri" w:cs="Calibri"/>
          <w:b/>
          <w:bCs/>
          <w:color w:val="000000"/>
          <w:szCs w:val="22"/>
          <w:u w:val="single"/>
          <w:shd w:val="clear" w:color="auto" w:fill="FFFF00"/>
        </w:rPr>
        <w:t>especially in</w:t>
      </w:r>
      <w:r w:rsidRPr="0060366F">
        <w:rPr>
          <w:rFonts w:ascii="Calibri" w:hAnsi="Calibri" w:cs="Calibri"/>
          <w:b/>
          <w:bCs/>
          <w:color w:val="000000"/>
          <w:szCs w:val="22"/>
          <w:u w:val="single"/>
        </w:rPr>
        <w:t xml:space="preserve"> the case of national health </w:t>
      </w:r>
      <w:r w:rsidRPr="0060366F">
        <w:rPr>
          <w:rFonts w:ascii="Calibri" w:hAnsi="Calibri" w:cs="Calibri"/>
          <w:b/>
          <w:bCs/>
          <w:color w:val="000000"/>
          <w:szCs w:val="22"/>
          <w:u w:val="single"/>
          <w:shd w:val="clear" w:color="auto" w:fill="FFFF00"/>
        </w:rPr>
        <w:t>emergencies</w:t>
      </w:r>
      <w:r w:rsidRPr="0060366F">
        <w:rPr>
          <w:rFonts w:ascii="Calibri" w:hAnsi="Calibri" w:cs="Calibri"/>
          <w:color w:val="000000"/>
          <w:sz w:val="16"/>
          <w:szCs w:val="16"/>
        </w:rPr>
        <w:t>. These are hedged in by onerous conditions and, in practice, efforts to apply these measures have been fiercely contested by pharmaceutical companies, often with the backing of Northern governments.</w:t>
      </w:r>
    </w:p>
    <w:p w14:paraId="54569EBB" w14:textId="77777777" w:rsidR="007B3EE8" w:rsidRPr="0060366F" w:rsidRDefault="007B3EE8" w:rsidP="007B3EE8">
      <w:pPr>
        <w:pStyle w:val="Heading4"/>
        <w:rPr>
          <w:rFonts w:cs="Calibri"/>
          <w:color w:val="000000"/>
        </w:rPr>
      </w:pPr>
      <w:r w:rsidRPr="0060366F">
        <w:rPr>
          <w:rFonts w:cs="Calibri"/>
          <w:color w:val="000000"/>
        </w:rPr>
        <w:t xml:space="preserve">Covid 19 Vaccine price is the major roadblock preventing world vaccination, </w:t>
      </w:r>
      <w:proofErr w:type="spellStart"/>
      <w:r w:rsidRPr="0060366F">
        <w:rPr>
          <w:rFonts w:cs="Calibri"/>
          <w:color w:val="000000"/>
        </w:rPr>
        <w:t>aff</w:t>
      </w:r>
      <w:proofErr w:type="spellEnd"/>
      <w:r w:rsidRPr="0060366F">
        <w:rPr>
          <w:rFonts w:cs="Calibri"/>
          <w:color w:val="000000"/>
        </w:rPr>
        <w:t xml:space="preserve"> solves</w:t>
      </w:r>
    </w:p>
    <w:p w14:paraId="1A145E5A" w14:textId="77777777" w:rsidR="007B3EE8" w:rsidRPr="0060366F" w:rsidRDefault="007B3EE8" w:rsidP="007B3EE8">
      <w:pPr>
        <w:pStyle w:val="Heading4"/>
        <w:rPr>
          <w:b w:val="0"/>
          <w:bCs w:val="0"/>
          <w:sz w:val="14"/>
          <w:szCs w:val="14"/>
        </w:rPr>
      </w:pPr>
      <w:r w:rsidRPr="0060366F">
        <w:rPr>
          <w:rStyle w:val="Style13ptBold"/>
          <w:bCs w:val="0"/>
        </w:rPr>
        <w:t>OXFAM 21</w:t>
      </w:r>
      <w:r w:rsidRPr="0060366F">
        <w:rPr>
          <w:rStyle w:val="Style13ptBold"/>
        </w:rPr>
        <w:t xml:space="preserve"> </w:t>
      </w:r>
      <w:r w:rsidRPr="0060366F">
        <w:rPr>
          <w:rStyle w:val="Style13ptBold"/>
          <w:sz w:val="14"/>
          <w:szCs w:val="14"/>
        </w:rPr>
        <w:t>https://www.oxfam.org/en/press-releases/vaccine-monopolies-make-cost-vaccinating-world-against-covid-least-5-times-more</w:t>
      </w:r>
    </w:p>
    <w:p w14:paraId="1A746FA6" w14:textId="77777777" w:rsidR="007B3EE8" w:rsidRPr="0060366F" w:rsidRDefault="007B3EE8" w:rsidP="007B3EE8">
      <w:pPr>
        <w:pStyle w:val="NormalWeb"/>
        <w:spacing w:before="0" w:beforeAutospacing="0" w:after="160" w:afterAutospacing="0"/>
        <w:rPr>
          <w:rFonts w:ascii="Calibri" w:hAnsi="Calibri" w:cs="Calibri"/>
          <w:color w:val="000000"/>
          <w:szCs w:val="22"/>
        </w:rPr>
      </w:pPr>
      <w:r w:rsidRPr="0060366F">
        <w:rPr>
          <w:rFonts w:ascii="Calibri" w:hAnsi="Calibri" w:cs="Calibri"/>
          <w:b/>
          <w:bCs/>
          <w:color w:val="000000"/>
          <w:szCs w:val="22"/>
          <w:u w:val="single"/>
          <w:shd w:val="clear" w:color="auto" w:fill="FFFF00"/>
        </w:rPr>
        <w:t>The cost of vaccinating the world against COVID</w:t>
      </w:r>
      <w:r w:rsidRPr="0060366F">
        <w:rPr>
          <w:rFonts w:ascii="Calibri" w:hAnsi="Calibri" w:cs="Calibri"/>
          <w:b/>
          <w:bCs/>
          <w:color w:val="000000"/>
          <w:szCs w:val="22"/>
          <w:u w:val="single"/>
        </w:rPr>
        <w:t xml:space="preserve">-19 </w:t>
      </w:r>
      <w:r w:rsidRPr="0060366F">
        <w:rPr>
          <w:rFonts w:ascii="Calibri" w:hAnsi="Calibri" w:cs="Calibri"/>
          <w:b/>
          <w:bCs/>
          <w:color w:val="000000"/>
          <w:szCs w:val="22"/>
          <w:u w:val="single"/>
          <w:shd w:val="clear" w:color="auto" w:fill="FFFF00"/>
        </w:rPr>
        <w:t xml:space="preserve">could be </w:t>
      </w:r>
      <w:r w:rsidRPr="0060366F">
        <w:rPr>
          <w:rFonts w:ascii="Calibri" w:hAnsi="Calibri" w:cs="Calibri"/>
          <w:b/>
          <w:bCs/>
          <w:color w:val="000000"/>
          <w:szCs w:val="22"/>
          <w:u w:val="single"/>
        </w:rPr>
        <w:t>at least</w:t>
      </w:r>
      <w:r w:rsidRPr="0060366F">
        <w:rPr>
          <w:rFonts w:ascii="Calibri" w:hAnsi="Calibri" w:cs="Calibri"/>
          <w:b/>
          <w:bCs/>
          <w:color w:val="000000"/>
          <w:szCs w:val="22"/>
          <w:u w:val="single"/>
          <w:shd w:val="clear" w:color="auto" w:fill="FFFF00"/>
        </w:rPr>
        <w:t xml:space="preserve"> five times cheaper if </w:t>
      </w:r>
      <w:r w:rsidRPr="0060366F">
        <w:rPr>
          <w:rFonts w:ascii="Calibri" w:hAnsi="Calibri" w:cs="Calibri"/>
          <w:b/>
          <w:bCs/>
          <w:color w:val="000000"/>
          <w:szCs w:val="22"/>
          <w:u w:val="single"/>
        </w:rPr>
        <w:t xml:space="preserve">pharmaceutical </w:t>
      </w:r>
      <w:r w:rsidRPr="0060366F">
        <w:rPr>
          <w:rFonts w:ascii="Calibri" w:hAnsi="Calibri" w:cs="Calibri"/>
          <w:b/>
          <w:bCs/>
          <w:color w:val="000000"/>
          <w:szCs w:val="22"/>
          <w:u w:val="single"/>
          <w:shd w:val="clear" w:color="auto" w:fill="FFFF00"/>
        </w:rPr>
        <w:t xml:space="preserve">companies weren’t profiteering from </w:t>
      </w:r>
      <w:r w:rsidRPr="0060366F">
        <w:rPr>
          <w:rFonts w:ascii="Calibri" w:hAnsi="Calibri" w:cs="Calibri"/>
          <w:b/>
          <w:bCs/>
          <w:color w:val="000000"/>
          <w:szCs w:val="22"/>
          <w:u w:val="single"/>
        </w:rPr>
        <w:t xml:space="preserve">their </w:t>
      </w:r>
      <w:r w:rsidRPr="0060366F">
        <w:rPr>
          <w:rFonts w:ascii="Calibri" w:hAnsi="Calibri" w:cs="Calibri"/>
          <w:b/>
          <w:bCs/>
          <w:color w:val="000000"/>
          <w:szCs w:val="22"/>
          <w:u w:val="single"/>
          <w:shd w:val="clear" w:color="auto" w:fill="FFFF00"/>
        </w:rPr>
        <w:t xml:space="preserve">monopolies </w:t>
      </w:r>
      <w:r w:rsidRPr="0060366F">
        <w:rPr>
          <w:rFonts w:ascii="Calibri" w:hAnsi="Calibri" w:cs="Calibri"/>
          <w:b/>
          <w:bCs/>
          <w:color w:val="000000"/>
          <w:szCs w:val="22"/>
          <w:u w:val="single"/>
        </w:rPr>
        <w:t>on COVID-19 vaccines</w:t>
      </w:r>
      <w:r w:rsidRPr="0060366F">
        <w:rPr>
          <w:rFonts w:ascii="Calibri" w:hAnsi="Calibri" w:cs="Calibri"/>
          <w:color w:val="000000"/>
          <w:szCs w:val="22"/>
        </w:rPr>
        <w:t xml:space="preserve">, campaigners from </w:t>
      </w:r>
      <w:hyperlink r:id="rId10" w:history="1">
        <w:r w:rsidRPr="0060366F">
          <w:rPr>
            <w:rStyle w:val="Hyperlink"/>
            <w:rFonts w:eastAsiaTheme="majorEastAsia" w:cs="Calibri"/>
            <w:color w:val="000000"/>
            <w:szCs w:val="22"/>
          </w:rPr>
          <w:t xml:space="preserve">The </w:t>
        </w:r>
      </w:hyperlink>
      <w:hyperlink r:id="rId11" w:history="1">
        <w:r w:rsidRPr="0060366F">
          <w:rPr>
            <w:rStyle w:val="Hyperlink"/>
            <w:rFonts w:eastAsiaTheme="majorEastAsia" w:cs="Calibri"/>
            <w:color w:val="000000"/>
            <w:szCs w:val="22"/>
          </w:rPr>
          <w:t>People’s Vaccine Alliance</w:t>
        </w:r>
      </w:hyperlink>
      <w:r w:rsidRPr="0060366F">
        <w:rPr>
          <w:rFonts w:ascii="Calibri" w:hAnsi="Calibri" w:cs="Calibri"/>
          <w:color w:val="000000"/>
          <w:szCs w:val="22"/>
        </w:rPr>
        <w:t xml:space="preserve"> said today. </w:t>
      </w:r>
      <w:r w:rsidRPr="0060366F">
        <w:rPr>
          <w:rFonts w:ascii="Calibri" w:hAnsi="Calibri" w:cs="Calibri"/>
          <w:b/>
          <w:bCs/>
          <w:color w:val="000000"/>
          <w:szCs w:val="22"/>
          <w:u w:val="single"/>
        </w:rPr>
        <w:t>New analysis</w:t>
      </w:r>
      <w:r w:rsidRPr="0060366F">
        <w:rPr>
          <w:rFonts w:ascii="Calibri" w:hAnsi="Calibri" w:cs="Calibri"/>
          <w:color w:val="000000"/>
          <w:szCs w:val="22"/>
        </w:rPr>
        <w:t xml:space="preserve"> by the Alliance </w:t>
      </w:r>
      <w:r w:rsidRPr="0060366F">
        <w:rPr>
          <w:rFonts w:ascii="Calibri" w:hAnsi="Calibri" w:cs="Calibri"/>
          <w:b/>
          <w:bCs/>
          <w:color w:val="000000"/>
          <w:szCs w:val="22"/>
          <w:u w:val="single"/>
        </w:rPr>
        <w:t>shows that</w:t>
      </w:r>
      <w:r w:rsidRPr="0060366F">
        <w:rPr>
          <w:rFonts w:ascii="Calibri" w:hAnsi="Calibri" w:cs="Calibri"/>
          <w:color w:val="000000"/>
          <w:szCs w:val="22"/>
        </w:rPr>
        <w:t xml:space="preserve"> the firms </w:t>
      </w:r>
      <w:r w:rsidRPr="0060366F">
        <w:rPr>
          <w:rFonts w:ascii="Calibri" w:hAnsi="Calibri" w:cs="Calibri"/>
          <w:b/>
          <w:bCs/>
          <w:color w:val="000000"/>
          <w:szCs w:val="22"/>
          <w:u w:val="single"/>
          <w:shd w:val="clear" w:color="auto" w:fill="FFFF00"/>
        </w:rPr>
        <w:t>Pfizer</w:t>
      </w:r>
      <w:r w:rsidRPr="0060366F">
        <w:rPr>
          <w:rFonts w:ascii="Calibri" w:hAnsi="Calibri" w:cs="Calibri"/>
          <w:b/>
          <w:bCs/>
          <w:color w:val="000000"/>
          <w:szCs w:val="22"/>
          <w:u w:val="single"/>
        </w:rPr>
        <w:t xml:space="preserve">/BioNTech </w:t>
      </w:r>
      <w:r w:rsidRPr="0060366F">
        <w:rPr>
          <w:rFonts w:ascii="Calibri" w:hAnsi="Calibri" w:cs="Calibri"/>
          <w:b/>
          <w:bCs/>
          <w:color w:val="000000"/>
          <w:szCs w:val="22"/>
          <w:u w:val="single"/>
          <w:shd w:val="clear" w:color="auto" w:fill="FFFF00"/>
        </w:rPr>
        <w:t xml:space="preserve">and </w:t>
      </w:r>
      <w:proofErr w:type="spellStart"/>
      <w:r w:rsidRPr="0060366F">
        <w:rPr>
          <w:rFonts w:ascii="Calibri" w:hAnsi="Calibri" w:cs="Calibri"/>
          <w:b/>
          <w:bCs/>
          <w:color w:val="000000"/>
          <w:szCs w:val="22"/>
          <w:u w:val="single"/>
          <w:shd w:val="clear" w:color="auto" w:fill="FFFF00"/>
        </w:rPr>
        <w:t>Moderna</w:t>
      </w:r>
      <w:proofErr w:type="spellEnd"/>
      <w:r w:rsidRPr="0060366F">
        <w:rPr>
          <w:rFonts w:ascii="Calibri" w:hAnsi="Calibri" w:cs="Calibri"/>
          <w:b/>
          <w:bCs/>
          <w:color w:val="000000"/>
          <w:szCs w:val="22"/>
          <w:u w:val="single"/>
          <w:shd w:val="clear" w:color="auto" w:fill="FFFF00"/>
        </w:rPr>
        <w:t xml:space="preserve"> </w:t>
      </w:r>
      <w:r w:rsidRPr="0060366F">
        <w:rPr>
          <w:rFonts w:ascii="Calibri" w:hAnsi="Calibri" w:cs="Calibri"/>
          <w:b/>
          <w:bCs/>
          <w:color w:val="000000"/>
          <w:szCs w:val="22"/>
          <w:u w:val="single"/>
        </w:rPr>
        <w:t xml:space="preserve">are </w:t>
      </w:r>
      <w:r w:rsidRPr="0060366F">
        <w:rPr>
          <w:rFonts w:ascii="Calibri" w:hAnsi="Calibri" w:cs="Calibri"/>
          <w:b/>
          <w:bCs/>
          <w:color w:val="000000"/>
          <w:szCs w:val="22"/>
          <w:u w:val="single"/>
          <w:shd w:val="clear" w:color="auto" w:fill="FFFF00"/>
        </w:rPr>
        <w:t>charging governments</w:t>
      </w:r>
      <w:r w:rsidRPr="0060366F">
        <w:rPr>
          <w:rFonts w:ascii="Calibri" w:hAnsi="Calibri" w:cs="Calibri"/>
          <w:b/>
          <w:bCs/>
          <w:color w:val="000000"/>
          <w:szCs w:val="22"/>
          <w:u w:val="single"/>
        </w:rPr>
        <w:t xml:space="preserve"> as much as </w:t>
      </w:r>
      <w:r w:rsidRPr="0060366F">
        <w:rPr>
          <w:rFonts w:ascii="Calibri" w:hAnsi="Calibri" w:cs="Calibri"/>
          <w:b/>
          <w:bCs/>
          <w:color w:val="000000"/>
          <w:szCs w:val="22"/>
          <w:u w:val="single"/>
          <w:shd w:val="clear" w:color="auto" w:fill="FFFF00"/>
        </w:rPr>
        <w:t xml:space="preserve">$41 billion above the </w:t>
      </w:r>
      <w:r w:rsidRPr="0060366F">
        <w:rPr>
          <w:rFonts w:ascii="Calibri" w:hAnsi="Calibri" w:cs="Calibri"/>
          <w:b/>
          <w:bCs/>
          <w:color w:val="000000"/>
          <w:szCs w:val="22"/>
          <w:u w:val="single"/>
        </w:rPr>
        <w:t xml:space="preserve">estimated </w:t>
      </w:r>
      <w:r w:rsidRPr="0060366F">
        <w:rPr>
          <w:rFonts w:ascii="Calibri" w:hAnsi="Calibri" w:cs="Calibri"/>
          <w:b/>
          <w:bCs/>
          <w:color w:val="000000"/>
          <w:szCs w:val="22"/>
          <w:u w:val="single"/>
          <w:shd w:val="clear" w:color="auto" w:fill="FFFF00"/>
        </w:rPr>
        <w:t xml:space="preserve">cost of production. </w:t>
      </w:r>
      <w:r w:rsidRPr="0060366F">
        <w:rPr>
          <w:rFonts w:ascii="Calibri" w:hAnsi="Calibri" w:cs="Calibri"/>
          <w:color w:val="000000"/>
          <w:szCs w:val="22"/>
        </w:rPr>
        <w:t xml:space="preserve">Colombia, for example, has potentially overpaid by as much as $375 million for its doses of the Pfizer/BioNTech and </w:t>
      </w:r>
      <w:proofErr w:type="spellStart"/>
      <w:r w:rsidRPr="0060366F">
        <w:rPr>
          <w:rFonts w:ascii="Calibri" w:hAnsi="Calibri" w:cs="Calibri"/>
          <w:color w:val="000000"/>
          <w:szCs w:val="22"/>
        </w:rPr>
        <w:t>Moderna</w:t>
      </w:r>
      <w:proofErr w:type="spellEnd"/>
      <w:r w:rsidRPr="0060366F">
        <w:rPr>
          <w:rFonts w:ascii="Calibri" w:hAnsi="Calibri" w:cs="Calibri"/>
          <w:color w:val="000000"/>
          <w:szCs w:val="22"/>
        </w:rPr>
        <w:t xml:space="preserve"> vaccines, in comparison to the estimated cost price. </w:t>
      </w:r>
      <w:r w:rsidRPr="0060366F">
        <w:rPr>
          <w:rFonts w:ascii="Calibri" w:hAnsi="Calibri" w:cs="Calibri"/>
          <w:b/>
          <w:bCs/>
          <w:color w:val="000000"/>
          <w:szCs w:val="22"/>
          <w:u w:val="single"/>
          <w:shd w:val="clear" w:color="auto" w:fill="FFFF00"/>
        </w:rPr>
        <w:t>Despite</w:t>
      </w:r>
      <w:r w:rsidRPr="0060366F">
        <w:rPr>
          <w:rFonts w:ascii="Calibri" w:hAnsi="Calibri" w:cs="Calibri"/>
          <w:b/>
          <w:bCs/>
          <w:color w:val="000000"/>
          <w:szCs w:val="22"/>
          <w:u w:val="single"/>
        </w:rPr>
        <w:t xml:space="preserve"> a rapid </w:t>
      </w:r>
      <w:r w:rsidRPr="0060366F">
        <w:rPr>
          <w:rFonts w:ascii="Calibri" w:hAnsi="Calibri" w:cs="Calibri"/>
          <w:b/>
          <w:bCs/>
          <w:color w:val="000000"/>
          <w:szCs w:val="22"/>
          <w:u w:val="single"/>
          <w:shd w:val="clear" w:color="auto" w:fill="FFFF00"/>
        </w:rPr>
        <w:t>rise in COVID</w:t>
      </w:r>
      <w:r w:rsidRPr="0060366F">
        <w:rPr>
          <w:rFonts w:ascii="Calibri" w:hAnsi="Calibri" w:cs="Calibri"/>
          <w:b/>
          <w:bCs/>
          <w:color w:val="000000"/>
          <w:szCs w:val="22"/>
          <w:u w:val="single"/>
        </w:rPr>
        <w:t xml:space="preserve"> cases and deaths</w:t>
      </w:r>
      <w:r w:rsidRPr="0060366F">
        <w:rPr>
          <w:rFonts w:ascii="Calibri" w:hAnsi="Calibri" w:cs="Calibri"/>
          <w:b/>
          <w:bCs/>
          <w:color w:val="000000"/>
          <w:szCs w:val="22"/>
          <w:u w:val="single"/>
          <w:shd w:val="clear" w:color="auto" w:fill="FFFF00"/>
        </w:rPr>
        <w:t xml:space="preserve"> across the developing world, </w:t>
      </w:r>
      <w:r w:rsidRPr="0060366F">
        <w:rPr>
          <w:rFonts w:ascii="Calibri" w:hAnsi="Calibri" w:cs="Calibri"/>
          <w:color w:val="000000"/>
          <w:szCs w:val="22"/>
        </w:rPr>
        <w:t xml:space="preserve">Pfizer/BioNTech and </w:t>
      </w:r>
      <w:proofErr w:type="spellStart"/>
      <w:r w:rsidRPr="0060366F">
        <w:rPr>
          <w:rFonts w:ascii="Calibri" w:hAnsi="Calibri" w:cs="Calibri"/>
          <w:color w:val="000000"/>
          <w:szCs w:val="22"/>
        </w:rPr>
        <w:t>Moderna</w:t>
      </w:r>
      <w:proofErr w:type="spellEnd"/>
      <w:r w:rsidRPr="0060366F">
        <w:rPr>
          <w:rFonts w:ascii="Calibri" w:hAnsi="Calibri" w:cs="Calibri"/>
          <w:color w:val="000000"/>
          <w:szCs w:val="22"/>
        </w:rPr>
        <w:t xml:space="preserve"> </w:t>
      </w:r>
      <w:r w:rsidRPr="0060366F">
        <w:rPr>
          <w:rFonts w:ascii="Calibri" w:hAnsi="Calibri" w:cs="Calibri"/>
          <w:b/>
          <w:bCs/>
          <w:color w:val="000000"/>
          <w:szCs w:val="22"/>
          <w:u w:val="single"/>
          <w:shd w:val="clear" w:color="auto" w:fill="FFFF00"/>
        </w:rPr>
        <w:t xml:space="preserve">have sold </w:t>
      </w:r>
      <w:r w:rsidRPr="0060366F">
        <w:rPr>
          <w:rFonts w:ascii="Calibri" w:hAnsi="Calibri" w:cs="Calibri"/>
          <w:b/>
          <w:bCs/>
          <w:color w:val="000000"/>
          <w:szCs w:val="22"/>
          <w:u w:val="single"/>
        </w:rPr>
        <w:t xml:space="preserve">over </w:t>
      </w:r>
      <w:r w:rsidRPr="0060366F">
        <w:rPr>
          <w:rFonts w:ascii="Calibri" w:hAnsi="Calibri" w:cs="Calibri"/>
          <w:b/>
          <w:bCs/>
          <w:color w:val="000000"/>
          <w:szCs w:val="22"/>
          <w:u w:val="single"/>
          <w:shd w:val="clear" w:color="auto" w:fill="FFFF00"/>
        </w:rPr>
        <w:t xml:space="preserve">90 percent of their vaccines </w:t>
      </w:r>
      <w:r w:rsidRPr="0060366F">
        <w:rPr>
          <w:rFonts w:ascii="Calibri" w:hAnsi="Calibri" w:cs="Calibri"/>
          <w:b/>
          <w:bCs/>
          <w:color w:val="000000"/>
          <w:szCs w:val="22"/>
          <w:u w:val="single"/>
        </w:rPr>
        <w:t>so far</w:t>
      </w:r>
      <w:r w:rsidRPr="0060366F">
        <w:rPr>
          <w:rFonts w:ascii="Calibri" w:hAnsi="Calibri" w:cs="Calibri"/>
          <w:b/>
          <w:bCs/>
          <w:color w:val="000000"/>
          <w:szCs w:val="22"/>
          <w:u w:val="single"/>
          <w:shd w:val="clear" w:color="auto" w:fill="FFFF00"/>
        </w:rPr>
        <w:t xml:space="preserve"> to rich countries</w:t>
      </w:r>
      <w:r w:rsidRPr="0060366F">
        <w:rPr>
          <w:rFonts w:ascii="Calibri" w:hAnsi="Calibri" w:cs="Calibri"/>
          <w:color w:val="000000"/>
          <w:szCs w:val="22"/>
        </w:rPr>
        <w:t xml:space="preserve">, </w:t>
      </w:r>
      <w:r w:rsidRPr="0060366F">
        <w:rPr>
          <w:rFonts w:ascii="Calibri" w:hAnsi="Calibri" w:cs="Calibri"/>
          <w:b/>
          <w:bCs/>
          <w:color w:val="000000"/>
          <w:szCs w:val="22"/>
          <w:u w:val="single"/>
          <w:shd w:val="clear" w:color="auto" w:fill="FFFF00"/>
        </w:rPr>
        <w:t xml:space="preserve">charging </w:t>
      </w:r>
      <w:r w:rsidRPr="0060366F">
        <w:rPr>
          <w:rFonts w:ascii="Calibri" w:hAnsi="Calibri" w:cs="Calibri"/>
          <w:b/>
          <w:bCs/>
          <w:color w:val="000000"/>
          <w:szCs w:val="22"/>
          <w:u w:val="single"/>
        </w:rPr>
        <w:t xml:space="preserve">up to </w:t>
      </w:r>
      <w:r w:rsidRPr="0060366F">
        <w:rPr>
          <w:rFonts w:ascii="Calibri" w:hAnsi="Calibri" w:cs="Calibri"/>
          <w:b/>
          <w:bCs/>
          <w:color w:val="000000"/>
          <w:szCs w:val="22"/>
          <w:u w:val="single"/>
          <w:shd w:val="clear" w:color="auto" w:fill="FFFF00"/>
        </w:rPr>
        <w:t>24 times the</w:t>
      </w:r>
      <w:r w:rsidRPr="0060366F">
        <w:rPr>
          <w:rFonts w:ascii="Calibri" w:hAnsi="Calibri" w:cs="Calibri"/>
          <w:color w:val="000000"/>
          <w:szCs w:val="22"/>
        </w:rPr>
        <w:t xml:space="preserve"> potential </w:t>
      </w:r>
      <w:r w:rsidRPr="0060366F">
        <w:rPr>
          <w:rFonts w:ascii="Calibri" w:hAnsi="Calibri" w:cs="Calibri"/>
          <w:b/>
          <w:bCs/>
          <w:color w:val="000000"/>
          <w:szCs w:val="22"/>
          <w:u w:val="single"/>
          <w:shd w:val="clear" w:color="auto" w:fill="FFFF00"/>
        </w:rPr>
        <w:t>cost of production</w:t>
      </w:r>
      <w:r w:rsidRPr="0060366F">
        <w:rPr>
          <w:rFonts w:ascii="Calibri" w:hAnsi="Calibri" w:cs="Calibri"/>
          <w:color w:val="000000"/>
          <w:szCs w:val="22"/>
        </w:rPr>
        <w:t xml:space="preserve">. Last week Pfizer/BioNTech announced it would </w:t>
      </w:r>
      <w:proofErr w:type="spellStart"/>
      <w:r w:rsidRPr="0060366F">
        <w:rPr>
          <w:rFonts w:ascii="Calibri" w:hAnsi="Calibri" w:cs="Calibri"/>
          <w:color w:val="000000"/>
          <w:szCs w:val="22"/>
        </w:rPr>
        <w:t>licence</w:t>
      </w:r>
      <w:proofErr w:type="spellEnd"/>
      <w:r w:rsidRPr="0060366F">
        <w:rPr>
          <w:rFonts w:ascii="Calibri" w:hAnsi="Calibri" w:cs="Calibri"/>
          <w:color w:val="000000"/>
          <w:szCs w:val="22"/>
        </w:rPr>
        <w:t xml:space="preserve"> a South African company to fill and package 100 million doses for use in Africa, but this is a drop in the ocean of need. Neither company have agreed to fully transfer vaccine technology and know-how with any capable producers in developing countries, a move that could increase global supply, drive down prices and save millions of lives. Analysis of production techniques for the leading mRNA type vaccines produced by Pfizer/BioNTech and </w:t>
      </w:r>
      <w:proofErr w:type="spellStart"/>
      <w:r w:rsidRPr="0060366F">
        <w:rPr>
          <w:rFonts w:ascii="Calibri" w:hAnsi="Calibri" w:cs="Calibri"/>
          <w:color w:val="000000"/>
          <w:szCs w:val="22"/>
        </w:rPr>
        <w:t>Moderna</w:t>
      </w:r>
      <w:proofErr w:type="spellEnd"/>
      <w:r w:rsidRPr="0060366F">
        <w:rPr>
          <w:rFonts w:ascii="Calibri" w:hAnsi="Calibri" w:cs="Calibri"/>
          <w:color w:val="000000"/>
          <w:szCs w:val="22"/>
        </w:rPr>
        <w:t xml:space="preserve"> ―which were only developed thanks to public funding to the tune of $8.3 billion― suggest </w:t>
      </w:r>
      <w:r w:rsidRPr="0060366F">
        <w:rPr>
          <w:rFonts w:ascii="Calibri" w:hAnsi="Calibri" w:cs="Calibri"/>
          <w:b/>
          <w:bCs/>
          <w:color w:val="000000"/>
          <w:szCs w:val="22"/>
          <w:u w:val="single"/>
        </w:rPr>
        <w:t xml:space="preserve">these </w:t>
      </w:r>
      <w:r w:rsidRPr="0060366F">
        <w:rPr>
          <w:rFonts w:ascii="Calibri" w:hAnsi="Calibri" w:cs="Calibri"/>
          <w:b/>
          <w:bCs/>
          <w:color w:val="000000"/>
          <w:szCs w:val="22"/>
          <w:u w:val="single"/>
          <w:shd w:val="clear" w:color="auto" w:fill="FFFF00"/>
        </w:rPr>
        <w:t>vaccines could be made for as little as $1.20 a dose</w:t>
      </w:r>
      <w:r w:rsidRPr="0060366F">
        <w:rPr>
          <w:rFonts w:ascii="Calibri" w:hAnsi="Calibri" w:cs="Calibri"/>
          <w:color w:val="000000"/>
          <w:szCs w:val="22"/>
        </w:rPr>
        <w:t xml:space="preserve">. </w:t>
      </w:r>
      <w:r w:rsidRPr="0060366F">
        <w:rPr>
          <w:rFonts w:ascii="Calibri" w:hAnsi="Calibri" w:cs="Calibri"/>
          <w:b/>
          <w:bCs/>
          <w:color w:val="000000"/>
          <w:szCs w:val="22"/>
          <w:u w:val="single"/>
        </w:rPr>
        <w:t xml:space="preserve">Yet </w:t>
      </w:r>
      <w:r w:rsidRPr="0060366F">
        <w:rPr>
          <w:rFonts w:ascii="Calibri" w:hAnsi="Calibri" w:cs="Calibri"/>
          <w:b/>
          <w:bCs/>
          <w:color w:val="000000"/>
          <w:szCs w:val="22"/>
          <w:u w:val="single"/>
          <w:shd w:val="clear" w:color="auto" w:fill="FFFF00"/>
        </w:rPr>
        <w:t>COVAX,</w:t>
      </w:r>
      <w:r w:rsidRPr="0060366F">
        <w:rPr>
          <w:rFonts w:ascii="Calibri" w:hAnsi="Calibri" w:cs="Calibri"/>
          <w:color w:val="000000"/>
          <w:szCs w:val="22"/>
        </w:rPr>
        <w:t xml:space="preserve"> the scheme set up to help countries get access to COVID vaccines, </w:t>
      </w:r>
      <w:r w:rsidRPr="0060366F">
        <w:rPr>
          <w:rFonts w:ascii="Calibri" w:hAnsi="Calibri" w:cs="Calibri"/>
          <w:b/>
          <w:bCs/>
          <w:color w:val="000000"/>
          <w:szCs w:val="22"/>
          <w:u w:val="single"/>
          <w:shd w:val="clear" w:color="auto" w:fill="FFFF00"/>
        </w:rPr>
        <w:t>has been paying</w:t>
      </w:r>
      <w:r w:rsidRPr="0060366F">
        <w:rPr>
          <w:rFonts w:ascii="Calibri" w:hAnsi="Calibri" w:cs="Calibri"/>
          <w:color w:val="000000"/>
          <w:szCs w:val="22"/>
        </w:rPr>
        <w:t xml:space="preserve">, on average, </w:t>
      </w:r>
      <w:r w:rsidRPr="0060366F">
        <w:rPr>
          <w:rFonts w:ascii="Calibri" w:hAnsi="Calibri" w:cs="Calibri"/>
          <w:b/>
          <w:bCs/>
          <w:color w:val="000000"/>
          <w:szCs w:val="22"/>
          <w:u w:val="single"/>
        </w:rPr>
        <w:t xml:space="preserve">nearly </w:t>
      </w:r>
      <w:r w:rsidRPr="0060366F">
        <w:rPr>
          <w:rFonts w:ascii="Calibri" w:hAnsi="Calibri" w:cs="Calibri"/>
          <w:b/>
          <w:bCs/>
          <w:color w:val="000000"/>
          <w:szCs w:val="22"/>
          <w:u w:val="single"/>
          <w:shd w:val="clear" w:color="auto" w:fill="FFFF00"/>
        </w:rPr>
        <w:t>five times more</w:t>
      </w:r>
      <w:r w:rsidRPr="0060366F">
        <w:rPr>
          <w:rFonts w:ascii="Calibri" w:hAnsi="Calibri" w:cs="Calibri"/>
          <w:color w:val="000000"/>
          <w:szCs w:val="22"/>
        </w:rPr>
        <w:t xml:space="preserve">. COVAX has also struggled to get enough doses and at the speed required, because of the inadequate supply and the fact that rich nations have pushed their way to the front of the queue by willingly paying excessive prices. Without pharmaceutical monopolies on vaccines restricting supply and driving up prices, the Alliance says </w:t>
      </w:r>
      <w:r w:rsidRPr="0060366F">
        <w:rPr>
          <w:rFonts w:ascii="Calibri" w:hAnsi="Calibri" w:cs="Calibri"/>
          <w:b/>
          <w:bCs/>
          <w:color w:val="000000"/>
          <w:szCs w:val="22"/>
          <w:u w:val="single"/>
        </w:rPr>
        <w:t xml:space="preserve">the </w:t>
      </w:r>
      <w:r w:rsidRPr="0060366F">
        <w:rPr>
          <w:rFonts w:ascii="Calibri" w:hAnsi="Calibri" w:cs="Calibri"/>
          <w:b/>
          <w:bCs/>
          <w:color w:val="000000"/>
          <w:szCs w:val="22"/>
          <w:u w:val="single"/>
          <w:shd w:val="clear" w:color="auto" w:fill="FFFF00"/>
        </w:rPr>
        <w:t xml:space="preserve">money spent by COVAX </w:t>
      </w:r>
      <w:r w:rsidRPr="0060366F">
        <w:rPr>
          <w:rFonts w:ascii="Calibri" w:hAnsi="Calibri" w:cs="Calibri"/>
          <w:b/>
          <w:bCs/>
          <w:color w:val="000000"/>
          <w:szCs w:val="22"/>
          <w:u w:val="single"/>
        </w:rPr>
        <w:t>to date</w:t>
      </w:r>
      <w:r w:rsidRPr="0060366F">
        <w:rPr>
          <w:rFonts w:ascii="Calibri" w:hAnsi="Calibri" w:cs="Calibri"/>
          <w:color w:val="000000"/>
          <w:szCs w:val="22"/>
        </w:rPr>
        <w:t xml:space="preserve"> </w:t>
      </w:r>
      <w:r w:rsidRPr="0060366F">
        <w:rPr>
          <w:rFonts w:ascii="Calibri" w:hAnsi="Calibri" w:cs="Calibri"/>
          <w:b/>
          <w:bCs/>
          <w:color w:val="000000"/>
          <w:szCs w:val="22"/>
          <w:u w:val="single"/>
        </w:rPr>
        <w:t>could</w:t>
      </w:r>
      <w:r w:rsidRPr="0060366F">
        <w:rPr>
          <w:rFonts w:ascii="Calibri" w:hAnsi="Calibri" w:cs="Calibri"/>
          <w:b/>
          <w:bCs/>
          <w:color w:val="000000"/>
          <w:szCs w:val="22"/>
          <w:u w:val="single"/>
          <w:shd w:val="clear" w:color="auto" w:fill="FFFF00"/>
        </w:rPr>
        <w:t xml:space="preserve"> have been enough to fully vaccinate every person in low- and middle-income countries with cost-price vaccines</w:t>
      </w:r>
      <w:r w:rsidRPr="0060366F">
        <w:rPr>
          <w:rFonts w:ascii="Calibri" w:hAnsi="Calibri" w:cs="Calibri"/>
          <w:color w:val="000000"/>
          <w:szCs w:val="22"/>
        </w:rPr>
        <w:t>,</w:t>
      </w:r>
      <w:r w:rsidRPr="0060366F">
        <w:rPr>
          <w:rFonts w:ascii="Calibri" w:hAnsi="Calibri" w:cs="Calibri"/>
          <w:b/>
          <w:bCs/>
          <w:color w:val="000000"/>
          <w:szCs w:val="22"/>
          <w:u w:val="single"/>
          <w:shd w:val="clear" w:color="auto" w:fill="FFFF00"/>
        </w:rPr>
        <w:t xml:space="preserve"> </w:t>
      </w:r>
      <w:r w:rsidRPr="0060366F">
        <w:rPr>
          <w:rFonts w:ascii="Calibri" w:hAnsi="Calibri" w:cs="Calibri"/>
          <w:color w:val="000000"/>
          <w:szCs w:val="22"/>
        </w:rPr>
        <w:t xml:space="preserve">if there was enough supply. </w:t>
      </w:r>
      <w:r w:rsidRPr="0060366F">
        <w:rPr>
          <w:rFonts w:ascii="Calibri" w:hAnsi="Calibri" w:cs="Calibri"/>
          <w:b/>
          <w:bCs/>
          <w:color w:val="000000"/>
          <w:szCs w:val="22"/>
          <w:u w:val="single"/>
          <w:shd w:val="clear" w:color="auto" w:fill="FFFF00"/>
        </w:rPr>
        <w:t>Instead at best COVAX will vaccinate 23 percent</w:t>
      </w:r>
      <w:r w:rsidRPr="0060366F">
        <w:rPr>
          <w:rFonts w:ascii="Calibri" w:hAnsi="Calibri" w:cs="Calibri"/>
          <w:color w:val="000000"/>
          <w:szCs w:val="22"/>
        </w:rPr>
        <w:t xml:space="preserve"> by end of 2021.er</w:t>
      </w:r>
    </w:p>
    <w:p w14:paraId="7FEBFBAF" w14:textId="77777777" w:rsidR="007B3EE8" w:rsidRPr="0060366F" w:rsidRDefault="007B3EE8" w:rsidP="007B3EE8">
      <w:pPr>
        <w:pStyle w:val="Heading3"/>
      </w:pPr>
      <w:r w:rsidRPr="0060366F">
        <w:t>Adv 2: WTO Credibility</w:t>
      </w:r>
    </w:p>
    <w:p w14:paraId="1B235440" w14:textId="77777777" w:rsidR="007B3EE8" w:rsidRPr="0060366F" w:rsidRDefault="007B3EE8" w:rsidP="007B3EE8">
      <w:pPr>
        <w:pStyle w:val="Heading4"/>
      </w:pPr>
      <w:r w:rsidRPr="0060366F">
        <w:t>TRIPS waiver for COVID key to restore WTO credibility</w:t>
      </w:r>
    </w:p>
    <w:p w14:paraId="3563CF7A" w14:textId="77777777" w:rsidR="007B3EE8" w:rsidRPr="0060366F" w:rsidRDefault="007B3EE8" w:rsidP="007B3EE8">
      <w:pPr>
        <w:rPr>
          <w:rStyle w:val="Style13ptBold"/>
        </w:rPr>
      </w:pPr>
      <w:r w:rsidRPr="0060366F">
        <w:rPr>
          <w:rStyle w:val="Style13ptBold"/>
        </w:rPr>
        <w:t>Meyer 21</w:t>
      </w:r>
    </w:p>
    <w:p w14:paraId="511B45F3" w14:textId="77777777" w:rsidR="007B3EE8" w:rsidRPr="0060366F" w:rsidRDefault="007B3EE8" w:rsidP="007B3EE8">
      <w:r w:rsidRPr="0060366F">
        <w:t>David Meyer (Senior writer at Fortune). “The WTO’s survival hinges on the COVID-19 vaccine patent debate, waiver advocates warn.” Fortune. 18 June 2021. https://fortune.com/2021/06/18/wto-covid-vaccines-patents-waiver-south-africa-trips</w:t>
      </w:r>
    </w:p>
    <w:p w14:paraId="1E5751D2" w14:textId="77777777" w:rsidR="007B3EE8" w:rsidRPr="0060366F" w:rsidRDefault="007B3EE8" w:rsidP="007B3EE8">
      <w:pPr>
        <w:rPr>
          <w:sz w:val="14"/>
        </w:rPr>
      </w:pPr>
      <w:r w:rsidRPr="0060366F">
        <w:rPr>
          <w:sz w:val="14"/>
        </w:rPr>
        <w:t xml:space="preserve">The World Trade Organization knows all about crises. Former U.S. President Donald Trump threw a wrench into its core function of resolving trade disputes—a blocker that President Joe Biden has not yet removed—and </w:t>
      </w:r>
      <w:r w:rsidRPr="000701A4">
        <w:rPr>
          <w:highlight w:val="green"/>
          <w:u w:val="single"/>
        </w:rPr>
        <w:t>there is</w:t>
      </w:r>
      <w:r w:rsidRPr="0060366F">
        <w:rPr>
          <w:u w:val="single"/>
        </w:rPr>
        <w:t xml:space="preserve"> widespread </w:t>
      </w:r>
      <w:r w:rsidRPr="000701A4">
        <w:rPr>
          <w:highlight w:val="green"/>
          <w:u w:val="single"/>
        </w:rPr>
        <w:t>dissatisfaction over the</w:t>
      </w:r>
      <w:r w:rsidRPr="0060366F">
        <w:rPr>
          <w:u w:val="single"/>
        </w:rPr>
        <w:t xml:space="preserve"> fairness of the global </w:t>
      </w:r>
      <w:r w:rsidRPr="000701A4">
        <w:rPr>
          <w:highlight w:val="green"/>
          <w:u w:val="single"/>
        </w:rPr>
        <w:t>trade rulebook</w:t>
      </w:r>
      <w:r w:rsidRPr="0060366F">
        <w:rPr>
          <w:sz w:val="14"/>
        </w:rPr>
        <w:t xml:space="preserve">. The 164-country organization, under the fresh leadership of Nigeria's Ngozi </w:t>
      </w:r>
      <w:proofErr w:type="spellStart"/>
      <w:r w:rsidRPr="0060366F">
        <w:rPr>
          <w:sz w:val="14"/>
        </w:rPr>
        <w:t>Okonjo</w:t>
      </w:r>
      <w:proofErr w:type="spellEnd"/>
      <w:r w:rsidRPr="0060366F">
        <w:rPr>
          <w:sz w:val="14"/>
        </w:rPr>
        <w:t xml:space="preserve">-Iweala, has a lot to fix. However, </w:t>
      </w:r>
      <w:r w:rsidRPr="0060366F">
        <w:rPr>
          <w:u w:val="single"/>
        </w:rPr>
        <w:t xml:space="preserve">one </w:t>
      </w:r>
      <w:r w:rsidRPr="000701A4">
        <w:rPr>
          <w:highlight w:val="green"/>
          <w:u w:val="single"/>
        </w:rPr>
        <w:t>crisis is</w:t>
      </w:r>
      <w:r w:rsidRPr="0060366F">
        <w:rPr>
          <w:u w:val="single"/>
        </w:rPr>
        <w:t xml:space="preserve"> more pressing than the others: the battle </w:t>
      </w:r>
      <w:r w:rsidRPr="000701A4">
        <w:rPr>
          <w:highlight w:val="green"/>
          <w:u w:val="single"/>
        </w:rPr>
        <w:t>over COVID</w:t>
      </w:r>
      <w:r w:rsidRPr="0060366F">
        <w:rPr>
          <w:u w:val="single"/>
        </w:rPr>
        <w:t xml:space="preserve">-19 </w:t>
      </w:r>
      <w:r w:rsidRPr="000701A4">
        <w:rPr>
          <w:highlight w:val="green"/>
          <w:u w:val="single"/>
        </w:rPr>
        <w:t>vaccines</w:t>
      </w:r>
      <w:r w:rsidRPr="0060366F">
        <w:rPr>
          <w:u w:val="single"/>
        </w:rPr>
        <w:t>,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w:t>
      </w:r>
      <w:r w:rsidRPr="000701A4">
        <w:rPr>
          <w:highlight w:val="green"/>
          <w:u w:val="single"/>
        </w:rPr>
        <w:t>the WTO's future rests on what happens</w:t>
      </w:r>
      <w:r w:rsidRPr="0060366F">
        <w:rPr>
          <w:u w:val="single"/>
        </w:rPr>
        <w:t xml:space="preserve"> next. "The </w:t>
      </w:r>
      <w:r w:rsidRPr="000701A4">
        <w:rPr>
          <w:highlight w:val="green"/>
          <w:u w:val="single"/>
        </w:rPr>
        <w:t>credibility</w:t>
      </w:r>
      <w:r w:rsidRPr="0060366F">
        <w:rPr>
          <w:u w:val="single"/>
        </w:rPr>
        <w:t xml:space="preserve"> of the WTO </w:t>
      </w:r>
      <w:r w:rsidRPr="000701A4">
        <w:rPr>
          <w:highlight w:val="green"/>
          <w:u w:val="single"/>
        </w:rPr>
        <w:t>will depend on its ability to find</w:t>
      </w:r>
      <w:r w:rsidRPr="0060366F">
        <w:rPr>
          <w:u w:val="single"/>
        </w:rPr>
        <w:t xml:space="preserve"> a meaningful </w:t>
      </w:r>
      <w:r w:rsidRPr="000701A4">
        <w:rPr>
          <w:highlight w:val="green"/>
          <w:u w:val="single"/>
        </w:rPr>
        <w:t>outcome</w:t>
      </w:r>
      <w:r w:rsidRPr="0060366F">
        <w:rPr>
          <w:u w:val="single"/>
        </w:rPr>
        <w:t xml:space="preserve"> on this issue </w:t>
      </w:r>
      <w:r w:rsidRPr="000701A4">
        <w:rPr>
          <w:highlight w:val="green"/>
          <w:u w:val="single"/>
        </w:rPr>
        <w:t>that</w:t>
      </w:r>
      <w:r w:rsidRPr="0060366F">
        <w:rPr>
          <w:u w:val="single"/>
        </w:rPr>
        <w:t xml:space="preserve"> truly ramps-up and </w:t>
      </w:r>
      <w:r w:rsidRPr="000701A4">
        <w:rPr>
          <w:highlight w:val="green"/>
          <w:u w:val="single"/>
        </w:rPr>
        <w:t>diversifies production</w:t>
      </w:r>
      <w:r w:rsidRPr="0060366F">
        <w:rPr>
          <w:u w:val="single"/>
        </w:rPr>
        <w:t xml:space="preserve">," says </w:t>
      </w:r>
      <w:proofErr w:type="spellStart"/>
      <w:r w:rsidRPr="0060366F">
        <w:rPr>
          <w:u w:val="single"/>
        </w:rPr>
        <w:t>Xolelwa</w:t>
      </w:r>
      <w:proofErr w:type="spellEnd"/>
      <w:r w:rsidRPr="0060366F">
        <w:rPr>
          <w:u w:val="single"/>
        </w:rPr>
        <w:t xml:space="preserve"> </w:t>
      </w:r>
      <w:proofErr w:type="spellStart"/>
      <w:r w:rsidRPr="0060366F">
        <w:rPr>
          <w:u w:val="single"/>
        </w:rPr>
        <w:t>Mlumbi</w:t>
      </w:r>
      <w:proofErr w:type="spellEnd"/>
      <w:r w:rsidRPr="0060366F">
        <w:rPr>
          <w:u w:val="single"/>
        </w:rPr>
        <w:t>-Peter, South Africa's ambassador to the WTO. "Final nail in the coffin</w:t>
      </w:r>
      <w:r w:rsidRPr="0060366F">
        <w:rPr>
          <w:sz w:val="14"/>
        </w:rPr>
        <w:t>" The Geneva-</w:t>
      </w:r>
      <w:r w:rsidRPr="0060366F">
        <w:rPr>
          <w:u w:val="single"/>
        </w:rPr>
        <w:t xml:space="preserve">based </w:t>
      </w:r>
      <w:r w:rsidRPr="000701A4">
        <w:rPr>
          <w:highlight w:val="green"/>
          <w:u w:val="single"/>
        </w:rPr>
        <w:t>WTO</w:t>
      </w:r>
      <w:r w:rsidRPr="0060366F">
        <w:rPr>
          <w:u w:val="single"/>
        </w:rPr>
        <w:t xml:space="preserve"> isn't an organization with power, as such—it's </w:t>
      </w:r>
      <w:r w:rsidRPr="000701A4">
        <w:rPr>
          <w:highlight w:val="green"/>
          <w:u w:val="single"/>
        </w:rPr>
        <w:t xml:space="preserve">a framework </w:t>
      </w:r>
      <w:r w:rsidRPr="0060366F">
        <w:rPr>
          <w:u w:val="single"/>
        </w:rPr>
        <w:t xml:space="preserve">within </w:t>
      </w:r>
      <w:r w:rsidRPr="000701A4">
        <w:rPr>
          <w:highlight w:val="green"/>
          <w:u w:val="single"/>
        </w:rPr>
        <w:t>which countries make</w:t>
      </w:r>
      <w:r w:rsidRPr="0060366F">
        <w:rPr>
          <w:u w:val="single"/>
        </w:rPr>
        <w:t xml:space="preserve"> big </w:t>
      </w:r>
      <w:r w:rsidRPr="000701A4">
        <w:rPr>
          <w:highlight w:val="green"/>
          <w:u w:val="single"/>
        </w:rPr>
        <w:t>decisions about trade</w:t>
      </w:r>
      <w:r w:rsidRPr="0060366F">
        <w:rPr>
          <w:u w:val="single"/>
        </w:rPr>
        <w:t>, generally by consensus</w:t>
      </w:r>
      <w:r w:rsidRPr="0060366F">
        <w:rPr>
          <w:sz w:val="14"/>
        </w:rPr>
        <w:t xml:space="preserve">. It's supposed to be the forum where disputes get settled, because all its members have signed up to the same rules. </w:t>
      </w:r>
      <w:r w:rsidRPr="0060366F">
        <w:rPr>
          <w:u w:val="single"/>
        </w:rPr>
        <w:t xml:space="preserve">And </w:t>
      </w:r>
      <w:r w:rsidRPr="000701A4">
        <w:rPr>
          <w:highlight w:val="green"/>
          <w:u w:val="single"/>
        </w:rPr>
        <w:t>one</w:t>
      </w:r>
      <w:r w:rsidRPr="0060366F">
        <w:rPr>
          <w:u w:val="single"/>
        </w:rPr>
        <w:t xml:space="preserve"> of its most </w:t>
      </w:r>
      <w:r w:rsidRPr="000701A4">
        <w:rPr>
          <w:highlight w:val="green"/>
          <w:u w:val="single"/>
        </w:rPr>
        <w:t>important</w:t>
      </w:r>
      <w:r w:rsidRPr="0060366F">
        <w:rPr>
          <w:u w:val="single"/>
        </w:rPr>
        <w:t xml:space="preserve"> rulebooks is the </w:t>
      </w:r>
      <w:r w:rsidRPr="000701A4">
        <w:rPr>
          <w:highlight w:val="green"/>
          <w:u w:val="single"/>
        </w:rPr>
        <w:t>Agreement</w:t>
      </w:r>
      <w:r w:rsidRPr="0060366F">
        <w:rPr>
          <w:u w:val="single"/>
        </w:rPr>
        <w:t xml:space="preserve"> on Trade-Related Aspects of Intellectual Property Rights, or </w:t>
      </w:r>
      <w:r w:rsidRPr="000701A4">
        <w:rPr>
          <w:highlight w:val="green"/>
          <w:u w:val="single"/>
        </w:rPr>
        <w:t>TRIPS</w:t>
      </w:r>
      <w:r w:rsidRPr="0060366F">
        <w:rPr>
          <w:sz w:val="14"/>
        </w:rPr>
        <w:t xml:space="preserve">, which sprang to life alongside the WTO in 1995. The WTO's </w:t>
      </w:r>
      <w:r w:rsidRPr="000701A4">
        <w:rPr>
          <w:highlight w:val="green"/>
          <w:u w:val="single"/>
        </w:rPr>
        <w:t>founding agreement allows for rules to be waived</w:t>
      </w:r>
      <w:r w:rsidRPr="0060366F">
        <w:rPr>
          <w:u w:val="single"/>
        </w:rPr>
        <w:t xml:space="preserve"> in exceptional circumstances, </w:t>
      </w:r>
      <w:r w:rsidRPr="000701A4">
        <w:rPr>
          <w:highlight w:val="green"/>
          <w:u w:val="single"/>
        </w:rPr>
        <w:t>and</w:t>
      </w:r>
      <w:r w:rsidRPr="0060366F">
        <w:rPr>
          <w:u w:val="single"/>
        </w:rPr>
        <w:t xml:space="preserve"> indeed </w:t>
      </w:r>
      <w:r w:rsidRPr="000701A4">
        <w:rPr>
          <w:highlight w:val="green"/>
          <w:u w:val="single"/>
        </w:rPr>
        <w:t>this has happened before</w:t>
      </w:r>
      <w:r w:rsidRPr="0060366F">
        <w:rPr>
          <w:u w:val="single"/>
        </w:rPr>
        <w:t>: its members agreed in 2003 to waive TRIPS obligations that were blocking the importation of cheap, generic drugs into developing countries that lack manufacturing capacity</w:t>
      </w:r>
      <w:r w:rsidRPr="0060366F">
        <w:rPr>
          <w:sz w:val="14"/>
        </w:rPr>
        <w:t>. (That waiver was effectively made permanent in 2017.) Consensus is the key here.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r w:rsidRPr="0060366F">
        <w:rPr>
          <w:u w:val="single"/>
        </w:rPr>
        <w:t xml:space="preserve">. It's a dispute between countries, but </w:t>
      </w:r>
      <w:r w:rsidRPr="000701A4">
        <w:rPr>
          <w:highlight w:val="green"/>
          <w:u w:val="single"/>
        </w:rPr>
        <w:t xml:space="preserve">the result will be on the </w:t>
      </w:r>
      <w:proofErr w:type="gramStart"/>
      <w:r w:rsidRPr="000701A4">
        <w:rPr>
          <w:highlight w:val="green"/>
          <w:u w:val="single"/>
        </w:rPr>
        <w:t>WTO</w:t>
      </w:r>
      <w:r w:rsidRPr="0060366F">
        <w:rPr>
          <w:u w:val="single"/>
        </w:rPr>
        <w:t xml:space="preserve"> as a whole,</w:t>
      </w:r>
      <w:r w:rsidRPr="0060366F">
        <w:rPr>
          <w:sz w:val="14"/>
        </w:rPr>
        <w:t xml:space="preserve"> say</w:t>
      </w:r>
      <w:proofErr w:type="gramEnd"/>
      <w:r w:rsidRPr="0060366F">
        <w:rPr>
          <w:sz w:val="14"/>
        </w:rPr>
        <w:t xml:space="preserve"> waiver advocates. </w:t>
      </w:r>
      <w:r w:rsidRPr="0060366F">
        <w:rPr>
          <w:u w:val="single"/>
        </w:rPr>
        <w:t>"</w:t>
      </w:r>
      <w:r w:rsidRPr="000701A4">
        <w:rPr>
          <w:highlight w:val="green"/>
          <w:u w:val="single"/>
        </w:rPr>
        <w:t>If</w:t>
      </w:r>
      <w:r w:rsidRPr="0060366F">
        <w:rPr>
          <w:u w:val="single"/>
        </w:rPr>
        <w:t xml:space="preserve">, in the face of one of humanity's greatest challenges in a century, </w:t>
      </w:r>
      <w:r w:rsidRPr="000701A4">
        <w:rPr>
          <w:highlight w:val="green"/>
          <w:u w:val="single"/>
        </w:rPr>
        <w:t xml:space="preserve">the WTO </w:t>
      </w:r>
      <w:r w:rsidRPr="0060366F">
        <w:rPr>
          <w:u w:val="single"/>
        </w:rPr>
        <w:t xml:space="preserve">functionally </w:t>
      </w:r>
      <w:r w:rsidRPr="000701A4">
        <w:rPr>
          <w:highlight w:val="green"/>
          <w:u w:val="single"/>
        </w:rPr>
        <w:t>becomes an obstacle</w:t>
      </w:r>
      <w:r w:rsidRPr="0060366F">
        <w:rPr>
          <w:u w:val="single"/>
        </w:rPr>
        <w:t xml:space="preserve"> as in contrast to part of the solution, I think </w:t>
      </w:r>
      <w:r w:rsidRPr="000701A4">
        <w:rPr>
          <w:highlight w:val="green"/>
          <w:u w:val="single"/>
        </w:rPr>
        <w:t>it could be the final nail in the coffin</w:t>
      </w:r>
      <w:r w:rsidRPr="0060366F">
        <w:rPr>
          <w:u w:val="single"/>
        </w:rPr>
        <w:t>" for the organization</w:t>
      </w:r>
      <w:r w:rsidRPr="0060366F">
        <w:rPr>
          <w:sz w:val="14"/>
        </w:rPr>
        <w:t>, says Lori Wallach, the founder of Public Citizen's Global Trade Watch, a U.S. campaigning group that focuses on the WTO and trade agreements. "</w:t>
      </w:r>
      <w:r w:rsidRPr="000701A4">
        <w:rPr>
          <w:highlight w:val="green"/>
          <w:u w:val="single"/>
        </w:rPr>
        <w:t>If the TRIPS waiver is successful</w:t>
      </w:r>
      <w:r w:rsidRPr="0060366F">
        <w:rPr>
          <w:u w:val="single"/>
        </w:rPr>
        <w:t>, and people see the WTO as being part of the solution—saving lives and livelihoods—</w:t>
      </w:r>
      <w:r w:rsidRPr="000701A4">
        <w:rPr>
          <w:highlight w:val="green"/>
          <w:u w:val="single"/>
        </w:rPr>
        <w:t>it could create</w:t>
      </w:r>
      <w:r w:rsidRPr="0060366F">
        <w:rPr>
          <w:u w:val="single"/>
        </w:rPr>
        <w:t xml:space="preserve"> goodwill and </w:t>
      </w:r>
      <w:r w:rsidRPr="000701A4">
        <w:rPr>
          <w:highlight w:val="green"/>
          <w:u w:val="single"/>
        </w:rPr>
        <w:t>momentum to address</w:t>
      </w:r>
      <w:r w:rsidRPr="0060366F">
        <w:rPr>
          <w:u w:val="single"/>
        </w:rPr>
        <w:t xml:space="preserve"> what are still daunting </w:t>
      </w:r>
      <w:r w:rsidRPr="000701A4">
        <w:rPr>
          <w:highlight w:val="green"/>
          <w:u w:val="single"/>
        </w:rPr>
        <w:t>structural problems</w:t>
      </w:r>
      <w:r w:rsidRPr="0060366F">
        <w:rPr>
          <w:u w:val="single"/>
        </w:rPr>
        <w:t>."</w:t>
      </w:r>
      <w:r w:rsidRPr="0060366F">
        <w:rPr>
          <w:sz w:val="14"/>
        </w:rPr>
        <w:t xml:space="preserve"> Those problems are legion</w:t>
      </w:r>
      <w:r w:rsidRPr="0060366F">
        <w:rPr>
          <w:u w:val="single"/>
        </w:rPr>
        <w:t xml:space="preserve">. </w:t>
      </w:r>
      <w:r w:rsidRPr="000701A4">
        <w:rPr>
          <w:highlight w:val="green"/>
          <w:u w:val="single"/>
        </w:rPr>
        <w:t>Reform</w:t>
      </w:r>
      <w:r w:rsidRPr="0060366F">
        <w:rPr>
          <w:u w:val="single"/>
        </w:rPr>
        <w:t xml:space="preserve"> needs Top of the list is </w:t>
      </w:r>
      <w:r w:rsidRPr="000701A4">
        <w:rPr>
          <w:highlight w:val="green"/>
          <w:u w:val="single"/>
        </w:rPr>
        <w:t>the WTO's</w:t>
      </w:r>
      <w:r w:rsidRPr="0060366F">
        <w:rPr>
          <w:u w:val="single"/>
        </w:rPr>
        <w:t xml:space="preserve"> </w:t>
      </w:r>
      <w:r w:rsidRPr="000701A4">
        <w:rPr>
          <w:highlight w:val="green"/>
          <w:u w:val="single"/>
        </w:rPr>
        <w:t>Appellate Body, which hears appeals in</w:t>
      </w:r>
      <w:r w:rsidRPr="0060366F">
        <w:rPr>
          <w:u w:val="single"/>
        </w:rPr>
        <w:t xml:space="preserve"> members' trade </w:t>
      </w:r>
      <w:r w:rsidRPr="000701A4">
        <w:rPr>
          <w:highlight w:val="green"/>
          <w:u w:val="single"/>
        </w:rPr>
        <w:t>disputes</w:t>
      </w:r>
      <w:r w:rsidRPr="0060366F">
        <w:rPr>
          <w:u w:val="single"/>
        </w:rPr>
        <w:t xml:space="preserve">. It's a </w:t>
      </w:r>
      <w:r w:rsidRPr="000701A4">
        <w:rPr>
          <w:highlight w:val="green"/>
          <w:u w:val="single"/>
        </w:rPr>
        <w:t>pivotal part of the</w:t>
      </w:r>
      <w:r w:rsidRPr="0060366F">
        <w:rPr>
          <w:u w:val="single"/>
        </w:rPr>
        <w:t xml:space="preserve"> international trade </w:t>
      </w:r>
      <w:r w:rsidRPr="000701A4">
        <w:rPr>
          <w:highlight w:val="green"/>
          <w:u w:val="single"/>
        </w:rPr>
        <w:t>system, but Trump</w:t>
      </w:r>
      <w:r w:rsidRPr="0060366F">
        <w:rPr>
          <w:sz w:val="14"/>
        </w:rPr>
        <w:t>—incensed at decisions taken against the U.S. —</w:t>
      </w:r>
      <w:r w:rsidRPr="000701A4">
        <w:rPr>
          <w:highlight w:val="green"/>
          <w:u w:val="single"/>
        </w:rPr>
        <w:t>blocked appointments to its</w:t>
      </w:r>
      <w:r w:rsidRPr="0060366F">
        <w:rPr>
          <w:u w:val="single"/>
        </w:rPr>
        <w:t xml:space="preserve"> seven-strong panel as </w:t>
      </w:r>
      <w:r w:rsidRPr="000701A4">
        <w:rPr>
          <w:highlight w:val="green"/>
          <w:u w:val="single"/>
        </w:rPr>
        <w:t>judges</w:t>
      </w:r>
      <w:r w:rsidRPr="0060366F">
        <w:rPr>
          <w:u w:val="single"/>
        </w:rPr>
        <w:t xml:space="preserve"> retired</w:t>
      </w:r>
      <w:r w:rsidRPr="0060366F">
        <w:rPr>
          <w:sz w:val="14"/>
        </w:rPr>
        <w:t xml:space="preserve">. The body became completely paralyzed at the end of 2019, when two judges' terms </w:t>
      </w:r>
      <w:proofErr w:type="gramStart"/>
      <w:r w:rsidRPr="0060366F">
        <w:rPr>
          <w:sz w:val="14"/>
        </w:rPr>
        <w:t>ended</w:t>
      </w:r>
      <w:proofErr w:type="gramEnd"/>
      <w:r w:rsidRPr="0060366F">
        <w:rPr>
          <w:sz w:val="14"/>
        </w:rPr>
        <w:t xml:space="preserve"> and the panel no longer had the three-judge quorum it needs to rule on appeals. </w:t>
      </w:r>
      <w:r w:rsidRPr="0060366F">
        <w:rPr>
          <w:u w:val="single"/>
        </w:rPr>
        <w:t>Anyone who hoped the advent of the Biden administration would change matters was disappointed earlier this year when the U.S. rejected a European proposal to fill the vacancies</w:t>
      </w:r>
      <w:r w:rsidRPr="0060366F">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0366F">
        <w:rPr>
          <w:sz w:val="14"/>
        </w:rPr>
        <w:t>Mercurio</w:t>
      </w:r>
      <w:proofErr w:type="spellEnd"/>
      <w:r w:rsidRPr="0060366F">
        <w:rPr>
          <w:sz w:val="14"/>
        </w:rPr>
        <w:t xml:space="preserve">, an economic-law professor at the Chinese University of Hong Kong, who opposes the vaccine waiver. "This is not a good sign. In terms of WTO governance, it's a much more important step than supporting negotiations on an [intellectual property] waiver." </w:t>
      </w:r>
      <w:r w:rsidRPr="0060366F">
        <w:rPr>
          <w:u w:val="single"/>
        </w:rPr>
        <w:t xml:space="preserve">It's </w:t>
      </w:r>
      <w:r w:rsidRPr="000701A4">
        <w:rPr>
          <w:highlight w:val="green"/>
          <w:u w:val="single"/>
        </w:rPr>
        <w:t>not just the U.S</w:t>
      </w:r>
      <w:r w:rsidRPr="0060366F">
        <w:rPr>
          <w:u w:val="single"/>
        </w:rPr>
        <w:t xml:space="preserve">. that </w:t>
      </w:r>
      <w:r w:rsidRPr="000701A4">
        <w:rPr>
          <w:highlight w:val="green"/>
          <w:u w:val="single"/>
        </w:rPr>
        <w:t>wants to see reform</w:t>
      </w:r>
      <w:r w:rsidRPr="0060366F">
        <w:rPr>
          <w:u w:val="single"/>
        </w:rPr>
        <w:t xml:space="preserve"> at the WTO. In a major policy document published in February, the </w:t>
      </w:r>
      <w:r w:rsidRPr="000701A4">
        <w:rPr>
          <w:highlight w:val="green"/>
          <w:u w:val="single"/>
        </w:rPr>
        <w:t>EU said negotiations had failed</w:t>
      </w:r>
      <w:r w:rsidRPr="0060366F">
        <w:rPr>
          <w:u w:val="single"/>
        </w:rPr>
        <w:t xml:space="preserve"> </w:t>
      </w:r>
      <w:r w:rsidRPr="000701A4">
        <w:rPr>
          <w:highlight w:val="green"/>
          <w:u w:val="single"/>
        </w:rPr>
        <w:t>to modernize</w:t>
      </w:r>
      <w:r w:rsidRPr="0060366F">
        <w:rPr>
          <w:u w:val="single"/>
        </w:rPr>
        <w:t xml:space="preserve"> the organization's </w:t>
      </w:r>
      <w:r w:rsidRPr="000701A4">
        <w:rPr>
          <w:highlight w:val="green"/>
          <w:u w:val="single"/>
        </w:rPr>
        <w:t>rules</w:t>
      </w:r>
      <w:r w:rsidRPr="0060366F">
        <w:rPr>
          <w:u w:val="single"/>
        </w:rPr>
        <w:t>,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w:t>
      </w:r>
      <w:r w:rsidRPr="0060366F">
        <w:rPr>
          <w:sz w:val="14"/>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60366F">
        <w:rPr>
          <w:sz w:val="14"/>
        </w:rPr>
        <w:t>Mercurio</w:t>
      </w:r>
      <w:proofErr w:type="spellEnd"/>
      <w:r w:rsidRPr="0060366F">
        <w:rPr>
          <w:u w:val="single"/>
        </w:rPr>
        <w:t xml:space="preserve">. </w:t>
      </w:r>
      <w:r w:rsidRPr="000701A4">
        <w:rPr>
          <w:highlight w:val="green"/>
          <w:u w:val="single"/>
        </w:rPr>
        <w:t>China</w:t>
      </w:r>
      <w:r w:rsidRPr="0060366F">
        <w:rPr>
          <w:u w:val="single"/>
        </w:rPr>
        <w:t xml:space="preserve"> is </w:t>
      </w:r>
      <w:r w:rsidRPr="000701A4">
        <w:rPr>
          <w:highlight w:val="green"/>
          <w:u w:val="single"/>
        </w:rPr>
        <w:t>at</w:t>
      </w:r>
      <w:r w:rsidRPr="0060366F">
        <w:rPr>
          <w:u w:val="single"/>
        </w:rPr>
        <w:t xml:space="preserve"> lo</w:t>
      </w:r>
      <w:r w:rsidRPr="000701A4">
        <w:rPr>
          <w:highlight w:val="green"/>
          <w:u w:val="single"/>
        </w:rPr>
        <w:t>ggerheads with</w:t>
      </w:r>
      <w:r w:rsidRPr="0060366F">
        <w:rPr>
          <w:u w:val="single"/>
        </w:rPr>
        <w:t xml:space="preserve"> the U.S., the </w:t>
      </w:r>
      <w:proofErr w:type="gramStart"/>
      <w:r w:rsidRPr="0060366F">
        <w:rPr>
          <w:u w:val="single"/>
        </w:rPr>
        <w:t>EU</w:t>
      </w:r>
      <w:proofErr w:type="gramEnd"/>
      <w:r w:rsidRPr="0060366F">
        <w:rPr>
          <w:u w:val="single"/>
        </w:rPr>
        <w:t xml:space="preserve"> and </w:t>
      </w:r>
      <w:r w:rsidRPr="000701A4">
        <w:rPr>
          <w:highlight w:val="green"/>
          <w:u w:val="single"/>
        </w:rPr>
        <w:t xml:space="preserve">others </w:t>
      </w:r>
      <w:r w:rsidRPr="0060366F">
        <w:rPr>
          <w:u w:val="single"/>
        </w:rPr>
        <w:t xml:space="preserve">over numerous trade-related issues. Its </w:t>
      </w:r>
      <w:r w:rsidRPr="000701A4">
        <w:rPr>
          <w:highlight w:val="green"/>
          <w:u w:val="single"/>
        </w:rPr>
        <w:t>rivals don't like</w:t>
      </w:r>
      <w:r w:rsidRPr="0060366F">
        <w:rPr>
          <w:u w:val="single"/>
        </w:rPr>
        <w:t xml:space="preserve"> its </w:t>
      </w:r>
      <w:r w:rsidRPr="000701A4">
        <w:rPr>
          <w:highlight w:val="green"/>
          <w:u w:val="single"/>
        </w:rPr>
        <w:t>policy of</w:t>
      </w:r>
      <w:r w:rsidRPr="0060366F">
        <w:rPr>
          <w:u w:val="single"/>
        </w:rPr>
        <w:t xml:space="preserve"> demanding that Chinese citizens' data is stored on Chinese soil, nor do they approve of </w:t>
      </w:r>
      <w:r w:rsidRPr="000701A4">
        <w:rPr>
          <w:highlight w:val="green"/>
          <w:u w:val="single"/>
        </w:rPr>
        <w:t>how foreign investors</w:t>
      </w:r>
      <w:r w:rsidRPr="0060366F">
        <w:rPr>
          <w:u w:val="single"/>
        </w:rPr>
        <w:t xml:space="preserve"> often </w:t>
      </w:r>
      <w:proofErr w:type="gramStart"/>
      <w:r w:rsidRPr="000701A4">
        <w:rPr>
          <w:highlight w:val="green"/>
          <w:u w:val="single"/>
        </w:rPr>
        <w:t>have to</w:t>
      </w:r>
      <w:proofErr w:type="gramEnd"/>
      <w:r w:rsidRPr="000701A4">
        <w:rPr>
          <w:highlight w:val="green"/>
          <w:u w:val="single"/>
        </w:rPr>
        <w:t xml:space="preserve"> partner with Chinese firms to access the country</w:t>
      </w:r>
      <w:r w:rsidRPr="0060366F">
        <w:rPr>
          <w:u w:val="single"/>
        </w:rPr>
        <w:t xml:space="preserve">'s market, </w:t>
      </w:r>
      <w:r w:rsidRPr="000701A4">
        <w:rPr>
          <w:highlight w:val="green"/>
          <w:u w:val="single"/>
        </w:rPr>
        <w:t>in a way that leads to the transfer of</w:t>
      </w:r>
      <w:r w:rsidRPr="0060366F">
        <w:rPr>
          <w:u w:val="single"/>
        </w:rPr>
        <w:t xml:space="preserve"> technological </w:t>
      </w:r>
      <w:r w:rsidRPr="000701A4">
        <w:rPr>
          <w:highlight w:val="green"/>
          <w:u w:val="single"/>
        </w:rPr>
        <w:t>knowhow</w:t>
      </w:r>
      <w:r w:rsidRPr="0060366F">
        <w:rPr>
          <w:u w:val="single"/>
        </w:rPr>
        <w:t xml:space="preserve">. They </w:t>
      </w:r>
      <w:r w:rsidRPr="000701A4">
        <w:rPr>
          <w:highlight w:val="green"/>
          <w:u w:val="single"/>
        </w:rPr>
        <w:t>also oppose China's industrial subsidies</w:t>
      </w:r>
      <w:r w:rsidRPr="0060366F">
        <w:rPr>
          <w:u w:val="single"/>
        </w:rPr>
        <w:t xml:space="preserve">. </w:t>
      </w:r>
      <w:proofErr w:type="spellStart"/>
      <w:r w:rsidRPr="0060366F">
        <w:rPr>
          <w:u w:val="single"/>
        </w:rPr>
        <w:t>Mercurio</w:t>
      </w:r>
      <w:proofErr w:type="spellEnd"/>
      <w:r w:rsidRPr="0060366F">
        <w:rPr>
          <w:u w:val="single"/>
        </w:rPr>
        <w:t xml:space="preserve"> thinks </w:t>
      </w:r>
      <w:r w:rsidRPr="000701A4">
        <w:rPr>
          <w:highlight w:val="green"/>
          <w:u w:val="single"/>
        </w:rPr>
        <w:t>China may agree to reforms</w:t>
      </w:r>
      <w:r w:rsidRPr="0060366F">
        <w:rPr>
          <w:u w:val="single"/>
        </w:rPr>
        <w:t xml:space="preserve"> on some of these issues, particularly regarding subsidies, but "</w:t>
      </w:r>
      <w:r w:rsidRPr="000701A4">
        <w:rPr>
          <w:highlight w:val="green"/>
          <w:u w:val="single"/>
        </w:rPr>
        <w:t>only if it is offered something in return.</w:t>
      </w:r>
      <w:r w:rsidRPr="0060366F">
        <w:rPr>
          <w:u w:val="single"/>
        </w:rPr>
        <w:t>"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w:t>
      </w:r>
      <w:r w:rsidRPr="0060366F">
        <w:rPr>
          <w:sz w:val="14"/>
        </w:rPr>
        <w:t xml:space="preserve">." Wallach points to a statement released earlier this month by Asia Pacific Economic Cooperation (APEC) trade ministers, which called for urgent discussions on the waiver. </w:t>
      </w:r>
      <w:r w:rsidRPr="0060366F">
        <w:rPr>
          <w:u w:val="single"/>
        </w:rPr>
        <w:t>"The WTO must demonstrate that global trade rules can help address the human catastrophe of the COVID-19 pandemic and facilitate the recovery,"</w:t>
      </w:r>
      <w:r w:rsidRPr="0060366F">
        <w:rPr>
          <w:sz w:val="14"/>
        </w:rPr>
        <w:t xml:space="preserve"> the statement read in its section about WTO reform.</w:t>
      </w:r>
    </w:p>
    <w:p w14:paraId="16EAB743" w14:textId="77777777" w:rsidR="007B3EE8" w:rsidRPr="0060366F" w:rsidRDefault="007B3EE8" w:rsidP="007B3EE8"/>
    <w:p w14:paraId="4585543D" w14:textId="77777777" w:rsidR="007B3EE8" w:rsidRPr="0060366F" w:rsidRDefault="007B3EE8" w:rsidP="007B3EE8"/>
    <w:p w14:paraId="26FD8C44" w14:textId="77777777" w:rsidR="007B3EE8" w:rsidRPr="0060366F" w:rsidRDefault="007B3EE8" w:rsidP="007B3EE8">
      <w:pPr>
        <w:pStyle w:val="Heading4"/>
      </w:pPr>
      <w:r w:rsidRPr="0060366F">
        <w:t>The WTO has an irreplaceable role, action now is key to revive the organization</w:t>
      </w:r>
    </w:p>
    <w:p w14:paraId="67FAD9F4" w14:textId="77777777" w:rsidR="007B3EE8" w:rsidRPr="0060366F" w:rsidRDefault="007B3EE8" w:rsidP="007B3EE8">
      <w:pPr>
        <w:rPr>
          <w:rStyle w:val="Style13ptBold"/>
        </w:rPr>
      </w:pPr>
      <w:proofErr w:type="spellStart"/>
      <w:r w:rsidRPr="0060366F">
        <w:rPr>
          <w:rStyle w:val="Style13ptBold"/>
        </w:rPr>
        <w:t>Okonjo</w:t>
      </w:r>
      <w:proofErr w:type="spellEnd"/>
      <w:r w:rsidRPr="0060366F">
        <w:rPr>
          <w:rStyle w:val="Style13ptBold"/>
        </w:rPr>
        <w:t>-Iweala 20</w:t>
      </w:r>
    </w:p>
    <w:p w14:paraId="1D8849E6" w14:textId="77777777" w:rsidR="007B3EE8" w:rsidRPr="0060366F" w:rsidRDefault="007B3EE8" w:rsidP="007B3EE8">
      <w:r w:rsidRPr="0060366F">
        <w:t xml:space="preserve">Ngozi </w:t>
      </w:r>
      <w:proofErr w:type="spellStart"/>
      <w:r w:rsidRPr="0060366F">
        <w:t>Okonjo</w:t>
      </w:r>
      <w:proofErr w:type="spellEnd"/>
      <w:r w:rsidRPr="0060366F">
        <w:t xml:space="preserve">-Iweala is a nonresident distinguished fellow with the Africa Growth Initiative in the Global Economy and Development program at Brookings. She is an economist and international development expert with over 30 years of experience. She is the director-general of the World Trade Organization (WTO). She was chair of the board of Gavi, the Vaccine Alliance (2016-2020) and of the African Risk Capacity, ARC (2014-2020). Until recently, she was also co-chair of The Global Commission on the Economy and Climate and sat on the boards of Standard Chartered PLC and Twitter Inc. Previously, she served as senior adviser at Lazard from September 2015 to October 2019. </w:t>
      </w:r>
      <w:proofErr w:type="spellStart"/>
      <w:r w:rsidRPr="0060366F">
        <w:t>Okonjo</w:t>
      </w:r>
      <w:proofErr w:type="spellEnd"/>
      <w:r w:rsidRPr="0060366F">
        <w:t xml:space="preserve">-Iweala was also recently appointed as the African Union’s COVID-19 special envoy (finance) and the World Health Organization’s COVID-19 special envoy (ACT-accelerator). </w:t>
      </w:r>
      <w:hyperlink r:id="rId12" w:history="1">
        <w:r w:rsidRPr="0060366F">
          <w:rPr>
            <w:rStyle w:val="Hyperlink"/>
          </w:rPr>
          <w:t>https://www.brookings.edu/opinions/reviving</w:t>
        </w:r>
        <w:r w:rsidRPr="0060366F">
          <w:rPr>
            <w:rStyle w:val="Hyperlink"/>
          </w:rPr>
          <w:t>-</w:t>
        </w:r>
        <w:r w:rsidRPr="0060366F">
          <w:rPr>
            <w:rStyle w:val="Hyperlink"/>
          </w:rPr>
          <w:t>the-wto/</w:t>
        </w:r>
      </w:hyperlink>
      <w:r w:rsidRPr="0060366F">
        <w:t xml:space="preserve"> DS</w:t>
      </w:r>
    </w:p>
    <w:p w14:paraId="1087B162" w14:textId="77777777" w:rsidR="007B3EE8" w:rsidRPr="0060366F" w:rsidRDefault="007B3EE8" w:rsidP="007B3EE8">
      <w:pPr>
        <w:rPr>
          <w:rFonts w:asciiTheme="minorHAnsi" w:hAnsiTheme="minorHAnsi"/>
          <w:u w:val="single"/>
        </w:rPr>
      </w:pPr>
      <w:r w:rsidRPr="007174A8">
        <w:rPr>
          <w:rFonts w:asciiTheme="minorHAnsi" w:hAnsiTheme="minorHAnsi"/>
          <w:sz w:val="14"/>
        </w:rPr>
        <w:t xml:space="preserve">But </w:t>
      </w:r>
      <w:r w:rsidRPr="000701A4">
        <w:rPr>
          <w:rFonts w:asciiTheme="minorHAnsi" w:hAnsiTheme="minorHAnsi"/>
          <w:highlight w:val="green"/>
          <w:u w:val="single"/>
        </w:rPr>
        <w:t>despite</w:t>
      </w:r>
      <w:r w:rsidRPr="0060366F">
        <w:rPr>
          <w:rFonts w:asciiTheme="minorHAnsi" w:hAnsiTheme="minorHAnsi"/>
          <w:u w:val="single"/>
        </w:rPr>
        <w:t xml:space="preserve"> these </w:t>
      </w:r>
      <w:r w:rsidRPr="000701A4">
        <w:rPr>
          <w:rFonts w:asciiTheme="minorHAnsi" w:hAnsiTheme="minorHAnsi"/>
          <w:highlight w:val="green"/>
          <w:u w:val="single"/>
        </w:rPr>
        <w:t>challenges</w:t>
      </w:r>
      <w:r w:rsidRPr="0060366F">
        <w:rPr>
          <w:rFonts w:asciiTheme="minorHAnsi" w:hAnsiTheme="minorHAnsi"/>
          <w:u w:val="single"/>
        </w:rPr>
        <w:t xml:space="preserve">, the </w:t>
      </w:r>
      <w:r w:rsidRPr="000701A4">
        <w:rPr>
          <w:rFonts w:asciiTheme="minorHAnsi" w:hAnsiTheme="minorHAnsi"/>
          <w:highlight w:val="green"/>
          <w:u w:val="single"/>
        </w:rPr>
        <w:t>WTO has not been a “failure</w:t>
      </w:r>
      <w:r w:rsidRPr="007174A8">
        <w:rPr>
          <w:rFonts w:asciiTheme="minorHAnsi" w:hAnsiTheme="minorHAnsi"/>
          <w:sz w:val="14"/>
        </w:rPr>
        <w:t xml:space="preserve">.” Rather, it has </w:t>
      </w:r>
      <w:r w:rsidRPr="000701A4">
        <w:rPr>
          <w:rFonts w:asciiTheme="minorHAnsi" w:hAnsiTheme="minorHAnsi"/>
          <w:highlight w:val="green"/>
          <w:u w:val="single"/>
        </w:rPr>
        <w:t>built upon the successes of</w:t>
      </w:r>
      <w:r w:rsidRPr="0060366F">
        <w:rPr>
          <w:rFonts w:asciiTheme="minorHAnsi" w:hAnsiTheme="minorHAnsi"/>
          <w:u w:val="single"/>
        </w:rPr>
        <w:t xml:space="preserve"> its predecessor,</w:t>
      </w:r>
      <w:r w:rsidRPr="007174A8">
        <w:rPr>
          <w:rFonts w:asciiTheme="minorHAnsi" w:hAnsiTheme="minorHAnsi"/>
          <w:sz w:val="14"/>
        </w:rPr>
        <w:t xml:space="preserve"> the General Agreement on Tariffs and Trade, which entered into force in 1948. The rules-based multilateral trading system that </w:t>
      </w:r>
      <w:r w:rsidRPr="0060366F">
        <w:rPr>
          <w:rFonts w:asciiTheme="minorHAnsi" w:hAnsiTheme="minorHAnsi"/>
          <w:u w:val="single"/>
        </w:rPr>
        <w:t xml:space="preserve">began with GATT has contributed immensely to global economic growth over </w:t>
      </w:r>
      <w:r w:rsidRPr="000701A4">
        <w:rPr>
          <w:rFonts w:asciiTheme="minorHAnsi" w:hAnsiTheme="minorHAnsi"/>
          <w:highlight w:val="green"/>
          <w:u w:val="single"/>
        </w:rPr>
        <w:t>the last seven decades, by reducing</w:t>
      </w:r>
      <w:r w:rsidRPr="0060366F">
        <w:rPr>
          <w:rFonts w:asciiTheme="minorHAnsi" w:hAnsiTheme="minorHAnsi"/>
          <w:u w:val="single"/>
        </w:rPr>
        <w:t xml:space="preserve"> average tariffs and steadily eliminating non-tariff </w:t>
      </w:r>
      <w:r w:rsidRPr="000701A4">
        <w:rPr>
          <w:rFonts w:asciiTheme="minorHAnsi" w:hAnsiTheme="minorHAnsi"/>
          <w:highlight w:val="green"/>
          <w:u w:val="single"/>
        </w:rPr>
        <w:t>barriers</w:t>
      </w:r>
      <w:r w:rsidRPr="0060366F">
        <w:rPr>
          <w:rFonts w:asciiTheme="minorHAnsi" w:hAnsiTheme="minorHAnsi"/>
          <w:u w:val="single"/>
        </w:rPr>
        <w:t xml:space="preserve">. As a result, </w:t>
      </w:r>
      <w:r w:rsidRPr="000701A4">
        <w:rPr>
          <w:rFonts w:asciiTheme="minorHAnsi" w:hAnsiTheme="minorHAnsi"/>
          <w:highlight w:val="green"/>
          <w:u w:val="single"/>
        </w:rPr>
        <w:t xml:space="preserve">living standards </w:t>
      </w:r>
      <w:r w:rsidRPr="0060366F">
        <w:rPr>
          <w:rFonts w:asciiTheme="minorHAnsi" w:hAnsiTheme="minorHAnsi"/>
          <w:u w:val="single"/>
        </w:rPr>
        <w:t xml:space="preserve">have </w:t>
      </w:r>
      <w:r w:rsidRPr="000701A4">
        <w:rPr>
          <w:rFonts w:asciiTheme="minorHAnsi" w:hAnsiTheme="minorHAnsi"/>
          <w:highlight w:val="green"/>
          <w:u w:val="single"/>
        </w:rPr>
        <w:t>improved</w:t>
      </w:r>
      <w:r w:rsidRPr="0060366F">
        <w:rPr>
          <w:rFonts w:asciiTheme="minorHAnsi" w:hAnsiTheme="minorHAnsi"/>
          <w:u w:val="single"/>
        </w:rPr>
        <w:t xml:space="preserve"> in most countries</w:t>
      </w:r>
      <w:r w:rsidRPr="007174A8">
        <w:rPr>
          <w:rFonts w:asciiTheme="minorHAnsi" w:hAnsiTheme="minorHAnsi"/>
          <w:sz w:val="14"/>
        </w:rPr>
        <w:t>. Moreover</w:t>
      </w:r>
      <w:r w:rsidRPr="0060366F">
        <w:rPr>
          <w:rFonts w:asciiTheme="minorHAnsi" w:hAnsiTheme="minorHAnsi"/>
          <w:u w:val="single"/>
        </w:rPr>
        <w:t xml:space="preserve">, </w:t>
      </w:r>
      <w:r w:rsidRPr="000701A4">
        <w:rPr>
          <w:rFonts w:asciiTheme="minorHAnsi" w:hAnsiTheme="minorHAnsi"/>
          <w:highlight w:val="green"/>
          <w:u w:val="single"/>
        </w:rPr>
        <w:t>rules-based</w:t>
      </w:r>
      <w:r w:rsidRPr="0060366F">
        <w:rPr>
          <w:rFonts w:asciiTheme="minorHAnsi" w:hAnsiTheme="minorHAnsi"/>
          <w:u w:val="single"/>
        </w:rPr>
        <w:t xml:space="preserve"> global </w:t>
      </w:r>
      <w:r w:rsidRPr="000701A4">
        <w:rPr>
          <w:rFonts w:asciiTheme="minorHAnsi" w:hAnsiTheme="minorHAnsi"/>
          <w:highlight w:val="green"/>
          <w:u w:val="single"/>
        </w:rPr>
        <w:t>trade</w:t>
      </w:r>
      <w:r w:rsidRPr="0060366F">
        <w:rPr>
          <w:rFonts w:asciiTheme="minorHAnsi" w:hAnsiTheme="minorHAnsi"/>
          <w:u w:val="single"/>
        </w:rPr>
        <w:t xml:space="preserve"> has </w:t>
      </w:r>
      <w:r w:rsidRPr="000701A4">
        <w:rPr>
          <w:rFonts w:asciiTheme="minorHAnsi" w:hAnsiTheme="minorHAnsi"/>
          <w:highlight w:val="green"/>
          <w:u w:val="single"/>
        </w:rPr>
        <w:t xml:space="preserve">helped </w:t>
      </w:r>
      <w:r w:rsidRPr="0060366F">
        <w:rPr>
          <w:rFonts w:asciiTheme="minorHAnsi" w:hAnsiTheme="minorHAnsi"/>
          <w:u w:val="single"/>
        </w:rPr>
        <w:t xml:space="preserve">to </w:t>
      </w:r>
      <w:r w:rsidRPr="000701A4">
        <w:rPr>
          <w:rFonts w:asciiTheme="minorHAnsi" w:hAnsiTheme="minorHAnsi"/>
          <w:highlight w:val="green"/>
          <w:u w:val="single"/>
        </w:rPr>
        <w:t>underpin peace</w:t>
      </w:r>
      <w:r w:rsidRPr="0060366F">
        <w:rPr>
          <w:rFonts w:asciiTheme="minorHAnsi" w:hAnsiTheme="minorHAnsi"/>
          <w:u w:val="single"/>
        </w:rPr>
        <w:t xml:space="preserve"> and security, because trading </w:t>
      </w:r>
      <w:r w:rsidRPr="000701A4">
        <w:rPr>
          <w:rFonts w:asciiTheme="minorHAnsi" w:hAnsiTheme="minorHAnsi"/>
          <w:highlight w:val="green"/>
          <w:u w:val="single"/>
        </w:rPr>
        <w:t xml:space="preserve">partners </w:t>
      </w:r>
      <w:r w:rsidRPr="0060366F">
        <w:rPr>
          <w:rFonts w:asciiTheme="minorHAnsi" w:hAnsiTheme="minorHAnsi"/>
          <w:u w:val="single"/>
        </w:rPr>
        <w:t xml:space="preserve">are </w:t>
      </w:r>
      <w:r w:rsidRPr="000701A4">
        <w:rPr>
          <w:rFonts w:asciiTheme="minorHAnsi" w:hAnsiTheme="minorHAnsi"/>
          <w:highlight w:val="green"/>
          <w:u w:val="single"/>
        </w:rPr>
        <w:t>more likely to resolve differences through negotiations than</w:t>
      </w:r>
      <w:r w:rsidRPr="0060366F">
        <w:rPr>
          <w:rFonts w:asciiTheme="minorHAnsi" w:hAnsiTheme="minorHAnsi"/>
          <w:u w:val="single"/>
        </w:rPr>
        <w:t xml:space="preserve"> through armed </w:t>
      </w:r>
      <w:r w:rsidRPr="000701A4">
        <w:rPr>
          <w:rFonts w:asciiTheme="minorHAnsi" w:hAnsiTheme="minorHAnsi"/>
          <w:highlight w:val="green"/>
          <w:u w:val="single"/>
        </w:rPr>
        <w:t>conflict</w:t>
      </w:r>
      <w:r w:rsidRPr="007174A8">
        <w:rPr>
          <w:rFonts w:asciiTheme="minorHAnsi" w:hAnsiTheme="minorHAnsi"/>
          <w:sz w:val="14"/>
        </w:rPr>
        <w:t>. Nonetheless</w:t>
      </w:r>
      <w:r w:rsidRPr="0060366F">
        <w:rPr>
          <w:rFonts w:asciiTheme="minorHAnsi" w:hAnsiTheme="minorHAnsi"/>
          <w:u w:val="single"/>
        </w:rPr>
        <w:t xml:space="preserve">, WTO members today recognize the </w:t>
      </w:r>
      <w:r w:rsidRPr="000701A4">
        <w:rPr>
          <w:rFonts w:asciiTheme="minorHAnsi" w:hAnsiTheme="minorHAnsi"/>
          <w:highlight w:val="green"/>
          <w:u w:val="single"/>
        </w:rPr>
        <w:t>need to reboot the organization</w:t>
      </w:r>
      <w:r w:rsidRPr="0060366F">
        <w:rPr>
          <w:rFonts w:asciiTheme="minorHAnsi" w:hAnsiTheme="minorHAnsi"/>
          <w:u w:val="single"/>
        </w:rPr>
        <w:t xml:space="preserve"> for the 21st century. Developed countries believe that they have shouldered the burden of trade liberalization for far too long, and that developing countries should shoulder more obligations if they are </w:t>
      </w:r>
      <w:proofErr w:type="gramStart"/>
      <w:r w:rsidRPr="0060366F">
        <w:rPr>
          <w:rFonts w:asciiTheme="minorHAnsi" w:hAnsiTheme="minorHAnsi"/>
          <w:u w:val="single"/>
        </w:rPr>
        <w:t>in a position</w:t>
      </w:r>
      <w:proofErr w:type="gramEnd"/>
      <w:r w:rsidRPr="0060366F">
        <w:rPr>
          <w:rFonts w:asciiTheme="minorHAnsi" w:hAnsiTheme="minorHAnsi"/>
          <w:u w:val="single"/>
        </w:rPr>
        <w:t xml:space="preserve"> to do so. </w:t>
      </w:r>
      <w:proofErr w:type="gramStart"/>
      <w:r w:rsidRPr="0060366F">
        <w:rPr>
          <w:rFonts w:asciiTheme="minorHAnsi" w:hAnsiTheme="minorHAnsi"/>
          <w:u w:val="single"/>
        </w:rPr>
        <w:t>Least-developed</w:t>
      </w:r>
      <w:proofErr w:type="gramEnd"/>
      <w:r w:rsidRPr="0060366F">
        <w:rPr>
          <w:rFonts w:asciiTheme="minorHAnsi" w:hAnsiTheme="minorHAnsi"/>
          <w:u w:val="single"/>
        </w:rPr>
        <w:t xml:space="preserve"> and low-income developing countries, meanwhile, say that WTO rules are hampering their efforts to grow and modernize their economies</w:t>
      </w:r>
      <w:r w:rsidRPr="007174A8">
        <w:rPr>
          <w:rFonts w:asciiTheme="minorHAnsi" w:hAnsiTheme="minorHAnsi"/>
          <w:sz w:val="14"/>
        </w:rPr>
        <w:t xml:space="preserve">. Over the last two decades, international trade has become a bogeyman for critics who blame it for the economic woes some countries face. </w:t>
      </w:r>
      <w:r w:rsidRPr="0060366F">
        <w:rPr>
          <w:rFonts w:asciiTheme="minorHAnsi" w:hAnsiTheme="minorHAnsi"/>
          <w:u w:val="single"/>
        </w:rPr>
        <w:t xml:space="preserve">But </w:t>
      </w:r>
      <w:r w:rsidRPr="000701A4">
        <w:rPr>
          <w:rFonts w:asciiTheme="minorHAnsi" w:hAnsiTheme="minorHAnsi"/>
          <w:highlight w:val="green"/>
          <w:u w:val="single"/>
        </w:rPr>
        <w:t>trade is not a zero-sum game</w:t>
      </w:r>
      <w:r w:rsidRPr="0060366F">
        <w:rPr>
          <w:rFonts w:asciiTheme="minorHAnsi" w:hAnsiTheme="minorHAnsi"/>
          <w:u w:val="single"/>
        </w:rPr>
        <w:t xml:space="preserve">: Rights and obligations can be balanced, as the evolution of global and regional trading rules since 1948 has shown. The </w:t>
      </w:r>
      <w:r w:rsidRPr="000701A4">
        <w:rPr>
          <w:rFonts w:asciiTheme="minorHAnsi" w:hAnsiTheme="minorHAnsi"/>
          <w:highlight w:val="green"/>
          <w:u w:val="single"/>
        </w:rPr>
        <w:t>question facing the WTO</w:t>
      </w:r>
      <w:r w:rsidRPr="0060366F">
        <w:rPr>
          <w:rFonts w:asciiTheme="minorHAnsi" w:hAnsiTheme="minorHAnsi"/>
          <w:u w:val="single"/>
        </w:rPr>
        <w:t xml:space="preserve"> and its members now, therefore, </w:t>
      </w:r>
      <w:r w:rsidRPr="000701A4">
        <w:rPr>
          <w:rFonts w:asciiTheme="minorHAnsi" w:hAnsiTheme="minorHAnsi"/>
          <w:highlight w:val="green"/>
          <w:u w:val="single"/>
        </w:rPr>
        <w:t>is how to make progress</w:t>
      </w:r>
      <w:r w:rsidRPr="0060366F">
        <w:rPr>
          <w:rFonts w:asciiTheme="minorHAnsi" w:hAnsiTheme="minorHAnsi"/>
          <w:u w:val="single"/>
        </w:rPr>
        <w:t xml:space="preserve"> and reach mutually beneficial agreements. All </w:t>
      </w:r>
      <w:r w:rsidRPr="000701A4">
        <w:rPr>
          <w:rFonts w:asciiTheme="minorHAnsi" w:hAnsiTheme="minorHAnsi"/>
          <w:highlight w:val="green"/>
          <w:u w:val="single"/>
        </w:rPr>
        <w:t>members should participate</w:t>
      </w:r>
      <w:r w:rsidRPr="0060366F">
        <w:rPr>
          <w:rFonts w:asciiTheme="minorHAnsi" w:hAnsiTheme="minorHAnsi"/>
          <w:u w:val="single"/>
        </w:rPr>
        <w:t xml:space="preserve"> in this </w:t>
      </w:r>
      <w:proofErr w:type="gramStart"/>
      <w:r w:rsidRPr="0060366F">
        <w:rPr>
          <w:rFonts w:asciiTheme="minorHAnsi" w:hAnsiTheme="minorHAnsi"/>
          <w:u w:val="single"/>
        </w:rPr>
        <w:t>endeavor, because</w:t>
      </w:r>
      <w:proofErr w:type="gramEnd"/>
      <w:r w:rsidRPr="0060366F">
        <w:rPr>
          <w:rFonts w:asciiTheme="minorHAnsi" w:hAnsiTheme="minorHAnsi"/>
          <w:u w:val="single"/>
        </w:rPr>
        <w:t xml:space="preserve"> that is </w:t>
      </w:r>
      <w:r w:rsidRPr="000701A4">
        <w:rPr>
          <w:rFonts w:asciiTheme="minorHAnsi" w:hAnsiTheme="minorHAnsi"/>
          <w:highlight w:val="green"/>
          <w:u w:val="single"/>
        </w:rPr>
        <w:t>the only way the organization can regain its credibility</w:t>
      </w:r>
      <w:r w:rsidRPr="0060366F">
        <w:rPr>
          <w:rFonts w:asciiTheme="minorHAnsi" w:hAnsiTheme="minorHAnsi"/>
          <w:u w:val="single"/>
        </w:rPr>
        <w:t xml:space="preserve"> and carry out its rule-making function</w:t>
      </w:r>
      <w:r w:rsidRPr="007174A8">
        <w:rPr>
          <w:rFonts w:asciiTheme="minorHAnsi" w:hAnsiTheme="minorHAnsi"/>
          <w:sz w:val="14"/>
        </w:rPr>
        <w:t xml:space="preserve">. New negotiations must therefore take account of members’ varying levels of economic </w:t>
      </w:r>
      <w:proofErr w:type="gramStart"/>
      <w:r w:rsidRPr="007174A8">
        <w:rPr>
          <w:rFonts w:asciiTheme="minorHAnsi" w:hAnsiTheme="minorHAnsi"/>
          <w:sz w:val="14"/>
        </w:rPr>
        <w:t>development, and</w:t>
      </w:r>
      <w:proofErr w:type="gramEnd"/>
      <w:r w:rsidRPr="007174A8">
        <w:rPr>
          <w:rFonts w:asciiTheme="minorHAnsi" w:hAnsiTheme="minorHAnsi"/>
          <w:sz w:val="14"/>
        </w:rPr>
        <w:t xml:space="preserve"> aim—as ever—to reach fair and equitable agreements. Other crucial priorities for the WTO include enhanced transparency, in the form of timely notifications of countries’ trade measures, and an effective dispute-settlement system that commands the confidence of all members. A moribund WTO does not serve any country’s interest. An effective, rules-based international trade system is a public good, and failure to revive it will undermine governments’ efforts to pull the global economy out of the recession caused by the COVID-19 pandemic. </w:t>
      </w:r>
      <w:r w:rsidRPr="000701A4">
        <w:rPr>
          <w:rFonts w:asciiTheme="minorHAnsi" w:hAnsiTheme="minorHAnsi"/>
          <w:highlight w:val="green"/>
          <w:u w:val="single"/>
        </w:rPr>
        <w:t>The WTO has an irreplaceable role</w:t>
      </w:r>
      <w:r w:rsidRPr="0060366F">
        <w:rPr>
          <w:rFonts w:asciiTheme="minorHAnsi" w:hAnsiTheme="minorHAnsi"/>
          <w:u w:val="single"/>
        </w:rPr>
        <w:t xml:space="preserve"> to play </w:t>
      </w:r>
      <w:r w:rsidRPr="000701A4">
        <w:rPr>
          <w:rFonts w:asciiTheme="minorHAnsi" w:hAnsiTheme="minorHAnsi"/>
          <w:highlight w:val="green"/>
          <w:u w:val="single"/>
        </w:rPr>
        <w:t>in transforming</w:t>
      </w:r>
      <w:r w:rsidRPr="0060366F">
        <w:rPr>
          <w:rFonts w:asciiTheme="minorHAnsi" w:hAnsiTheme="minorHAnsi"/>
          <w:u w:val="single"/>
        </w:rPr>
        <w:t xml:space="preserve"> countries’ economic prospects and the </w:t>
      </w:r>
      <w:r w:rsidRPr="000701A4">
        <w:rPr>
          <w:rFonts w:asciiTheme="minorHAnsi" w:hAnsiTheme="minorHAnsi"/>
          <w:highlight w:val="green"/>
          <w:u w:val="single"/>
        </w:rPr>
        <w:t>lives</w:t>
      </w:r>
      <w:r w:rsidRPr="0060366F">
        <w:rPr>
          <w:rFonts w:asciiTheme="minorHAnsi" w:hAnsiTheme="minorHAnsi"/>
          <w:u w:val="single"/>
        </w:rPr>
        <w:t xml:space="preserve"> of people </w:t>
      </w:r>
      <w:r w:rsidRPr="000701A4">
        <w:rPr>
          <w:rFonts w:asciiTheme="minorHAnsi" w:hAnsiTheme="minorHAnsi"/>
          <w:highlight w:val="green"/>
          <w:u w:val="single"/>
        </w:rPr>
        <w:t>around the world</w:t>
      </w:r>
      <w:r w:rsidRPr="0060366F">
        <w:rPr>
          <w:rFonts w:asciiTheme="minorHAnsi" w:hAnsiTheme="minorHAnsi"/>
          <w:u w:val="single"/>
        </w:rPr>
        <w:t xml:space="preserve">. Although the </w:t>
      </w:r>
      <w:r w:rsidRPr="000701A4">
        <w:rPr>
          <w:rFonts w:asciiTheme="minorHAnsi" w:hAnsiTheme="minorHAnsi"/>
          <w:highlight w:val="green"/>
          <w:u w:val="single"/>
        </w:rPr>
        <w:t>current crisis</w:t>
      </w:r>
      <w:r w:rsidRPr="0060366F">
        <w:rPr>
          <w:rFonts w:asciiTheme="minorHAnsi" w:hAnsiTheme="minorHAnsi"/>
          <w:u w:val="single"/>
        </w:rPr>
        <w:t xml:space="preserve"> has </w:t>
      </w:r>
      <w:r w:rsidRPr="000701A4">
        <w:rPr>
          <w:rFonts w:asciiTheme="minorHAnsi" w:hAnsiTheme="minorHAnsi"/>
          <w:highlight w:val="green"/>
          <w:u w:val="single"/>
        </w:rPr>
        <w:t>brought</w:t>
      </w:r>
      <w:r w:rsidRPr="0060366F">
        <w:rPr>
          <w:rFonts w:asciiTheme="minorHAnsi" w:hAnsiTheme="minorHAnsi"/>
          <w:u w:val="single"/>
        </w:rPr>
        <w:t xml:space="preserve"> the </w:t>
      </w:r>
      <w:r w:rsidRPr="000701A4">
        <w:rPr>
          <w:rFonts w:asciiTheme="minorHAnsi" w:hAnsiTheme="minorHAnsi"/>
          <w:highlight w:val="green"/>
          <w:u w:val="single"/>
        </w:rPr>
        <w:t>organization’s deteriorating health</w:t>
      </w:r>
      <w:r w:rsidRPr="0060366F">
        <w:rPr>
          <w:rFonts w:asciiTheme="minorHAnsi" w:hAnsiTheme="minorHAnsi"/>
          <w:u w:val="single"/>
        </w:rPr>
        <w:t xml:space="preserve"> </w:t>
      </w:r>
      <w:r w:rsidRPr="000701A4">
        <w:rPr>
          <w:rFonts w:asciiTheme="minorHAnsi" w:hAnsiTheme="minorHAnsi"/>
          <w:highlight w:val="green"/>
          <w:u w:val="single"/>
        </w:rPr>
        <w:t>into</w:t>
      </w:r>
      <w:r w:rsidRPr="0060366F">
        <w:rPr>
          <w:rFonts w:asciiTheme="minorHAnsi" w:hAnsiTheme="minorHAnsi"/>
          <w:u w:val="single"/>
        </w:rPr>
        <w:t xml:space="preserve"> sharp </w:t>
      </w:r>
      <w:r w:rsidRPr="000701A4">
        <w:rPr>
          <w:rFonts w:asciiTheme="minorHAnsi" w:hAnsiTheme="minorHAnsi"/>
          <w:highlight w:val="green"/>
          <w:u w:val="single"/>
        </w:rPr>
        <w:t>focus</w:t>
      </w:r>
      <w:r w:rsidRPr="0060366F">
        <w:rPr>
          <w:rFonts w:asciiTheme="minorHAnsi" w:hAnsiTheme="minorHAnsi"/>
          <w:u w:val="single"/>
        </w:rPr>
        <w:t xml:space="preserve">, its </w:t>
      </w:r>
      <w:r w:rsidRPr="000701A4">
        <w:rPr>
          <w:rFonts w:asciiTheme="minorHAnsi" w:hAnsiTheme="minorHAnsi"/>
          <w:highlight w:val="green"/>
          <w:u w:val="single"/>
        </w:rPr>
        <w:t>further decline is not inevitable</w:t>
      </w:r>
      <w:r w:rsidRPr="0060366F">
        <w:rPr>
          <w:rFonts w:asciiTheme="minorHAnsi" w:hAnsiTheme="minorHAnsi"/>
          <w:u w:val="single"/>
        </w:rPr>
        <w:t xml:space="preserve">. In a world economy already imperiled by COVID-19, </w:t>
      </w:r>
      <w:r w:rsidRPr="000701A4">
        <w:rPr>
          <w:rFonts w:asciiTheme="minorHAnsi" w:hAnsiTheme="minorHAnsi"/>
          <w:highlight w:val="green"/>
          <w:u w:val="single"/>
        </w:rPr>
        <w:t>we must</w:t>
      </w:r>
      <w:r w:rsidRPr="0060366F">
        <w:rPr>
          <w:rFonts w:asciiTheme="minorHAnsi" w:hAnsiTheme="minorHAnsi"/>
          <w:u w:val="single"/>
        </w:rPr>
        <w:t xml:space="preserve"> now </w:t>
      </w:r>
      <w:r w:rsidRPr="000701A4">
        <w:rPr>
          <w:rFonts w:asciiTheme="minorHAnsi" w:hAnsiTheme="minorHAnsi"/>
          <w:highlight w:val="green"/>
          <w:u w:val="single"/>
        </w:rPr>
        <w:t>apply the antidote</w:t>
      </w:r>
      <w:r w:rsidRPr="0060366F">
        <w:rPr>
          <w:rFonts w:asciiTheme="minorHAnsi" w:hAnsiTheme="minorHAnsi"/>
          <w:u w:val="single"/>
        </w:rPr>
        <w:t xml:space="preserve">—members’ political </w:t>
      </w:r>
      <w:r w:rsidRPr="000701A4">
        <w:rPr>
          <w:rFonts w:asciiTheme="minorHAnsi" w:hAnsiTheme="minorHAnsi"/>
          <w:highlight w:val="green"/>
          <w:u w:val="single"/>
        </w:rPr>
        <w:t>will, determination, and flexibility</w:t>
      </w:r>
      <w:r w:rsidRPr="0060366F">
        <w:rPr>
          <w:rFonts w:asciiTheme="minorHAnsi" w:hAnsiTheme="minorHAnsi"/>
          <w:u w:val="single"/>
        </w:rPr>
        <w:t>—needed to revive it.</w:t>
      </w:r>
    </w:p>
    <w:p w14:paraId="277E3EAE" w14:textId="77777777" w:rsidR="007B3EE8" w:rsidRPr="0060366F" w:rsidRDefault="007B3EE8" w:rsidP="007B3EE8">
      <w:pPr>
        <w:pStyle w:val="Heading4"/>
      </w:pPr>
      <w:r w:rsidRPr="0060366F">
        <w:t>WTO key to help develop trade in the developing world</w:t>
      </w:r>
    </w:p>
    <w:p w14:paraId="313761D1" w14:textId="77777777" w:rsidR="007B3EE8" w:rsidRPr="0060366F" w:rsidRDefault="007B3EE8" w:rsidP="007B3EE8">
      <w:pPr>
        <w:rPr>
          <w:rStyle w:val="Style13ptBold"/>
        </w:rPr>
      </w:pPr>
      <w:r w:rsidRPr="0060366F">
        <w:rPr>
          <w:rStyle w:val="Style13ptBold"/>
        </w:rPr>
        <w:t>WTO</w:t>
      </w:r>
    </w:p>
    <w:p w14:paraId="34B06924" w14:textId="77777777" w:rsidR="007B3EE8" w:rsidRPr="0060366F" w:rsidRDefault="007B3EE8" w:rsidP="007B3EE8">
      <w:hyperlink r:id="rId13" w:history="1">
        <w:r w:rsidRPr="0060366F">
          <w:rPr>
            <w:rStyle w:val="Hyperlink"/>
          </w:rPr>
          <w:t>https://www.wto.org/english/thewto_e/whatis_e/10thi_e/10thi06_e.htm</w:t>
        </w:r>
      </w:hyperlink>
      <w:r w:rsidRPr="0060366F">
        <w:t xml:space="preserve"> DS</w:t>
      </w:r>
    </w:p>
    <w:p w14:paraId="6EBE583A" w14:textId="77777777" w:rsidR="007B3EE8" w:rsidRPr="0060366F" w:rsidRDefault="007B3EE8" w:rsidP="007B3EE8">
      <w:pPr>
        <w:rPr>
          <w:rFonts w:asciiTheme="minorHAnsi" w:hAnsiTheme="minorHAnsi"/>
          <w:u w:val="single"/>
        </w:rPr>
      </w:pPr>
      <w:r w:rsidRPr="0060366F">
        <w:rPr>
          <w:rFonts w:asciiTheme="minorHAnsi" w:hAnsiTheme="minorHAnsi"/>
          <w:u w:val="single"/>
        </w:rPr>
        <w:t xml:space="preserve">Over </w:t>
      </w:r>
      <w:r w:rsidRPr="000701A4">
        <w:rPr>
          <w:rFonts w:asciiTheme="minorHAnsi" w:hAnsiTheme="minorHAnsi"/>
          <w:highlight w:val="green"/>
          <w:u w:val="single"/>
        </w:rPr>
        <w:t>three-quarters of WTO</w:t>
      </w:r>
      <w:r w:rsidRPr="0060366F">
        <w:rPr>
          <w:rFonts w:asciiTheme="minorHAnsi" w:hAnsiTheme="minorHAnsi"/>
          <w:u w:val="single"/>
        </w:rPr>
        <w:t xml:space="preserve"> members </w:t>
      </w:r>
      <w:r w:rsidRPr="000701A4">
        <w:rPr>
          <w:rFonts w:asciiTheme="minorHAnsi" w:hAnsiTheme="minorHAnsi"/>
          <w:highlight w:val="green"/>
          <w:u w:val="single"/>
        </w:rPr>
        <w:t>are developing</w:t>
      </w:r>
      <w:r w:rsidRPr="0060366F">
        <w:rPr>
          <w:rFonts w:asciiTheme="minorHAnsi" w:hAnsiTheme="minorHAnsi"/>
          <w:u w:val="single"/>
        </w:rPr>
        <w:t xml:space="preserve"> or least-developed </w:t>
      </w:r>
      <w:r w:rsidRPr="000701A4">
        <w:rPr>
          <w:rFonts w:asciiTheme="minorHAnsi" w:hAnsiTheme="minorHAnsi"/>
          <w:highlight w:val="green"/>
          <w:u w:val="single"/>
        </w:rPr>
        <w:t>countries</w:t>
      </w:r>
      <w:r w:rsidRPr="0060366F">
        <w:rPr>
          <w:rFonts w:asciiTheme="minorHAnsi" w:hAnsiTheme="minorHAnsi"/>
          <w:sz w:val="14"/>
        </w:rPr>
        <w:t xml:space="preserve">. All of those in the queue to join are likewise developing countries. Whether the interests of developing countries are well enough served in the WTO is a subject of continuing debate. But even the most critical developing countries acknowledge </w:t>
      </w:r>
      <w:r w:rsidRPr="0060366F">
        <w:rPr>
          <w:rFonts w:asciiTheme="minorHAnsi" w:hAnsiTheme="minorHAnsi"/>
          <w:u w:val="single"/>
        </w:rPr>
        <w:t xml:space="preserve">that </w:t>
      </w:r>
      <w:r w:rsidRPr="000701A4">
        <w:rPr>
          <w:rFonts w:asciiTheme="minorHAnsi" w:hAnsiTheme="minorHAnsi"/>
          <w:highlight w:val="green"/>
          <w:u w:val="single"/>
        </w:rPr>
        <w:t>the system offers them benefits</w:t>
      </w:r>
      <w:r w:rsidRPr="0060366F">
        <w:rPr>
          <w:rFonts w:asciiTheme="minorHAnsi" w:hAnsiTheme="minorHAnsi"/>
          <w:sz w:val="14"/>
        </w:rPr>
        <w:t xml:space="preserve">. In fact, few economists dispute that </w:t>
      </w:r>
      <w:r w:rsidRPr="0060366F">
        <w:rPr>
          <w:rFonts w:asciiTheme="minorHAnsi" w:hAnsiTheme="minorHAnsi"/>
          <w:u w:val="single"/>
        </w:rPr>
        <w:t xml:space="preserve">properly handled, </w:t>
      </w:r>
      <w:r w:rsidRPr="000701A4">
        <w:rPr>
          <w:rFonts w:asciiTheme="minorHAnsi" w:hAnsiTheme="minorHAnsi"/>
          <w:highlight w:val="green"/>
          <w:u w:val="single"/>
        </w:rPr>
        <w:t>trade is essential for development. All</w:t>
      </w:r>
      <w:r w:rsidRPr="0060366F">
        <w:rPr>
          <w:rFonts w:asciiTheme="minorHAnsi" w:hAnsiTheme="minorHAnsi"/>
          <w:u w:val="single"/>
        </w:rPr>
        <w:t xml:space="preserve"> WTO </w:t>
      </w:r>
      <w:r w:rsidRPr="000701A4">
        <w:rPr>
          <w:rFonts w:asciiTheme="minorHAnsi" w:hAnsiTheme="minorHAnsi"/>
          <w:highlight w:val="green"/>
          <w:u w:val="single"/>
        </w:rPr>
        <w:t>agreements contain</w:t>
      </w:r>
      <w:r w:rsidRPr="0060366F">
        <w:rPr>
          <w:rFonts w:asciiTheme="minorHAnsi" w:hAnsiTheme="minorHAnsi"/>
          <w:u w:val="single"/>
        </w:rPr>
        <w:t xml:space="preserve"> special </w:t>
      </w:r>
      <w:r w:rsidRPr="000701A4">
        <w:rPr>
          <w:rFonts w:asciiTheme="minorHAnsi" w:hAnsiTheme="minorHAnsi"/>
          <w:highlight w:val="green"/>
          <w:u w:val="single"/>
        </w:rPr>
        <w:t>provisions for developing countries,</w:t>
      </w:r>
      <w:r w:rsidRPr="0060366F">
        <w:rPr>
          <w:rFonts w:asciiTheme="minorHAnsi" w:hAnsiTheme="minorHAnsi"/>
          <w:u w:val="single"/>
        </w:rPr>
        <w:t xml:space="preserve"> including longer periods to implement agreements and commitments</w:t>
      </w:r>
      <w:r w:rsidRPr="000701A4">
        <w:rPr>
          <w:rFonts w:asciiTheme="minorHAnsi" w:hAnsiTheme="minorHAnsi"/>
          <w:highlight w:val="green"/>
          <w:u w:val="single"/>
        </w:rPr>
        <w:t>, measures to increase their trading opportunities an</w:t>
      </w:r>
      <w:r w:rsidRPr="0060366F">
        <w:rPr>
          <w:rFonts w:asciiTheme="minorHAnsi" w:hAnsiTheme="minorHAnsi"/>
          <w:u w:val="single"/>
        </w:rPr>
        <w:t xml:space="preserve">d support to </w:t>
      </w:r>
      <w:r w:rsidRPr="000701A4">
        <w:rPr>
          <w:rFonts w:asciiTheme="minorHAnsi" w:hAnsiTheme="minorHAnsi"/>
          <w:highlight w:val="green"/>
          <w:u w:val="single"/>
        </w:rPr>
        <w:t xml:space="preserve">help them build </w:t>
      </w:r>
      <w:r w:rsidRPr="0060366F">
        <w:rPr>
          <w:rFonts w:asciiTheme="minorHAnsi" w:hAnsiTheme="minorHAnsi"/>
          <w:u w:val="single"/>
        </w:rPr>
        <w:t xml:space="preserve">the </w:t>
      </w:r>
      <w:r w:rsidRPr="000701A4">
        <w:rPr>
          <w:rFonts w:asciiTheme="minorHAnsi" w:hAnsiTheme="minorHAnsi"/>
          <w:highlight w:val="green"/>
          <w:u w:val="single"/>
        </w:rPr>
        <w:t>infrastructure</w:t>
      </w:r>
      <w:r w:rsidRPr="0060366F">
        <w:rPr>
          <w:rFonts w:asciiTheme="minorHAnsi" w:hAnsiTheme="minorHAnsi"/>
          <w:u w:val="single"/>
        </w:rPr>
        <w:t xml:space="preserve"> for WTO work, handle disputes, and implement </w:t>
      </w:r>
      <w:r w:rsidRPr="0060366F">
        <w:rPr>
          <w:rFonts w:asciiTheme="minorHAnsi" w:hAnsiTheme="minorHAnsi"/>
          <w:sz w:val="14"/>
        </w:rPr>
        <w:t xml:space="preserve">technical standards. Least-developed countries receive special treatment, including exemption from many provisions. The needs of developing countries can also be used to justify actions that might not normally be allowed under the agreements – for example, governments giving certain subsidies. And the negotiations and other work launched at the Doha Ministerial Conference in November 2001 include numerous issues that developing countries want to pursue. Finally, although the WTO is not an aid agency, it does have a role to play, particularly as a forum and clearing house for information on trade-related development aid. Aid for Trade. </w:t>
      </w:r>
      <w:r w:rsidRPr="0060366F">
        <w:rPr>
          <w:rFonts w:asciiTheme="minorHAnsi" w:hAnsiTheme="minorHAnsi"/>
          <w:u w:val="single"/>
        </w:rPr>
        <w:t xml:space="preserve">The debate over whether </w:t>
      </w:r>
      <w:r w:rsidRPr="000701A4">
        <w:rPr>
          <w:rFonts w:asciiTheme="minorHAnsi" w:hAnsiTheme="minorHAnsi"/>
          <w:highlight w:val="green"/>
          <w:u w:val="single"/>
        </w:rPr>
        <w:t>developing</w:t>
      </w:r>
      <w:r w:rsidRPr="0060366F">
        <w:rPr>
          <w:rFonts w:asciiTheme="minorHAnsi" w:hAnsiTheme="minorHAnsi"/>
          <w:u w:val="single"/>
        </w:rPr>
        <w:t xml:space="preserve"> </w:t>
      </w:r>
      <w:r w:rsidRPr="000701A4">
        <w:rPr>
          <w:rFonts w:asciiTheme="minorHAnsi" w:hAnsiTheme="minorHAnsi"/>
          <w:highlight w:val="green"/>
          <w:u w:val="single"/>
        </w:rPr>
        <w:t>countries need aid or trade</w:t>
      </w:r>
      <w:r w:rsidRPr="0060366F">
        <w:rPr>
          <w:rFonts w:asciiTheme="minorHAnsi" w:hAnsiTheme="minorHAnsi"/>
          <w:u w:val="single"/>
        </w:rPr>
        <w:t xml:space="preserve"> is at an end. Today, there is widespread recognition that developing countries need both. But </w:t>
      </w:r>
      <w:r w:rsidRPr="000701A4">
        <w:rPr>
          <w:rFonts w:asciiTheme="minorHAnsi" w:hAnsiTheme="minorHAnsi"/>
          <w:highlight w:val="green"/>
          <w:u w:val="single"/>
        </w:rPr>
        <w:t>WTO agreements</w:t>
      </w:r>
      <w:r w:rsidRPr="0060366F">
        <w:rPr>
          <w:rFonts w:asciiTheme="minorHAnsi" w:hAnsiTheme="minorHAnsi"/>
          <w:u w:val="single"/>
        </w:rPr>
        <w:t xml:space="preserve"> do not guarantee increased trade flows: they </w:t>
      </w:r>
      <w:r w:rsidRPr="000701A4">
        <w:rPr>
          <w:rFonts w:asciiTheme="minorHAnsi" w:hAnsiTheme="minorHAnsi"/>
          <w:highlight w:val="green"/>
          <w:u w:val="single"/>
        </w:rPr>
        <w:t>provide opportunities</w:t>
      </w:r>
      <w:r w:rsidRPr="0060366F">
        <w:rPr>
          <w:rFonts w:asciiTheme="minorHAnsi" w:hAnsiTheme="minorHAnsi"/>
          <w:u w:val="single"/>
        </w:rPr>
        <w:t>.</w:t>
      </w:r>
      <w:r w:rsidRPr="0060366F">
        <w:rPr>
          <w:rFonts w:asciiTheme="minorHAnsi" w:hAnsiTheme="minorHAnsi"/>
          <w:sz w:val="14"/>
        </w:rPr>
        <w:t xml:space="preserve"> Some countries are better placed than others to grasp those opportunities. Some need help: “Aid for Trade” and various other tools are aimed at enhancing the capacity of developing countries to participate more effectively in the global marketplace. </w:t>
      </w:r>
      <w:r w:rsidRPr="0060366F">
        <w:rPr>
          <w:rFonts w:asciiTheme="minorHAnsi" w:hAnsiTheme="minorHAnsi"/>
          <w:u w:val="single"/>
        </w:rPr>
        <w:t xml:space="preserve">The </w:t>
      </w:r>
      <w:r w:rsidRPr="000701A4">
        <w:rPr>
          <w:rFonts w:asciiTheme="minorHAnsi" w:hAnsiTheme="minorHAnsi"/>
          <w:highlight w:val="green"/>
          <w:u w:val="single"/>
        </w:rPr>
        <w:t xml:space="preserve">WTO is the coordinating agency for the Aid for Trade </w:t>
      </w:r>
      <w:proofErr w:type="spellStart"/>
      <w:r w:rsidRPr="000701A4">
        <w:rPr>
          <w:rFonts w:asciiTheme="minorHAnsi" w:hAnsiTheme="minorHAnsi"/>
          <w:highlight w:val="green"/>
          <w:u w:val="single"/>
        </w:rPr>
        <w:t>programme</w:t>
      </w:r>
      <w:proofErr w:type="spellEnd"/>
      <w:r w:rsidRPr="0060366F">
        <w:rPr>
          <w:rFonts w:asciiTheme="minorHAnsi" w:hAnsiTheme="minorHAnsi"/>
          <w:u w:val="single"/>
        </w:rPr>
        <w:t xml:space="preserve"> and as such regularly </w:t>
      </w:r>
      <w:r w:rsidRPr="000701A4">
        <w:rPr>
          <w:rFonts w:asciiTheme="minorHAnsi" w:hAnsiTheme="minorHAnsi"/>
          <w:highlight w:val="green"/>
          <w:u w:val="single"/>
        </w:rPr>
        <w:t>brings donors, development agencies</w:t>
      </w:r>
      <w:r w:rsidRPr="0060366F">
        <w:rPr>
          <w:rFonts w:asciiTheme="minorHAnsi" w:hAnsiTheme="minorHAnsi"/>
          <w:u w:val="single"/>
        </w:rPr>
        <w:t xml:space="preserve">, recipient </w:t>
      </w:r>
      <w:r w:rsidRPr="000701A4">
        <w:rPr>
          <w:rFonts w:asciiTheme="minorHAnsi" w:hAnsiTheme="minorHAnsi"/>
          <w:highlight w:val="green"/>
          <w:u w:val="single"/>
        </w:rPr>
        <w:t>governments and the private sector together</w:t>
      </w:r>
      <w:r w:rsidRPr="000701A4">
        <w:rPr>
          <w:rFonts w:asciiTheme="minorHAnsi" w:hAnsiTheme="minorHAnsi"/>
          <w:sz w:val="14"/>
          <w:highlight w:val="green"/>
        </w:rPr>
        <w:t>.</w:t>
      </w:r>
      <w:r w:rsidRPr="0060366F">
        <w:rPr>
          <w:rFonts w:asciiTheme="minorHAnsi" w:hAnsiTheme="minorHAnsi"/>
          <w:sz w:val="14"/>
        </w:rPr>
        <w:t xml:space="preserve"> This dialogue helps to highlight what is being provided and what is needed while encouraging the development of more suitably designed projects. Both donor and recipient countries have responded to these efforts</w:t>
      </w:r>
      <w:r w:rsidRPr="0060366F">
        <w:rPr>
          <w:rFonts w:asciiTheme="minorHAnsi" w:hAnsiTheme="minorHAnsi"/>
          <w:u w:val="single"/>
        </w:rPr>
        <w:t xml:space="preserve">. Donor </w:t>
      </w:r>
      <w:r w:rsidRPr="000701A4">
        <w:rPr>
          <w:rFonts w:asciiTheme="minorHAnsi" w:hAnsiTheme="minorHAnsi"/>
          <w:highlight w:val="green"/>
          <w:u w:val="single"/>
        </w:rPr>
        <w:t>countries have committed</w:t>
      </w:r>
      <w:r w:rsidRPr="0060366F">
        <w:rPr>
          <w:rFonts w:asciiTheme="minorHAnsi" w:hAnsiTheme="minorHAnsi"/>
          <w:u w:val="single"/>
        </w:rPr>
        <w:t xml:space="preserve"> an average of </w:t>
      </w:r>
      <w:r w:rsidRPr="000701A4">
        <w:rPr>
          <w:rFonts w:asciiTheme="minorHAnsi" w:hAnsiTheme="minorHAnsi"/>
          <w:highlight w:val="green"/>
          <w:u w:val="single"/>
        </w:rPr>
        <w:t>$40 billion a year to trade</w:t>
      </w:r>
      <w:r w:rsidRPr="0060366F">
        <w:rPr>
          <w:rFonts w:asciiTheme="minorHAnsi" w:hAnsiTheme="minorHAnsi"/>
          <w:u w:val="single"/>
        </w:rPr>
        <w:t xml:space="preserve">-related </w:t>
      </w:r>
      <w:r w:rsidRPr="000701A4">
        <w:rPr>
          <w:rFonts w:asciiTheme="minorHAnsi" w:hAnsiTheme="minorHAnsi"/>
          <w:highlight w:val="green"/>
          <w:u w:val="single"/>
        </w:rPr>
        <w:t xml:space="preserve">development </w:t>
      </w:r>
      <w:proofErr w:type="spellStart"/>
      <w:r w:rsidRPr="000701A4">
        <w:rPr>
          <w:rFonts w:asciiTheme="minorHAnsi" w:hAnsiTheme="minorHAnsi"/>
          <w:highlight w:val="green"/>
          <w:u w:val="single"/>
        </w:rPr>
        <w:t>programmes</w:t>
      </w:r>
      <w:proofErr w:type="spellEnd"/>
      <w:r w:rsidRPr="0060366F">
        <w:rPr>
          <w:rFonts w:asciiTheme="minorHAnsi" w:hAnsiTheme="minorHAnsi"/>
          <w:u w:val="single"/>
        </w:rPr>
        <w:t xml:space="preserve"> while recipient countries have had success in pinpointing the specific areas where aid is needed and in mainstreaming trade into their development strategies. Better communications. The WTO has set up reference </w:t>
      </w:r>
      <w:proofErr w:type="spellStart"/>
      <w:r w:rsidRPr="0060366F">
        <w:rPr>
          <w:rFonts w:asciiTheme="minorHAnsi" w:hAnsiTheme="minorHAnsi"/>
          <w:u w:val="single"/>
        </w:rPr>
        <w:t>centres</w:t>
      </w:r>
      <w:proofErr w:type="spellEnd"/>
      <w:r w:rsidRPr="0060366F">
        <w:rPr>
          <w:rFonts w:asciiTheme="minorHAnsi" w:hAnsiTheme="minorHAnsi"/>
          <w:u w:val="single"/>
        </w:rPr>
        <w:t xml:space="preserve"> in over 100 trade ministries and regional organizations in capitals of developing and least-developed countries, providing computers and internet access to enable ministry officials to keep abreast of events in the WTO in Geneva through online access to the WTO’s immense database of official documents and other material. Efforts are also being made to help countries that do not have permanent representatives in Geneva.</w:t>
      </w:r>
    </w:p>
    <w:p w14:paraId="174B9438" w14:textId="77777777" w:rsidR="007B3EE8" w:rsidRPr="0060366F" w:rsidRDefault="007B3EE8" w:rsidP="007B3EE8"/>
    <w:p w14:paraId="4981F897" w14:textId="77777777" w:rsidR="007B3EE8" w:rsidRPr="0060366F" w:rsidRDefault="007B3EE8" w:rsidP="007B3EE8">
      <w:pPr>
        <w:pStyle w:val="Heading4"/>
      </w:pPr>
      <w:r w:rsidRPr="0060366F">
        <w:t>Trade key to alleviating poverty – but only international assistance ensures steady gains</w:t>
      </w:r>
    </w:p>
    <w:p w14:paraId="1A2AA74D" w14:textId="77777777" w:rsidR="007B3EE8" w:rsidRPr="0060366F" w:rsidRDefault="007B3EE8" w:rsidP="007B3EE8">
      <w:pPr>
        <w:rPr>
          <w:rStyle w:val="Style13ptBold"/>
        </w:rPr>
      </w:pPr>
      <w:r w:rsidRPr="0060366F">
        <w:rPr>
          <w:rStyle w:val="Style13ptBold"/>
        </w:rPr>
        <w:t>Córdoba 06</w:t>
      </w:r>
    </w:p>
    <w:p w14:paraId="716104C5" w14:textId="77777777" w:rsidR="007B3EE8" w:rsidRPr="0060366F" w:rsidRDefault="007B3EE8" w:rsidP="007B3EE8">
      <w:r w:rsidRPr="0060366F">
        <w:t xml:space="preserve">Santiago Fernández de Córdoba is an economist at the United Nations Conference on Trade and Development (UNCTAD) and a Special Professor of Economics at Universidad de Navarra, Spain. He has been a consultant for the World Bank and worked in management consulting and corporate finance. Mr. Fernández de Córdoba also published the book, Coping with Trade Reform, and </w:t>
      </w:r>
      <w:proofErr w:type="gramStart"/>
      <w:r w:rsidRPr="0060366F">
        <w:t>a number of</w:t>
      </w:r>
      <w:proofErr w:type="gramEnd"/>
      <w:r w:rsidRPr="0060366F">
        <w:t xml:space="preserve"> studies on economic policy, modeling trade negotiations. </w:t>
      </w:r>
      <w:hyperlink r:id="rId14" w:history="1">
        <w:r w:rsidRPr="0060366F">
          <w:rPr>
            <w:rStyle w:val="Hyperlink"/>
          </w:rPr>
          <w:t>https://www.un.org/en/chronicle/article/trade-and-mdgs-how-trade-can-help-developing-countries-eradicate-poverty</w:t>
        </w:r>
      </w:hyperlink>
      <w:r w:rsidRPr="0060366F">
        <w:t xml:space="preserve"> DS</w:t>
      </w:r>
    </w:p>
    <w:p w14:paraId="3200E491" w14:textId="77777777" w:rsidR="007B3EE8" w:rsidRPr="0060366F" w:rsidRDefault="007B3EE8" w:rsidP="007B3EE8">
      <w:pPr>
        <w:rPr>
          <w:rFonts w:asciiTheme="minorHAnsi" w:hAnsiTheme="minorHAnsi"/>
          <w:sz w:val="14"/>
        </w:rPr>
      </w:pPr>
      <w:r w:rsidRPr="000701A4">
        <w:rPr>
          <w:rFonts w:asciiTheme="minorHAnsi" w:hAnsiTheme="minorHAnsi"/>
          <w:highlight w:val="green"/>
          <w:u w:val="single"/>
        </w:rPr>
        <w:t xml:space="preserve">When countries </w:t>
      </w:r>
      <w:proofErr w:type="gramStart"/>
      <w:r w:rsidRPr="0060366F">
        <w:rPr>
          <w:rFonts w:asciiTheme="minorHAnsi" w:hAnsiTheme="minorHAnsi"/>
          <w:u w:val="single"/>
        </w:rPr>
        <w:t>open up</w:t>
      </w:r>
      <w:proofErr w:type="gramEnd"/>
      <w:r w:rsidRPr="0060366F">
        <w:rPr>
          <w:rFonts w:asciiTheme="minorHAnsi" w:hAnsiTheme="minorHAnsi"/>
          <w:u w:val="single"/>
        </w:rPr>
        <w:t xml:space="preserve"> to </w:t>
      </w:r>
      <w:r w:rsidRPr="000701A4">
        <w:rPr>
          <w:rFonts w:asciiTheme="minorHAnsi" w:hAnsiTheme="minorHAnsi"/>
          <w:highlight w:val="green"/>
          <w:u w:val="single"/>
        </w:rPr>
        <w:t>trade, they</w:t>
      </w:r>
      <w:r w:rsidRPr="0060366F">
        <w:rPr>
          <w:rFonts w:asciiTheme="minorHAnsi" w:hAnsiTheme="minorHAnsi"/>
          <w:u w:val="single"/>
        </w:rPr>
        <w:t xml:space="preserve"> generally </w:t>
      </w:r>
      <w:r w:rsidRPr="000701A4">
        <w:rPr>
          <w:rFonts w:asciiTheme="minorHAnsi" w:hAnsiTheme="minorHAnsi"/>
          <w:highlight w:val="green"/>
          <w:u w:val="single"/>
        </w:rPr>
        <w:t>benefit because they can sell more</w:t>
      </w:r>
      <w:r w:rsidRPr="0060366F">
        <w:rPr>
          <w:rFonts w:asciiTheme="minorHAnsi" w:hAnsiTheme="minorHAnsi"/>
          <w:u w:val="single"/>
        </w:rPr>
        <w:t xml:space="preserve">, then </w:t>
      </w:r>
      <w:r w:rsidRPr="000701A4">
        <w:rPr>
          <w:rFonts w:asciiTheme="minorHAnsi" w:hAnsiTheme="minorHAnsi"/>
          <w:highlight w:val="green"/>
          <w:u w:val="single"/>
        </w:rPr>
        <w:t>they can buy more.</w:t>
      </w:r>
      <w:r w:rsidRPr="0060366F">
        <w:rPr>
          <w:rFonts w:asciiTheme="minorHAnsi" w:hAnsiTheme="minorHAnsi"/>
          <w:sz w:val="14"/>
        </w:rPr>
        <w:t xml:space="preserve"> And trade has a two-way gain."-- Jeffrey Sachs, Special Advisor to the UN Secretary-General and former Director of the UN Millennium Project Developing countries depend on national and global economic growth to achieve the Millennium Development Goals (MDGs) by 2015. In this regard, </w:t>
      </w:r>
      <w:r w:rsidRPr="0060366F">
        <w:rPr>
          <w:rFonts w:asciiTheme="minorHAnsi" w:hAnsiTheme="minorHAnsi"/>
          <w:u w:val="single"/>
        </w:rPr>
        <w:t xml:space="preserve">international </w:t>
      </w:r>
      <w:r w:rsidRPr="000701A4">
        <w:rPr>
          <w:rFonts w:asciiTheme="minorHAnsi" w:hAnsiTheme="minorHAnsi"/>
          <w:highlight w:val="green"/>
          <w:u w:val="single"/>
        </w:rPr>
        <w:t>trade is</w:t>
      </w:r>
      <w:r w:rsidRPr="0060366F">
        <w:rPr>
          <w:rFonts w:asciiTheme="minorHAnsi" w:hAnsiTheme="minorHAnsi"/>
          <w:u w:val="single"/>
        </w:rPr>
        <w:t xml:space="preserve"> recognized as </w:t>
      </w:r>
      <w:r w:rsidRPr="000701A4">
        <w:rPr>
          <w:rFonts w:asciiTheme="minorHAnsi" w:hAnsiTheme="minorHAnsi"/>
          <w:highlight w:val="green"/>
          <w:u w:val="single"/>
        </w:rPr>
        <w:t>a powerful instrument to</w:t>
      </w:r>
      <w:r w:rsidRPr="0060366F">
        <w:rPr>
          <w:rFonts w:asciiTheme="minorHAnsi" w:hAnsiTheme="minorHAnsi"/>
          <w:u w:val="single"/>
        </w:rPr>
        <w:t xml:space="preserve"> stimulate economic progress and </w:t>
      </w:r>
      <w:r w:rsidRPr="000701A4">
        <w:rPr>
          <w:rFonts w:asciiTheme="minorHAnsi" w:hAnsiTheme="minorHAnsi"/>
          <w:highlight w:val="green"/>
          <w:u w:val="single"/>
        </w:rPr>
        <w:t>alleviate poverty. Trade contributes to eradicating</w:t>
      </w:r>
      <w:r w:rsidRPr="0060366F">
        <w:rPr>
          <w:rFonts w:asciiTheme="minorHAnsi" w:hAnsiTheme="minorHAnsi"/>
          <w:u w:val="single"/>
        </w:rPr>
        <w:t xml:space="preserve"> extreme </w:t>
      </w:r>
      <w:r w:rsidRPr="000701A4">
        <w:rPr>
          <w:rFonts w:asciiTheme="minorHAnsi" w:hAnsiTheme="minorHAnsi"/>
          <w:highlight w:val="green"/>
          <w:u w:val="single"/>
        </w:rPr>
        <w:t>hunger and poverty</w:t>
      </w:r>
      <w:r w:rsidRPr="0060366F">
        <w:rPr>
          <w:rFonts w:asciiTheme="minorHAnsi" w:hAnsiTheme="minorHAnsi"/>
          <w:u w:val="single"/>
        </w:rPr>
        <w:t xml:space="preserve"> (MDG 1), </w:t>
      </w:r>
      <w:r w:rsidRPr="000701A4">
        <w:rPr>
          <w:rFonts w:asciiTheme="minorHAnsi" w:hAnsiTheme="minorHAnsi"/>
          <w:highlight w:val="green"/>
          <w:u w:val="single"/>
        </w:rPr>
        <w:t>by reducing by half the proportion of people suffering from hunger and</w:t>
      </w:r>
      <w:r w:rsidRPr="0060366F">
        <w:rPr>
          <w:rFonts w:asciiTheme="minorHAnsi" w:hAnsiTheme="minorHAnsi"/>
          <w:u w:val="single"/>
        </w:rPr>
        <w:t xml:space="preserve"> those </w:t>
      </w:r>
      <w:r w:rsidRPr="000701A4">
        <w:rPr>
          <w:rFonts w:asciiTheme="minorHAnsi" w:hAnsiTheme="minorHAnsi"/>
          <w:highlight w:val="green"/>
          <w:u w:val="single"/>
        </w:rPr>
        <w:t>living on less than one dollar a day</w:t>
      </w:r>
      <w:r w:rsidRPr="0060366F">
        <w:rPr>
          <w:rFonts w:asciiTheme="minorHAnsi" w:hAnsiTheme="minorHAnsi"/>
          <w:sz w:val="14"/>
        </w:rPr>
        <w:t xml:space="preserve">, and to developing a global partnership for development (MDG 8), which </w:t>
      </w:r>
      <w:r w:rsidRPr="0060366F">
        <w:rPr>
          <w:rFonts w:asciiTheme="minorHAnsi" w:hAnsiTheme="minorHAnsi"/>
          <w:u w:val="single"/>
        </w:rPr>
        <w:t xml:space="preserve">includes addressing the least developed countries' needs, </w:t>
      </w:r>
      <w:r w:rsidRPr="000701A4">
        <w:rPr>
          <w:rFonts w:asciiTheme="minorHAnsi" w:hAnsiTheme="minorHAnsi"/>
          <w:highlight w:val="green"/>
          <w:u w:val="single"/>
        </w:rPr>
        <w:t>by reducing trade</w:t>
      </w:r>
      <w:r w:rsidRPr="0060366F">
        <w:rPr>
          <w:rFonts w:asciiTheme="minorHAnsi" w:hAnsiTheme="minorHAnsi"/>
          <w:u w:val="single"/>
        </w:rPr>
        <w:t xml:space="preserve"> </w:t>
      </w:r>
      <w:r w:rsidRPr="000701A4">
        <w:rPr>
          <w:rFonts w:asciiTheme="minorHAnsi" w:hAnsiTheme="minorHAnsi"/>
          <w:highlight w:val="green"/>
          <w:u w:val="single"/>
        </w:rPr>
        <w:t>barriers</w:t>
      </w:r>
      <w:r w:rsidRPr="0060366F">
        <w:rPr>
          <w:rFonts w:asciiTheme="minorHAnsi" w:hAnsiTheme="minorHAnsi"/>
          <w:u w:val="single"/>
        </w:rPr>
        <w:t xml:space="preserve">, improving debt </w:t>
      </w:r>
      <w:proofErr w:type="gramStart"/>
      <w:r w:rsidRPr="0060366F">
        <w:rPr>
          <w:rFonts w:asciiTheme="minorHAnsi" w:hAnsiTheme="minorHAnsi"/>
          <w:u w:val="single"/>
        </w:rPr>
        <w:t>relief</w:t>
      </w:r>
      <w:proofErr w:type="gramEnd"/>
      <w:r w:rsidRPr="0060366F">
        <w:rPr>
          <w:rFonts w:asciiTheme="minorHAnsi" w:hAnsiTheme="minorHAnsi"/>
          <w:sz w:val="14"/>
        </w:rPr>
        <w:t xml:space="preserve"> and increasing official development assistance from developed countries. </w:t>
      </w:r>
      <w:r w:rsidRPr="0060366F">
        <w:rPr>
          <w:rFonts w:asciiTheme="minorHAnsi" w:hAnsiTheme="minorHAnsi"/>
          <w:u w:val="single"/>
        </w:rPr>
        <w:t xml:space="preserve">Poverty is the most crucial plague of our times. It is commonly agreed that </w:t>
      </w:r>
      <w:proofErr w:type="gramStart"/>
      <w:r w:rsidRPr="000701A4">
        <w:rPr>
          <w:rFonts w:asciiTheme="minorHAnsi" w:hAnsiTheme="minorHAnsi"/>
          <w:highlight w:val="green"/>
          <w:u w:val="single"/>
        </w:rPr>
        <w:t>in order to</w:t>
      </w:r>
      <w:proofErr w:type="gramEnd"/>
      <w:r w:rsidRPr="000701A4">
        <w:rPr>
          <w:rFonts w:asciiTheme="minorHAnsi" w:hAnsiTheme="minorHAnsi"/>
          <w:highlight w:val="green"/>
          <w:u w:val="single"/>
        </w:rPr>
        <w:t xml:space="preserve"> reduce the</w:t>
      </w:r>
      <w:r w:rsidRPr="0060366F">
        <w:rPr>
          <w:rFonts w:asciiTheme="minorHAnsi" w:hAnsiTheme="minorHAnsi"/>
          <w:u w:val="single"/>
        </w:rPr>
        <w:t xml:space="preserve"> proportion of </w:t>
      </w:r>
      <w:r w:rsidRPr="000701A4">
        <w:rPr>
          <w:rFonts w:asciiTheme="minorHAnsi" w:hAnsiTheme="minorHAnsi"/>
          <w:highlight w:val="green"/>
          <w:u w:val="single"/>
        </w:rPr>
        <w:t>people living on less than $1 a day, developing countries need to</w:t>
      </w:r>
      <w:r w:rsidRPr="0060366F">
        <w:rPr>
          <w:rFonts w:asciiTheme="minorHAnsi" w:hAnsiTheme="minorHAnsi"/>
          <w:u w:val="single"/>
        </w:rPr>
        <w:t xml:space="preserve"> substantially </w:t>
      </w:r>
      <w:r w:rsidRPr="000701A4">
        <w:rPr>
          <w:rFonts w:asciiTheme="minorHAnsi" w:hAnsiTheme="minorHAnsi"/>
          <w:highlight w:val="green"/>
          <w:u w:val="single"/>
        </w:rPr>
        <w:t>accelerate</w:t>
      </w:r>
      <w:r w:rsidRPr="0060366F">
        <w:rPr>
          <w:rFonts w:asciiTheme="minorHAnsi" w:hAnsiTheme="minorHAnsi"/>
          <w:u w:val="single"/>
        </w:rPr>
        <w:t xml:space="preserve"> their economic </w:t>
      </w:r>
      <w:r w:rsidRPr="000701A4">
        <w:rPr>
          <w:rFonts w:asciiTheme="minorHAnsi" w:hAnsiTheme="minorHAnsi"/>
          <w:highlight w:val="green"/>
          <w:u w:val="single"/>
        </w:rPr>
        <w:t>growth by carefully</w:t>
      </w:r>
      <w:r w:rsidRPr="0060366F">
        <w:rPr>
          <w:rFonts w:asciiTheme="minorHAnsi" w:hAnsiTheme="minorHAnsi"/>
          <w:u w:val="single"/>
        </w:rPr>
        <w:t xml:space="preserve"> </w:t>
      </w:r>
      <w:r w:rsidRPr="000701A4">
        <w:rPr>
          <w:rFonts w:asciiTheme="minorHAnsi" w:hAnsiTheme="minorHAnsi"/>
          <w:highlight w:val="green"/>
          <w:u w:val="single"/>
        </w:rPr>
        <w:t>opening</w:t>
      </w:r>
      <w:r w:rsidRPr="0060366F">
        <w:rPr>
          <w:rFonts w:asciiTheme="minorHAnsi" w:hAnsiTheme="minorHAnsi"/>
          <w:u w:val="single"/>
        </w:rPr>
        <w:t xml:space="preserve"> their </w:t>
      </w:r>
      <w:r w:rsidRPr="000701A4">
        <w:rPr>
          <w:rFonts w:asciiTheme="minorHAnsi" w:hAnsiTheme="minorHAnsi"/>
          <w:highlight w:val="green"/>
          <w:u w:val="single"/>
        </w:rPr>
        <w:t>markets</w:t>
      </w:r>
      <w:r w:rsidRPr="0060366F">
        <w:rPr>
          <w:rFonts w:asciiTheme="minorHAnsi" w:hAnsiTheme="minorHAnsi"/>
          <w:u w:val="single"/>
        </w:rPr>
        <w:t>.</w:t>
      </w:r>
      <w:r w:rsidRPr="0060366F">
        <w:rPr>
          <w:rFonts w:asciiTheme="minorHAnsi" w:hAnsiTheme="minorHAnsi"/>
          <w:sz w:val="14"/>
        </w:rPr>
        <w:t xml:space="preserve"> The standard rationale is that trade liberalization improves efficiency in the allocation of scarce resources, enhances economic welfare and contributes to long-term economic growth. </w:t>
      </w:r>
      <w:r w:rsidRPr="0060366F">
        <w:rPr>
          <w:rFonts w:asciiTheme="minorHAnsi" w:hAnsiTheme="minorHAnsi"/>
          <w:u w:val="single"/>
        </w:rPr>
        <w:t xml:space="preserve">However, while there might well be long-term gains from opening their markets, </w:t>
      </w:r>
      <w:r w:rsidRPr="000701A4">
        <w:rPr>
          <w:rFonts w:asciiTheme="minorHAnsi" w:hAnsiTheme="minorHAnsi"/>
          <w:highlight w:val="green"/>
          <w:u w:val="single"/>
        </w:rPr>
        <w:t>liberalizing economies</w:t>
      </w:r>
      <w:r w:rsidRPr="0060366F">
        <w:rPr>
          <w:rFonts w:asciiTheme="minorHAnsi" w:hAnsiTheme="minorHAnsi"/>
          <w:u w:val="single"/>
        </w:rPr>
        <w:t xml:space="preserve"> are likely to </w:t>
      </w:r>
      <w:r w:rsidRPr="000701A4">
        <w:rPr>
          <w:rFonts w:asciiTheme="minorHAnsi" w:hAnsiTheme="minorHAnsi"/>
          <w:highlight w:val="green"/>
          <w:u w:val="single"/>
        </w:rPr>
        <w:t>face some short-term</w:t>
      </w:r>
      <w:r w:rsidRPr="0060366F">
        <w:rPr>
          <w:rFonts w:asciiTheme="minorHAnsi" w:hAnsiTheme="minorHAnsi"/>
          <w:u w:val="single"/>
        </w:rPr>
        <w:t xml:space="preserve"> adjustment </w:t>
      </w:r>
      <w:r w:rsidRPr="000701A4">
        <w:rPr>
          <w:rFonts w:asciiTheme="minorHAnsi" w:hAnsiTheme="minorHAnsi"/>
          <w:highlight w:val="green"/>
          <w:u w:val="single"/>
        </w:rPr>
        <w:t>costs.</w:t>
      </w:r>
      <w:r w:rsidRPr="0060366F">
        <w:rPr>
          <w:rFonts w:asciiTheme="minorHAnsi" w:hAnsiTheme="minorHAnsi"/>
          <w:u w:val="single"/>
        </w:rPr>
        <w:t xml:space="preserve"> This is because, as economies </w:t>
      </w:r>
      <w:proofErr w:type="gramStart"/>
      <w:r w:rsidRPr="0060366F">
        <w:rPr>
          <w:rFonts w:asciiTheme="minorHAnsi" w:hAnsiTheme="minorHAnsi"/>
          <w:u w:val="single"/>
        </w:rPr>
        <w:t>open up</w:t>
      </w:r>
      <w:proofErr w:type="gramEnd"/>
      <w:r w:rsidRPr="0060366F">
        <w:rPr>
          <w:rFonts w:asciiTheme="minorHAnsi" w:hAnsiTheme="minorHAnsi"/>
          <w:u w:val="single"/>
        </w:rPr>
        <w:t>, a country's imports use existing channels, while its new exports opportunities often come from different sectors that have yet to sufficiently develop production capacity</w:t>
      </w:r>
      <w:r w:rsidRPr="0060366F">
        <w:rPr>
          <w:rFonts w:asciiTheme="minorHAnsi" w:hAnsiTheme="minorHAnsi"/>
          <w:sz w:val="14"/>
        </w:rPr>
        <w:t xml:space="preserve">. </w:t>
      </w:r>
      <w:r w:rsidRPr="0060366F">
        <w:rPr>
          <w:rFonts w:asciiTheme="minorHAnsi" w:hAnsiTheme="minorHAnsi"/>
          <w:u w:val="single"/>
        </w:rPr>
        <w:t xml:space="preserve">The </w:t>
      </w:r>
      <w:r w:rsidRPr="000701A4">
        <w:rPr>
          <w:rFonts w:asciiTheme="minorHAnsi" w:hAnsiTheme="minorHAnsi"/>
          <w:highlight w:val="green"/>
          <w:u w:val="single"/>
        </w:rPr>
        <w:t>international community recognizes the importance of trade</w:t>
      </w:r>
      <w:r w:rsidRPr="0060366F">
        <w:rPr>
          <w:rFonts w:asciiTheme="minorHAnsi" w:hAnsiTheme="minorHAnsi"/>
          <w:u w:val="single"/>
        </w:rPr>
        <w:t xml:space="preserve"> for development </w:t>
      </w:r>
      <w:r w:rsidRPr="000701A4">
        <w:rPr>
          <w:rFonts w:asciiTheme="minorHAnsi" w:hAnsiTheme="minorHAnsi"/>
          <w:highlight w:val="green"/>
          <w:u w:val="single"/>
        </w:rPr>
        <w:t>through initiatives, such as</w:t>
      </w:r>
      <w:r w:rsidRPr="0060366F">
        <w:rPr>
          <w:rFonts w:asciiTheme="minorHAnsi" w:hAnsiTheme="minorHAnsi"/>
          <w:u w:val="single"/>
        </w:rPr>
        <w:t xml:space="preserve"> </w:t>
      </w:r>
      <w:r w:rsidRPr="000701A4">
        <w:rPr>
          <w:rFonts w:asciiTheme="minorHAnsi" w:hAnsiTheme="minorHAnsi"/>
          <w:highlight w:val="green"/>
          <w:u w:val="single"/>
        </w:rPr>
        <w:t>Aid for Trade</w:t>
      </w:r>
      <w:r w:rsidRPr="0060366F">
        <w:rPr>
          <w:rFonts w:asciiTheme="minorHAnsi" w:hAnsiTheme="minorHAnsi"/>
          <w:u w:val="single"/>
        </w:rPr>
        <w:t xml:space="preserve">, Financing for Development </w:t>
      </w:r>
      <w:r w:rsidRPr="000701A4">
        <w:rPr>
          <w:rFonts w:asciiTheme="minorHAnsi" w:hAnsiTheme="minorHAnsi"/>
          <w:highlight w:val="green"/>
          <w:u w:val="single"/>
        </w:rPr>
        <w:t>and, most importantly, the</w:t>
      </w:r>
      <w:r w:rsidRPr="0060366F">
        <w:rPr>
          <w:rFonts w:asciiTheme="minorHAnsi" w:hAnsiTheme="minorHAnsi"/>
          <w:u w:val="single"/>
        </w:rPr>
        <w:t xml:space="preserve"> World Trade Organization (</w:t>
      </w:r>
      <w:r w:rsidRPr="000701A4">
        <w:rPr>
          <w:rFonts w:asciiTheme="minorHAnsi" w:hAnsiTheme="minorHAnsi"/>
          <w:highlight w:val="green"/>
          <w:u w:val="single"/>
        </w:rPr>
        <w:t>WTO</w:t>
      </w:r>
      <w:r w:rsidRPr="0060366F">
        <w:rPr>
          <w:rFonts w:asciiTheme="minorHAnsi" w:hAnsiTheme="minorHAnsi"/>
          <w:u w:val="single"/>
        </w:rPr>
        <w:t>) Doha Round of trade negotiations</w:t>
      </w:r>
      <w:r w:rsidRPr="0060366F">
        <w:rPr>
          <w:rFonts w:asciiTheme="minorHAnsi" w:hAnsiTheme="minorHAnsi"/>
          <w:sz w:val="14"/>
        </w:rPr>
        <w:t xml:space="preserve">. It is estimated that the </w:t>
      </w:r>
      <w:r w:rsidRPr="000701A4">
        <w:rPr>
          <w:rFonts w:asciiTheme="minorHAnsi" w:hAnsiTheme="minorHAnsi"/>
          <w:highlight w:val="green"/>
          <w:u w:val="single"/>
        </w:rPr>
        <w:t>global</w:t>
      </w:r>
      <w:r w:rsidRPr="0060366F">
        <w:rPr>
          <w:rFonts w:asciiTheme="minorHAnsi" w:hAnsiTheme="minorHAnsi"/>
          <w:u w:val="single"/>
        </w:rPr>
        <w:t xml:space="preserve"> annual welfare </w:t>
      </w:r>
      <w:r w:rsidRPr="000701A4">
        <w:rPr>
          <w:rFonts w:asciiTheme="minorHAnsi" w:hAnsiTheme="minorHAnsi"/>
          <w:highlight w:val="green"/>
          <w:u w:val="single"/>
        </w:rPr>
        <w:t>gains from trade liberalization</w:t>
      </w:r>
      <w:r w:rsidRPr="0060366F">
        <w:rPr>
          <w:rFonts w:asciiTheme="minorHAnsi" w:hAnsiTheme="minorHAnsi"/>
          <w:u w:val="single"/>
        </w:rPr>
        <w:t xml:space="preserve"> </w:t>
      </w:r>
      <w:r w:rsidRPr="000701A4">
        <w:rPr>
          <w:rFonts w:asciiTheme="minorHAnsi" w:hAnsiTheme="minorHAnsi"/>
          <w:highlight w:val="green"/>
          <w:u w:val="single"/>
        </w:rPr>
        <w:t>would be</w:t>
      </w:r>
      <w:r w:rsidRPr="0060366F">
        <w:rPr>
          <w:rFonts w:asciiTheme="minorHAnsi" w:hAnsiTheme="minorHAnsi"/>
          <w:u w:val="single"/>
        </w:rPr>
        <w:t xml:space="preserve"> in the order of $</w:t>
      </w:r>
      <w:r w:rsidRPr="000701A4">
        <w:rPr>
          <w:rFonts w:asciiTheme="minorHAnsi" w:hAnsiTheme="minorHAnsi"/>
          <w:highlight w:val="green"/>
          <w:u w:val="single"/>
        </w:rPr>
        <w:t>90</w:t>
      </w:r>
      <w:r w:rsidRPr="0060366F">
        <w:rPr>
          <w:rFonts w:asciiTheme="minorHAnsi" w:hAnsiTheme="minorHAnsi"/>
          <w:u w:val="single"/>
        </w:rPr>
        <w:t xml:space="preserve"> billion </w:t>
      </w:r>
      <w:r w:rsidRPr="000701A4">
        <w:rPr>
          <w:rFonts w:asciiTheme="minorHAnsi" w:hAnsiTheme="minorHAnsi"/>
          <w:highlight w:val="green"/>
          <w:u w:val="single"/>
        </w:rPr>
        <w:t>to $200 billion</w:t>
      </w:r>
      <w:r w:rsidRPr="0060366F">
        <w:rPr>
          <w:rFonts w:asciiTheme="minorHAnsi" w:hAnsiTheme="minorHAnsi"/>
          <w:u w:val="single"/>
        </w:rPr>
        <w:t>, of which two thirds would accrue to developing countries.1 This could help lift 140 million people out of poverty</w:t>
      </w:r>
      <w:r w:rsidRPr="0060366F">
        <w:rPr>
          <w:rFonts w:asciiTheme="minorHAnsi" w:hAnsiTheme="minorHAnsi"/>
          <w:sz w:val="14"/>
        </w:rPr>
        <w:t xml:space="preserve"> by 2015.2 Trade and economic growth. In the last decade, trade has helped trigger strong growth in developing countries, whose share in the global trade has increased from 29 per cent in 1996 to 37 per cent in 2006 and whose exports have consistently been growing at a faster rate than those of developed countries. This has stimulated growth in export revenues of developing countries. At the same time, gross domestic product (GDP) per capita, one of the most relevant indicators of MDG progress, has increased by more than 16 per cent over the past five years in Africa, West </w:t>
      </w:r>
      <w:proofErr w:type="gramStart"/>
      <w:r w:rsidRPr="0060366F">
        <w:rPr>
          <w:rFonts w:asciiTheme="minorHAnsi" w:hAnsiTheme="minorHAnsi"/>
          <w:sz w:val="14"/>
        </w:rPr>
        <w:t>Asia</w:t>
      </w:r>
      <w:proofErr w:type="gramEnd"/>
      <w:r w:rsidRPr="0060366F">
        <w:rPr>
          <w:rFonts w:asciiTheme="minorHAnsi" w:hAnsiTheme="minorHAnsi"/>
          <w:sz w:val="14"/>
        </w:rPr>
        <w:t xml:space="preserve"> and Latin America (see table above). This has led to significant increases in employment and investment levels. The strong growth in exports from developing countries has, to a large extent, been due to the steady reduction of global tariffs as barriers to trade. On average, </w:t>
      </w:r>
      <w:r w:rsidRPr="0060366F">
        <w:rPr>
          <w:rFonts w:asciiTheme="minorHAnsi" w:hAnsiTheme="minorHAnsi"/>
          <w:u w:val="single"/>
        </w:rPr>
        <w:t>world tariffs have declined from 11 per cent in 2000 to 7 per cent in 2006</w:t>
      </w:r>
      <w:r w:rsidRPr="0060366F">
        <w:rPr>
          <w:rFonts w:asciiTheme="minorHAnsi" w:hAnsiTheme="minorHAnsi"/>
          <w:sz w:val="14"/>
        </w:rPr>
        <w:t xml:space="preserve"> (see Figure 1). However, there </w:t>
      </w:r>
      <w:r w:rsidRPr="0060366F">
        <w:rPr>
          <w:rFonts w:asciiTheme="minorHAnsi" w:hAnsiTheme="minorHAnsi"/>
          <w:u w:val="single"/>
        </w:rPr>
        <w:t>is still evidence that developing countries face disproportionately high tariffs</w:t>
      </w:r>
      <w:r w:rsidRPr="0060366F">
        <w:rPr>
          <w:rFonts w:asciiTheme="minorHAnsi" w:hAnsiTheme="minorHAnsi"/>
          <w:sz w:val="14"/>
        </w:rPr>
        <w:t xml:space="preserve"> and trade barriers on products of export interest for them (see Figure 2). For example, in 2005, developing countries' agricultural exports faced, on average, a tariff of 8.9 per cent. </w:t>
      </w:r>
      <w:r w:rsidRPr="0060366F">
        <w:rPr>
          <w:rFonts w:asciiTheme="minorHAnsi" w:hAnsiTheme="minorHAnsi"/>
          <w:u w:val="single"/>
        </w:rPr>
        <w:t>Developed countries still impose tariffs on imports from developing countries that are twice as high as those from developed countries</w:t>
      </w:r>
      <w:r w:rsidRPr="0060366F">
        <w:rPr>
          <w:rFonts w:asciiTheme="minorHAnsi" w:hAnsiTheme="minorHAnsi"/>
          <w:sz w:val="14"/>
        </w:rPr>
        <w:t xml:space="preserve">.1 In Africa, Mauritius -- one of the most open economies in sub-Saharan Africa -- exemplifies how trade can be a strong instrument for achieving the MDGs. Its traditional exports, such as sugar and textiles, have been sustained by trade policies that have allowed the country to adapt to international competition and develop value-added services. Mauritius' GDP growth reached an impressive average of 6 per cent per year after implementing an export-oriented strategy in 1996. Other successful initiatives have been initiated in Rwanda, where coffee exports have </w:t>
      </w:r>
      <w:proofErr w:type="spellStart"/>
      <w:r w:rsidRPr="0060366F">
        <w:rPr>
          <w:rFonts w:asciiTheme="minorHAnsi" w:hAnsiTheme="minorHAnsi"/>
          <w:sz w:val="14"/>
        </w:rPr>
        <w:t>fuelled</w:t>
      </w:r>
      <w:proofErr w:type="spellEnd"/>
      <w:r w:rsidRPr="0060366F">
        <w:rPr>
          <w:rFonts w:asciiTheme="minorHAnsi" w:hAnsiTheme="minorHAnsi"/>
          <w:sz w:val="14"/>
        </w:rPr>
        <w:t xml:space="preserve"> economic development, </w:t>
      </w:r>
      <w:proofErr w:type="gramStart"/>
      <w:r w:rsidRPr="0060366F">
        <w:rPr>
          <w:rFonts w:asciiTheme="minorHAnsi" w:hAnsiTheme="minorHAnsi"/>
          <w:sz w:val="14"/>
        </w:rPr>
        <w:t>and also</w:t>
      </w:r>
      <w:proofErr w:type="gramEnd"/>
      <w:r w:rsidRPr="0060366F">
        <w:rPr>
          <w:rFonts w:asciiTheme="minorHAnsi" w:hAnsiTheme="minorHAnsi"/>
          <w:sz w:val="14"/>
        </w:rPr>
        <w:t xml:space="preserve"> in Kenya, where cut-flower exports have seen a growth rate of 35 per cent annually over the last 15 years, sustained by trade incentives. Coping with trade liberalization. Considering these success stories, should developing countries confidently rush towards liberalizing their economies? The answer is that they must be more cautious towards dashing to trade competition. Economic research today recognizes that the relationship between trade openness and growth is more complex than a simple causation. Trade liberalization does not automatically increase trade, let alone growth. The impact of trade openness depends on national context, rather than on the application of a theoretical demonstration.3The reality is that trade liberalization has different effects on poverty in different countries, depending on a wide range of factors, including macroeconomic stability, </w:t>
      </w:r>
      <w:proofErr w:type="gramStart"/>
      <w:r w:rsidRPr="0060366F">
        <w:rPr>
          <w:rFonts w:asciiTheme="minorHAnsi" w:hAnsiTheme="minorHAnsi"/>
          <w:sz w:val="14"/>
        </w:rPr>
        <w:t>infrastructure</w:t>
      </w:r>
      <w:proofErr w:type="gramEnd"/>
      <w:r w:rsidRPr="0060366F">
        <w:rPr>
          <w:rFonts w:asciiTheme="minorHAnsi" w:hAnsiTheme="minorHAnsi"/>
          <w:sz w:val="14"/>
        </w:rPr>
        <w:t xml:space="preserve"> and the financial sector. It is quite clear that trade alone will not help the developing world reach the MDGs and that the international community must significantly increase its efforts to cope with trade liberalization and establish certain conditions for growth to take place in all countries. Developing countries </w:t>
      </w:r>
      <w:proofErr w:type="gramStart"/>
      <w:r w:rsidRPr="0060366F">
        <w:rPr>
          <w:rFonts w:asciiTheme="minorHAnsi" w:hAnsiTheme="minorHAnsi"/>
          <w:sz w:val="14"/>
        </w:rPr>
        <w:t>have to</w:t>
      </w:r>
      <w:proofErr w:type="gramEnd"/>
      <w:r w:rsidRPr="0060366F">
        <w:rPr>
          <w:rFonts w:asciiTheme="minorHAnsi" w:hAnsiTheme="minorHAnsi"/>
          <w:sz w:val="14"/>
        </w:rPr>
        <w:t xml:space="preserve"> be better prepared before entering the global market. </w:t>
      </w:r>
      <w:r w:rsidRPr="000701A4">
        <w:rPr>
          <w:rFonts w:asciiTheme="minorHAnsi" w:hAnsiTheme="minorHAnsi"/>
          <w:highlight w:val="green"/>
          <w:u w:val="single"/>
        </w:rPr>
        <w:t>Developing countries</w:t>
      </w:r>
      <w:r w:rsidRPr="0060366F">
        <w:rPr>
          <w:rFonts w:asciiTheme="minorHAnsi" w:hAnsiTheme="minorHAnsi"/>
          <w:u w:val="single"/>
        </w:rPr>
        <w:t xml:space="preserve"> should develop or expand their supply capacity before </w:t>
      </w:r>
      <w:proofErr w:type="gramStart"/>
      <w:r w:rsidRPr="0060366F">
        <w:rPr>
          <w:rFonts w:asciiTheme="minorHAnsi" w:hAnsiTheme="minorHAnsi"/>
          <w:u w:val="single"/>
        </w:rPr>
        <w:t>opening up</w:t>
      </w:r>
      <w:proofErr w:type="gramEnd"/>
      <w:r w:rsidRPr="0060366F">
        <w:rPr>
          <w:rFonts w:asciiTheme="minorHAnsi" w:hAnsiTheme="minorHAnsi"/>
          <w:u w:val="single"/>
        </w:rPr>
        <w:t xml:space="preserve"> to global competition. They </w:t>
      </w:r>
      <w:r w:rsidRPr="000701A4">
        <w:rPr>
          <w:rFonts w:asciiTheme="minorHAnsi" w:hAnsiTheme="minorHAnsi"/>
          <w:highlight w:val="green"/>
          <w:u w:val="single"/>
        </w:rPr>
        <w:t>will need</w:t>
      </w:r>
      <w:r w:rsidRPr="0060366F">
        <w:rPr>
          <w:rFonts w:asciiTheme="minorHAnsi" w:hAnsiTheme="minorHAnsi"/>
          <w:u w:val="single"/>
        </w:rPr>
        <w:t xml:space="preserve"> technical and financial </w:t>
      </w:r>
      <w:r w:rsidRPr="000701A4">
        <w:rPr>
          <w:rFonts w:asciiTheme="minorHAnsi" w:hAnsiTheme="minorHAnsi"/>
          <w:highlight w:val="green"/>
          <w:u w:val="single"/>
        </w:rPr>
        <w:t>assistance to benefit from the opportunities</w:t>
      </w:r>
      <w:r w:rsidRPr="0060366F">
        <w:rPr>
          <w:rFonts w:asciiTheme="minorHAnsi" w:hAnsiTheme="minorHAnsi"/>
          <w:u w:val="single"/>
        </w:rPr>
        <w:t xml:space="preserve"> that </w:t>
      </w:r>
      <w:r w:rsidRPr="000701A4">
        <w:rPr>
          <w:rFonts w:asciiTheme="minorHAnsi" w:hAnsiTheme="minorHAnsi"/>
          <w:highlight w:val="green"/>
          <w:u w:val="single"/>
        </w:rPr>
        <w:t>trade</w:t>
      </w:r>
      <w:r w:rsidRPr="0060366F">
        <w:rPr>
          <w:rFonts w:asciiTheme="minorHAnsi" w:hAnsiTheme="minorHAnsi"/>
          <w:u w:val="single"/>
        </w:rPr>
        <w:t xml:space="preserve"> opening </w:t>
      </w:r>
      <w:r w:rsidRPr="000701A4">
        <w:rPr>
          <w:rFonts w:asciiTheme="minorHAnsi" w:hAnsiTheme="minorHAnsi"/>
          <w:highlight w:val="green"/>
          <w:u w:val="single"/>
        </w:rPr>
        <w:t>provides</w:t>
      </w:r>
      <w:r w:rsidRPr="0060366F">
        <w:rPr>
          <w:rFonts w:asciiTheme="minorHAnsi" w:hAnsiTheme="minorHAnsi"/>
          <w:u w:val="single"/>
        </w:rPr>
        <w:t>. For this reason, the international community has launched the Aid for Trade initiative, which has been designed to help developing countries build their supply capacity by developing infrastructure investments, productive capacity investments and transition assistance</w:t>
      </w:r>
      <w:r w:rsidRPr="0060366F">
        <w:rPr>
          <w:rFonts w:asciiTheme="minorHAnsi" w:hAnsiTheme="minorHAnsi"/>
          <w:sz w:val="14"/>
        </w:rPr>
        <w:t xml:space="preserve">. This will, for example, help Haitian rice producers or Kenyan flower producers to export their products to international markets. To minimize unemployment distress from the open markets transition, developing countries also need to develop social safety nets. As developing countries liberalize, workers in sectors without competitive advantage will face unemployment. There is thus a need to reallocate workers to the newly growing sectors, which implies education, training policies and unemployment benefit </w:t>
      </w:r>
      <w:proofErr w:type="spellStart"/>
      <w:r w:rsidRPr="0060366F">
        <w:rPr>
          <w:rFonts w:asciiTheme="minorHAnsi" w:hAnsiTheme="minorHAnsi"/>
          <w:sz w:val="14"/>
        </w:rPr>
        <w:t>programmes</w:t>
      </w:r>
      <w:proofErr w:type="spellEnd"/>
      <w:r w:rsidRPr="0060366F">
        <w:rPr>
          <w:rFonts w:asciiTheme="minorHAnsi" w:hAnsiTheme="minorHAnsi"/>
          <w:sz w:val="14"/>
        </w:rPr>
        <w:t xml:space="preserve">. In the short term, trade reform will also decrease government tariff revenues, reducing social spending particularly needed to face the rise in unemployment. The international community should therefore assist developing countries in addressing these adjustment costs, one of the reasons why the United Nations system insists on integrating all development policies into the National Development Strategy of each developing country. To conclude, in the words of Bono, co-founder of the "One" campaign against poverty, trade reform is not about charity, but about providing developing countries the necessary tools to achieve the MDGs. Trade is an important instrument to accelerate economic growth and reduce poverty. However, trade openness </w:t>
      </w:r>
      <w:proofErr w:type="gramStart"/>
      <w:r w:rsidRPr="0060366F">
        <w:rPr>
          <w:rFonts w:asciiTheme="minorHAnsi" w:hAnsiTheme="minorHAnsi"/>
          <w:sz w:val="14"/>
        </w:rPr>
        <w:t>has to</w:t>
      </w:r>
      <w:proofErr w:type="gramEnd"/>
      <w:r w:rsidRPr="0060366F">
        <w:rPr>
          <w:rFonts w:asciiTheme="minorHAnsi" w:hAnsiTheme="minorHAnsi"/>
          <w:sz w:val="14"/>
        </w:rPr>
        <w:t xml:space="preserve"> come with comprehensive reforms in line with each country's specificity and degree of development. The international community has acknowledged these issues in the last few years. United Nations action in social development is therefore crucial in helping developing countries profit from the growth opportunities provided by trade.</w:t>
      </w:r>
    </w:p>
    <w:p w14:paraId="674D50D6" w14:textId="77777777" w:rsidR="007B3EE8" w:rsidRPr="0060366F" w:rsidRDefault="007B3EE8" w:rsidP="007B3EE8">
      <w:pPr>
        <w:pStyle w:val="Heading3"/>
      </w:pPr>
      <w:r w:rsidRPr="0060366F">
        <w:t>Plan Text</w:t>
      </w:r>
    </w:p>
    <w:p w14:paraId="1C230A7F" w14:textId="38EA5E33" w:rsidR="007B3EE8" w:rsidRPr="0060366F" w:rsidRDefault="007B3EE8" w:rsidP="007B3EE8">
      <w:pPr>
        <w:pStyle w:val="Heading4"/>
      </w:pPr>
      <w:r w:rsidRPr="0060366F">
        <w:t xml:space="preserve">The Member nations of the WTO will </w:t>
      </w:r>
      <w:proofErr w:type="spellStart"/>
      <w:r w:rsidRPr="0060366F">
        <w:t>temporarialy</w:t>
      </w:r>
      <w:proofErr w:type="spellEnd"/>
      <w:r w:rsidRPr="0060366F">
        <w:t xml:space="preserve"> waive IPR protections relating to technology needed to prevent, contain, or treat COVID-19. This includes removing IP protections to vaccines  </w:t>
      </w:r>
    </w:p>
    <w:p w14:paraId="07565B12" w14:textId="77777777" w:rsidR="007B3EE8" w:rsidRPr="0060366F" w:rsidRDefault="007B3EE8" w:rsidP="007B3EE8"/>
    <w:p w14:paraId="16F0661B" w14:textId="77777777" w:rsidR="007B3EE8" w:rsidRPr="0060366F" w:rsidRDefault="007B3EE8" w:rsidP="007B3EE8">
      <w:pPr>
        <w:pStyle w:val="Heading4"/>
      </w:pPr>
      <w:r w:rsidRPr="0060366F">
        <w:t>I’ll defend the following:</w:t>
      </w:r>
    </w:p>
    <w:p w14:paraId="1F89E5DD" w14:textId="77777777" w:rsidR="007B3EE8" w:rsidRPr="0060366F" w:rsidRDefault="007B3EE8" w:rsidP="007B3EE8">
      <w:pPr>
        <w:spacing w:after="0"/>
        <w:rPr>
          <w:rFonts w:asciiTheme="minorHAnsi" w:hAnsiTheme="minorHAnsi"/>
        </w:rPr>
      </w:pPr>
      <w:r w:rsidRPr="0060366F">
        <w:rPr>
          <w:rFonts w:asciiTheme="minorHAnsi" w:hAnsiTheme="minorHAnsi"/>
        </w:rPr>
        <w:t>1. The obligations of Members to implement or apply Sections 1, 4, 5 and 7 of Part II of the</w:t>
      </w:r>
    </w:p>
    <w:p w14:paraId="084410C7" w14:textId="77777777" w:rsidR="007B3EE8" w:rsidRPr="0060366F" w:rsidRDefault="007B3EE8" w:rsidP="007B3EE8">
      <w:pPr>
        <w:spacing w:after="0"/>
        <w:rPr>
          <w:rFonts w:asciiTheme="minorHAnsi" w:hAnsiTheme="minorHAnsi"/>
        </w:rPr>
      </w:pPr>
      <w:r w:rsidRPr="0060366F">
        <w:rPr>
          <w:rFonts w:asciiTheme="minorHAnsi" w:hAnsiTheme="minorHAnsi"/>
        </w:rPr>
        <w:t>TRIPS Agreement or to enforce these Sections under Part III of the TRIPS Agreement, shall be</w:t>
      </w:r>
    </w:p>
    <w:p w14:paraId="36444C54" w14:textId="77777777" w:rsidR="007B3EE8" w:rsidRPr="0060366F" w:rsidRDefault="007B3EE8" w:rsidP="007B3EE8">
      <w:pPr>
        <w:spacing w:after="0"/>
        <w:rPr>
          <w:rFonts w:asciiTheme="minorHAnsi" w:hAnsiTheme="minorHAnsi"/>
        </w:rPr>
      </w:pPr>
      <w:r w:rsidRPr="0060366F">
        <w:rPr>
          <w:rFonts w:asciiTheme="minorHAnsi" w:hAnsiTheme="minorHAnsi"/>
        </w:rPr>
        <w:t>waived in relation to health products and technologies including diagnostics, therapeutics, vaccines,</w:t>
      </w:r>
    </w:p>
    <w:p w14:paraId="75310888" w14:textId="77777777" w:rsidR="007B3EE8" w:rsidRPr="0060366F" w:rsidRDefault="007B3EE8" w:rsidP="007B3EE8">
      <w:pPr>
        <w:spacing w:after="0"/>
        <w:rPr>
          <w:rFonts w:asciiTheme="minorHAnsi" w:hAnsiTheme="minorHAnsi"/>
        </w:rPr>
      </w:pPr>
      <w:r w:rsidRPr="0060366F">
        <w:rPr>
          <w:rFonts w:asciiTheme="minorHAnsi" w:hAnsiTheme="minorHAnsi"/>
        </w:rPr>
        <w:t>medical devices, personal protective equipment, their materials or components, and their methods</w:t>
      </w:r>
    </w:p>
    <w:p w14:paraId="75213753" w14:textId="77777777" w:rsidR="007B3EE8" w:rsidRPr="0060366F" w:rsidRDefault="007B3EE8" w:rsidP="007B3EE8">
      <w:pPr>
        <w:spacing w:after="0"/>
        <w:rPr>
          <w:rFonts w:asciiTheme="minorHAnsi" w:hAnsiTheme="minorHAnsi"/>
        </w:rPr>
      </w:pPr>
      <w:r w:rsidRPr="0060366F">
        <w:rPr>
          <w:rFonts w:asciiTheme="minorHAnsi" w:hAnsiTheme="minorHAnsi"/>
        </w:rPr>
        <w:t xml:space="preserve">and means of manufacture for the prevention, </w:t>
      </w:r>
      <w:proofErr w:type="gramStart"/>
      <w:r w:rsidRPr="0060366F">
        <w:rPr>
          <w:rFonts w:asciiTheme="minorHAnsi" w:hAnsiTheme="minorHAnsi"/>
        </w:rPr>
        <w:t>treatment</w:t>
      </w:r>
      <w:proofErr w:type="gramEnd"/>
      <w:r w:rsidRPr="0060366F">
        <w:rPr>
          <w:rFonts w:asciiTheme="minorHAnsi" w:hAnsiTheme="minorHAnsi"/>
        </w:rPr>
        <w:t xml:space="preserve"> or containment of COVID-19.</w:t>
      </w:r>
    </w:p>
    <w:p w14:paraId="165456FA" w14:textId="77777777" w:rsidR="007B3EE8" w:rsidRPr="0060366F" w:rsidRDefault="007B3EE8" w:rsidP="007B3EE8">
      <w:pPr>
        <w:spacing w:after="0"/>
        <w:rPr>
          <w:rFonts w:asciiTheme="minorHAnsi" w:hAnsiTheme="minorHAnsi"/>
        </w:rPr>
      </w:pPr>
      <w:r w:rsidRPr="0060366F">
        <w:rPr>
          <w:rFonts w:asciiTheme="minorHAnsi" w:hAnsiTheme="minorHAnsi"/>
        </w:rPr>
        <w:t>2. This waiver shall be in force for at least 3 years from the date of this decision. The General</w:t>
      </w:r>
    </w:p>
    <w:p w14:paraId="3C9976FC" w14:textId="77777777" w:rsidR="007B3EE8" w:rsidRPr="0060366F" w:rsidRDefault="007B3EE8" w:rsidP="007B3EE8">
      <w:pPr>
        <w:spacing w:after="0"/>
        <w:rPr>
          <w:rFonts w:asciiTheme="minorHAnsi" w:hAnsiTheme="minorHAnsi"/>
        </w:rPr>
      </w:pPr>
      <w:r w:rsidRPr="0060366F">
        <w:rPr>
          <w:rFonts w:asciiTheme="minorHAnsi" w:hAnsiTheme="minorHAnsi"/>
        </w:rPr>
        <w:t>Council shall, thereafter, review the existence of the exceptional circumstances justifying the waiver,</w:t>
      </w:r>
    </w:p>
    <w:p w14:paraId="667663EE" w14:textId="77777777" w:rsidR="007B3EE8" w:rsidRPr="0060366F" w:rsidRDefault="007B3EE8" w:rsidP="007B3EE8">
      <w:pPr>
        <w:spacing w:after="0"/>
        <w:rPr>
          <w:rFonts w:asciiTheme="minorHAnsi" w:hAnsiTheme="minorHAnsi"/>
        </w:rPr>
      </w:pPr>
      <w:r w:rsidRPr="0060366F">
        <w:rPr>
          <w:rFonts w:asciiTheme="minorHAnsi" w:hAnsiTheme="minorHAnsi"/>
        </w:rPr>
        <w:t>and if such circumstances cease to exist, the General Council shall determine the date of termination</w:t>
      </w:r>
    </w:p>
    <w:p w14:paraId="66E49F1D" w14:textId="77777777" w:rsidR="007B3EE8" w:rsidRPr="0060366F" w:rsidRDefault="007B3EE8" w:rsidP="007B3EE8">
      <w:pPr>
        <w:spacing w:after="0"/>
        <w:rPr>
          <w:rFonts w:asciiTheme="minorHAnsi" w:hAnsiTheme="minorHAnsi"/>
        </w:rPr>
      </w:pPr>
      <w:r w:rsidRPr="0060366F">
        <w:rPr>
          <w:rFonts w:asciiTheme="minorHAnsi" w:hAnsiTheme="minorHAnsi"/>
        </w:rPr>
        <w:t xml:space="preserve">of the waiver. </w:t>
      </w:r>
    </w:p>
    <w:p w14:paraId="6BB90CD3" w14:textId="77777777" w:rsidR="007B3EE8" w:rsidRPr="0060366F" w:rsidRDefault="007B3EE8" w:rsidP="007B3EE8">
      <w:pPr>
        <w:spacing w:after="0"/>
        <w:rPr>
          <w:rFonts w:asciiTheme="minorHAnsi" w:hAnsiTheme="minorHAnsi"/>
        </w:rPr>
      </w:pPr>
      <w:r w:rsidRPr="0060366F">
        <w:rPr>
          <w:rFonts w:asciiTheme="minorHAnsi" w:hAnsiTheme="minorHAnsi"/>
        </w:rPr>
        <w:t>IP/C/W/669/Rev.1</w:t>
      </w:r>
    </w:p>
    <w:p w14:paraId="352DED12" w14:textId="77777777" w:rsidR="007B3EE8" w:rsidRPr="0060366F" w:rsidRDefault="007B3EE8" w:rsidP="007B3EE8">
      <w:pPr>
        <w:spacing w:after="0"/>
        <w:rPr>
          <w:rFonts w:asciiTheme="minorHAnsi" w:hAnsiTheme="minorHAnsi"/>
        </w:rPr>
      </w:pPr>
      <w:r w:rsidRPr="0060366F">
        <w:rPr>
          <w:rFonts w:asciiTheme="minorHAnsi" w:hAnsiTheme="minorHAnsi"/>
        </w:rPr>
        <w:t>- 4 -</w:t>
      </w:r>
    </w:p>
    <w:p w14:paraId="3DEC8D1A" w14:textId="77777777" w:rsidR="007B3EE8" w:rsidRPr="0060366F" w:rsidRDefault="007B3EE8" w:rsidP="007B3EE8">
      <w:pPr>
        <w:spacing w:after="0"/>
        <w:rPr>
          <w:rFonts w:asciiTheme="minorHAnsi" w:hAnsiTheme="minorHAnsi"/>
        </w:rPr>
      </w:pPr>
      <w:r w:rsidRPr="0060366F">
        <w:rPr>
          <w:rFonts w:asciiTheme="minorHAnsi" w:hAnsiTheme="minorHAnsi"/>
        </w:rPr>
        <w:t>3. The waiver in paragraph 1 shall not apply to the protection of Performers, Producers of</w:t>
      </w:r>
    </w:p>
    <w:p w14:paraId="36EDF5D0" w14:textId="77777777" w:rsidR="007B3EE8" w:rsidRPr="0060366F" w:rsidRDefault="007B3EE8" w:rsidP="007B3EE8">
      <w:pPr>
        <w:spacing w:after="0"/>
        <w:rPr>
          <w:rFonts w:asciiTheme="minorHAnsi" w:hAnsiTheme="minorHAnsi"/>
        </w:rPr>
      </w:pPr>
      <w:r w:rsidRPr="0060366F">
        <w:rPr>
          <w:rFonts w:asciiTheme="minorHAnsi" w:hAnsiTheme="minorHAnsi"/>
        </w:rPr>
        <w:t>Phonograms (Sound Recordings) and Broadcasting Organizations under Article 14 of the TRIPS</w:t>
      </w:r>
    </w:p>
    <w:p w14:paraId="61FBFE75" w14:textId="77777777" w:rsidR="007B3EE8" w:rsidRPr="0060366F" w:rsidRDefault="007B3EE8" w:rsidP="007B3EE8">
      <w:pPr>
        <w:spacing w:after="0"/>
        <w:rPr>
          <w:rFonts w:asciiTheme="minorHAnsi" w:hAnsiTheme="minorHAnsi"/>
        </w:rPr>
      </w:pPr>
      <w:r w:rsidRPr="0060366F">
        <w:rPr>
          <w:rFonts w:asciiTheme="minorHAnsi" w:hAnsiTheme="minorHAnsi"/>
        </w:rPr>
        <w:t>Agreement.</w:t>
      </w:r>
    </w:p>
    <w:p w14:paraId="1B5DBCCD" w14:textId="77777777" w:rsidR="007B3EE8" w:rsidRPr="0060366F" w:rsidRDefault="007B3EE8" w:rsidP="007B3EE8">
      <w:pPr>
        <w:spacing w:after="0"/>
        <w:rPr>
          <w:rFonts w:asciiTheme="minorHAnsi" w:hAnsiTheme="minorHAnsi"/>
        </w:rPr>
      </w:pPr>
      <w:r w:rsidRPr="0060366F">
        <w:rPr>
          <w:rFonts w:asciiTheme="minorHAnsi" w:hAnsiTheme="minorHAnsi"/>
        </w:rPr>
        <w:t>4. This decision is without prejudice to the right of least developed country Members under</w:t>
      </w:r>
    </w:p>
    <w:p w14:paraId="7620C655" w14:textId="77777777" w:rsidR="007B3EE8" w:rsidRPr="0060366F" w:rsidRDefault="007B3EE8" w:rsidP="007B3EE8">
      <w:pPr>
        <w:spacing w:after="0"/>
        <w:rPr>
          <w:rFonts w:asciiTheme="minorHAnsi" w:hAnsiTheme="minorHAnsi"/>
        </w:rPr>
      </w:pPr>
      <w:r w:rsidRPr="0060366F">
        <w:rPr>
          <w:rFonts w:asciiTheme="minorHAnsi" w:hAnsiTheme="minorHAnsi"/>
        </w:rPr>
        <w:t>paragraph 1 of Article 66 of the TRIPS Agreement.</w:t>
      </w:r>
    </w:p>
    <w:p w14:paraId="62659E1E" w14:textId="77777777" w:rsidR="007B3EE8" w:rsidRPr="0060366F" w:rsidRDefault="007B3EE8" w:rsidP="007B3EE8">
      <w:pPr>
        <w:spacing w:after="0"/>
        <w:rPr>
          <w:rFonts w:asciiTheme="minorHAnsi" w:hAnsiTheme="minorHAnsi"/>
        </w:rPr>
      </w:pPr>
      <w:r w:rsidRPr="0060366F">
        <w:rPr>
          <w:rFonts w:asciiTheme="minorHAnsi" w:hAnsiTheme="minorHAnsi"/>
        </w:rPr>
        <w:t>5. This waiver shall be reviewed by the General Council not later than one year after it is granted,</w:t>
      </w:r>
    </w:p>
    <w:p w14:paraId="6F6FCCD2" w14:textId="77777777" w:rsidR="007B3EE8" w:rsidRPr="0060366F" w:rsidRDefault="007B3EE8" w:rsidP="007B3EE8">
      <w:pPr>
        <w:spacing w:after="0"/>
        <w:rPr>
          <w:rFonts w:asciiTheme="minorHAnsi" w:hAnsiTheme="minorHAnsi"/>
        </w:rPr>
      </w:pPr>
      <w:r w:rsidRPr="0060366F">
        <w:rPr>
          <w:rFonts w:asciiTheme="minorHAnsi" w:hAnsiTheme="minorHAnsi"/>
        </w:rPr>
        <w:t>and thereafter annually until the waiver terminates, in accordance with the provisions of paragraph</w:t>
      </w:r>
    </w:p>
    <w:p w14:paraId="2F119205" w14:textId="77777777" w:rsidR="007B3EE8" w:rsidRPr="0060366F" w:rsidRDefault="007B3EE8" w:rsidP="007B3EE8">
      <w:pPr>
        <w:spacing w:after="0"/>
        <w:rPr>
          <w:rFonts w:asciiTheme="minorHAnsi" w:hAnsiTheme="minorHAnsi"/>
        </w:rPr>
      </w:pPr>
      <w:r w:rsidRPr="0060366F">
        <w:rPr>
          <w:rFonts w:asciiTheme="minorHAnsi" w:hAnsiTheme="minorHAnsi"/>
        </w:rPr>
        <w:t>4 of Article IX of the WTO Agreement.</w:t>
      </w:r>
    </w:p>
    <w:p w14:paraId="501B9BDD" w14:textId="77777777" w:rsidR="007B3EE8" w:rsidRPr="0060366F" w:rsidRDefault="007B3EE8" w:rsidP="007B3EE8">
      <w:pPr>
        <w:spacing w:after="0"/>
        <w:rPr>
          <w:rFonts w:asciiTheme="minorHAnsi" w:hAnsiTheme="minorHAnsi"/>
        </w:rPr>
      </w:pPr>
      <w:r w:rsidRPr="0060366F">
        <w:rPr>
          <w:rFonts w:asciiTheme="minorHAnsi" w:hAnsiTheme="minorHAnsi"/>
        </w:rPr>
        <w:t>6. Members shall not challenge any measures taken in conformity with the provision of the</w:t>
      </w:r>
    </w:p>
    <w:p w14:paraId="4E374327" w14:textId="77777777" w:rsidR="007B3EE8" w:rsidRPr="0060366F" w:rsidRDefault="007B3EE8" w:rsidP="007B3EE8">
      <w:pPr>
        <w:spacing w:after="0"/>
        <w:rPr>
          <w:rFonts w:asciiTheme="minorHAnsi" w:hAnsiTheme="minorHAnsi"/>
        </w:rPr>
      </w:pPr>
      <w:r w:rsidRPr="0060366F">
        <w:rPr>
          <w:rFonts w:asciiTheme="minorHAnsi" w:hAnsiTheme="minorHAnsi"/>
        </w:rPr>
        <w:t>waivers contained in this Decision under subparagraphs 1(b) and 1(c) of Article XXIII of GATT 1994,</w:t>
      </w:r>
    </w:p>
    <w:p w14:paraId="39180F27" w14:textId="77777777" w:rsidR="007B3EE8" w:rsidRPr="0060366F" w:rsidRDefault="007B3EE8" w:rsidP="007B3EE8">
      <w:pPr>
        <w:spacing w:after="0"/>
        <w:rPr>
          <w:rFonts w:asciiTheme="minorHAnsi" w:hAnsiTheme="minorHAnsi"/>
        </w:rPr>
      </w:pPr>
      <w:r w:rsidRPr="0060366F">
        <w:rPr>
          <w:rFonts w:asciiTheme="minorHAnsi" w:hAnsiTheme="minorHAnsi"/>
        </w:rPr>
        <w:t>or through the WTO's Dispute Settlement Mechanism.</w:t>
      </w:r>
    </w:p>
    <w:p w14:paraId="6B0A18CB" w14:textId="77777777" w:rsidR="007B3EE8" w:rsidRPr="0060366F" w:rsidRDefault="007B3EE8" w:rsidP="007B3EE8">
      <w:pPr>
        <w:pStyle w:val="Heading3"/>
      </w:pPr>
      <w:r w:rsidRPr="0060366F">
        <w:t>Framing</w:t>
      </w:r>
    </w:p>
    <w:p w14:paraId="7D66047A" w14:textId="77777777" w:rsidR="007B3EE8" w:rsidRPr="0060366F" w:rsidRDefault="007B3EE8" w:rsidP="007B3EE8">
      <w:pPr>
        <w:pStyle w:val="NormalWeb"/>
        <w:spacing w:before="0" w:beforeAutospacing="0" w:after="160" w:afterAutospacing="0"/>
      </w:pPr>
      <w:r w:rsidRPr="0060366F">
        <w:rPr>
          <w:rFonts w:ascii="Calibri" w:hAnsi="Calibri" w:cs="Calibri"/>
          <w:b/>
          <w:bCs/>
          <w:color w:val="000000"/>
          <w:sz w:val="26"/>
          <w:szCs w:val="26"/>
        </w:rPr>
        <w:t xml:space="preserve">I value morality as ought </w:t>
      </w:r>
      <w:proofErr w:type="gramStart"/>
      <w:r w:rsidRPr="0060366F">
        <w:rPr>
          <w:rFonts w:ascii="Calibri" w:hAnsi="Calibri" w:cs="Calibri"/>
          <w:b/>
          <w:bCs/>
          <w:color w:val="000000"/>
          <w:sz w:val="26"/>
          <w:szCs w:val="26"/>
        </w:rPr>
        <w:t>implies</w:t>
      </w:r>
      <w:proofErr w:type="gramEnd"/>
      <w:r w:rsidRPr="0060366F">
        <w:rPr>
          <w:rFonts w:ascii="Calibri" w:hAnsi="Calibri" w:cs="Calibri"/>
          <w:b/>
          <w:bCs/>
          <w:color w:val="000000"/>
          <w:sz w:val="26"/>
          <w:szCs w:val="26"/>
        </w:rPr>
        <w:t xml:space="preserve"> a moral obligation</w:t>
      </w:r>
    </w:p>
    <w:p w14:paraId="4DC6A957" w14:textId="77777777" w:rsidR="007B3EE8" w:rsidRPr="0060366F" w:rsidRDefault="007B3EE8" w:rsidP="007B3EE8">
      <w:pPr>
        <w:pStyle w:val="Heading4"/>
        <w:spacing w:before="240" w:after="40"/>
      </w:pPr>
      <w:r w:rsidRPr="0060366F">
        <w:rPr>
          <w:rFonts w:cs="Calibri"/>
          <w:color w:val="000000"/>
        </w:rPr>
        <w:t>The standard is minimizing material and structural violence. Prefer:</w:t>
      </w:r>
    </w:p>
    <w:p w14:paraId="595B5388" w14:textId="77777777" w:rsidR="007B3EE8" w:rsidRPr="0060366F" w:rsidRDefault="007B3EE8" w:rsidP="007B3EE8">
      <w:pPr>
        <w:pStyle w:val="Heading4"/>
        <w:spacing w:before="240" w:after="40"/>
      </w:pPr>
      <w:r w:rsidRPr="0060366F">
        <w:rPr>
          <w:rFonts w:cs="Calibri"/>
          <w:color w:val="000000"/>
        </w:rPr>
        <w:t>Structural violence and oppression are based in moral exclusion, which is fundamentally flawed because exclusion is based on arbitrarily perceived differences. </w:t>
      </w:r>
    </w:p>
    <w:p w14:paraId="1FA07BF3" w14:textId="77777777" w:rsidR="007B3EE8" w:rsidRPr="0060366F" w:rsidRDefault="007B3EE8" w:rsidP="007B3EE8">
      <w:pPr>
        <w:pStyle w:val="NormalWeb"/>
        <w:spacing w:before="0" w:beforeAutospacing="0" w:after="160" w:afterAutospacing="0"/>
      </w:pPr>
      <w:proofErr w:type="spellStart"/>
      <w:r w:rsidRPr="0060366F">
        <w:rPr>
          <w:rFonts w:ascii="Calibri" w:hAnsi="Calibri" w:cs="Calibri"/>
          <w:b/>
          <w:bCs/>
          <w:color w:val="000000"/>
          <w:sz w:val="28"/>
          <w:szCs w:val="28"/>
        </w:rPr>
        <w:t>Opotow</w:t>
      </w:r>
      <w:proofErr w:type="spellEnd"/>
      <w:r w:rsidRPr="0060366F">
        <w:rPr>
          <w:rFonts w:ascii="Calibri" w:hAnsi="Calibri" w:cs="Calibri"/>
          <w:b/>
          <w:bCs/>
          <w:color w:val="000000"/>
          <w:sz w:val="28"/>
          <w:szCs w:val="28"/>
        </w:rPr>
        <w:t xml:space="preserve"> 01</w:t>
      </w:r>
      <w:r w:rsidRPr="0060366F">
        <w:rPr>
          <w:rFonts w:ascii="Calibri" w:hAnsi="Calibri" w:cs="Calibri"/>
          <w:color w:val="000000"/>
          <w:sz w:val="20"/>
          <w:szCs w:val="20"/>
        </w:rPr>
        <w:t xml:space="preserve"> </w:t>
      </w:r>
      <w:r w:rsidRPr="0060366F">
        <w:rPr>
          <w:rFonts w:ascii="Calibri" w:hAnsi="Calibri" w:cs="Calibri"/>
          <w:color w:val="000000"/>
          <w:sz w:val="16"/>
          <w:szCs w:val="16"/>
        </w:rPr>
        <w:t xml:space="preserve">[Susan </w:t>
      </w:r>
      <w:proofErr w:type="spellStart"/>
      <w:r w:rsidRPr="0060366F">
        <w:rPr>
          <w:rFonts w:ascii="Calibri" w:hAnsi="Calibri" w:cs="Calibri"/>
          <w:color w:val="000000"/>
          <w:sz w:val="16"/>
          <w:szCs w:val="16"/>
        </w:rPr>
        <w:t>Opotow</w:t>
      </w:r>
      <w:proofErr w:type="spellEnd"/>
      <w:r w:rsidRPr="0060366F">
        <w:rPr>
          <w:rFonts w:ascii="Calibri" w:hAnsi="Calibri" w:cs="Calibri"/>
          <w:color w:val="000000"/>
          <w:sz w:val="16"/>
          <w:szCs w:val="16"/>
        </w:rPr>
        <w:t xml:space="preserve"> is a social and organizational psychologist. Her work examines the intersection of conflict, justice, and identity as they give rise to moral exclusion -- seeing others as outside the scope of justice and as eligible targets of discrimination, exploitation, hate, or violence. She studies moral exclusion and moral inclusion in such everyday contexts as schooling, environmental and public policy conflict, and in more violent contexts, such as deadly wars and the post-war period. She has guest edited The Journal of Social Issues and Social Justice Research and co-edited Identity and the Natural Environment: The Psychological Significance of Nature (MIT Press, 2003). She is associate editor of Peace and Conflict: Journal of Peace Psychology and Past President of the Society for the Psychological Study of Social Issues], “Social Injustice”, Peace, Conflict, and Violence: Peace Psychology for the 21st </w:t>
      </w:r>
      <w:proofErr w:type="spellStart"/>
      <w:r w:rsidRPr="0060366F">
        <w:rPr>
          <w:rFonts w:ascii="Calibri" w:hAnsi="Calibri" w:cs="Calibri"/>
          <w:color w:val="000000"/>
          <w:sz w:val="16"/>
          <w:szCs w:val="16"/>
        </w:rPr>
        <w:t>Centuryl</w:t>
      </w:r>
      <w:proofErr w:type="spellEnd"/>
      <w:r w:rsidRPr="0060366F">
        <w:rPr>
          <w:rFonts w:ascii="Calibri" w:hAnsi="Calibri" w:cs="Calibri"/>
          <w:color w:val="000000"/>
          <w:sz w:val="16"/>
          <w:szCs w:val="16"/>
        </w:rPr>
        <w:t xml:space="preserve"> Englewood Cliffs, New Jersey: Prentice-Hall, 2001, </w:t>
      </w:r>
    </w:p>
    <w:p w14:paraId="6ABFD033" w14:textId="77777777" w:rsidR="007B3EE8" w:rsidRPr="0060366F" w:rsidRDefault="007B3EE8" w:rsidP="007B3EE8">
      <w:pPr>
        <w:pStyle w:val="NormalWeb"/>
        <w:spacing w:before="0" w:beforeAutospacing="0" w:after="160" w:afterAutospacing="0"/>
      </w:pPr>
      <w:r w:rsidRPr="0060366F">
        <w:rPr>
          <w:rFonts w:ascii="Calibri" w:hAnsi="Calibri" w:cs="Calibri"/>
          <w:color w:val="000000"/>
          <w:sz w:val="16"/>
          <w:szCs w:val="16"/>
        </w:rPr>
        <w:t xml:space="preserve">Both structural and direct violence result from moral justifications and rationalizations. Morals are the norms, rights, entitlements, obligations, responsibilities, and duties that shape our sense of justice and guide our behavior with others (Deutsch, 1985). Morals operationalize our sense of justice by identifying what we owe to whom, whose needs, views, and well-being count, and whose do not. </w:t>
      </w:r>
      <w:r w:rsidRPr="0060366F">
        <w:rPr>
          <w:rFonts w:ascii="Calibri" w:hAnsi="Calibri" w:cs="Calibri"/>
          <w:color w:val="000000"/>
          <w:sz w:val="20"/>
          <w:szCs w:val="20"/>
          <w:u w:val="single"/>
        </w:rPr>
        <w:t xml:space="preserve">Our morals apply to people we value, which define who is inside our scope of justice </w:t>
      </w:r>
      <w:r w:rsidRPr="0060366F">
        <w:rPr>
          <w:rFonts w:ascii="Calibri" w:hAnsi="Calibri" w:cs="Calibri"/>
          <w:color w:val="000000"/>
          <w:sz w:val="16"/>
          <w:szCs w:val="16"/>
        </w:rPr>
        <w:t xml:space="preserve">(or “moral community”), such as family members, friends, compatriots, and coreligionists (Deutsch, 1974, 1985; </w:t>
      </w:r>
      <w:proofErr w:type="spellStart"/>
      <w:r w:rsidRPr="0060366F">
        <w:rPr>
          <w:rFonts w:ascii="Calibri" w:hAnsi="Calibri" w:cs="Calibri"/>
          <w:color w:val="000000"/>
          <w:sz w:val="16"/>
          <w:szCs w:val="16"/>
        </w:rPr>
        <w:t>Opotow</w:t>
      </w:r>
      <w:proofErr w:type="spellEnd"/>
      <w:r w:rsidRPr="0060366F">
        <w:rPr>
          <w:rFonts w:ascii="Calibri" w:hAnsi="Calibri" w:cs="Calibri"/>
          <w:color w:val="000000"/>
          <w:sz w:val="16"/>
          <w:szCs w:val="16"/>
        </w:rPr>
        <w:t>, 1990; Staub, 1989). We extend considerations of fairness to them, share community resources with them, and make sacrifices for them that foster their well- being (</w:t>
      </w:r>
      <w:proofErr w:type="spellStart"/>
      <w:r w:rsidRPr="0060366F">
        <w:rPr>
          <w:rFonts w:ascii="Calibri" w:hAnsi="Calibri" w:cs="Calibri"/>
          <w:color w:val="000000"/>
          <w:sz w:val="16"/>
          <w:szCs w:val="16"/>
        </w:rPr>
        <w:t>Opotow</w:t>
      </w:r>
      <w:proofErr w:type="spellEnd"/>
      <w:r w:rsidRPr="0060366F">
        <w:rPr>
          <w:rFonts w:ascii="Calibri" w:hAnsi="Calibri" w:cs="Calibri"/>
          <w:color w:val="000000"/>
          <w:sz w:val="16"/>
          <w:szCs w:val="16"/>
        </w:rPr>
        <w:t>, 1987, 1993</w:t>
      </w:r>
      <w:r w:rsidRPr="0060366F">
        <w:rPr>
          <w:rFonts w:ascii="Calibri" w:hAnsi="Calibri" w:cs="Calibri"/>
          <w:color w:val="000000"/>
          <w:sz w:val="20"/>
          <w:szCs w:val="20"/>
          <w:u w:val="single"/>
        </w:rPr>
        <w:t xml:space="preserve">). </w:t>
      </w:r>
      <w:r w:rsidRPr="0060366F">
        <w:rPr>
          <w:rFonts w:ascii="Calibri" w:hAnsi="Calibri" w:cs="Calibri"/>
          <w:color w:val="000000"/>
          <w:sz w:val="20"/>
          <w:szCs w:val="20"/>
          <w:u w:val="single"/>
          <w:shd w:val="clear" w:color="auto" w:fill="00FFFF"/>
        </w:rPr>
        <w:t>We see other kinds of people such as</w:t>
      </w:r>
      <w:r w:rsidRPr="0060366F">
        <w:rPr>
          <w:rFonts w:ascii="Calibri" w:hAnsi="Calibri" w:cs="Calibri"/>
          <w:color w:val="000000"/>
          <w:sz w:val="20"/>
          <w:szCs w:val="20"/>
          <w:u w:val="single"/>
        </w:rPr>
        <w:t xml:space="preserve"> enemies or strangers </w:t>
      </w:r>
      <w:r w:rsidRPr="0060366F">
        <w:rPr>
          <w:rFonts w:ascii="Calibri" w:hAnsi="Calibri" w:cs="Calibri"/>
          <w:color w:val="000000"/>
          <w:sz w:val="20"/>
          <w:szCs w:val="20"/>
          <w:u w:val="single"/>
          <w:shd w:val="clear" w:color="auto" w:fill="00FFFF"/>
        </w:rPr>
        <w:t>outside our scope of justice; they are morally excluded</w:t>
      </w:r>
      <w:r w:rsidRPr="0060366F">
        <w:rPr>
          <w:rFonts w:ascii="Calibri" w:hAnsi="Calibri" w:cs="Calibri"/>
          <w:color w:val="000000"/>
          <w:sz w:val="20"/>
          <w:szCs w:val="20"/>
          <w:u w:val="single"/>
        </w:rPr>
        <w:t>.</w:t>
      </w:r>
      <w:r w:rsidRPr="0060366F">
        <w:rPr>
          <w:rFonts w:ascii="Calibri" w:hAnsi="Calibri" w:cs="Calibri"/>
          <w:color w:val="000000"/>
          <w:sz w:val="16"/>
          <w:szCs w:val="16"/>
        </w:rPr>
        <w:t xml:space="preserve"> Gender, ethnicity, religious identity, age, mental capacity, sexual orientation, and political affiliation are some criteria used to define moral exclusion. </w:t>
      </w:r>
      <w:r w:rsidRPr="0060366F">
        <w:rPr>
          <w:rFonts w:ascii="Calibri" w:hAnsi="Calibri" w:cs="Calibri"/>
          <w:color w:val="000000"/>
          <w:sz w:val="20"/>
          <w:szCs w:val="20"/>
          <w:u w:val="single"/>
        </w:rPr>
        <w:t>Excluded people can be hated</w:t>
      </w:r>
      <w:r w:rsidRPr="0060366F">
        <w:rPr>
          <w:rFonts w:ascii="Calibri" w:hAnsi="Calibri" w:cs="Calibri"/>
          <w:color w:val="000000"/>
          <w:sz w:val="16"/>
          <w:szCs w:val="16"/>
        </w:rPr>
        <w:t xml:space="preserve"> and viewed as “vermin” or “plague” </w:t>
      </w:r>
      <w:r w:rsidRPr="0060366F">
        <w:rPr>
          <w:rFonts w:ascii="Calibri" w:hAnsi="Calibri" w:cs="Calibri"/>
          <w:color w:val="000000"/>
          <w:sz w:val="20"/>
          <w:szCs w:val="20"/>
          <w:u w:val="single"/>
        </w:rPr>
        <w:t xml:space="preserve">or </w:t>
      </w:r>
      <w:r w:rsidRPr="0060366F">
        <w:rPr>
          <w:rFonts w:ascii="Calibri" w:hAnsi="Calibri" w:cs="Calibri"/>
          <w:color w:val="000000"/>
          <w:sz w:val="20"/>
          <w:szCs w:val="20"/>
          <w:u w:val="single"/>
          <w:shd w:val="clear" w:color="auto" w:fill="00FFFF"/>
        </w:rPr>
        <w:t>they can be seen as expendable non-entities</w:t>
      </w:r>
      <w:r w:rsidRPr="0060366F">
        <w:rPr>
          <w:rFonts w:ascii="Calibri" w:hAnsi="Calibri" w:cs="Calibri"/>
          <w:color w:val="000000"/>
          <w:sz w:val="20"/>
          <w:szCs w:val="20"/>
          <w:u w:val="single"/>
        </w:rPr>
        <w:t>.</w:t>
      </w:r>
      <w:r w:rsidRPr="0060366F">
        <w:rPr>
          <w:rFonts w:ascii="Calibri" w:hAnsi="Calibri" w:cs="Calibri"/>
          <w:color w:val="000000"/>
          <w:sz w:val="16"/>
          <w:szCs w:val="16"/>
        </w:rPr>
        <w:t xml:space="preserve"> In either case, disadvantage, hardship, and </w:t>
      </w:r>
      <w:r w:rsidRPr="0060366F">
        <w:rPr>
          <w:rFonts w:ascii="Calibri" w:hAnsi="Calibri" w:cs="Calibri"/>
          <w:color w:val="000000"/>
          <w:sz w:val="20"/>
          <w:szCs w:val="20"/>
          <w:u w:val="single"/>
        </w:rPr>
        <w:t>exploitation inflicted on them seems normal, accept- able</w:t>
      </w:r>
      <w:r w:rsidRPr="0060366F">
        <w:rPr>
          <w:rFonts w:ascii="Calibri" w:hAnsi="Calibri" w:cs="Calibri"/>
          <w:color w:val="000000"/>
          <w:sz w:val="16"/>
          <w:szCs w:val="16"/>
        </w:rPr>
        <w:t xml:space="preserve">, and just—as “the way things are” or the way they “ought to be.” </w:t>
      </w:r>
      <w:r w:rsidRPr="0060366F">
        <w:rPr>
          <w:rFonts w:ascii="Calibri" w:hAnsi="Calibri" w:cs="Calibri"/>
          <w:color w:val="000000"/>
          <w:sz w:val="20"/>
          <w:szCs w:val="20"/>
          <w:u w:val="single"/>
          <w:shd w:val="clear" w:color="auto" w:fill="00FFFF"/>
        </w:rPr>
        <w:t>Fairness</w:t>
      </w:r>
      <w:r w:rsidRPr="0060366F">
        <w:rPr>
          <w:rFonts w:ascii="Calibri" w:hAnsi="Calibri" w:cs="Calibri"/>
          <w:color w:val="000000"/>
          <w:sz w:val="20"/>
          <w:szCs w:val="20"/>
          <w:u w:val="single"/>
        </w:rPr>
        <w:t xml:space="preserve"> and deserving </w:t>
      </w:r>
      <w:r w:rsidRPr="0060366F">
        <w:rPr>
          <w:rFonts w:ascii="Calibri" w:hAnsi="Calibri" w:cs="Calibri"/>
          <w:color w:val="000000"/>
          <w:sz w:val="20"/>
          <w:szCs w:val="20"/>
          <w:u w:val="single"/>
          <w:shd w:val="clear" w:color="auto" w:fill="00FFFF"/>
        </w:rPr>
        <w:t>seem irrelevant when applied to them and harm befalling them elicits neither remorse, outrage, nor demands for restitution</w:t>
      </w:r>
      <w:r w:rsidRPr="0060366F">
        <w:rPr>
          <w:rFonts w:ascii="Calibri" w:hAnsi="Calibri" w:cs="Calibri"/>
          <w:color w:val="000000"/>
          <w:sz w:val="20"/>
          <w:szCs w:val="20"/>
          <w:u w:val="single"/>
        </w:rPr>
        <w:t>;</w:t>
      </w:r>
      <w:r w:rsidRPr="0060366F">
        <w:rPr>
          <w:rFonts w:ascii="Calibri" w:hAnsi="Calibri" w:cs="Calibri"/>
          <w:color w:val="000000"/>
          <w:sz w:val="16"/>
          <w:szCs w:val="16"/>
        </w:rPr>
        <w:t xml:space="preserve"> instead, harm inflicted on them can inspire celebration. Many social issues and controversies, such as aid to school </w:t>
      </w:r>
      <w:proofErr w:type="gramStart"/>
      <w:r w:rsidRPr="0060366F">
        <w:rPr>
          <w:rFonts w:ascii="Calibri" w:hAnsi="Calibri" w:cs="Calibri"/>
          <w:color w:val="000000"/>
          <w:sz w:val="16"/>
          <w:szCs w:val="16"/>
        </w:rPr>
        <w:t>drop-outs</w:t>
      </w:r>
      <w:proofErr w:type="gramEnd"/>
      <w:r w:rsidRPr="0060366F">
        <w:rPr>
          <w:rFonts w:ascii="Calibri" w:hAnsi="Calibri" w:cs="Calibri"/>
          <w:color w:val="000000"/>
          <w:sz w:val="16"/>
          <w:szCs w:val="16"/>
        </w:rPr>
        <w:t xml:space="preserve">, illegal immigrants, “welfare moms,” people who are homeless, substance abusers, and those infected with HIV are essentially moral debates about who deserves public resources, and thus, ultimately, about moral inclusion. When we see other people’s circumstances to be a result of their moral failings, moral exclusion seems warranted. But </w:t>
      </w:r>
      <w:r w:rsidRPr="0060366F">
        <w:rPr>
          <w:rFonts w:ascii="Calibri" w:hAnsi="Calibri" w:cs="Calibri"/>
          <w:color w:val="000000"/>
          <w:sz w:val="20"/>
          <w:szCs w:val="20"/>
          <w:u w:val="single"/>
          <w:shd w:val="clear" w:color="auto" w:fill="00FFFF"/>
        </w:rPr>
        <w:t xml:space="preserve">when we see others’ circumstances </w:t>
      </w:r>
      <w:proofErr w:type="gramStart"/>
      <w:r w:rsidRPr="0060366F">
        <w:rPr>
          <w:rFonts w:ascii="Calibri" w:hAnsi="Calibri" w:cs="Calibri"/>
          <w:color w:val="000000"/>
          <w:sz w:val="20"/>
          <w:szCs w:val="20"/>
          <w:u w:val="single"/>
          <w:shd w:val="clear" w:color="auto" w:fill="00FFFF"/>
        </w:rPr>
        <w:t>as a result of</w:t>
      </w:r>
      <w:proofErr w:type="gramEnd"/>
      <w:r w:rsidRPr="0060366F">
        <w:rPr>
          <w:rFonts w:ascii="Calibri" w:hAnsi="Calibri" w:cs="Calibri"/>
          <w:color w:val="000000"/>
          <w:sz w:val="20"/>
          <w:szCs w:val="20"/>
          <w:u w:val="single"/>
          <w:shd w:val="clear" w:color="auto" w:fill="00FFFF"/>
        </w:rPr>
        <w:t xml:space="preserve"> structural violence, moral exclusion seems unwarranted and unjust</w:t>
      </w:r>
      <w:r w:rsidRPr="0060366F">
        <w:rPr>
          <w:rFonts w:ascii="Calibri" w:hAnsi="Calibri" w:cs="Calibri"/>
          <w:color w:val="000000"/>
          <w:sz w:val="20"/>
          <w:szCs w:val="20"/>
          <w:u w:val="single"/>
        </w:rPr>
        <w:t xml:space="preserve">. </w:t>
      </w:r>
      <w:r w:rsidRPr="0060366F">
        <w:rPr>
          <w:rFonts w:ascii="Calibri" w:hAnsi="Calibri" w:cs="Calibri"/>
          <w:color w:val="000000"/>
          <w:sz w:val="16"/>
          <w:szCs w:val="16"/>
        </w:rPr>
        <w:t xml:space="preserve">While it is psychologically more comfortable to perceive harm-doers to be evil or demented, we each have boundaries for justice. </w:t>
      </w:r>
      <w:r w:rsidRPr="0060366F">
        <w:rPr>
          <w:rFonts w:ascii="Calibri" w:hAnsi="Calibri" w:cs="Calibri"/>
          <w:color w:val="000000"/>
          <w:sz w:val="20"/>
          <w:szCs w:val="20"/>
          <w:u w:val="single"/>
          <w:shd w:val="clear" w:color="auto" w:fill="00FFFF"/>
        </w:rPr>
        <w:t>Our moral obligations are stronger toward those close to us and weaker toward those who are distant</w:t>
      </w:r>
      <w:r w:rsidRPr="0060366F">
        <w:rPr>
          <w:rFonts w:ascii="Calibri" w:hAnsi="Calibri" w:cs="Calibri"/>
          <w:color w:val="000000"/>
          <w:sz w:val="20"/>
          <w:szCs w:val="20"/>
          <w:u w:val="single"/>
        </w:rPr>
        <w:t>.</w:t>
      </w:r>
      <w:r w:rsidRPr="0060366F">
        <w:rPr>
          <w:rFonts w:ascii="Calibri" w:hAnsi="Calibri" w:cs="Calibri"/>
          <w:color w:val="000000"/>
          <w:sz w:val="16"/>
          <w:szCs w:val="16"/>
        </w:rPr>
        <w:t xml:space="preserve"> When the media reports suffering and death in Cambodia, El Salvador, Nicaragua, the former Yugoslavia, and Rwanda, we often fail—as a nation, as com- munities, and as individuals—to protest or to provide aid. </w:t>
      </w:r>
      <w:r w:rsidRPr="0060366F">
        <w:rPr>
          <w:rFonts w:ascii="Calibri" w:hAnsi="Calibri" w:cs="Calibri"/>
          <w:color w:val="000000"/>
          <w:sz w:val="20"/>
          <w:szCs w:val="20"/>
          <w:u w:val="single"/>
        </w:rPr>
        <w:t>Rationalizations include insufficient knowledge of the political dynamics, the futility of doing much of use, and not knowing where to begin.</w:t>
      </w:r>
      <w:r w:rsidRPr="0060366F">
        <w:rPr>
          <w:rFonts w:ascii="Calibri" w:hAnsi="Calibri" w:cs="Calibri"/>
          <w:color w:val="000000"/>
          <w:sz w:val="16"/>
          <w:szCs w:val="16"/>
        </w:rPr>
        <w:t xml:space="preserve"> Our tendency to exclude people is fostered by </w:t>
      </w:r>
      <w:proofErr w:type="gramStart"/>
      <w:r w:rsidRPr="0060366F">
        <w:rPr>
          <w:rFonts w:ascii="Calibri" w:hAnsi="Calibri" w:cs="Calibri"/>
          <w:color w:val="000000"/>
          <w:sz w:val="16"/>
          <w:szCs w:val="16"/>
        </w:rPr>
        <w:t>a number of</w:t>
      </w:r>
      <w:proofErr w:type="gramEnd"/>
      <w:r w:rsidRPr="0060366F">
        <w:rPr>
          <w:rFonts w:ascii="Calibri" w:hAnsi="Calibri" w:cs="Calibri"/>
          <w:color w:val="000000"/>
          <w:sz w:val="16"/>
          <w:szCs w:val="16"/>
        </w:rPr>
        <w:t xml:space="preserve"> normal perceptual tendencies: 1. Social categorization. Our tendency to group and classify objects, including social categories, is ordinarily innocuous, facilitating acquisition of information and memory (Tajfel &amp; Wilkes, 1963). Social categorizations can become invidious, however, when they serve as a basis for rationalizing structural inequality and social injustice. For example, </w:t>
      </w:r>
      <w:r w:rsidRPr="0060366F">
        <w:rPr>
          <w:rFonts w:ascii="Calibri" w:hAnsi="Calibri" w:cs="Calibri"/>
          <w:color w:val="000000"/>
          <w:sz w:val="20"/>
          <w:szCs w:val="20"/>
          <w:u w:val="single"/>
        </w:rPr>
        <w:t>race is a neutral physical characteristic, but it often becomes a value-loaded label, which generates unequal treatment and outcome</w:t>
      </w:r>
      <w:r w:rsidRPr="0060366F">
        <w:rPr>
          <w:rFonts w:ascii="Calibri" w:hAnsi="Calibri" w:cs="Calibri"/>
          <w:color w:val="000000"/>
          <w:sz w:val="16"/>
          <w:szCs w:val="16"/>
        </w:rPr>
        <w:t xml:space="preserve">s (Archer, 1985; Tajfel, 1978). 2. Evaluative judgments. Our tendency to make simple, evaluative, dichotomous judgments (e.g., </w:t>
      </w:r>
      <w:proofErr w:type="gramStart"/>
      <w:r w:rsidRPr="0060366F">
        <w:rPr>
          <w:rFonts w:ascii="Calibri" w:hAnsi="Calibri" w:cs="Calibri"/>
          <w:color w:val="000000"/>
          <w:sz w:val="16"/>
          <w:szCs w:val="16"/>
        </w:rPr>
        <w:t>good</w:t>
      </w:r>
      <w:proofErr w:type="gramEnd"/>
      <w:r w:rsidRPr="0060366F">
        <w:rPr>
          <w:rFonts w:ascii="Calibri" w:hAnsi="Calibri" w:cs="Calibri"/>
          <w:color w:val="000000"/>
          <w:sz w:val="16"/>
          <w:szCs w:val="16"/>
        </w:rPr>
        <w:t xml:space="preserve"> and bad, like and dislike) is a fundamental feature of human perception. Evaluative judgments have cognitive, affective, and moral components. From a behavioral, evolutionary, and social learning perspective, evaluative judgments have positive adaptive value because they provide feedback that protects our well-being (Edwards &amp; von Hippel, 1995; Osgood, </w:t>
      </w:r>
      <w:proofErr w:type="spellStart"/>
      <w:r w:rsidRPr="0060366F">
        <w:rPr>
          <w:rFonts w:ascii="Calibri" w:hAnsi="Calibri" w:cs="Calibri"/>
          <w:color w:val="000000"/>
          <w:sz w:val="16"/>
          <w:szCs w:val="16"/>
        </w:rPr>
        <w:t>Suci</w:t>
      </w:r>
      <w:proofErr w:type="spellEnd"/>
      <w:r w:rsidRPr="0060366F">
        <w:rPr>
          <w:rFonts w:ascii="Calibri" w:hAnsi="Calibri" w:cs="Calibri"/>
          <w:color w:val="000000"/>
          <w:sz w:val="16"/>
          <w:szCs w:val="16"/>
        </w:rPr>
        <w:t xml:space="preserve">, &amp; Tannenbaum, 1957). </w:t>
      </w:r>
      <w:r w:rsidRPr="0060366F">
        <w:rPr>
          <w:rFonts w:ascii="Calibri" w:hAnsi="Calibri" w:cs="Calibri"/>
          <w:color w:val="000000"/>
          <w:sz w:val="20"/>
          <w:szCs w:val="20"/>
          <w:u w:val="single"/>
          <w:shd w:val="clear" w:color="auto" w:fill="00FFFF"/>
        </w:rPr>
        <w:t>Evaluative judgments can support structural violence and exclusionary thinking, however, when they lend a negative slant to perceived difference</w:t>
      </w:r>
      <w:r w:rsidRPr="0060366F">
        <w:rPr>
          <w:rFonts w:ascii="Calibri" w:hAnsi="Calibri" w:cs="Calibri"/>
          <w:color w:val="000000"/>
          <w:sz w:val="20"/>
          <w:szCs w:val="20"/>
          <w:u w:val="single"/>
        </w:rPr>
        <w:t>.</w:t>
      </w:r>
      <w:r w:rsidRPr="0060366F">
        <w:rPr>
          <w:rFonts w:ascii="Calibri" w:hAnsi="Calibri" w:cs="Calibri"/>
          <w:color w:val="000000"/>
          <w:sz w:val="16"/>
          <w:szCs w:val="16"/>
        </w:rPr>
        <w:t xml:space="preserve"> In-group-out-group and we-them thinking can result from social comparisons made on dimensions that maximize a positive social identity for oneself or one’s group at the expense of others (Tajfel, 1982).</w:t>
      </w:r>
      <w:r w:rsidRPr="0060366F">
        <w:rPr>
          <w:rFonts w:ascii="Calibri" w:hAnsi="Calibri" w:cs="Calibri"/>
          <w:color w:val="222222"/>
          <w:sz w:val="16"/>
          <w:szCs w:val="16"/>
        </w:rPr>
        <w:t> </w:t>
      </w:r>
    </w:p>
    <w:p w14:paraId="5BA313D6" w14:textId="77777777" w:rsidR="007B3EE8" w:rsidRPr="0060366F" w:rsidRDefault="007B3EE8" w:rsidP="007B3EE8">
      <w:pPr>
        <w:pStyle w:val="NormalWeb"/>
        <w:spacing w:before="0" w:beforeAutospacing="0" w:after="160" w:afterAutospacing="0"/>
      </w:pPr>
      <w:r w:rsidRPr="0060366F">
        <w:rPr>
          <w:rFonts w:ascii="Calibri" w:hAnsi="Calibri" w:cs="Calibri"/>
          <w:b/>
          <w:bCs/>
          <w:color w:val="000000"/>
          <w:sz w:val="26"/>
          <w:szCs w:val="26"/>
        </w:rPr>
        <w:t xml:space="preserve">The structural violence of inequality </w:t>
      </w:r>
      <w:r w:rsidRPr="0060366F">
        <w:rPr>
          <w:rFonts w:ascii="Calibri" w:hAnsi="Calibri" w:cs="Calibri"/>
          <w:b/>
          <w:bCs/>
          <w:color w:val="000000"/>
          <w:sz w:val="26"/>
          <w:szCs w:val="26"/>
          <w:u w:val="single"/>
        </w:rPr>
        <w:t>outweighs</w:t>
      </w:r>
      <w:r w:rsidRPr="0060366F">
        <w:rPr>
          <w:rFonts w:ascii="Calibri" w:hAnsi="Calibri" w:cs="Calibri"/>
          <w:b/>
          <w:bCs/>
          <w:color w:val="000000"/>
          <w:sz w:val="26"/>
          <w:szCs w:val="26"/>
        </w:rPr>
        <w:t xml:space="preserve"> other impacts—there is an </w:t>
      </w:r>
      <w:r w:rsidRPr="0060366F">
        <w:rPr>
          <w:rFonts w:ascii="Calibri" w:hAnsi="Calibri" w:cs="Calibri"/>
          <w:b/>
          <w:bCs/>
          <w:color w:val="000000"/>
          <w:sz w:val="26"/>
          <w:szCs w:val="26"/>
          <w:u w:val="single"/>
        </w:rPr>
        <w:t>ethical obligation</w:t>
      </w:r>
      <w:r w:rsidRPr="0060366F">
        <w:rPr>
          <w:rFonts w:ascii="Calibri" w:hAnsi="Calibri" w:cs="Calibri"/>
          <w:b/>
          <w:bCs/>
          <w:color w:val="000000"/>
          <w:sz w:val="26"/>
          <w:szCs w:val="26"/>
        </w:rPr>
        <w:t xml:space="preserve"> to address it. </w:t>
      </w:r>
    </w:p>
    <w:p w14:paraId="1A3CD462" w14:textId="77777777" w:rsidR="007B3EE8" w:rsidRPr="0060366F" w:rsidRDefault="007B3EE8" w:rsidP="007B3EE8">
      <w:pPr>
        <w:pStyle w:val="NormalWeb"/>
        <w:spacing w:before="0" w:beforeAutospacing="0" w:after="160" w:afterAutospacing="0"/>
      </w:pPr>
      <w:r w:rsidRPr="0060366F">
        <w:rPr>
          <w:rFonts w:ascii="Calibri" w:hAnsi="Calibri" w:cs="Calibri"/>
          <w:b/>
          <w:bCs/>
          <w:color w:val="000000"/>
          <w:sz w:val="26"/>
          <w:szCs w:val="26"/>
        </w:rPr>
        <w:t>Ansell 17</w:t>
      </w:r>
      <w:r w:rsidRPr="0060366F">
        <w:rPr>
          <w:rFonts w:ascii="Calibri" w:hAnsi="Calibri" w:cs="Calibri"/>
          <w:color w:val="000000"/>
          <w:sz w:val="20"/>
          <w:szCs w:val="20"/>
        </w:rPr>
        <w:t xml:space="preserve"> </w:t>
      </w:r>
      <w:r w:rsidRPr="0060366F">
        <w:rPr>
          <w:rFonts w:ascii="Calibri" w:hAnsi="Calibri" w:cs="Calibri"/>
          <w:color w:val="000000"/>
          <w:sz w:val="18"/>
          <w:szCs w:val="18"/>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RPr="0060366F">
        <w:rPr>
          <w:rFonts w:ascii="Calibri" w:hAnsi="Calibri" w:cs="Calibri"/>
          <w:i/>
          <w:iCs/>
          <w:color w:val="000000"/>
          <w:sz w:val="18"/>
          <w:szCs w:val="18"/>
        </w:rPr>
        <w:t>The Death Gap: How Inequality Kills</w:t>
      </w:r>
      <w:r w:rsidRPr="0060366F">
        <w:rPr>
          <w:rFonts w:ascii="Calibri" w:hAnsi="Calibri" w:cs="Calibri"/>
          <w:color w:val="000000"/>
          <w:sz w:val="18"/>
          <w:szCs w:val="18"/>
        </w:rPr>
        <w:t>, Published by the University of Chicago Press, ISBN 9780226428291, p. kindle 307-363) </w:t>
      </w:r>
    </w:p>
    <w:p w14:paraId="2AAC6CB3" w14:textId="77777777" w:rsidR="007B3EE8" w:rsidRPr="0060366F" w:rsidRDefault="007B3EE8" w:rsidP="007B3EE8">
      <w:pPr>
        <w:pStyle w:val="NormalWeb"/>
        <w:spacing w:before="0" w:beforeAutospacing="0" w:after="160" w:afterAutospacing="0"/>
        <w:rPr>
          <w:rFonts w:ascii="Calibri" w:hAnsi="Calibri" w:cs="Calibri"/>
          <w:color w:val="000000"/>
          <w:sz w:val="12"/>
          <w:szCs w:val="12"/>
        </w:rPr>
      </w:pPr>
      <w:r w:rsidRPr="0060366F">
        <w:rPr>
          <w:rFonts w:ascii="Calibri" w:hAnsi="Calibri" w:cs="Calibri"/>
          <w:color w:val="000000"/>
          <w:sz w:val="20"/>
          <w:szCs w:val="20"/>
          <w:u w:val="single"/>
        </w:rPr>
        <w:t xml:space="preserve">There are </w:t>
      </w:r>
      <w:proofErr w:type="gramStart"/>
      <w:r w:rsidRPr="0060366F">
        <w:rPr>
          <w:rFonts w:ascii="Calibri" w:hAnsi="Calibri" w:cs="Calibri"/>
          <w:color w:val="000000"/>
          <w:sz w:val="20"/>
          <w:szCs w:val="20"/>
          <w:u w:val="single"/>
        </w:rPr>
        <w:t>many different kinds of</w:t>
      </w:r>
      <w:proofErr w:type="gramEnd"/>
      <w:r w:rsidRPr="0060366F">
        <w:rPr>
          <w:rFonts w:ascii="Calibri" w:hAnsi="Calibri" w:cs="Calibri"/>
          <w:color w:val="000000"/>
          <w:sz w:val="20"/>
          <w:szCs w:val="20"/>
          <w:u w:val="single"/>
        </w:rPr>
        <w:t xml:space="preserve"> violence. Some are obvious: punches, attacks, gunshots, explosions. These are the kinds of interpersonal violence that we tend to hear about in the news. Other kinds of violence are intimate and emotional</w:t>
      </w:r>
      <w:r w:rsidRPr="0060366F">
        <w:rPr>
          <w:rFonts w:ascii="Calibri" w:hAnsi="Calibri" w:cs="Calibri"/>
          <w:color w:val="000000"/>
          <w:sz w:val="12"/>
          <w:szCs w:val="12"/>
        </w:rPr>
        <w:t xml:space="preserve">. </w:t>
      </w:r>
      <w:r w:rsidRPr="0060366F">
        <w:rPr>
          <w:rFonts w:ascii="Calibri" w:hAnsi="Calibri" w:cs="Calibri"/>
          <w:color w:val="000000"/>
          <w:sz w:val="20"/>
          <w:szCs w:val="20"/>
          <w:u w:val="single"/>
        </w:rPr>
        <w:t xml:space="preserve">But the </w:t>
      </w:r>
      <w:r w:rsidRPr="0060366F">
        <w:rPr>
          <w:rFonts w:ascii="Calibri" w:hAnsi="Calibri" w:cs="Calibri"/>
          <w:b/>
          <w:bCs/>
          <w:color w:val="000000"/>
          <w:sz w:val="20"/>
          <w:szCs w:val="20"/>
          <w:u w:val="single"/>
          <w:shd w:val="clear" w:color="auto" w:fill="00FFFF"/>
        </w:rPr>
        <w:t>deadliest</w:t>
      </w:r>
      <w:r w:rsidRPr="0060366F">
        <w:rPr>
          <w:rFonts w:ascii="Calibri" w:hAnsi="Calibri" w:cs="Calibri"/>
          <w:color w:val="000000"/>
          <w:sz w:val="20"/>
          <w:szCs w:val="20"/>
          <w:u w:val="single"/>
        </w:rPr>
        <w:t xml:space="preserve"> and most thoroughgoing kind of </w:t>
      </w:r>
      <w:r w:rsidRPr="0060366F">
        <w:rPr>
          <w:rFonts w:ascii="Calibri" w:hAnsi="Calibri" w:cs="Calibri"/>
          <w:color w:val="000000"/>
          <w:sz w:val="20"/>
          <w:szCs w:val="20"/>
          <w:u w:val="single"/>
          <w:shd w:val="clear" w:color="auto" w:fill="00FFFF"/>
        </w:rPr>
        <w:t>violence</w:t>
      </w:r>
      <w:r w:rsidRPr="0060366F">
        <w:rPr>
          <w:rFonts w:ascii="Calibri" w:hAnsi="Calibri" w:cs="Calibri"/>
          <w:color w:val="000000"/>
          <w:sz w:val="20"/>
          <w:szCs w:val="20"/>
          <w:u w:val="single"/>
        </w:rPr>
        <w:t xml:space="preserve"> is woven into the fabric of American society. It </w:t>
      </w:r>
      <w:r w:rsidRPr="0060366F">
        <w:rPr>
          <w:rFonts w:ascii="Calibri" w:hAnsi="Calibri" w:cs="Calibri"/>
          <w:color w:val="000000"/>
          <w:sz w:val="20"/>
          <w:szCs w:val="20"/>
          <w:u w:val="single"/>
          <w:shd w:val="clear" w:color="auto" w:fill="00FFFF"/>
        </w:rPr>
        <w:t>exists when some groups have more access to</w:t>
      </w:r>
      <w:r w:rsidRPr="0060366F">
        <w:rPr>
          <w:rFonts w:ascii="Calibri" w:hAnsi="Calibri" w:cs="Calibri"/>
          <w:color w:val="000000"/>
          <w:sz w:val="20"/>
          <w:szCs w:val="20"/>
          <w:u w:val="single"/>
        </w:rPr>
        <w:t xml:space="preserve"> goods, resources, and </w:t>
      </w:r>
      <w:r w:rsidRPr="0060366F">
        <w:rPr>
          <w:rFonts w:ascii="Calibri" w:hAnsi="Calibri" w:cs="Calibri"/>
          <w:color w:val="000000"/>
          <w:sz w:val="20"/>
          <w:szCs w:val="20"/>
          <w:u w:val="single"/>
          <w:shd w:val="clear" w:color="auto" w:fill="00FFFF"/>
        </w:rPr>
        <w:t>opportunities than other groups</w:t>
      </w:r>
      <w:r w:rsidRPr="0060366F">
        <w:rPr>
          <w:rFonts w:ascii="Calibri" w:hAnsi="Calibri" w:cs="Calibri"/>
          <w:color w:val="000000"/>
          <w:sz w:val="20"/>
          <w:szCs w:val="20"/>
          <w:u w:val="single"/>
        </w:rPr>
        <w:t xml:space="preserve">, including health and life itself. This violence delivers </w:t>
      </w:r>
      <w:r w:rsidRPr="0060366F">
        <w:rPr>
          <w:rFonts w:ascii="Calibri" w:hAnsi="Calibri" w:cs="Calibri"/>
          <w:b/>
          <w:bCs/>
          <w:color w:val="000000"/>
          <w:sz w:val="20"/>
          <w:szCs w:val="20"/>
          <w:u w:val="single"/>
        </w:rPr>
        <w:t xml:space="preserve">specific blows against </w:t>
      </w:r>
      <w:proofErr w:type="gramStart"/>
      <w:r w:rsidRPr="0060366F">
        <w:rPr>
          <w:rFonts w:ascii="Calibri" w:hAnsi="Calibri" w:cs="Calibri"/>
          <w:b/>
          <w:bCs/>
          <w:color w:val="000000"/>
          <w:sz w:val="20"/>
          <w:szCs w:val="20"/>
          <w:u w:val="single"/>
        </w:rPr>
        <w:t>particular bodies</w:t>
      </w:r>
      <w:proofErr w:type="gramEnd"/>
      <w:r w:rsidRPr="0060366F">
        <w:rPr>
          <w:rFonts w:ascii="Calibri" w:hAnsi="Calibri" w:cs="Calibri"/>
          <w:b/>
          <w:bCs/>
          <w:color w:val="000000"/>
          <w:sz w:val="20"/>
          <w:szCs w:val="20"/>
          <w:u w:val="single"/>
        </w:rPr>
        <w:t xml:space="preserve"> in particular neighborhoods</w:t>
      </w:r>
      <w:r w:rsidRPr="0060366F">
        <w:rPr>
          <w:rFonts w:ascii="Calibri" w:hAnsi="Calibri" w:cs="Calibri"/>
          <w:color w:val="000000"/>
          <w:sz w:val="20"/>
          <w:szCs w:val="20"/>
          <w:u w:val="single"/>
        </w:rPr>
        <w:t xml:space="preserve">. This unequal advantage and violence </w:t>
      </w:r>
      <w:proofErr w:type="gramStart"/>
      <w:r w:rsidRPr="0060366F">
        <w:rPr>
          <w:rFonts w:ascii="Calibri" w:hAnsi="Calibri" w:cs="Calibri"/>
          <w:color w:val="000000"/>
          <w:sz w:val="20"/>
          <w:szCs w:val="20"/>
          <w:u w:val="single"/>
        </w:rPr>
        <w:t>is</w:t>
      </w:r>
      <w:proofErr w:type="gramEnd"/>
      <w:r w:rsidRPr="0060366F">
        <w:rPr>
          <w:rFonts w:ascii="Calibri" w:hAnsi="Calibri" w:cs="Calibri"/>
          <w:color w:val="000000"/>
          <w:sz w:val="20"/>
          <w:szCs w:val="20"/>
          <w:u w:val="single"/>
        </w:rPr>
        <w:t xml:space="preserve"> built into the very rules that govern our society. </w:t>
      </w:r>
      <w:r w:rsidRPr="0060366F">
        <w:rPr>
          <w:rFonts w:ascii="Calibri" w:hAnsi="Calibri" w:cs="Calibri"/>
          <w:color w:val="000000"/>
          <w:sz w:val="20"/>
          <w:szCs w:val="20"/>
          <w:u w:val="single"/>
          <w:shd w:val="clear" w:color="auto" w:fill="00FFFF"/>
        </w:rPr>
        <w:t xml:space="preserve">In the absence of </w:t>
      </w:r>
      <w:r w:rsidRPr="0060366F">
        <w:rPr>
          <w:rFonts w:ascii="Calibri" w:hAnsi="Calibri" w:cs="Calibri"/>
          <w:color w:val="000000"/>
          <w:sz w:val="20"/>
          <w:szCs w:val="20"/>
          <w:u w:val="single"/>
        </w:rPr>
        <w:t xml:space="preserve">this </w:t>
      </w:r>
      <w:r w:rsidRPr="0060366F">
        <w:rPr>
          <w:rFonts w:ascii="Calibri" w:hAnsi="Calibri" w:cs="Calibri"/>
          <w:color w:val="000000"/>
          <w:sz w:val="20"/>
          <w:szCs w:val="20"/>
          <w:u w:val="single"/>
          <w:shd w:val="clear" w:color="auto" w:fill="00FFFF"/>
        </w:rPr>
        <w:t xml:space="preserve">violence, </w:t>
      </w:r>
      <w:r w:rsidRPr="0060366F">
        <w:rPr>
          <w:rFonts w:ascii="Calibri" w:hAnsi="Calibri" w:cs="Calibri"/>
          <w:b/>
          <w:bCs/>
          <w:color w:val="000000"/>
          <w:sz w:val="20"/>
          <w:szCs w:val="20"/>
          <w:u w:val="single"/>
          <w:shd w:val="clear" w:color="auto" w:fill="00FFFF"/>
        </w:rPr>
        <w:t>large numbers</w:t>
      </w:r>
      <w:r w:rsidRPr="0060366F">
        <w:rPr>
          <w:rFonts w:ascii="Calibri" w:hAnsi="Calibri" w:cs="Calibri"/>
          <w:b/>
          <w:bCs/>
          <w:color w:val="000000"/>
          <w:sz w:val="20"/>
          <w:szCs w:val="20"/>
          <w:u w:val="single"/>
        </w:rPr>
        <w:t xml:space="preserve"> of Americans </w:t>
      </w:r>
      <w:r w:rsidRPr="0060366F">
        <w:rPr>
          <w:rFonts w:ascii="Calibri" w:hAnsi="Calibri" w:cs="Calibri"/>
          <w:b/>
          <w:bCs/>
          <w:color w:val="000000"/>
          <w:sz w:val="20"/>
          <w:szCs w:val="20"/>
          <w:u w:val="single"/>
          <w:shd w:val="clear" w:color="auto" w:fill="00FFFF"/>
        </w:rPr>
        <w:t>would</w:t>
      </w:r>
      <w:r w:rsidRPr="0060366F">
        <w:rPr>
          <w:rFonts w:ascii="Calibri" w:hAnsi="Calibri" w:cs="Calibri"/>
          <w:b/>
          <w:bCs/>
          <w:color w:val="000000"/>
          <w:sz w:val="20"/>
          <w:szCs w:val="20"/>
          <w:u w:val="single"/>
        </w:rPr>
        <w:t xml:space="preserve"> be able to </w:t>
      </w:r>
      <w:r w:rsidRPr="0060366F">
        <w:rPr>
          <w:rFonts w:ascii="Calibri" w:hAnsi="Calibri" w:cs="Calibri"/>
          <w:b/>
          <w:bCs/>
          <w:color w:val="000000"/>
          <w:sz w:val="20"/>
          <w:szCs w:val="20"/>
          <w:u w:val="single"/>
          <w:shd w:val="clear" w:color="auto" w:fill="00FFFF"/>
        </w:rPr>
        <w:t>live fuller and longer lives</w:t>
      </w:r>
      <w:r w:rsidRPr="0060366F">
        <w:rPr>
          <w:rFonts w:ascii="Calibri" w:hAnsi="Calibri" w:cs="Calibri"/>
          <w:color w:val="000000"/>
          <w:sz w:val="12"/>
          <w:szCs w:val="12"/>
        </w:rPr>
        <w:t xml:space="preserve">. </w:t>
      </w:r>
      <w:r w:rsidRPr="0060366F">
        <w:rPr>
          <w:rFonts w:ascii="Calibri" w:hAnsi="Calibri" w:cs="Calibri"/>
          <w:color w:val="000000"/>
          <w:sz w:val="20"/>
          <w:szCs w:val="20"/>
          <w:u w:val="single"/>
        </w:rPr>
        <w:t xml:space="preserve">This kind of violence is called </w:t>
      </w:r>
      <w:r w:rsidRPr="0060366F">
        <w:rPr>
          <w:rFonts w:ascii="Calibri" w:hAnsi="Calibri" w:cs="Calibri"/>
          <w:color w:val="000000"/>
          <w:sz w:val="20"/>
          <w:szCs w:val="20"/>
          <w:u w:val="single"/>
          <w:shd w:val="clear" w:color="auto" w:fill="00FFFF"/>
        </w:rPr>
        <w:t xml:space="preserve">structural </w:t>
      </w:r>
      <w:proofErr w:type="gramStart"/>
      <w:r w:rsidRPr="0060366F">
        <w:rPr>
          <w:rFonts w:ascii="Calibri" w:hAnsi="Calibri" w:cs="Calibri"/>
          <w:color w:val="000000"/>
          <w:sz w:val="20"/>
          <w:szCs w:val="20"/>
          <w:u w:val="single"/>
          <w:shd w:val="clear" w:color="auto" w:fill="00FFFF"/>
        </w:rPr>
        <w:t>violence</w:t>
      </w:r>
      <w:r w:rsidRPr="0060366F">
        <w:rPr>
          <w:rFonts w:ascii="Calibri" w:hAnsi="Calibri" w:cs="Calibri"/>
          <w:color w:val="000000"/>
          <w:sz w:val="20"/>
          <w:szCs w:val="20"/>
          <w:u w:val="single"/>
        </w:rPr>
        <w:t>, because</w:t>
      </w:r>
      <w:proofErr w:type="gramEnd"/>
      <w:r w:rsidRPr="0060366F">
        <w:rPr>
          <w:rFonts w:ascii="Calibri" w:hAnsi="Calibri" w:cs="Calibri"/>
          <w:color w:val="000000"/>
          <w:sz w:val="20"/>
          <w:szCs w:val="20"/>
          <w:u w:val="single"/>
        </w:rPr>
        <w:t xml:space="preserve"> it is embedded in the very laws, policies, and rules that govern day-to-day life</w:t>
      </w:r>
      <w:r w:rsidRPr="0060366F">
        <w:rPr>
          <w:rFonts w:ascii="Calibri" w:hAnsi="Calibri" w:cs="Calibri"/>
          <w:color w:val="000000"/>
          <w:sz w:val="12"/>
          <w:szCs w:val="12"/>
        </w:rPr>
        <w:t xml:space="preserve">.8 </w:t>
      </w:r>
      <w:r w:rsidRPr="0060366F">
        <w:rPr>
          <w:rFonts w:ascii="Calibri" w:hAnsi="Calibri" w:cs="Calibri"/>
          <w:color w:val="000000"/>
          <w:sz w:val="20"/>
          <w:szCs w:val="20"/>
          <w:u w:val="single"/>
        </w:rPr>
        <w:t xml:space="preserve">It </w:t>
      </w:r>
      <w:r w:rsidRPr="0060366F">
        <w:rPr>
          <w:rFonts w:ascii="Calibri" w:hAnsi="Calibri" w:cs="Calibri"/>
          <w:color w:val="000000"/>
          <w:sz w:val="20"/>
          <w:szCs w:val="20"/>
          <w:u w:val="single"/>
          <w:shd w:val="clear" w:color="auto" w:fill="00FFFF"/>
        </w:rPr>
        <w:t xml:space="preserve">is </w:t>
      </w:r>
      <w:proofErr w:type="spellStart"/>
      <w:r w:rsidRPr="0060366F">
        <w:rPr>
          <w:rFonts w:ascii="Calibri" w:hAnsi="Calibri" w:cs="Calibri"/>
          <w:color w:val="000000"/>
          <w:sz w:val="20"/>
          <w:szCs w:val="20"/>
          <w:u w:val="single"/>
          <w:shd w:val="clear" w:color="auto" w:fill="00FFFF"/>
        </w:rPr>
        <w:t>the</w:t>
      </w:r>
      <w:r w:rsidRPr="0060366F">
        <w:rPr>
          <w:rFonts w:ascii="Calibri" w:hAnsi="Calibri" w:cs="Calibri"/>
          <w:color w:val="000000"/>
          <w:sz w:val="20"/>
          <w:szCs w:val="20"/>
          <w:u w:val="single"/>
        </w:rPr>
        <w:t>cumulative</w:t>
      </w:r>
      <w:proofErr w:type="spellEnd"/>
      <w:r w:rsidRPr="0060366F">
        <w:rPr>
          <w:rFonts w:ascii="Calibri" w:hAnsi="Calibri" w:cs="Calibri"/>
          <w:color w:val="000000"/>
          <w:sz w:val="20"/>
          <w:szCs w:val="20"/>
          <w:u w:val="single"/>
        </w:rPr>
        <w:t xml:space="preserve"> </w:t>
      </w:r>
      <w:r w:rsidRPr="0060366F">
        <w:rPr>
          <w:rFonts w:ascii="Calibri" w:hAnsi="Calibri" w:cs="Calibri"/>
          <w:color w:val="000000"/>
          <w:sz w:val="20"/>
          <w:szCs w:val="20"/>
          <w:u w:val="single"/>
          <w:shd w:val="clear" w:color="auto" w:fill="00FFFF"/>
        </w:rPr>
        <w:t>impact of</w:t>
      </w:r>
      <w:r w:rsidRPr="0060366F">
        <w:rPr>
          <w:rFonts w:ascii="Calibri" w:hAnsi="Calibri" w:cs="Calibri"/>
          <w:color w:val="000000"/>
          <w:sz w:val="20"/>
          <w:szCs w:val="20"/>
          <w:u w:val="single"/>
        </w:rPr>
        <w:t xml:space="preserve"> laws and social and economic </w:t>
      </w:r>
      <w:r w:rsidRPr="0060366F">
        <w:rPr>
          <w:rFonts w:ascii="Calibri" w:hAnsi="Calibri" w:cs="Calibri"/>
          <w:color w:val="000000"/>
          <w:sz w:val="20"/>
          <w:szCs w:val="20"/>
          <w:u w:val="single"/>
          <w:shd w:val="clear" w:color="auto" w:fill="00FFFF"/>
        </w:rPr>
        <w:t>policies</w:t>
      </w:r>
      <w:r w:rsidRPr="0060366F">
        <w:rPr>
          <w:rFonts w:ascii="Calibri" w:hAnsi="Calibri" w:cs="Calibri"/>
          <w:color w:val="000000"/>
          <w:sz w:val="20"/>
          <w:szCs w:val="20"/>
          <w:u w:val="single"/>
        </w:rPr>
        <w:t xml:space="preserve"> and practices </w:t>
      </w:r>
      <w:r w:rsidRPr="0060366F">
        <w:rPr>
          <w:rFonts w:ascii="Calibri" w:hAnsi="Calibri" w:cs="Calibri"/>
          <w:color w:val="000000"/>
          <w:sz w:val="20"/>
          <w:szCs w:val="20"/>
          <w:u w:val="single"/>
          <w:shd w:val="clear" w:color="auto" w:fill="00FFFF"/>
        </w:rPr>
        <w:t>that render some</w:t>
      </w:r>
      <w:r w:rsidRPr="0060366F">
        <w:rPr>
          <w:rFonts w:ascii="Calibri" w:hAnsi="Calibri" w:cs="Calibri"/>
          <w:color w:val="000000"/>
          <w:sz w:val="20"/>
          <w:szCs w:val="20"/>
          <w:u w:val="single"/>
        </w:rPr>
        <w:t xml:space="preserve"> Americans </w:t>
      </w:r>
      <w:r w:rsidRPr="0060366F">
        <w:rPr>
          <w:rFonts w:ascii="Calibri" w:hAnsi="Calibri" w:cs="Calibri"/>
          <w:color w:val="000000"/>
          <w:sz w:val="20"/>
          <w:szCs w:val="20"/>
          <w:u w:val="single"/>
          <w:shd w:val="clear" w:color="auto" w:fill="00FFFF"/>
        </w:rPr>
        <w:t>less able to access</w:t>
      </w:r>
      <w:r w:rsidRPr="0060366F">
        <w:rPr>
          <w:rFonts w:ascii="Calibri" w:hAnsi="Calibri" w:cs="Calibri"/>
          <w:color w:val="000000"/>
          <w:sz w:val="20"/>
          <w:szCs w:val="20"/>
          <w:u w:val="single"/>
        </w:rPr>
        <w:t xml:space="preserve"> resources and </w:t>
      </w:r>
      <w:r w:rsidRPr="0060366F">
        <w:rPr>
          <w:rFonts w:ascii="Calibri" w:hAnsi="Calibri" w:cs="Calibri"/>
          <w:color w:val="000000"/>
          <w:sz w:val="20"/>
          <w:szCs w:val="20"/>
          <w:u w:val="single"/>
          <w:shd w:val="clear" w:color="auto" w:fill="00FFFF"/>
        </w:rPr>
        <w:t>opportunities than others</w:t>
      </w:r>
      <w:r w:rsidRPr="0060366F">
        <w:rPr>
          <w:rFonts w:ascii="Calibri" w:hAnsi="Calibri" w:cs="Calibri"/>
          <w:color w:val="000000"/>
          <w:sz w:val="20"/>
          <w:szCs w:val="20"/>
          <w:u w:val="single"/>
        </w:rPr>
        <w:t xml:space="preserve">. This inequity of advantage is not a result of the individual’s personal abilities but is built into the systems that govern society. Often it is a product of </w:t>
      </w:r>
      <w:r w:rsidRPr="0060366F">
        <w:rPr>
          <w:rFonts w:ascii="Calibri" w:hAnsi="Calibri" w:cs="Calibri"/>
          <w:b/>
          <w:bCs/>
          <w:color w:val="000000"/>
          <w:sz w:val="20"/>
          <w:szCs w:val="20"/>
          <w:u w:val="single"/>
        </w:rPr>
        <w:t>racism</w:t>
      </w:r>
      <w:r w:rsidRPr="0060366F">
        <w:rPr>
          <w:rFonts w:ascii="Calibri" w:hAnsi="Calibri" w:cs="Calibri"/>
          <w:color w:val="000000"/>
          <w:sz w:val="20"/>
          <w:szCs w:val="20"/>
          <w:u w:val="single"/>
        </w:rPr>
        <w:t xml:space="preserve">, </w:t>
      </w:r>
      <w:r w:rsidRPr="0060366F">
        <w:rPr>
          <w:rFonts w:ascii="Calibri" w:hAnsi="Calibri" w:cs="Calibri"/>
          <w:b/>
          <w:bCs/>
          <w:color w:val="000000"/>
          <w:sz w:val="20"/>
          <w:szCs w:val="20"/>
          <w:u w:val="single"/>
        </w:rPr>
        <w:t>gender</w:t>
      </w:r>
      <w:r w:rsidRPr="0060366F">
        <w:rPr>
          <w:rFonts w:ascii="Calibri" w:hAnsi="Calibri" w:cs="Calibri"/>
          <w:color w:val="000000"/>
          <w:sz w:val="20"/>
          <w:szCs w:val="20"/>
          <w:u w:val="single"/>
        </w:rPr>
        <w:t xml:space="preserve">, and </w:t>
      </w:r>
      <w:r w:rsidRPr="0060366F">
        <w:rPr>
          <w:rFonts w:ascii="Calibri" w:hAnsi="Calibri" w:cs="Calibri"/>
          <w:b/>
          <w:bCs/>
          <w:color w:val="000000"/>
          <w:sz w:val="20"/>
          <w:szCs w:val="20"/>
          <w:u w:val="single"/>
        </w:rPr>
        <w:t>income inequality</w:t>
      </w:r>
      <w:r w:rsidRPr="0060366F">
        <w:rPr>
          <w:rFonts w:ascii="Calibri" w:hAnsi="Calibri" w:cs="Calibri"/>
          <w:color w:val="000000"/>
          <w:sz w:val="12"/>
          <w:szCs w:val="12"/>
        </w:rPr>
        <w:t xml:space="preserve">. The diseases and premature mortality that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and many of my patients experienced were, in the words of Dr. Paul Farmer, “biological reflections of social fault lines.”9 As a result of these fault lines, </w:t>
      </w:r>
      <w:r w:rsidRPr="0060366F">
        <w:rPr>
          <w:rFonts w:ascii="Calibri" w:hAnsi="Calibri" w:cs="Calibri"/>
          <w:color w:val="000000"/>
          <w:sz w:val="20"/>
          <w:szCs w:val="20"/>
          <w:u w:val="single"/>
        </w:rPr>
        <w:t>a disproportional burden of illness, suffering, and premature mortality falls on certain neighborhoods</w:t>
      </w:r>
      <w:r w:rsidRPr="0060366F">
        <w:rPr>
          <w:rFonts w:ascii="Calibri" w:hAnsi="Calibri" w:cs="Calibri"/>
          <w:color w:val="000000"/>
          <w:sz w:val="12"/>
          <w:szCs w:val="12"/>
        </w:rPr>
        <w:t xml:space="preserve">, like </w:t>
      </w:r>
      <w:proofErr w:type="spellStart"/>
      <w:r w:rsidRPr="0060366F">
        <w:rPr>
          <w:rFonts w:ascii="Calibri" w:hAnsi="Calibri" w:cs="Calibri"/>
          <w:color w:val="000000"/>
          <w:sz w:val="12"/>
          <w:szCs w:val="12"/>
        </w:rPr>
        <w:t>Windora’s</w:t>
      </w:r>
      <w:proofErr w:type="spellEnd"/>
      <w:r w:rsidRPr="0060366F">
        <w:rPr>
          <w:rFonts w:ascii="Calibri" w:hAnsi="Calibri" w:cs="Calibri"/>
          <w:color w:val="000000"/>
          <w:sz w:val="12"/>
          <w:szCs w:val="12"/>
        </w:rPr>
        <w:t xml:space="preserve">. </w:t>
      </w:r>
      <w:r w:rsidRPr="0060366F">
        <w:rPr>
          <w:rFonts w:ascii="Calibri" w:hAnsi="Calibri" w:cs="Calibri"/>
          <w:color w:val="000000"/>
          <w:sz w:val="20"/>
          <w:szCs w:val="20"/>
          <w:u w:val="single"/>
          <w:shd w:val="clear" w:color="auto" w:fill="00FFFF"/>
        </w:rPr>
        <w:t>Structural violence can overwhelm an individual’s ability to live a free</w:t>
      </w:r>
      <w:r w:rsidRPr="0060366F">
        <w:rPr>
          <w:rFonts w:ascii="Calibri" w:hAnsi="Calibri" w:cs="Calibri"/>
          <w:color w:val="000000"/>
          <w:sz w:val="20"/>
          <w:szCs w:val="20"/>
          <w:u w:val="single"/>
        </w:rPr>
        <w:t xml:space="preserve">, unfettered, </w:t>
      </w:r>
      <w:r w:rsidRPr="0060366F">
        <w:rPr>
          <w:rFonts w:ascii="Calibri" w:hAnsi="Calibri" w:cs="Calibri"/>
          <w:color w:val="000000"/>
          <w:sz w:val="20"/>
          <w:szCs w:val="20"/>
          <w:u w:val="single"/>
          <w:shd w:val="clear" w:color="auto" w:fill="00FFFF"/>
        </w:rPr>
        <w:t>healthy life</w:t>
      </w:r>
      <w:r w:rsidRPr="0060366F">
        <w:rPr>
          <w:rFonts w:ascii="Calibri" w:hAnsi="Calibri" w:cs="Calibri"/>
          <w:color w:val="000000"/>
          <w:sz w:val="12"/>
          <w:szCs w:val="12"/>
        </w:rPr>
        <w:t xml:space="preserve">. As I ran to evaluate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and her family. These rules and structures are powerful destructive forces. </w:t>
      </w:r>
      <w:r w:rsidRPr="0060366F">
        <w:rPr>
          <w:rFonts w:ascii="Calibri" w:hAnsi="Calibri" w:cs="Calibri"/>
          <w:color w:val="000000"/>
          <w:sz w:val="20"/>
          <w:szCs w:val="20"/>
          <w:u w:val="single"/>
        </w:rPr>
        <w:t xml:space="preserve">The same </w:t>
      </w:r>
      <w:proofErr w:type="spellStart"/>
      <w:r w:rsidRPr="0060366F">
        <w:rPr>
          <w:rFonts w:ascii="Calibri" w:hAnsi="Calibri" w:cs="Calibri"/>
          <w:color w:val="000000"/>
          <w:sz w:val="20"/>
          <w:szCs w:val="20"/>
          <w:u w:val="single"/>
          <w:shd w:val="clear" w:color="auto" w:fill="00FFFF"/>
        </w:rPr>
        <w:t>structures</w:t>
      </w:r>
      <w:r w:rsidRPr="0060366F">
        <w:rPr>
          <w:rFonts w:ascii="Calibri" w:hAnsi="Calibri" w:cs="Calibri"/>
          <w:color w:val="000000"/>
          <w:sz w:val="20"/>
          <w:szCs w:val="20"/>
          <w:u w:val="single"/>
        </w:rPr>
        <w:t>that</w:t>
      </w:r>
      <w:proofErr w:type="spellEnd"/>
      <w:r w:rsidRPr="0060366F">
        <w:rPr>
          <w:rFonts w:ascii="Calibri" w:hAnsi="Calibri" w:cs="Calibri"/>
          <w:color w:val="000000"/>
          <w:sz w:val="20"/>
          <w:szCs w:val="20"/>
          <w:u w:val="single"/>
        </w:rPr>
        <w:t xml:space="preserve"> render life predictable, secure, comfortable, and pleasant for many </w:t>
      </w:r>
      <w:r w:rsidRPr="0060366F">
        <w:rPr>
          <w:rFonts w:ascii="Calibri" w:hAnsi="Calibri" w:cs="Calibri"/>
          <w:color w:val="000000"/>
          <w:sz w:val="20"/>
          <w:szCs w:val="20"/>
          <w:u w:val="single"/>
          <w:shd w:val="clear" w:color="auto" w:fill="00FFFF"/>
        </w:rPr>
        <w:t>destroy</w:t>
      </w:r>
      <w:r w:rsidRPr="0060366F">
        <w:rPr>
          <w:rFonts w:ascii="Calibri" w:hAnsi="Calibri" w:cs="Calibri"/>
          <w:color w:val="000000"/>
          <w:sz w:val="20"/>
          <w:szCs w:val="20"/>
          <w:u w:val="single"/>
        </w:rPr>
        <w:t xml:space="preserve"> the </w:t>
      </w:r>
      <w:r w:rsidRPr="0060366F">
        <w:rPr>
          <w:rFonts w:ascii="Calibri" w:hAnsi="Calibri" w:cs="Calibri"/>
          <w:color w:val="000000"/>
          <w:sz w:val="20"/>
          <w:szCs w:val="20"/>
          <w:u w:val="single"/>
          <w:shd w:val="clear" w:color="auto" w:fill="00FFFF"/>
        </w:rPr>
        <w:t>lives</w:t>
      </w:r>
      <w:r w:rsidRPr="0060366F">
        <w:rPr>
          <w:rFonts w:ascii="Calibri" w:hAnsi="Calibri" w:cs="Calibri"/>
          <w:color w:val="000000"/>
          <w:sz w:val="20"/>
          <w:szCs w:val="20"/>
          <w:u w:val="single"/>
        </w:rPr>
        <w:t xml:space="preserve"> of others</w:t>
      </w:r>
      <w:r w:rsidRPr="0060366F">
        <w:rPr>
          <w:rFonts w:ascii="Calibri" w:hAnsi="Calibri" w:cs="Calibri"/>
          <w:color w:val="000000"/>
          <w:sz w:val="12"/>
          <w:szCs w:val="12"/>
        </w:rPr>
        <w:t xml:space="preserve"> like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w:t>
      </w:r>
      <w:r w:rsidRPr="0060366F">
        <w:rPr>
          <w:rFonts w:ascii="Calibri" w:hAnsi="Calibri" w:cs="Calibri"/>
          <w:color w:val="000000"/>
          <w:sz w:val="20"/>
          <w:szCs w:val="20"/>
          <w:u w:val="single"/>
          <w:shd w:val="clear" w:color="auto" w:fill="00FFFF"/>
        </w:rPr>
        <w:t xml:space="preserve">through </w:t>
      </w:r>
      <w:r w:rsidRPr="0060366F">
        <w:rPr>
          <w:rFonts w:ascii="Calibri" w:hAnsi="Calibri" w:cs="Calibri"/>
          <w:b/>
          <w:bCs/>
          <w:color w:val="000000"/>
          <w:sz w:val="20"/>
          <w:szCs w:val="20"/>
          <w:u w:val="single"/>
          <w:shd w:val="clear" w:color="auto" w:fill="00FFFF"/>
        </w:rPr>
        <w:t>suffering</w:t>
      </w:r>
      <w:r w:rsidRPr="0060366F">
        <w:rPr>
          <w:rFonts w:ascii="Calibri" w:hAnsi="Calibri" w:cs="Calibri"/>
          <w:color w:val="000000"/>
          <w:sz w:val="20"/>
          <w:szCs w:val="20"/>
          <w:u w:val="single"/>
          <w:shd w:val="clear" w:color="auto" w:fill="00FFFF"/>
        </w:rPr>
        <w:t xml:space="preserve">, </w:t>
      </w:r>
      <w:r w:rsidRPr="0060366F">
        <w:rPr>
          <w:rFonts w:ascii="Calibri" w:hAnsi="Calibri" w:cs="Calibri"/>
          <w:b/>
          <w:bCs/>
          <w:color w:val="000000"/>
          <w:sz w:val="20"/>
          <w:szCs w:val="20"/>
          <w:u w:val="single"/>
          <w:shd w:val="clear" w:color="auto" w:fill="00FFFF"/>
        </w:rPr>
        <w:t>poverty</w:t>
      </w:r>
      <w:r w:rsidRPr="0060366F">
        <w:rPr>
          <w:rFonts w:ascii="Calibri" w:hAnsi="Calibri" w:cs="Calibri"/>
          <w:color w:val="000000"/>
          <w:sz w:val="20"/>
          <w:szCs w:val="20"/>
          <w:u w:val="single"/>
          <w:shd w:val="clear" w:color="auto" w:fill="00FFFF"/>
        </w:rPr>
        <w:t xml:space="preserve">, </w:t>
      </w:r>
      <w:r w:rsidRPr="0060366F">
        <w:rPr>
          <w:rFonts w:ascii="Calibri" w:hAnsi="Calibri" w:cs="Calibri"/>
          <w:b/>
          <w:bCs/>
          <w:color w:val="000000"/>
          <w:sz w:val="20"/>
          <w:szCs w:val="20"/>
          <w:u w:val="single"/>
          <w:shd w:val="clear" w:color="auto" w:fill="00FFFF"/>
        </w:rPr>
        <w:t>ill health</w:t>
      </w:r>
      <w:r w:rsidRPr="0060366F">
        <w:rPr>
          <w:rFonts w:ascii="Calibri" w:hAnsi="Calibri" w:cs="Calibri"/>
          <w:color w:val="000000"/>
          <w:sz w:val="20"/>
          <w:szCs w:val="20"/>
          <w:u w:val="single"/>
          <w:shd w:val="clear" w:color="auto" w:fill="00FFFF"/>
        </w:rPr>
        <w:t xml:space="preserve">, and </w:t>
      </w:r>
      <w:r w:rsidRPr="0060366F">
        <w:rPr>
          <w:rFonts w:ascii="Calibri" w:hAnsi="Calibri" w:cs="Calibri"/>
          <w:b/>
          <w:bCs/>
          <w:color w:val="000000"/>
          <w:sz w:val="20"/>
          <w:szCs w:val="20"/>
          <w:u w:val="single"/>
          <w:shd w:val="clear" w:color="auto" w:fill="00FFFF"/>
        </w:rPr>
        <w:t>violence</w:t>
      </w:r>
      <w:r w:rsidRPr="0060366F">
        <w:rPr>
          <w:rFonts w:ascii="Calibri" w:hAnsi="Calibri" w:cs="Calibri"/>
          <w:color w:val="000000"/>
          <w:sz w:val="20"/>
          <w:szCs w:val="20"/>
          <w:u w:val="single"/>
        </w:rPr>
        <w:t>. These structures are neither natural nor neutral</w:t>
      </w:r>
      <w:r w:rsidRPr="0060366F">
        <w:rPr>
          <w:rFonts w:ascii="Calibri" w:hAnsi="Calibri" w:cs="Calibri"/>
          <w:color w:val="000000"/>
          <w:sz w:val="12"/>
          <w:szCs w:val="12"/>
        </w:rPr>
        <w:t xml:space="preserve">. The results of structural violence can be very specific. In </w:t>
      </w:r>
      <w:proofErr w:type="spellStart"/>
      <w:r w:rsidRPr="0060366F">
        <w:rPr>
          <w:rFonts w:ascii="Calibri" w:hAnsi="Calibri" w:cs="Calibri"/>
          <w:color w:val="000000"/>
          <w:sz w:val="12"/>
          <w:szCs w:val="12"/>
        </w:rPr>
        <w:t>Windora’s</w:t>
      </w:r>
      <w:proofErr w:type="spellEnd"/>
      <w:r w:rsidRPr="0060366F">
        <w:rPr>
          <w:rFonts w:ascii="Calibri" w:hAnsi="Calibri" w:cs="Calibri"/>
          <w:color w:val="000000"/>
          <w:sz w:val="12"/>
          <w:szCs w:val="12"/>
        </w:rPr>
        <w:t xml:space="preserve"> case, stroke precursors like chronic stress, poverty, and uncontrolled hypertension run rampant in neighborhoods like hers. </w:t>
      </w:r>
      <w:proofErr w:type="spellStart"/>
      <w:r w:rsidRPr="0060366F">
        <w:rPr>
          <w:rFonts w:ascii="Calibri" w:hAnsi="Calibri" w:cs="Calibri"/>
          <w:color w:val="000000"/>
          <w:sz w:val="12"/>
          <w:szCs w:val="12"/>
        </w:rPr>
        <w:t>Windora’s</w:t>
      </w:r>
      <w:proofErr w:type="spellEnd"/>
      <w:r w:rsidRPr="0060366F">
        <w:rPr>
          <w:rFonts w:ascii="Calibri" w:hAnsi="Calibri" w:cs="Calibri"/>
          <w:color w:val="000000"/>
          <w:sz w:val="12"/>
          <w:szCs w:val="12"/>
        </w:rPr>
        <w:t xml:space="preserve">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is not the only person struggling on account of structural violence. </w:t>
      </w:r>
      <w:r w:rsidRPr="0060366F">
        <w:rPr>
          <w:rFonts w:ascii="Calibri" w:hAnsi="Calibri" w:cs="Calibri"/>
          <w:color w:val="000000"/>
          <w:sz w:val="20"/>
          <w:szCs w:val="20"/>
          <w:u w:val="single"/>
        </w:rPr>
        <w:t>Countless neighborhoods nationwide are suffering</w:t>
      </w:r>
      <w:r w:rsidRPr="0060366F">
        <w:rPr>
          <w:rFonts w:ascii="Calibri" w:hAnsi="Calibri" w:cs="Calibri"/>
          <w:color w:val="000000"/>
          <w:sz w:val="12"/>
          <w:szCs w:val="12"/>
        </w:rPr>
        <w:t xml:space="preserve"> from it, </w:t>
      </w:r>
      <w:r w:rsidRPr="0060366F">
        <w:rPr>
          <w:rFonts w:ascii="Calibri" w:hAnsi="Calibri" w:cs="Calibri"/>
          <w:color w:val="000000"/>
          <w:sz w:val="20"/>
          <w:szCs w:val="20"/>
          <w:u w:val="single"/>
        </w:rPr>
        <w:t xml:space="preserve">and </w:t>
      </w:r>
      <w:r w:rsidRPr="0060366F">
        <w:rPr>
          <w:rFonts w:ascii="Calibri" w:hAnsi="Calibri" w:cs="Calibri"/>
          <w:color w:val="000000"/>
          <w:sz w:val="20"/>
          <w:szCs w:val="20"/>
          <w:u w:val="single"/>
          <w:shd w:val="clear" w:color="auto" w:fill="00FFFF"/>
        </w:rPr>
        <w:t xml:space="preserve">people are dying </w:t>
      </w:r>
      <w:r w:rsidRPr="0060366F">
        <w:rPr>
          <w:rFonts w:ascii="Calibri" w:hAnsi="Calibri" w:cs="Calibri"/>
          <w:b/>
          <w:bCs/>
          <w:color w:val="000000"/>
          <w:sz w:val="20"/>
          <w:szCs w:val="20"/>
          <w:u w:val="single"/>
          <w:shd w:val="clear" w:color="auto" w:fill="00FFFF"/>
        </w:rPr>
        <w:t>needlessly young</w:t>
      </w:r>
      <w:r w:rsidRPr="0060366F">
        <w:rPr>
          <w:rFonts w:ascii="Calibri" w:hAnsi="Calibri" w:cs="Calibri"/>
          <w:color w:val="000000"/>
          <w:sz w:val="20"/>
          <w:szCs w:val="20"/>
          <w:u w:val="single"/>
        </w:rPr>
        <w:t xml:space="preserve"> as a result. The magnitude of this excess mortality is mind-boggling</w:t>
      </w:r>
      <w:r w:rsidRPr="0060366F">
        <w:rPr>
          <w:rFonts w:ascii="Calibri" w:hAnsi="Calibri" w:cs="Calibri"/>
          <w:color w:val="000000"/>
          <w:sz w:val="12"/>
          <w:szCs w:val="12"/>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w:t>
      </w:r>
      <w:proofErr w:type="gramStart"/>
      <w:r w:rsidRPr="0060366F">
        <w:rPr>
          <w:rFonts w:ascii="Calibri" w:hAnsi="Calibri" w:cs="Calibri"/>
          <w:color w:val="000000"/>
          <w:sz w:val="12"/>
          <w:szCs w:val="12"/>
        </w:rPr>
        <w:t>Chicagoans</w:t>
      </w:r>
      <w:proofErr w:type="gramEnd"/>
      <w:r w:rsidRPr="0060366F">
        <w:rPr>
          <w:rFonts w:ascii="Calibri" w:hAnsi="Calibri" w:cs="Calibri"/>
          <w:color w:val="000000"/>
          <w:sz w:val="12"/>
          <w:szCs w:val="12"/>
        </w:rPr>
        <w:t xml:space="preserve"> and the Gap is Growing.” The paper styled the headline to look like the declaration of war that it should have been. In fact, </w:t>
      </w:r>
      <w:r w:rsidRPr="0060366F">
        <w:rPr>
          <w:rFonts w:ascii="Calibri" w:hAnsi="Calibri" w:cs="Calibri"/>
          <w:color w:val="000000"/>
          <w:sz w:val="20"/>
          <w:szCs w:val="20"/>
          <w:u w:val="single"/>
        </w:rPr>
        <w:t xml:space="preserve">we did find ourselves at </w:t>
      </w:r>
      <w:proofErr w:type="spellStart"/>
      <w:r w:rsidRPr="0060366F">
        <w:rPr>
          <w:rFonts w:ascii="Calibri" w:hAnsi="Calibri" w:cs="Calibri"/>
          <w:color w:val="000000"/>
          <w:sz w:val="20"/>
          <w:szCs w:val="20"/>
          <w:u w:val="single"/>
        </w:rPr>
        <w:t>war</w:t>
      </w:r>
      <w:r w:rsidRPr="0060366F">
        <w:rPr>
          <w:rFonts w:ascii="Calibri" w:hAnsi="Calibri" w:cs="Calibri"/>
          <w:color w:val="000000"/>
          <w:sz w:val="12"/>
          <w:szCs w:val="12"/>
        </w:rPr>
        <w:t>not</w:t>
      </w:r>
      <w:proofErr w:type="spellEnd"/>
      <w:r w:rsidRPr="0060366F">
        <w:rPr>
          <w:rFonts w:ascii="Calibri" w:hAnsi="Calibri" w:cs="Calibri"/>
          <w:color w:val="000000"/>
          <w:sz w:val="12"/>
          <w:szCs w:val="12"/>
        </w:rPr>
        <w:t xml:space="preserve"> long ago, </w:t>
      </w:r>
      <w:r w:rsidRPr="0060366F">
        <w:rPr>
          <w:rFonts w:ascii="Calibri" w:hAnsi="Calibri" w:cs="Calibri"/>
          <w:color w:val="000000"/>
          <w:sz w:val="20"/>
          <w:szCs w:val="20"/>
          <w:u w:val="single"/>
        </w:rPr>
        <w:t>when almost 3,000 Americans were killed. That was September 11</w:t>
      </w:r>
      <w:r w:rsidRPr="0060366F">
        <w:rPr>
          <w:rFonts w:ascii="Calibri" w:hAnsi="Calibri" w:cs="Calibri"/>
          <w:color w:val="000000"/>
          <w:sz w:val="12"/>
          <w:szCs w:val="12"/>
        </w:rPr>
        <w:t xml:space="preserve">, 2001. </w:t>
      </w:r>
      <w:r w:rsidRPr="0060366F">
        <w:rPr>
          <w:rFonts w:ascii="Calibri" w:hAnsi="Calibri" w:cs="Calibri"/>
          <w:color w:val="000000"/>
          <w:sz w:val="20"/>
          <w:szCs w:val="20"/>
          <w:u w:val="single"/>
        </w:rPr>
        <w:t xml:space="preserve">That tragedy propelled the country to war. Yet when it comes to the premature deaths of urban Americans, no disaster area has been declared. No federal troops have been called up. No acts of Congress have been passed. Yet this disaster is </w:t>
      </w:r>
      <w:r w:rsidRPr="0060366F">
        <w:rPr>
          <w:rFonts w:ascii="Calibri" w:hAnsi="Calibri" w:cs="Calibri"/>
          <w:b/>
          <w:bCs/>
          <w:color w:val="000000"/>
          <w:sz w:val="20"/>
          <w:szCs w:val="20"/>
          <w:u w:val="single"/>
        </w:rPr>
        <w:t>even worse</w:t>
      </w:r>
      <w:r w:rsidRPr="0060366F">
        <w:rPr>
          <w:rFonts w:ascii="Calibri" w:hAnsi="Calibri" w:cs="Calibri"/>
          <w:color w:val="000000"/>
          <w:sz w:val="12"/>
          <w:szCs w:val="12"/>
        </w:rPr>
        <w:t xml:space="preserve">: those 3,200 black people were in Chicago alone, in just one year. </w:t>
      </w:r>
      <w:r w:rsidRPr="0060366F">
        <w:rPr>
          <w:rFonts w:ascii="Calibri" w:hAnsi="Calibri" w:cs="Calibri"/>
          <w:color w:val="000000"/>
          <w:sz w:val="20"/>
          <w:szCs w:val="20"/>
          <w:u w:val="single"/>
          <w:shd w:val="clear" w:color="auto" w:fill="00FFFF"/>
        </w:rPr>
        <w:t xml:space="preserve">Nationwide each year, more than </w:t>
      </w:r>
      <w:r w:rsidRPr="0060366F">
        <w:rPr>
          <w:rFonts w:ascii="Calibri" w:hAnsi="Calibri" w:cs="Calibri"/>
          <w:b/>
          <w:bCs/>
          <w:color w:val="000000"/>
          <w:sz w:val="20"/>
          <w:szCs w:val="20"/>
          <w:u w:val="single"/>
          <w:shd w:val="clear" w:color="auto" w:fill="00FFFF"/>
        </w:rPr>
        <w:t>60,000</w:t>
      </w:r>
      <w:r w:rsidRPr="0060366F">
        <w:rPr>
          <w:rFonts w:ascii="Calibri" w:hAnsi="Calibri" w:cs="Calibri"/>
          <w:color w:val="000000"/>
          <w:sz w:val="20"/>
          <w:szCs w:val="20"/>
          <w:u w:val="single"/>
          <w:shd w:val="clear" w:color="auto" w:fill="00FFFF"/>
        </w:rPr>
        <w:t xml:space="preserve"> black people die</w:t>
      </w:r>
      <w:r w:rsidRPr="0060366F">
        <w:rPr>
          <w:rFonts w:ascii="Calibri" w:hAnsi="Calibri" w:cs="Calibri"/>
          <w:color w:val="000000"/>
          <w:sz w:val="20"/>
          <w:szCs w:val="20"/>
          <w:u w:val="single"/>
        </w:rPr>
        <w:t xml:space="preserve"> prematurely </w:t>
      </w:r>
      <w:r w:rsidRPr="0060366F">
        <w:rPr>
          <w:rFonts w:ascii="Calibri" w:hAnsi="Calibri" w:cs="Calibri"/>
          <w:color w:val="000000"/>
          <w:sz w:val="20"/>
          <w:szCs w:val="20"/>
          <w:u w:val="single"/>
          <w:shd w:val="clear" w:color="auto" w:fill="00FFFF"/>
        </w:rPr>
        <w:t>because of inequality</w:t>
      </w:r>
      <w:r w:rsidRPr="0060366F">
        <w:rPr>
          <w:rFonts w:ascii="Calibri" w:hAnsi="Calibri" w:cs="Calibri"/>
          <w:color w:val="000000"/>
          <w:sz w:val="12"/>
          <w:szCs w:val="12"/>
        </w:rPr>
        <w:t xml:space="preserve">.10 While blacks suffer the most from this, </w:t>
      </w:r>
      <w:r w:rsidRPr="0060366F">
        <w:rPr>
          <w:rFonts w:ascii="Calibri" w:hAnsi="Calibri" w:cs="Calibri"/>
          <w:color w:val="000000"/>
          <w:sz w:val="20"/>
          <w:szCs w:val="20"/>
          <w:u w:val="single"/>
        </w:rPr>
        <w:t>it is not just an issue of racism, though racism has been a unique and powerful transmitter of violence in America for over four hundred years</w:t>
      </w:r>
      <w:r w:rsidRPr="0060366F">
        <w:rPr>
          <w:rFonts w:ascii="Calibri" w:hAnsi="Calibri" w:cs="Calibri"/>
          <w:color w:val="000000"/>
          <w:sz w:val="12"/>
          <w:szCs w:val="12"/>
        </w:rPr>
        <w:t xml:space="preserve">.11 </w:t>
      </w:r>
      <w:r w:rsidRPr="0060366F">
        <w:rPr>
          <w:rFonts w:ascii="Calibri" w:hAnsi="Calibri" w:cs="Calibri"/>
          <w:color w:val="000000"/>
          <w:sz w:val="20"/>
          <w:szCs w:val="20"/>
          <w:u w:val="single"/>
        </w:rPr>
        <w:t xml:space="preserve">Beyond racism, </w:t>
      </w:r>
      <w:r w:rsidRPr="0060366F">
        <w:rPr>
          <w:rFonts w:ascii="Calibri" w:hAnsi="Calibri" w:cs="Calibri"/>
          <w:color w:val="000000"/>
          <w:sz w:val="20"/>
          <w:szCs w:val="20"/>
          <w:u w:val="single"/>
          <w:shd w:val="clear" w:color="auto" w:fill="00FFFF"/>
        </w:rPr>
        <w:t>poverty and income inequality</w:t>
      </w:r>
      <w:r w:rsidRPr="0060366F">
        <w:rPr>
          <w:rFonts w:ascii="Calibri" w:hAnsi="Calibri" w:cs="Calibri"/>
          <w:color w:val="000000"/>
          <w:sz w:val="20"/>
          <w:szCs w:val="20"/>
          <w:u w:val="single"/>
        </w:rPr>
        <w:t xml:space="preserve"> perpetuated by exploitative market capitalism </w:t>
      </w:r>
      <w:r w:rsidRPr="0060366F">
        <w:rPr>
          <w:rFonts w:ascii="Calibri" w:hAnsi="Calibri" w:cs="Calibri"/>
          <w:color w:val="000000"/>
          <w:sz w:val="20"/>
          <w:szCs w:val="20"/>
          <w:u w:val="single"/>
          <w:shd w:val="clear" w:color="auto" w:fill="00FFFF"/>
        </w:rPr>
        <w:t>are</w:t>
      </w:r>
      <w:r w:rsidRPr="0060366F">
        <w:rPr>
          <w:rFonts w:ascii="Calibri" w:hAnsi="Calibri" w:cs="Calibri"/>
          <w:color w:val="000000"/>
          <w:sz w:val="20"/>
          <w:szCs w:val="20"/>
          <w:u w:val="single"/>
        </w:rPr>
        <w:t xml:space="preserve"> singular </w:t>
      </w:r>
      <w:r w:rsidRPr="0060366F">
        <w:rPr>
          <w:rFonts w:ascii="Calibri" w:hAnsi="Calibri" w:cs="Calibri"/>
          <w:color w:val="000000"/>
          <w:sz w:val="20"/>
          <w:szCs w:val="20"/>
          <w:u w:val="single"/>
          <w:shd w:val="clear" w:color="auto" w:fill="00FFFF"/>
        </w:rPr>
        <w:t xml:space="preserve">agents of transmission of </w:t>
      </w:r>
      <w:r w:rsidRPr="0060366F">
        <w:rPr>
          <w:rFonts w:ascii="Calibri" w:hAnsi="Calibri" w:cs="Calibri"/>
          <w:b/>
          <w:bCs/>
          <w:color w:val="000000"/>
          <w:sz w:val="20"/>
          <w:szCs w:val="20"/>
          <w:u w:val="single"/>
          <w:shd w:val="clear" w:color="auto" w:fill="00FFFF"/>
        </w:rPr>
        <w:t>disease and early death</w:t>
      </w:r>
      <w:r w:rsidRPr="0060366F">
        <w:rPr>
          <w:rFonts w:ascii="Calibri" w:hAnsi="Calibri" w:cs="Calibri"/>
          <w:color w:val="000000"/>
          <w:sz w:val="12"/>
          <w:szCs w:val="12"/>
        </w:rPr>
        <w:t xml:space="preserve">. As a result, </w:t>
      </w:r>
      <w:r w:rsidRPr="0060366F">
        <w:rPr>
          <w:rFonts w:ascii="Calibri" w:hAnsi="Calibri" w:cs="Calibri"/>
          <w:color w:val="000000"/>
          <w:sz w:val="20"/>
          <w:szCs w:val="20"/>
          <w:u w:val="single"/>
        </w:rPr>
        <w:t>there is a new and alarming pattern of declining life expectancy among white Americans as well</w:t>
      </w:r>
      <w:r w:rsidRPr="0060366F">
        <w:rPr>
          <w:rFonts w:ascii="Calibri" w:hAnsi="Calibri" w:cs="Calibri"/>
          <w:color w:val="000000"/>
          <w:sz w:val="12"/>
          <w:szCs w:val="12"/>
        </w:rPr>
        <w:t xml:space="preserve">. Deaths from drug overdoses in young white Americans ages 25 to 34 have exploded to levels not seen since the AIDS epidemic. </w:t>
      </w:r>
      <w:r w:rsidRPr="0060366F">
        <w:rPr>
          <w:rFonts w:ascii="Calibri" w:hAnsi="Calibri" w:cs="Calibri"/>
          <w:color w:val="000000"/>
          <w:sz w:val="20"/>
          <w:szCs w:val="20"/>
          <w:u w:val="single"/>
        </w:rPr>
        <w:t>This generation is the first since the Vietnam War era to experience higher death rates than the prior generation</w:t>
      </w:r>
      <w:r w:rsidRPr="0060366F">
        <w:rPr>
          <w:rFonts w:ascii="Calibri" w:hAnsi="Calibri" w:cs="Calibri"/>
          <w:color w:val="000000"/>
          <w:sz w:val="12"/>
          <w:szCs w:val="12"/>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RPr="0060366F">
        <w:rPr>
          <w:rFonts w:ascii="Calibri" w:hAnsi="Calibri" w:cs="Calibri"/>
          <w:color w:val="000000"/>
          <w:sz w:val="20"/>
          <w:szCs w:val="20"/>
          <w:u w:val="single"/>
        </w:rPr>
        <w:t xml:space="preserve">But those statistics reflect averages, and every death from structural violence is </w:t>
      </w:r>
      <w:r w:rsidRPr="0060366F">
        <w:rPr>
          <w:rFonts w:ascii="Calibri" w:hAnsi="Calibri" w:cs="Calibri"/>
          <w:b/>
          <w:bCs/>
          <w:color w:val="000000"/>
          <w:sz w:val="20"/>
          <w:szCs w:val="20"/>
          <w:u w:val="single"/>
        </w:rPr>
        <w:t>a person</w:t>
      </w:r>
      <w:r w:rsidRPr="0060366F">
        <w:rPr>
          <w:rFonts w:ascii="Calibri" w:hAnsi="Calibri" w:cs="Calibri"/>
          <w:color w:val="000000"/>
          <w:sz w:val="20"/>
          <w:szCs w:val="20"/>
          <w:u w:val="single"/>
        </w:rPr>
        <w:t>.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RPr="0060366F">
        <w:rPr>
          <w:rFonts w:ascii="Calibri" w:hAnsi="Calibri" w:cs="Calibri"/>
          <w:color w:val="000000"/>
          <w:sz w:val="12"/>
          <w:szCs w:val="12"/>
        </w:rPr>
        <w:t xml:space="preserve">. Paul Farmer, the physician-anthropologist who founded Partners in Health, an international human rights agency, reflects on the juxtaposition of “unprecedented bounty and untold penury”: “It stands to reason that </w:t>
      </w:r>
      <w:r w:rsidRPr="0060366F">
        <w:rPr>
          <w:rFonts w:ascii="Calibri" w:hAnsi="Calibri" w:cs="Calibri"/>
          <w:color w:val="000000"/>
          <w:sz w:val="20"/>
          <w:szCs w:val="20"/>
          <w:u w:val="single"/>
        </w:rPr>
        <w:t xml:space="preserve">as </w:t>
      </w:r>
      <w:r w:rsidRPr="0060366F">
        <w:rPr>
          <w:rFonts w:ascii="Calibri" w:hAnsi="Calibri" w:cs="Calibri"/>
          <w:color w:val="000000"/>
          <w:sz w:val="20"/>
          <w:szCs w:val="20"/>
          <w:u w:val="single"/>
          <w:shd w:val="clear" w:color="auto" w:fill="00FFFF"/>
        </w:rPr>
        <w:t>beneficiaries of</w:t>
      </w:r>
      <w:r w:rsidRPr="0060366F">
        <w:rPr>
          <w:rFonts w:ascii="Calibri" w:hAnsi="Calibri" w:cs="Calibri"/>
          <w:color w:val="000000"/>
          <w:sz w:val="20"/>
          <w:szCs w:val="20"/>
          <w:u w:val="single"/>
        </w:rPr>
        <w:t xml:space="preserve"> growing </w:t>
      </w:r>
      <w:r w:rsidRPr="0060366F">
        <w:rPr>
          <w:rFonts w:ascii="Calibri" w:hAnsi="Calibri" w:cs="Calibri"/>
          <w:color w:val="000000"/>
          <w:sz w:val="20"/>
          <w:szCs w:val="20"/>
          <w:u w:val="single"/>
          <w:shd w:val="clear" w:color="auto" w:fill="00FFFF"/>
        </w:rPr>
        <w:t>inequality</w:t>
      </w:r>
      <w:r w:rsidRPr="0060366F">
        <w:rPr>
          <w:rFonts w:ascii="Calibri" w:hAnsi="Calibri" w:cs="Calibri"/>
          <w:color w:val="000000"/>
          <w:sz w:val="20"/>
          <w:szCs w:val="20"/>
          <w:u w:val="single"/>
        </w:rPr>
        <w:t xml:space="preserve">, we </w:t>
      </w:r>
      <w:r w:rsidRPr="0060366F">
        <w:rPr>
          <w:rFonts w:ascii="Calibri" w:hAnsi="Calibri" w:cs="Calibri"/>
          <w:color w:val="000000"/>
          <w:sz w:val="20"/>
          <w:szCs w:val="20"/>
          <w:u w:val="single"/>
          <w:shd w:val="clear" w:color="auto" w:fill="00FFFF"/>
        </w:rPr>
        <w:t>do not like to be reminded of misery</w:t>
      </w:r>
      <w:r w:rsidRPr="0060366F">
        <w:rPr>
          <w:rFonts w:ascii="Calibri" w:hAnsi="Calibri" w:cs="Calibri"/>
          <w:color w:val="000000"/>
          <w:sz w:val="20"/>
          <w:szCs w:val="20"/>
          <w:u w:val="single"/>
        </w:rPr>
        <w:t xml:space="preserve"> of squalor and failure. Our popular culture provides us with no shortage of anesthesia</w:t>
      </w:r>
      <w:r w:rsidRPr="0060366F">
        <w:rPr>
          <w:rFonts w:ascii="Calibri" w:hAnsi="Calibri" w:cs="Calibri"/>
          <w:color w:val="000000"/>
          <w:sz w:val="12"/>
          <w:szCs w:val="12"/>
        </w:rPr>
        <w:t xml:space="preserve">.”15 </w:t>
      </w:r>
      <w:r w:rsidRPr="0060366F">
        <w:rPr>
          <w:rFonts w:ascii="Calibri" w:hAnsi="Calibri" w:cs="Calibri"/>
          <w:color w:val="000000"/>
          <w:sz w:val="20"/>
          <w:szCs w:val="20"/>
          <w:u w:val="single"/>
          <w:shd w:val="clear" w:color="auto" w:fill="00FFFF"/>
        </w:rPr>
        <w:t xml:space="preserve">That people suffer and die prematurely because of inequality is </w:t>
      </w:r>
      <w:r w:rsidRPr="0060366F">
        <w:rPr>
          <w:rFonts w:ascii="Calibri" w:hAnsi="Calibri" w:cs="Calibri"/>
          <w:b/>
          <w:bCs/>
          <w:color w:val="000000"/>
          <w:sz w:val="20"/>
          <w:szCs w:val="20"/>
          <w:u w:val="single"/>
          <w:shd w:val="clear" w:color="auto" w:fill="00FFFF"/>
        </w:rPr>
        <w:t>wrong</w:t>
      </w:r>
      <w:r w:rsidRPr="0060366F">
        <w:rPr>
          <w:rFonts w:ascii="Calibri" w:hAnsi="Calibri" w:cs="Calibri"/>
          <w:color w:val="000000"/>
          <w:sz w:val="20"/>
          <w:szCs w:val="20"/>
          <w:u w:val="single"/>
        </w:rPr>
        <w:t xml:space="preserve">. It is wrong </w:t>
      </w:r>
      <w:r w:rsidRPr="0060366F">
        <w:rPr>
          <w:rFonts w:ascii="Calibri" w:hAnsi="Calibri" w:cs="Calibri"/>
          <w:color w:val="000000"/>
          <w:sz w:val="20"/>
          <w:szCs w:val="20"/>
          <w:u w:val="single"/>
          <w:shd w:val="clear" w:color="auto" w:fill="00FFFF"/>
        </w:rPr>
        <w:t xml:space="preserve">from an </w:t>
      </w:r>
      <w:r w:rsidRPr="0060366F">
        <w:rPr>
          <w:rFonts w:ascii="Calibri" w:hAnsi="Calibri" w:cs="Calibri"/>
          <w:b/>
          <w:bCs/>
          <w:color w:val="000000"/>
          <w:sz w:val="20"/>
          <w:szCs w:val="20"/>
          <w:u w:val="single"/>
          <w:shd w:val="clear" w:color="auto" w:fill="00FFFF"/>
        </w:rPr>
        <w:t>ethical</w:t>
      </w:r>
      <w:r w:rsidRPr="0060366F">
        <w:rPr>
          <w:rFonts w:ascii="Calibri" w:hAnsi="Calibri" w:cs="Calibri"/>
          <w:color w:val="000000"/>
          <w:sz w:val="20"/>
          <w:szCs w:val="20"/>
          <w:u w:val="single"/>
          <w:shd w:val="clear" w:color="auto" w:fill="00FFFF"/>
        </w:rPr>
        <w:t xml:space="preserve"> perspective</w:t>
      </w:r>
      <w:r w:rsidRPr="0060366F">
        <w:rPr>
          <w:rFonts w:ascii="Calibri" w:hAnsi="Calibri" w:cs="Calibri"/>
          <w:color w:val="000000"/>
          <w:sz w:val="20"/>
          <w:szCs w:val="20"/>
          <w:u w:val="single"/>
        </w:rPr>
        <w:t xml:space="preserve">. It is wrong from a </w:t>
      </w:r>
      <w:r w:rsidRPr="0060366F">
        <w:rPr>
          <w:rFonts w:ascii="Calibri" w:hAnsi="Calibri" w:cs="Calibri"/>
          <w:b/>
          <w:bCs/>
          <w:color w:val="000000"/>
          <w:sz w:val="20"/>
          <w:szCs w:val="20"/>
          <w:u w:val="single"/>
        </w:rPr>
        <w:t>fairness</w:t>
      </w:r>
      <w:r w:rsidRPr="0060366F">
        <w:rPr>
          <w:rFonts w:ascii="Calibri" w:hAnsi="Calibri" w:cs="Calibri"/>
          <w:color w:val="000000"/>
          <w:sz w:val="20"/>
          <w:szCs w:val="20"/>
          <w:u w:val="single"/>
        </w:rPr>
        <w:t xml:space="preserve"> perspective. And it is wrong </w:t>
      </w:r>
      <w:r w:rsidRPr="0060366F">
        <w:rPr>
          <w:rFonts w:ascii="Calibri" w:hAnsi="Calibri" w:cs="Calibri"/>
          <w:color w:val="000000"/>
          <w:sz w:val="20"/>
          <w:szCs w:val="20"/>
          <w:u w:val="single"/>
          <w:shd w:val="clear" w:color="auto" w:fill="00FFFF"/>
        </w:rPr>
        <w:t xml:space="preserve">because </w:t>
      </w:r>
      <w:r w:rsidRPr="0060366F">
        <w:rPr>
          <w:rFonts w:ascii="Calibri" w:hAnsi="Calibri" w:cs="Calibri"/>
          <w:b/>
          <w:bCs/>
          <w:color w:val="000000"/>
          <w:sz w:val="20"/>
          <w:szCs w:val="20"/>
          <w:u w:val="single"/>
          <w:shd w:val="clear" w:color="auto" w:fill="00FFFF"/>
        </w:rPr>
        <w:t>we have the means to fix it</w:t>
      </w:r>
      <w:r w:rsidRPr="0060366F">
        <w:rPr>
          <w:rFonts w:ascii="Calibri" w:hAnsi="Calibri" w:cs="Calibri"/>
          <w:color w:val="000000"/>
          <w:sz w:val="12"/>
          <w:szCs w:val="12"/>
        </w:rPr>
        <w:t>. </w:t>
      </w:r>
    </w:p>
    <w:p w14:paraId="33D2D23D" w14:textId="77777777" w:rsidR="007B3EE8" w:rsidRPr="0060366F" w:rsidRDefault="007B3EE8" w:rsidP="007B3EE8">
      <w:pPr>
        <w:pStyle w:val="Heading4"/>
      </w:pPr>
      <w:r w:rsidRPr="0060366F">
        <w:t xml:space="preserve">Other </w:t>
      </w:r>
      <w:proofErr w:type="spellStart"/>
      <w:r w:rsidRPr="0060366F">
        <w:t>fws</w:t>
      </w:r>
      <w:proofErr w:type="spellEnd"/>
      <w:r w:rsidRPr="0060366F">
        <w:t xml:space="preserve"> like Util rely on low probability, big stick impacts, exclude the suffering of those on the bottom rung. Their suffering simply doesn’t matter under util because their struggle is ongoing</w:t>
      </w:r>
    </w:p>
    <w:p w14:paraId="1DFFC7FE" w14:textId="122C9AB4" w:rsidR="00E42E4C" w:rsidRDefault="00E42E4C" w:rsidP="00F601E6"/>
    <w:p w14:paraId="5437AC81" w14:textId="76E1A4C8" w:rsidR="007B3EE8" w:rsidRDefault="007B3EE8" w:rsidP="00F601E6"/>
    <w:p w14:paraId="0926183A" w14:textId="77777777" w:rsidR="007B3EE8" w:rsidRPr="00F601E6" w:rsidRDefault="007B3EE8" w:rsidP="00F601E6"/>
    <w:sectPr w:rsidR="007B3EE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72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D7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29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67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EE8"/>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90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2DED3A"/>
  <w14:defaultImageDpi w14:val="300"/>
  <w15:docId w15:val="{E4AB8562-7F71-A94C-8273-85F21882D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3EE8"/>
    <w:pPr>
      <w:spacing w:after="160" w:line="259" w:lineRule="auto"/>
    </w:pPr>
    <w:rPr>
      <w:rFonts w:ascii="Calibri" w:hAnsi="Calibri"/>
      <w:sz w:val="22"/>
    </w:rPr>
  </w:style>
  <w:style w:type="paragraph" w:styleId="Heading1">
    <w:name w:val="heading 1"/>
    <w:aliases w:val="Pocket"/>
    <w:basedOn w:val="Normal"/>
    <w:next w:val="Normal"/>
    <w:link w:val="Heading1Char"/>
    <w:qFormat/>
    <w:rsid w:val="002972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0,Sub-Block,Heading 2 Char Char,Heading 21,Heading 2 Char Char Char Char Char Char Char Char Char Char Char,Heading 2 Char1 Char1,Heading 2 Char Char Char1,Super Script,TagStyle,Heading 2 Char Char Char Char,Tag&amp;Ci"/>
    <w:basedOn w:val="Normal"/>
    <w:next w:val="Normal"/>
    <w:link w:val="Heading2Char"/>
    <w:uiPriority w:val="1"/>
    <w:unhideWhenUsed/>
    <w:qFormat/>
    <w:rsid w:val="002972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0,Char Char Char Char Char Char Char,Heading 3 Char Char, Char Char Char Char Char Char Char,Text 7, Char,Tag Char Char,Bold Cite,Cite 1,Read Char,Heading 3 Char1 Char Char,Heading 3 Char Char1 Char Char,Read Char Ch,no,Char,n"/>
    <w:basedOn w:val="Normal"/>
    <w:next w:val="Normal"/>
    <w:link w:val="Heading3Char"/>
    <w:uiPriority w:val="2"/>
    <w:unhideWhenUsed/>
    <w:qFormat/>
    <w:rsid w:val="002972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2972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72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7293"/>
  </w:style>
  <w:style w:type="character" w:customStyle="1" w:styleId="Heading1Char">
    <w:name w:val="Heading 1 Char"/>
    <w:aliases w:val="Pocket Char"/>
    <w:basedOn w:val="DefaultParagraphFont"/>
    <w:link w:val="Heading1"/>
    <w:rsid w:val="00297293"/>
    <w:rPr>
      <w:rFonts w:ascii="Calibri" w:eastAsiaTheme="majorEastAsia" w:hAnsi="Calibri" w:cstheme="majorBidi"/>
      <w:b/>
      <w:bCs/>
      <w:sz w:val="52"/>
      <w:szCs w:val="32"/>
    </w:rPr>
  </w:style>
  <w:style w:type="character" w:customStyle="1" w:styleId="Heading2Char">
    <w:name w:val="Heading 2 Char"/>
    <w:aliases w:val="Hat Char,heading 20 Char,Sub-Block Char,Heading 2 Char Char Char,Heading 21 Char,Heading 2 Char Char Char Char Char Char Char Char Char Char Char Char,Heading 2 Char1 Char1 Char,Heading 2 Char Char Char1 Char,Super Script Char,Tag&amp;Ci Char"/>
    <w:basedOn w:val="DefaultParagraphFont"/>
    <w:link w:val="Heading2"/>
    <w:uiPriority w:val="1"/>
    <w:rsid w:val="00297293"/>
    <w:rPr>
      <w:rFonts w:ascii="Calibri" w:eastAsiaTheme="majorEastAsia" w:hAnsi="Calibri" w:cstheme="majorBidi"/>
      <w:b/>
      <w:bCs/>
      <w:sz w:val="44"/>
      <w:szCs w:val="44"/>
      <w:u w:val="double"/>
    </w:rPr>
  </w:style>
  <w:style w:type="character" w:customStyle="1" w:styleId="Heading3Char">
    <w:name w:val="Heading 3 Char"/>
    <w:aliases w:val="Block Char,heading 30 Char,Char Char Char Char Char Char Char Char,Heading 3 Char Char Char, Char Char Char Char Char Char Char Char,Text 7 Char, Char Char,Tag Char Char Char,Bold Cite Char,Cite 1 Char,Read Char Char,Read Char Ch Char"/>
    <w:basedOn w:val="DefaultParagraphFont"/>
    <w:link w:val="Heading3"/>
    <w:uiPriority w:val="2"/>
    <w:rsid w:val="0029729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2972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7293"/>
    <w:rPr>
      <w:b/>
      <w:sz w:val="26"/>
      <w:u w:val="none"/>
    </w:rPr>
  </w:style>
  <w:style w:type="character" w:customStyle="1" w:styleId="StyleUnderline">
    <w:name w:val="Style Underline"/>
    <w:aliases w:val="Underline"/>
    <w:basedOn w:val="DefaultParagraphFont"/>
    <w:uiPriority w:val="1"/>
    <w:qFormat/>
    <w:rsid w:val="00297293"/>
    <w:rPr>
      <w:b w:val="0"/>
      <w:sz w:val="22"/>
      <w:u w:val="single"/>
    </w:rPr>
  </w:style>
  <w:style w:type="character" w:styleId="Emphasis">
    <w:name w:val="Emphasis"/>
    <w:basedOn w:val="DefaultParagraphFont"/>
    <w:uiPriority w:val="20"/>
    <w:qFormat/>
    <w:rsid w:val="0029729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97293"/>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297293"/>
    <w:rPr>
      <w:color w:val="auto"/>
      <w:u w:val="none"/>
    </w:rPr>
  </w:style>
  <w:style w:type="paragraph" w:styleId="DocumentMap">
    <w:name w:val="Document Map"/>
    <w:basedOn w:val="Normal"/>
    <w:link w:val="DocumentMapChar"/>
    <w:uiPriority w:val="99"/>
    <w:semiHidden/>
    <w:unhideWhenUsed/>
    <w:rsid w:val="002972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7293"/>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7B3EE8"/>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to.org/english/thewto_e/whatis_e/10thi_e/10thi06_e.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ookings.edu/opinions/reviving-the-wt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oplesvaccine.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oxfam.org/en/press-releases/peoplesvaccine.org/" TargetMode="External"/><Relationship Id="rId4" Type="http://schemas.openxmlformats.org/officeDocument/2006/relationships/customXml" Target="../customXml/item4.xml"/><Relationship Id="rId9" Type="http://schemas.openxmlformats.org/officeDocument/2006/relationships/hyperlink" Target="https://www.fda.gov/drugs/generic-drugs/generic-drug-facts" TargetMode="External"/><Relationship Id="rId14" Type="http://schemas.openxmlformats.org/officeDocument/2006/relationships/hyperlink" Target="https://www.un.org/en/chronicle/article/trade-and-mdgs-how-trade-can-help-developing-countries-eradicate-pov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311</TotalTime>
  <Pages>1</Pages>
  <Words>8473</Words>
  <Characters>46436</Characters>
  <Application>Microsoft Office Word</Application>
  <DocSecurity>0</DocSecurity>
  <Lines>473</Lines>
  <Paragraphs>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1</cp:revision>
  <dcterms:created xsi:type="dcterms:W3CDTF">2021-09-11T20:56:00Z</dcterms:created>
  <dcterms:modified xsi:type="dcterms:W3CDTF">2021-09-11T20:56:00Z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