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1F0BD" w14:textId="597D2C52" w:rsidR="00D53D46" w:rsidRDefault="00D53D46" w:rsidP="00D53D46">
      <w:pPr>
        <w:pStyle w:val="Heading2"/>
      </w:pPr>
      <w:r>
        <w:t>1</w:t>
      </w:r>
    </w:p>
    <w:p w14:paraId="0F0EEE08" w14:textId="5FFCE59F" w:rsidR="00D53D46" w:rsidRPr="005A29A5" w:rsidRDefault="00D53D46" w:rsidP="00D53D46">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4ACE697E" w14:textId="77777777" w:rsidR="00D53D46" w:rsidRDefault="00D53D46" w:rsidP="00D53D46">
      <w:pPr>
        <w:rPr>
          <w:rStyle w:val="Style13ptBold"/>
        </w:rPr>
      </w:pPr>
      <w:r>
        <w:rPr>
          <w:rStyle w:val="Style13ptBold"/>
        </w:rPr>
        <w:t>Grove ‘19</w:t>
      </w:r>
    </w:p>
    <w:p w14:paraId="6BB1F6A4" w14:textId="77777777" w:rsidR="00D53D46" w:rsidRDefault="00D53D46" w:rsidP="00D53D46">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254FD2B0" w14:textId="77777777" w:rsidR="00D53D46" w:rsidRPr="00347BF9" w:rsidRDefault="00D53D46" w:rsidP="00D53D46">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551B73">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551B73">
        <w:rPr>
          <w:rStyle w:val="StyleUnderline"/>
          <w:highlight w:val="green"/>
        </w:rPr>
        <w:t>changed</w:t>
      </w:r>
      <w:r w:rsidRPr="006B098C">
        <w:rPr>
          <w:rStyle w:val="StyleUnderline"/>
        </w:rPr>
        <w:t xml:space="preserve"> the </w:t>
      </w:r>
      <w:r w:rsidRPr="00551B73">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551B73">
        <w:rPr>
          <w:rStyle w:val="StyleUnderline"/>
          <w:highlight w:val="green"/>
        </w:rPr>
        <w:t xml:space="preserve">impossible without </w:t>
      </w:r>
      <w:r w:rsidRPr="00551B73">
        <w:rPr>
          <w:rStyle w:val="Emphasis"/>
          <w:highlight w:val="green"/>
        </w:rPr>
        <w:t>D</w:t>
      </w:r>
      <w:r w:rsidRPr="00347BF9">
        <w:rPr>
          <w:sz w:val="12"/>
        </w:rPr>
        <w:t xml:space="preserve">epartment </w:t>
      </w:r>
      <w:r w:rsidRPr="00551B73">
        <w:rPr>
          <w:rStyle w:val="Emphasis"/>
          <w:highlight w:val="green"/>
        </w:rPr>
        <w:t>o</w:t>
      </w:r>
      <w:r w:rsidRPr="00347BF9">
        <w:rPr>
          <w:sz w:val="12"/>
        </w:rPr>
        <w:t xml:space="preserve">f </w:t>
      </w:r>
      <w:r w:rsidRPr="00551B73">
        <w:rPr>
          <w:rStyle w:val="Emphasis"/>
          <w:highlight w:val="green"/>
        </w:rPr>
        <w:t>D</w:t>
      </w:r>
      <w:r w:rsidRPr="00347BF9">
        <w:rPr>
          <w:sz w:val="12"/>
        </w:rPr>
        <w:t xml:space="preserve">efense </w:t>
      </w:r>
      <w:r w:rsidRPr="00551B73">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proofErr w:type="gramStart"/>
      <w:r w:rsidRPr="00551B73">
        <w:rPr>
          <w:rStyle w:val="StyleUnderline"/>
          <w:highlight w:val="green"/>
        </w:rPr>
        <w:t>is</w:t>
      </w:r>
      <w:proofErr w:type="gramEnd"/>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02526D01" w14:textId="77777777" w:rsidR="00D53D46" w:rsidRPr="00937F8D" w:rsidRDefault="00D53D46" w:rsidP="00D53D46">
      <w:pPr>
        <w:rPr>
          <w:sz w:val="8"/>
          <w:szCs w:val="8"/>
        </w:rPr>
      </w:pPr>
      <w:r w:rsidRPr="00937F8D">
        <w:rPr>
          <w:sz w:val="8"/>
          <w:szCs w:val="8"/>
        </w:rPr>
        <w:t xml:space="preserve">If this seems too general a claim, one should </w:t>
      </w:r>
      <w:proofErr w:type="gramStart"/>
      <w:r w:rsidRPr="00937F8D">
        <w:rPr>
          <w:sz w:val="8"/>
          <w:szCs w:val="8"/>
        </w:rPr>
        <w:t>take a peek</w:t>
      </w:r>
      <w:proofErr w:type="gramEnd"/>
      <w:r w:rsidRPr="00937F8D">
        <w:rPr>
          <w:sz w:val="8"/>
          <w:szCs w:val="8"/>
        </w:rPr>
        <w:t xml:space="preserve">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2F2C6248" w14:textId="77777777" w:rsidR="00D53D46" w:rsidRPr="00347BF9" w:rsidRDefault="00D53D46" w:rsidP="00D53D46">
      <w:pPr>
        <w:rPr>
          <w:sz w:val="12"/>
          <w:szCs w:val="8"/>
        </w:rPr>
      </w:pPr>
      <w:r w:rsidRPr="00551B73">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551B73">
        <w:rPr>
          <w:rStyle w:val="StyleUnderline"/>
          <w:highlight w:val="green"/>
        </w:rPr>
        <w:t>violence</w:t>
      </w:r>
      <w:r w:rsidRPr="00347BF9">
        <w:rPr>
          <w:sz w:val="12"/>
          <w:szCs w:val="8"/>
        </w:rPr>
        <w:t xml:space="preserve">, </w:t>
      </w:r>
      <w:r w:rsidRPr="00347BF9">
        <w:rPr>
          <w:rStyle w:val="StyleUnderline"/>
        </w:rPr>
        <w:t xml:space="preserve">global </w:t>
      </w:r>
      <w:r w:rsidRPr="00551B73">
        <w:rPr>
          <w:rStyle w:val="StyleUnderline"/>
          <w:highlight w:val="green"/>
        </w:rPr>
        <w:t>racism</w:t>
      </w:r>
      <w:r w:rsidRPr="00347BF9">
        <w:rPr>
          <w:sz w:val="12"/>
          <w:szCs w:val="8"/>
        </w:rPr>
        <w:t xml:space="preserve">, </w:t>
      </w:r>
      <w:r w:rsidRPr="00347BF9">
        <w:rPr>
          <w:rStyle w:val="StyleUnderline"/>
        </w:rPr>
        <w:t xml:space="preserve">and </w:t>
      </w:r>
      <w:r w:rsidRPr="00551B73">
        <w:rPr>
          <w:rStyle w:val="StyleUnderline"/>
          <w:highlight w:val="green"/>
        </w:rPr>
        <w:t>climate change are not</w:t>
      </w:r>
      <w:r w:rsidRPr="00347BF9">
        <w:rPr>
          <w:rStyle w:val="StyleUnderline"/>
        </w:rPr>
        <w:t xml:space="preserve"> squarely </w:t>
      </w:r>
      <w:r w:rsidRPr="00551B73">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551B73">
        <w:rPr>
          <w:rStyle w:val="StyleUnderline"/>
          <w:highlight w:val="green"/>
        </w:rPr>
        <w:t>demonstrates</w:t>
      </w:r>
      <w:r w:rsidRPr="00347BF9">
        <w:rPr>
          <w:rStyle w:val="StyleUnderline"/>
        </w:rPr>
        <w:t xml:space="preserve"> just </w:t>
      </w:r>
      <w:r w:rsidRPr="00551B73">
        <w:rPr>
          <w:rStyle w:val="StyleUnderline"/>
          <w:highlight w:val="green"/>
        </w:rPr>
        <w:t>how benign</w:t>
      </w:r>
      <w:r w:rsidRPr="00347BF9">
        <w:rPr>
          <w:rStyle w:val="StyleUnderline"/>
        </w:rPr>
        <w:t xml:space="preserve"> American </w:t>
      </w:r>
      <w:r w:rsidRPr="00551B73">
        <w:rPr>
          <w:rStyle w:val="StyleUnderline"/>
          <w:highlight w:val="green"/>
        </w:rPr>
        <w:t xml:space="preserve">scholarly hegemony </w:t>
      </w:r>
      <w:r w:rsidRPr="00551B73">
        <w:rPr>
          <w:rStyle w:val="Emphasis"/>
          <w:highlight w:val="green"/>
        </w:rPr>
        <w:t>is not</w:t>
      </w:r>
      <w:r w:rsidRPr="00347BF9">
        <w:rPr>
          <w:sz w:val="12"/>
          <w:szCs w:val="8"/>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551B73">
        <w:rPr>
          <w:rStyle w:val="StyleUnderline"/>
          <w:highlight w:val="green"/>
        </w:rPr>
        <w:t>old white men</w:t>
      </w:r>
      <w:r w:rsidRPr="00347BF9">
        <w:rPr>
          <w:rStyle w:val="StyleUnderline"/>
        </w:rPr>
        <w:t xml:space="preserve"> still </w:t>
      </w:r>
      <w:r w:rsidRPr="00551B73">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551B73">
        <w:rPr>
          <w:rStyle w:val="StyleUnderline"/>
          <w:highlight w:val="green"/>
        </w:rPr>
        <w:t>as 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54C3305C" w14:textId="77777777" w:rsidR="00D53D46" w:rsidRPr="00937F8D" w:rsidRDefault="00D53D46" w:rsidP="00D53D46">
      <w:pPr>
        <w:rPr>
          <w:sz w:val="12"/>
        </w:rPr>
      </w:pPr>
      <w:r w:rsidRPr="00551B73">
        <w:rPr>
          <w:rStyle w:val="StyleUnderline"/>
          <w:highlight w:val="green"/>
        </w:rPr>
        <w:t xml:space="preserve">If </w:t>
      </w:r>
      <w:r w:rsidRPr="00551B73">
        <w:rPr>
          <w:rStyle w:val="Emphasis"/>
          <w:highlight w:val="green"/>
        </w:rPr>
        <w:t>i</w:t>
      </w:r>
      <w:r w:rsidRPr="00937F8D">
        <w:rPr>
          <w:sz w:val="12"/>
        </w:rPr>
        <w:t xml:space="preserve">nternational </w:t>
      </w:r>
      <w:r w:rsidRPr="00551B73">
        <w:rPr>
          <w:rStyle w:val="Emphasis"/>
          <w:highlight w:val="green"/>
        </w:rPr>
        <w:t>r</w:t>
      </w:r>
      <w:r w:rsidRPr="00937F8D">
        <w:rPr>
          <w:sz w:val="12"/>
        </w:rPr>
        <w:t xml:space="preserve">elations </w:t>
      </w:r>
      <w:proofErr w:type="gramStart"/>
      <w:r w:rsidRPr="00551B73">
        <w:rPr>
          <w:rStyle w:val="StyleUnderline"/>
          <w:highlight w:val="green"/>
        </w:rPr>
        <w:t>was</w:t>
      </w:r>
      <w:proofErr w:type="gramEnd"/>
      <w:r w:rsidRPr="00551B73">
        <w:rPr>
          <w:rStyle w:val="StyleUnderline"/>
          <w:highlight w:val="green"/>
        </w:rPr>
        <w:t xml:space="preserve"> meant to</w:t>
      </w:r>
      <w:r w:rsidRPr="006B098C">
        <w:rPr>
          <w:rStyle w:val="StyleUnderline"/>
        </w:rPr>
        <w:t xml:space="preserve"> be the science of </w:t>
      </w:r>
      <w:r w:rsidRPr="00551B73">
        <w:rPr>
          <w:rStyle w:val="StyleUnderline"/>
          <w:highlight w:val="green"/>
        </w:rPr>
        <w:t>mak</w:t>
      </w:r>
      <w:r w:rsidRPr="00937F8D">
        <w:rPr>
          <w:sz w:val="12"/>
        </w:rPr>
        <w:t xml:space="preserve">ing </w:t>
      </w:r>
      <w:r w:rsidRPr="000B479A">
        <w:rPr>
          <w:rStyle w:val="StyleUnderline"/>
        </w:rPr>
        <w:t xml:space="preserve">the world </w:t>
      </w:r>
      <w:r w:rsidRPr="00551B73">
        <w:rPr>
          <w:rStyle w:val="StyleUnderline"/>
          <w:highlight w:val="green"/>
        </w:rPr>
        <w:t>something other than</w:t>
      </w:r>
      <w:r w:rsidRPr="006B098C">
        <w:rPr>
          <w:rStyle w:val="StyleUnderline"/>
        </w:rPr>
        <w:t xml:space="preserve"> what it would be if we were all left to </w:t>
      </w:r>
      <w:r w:rsidRPr="00551B73">
        <w:rPr>
          <w:rStyle w:val="StyleUnderline"/>
          <w:highlight w:val="green"/>
        </w:rPr>
        <w:t>our</w:t>
      </w:r>
      <w:r w:rsidRPr="006B098C">
        <w:rPr>
          <w:rStyle w:val="StyleUnderline"/>
        </w:rPr>
        <w:t xml:space="preserve"> own </w:t>
      </w:r>
      <w:r w:rsidRPr="00551B73">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551B73">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5F231FD9" w14:textId="77777777" w:rsidR="00D53D46" w:rsidRPr="00937F8D" w:rsidRDefault="00D53D46" w:rsidP="00D53D46">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6189AD49" w14:textId="77777777" w:rsidR="00D53D46" w:rsidRPr="00937F8D" w:rsidRDefault="00D53D46" w:rsidP="00D53D46">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51B73">
        <w:rPr>
          <w:rStyle w:val="StyleUnderline"/>
          <w:highlight w:val="green"/>
        </w:rPr>
        <w:t>either 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for </w:t>
      </w:r>
      <w:r w:rsidRPr="00551B73">
        <w:rPr>
          <w:rStyle w:val="Emphasis"/>
          <w:highlight w:val="green"/>
        </w:rPr>
        <w:t>our</w:t>
      </w:r>
      <w:r w:rsidRPr="006B098C">
        <w:rPr>
          <w:rStyle w:val="Emphasis"/>
        </w:rPr>
        <w:t xml:space="preserve"> current </w:t>
      </w:r>
      <w:r w:rsidRPr="00551B73">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79C9A11C" w14:textId="77777777" w:rsidR="00D53D46" w:rsidRPr="00937F8D" w:rsidRDefault="00D53D46" w:rsidP="00D53D46">
      <w:pPr>
        <w:rPr>
          <w:sz w:val="12"/>
        </w:rPr>
      </w:pPr>
      <w:r w:rsidRPr="00937F8D">
        <w:rPr>
          <w:sz w:val="12"/>
        </w:rPr>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473695F9" w14:textId="77777777" w:rsidR="00D53D46" w:rsidRPr="00347BF9" w:rsidRDefault="00D53D46" w:rsidP="00D53D46">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w:t>
      </w:r>
      <w:proofErr w:type="gramStart"/>
      <w:r w:rsidRPr="00347BF9">
        <w:rPr>
          <w:sz w:val="8"/>
          <w:szCs w:val="8"/>
        </w:rPr>
        <w:t>actually imperiled</w:t>
      </w:r>
      <w:proofErr w:type="gramEnd"/>
      <w:r w:rsidRPr="00347BF9">
        <w:rPr>
          <w:sz w:val="8"/>
          <w:szCs w:val="8"/>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347BF9">
        <w:rPr>
          <w:sz w:val="8"/>
          <w:szCs w:val="8"/>
        </w:rPr>
        <w:t>Thus</w:t>
      </w:r>
      <w:proofErr w:type="gramEnd"/>
      <w:r w:rsidRPr="00347BF9">
        <w:rPr>
          <w:sz w:val="8"/>
          <w:szCs w:val="8"/>
        </w:rPr>
        <w:t xml:space="preserve">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14245364" w14:textId="77777777" w:rsidR="00D53D46" w:rsidRPr="00E5364A" w:rsidRDefault="00D53D46" w:rsidP="00D53D46">
      <w:pPr>
        <w:rPr>
          <w:sz w:val="12"/>
        </w:rPr>
      </w:pPr>
      <w:r w:rsidRPr="00E5364A">
        <w:rPr>
          <w:sz w:val="12"/>
        </w:rPr>
        <w:t xml:space="preserve">Still, </w:t>
      </w:r>
      <w:r w:rsidRPr="00551B73">
        <w:rPr>
          <w:rStyle w:val="StyleUnderline"/>
          <w:highlight w:val="green"/>
        </w:rPr>
        <w:t xml:space="preserve">the </w:t>
      </w:r>
      <w:r w:rsidRPr="00551B73">
        <w:rPr>
          <w:rStyle w:val="Emphasis"/>
          <w:highlight w:val="green"/>
        </w:rPr>
        <w:t>U</w:t>
      </w:r>
      <w:r w:rsidRPr="00E5364A">
        <w:rPr>
          <w:sz w:val="12"/>
        </w:rPr>
        <w:t xml:space="preserve">nited </w:t>
      </w:r>
      <w:r w:rsidRPr="00551B73">
        <w:rPr>
          <w:rStyle w:val="Emphasis"/>
          <w:highlight w:val="green"/>
        </w:rPr>
        <w:t>S</w:t>
      </w:r>
      <w:r w:rsidRPr="00E5364A">
        <w:rPr>
          <w:sz w:val="12"/>
        </w:rPr>
        <w:t xml:space="preserve">tates </w:t>
      </w:r>
      <w:r w:rsidRPr="00347BF9">
        <w:rPr>
          <w:rStyle w:val="StyleUnderline"/>
        </w:rPr>
        <w:t xml:space="preserve">of America </w:t>
      </w:r>
      <w:r w:rsidRPr="00551B73">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551B73">
        <w:rPr>
          <w:rStyle w:val="StyleUnderline"/>
          <w:highlight w:val="green"/>
        </w:rPr>
        <w:t>testing</w:t>
      </w:r>
      <w:r w:rsidRPr="00347BF9">
        <w:rPr>
          <w:rStyle w:val="StyleUnderline"/>
        </w:rPr>
        <w:t xml:space="preserve"> the </w:t>
      </w:r>
      <w:r w:rsidRPr="00551B73">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551B73">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w:t>
      </w:r>
      <w:proofErr w:type="gramStart"/>
      <w:r w:rsidRPr="00E5364A">
        <w:rPr>
          <w:rStyle w:val="StyleUnderline"/>
        </w:rPr>
        <w:t xml:space="preserve">all the </w:t>
      </w:r>
      <w:r w:rsidRPr="00551B73">
        <w:rPr>
          <w:rStyle w:val="StyleUnderline"/>
          <w:highlight w:val="green"/>
        </w:rPr>
        <w:t>more</w:t>
      </w:r>
      <w:proofErr w:type="gramEnd"/>
      <w:r w:rsidRPr="00551B73">
        <w:rPr>
          <w:rStyle w:val="StyleUnderline"/>
          <w:highlight w:val="green"/>
        </w:rPr>
        <w:t xml:space="preserv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551B73">
        <w:rPr>
          <w:rStyle w:val="StyleUnderline"/>
          <w:highlight w:val="green"/>
        </w:rPr>
        <w:t>experiment to see if</w:t>
      </w:r>
      <w:r w:rsidRPr="00E5364A">
        <w:rPr>
          <w:rStyle w:val="StyleUnderline"/>
        </w:rPr>
        <w:t xml:space="preserve"> a </w:t>
      </w:r>
      <w:r w:rsidRPr="00551B73">
        <w:rPr>
          <w:rStyle w:val="StyleUnderline"/>
          <w:highlight w:val="green"/>
        </w:rPr>
        <w:t>benign</w:t>
      </w:r>
      <w:r w:rsidRPr="00E5364A">
        <w:rPr>
          <w:rStyle w:val="StyleUnderline"/>
        </w:rPr>
        <w:t xml:space="preserve"> or at least sustainable </w:t>
      </w:r>
      <w:r w:rsidRPr="00551B73">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509FE650" w14:textId="77777777" w:rsidR="00D53D46" w:rsidRPr="00E5364A" w:rsidRDefault="00D53D46" w:rsidP="00D53D46">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w:t>
      </w:r>
      <w:proofErr w:type="gramStart"/>
      <w:r w:rsidRPr="00E5364A">
        <w:rPr>
          <w:sz w:val="12"/>
        </w:rPr>
        <w:t>in spite of</w:t>
      </w:r>
      <w:proofErr w:type="gramEnd"/>
      <w:r w:rsidRPr="00E5364A">
        <w:rPr>
          <w:sz w:val="12"/>
        </w:rPr>
        <w:t xml:space="preserve">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215373BD" w14:textId="77777777" w:rsidR="00D53D46" w:rsidRPr="00E5364A" w:rsidRDefault="00D53D46" w:rsidP="00D53D46">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198BE9FC" w14:textId="77777777" w:rsidR="00D53D46" w:rsidRPr="00204A62" w:rsidRDefault="00D53D46" w:rsidP="00D53D46">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77EDE6E8" w14:textId="77777777" w:rsidR="00D53D46" w:rsidRDefault="00D53D46" w:rsidP="00D53D46"/>
    <w:p w14:paraId="0EC7CB96" w14:textId="1515947B" w:rsidR="00D53D46" w:rsidRPr="008A2B6C" w:rsidRDefault="00D53D46" w:rsidP="00D53D46">
      <w:pPr>
        <w:pStyle w:val="Heading4"/>
      </w:pPr>
      <w:r>
        <w:t xml:space="preserve">The 1AC is embedded within </w:t>
      </w:r>
      <w:proofErr w:type="gramStart"/>
      <w:r>
        <w:t>an</w:t>
      </w:r>
      <w:proofErr w:type="gramEnd"/>
      <w:r>
        <w:t xml:space="preserve"> critical </w:t>
      </w:r>
      <w:proofErr w:type="spellStart"/>
      <w:r>
        <w:t>astropolitics</w:t>
      </w:r>
      <w:proofErr w:type="spellEnd"/>
      <w:r>
        <w:t xml:space="preserve"> of empire – the desire to command, control, and cooperate over the unique processes of space represent an attempt to make the cosmos into a geopolitical chess game</w:t>
      </w:r>
    </w:p>
    <w:p w14:paraId="21D9E4E1" w14:textId="77777777" w:rsidR="00D53D46" w:rsidRPr="00C95B80" w:rsidRDefault="00D53D46" w:rsidP="00D53D46">
      <w:pPr>
        <w:rPr>
          <w:rStyle w:val="Style13ptBold"/>
          <w:b w:val="0"/>
          <w:bCs w:val="0"/>
          <w:sz w:val="16"/>
          <w:szCs w:val="12"/>
        </w:rPr>
      </w:pPr>
      <w:proofErr w:type="spellStart"/>
      <w:r>
        <w:rPr>
          <w:rStyle w:val="Style13ptBold"/>
        </w:rPr>
        <w:t>Havercroft</w:t>
      </w:r>
      <w:proofErr w:type="spellEnd"/>
      <w:r>
        <w:rPr>
          <w:rStyle w:val="Style13ptBold"/>
        </w:rPr>
        <w:t xml:space="preserve"> and Duvall 9</w:t>
      </w:r>
      <w:r>
        <w:rPr>
          <w:rStyle w:val="Style13ptBold"/>
          <w:b w:val="0"/>
          <w:sz w:val="16"/>
          <w:szCs w:val="12"/>
        </w:rPr>
        <w:t xml:space="preserve"> (Jonathan </w:t>
      </w:r>
      <w:proofErr w:type="spellStart"/>
      <w:r>
        <w:rPr>
          <w:rStyle w:val="Style13ptBold"/>
          <w:b w:val="0"/>
          <w:sz w:val="16"/>
          <w:szCs w:val="12"/>
        </w:rPr>
        <w:t>Havercroft</w:t>
      </w:r>
      <w:proofErr w:type="spellEnd"/>
      <w:r>
        <w:rPr>
          <w:rStyle w:val="Style13ptBold"/>
          <w:b w:val="0"/>
          <w:sz w:val="16"/>
          <w:szCs w:val="12"/>
        </w:rPr>
        <w:t xml:space="preserve"> and Raymond Duvall; 2009; </w:t>
      </w:r>
      <w:r>
        <w:rPr>
          <w:rStyle w:val="Style13ptBold"/>
          <w:b w:val="0"/>
          <w:i/>
          <w:iCs/>
          <w:sz w:val="16"/>
          <w:szCs w:val="12"/>
        </w:rPr>
        <w:t>“</w:t>
      </w:r>
      <w:r w:rsidRPr="00C95B80">
        <w:rPr>
          <w:rStyle w:val="Style13ptBold"/>
          <w:b w:val="0"/>
          <w:i/>
          <w:iCs/>
          <w:sz w:val="16"/>
          <w:szCs w:val="12"/>
        </w:rPr>
        <w:t xml:space="preserve">Critical </w:t>
      </w:r>
      <w:proofErr w:type="spellStart"/>
      <w:r w:rsidRPr="00C95B80">
        <w:rPr>
          <w:rStyle w:val="Style13ptBold"/>
          <w:b w:val="0"/>
          <w:i/>
          <w:iCs/>
          <w:sz w:val="16"/>
          <w:szCs w:val="12"/>
        </w:rPr>
        <w:t>astropolitics</w:t>
      </w:r>
      <w:proofErr w:type="spellEnd"/>
      <w:r>
        <w:rPr>
          <w:rStyle w:val="Style13ptBold"/>
          <w:b w:val="0"/>
          <w:i/>
          <w:iCs/>
          <w:sz w:val="16"/>
          <w:szCs w:val="12"/>
        </w:rPr>
        <w:t xml:space="preserve"> </w:t>
      </w:r>
      <w:r w:rsidRPr="00C95B80">
        <w:rPr>
          <w:rStyle w:val="Style13ptBold"/>
          <w:b w:val="0"/>
          <w:i/>
          <w:iCs/>
          <w:sz w:val="16"/>
          <w:szCs w:val="12"/>
        </w:rPr>
        <w:t>The geopolitics of space control</w:t>
      </w:r>
      <w:r>
        <w:rPr>
          <w:rStyle w:val="Style13ptBold"/>
          <w:b w:val="0"/>
          <w:i/>
          <w:iCs/>
          <w:sz w:val="16"/>
          <w:szCs w:val="12"/>
        </w:rPr>
        <w:t xml:space="preserve"> </w:t>
      </w:r>
      <w:r w:rsidRPr="00C95B80">
        <w:rPr>
          <w:rStyle w:val="Style13ptBold"/>
          <w:b w:val="0"/>
          <w:i/>
          <w:iCs/>
          <w:sz w:val="16"/>
          <w:szCs w:val="12"/>
        </w:rPr>
        <w:t>and the transformation of state</w:t>
      </w:r>
      <w:r>
        <w:rPr>
          <w:rStyle w:val="Style13ptBold"/>
          <w:b w:val="0"/>
          <w:i/>
          <w:iCs/>
          <w:sz w:val="16"/>
          <w:szCs w:val="12"/>
        </w:rPr>
        <w:t xml:space="preserve"> </w:t>
      </w:r>
      <w:r w:rsidRPr="00C95B80">
        <w:rPr>
          <w:rStyle w:val="Style13ptBold"/>
          <w:b w:val="0"/>
          <w:i/>
          <w:iCs/>
          <w:sz w:val="16"/>
          <w:szCs w:val="12"/>
        </w:rPr>
        <w:t>sovereignty</w:t>
      </w:r>
      <w:r>
        <w:rPr>
          <w:rStyle w:val="Style13ptBold"/>
          <w:b w:val="0"/>
          <w:i/>
          <w:iCs/>
          <w:sz w:val="16"/>
          <w:szCs w:val="12"/>
        </w:rPr>
        <w:t>”</w:t>
      </w:r>
      <w:r>
        <w:rPr>
          <w:rStyle w:val="Style13ptBold"/>
          <w:b w:val="0"/>
          <w:sz w:val="16"/>
          <w:szCs w:val="12"/>
        </w:rPr>
        <w:t xml:space="preserve">; accessed 12/13/21; </w:t>
      </w:r>
      <w:hyperlink r:id="rId6" w:history="1">
        <w:r w:rsidRPr="00FD3FD8">
          <w:rPr>
            <w:rStyle w:val="Hyperlink"/>
            <w:sz w:val="16"/>
            <w:szCs w:val="12"/>
          </w:rPr>
          <w:t>https://www.law.upenn.edu/live/files/7892-havercroft-and-duvallcritical-astropoliticspdf</w:t>
        </w:r>
      </w:hyperlink>
      <w:r>
        <w:rPr>
          <w:rStyle w:val="Style13ptBold"/>
          <w:b w:val="0"/>
          <w:sz w:val="16"/>
          <w:szCs w:val="12"/>
        </w:rPr>
        <w:t xml:space="preserve">; </w:t>
      </w:r>
      <w:r w:rsidRPr="00607EA4">
        <w:rPr>
          <w:rStyle w:val="Style13ptBold"/>
          <w:b w:val="0"/>
          <w:sz w:val="16"/>
          <w:szCs w:val="12"/>
        </w:rPr>
        <w:t xml:space="preserve">Jonathan </w:t>
      </w:r>
      <w:proofErr w:type="spellStart"/>
      <w:r w:rsidRPr="00607EA4">
        <w:rPr>
          <w:rStyle w:val="Style13ptBold"/>
          <w:b w:val="0"/>
          <w:sz w:val="16"/>
          <w:szCs w:val="12"/>
        </w:rPr>
        <w:t>Havercroft</w:t>
      </w:r>
      <w:proofErr w:type="spellEnd"/>
      <w:r w:rsidRPr="00607EA4">
        <w:rPr>
          <w:rStyle w:val="Style13ptBold"/>
          <w:b w:val="0"/>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b w:val="0"/>
          <w:sz w:val="16"/>
          <w:szCs w:val="12"/>
        </w:rPr>
        <w:t>; Raymond Duvall is a Professor of Political Science at the University of Minnesota; pages 44-50) HB</w:t>
      </w:r>
    </w:p>
    <w:p w14:paraId="3F2E45BC" w14:textId="77777777" w:rsidR="00D53D46" w:rsidRDefault="00D53D46" w:rsidP="00D53D46">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w:t>
      </w:r>
      <w:proofErr w:type="gramStart"/>
      <w:r w:rsidRPr="008A2B6C">
        <w:rPr>
          <w:sz w:val="8"/>
        </w:rPr>
        <w:t>similar to</w:t>
      </w:r>
      <w:proofErr w:type="gramEnd"/>
      <w:r w:rsidRPr="008A2B6C">
        <w:rPr>
          <w:sz w:val="8"/>
        </w:rPr>
        <w:t xml:space="preserve">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provides a near-term advantage on the terrestrial battlefield”</w:t>
      </w:r>
      <w:r w:rsidRPr="008A2B6C">
        <w:rPr>
          <w:sz w:val="8"/>
        </w:rPr>
        <w:t xml:space="preserve"> (Dolman 1999: 93). </w:t>
      </w:r>
      <w:proofErr w:type="gramStart"/>
      <w:r w:rsidRPr="008A2B6C">
        <w:rPr>
          <w:sz w:val="8"/>
        </w:rPr>
        <w:t>On the basis of</w:t>
      </w:r>
      <w:proofErr w:type="gramEnd"/>
      <w:r w:rsidRPr="008A2B6C">
        <w:rPr>
          <w:sz w:val="8"/>
        </w:rPr>
        <w:t xml:space="preserve">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proofErr w:type="gramStart"/>
      <w:r w:rsidRPr="005305A1">
        <w:rPr>
          <w:rStyle w:val="StyleUnderline"/>
          <w:highlight w:val="green"/>
        </w:rPr>
        <w:t>similar to</w:t>
      </w:r>
      <w:proofErr w:type="gramEnd"/>
      <w:r w:rsidRPr="005305A1">
        <w:rPr>
          <w:rStyle w:val="StyleUnderline"/>
          <w:highlight w:val="green"/>
        </w:rPr>
        <w:t xml:space="preserve">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7C29E8">
        <w:rPr>
          <w:rStyle w:val="StyleUnderline"/>
        </w:rPr>
        <w:t>it brings into question the constitution of sovereignty, since empire and sovereignty are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w:t>
      </w:r>
      <w:proofErr w:type="gramStart"/>
      <w:r w:rsidRPr="008A2B6C">
        <w:rPr>
          <w:sz w:val="8"/>
        </w:rPr>
        <w:t>similar to</w:t>
      </w:r>
      <w:proofErr w:type="gramEnd"/>
      <w:r w:rsidRPr="008A2B6C">
        <w:rPr>
          <w:sz w:val="8"/>
        </w:rPr>
        <w:t xml:space="preserve">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6D360766" w14:textId="77777777" w:rsidR="00D53D46" w:rsidRPr="00242BB7" w:rsidRDefault="00D53D46" w:rsidP="00D53D46">
      <w:pPr>
        <w:pStyle w:val="Heading4"/>
      </w:pPr>
      <w:bookmarkStart w:id="0" w:name="_Hlk50645707"/>
      <w:r>
        <w:t xml:space="preserve">The 1AC’s universal basis for ethics </w:t>
      </w:r>
      <w:r w:rsidRPr="00242BB7">
        <w:rPr>
          <w:u w:val="single"/>
        </w:rPr>
        <w:t>cedes the human</w:t>
      </w:r>
      <w:r>
        <w:t xml:space="preserve"> to the racialized figure of </w:t>
      </w:r>
      <w:r w:rsidRPr="00242BB7">
        <w:rPr>
          <w:u w:val="single"/>
        </w:rPr>
        <w:t>Man</w:t>
      </w:r>
      <w:r>
        <w:t xml:space="preserve"> – that </w:t>
      </w:r>
      <w:r w:rsidRPr="00242BB7">
        <w:rPr>
          <w:u w:val="single"/>
        </w:rPr>
        <w:t>naturalizes</w:t>
      </w:r>
      <w:r>
        <w:t xml:space="preserve"> the sociogenic processes of colonial violence as </w:t>
      </w:r>
      <w:r>
        <w:rPr>
          <w:u w:val="single"/>
        </w:rPr>
        <w:t>beyond</w:t>
      </w:r>
      <w:r>
        <w:t xml:space="preserve"> the reach of the human while </w:t>
      </w:r>
      <w:r w:rsidRPr="00D566CD">
        <w:rPr>
          <w:u w:val="single"/>
        </w:rPr>
        <w:t>policing</w:t>
      </w:r>
      <w:r>
        <w:t xml:space="preserve"> Man’s limit at the color line.</w:t>
      </w:r>
    </w:p>
    <w:p w14:paraId="4CC6C68B" w14:textId="77777777" w:rsidR="00D53D46" w:rsidRDefault="00D53D46" w:rsidP="00D53D46">
      <w:pPr>
        <w:rPr>
          <w:rStyle w:val="Style13ptBold"/>
        </w:rPr>
      </w:pPr>
      <w:proofErr w:type="spellStart"/>
      <w:r>
        <w:rPr>
          <w:rStyle w:val="Style13ptBold"/>
        </w:rPr>
        <w:t>Weheliye</w:t>
      </w:r>
      <w:proofErr w:type="spellEnd"/>
      <w:r>
        <w:rPr>
          <w:rStyle w:val="Style13ptBold"/>
        </w:rPr>
        <w:t xml:space="preserve"> ‘14</w:t>
      </w:r>
    </w:p>
    <w:p w14:paraId="00BBB152" w14:textId="77777777" w:rsidR="00D53D46" w:rsidRPr="00DC0652" w:rsidRDefault="00D53D46" w:rsidP="00D53D46">
      <w:pPr>
        <w:rPr>
          <w:sz w:val="16"/>
          <w:szCs w:val="16"/>
        </w:rPr>
      </w:pPr>
      <w:r w:rsidRPr="00DC0652">
        <w:rPr>
          <w:sz w:val="16"/>
          <w:szCs w:val="16"/>
        </w:rPr>
        <w:t>[Alex</w:t>
      </w:r>
      <w:r>
        <w:rPr>
          <w:sz w:val="16"/>
          <w:szCs w:val="16"/>
        </w:rPr>
        <w:t>ander</w:t>
      </w:r>
      <w:r w:rsidRPr="00DC0652">
        <w:rPr>
          <w:sz w:val="16"/>
          <w:szCs w:val="16"/>
        </w:rPr>
        <w:t>, Northwestern University. 2014. “</w:t>
      </w:r>
      <w:proofErr w:type="spellStart"/>
      <w:r w:rsidRPr="00DC0652">
        <w:rPr>
          <w:sz w:val="16"/>
          <w:szCs w:val="16"/>
        </w:rPr>
        <w:t>Habeus</w:t>
      </w:r>
      <w:proofErr w:type="spellEnd"/>
      <w:r w:rsidRPr="00DC0652">
        <w:rPr>
          <w:sz w:val="16"/>
          <w:szCs w:val="16"/>
        </w:rPr>
        <w:t xml:space="preserve"> Viscus: Racializing Assemblages, Biopolitics, and Black Feminist Theories of the Human”.] pat – dm/email me for PDF</w:t>
      </w:r>
    </w:p>
    <w:p w14:paraId="3B8E3CB4" w14:textId="77777777" w:rsidR="00D53D46" w:rsidRPr="00DC0652" w:rsidRDefault="00D53D46" w:rsidP="00D53D46">
      <w:pPr>
        <w:rPr>
          <w:sz w:val="12"/>
        </w:rPr>
      </w:pPr>
      <w:r w:rsidRPr="00DC0652">
        <w:rPr>
          <w:sz w:val="12"/>
        </w:rPr>
        <w:t xml:space="preserve">Wynter’s large-scale intellectual project, which she has been pursuing in one form or another for the last thirty years, disentangles Man from the human </w:t>
      </w:r>
      <w:proofErr w:type="gramStart"/>
      <w:r w:rsidRPr="00DC0652">
        <w:rPr>
          <w:sz w:val="12"/>
        </w:rPr>
        <w:t>in order to</w:t>
      </w:r>
      <w:proofErr w:type="gramEnd"/>
      <w:r w:rsidRPr="00DC0652">
        <w:rPr>
          <w:sz w:val="12"/>
        </w:rPr>
        <w:t xml:space="preserve"> use the space of subjects placed beyond the grasp of this domain as a vital point from which to invent hitherto unavailable genres of the human. </w:t>
      </w:r>
      <w:r w:rsidRPr="00DC0652">
        <w:rPr>
          <w:rStyle w:val="StyleUnderline"/>
        </w:rPr>
        <w:t xml:space="preserve">According to this scheme in </w:t>
      </w:r>
      <w:r w:rsidRPr="00551B73">
        <w:rPr>
          <w:rStyle w:val="StyleUnderline"/>
          <w:highlight w:val="green"/>
        </w:rPr>
        <w:t>western modernity</w:t>
      </w:r>
      <w:r w:rsidRPr="00DC0652">
        <w:rPr>
          <w:rStyle w:val="StyleUnderline"/>
        </w:rPr>
        <w:t xml:space="preserve"> the religious conception of the </w:t>
      </w:r>
      <w:proofErr w:type="spellStart"/>
      <w:r w:rsidRPr="00DC0652">
        <w:rPr>
          <w:rStyle w:val="StyleUnderline"/>
        </w:rPr>
        <w:t xml:space="preserve">self </w:t>
      </w:r>
      <w:r w:rsidRPr="00551B73">
        <w:rPr>
          <w:rStyle w:val="StyleUnderline"/>
          <w:highlight w:val="green"/>
        </w:rPr>
        <w:t>gave</w:t>
      </w:r>
      <w:proofErr w:type="spellEnd"/>
      <w:r w:rsidRPr="00DC0652">
        <w:rPr>
          <w:rStyle w:val="StyleUnderline"/>
        </w:rPr>
        <w:t xml:space="preserve"> way to </w:t>
      </w:r>
      <w:r w:rsidRPr="00551B73">
        <w:rPr>
          <w:rStyle w:val="StyleUnderline"/>
          <w:highlight w:val="green"/>
        </w:rPr>
        <w:t>two modes of</w:t>
      </w:r>
      <w:r w:rsidRPr="00DC0652">
        <w:rPr>
          <w:rStyle w:val="StyleUnderline"/>
        </w:rPr>
        <w:t xml:space="preserve"> secularized </w:t>
      </w:r>
      <w:r w:rsidRPr="00551B73">
        <w:rPr>
          <w:rStyle w:val="StyleUnderline"/>
          <w:highlight w:val="green"/>
        </w:rPr>
        <w:t>being</w:t>
      </w:r>
      <w:r w:rsidRPr="00DC0652">
        <w:rPr>
          <w:sz w:val="12"/>
        </w:rPr>
        <w:t xml:space="preserve">: </w:t>
      </w:r>
      <w:r w:rsidRPr="00DC0652">
        <w:rPr>
          <w:rStyle w:val="StyleUnderline"/>
        </w:rPr>
        <w:t>first</w:t>
      </w:r>
      <w:r w:rsidRPr="00DC0652">
        <w:rPr>
          <w:sz w:val="12"/>
        </w:rPr>
        <w:t xml:space="preserve">, </w:t>
      </w:r>
      <w:r w:rsidRPr="00551B73">
        <w:rPr>
          <w:rStyle w:val="Emphasis"/>
          <w:highlight w:val="green"/>
        </w:rPr>
        <w:t>the Cartesian “Rational Man,”</w:t>
      </w:r>
      <w:r w:rsidRPr="00DC0652">
        <w:rPr>
          <w:rStyle w:val="StyleUnderline"/>
        </w:rPr>
        <w:t xml:space="preserve"> or homo </w:t>
      </w:r>
      <w:proofErr w:type="spellStart"/>
      <w:r w:rsidRPr="00DC0652">
        <w:rPr>
          <w:rStyle w:val="StyleUnderline"/>
        </w:rPr>
        <w:t>politicus</w:t>
      </w:r>
      <w:proofErr w:type="spellEnd"/>
      <w:r w:rsidRPr="00DC0652">
        <w:rPr>
          <w:sz w:val="12"/>
        </w:rPr>
        <w:t xml:space="preserve">, </w:t>
      </w:r>
      <w:r w:rsidRPr="00551B73">
        <w:rPr>
          <w:rStyle w:val="StyleUnderline"/>
          <w:highlight w:val="green"/>
        </w:rPr>
        <w:t>and then</w:t>
      </w:r>
      <w:r w:rsidRPr="00DC0652">
        <w:rPr>
          <w:rStyle w:val="StyleUnderline"/>
        </w:rPr>
        <w:t xml:space="preserve"> beginning at the end of the eighteenth century</w:t>
      </w:r>
      <w:r w:rsidRPr="00DC0652">
        <w:rPr>
          <w:sz w:val="12"/>
        </w:rPr>
        <w:t>, “</w:t>
      </w:r>
      <w:r w:rsidRPr="00551B73">
        <w:rPr>
          <w:rStyle w:val="StyleUnderline"/>
          <w:highlight w:val="green"/>
        </w:rPr>
        <w:t>Man</w:t>
      </w:r>
      <w:r w:rsidRPr="00DC0652">
        <w:rPr>
          <w:rStyle w:val="StyleUnderline"/>
        </w:rPr>
        <w:t xml:space="preserve"> as a selected being and natural organism . . . </w:t>
      </w:r>
      <w:r w:rsidRPr="00551B73">
        <w:rPr>
          <w:rStyle w:val="StyleUnderline"/>
          <w:highlight w:val="green"/>
        </w:rPr>
        <w:t>as the universal human</w:t>
      </w:r>
      <w:r w:rsidRPr="00DC0652">
        <w:rPr>
          <w:sz w:val="12"/>
        </w:rPr>
        <w:t xml:space="preserve">, ‘man as man.’” The move from a supernatural conception of world and the self ’s place within this cosmos, however, does not signal the supersession of a primitive axiomatic with an enlightened and rarefied type of the human. Rather, one genre of the human (Judeo-Christian, religious) yields to another, just as provincial, version of the human, and, although both claim universality, neither genre fully represents the multiplicity of human life forms. In the context of the secular human, </w:t>
      </w:r>
      <w:r w:rsidRPr="00551B73">
        <w:rPr>
          <w:rStyle w:val="StyleUnderline"/>
          <w:highlight w:val="green"/>
        </w:rPr>
        <w:t>black subjects</w:t>
      </w:r>
      <w:r w:rsidRPr="00DC0652">
        <w:rPr>
          <w:sz w:val="12"/>
        </w:rPr>
        <w:t xml:space="preserve">, </w:t>
      </w:r>
      <w:r w:rsidRPr="00551B73">
        <w:rPr>
          <w:rStyle w:val="StyleUnderline"/>
          <w:highlight w:val="green"/>
        </w:rPr>
        <w:t>along with indigenous populations</w:t>
      </w:r>
      <w:r w:rsidRPr="00DC0652">
        <w:rPr>
          <w:sz w:val="12"/>
        </w:rPr>
        <w:t xml:space="preserve">, the colonized, the insane, </w:t>
      </w:r>
      <w:r w:rsidRPr="00DC0652">
        <w:rPr>
          <w:rStyle w:val="StyleUnderline"/>
        </w:rPr>
        <w:t xml:space="preserve">the </w:t>
      </w:r>
      <w:r w:rsidRPr="00551B73">
        <w:rPr>
          <w:rStyle w:val="StyleUnderline"/>
          <w:highlight w:val="green"/>
        </w:rPr>
        <w:t>poor</w:t>
      </w:r>
      <w:r w:rsidRPr="00DC0652">
        <w:rPr>
          <w:sz w:val="12"/>
        </w:rPr>
        <w:t xml:space="preserve">, </w:t>
      </w:r>
      <w:r w:rsidRPr="00DC0652">
        <w:rPr>
          <w:rStyle w:val="StyleUnderline"/>
        </w:rPr>
        <w:t xml:space="preserve">the </w:t>
      </w:r>
      <w:r w:rsidRPr="00551B73">
        <w:rPr>
          <w:rStyle w:val="StyleUnderline"/>
          <w:highlight w:val="green"/>
        </w:rPr>
        <w:t>disabled</w:t>
      </w:r>
      <w:r w:rsidRPr="00DC0652">
        <w:rPr>
          <w:sz w:val="12"/>
        </w:rPr>
        <w:t xml:space="preserve">, </w:t>
      </w:r>
      <w:r w:rsidRPr="00DC0652">
        <w:rPr>
          <w:rStyle w:val="StyleUnderline"/>
        </w:rPr>
        <w:t xml:space="preserve">and so on </w:t>
      </w:r>
      <w:r w:rsidRPr="00551B73">
        <w:rPr>
          <w:rStyle w:val="StyleUnderline"/>
          <w:highlight w:val="green"/>
        </w:rPr>
        <w:t>serve as limit cases by which Man can demarcate himself</w:t>
      </w:r>
      <w:r w:rsidRPr="00DC0652">
        <w:rPr>
          <w:rStyle w:val="StyleUnderline"/>
        </w:rPr>
        <w:t xml:space="preserve"> as the universal human</w:t>
      </w:r>
      <w:r w:rsidRPr="00DC0652">
        <w:rPr>
          <w:sz w:val="12"/>
        </w:rPr>
        <w:t xml:space="preserve">. Thus, </w:t>
      </w:r>
      <w:r w:rsidRPr="00551B73">
        <w:rPr>
          <w:rStyle w:val="StyleUnderline"/>
          <w:highlight w:val="green"/>
        </w:rPr>
        <w:t>race</w:t>
      </w:r>
      <w:r w:rsidRPr="00DC0652">
        <w:rPr>
          <w:sz w:val="12"/>
        </w:rPr>
        <w:t xml:space="preserve">, rather than representing accessory, </w:t>
      </w:r>
      <w:r w:rsidRPr="00551B73">
        <w:rPr>
          <w:rStyle w:val="StyleUnderline"/>
          <w:highlight w:val="green"/>
        </w:rPr>
        <w:t xml:space="preserve">comes to define </w:t>
      </w:r>
      <w:r w:rsidRPr="00DC0652">
        <w:rPr>
          <w:rStyle w:val="StyleUnderline"/>
        </w:rPr>
        <w:t xml:space="preserve">the very essence of the modern human </w:t>
      </w:r>
      <w:r w:rsidRPr="00551B73">
        <w:rPr>
          <w:rStyle w:val="StyleUnderline"/>
          <w:highlight w:val="green"/>
        </w:rPr>
        <w:t>as “the code through which one</w:t>
      </w:r>
      <w:r w:rsidRPr="00DC0652">
        <w:rPr>
          <w:rStyle w:val="StyleUnderline"/>
        </w:rPr>
        <w:t xml:space="preserve"> not simply knows what human being is</w:t>
      </w:r>
      <w:r w:rsidRPr="00DC0652">
        <w:rPr>
          <w:sz w:val="12"/>
        </w:rPr>
        <w:t xml:space="preserve">, </w:t>
      </w:r>
      <w:r w:rsidRPr="00DC0652">
        <w:rPr>
          <w:rStyle w:val="StyleUnderline"/>
        </w:rPr>
        <w:t xml:space="preserve">but </w:t>
      </w:r>
      <w:r w:rsidRPr="00551B73">
        <w:rPr>
          <w:rStyle w:val="StyleUnderline"/>
          <w:highlight w:val="green"/>
        </w:rPr>
        <w:t>experiences being</w:t>
      </w:r>
      <w:r w:rsidRPr="00DC0652">
        <w:rPr>
          <w:sz w:val="12"/>
        </w:rPr>
        <w:t xml:space="preserve">.” Accordingly, race makes its mark in the dominion of the ideological and physiological, or rather race scripts the elision of the former with the latter in the flesh. </w:t>
      </w:r>
    </w:p>
    <w:p w14:paraId="5ABB9BC8" w14:textId="77777777" w:rsidR="00D53D46" w:rsidRPr="00262205" w:rsidRDefault="00D53D46" w:rsidP="00D53D46">
      <w:pPr>
        <w:rPr>
          <w:sz w:val="12"/>
        </w:rPr>
      </w:pPr>
      <w:r w:rsidRPr="00262205">
        <w:rPr>
          <w:sz w:val="12"/>
        </w:rPr>
        <w:t xml:space="preserve">In her latest writings, Wynter identifies homo </w:t>
      </w:r>
      <w:proofErr w:type="spellStart"/>
      <w:r w:rsidRPr="00262205">
        <w:rPr>
          <w:sz w:val="12"/>
        </w:rPr>
        <w:t>politicus’s</w:t>
      </w:r>
      <w:proofErr w:type="spellEnd"/>
      <w:r w:rsidRPr="00262205">
        <w:rPr>
          <w:sz w:val="12"/>
        </w:rPr>
        <w:t xml:space="preserve"> successor in the long road from “theodicy” to “</w:t>
      </w:r>
      <w:proofErr w:type="spellStart"/>
      <w:r w:rsidRPr="00262205">
        <w:rPr>
          <w:sz w:val="12"/>
        </w:rPr>
        <w:t>biodicy</w:t>
      </w:r>
      <w:proofErr w:type="spellEnd"/>
      <w:r w:rsidRPr="00262205">
        <w:rPr>
          <w:sz w:val="12"/>
        </w:rPr>
        <w:t xml:space="preserve">” as the liberal “bio-economic man.” </w:t>
      </w:r>
      <w:r w:rsidRPr="00DC0652">
        <w:rPr>
          <w:rStyle w:val="StyleUnderline"/>
        </w:rPr>
        <w:t>The idea of “</w:t>
      </w:r>
      <w:r w:rsidRPr="00551B73">
        <w:rPr>
          <w:rStyle w:val="StyleUnderline"/>
          <w:highlight w:val="green"/>
        </w:rPr>
        <w:t>bio-economic man</w:t>
      </w:r>
      <w:r w:rsidRPr="00DC0652">
        <w:rPr>
          <w:rStyle w:val="StyleUnderline"/>
        </w:rPr>
        <w:t xml:space="preserve">” marks the assumed naturalness that </w:t>
      </w:r>
      <w:r w:rsidRPr="00551B73">
        <w:rPr>
          <w:rStyle w:val="StyleUnderline"/>
          <w:highlight w:val="green"/>
        </w:rPr>
        <w:t>positions</w:t>
      </w:r>
      <w:r w:rsidRPr="00DC0652">
        <w:rPr>
          <w:rStyle w:val="StyleUnderline"/>
        </w:rPr>
        <w:t xml:space="preserve"> economic inequities</w:t>
      </w:r>
      <w:r w:rsidRPr="00262205">
        <w:rPr>
          <w:sz w:val="12"/>
        </w:rPr>
        <w:t xml:space="preserve">, </w:t>
      </w:r>
      <w:r w:rsidRPr="00551B73">
        <w:rPr>
          <w:rStyle w:val="StyleUnderline"/>
          <w:highlight w:val="green"/>
        </w:rPr>
        <w:t>white supremacy</w:t>
      </w:r>
      <w:r w:rsidRPr="00262205">
        <w:rPr>
          <w:sz w:val="12"/>
        </w:rPr>
        <w:t xml:space="preserve">, </w:t>
      </w:r>
      <w:r w:rsidRPr="00551B73">
        <w:rPr>
          <w:rStyle w:val="StyleUnderline"/>
          <w:highlight w:val="green"/>
        </w:rPr>
        <w:t>genocide</w:t>
      </w:r>
      <w:r w:rsidRPr="00262205">
        <w:rPr>
          <w:sz w:val="12"/>
        </w:rPr>
        <w:t xml:space="preserve">, </w:t>
      </w:r>
      <w:r w:rsidRPr="00DC0652">
        <w:rPr>
          <w:rStyle w:val="StyleUnderline"/>
        </w:rPr>
        <w:t>economic exploitation</w:t>
      </w:r>
      <w:r w:rsidRPr="00262205">
        <w:rPr>
          <w:sz w:val="12"/>
        </w:rPr>
        <w:t xml:space="preserve">, </w:t>
      </w:r>
      <w:r w:rsidRPr="00DC0652">
        <w:rPr>
          <w:rStyle w:val="StyleUnderline"/>
        </w:rPr>
        <w:t>gendered subjugation</w:t>
      </w:r>
      <w:r w:rsidRPr="00262205">
        <w:rPr>
          <w:sz w:val="12"/>
        </w:rPr>
        <w:t xml:space="preserve">, </w:t>
      </w:r>
      <w:r w:rsidRPr="00551B73">
        <w:rPr>
          <w:rStyle w:val="StyleUnderline"/>
          <w:highlight w:val="green"/>
        </w:rPr>
        <w:t>colonialism</w:t>
      </w:r>
      <w:r w:rsidRPr="00262205">
        <w:rPr>
          <w:sz w:val="12"/>
        </w:rPr>
        <w:t xml:space="preserve">, </w:t>
      </w:r>
      <w:r w:rsidRPr="00DC0652">
        <w:rPr>
          <w:rStyle w:val="StyleUnderline"/>
        </w:rPr>
        <w:t>“natural selection</w:t>
      </w:r>
      <w:r w:rsidRPr="00262205">
        <w:rPr>
          <w:sz w:val="12"/>
        </w:rPr>
        <w:t xml:space="preserve">,” </w:t>
      </w:r>
      <w:r w:rsidRPr="00551B73">
        <w:rPr>
          <w:rStyle w:val="StyleUnderline"/>
          <w:highlight w:val="green"/>
        </w:rPr>
        <w:t>and</w:t>
      </w:r>
      <w:r w:rsidRPr="00DC0652">
        <w:rPr>
          <w:rStyle w:val="StyleUnderline"/>
        </w:rPr>
        <w:t xml:space="preserve"> concepts such as </w:t>
      </w:r>
      <w:r w:rsidRPr="00551B73">
        <w:rPr>
          <w:rStyle w:val="StyleUnderline"/>
          <w:highlight w:val="green"/>
        </w:rPr>
        <w:t>the free market</w:t>
      </w:r>
      <w:r w:rsidRPr="00DC0652">
        <w:rPr>
          <w:rStyle w:val="StyleUnderline"/>
        </w:rPr>
        <w:t xml:space="preserve"> not in the realm of divine design</w:t>
      </w:r>
      <w:r w:rsidRPr="00262205">
        <w:rPr>
          <w:sz w:val="12"/>
        </w:rPr>
        <w:t xml:space="preserve">, as in previous religious orders of things, </w:t>
      </w:r>
      <w:r w:rsidRPr="00DC0652">
        <w:rPr>
          <w:rStyle w:val="Emphasis"/>
        </w:rPr>
        <w:t xml:space="preserve">but </w:t>
      </w:r>
      <w:r w:rsidRPr="00551B73">
        <w:rPr>
          <w:rStyle w:val="Emphasis"/>
          <w:highlight w:val="green"/>
        </w:rPr>
        <w:t>beyond the reach of human intervention</w:t>
      </w:r>
      <w:r w:rsidRPr="00DC0652">
        <w:rPr>
          <w:rStyle w:val="Emphasis"/>
        </w:rPr>
        <w:t xml:space="preserve"> all the same</w:t>
      </w:r>
      <w:r w:rsidRPr="00262205">
        <w:rPr>
          <w:sz w:val="12"/>
        </w:rPr>
        <w:t xml:space="preserve">. In both cases, </w:t>
      </w:r>
      <w:r w:rsidRPr="00262205">
        <w:rPr>
          <w:rStyle w:val="StyleUnderline"/>
        </w:rPr>
        <w:t xml:space="preserve">this ensures that </w:t>
      </w:r>
      <w:r w:rsidRPr="00551B73">
        <w:rPr>
          <w:rStyle w:val="StyleUnderline"/>
          <w:highlight w:val="green"/>
        </w:rPr>
        <w:t>a particular</w:t>
      </w:r>
      <w:r w:rsidRPr="00262205">
        <w:rPr>
          <w:rStyle w:val="StyleUnderline"/>
        </w:rPr>
        <w:t xml:space="preserve"> humanly devised </w:t>
      </w:r>
      <w:r w:rsidRPr="00551B73">
        <w:rPr>
          <w:rStyle w:val="StyleUnderline"/>
          <w:highlight w:val="green"/>
        </w:rPr>
        <w:t>model of humanity remains isomorphic</w:t>
      </w:r>
      <w:r w:rsidRPr="00262205">
        <w:rPr>
          <w:rStyle w:val="StyleUnderline"/>
        </w:rPr>
        <w:t xml:space="preserve"> with the Homo sapiens species</w:t>
      </w:r>
      <w:r w:rsidRPr="00262205">
        <w:rPr>
          <w:sz w:val="12"/>
        </w:rPr>
        <w:t xml:space="preserve">. Wynter’s approach differs markedly from arguments that seek to include the oppressed within the already existing strictures of liberal humanism or, conversely, abolish humanism because of its </w:t>
      </w:r>
      <w:proofErr w:type="spellStart"/>
      <w:r w:rsidRPr="00262205">
        <w:rPr>
          <w:sz w:val="12"/>
        </w:rPr>
        <w:t>racio</w:t>
      </w:r>
      <w:proofErr w:type="spellEnd"/>
      <w:r w:rsidRPr="00262205">
        <w:rPr>
          <w:sz w:val="12"/>
        </w:rPr>
        <w:t>-colonial baggage; instead Wynter views black studies and minority discourse as liminal spaces, simultaneously ensconced in and outside the world of Man, from which to construct new objects of knowledge and launch the reinvention of the human at the juncture of the culture and biology feedback loop.</w:t>
      </w:r>
    </w:p>
    <w:p w14:paraId="6A543D84" w14:textId="77777777" w:rsidR="00D53D46" w:rsidRPr="00262205" w:rsidRDefault="00D53D46" w:rsidP="00D53D46">
      <w:pPr>
        <w:rPr>
          <w:sz w:val="12"/>
        </w:rPr>
      </w:pPr>
      <w:r w:rsidRPr="00262205">
        <w:rPr>
          <w:sz w:val="12"/>
        </w:rPr>
        <w:t xml:space="preserve">Even though the genre of the human we currently inhabit in the west is intimately tied to the somatic order of things, for Wynter, the human cannot be understood in purely biological terms, whether this applies to the history of an individual organism (ontogenesis) or the development at the level of a species (phylogeny). This is where Fanon’s important concept of </w:t>
      </w:r>
      <w:proofErr w:type="spellStart"/>
      <w:r w:rsidRPr="00262205">
        <w:rPr>
          <w:sz w:val="12"/>
        </w:rPr>
        <w:t>sociogeny</w:t>
      </w:r>
      <w:proofErr w:type="spellEnd"/>
      <w:r w:rsidRPr="00262205">
        <w:rPr>
          <w:sz w:val="12"/>
        </w:rPr>
        <w:t xml:space="preserve"> comes into play, offering Wynter an approach of thinking of the human — the “science in the social text,” to echo </w:t>
      </w:r>
      <w:proofErr w:type="spellStart"/>
      <w:r w:rsidRPr="00262205">
        <w:rPr>
          <w:sz w:val="12"/>
        </w:rPr>
        <w:t>Spillers’s</w:t>
      </w:r>
      <w:proofErr w:type="spellEnd"/>
      <w:r w:rsidRPr="00262205">
        <w:rPr>
          <w:sz w:val="12"/>
        </w:rPr>
        <w:t xml:space="preserve"> phrase — where culture and biology are not only not opposed to each other but in which their chemistry discharges mutually beneficial insights. </w:t>
      </w:r>
      <w:r w:rsidRPr="00262205">
        <w:rPr>
          <w:rStyle w:val="StyleUnderline"/>
        </w:rPr>
        <w:t>In this scenario</w:t>
      </w:r>
      <w:r w:rsidRPr="00262205">
        <w:rPr>
          <w:sz w:val="12"/>
        </w:rPr>
        <w:t xml:space="preserve">, </w:t>
      </w:r>
      <w:r w:rsidRPr="00551B73">
        <w:rPr>
          <w:rStyle w:val="StyleUnderline"/>
          <w:highlight w:val="green"/>
        </w:rPr>
        <w:t>a symbolic register</w:t>
      </w:r>
      <w:r w:rsidRPr="00262205">
        <w:rPr>
          <w:sz w:val="12"/>
        </w:rPr>
        <w:t xml:space="preserve">, </w:t>
      </w:r>
      <w:r w:rsidRPr="00262205">
        <w:rPr>
          <w:rStyle w:val="StyleUnderline"/>
        </w:rPr>
        <w:t>consisting of discourse</w:t>
      </w:r>
      <w:r w:rsidRPr="00262205">
        <w:rPr>
          <w:sz w:val="12"/>
        </w:rPr>
        <w:t xml:space="preserve">, </w:t>
      </w:r>
      <w:r w:rsidRPr="00551B73">
        <w:rPr>
          <w:rStyle w:val="StyleUnderline"/>
          <w:highlight w:val="green"/>
        </w:rPr>
        <w:t>language</w:t>
      </w:r>
      <w:r w:rsidRPr="00262205">
        <w:rPr>
          <w:sz w:val="12"/>
        </w:rPr>
        <w:t xml:space="preserve">, </w:t>
      </w:r>
      <w:r w:rsidRPr="00551B73">
        <w:rPr>
          <w:rStyle w:val="StyleUnderline"/>
          <w:highlight w:val="green"/>
        </w:rPr>
        <w:t>culture</w:t>
      </w:r>
      <w:r w:rsidRPr="00262205">
        <w:rPr>
          <w:sz w:val="12"/>
        </w:rPr>
        <w:t xml:space="preserve">, </w:t>
      </w:r>
      <w:r w:rsidRPr="00262205">
        <w:rPr>
          <w:rStyle w:val="StyleUnderline"/>
        </w:rPr>
        <w:t>and so on (</w:t>
      </w:r>
      <w:proofErr w:type="spellStart"/>
      <w:r w:rsidRPr="00262205">
        <w:rPr>
          <w:rStyle w:val="StyleUnderline"/>
        </w:rPr>
        <w:t>sociogeny</w:t>
      </w:r>
      <w:proofErr w:type="spellEnd"/>
      <w:r w:rsidRPr="00262205">
        <w:rPr>
          <w:rStyle w:val="StyleUnderline"/>
        </w:rPr>
        <w:t xml:space="preserve">) </w:t>
      </w:r>
      <w:r w:rsidRPr="00551B73">
        <w:rPr>
          <w:rStyle w:val="StyleUnderline"/>
          <w:highlight w:val="green"/>
        </w:rPr>
        <w:t>always</w:t>
      </w:r>
      <w:r w:rsidRPr="00262205">
        <w:rPr>
          <w:rStyle w:val="StyleUnderline"/>
        </w:rPr>
        <w:t xml:space="preserve"> already </w:t>
      </w:r>
      <w:r w:rsidRPr="00551B73">
        <w:rPr>
          <w:rStyle w:val="StyleUnderline"/>
          <w:highlight w:val="green"/>
        </w:rPr>
        <w:t>accompanies</w:t>
      </w:r>
      <w:r w:rsidRPr="00262205">
        <w:rPr>
          <w:rStyle w:val="StyleUnderline"/>
        </w:rPr>
        <w:t xml:space="preserve"> the genetic dimension of </w:t>
      </w:r>
      <w:r w:rsidRPr="00551B73">
        <w:rPr>
          <w:rStyle w:val="StyleUnderline"/>
          <w:highlight w:val="green"/>
        </w:rPr>
        <w:t>human action</w:t>
      </w:r>
      <w:r w:rsidRPr="00262205">
        <w:rPr>
          <w:rStyle w:val="StyleUnderline"/>
        </w:rPr>
        <w:t xml:space="preserve"> (ontogeny)</w:t>
      </w:r>
      <w:r w:rsidRPr="00262205">
        <w:rPr>
          <w:sz w:val="12"/>
        </w:rPr>
        <w:t xml:space="preserve">, </w:t>
      </w:r>
      <w:r w:rsidRPr="00551B73">
        <w:rPr>
          <w:rStyle w:val="StyleUnderline"/>
          <w:highlight w:val="green"/>
        </w:rPr>
        <w:t>and</w:t>
      </w:r>
      <w:r w:rsidRPr="00262205">
        <w:rPr>
          <w:rStyle w:val="StyleUnderline"/>
        </w:rPr>
        <w:t xml:space="preserve"> it is </w:t>
      </w:r>
      <w:r w:rsidRPr="00551B73">
        <w:rPr>
          <w:rStyle w:val="StyleUnderline"/>
          <w:highlight w:val="green"/>
        </w:rPr>
        <w:t>only</w:t>
      </w:r>
      <w:r w:rsidRPr="00262205">
        <w:rPr>
          <w:rStyle w:val="StyleUnderline"/>
        </w:rPr>
        <w:t xml:space="preserve"> in </w:t>
      </w:r>
      <w:r w:rsidRPr="00551B73">
        <w:rPr>
          <w:rStyle w:val="StyleUnderline"/>
          <w:highlight w:val="green"/>
        </w:rPr>
        <w:t>the imbrication of these two</w:t>
      </w:r>
      <w:r w:rsidRPr="00262205">
        <w:rPr>
          <w:rStyle w:val="StyleUnderline"/>
        </w:rPr>
        <w:t xml:space="preserve"> registers that we </w:t>
      </w:r>
      <w:r w:rsidRPr="00551B73">
        <w:rPr>
          <w:rStyle w:val="StyleUnderline"/>
          <w:highlight w:val="green"/>
        </w:rPr>
        <w:t>can understand</w:t>
      </w:r>
      <w:r w:rsidRPr="00262205">
        <w:rPr>
          <w:rStyle w:val="StyleUnderline"/>
        </w:rPr>
        <w:t xml:space="preserve"> the full scope of our </w:t>
      </w:r>
      <w:r w:rsidRPr="00551B73">
        <w:rPr>
          <w:rStyle w:val="StyleUnderline"/>
          <w:highlight w:val="green"/>
        </w:rPr>
        <w:t>being-in-the-world</w:t>
      </w:r>
      <w:r w:rsidRPr="00262205">
        <w:rPr>
          <w:sz w:val="12"/>
        </w:rPr>
        <w:t xml:space="preserve">. Fanon’s concept of </w:t>
      </w:r>
      <w:proofErr w:type="spellStart"/>
      <w:r w:rsidRPr="00262205">
        <w:rPr>
          <w:sz w:val="12"/>
        </w:rPr>
        <w:t>sociogeny</w:t>
      </w:r>
      <w:proofErr w:type="spellEnd"/>
      <w:r w:rsidRPr="00262205">
        <w:rPr>
          <w:sz w:val="12"/>
        </w:rPr>
        <w:t xml:space="preserve">, arising from the inadequacy of traditional psychoanalytic models in the analysis of racialized colonialism, builds on Freud’s appropriation of recapitulation theory. Thus, according to Fanon, Freud breaks with the strict codes of Darwinism and social Darwinism (phylogenetic theory) </w:t>
      </w:r>
      <w:proofErr w:type="gramStart"/>
      <w:r w:rsidRPr="00262205">
        <w:rPr>
          <w:sz w:val="12"/>
        </w:rPr>
        <w:t>in order to</w:t>
      </w:r>
      <w:proofErr w:type="gramEnd"/>
      <w:r w:rsidRPr="00262205">
        <w:rPr>
          <w:sz w:val="12"/>
        </w:rPr>
        <w:t xml:space="preserve"> analyze the psyche of the modern individualized subject from an ontogenetic vantage point. While the ontogenetic technique yields, depending on your general sympathy for the now very antiquated protocols of Freudian psychoanalysis, abundant results when evaluating white subjects ensconced in the liberal nuclear family, it encounters a roadblock when transplanted to the colonial settlement, which is why “the alienation of the black man is not an individual question. Alongside phylogeny and ontogeny, there is also </w:t>
      </w:r>
      <w:proofErr w:type="spellStart"/>
      <w:r w:rsidRPr="00262205">
        <w:rPr>
          <w:sz w:val="12"/>
        </w:rPr>
        <w:t>sociogeny</w:t>
      </w:r>
      <w:proofErr w:type="spellEnd"/>
      <w:proofErr w:type="gramStart"/>
      <w:r w:rsidRPr="00262205">
        <w:rPr>
          <w:sz w:val="12"/>
        </w:rPr>
        <w:t>. . . .</w:t>
      </w:r>
      <w:proofErr w:type="gramEnd"/>
      <w:r w:rsidRPr="00262205">
        <w:rPr>
          <w:sz w:val="12"/>
        </w:rPr>
        <w:t xml:space="preserve"> </w:t>
      </w:r>
      <w:r w:rsidRPr="00551B73">
        <w:rPr>
          <w:rStyle w:val="Emphasis"/>
          <w:highlight w:val="green"/>
        </w:rPr>
        <w:t>Society, unlike biochemical processes, does not escape human influence</w:t>
      </w:r>
      <w:r w:rsidRPr="00262205">
        <w:rPr>
          <w:sz w:val="12"/>
        </w:rPr>
        <w:t>. Man is what brings society into being.” Why does the colonial situation specifically necessitate a reformulation of Freud’s and Darwinism’s procedural frame of reference?</w:t>
      </w:r>
    </w:p>
    <w:p w14:paraId="3CC8E671" w14:textId="77777777" w:rsidR="00D53D46" w:rsidRPr="00262205" w:rsidRDefault="00D53D46" w:rsidP="00D53D46">
      <w:pPr>
        <w:rPr>
          <w:sz w:val="12"/>
        </w:rPr>
      </w:pPr>
      <w:r w:rsidRPr="00262205">
        <w:rPr>
          <w:sz w:val="12"/>
        </w:rPr>
        <w:t xml:space="preserve">Since colonial policies and discourse are frequently grounded in racial distinctions, </w:t>
      </w:r>
      <w:r w:rsidRPr="00551B73">
        <w:rPr>
          <w:rStyle w:val="StyleUnderline"/>
          <w:highlight w:val="green"/>
        </w:rPr>
        <w:t>the colonized subject cannot experience</w:t>
      </w:r>
      <w:r w:rsidRPr="00262205">
        <w:rPr>
          <w:rStyle w:val="StyleUnderline"/>
        </w:rPr>
        <w:t xml:space="preserve"> her or his nonbeing </w:t>
      </w:r>
      <w:r w:rsidRPr="00551B73">
        <w:rPr>
          <w:rStyle w:val="StyleUnderline"/>
          <w:highlight w:val="green"/>
        </w:rPr>
        <w:t>outside</w:t>
      </w:r>
      <w:r w:rsidRPr="00262205">
        <w:rPr>
          <w:rStyle w:val="StyleUnderline"/>
        </w:rPr>
        <w:t xml:space="preserve"> the </w:t>
      </w:r>
      <w:proofErr w:type="gramStart"/>
      <w:r w:rsidRPr="00262205">
        <w:rPr>
          <w:rStyle w:val="StyleUnderline"/>
        </w:rPr>
        <w:t>particular ideology</w:t>
      </w:r>
      <w:proofErr w:type="gramEnd"/>
      <w:r w:rsidRPr="00262205">
        <w:rPr>
          <w:rStyle w:val="StyleUnderline"/>
        </w:rPr>
        <w:t xml:space="preserve"> of western </w:t>
      </w:r>
      <w:r w:rsidRPr="00551B73">
        <w:rPr>
          <w:rStyle w:val="StyleUnderline"/>
          <w:highlight w:val="green"/>
        </w:rPr>
        <w:t>Man as synonymous with human</w:t>
      </w:r>
      <w:r w:rsidRPr="00262205">
        <w:rPr>
          <w:sz w:val="12"/>
        </w:rPr>
        <w:t xml:space="preserve">, or, as Fanon writes, “not only must the black man be black; he must be black in relation to the white man.” </w:t>
      </w:r>
      <w:r w:rsidRPr="00551B73">
        <w:rPr>
          <w:rStyle w:val="StyleUnderline"/>
          <w:highlight w:val="green"/>
        </w:rPr>
        <w:t>The colonial encounter determines not just</w:t>
      </w:r>
      <w:r w:rsidRPr="00262205">
        <w:rPr>
          <w:rStyle w:val="StyleUnderline"/>
        </w:rPr>
        <w:t xml:space="preserve"> the black colonial subject’s </w:t>
      </w:r>
      <w:r w:rsidRPr="00551B73">
        <w:rPr>
          <w:rStyle w:val="StyleUnderline"/>
          <w:highlight w:val="green"/>
        </w:rPr>
        <w:t>familial structure or social</w:t>
      </w:r>
      <w:r w:rsidRPr="00262205">
        <w:rPr>
          <w:rStyle w:val="StyleUnderline"/>
        </w:rPr>
        <w:t xml:space="preserve"> and physical </w:t>
      </w:r>
      <w:r w:rsidRPr="00551B73">
        <w:rPr>
          <w:rStyle w:val="StyleUnderline"/>
          <w:highlight w:val="green"/>
        </w:rPr>
        <w:t>mobility</w:t>
      </w:r>
      <w:r w:rsidRPr="00262205">
        <w:rPr>
          <w:rStyle w:val="StyleUnderline"/>
        </w:rPr>
        <w:t xml:space="preserve"> and </w:t>
      </w:r>
      <w:proofErr w:type="gramStart"/>
      <w:r w:rsidRPr="00262205">
        <w:rPr>
          <w:rStyle w:val="StyleUnderline"/>
        </w:rPr>
        <w:t>such</w:t>
      </w:r>
      <w:r w:rsidRPr="00262205">
        <w:rPr>
          <w:sz w:val="12"/>
        </w:rPr>
        <w:t xml:space="preserve">, </w:t>
      </w:r>
      <w:r w:rsidRPr="00551B73">
        <w:rPr>
          <w:rStyle w:val="StyleUnderline"/>
          <w:highlight w:val="green"/>
        </w:rPr>
        <w:t>but</w:t>
      </w:r>
      <w:proofErr w:type="gramEnd"/>
      <w:r w:rsidRPr="00551B73">
        <w:rPr>
          <w:rStyle w:val="StyleUnderline"/>
          <w:highlight w:val="green"/>
        </w:rPr>
        <w:t xml:space="preserve"> colors</w:t>
      </w:r>
      <w:r w:rsidRPr="00262205">
        <w:rPr>
          <w:sz w:val="12"/>
        </w:rPr>
        <w:t xml:space="preserve"> his or her </w:t>
      </w:r>
      <w:r w:rsidRPr="00551B73">
        <w:rPr>
          <w:rStyle w:val="StyleUnderline"/>
          <w:highlight w:val="green"/>
        </w:rPr>
        <w:t>[their]</w:t>
      </w:r>
      <w:r w:rsidRPr="00262205">
        <w:rPr>
          <w:rStyle w:val="StyleUnderline"/>
        </w:rPr>
        <w:t xml:space="preserve"> very </w:t>
      </w:r>
      <w:r w:rsidRPr="00551B73">
        <w:rPr>
          <w:rStyle w:val="StyleUnderline"/>
          <w:highlight w:val="green"/>
        </w:rPr>
        <w:t>being as</w:t>
      </w:r>
      <w:r w:rsidRPr="00262205">
        <w:rPr>
          <w:rStyle w:val="StyleUnderline"/>
        </w:rPr>
        <w:t xml:space="preserve"> he-or-she-which-is-</w:t>
      </w:r>
      <w:r w:rsidRPr="00551B73">
        <w:rPr>
          <w:rStyle w:val="StyleUnderline"/>
          <w:highlight w:val="green"/>
        </w:rPr>
        <w:t>not-quite-human</w:t>
      </w:r>
      <w:r w:rsidRPr="00262205">
        <w:rPr>
          <w:sz w:val="12"/>
        </w:rPr>
        <w:t xml:space="preserve">, </w:t>
      </w:r>
      <w:r w:rsidRPr="00262205">
        <w:rPr>
          <w:rStyle w:val="Emphasis"/>
        </w:rPr>
        <w:t xml:space="preserve">as always already </w:t>
      </w:r>
      <w:r w:rsidRPr="00551B73">
        <w:rPr>
          <w:rStyle w:val="Emphasis"/>
          <w:highlight w:val="green"/>
        </w:rPr>
        <w:t>tardy in the rigged match of</w:t>
      </w:r>
      <w:r w:rsidRPr="00262205">
        <w:rPr>
          <w:rStyle w:val="Emphasis"/>
        </w:rPr>
        <w:t xml:space="preserve"> the </w:t>
      </w:r>
      <w:r w:rsidRPr="00551B73">
        <w:rPr>
          <w:rStyle w:val="Emphasis"/>
          <w:highlight w:val="green"/>
        </w:rPr>
        <w:t>survival of the fittest</w:t>
      </w:r>
      <w:r w:rsidRPr="00262205">
        <w:rPr>
          <w:sz w:val="12"/>
        </w:rPr>
        <w:t xml:space="preserve">. Conversely, in this ontological face-off, the white colonial subject encounters herself or himself as the “fullness and genericity of being human.” However, he or she only does so in relation to the deficiency of the black subject and indigenous (Wynter, 40). To be precise, Fanon and Wynter locate racializing assemblages in the domain of being rather than the realm of epiphenomena, showing how humans create race for the benefit of some and the detriment of other humans. Yet because race is thought to rest in biology, it necessitates different analytic protocols than bare life and biopolitics, namely ones that draw on both ontogeny and </w:t>
      </w:r>
      <w:proofErr w:type="spellStart"/>
      <w:r w:rsidRPr="00262205">
        <w:rPr>
          <w:sz w:val="12"/>
        </w:rPr>
        <w:t>sociogeny</w:t>
      </w:r>
      <w:proofErr w:type="spellEnd"/>
      <w:r w:rsidRPr="00262205">
        <w:rPr>
          <w:sz w:val="12"/>
        </w:rPr>
        <w:t>.</w:t>
      </w:r>
    </w:p>
    <w:p w14:paraId="023D4FB3" w14:textId="77777777" w:rsidR="00D53D46" w:rsidRPr="00262205" w:rsidRDefault="00D53D46" w:rsidP="00D53D46">
      <w:pPr>
        <w:rPr>
          <w:sz w:val="8"/>
          <w:szCs w:val="8"/>
        </w:rPr>
      </w:pPr>
      <w:r w:rsidRPr="00262205">
        <w:rPr>
          <w:sz w:val="8"/>
          <w:szCs w:val="8"/>
        </w:rPr>
        <w:t xml:space="preserve">Whereas Fanon’s mobilization of ontogeny remains rooted in the Freudian paradigm as pertaining to the individual subject, Wynter summons the explanatory apparatus of neurobiology to elucidate how racialization, despite its origins in </w:t>
      </w:r>
      <w:proofErr w:type="spellStart"/>
      <w:r w:rsidRPr="00262205">
        <w:rPr>
          <w:sz w:val="8"/>
          <w:szCs w:val="8"/>
        </w:rPr>
        <w:t>sociogeny</w:t>
      </w:r>
      <w:proofErr w:type="spellEnd"/>
      <w:r w:rsidRPr="00262205">
        <w:rPr>
          <w:sz w:val="8"/>
          <w:szCs w:val="8"/>
        </w:rPr>
        <w:t>, is converted to the stuff of ontogenesis; this is what Wynter refers to as “sociogenetic.” Although human life has a biochemical core defined by a species-specific adaptive reward and punishment mechanism (poison = bad and food = good) that “determines the way in which each organism will perceive, classify, and categorize the world,” it is “only through the mediation of the organism’s experience of what feels good to the organism and what feels bad to it, and thereby of what it feels like to be that organism” that a repertoire of behaviors, which ensure the continued existence of the species, develops (Wynter, 50). For the human species, because it is defined by both organic and symbolic registers, this is complicated by the way culturally specific sociogenic principles such as what is good or bad work to trigger neurochemical reward and punishment processes, in the process “</w:t>
      </w:r>
      <w:proofErr w:type="spellStart"/>
      <w:r w:rsidRPr="00262205">
        <w:rPr>
          <w:sz w:val="8"/>
          <w:szCs w:val="8"/>
        </w:rPr>
        <w:t>institut</w:t>
      </w:r>
      <w:proofErr w:type="spellEnd"/>
      <w:r w:rsidRPr="00262205">
        <w:rPr>
          <w:sz w:val="8"/>
          <w:szCs w:val="8"/>
        </w:rPr>
        <w:t>[</w:t>
      </w:r>
      <w:proofErr w:type="spellStart"/>
      <w:r w:rsidRPr="00262205">
        <w:rPr>
          <w:sz w:val="8"/>
          <w:szCs w:val="8"/>
        </w:rPr>
        <w:t>ing</w:t>
      </w:r>
      <w:proofErr w:type="spellEnd"/>
      <w:r w:rsidRPr="00262205">
        <w:rPr>
          <w:sz w:val="8"/>
          <w:szCs w:val="8"/>
        </w:rPr>
        <w:t xml:space="preserve">] the human subject as a culture-specific and thereby verbally defined, if physiologically implemented, mode of being and sense of self. One, therefore, whose phenomenology . . . is as objectively, constructed as its physiology” (Wynter, 54). Phenomenological perception must consequently don the extravagant drag of physiology </w:t>
      </w:r>
      <w:proofErr w:type="gramStart"/>
      <w:r w:rsidRPr="00262205">
        <w:rPr>
          <w:sz w:val="8"/>
          <w:szCs w:val="8"/>
        </w:rPr>
        <w:t>in order to</w:t>
      </w:r>
      <w:proofErr w:type="gramEnd"/>
      <w:r w:rsidRPr="00262205">
        <w:rPr>
          <w:sz w:val="8"/>
          <w:szCs w:val="8"/>
        </w:rPr>
        <w:t xml:space="preserve"> “turn theory into flesh, . . . [into] </w:t>
      </w:r>
      <w:proofErr w:type="spellStart"/>
      <w:r w:rsidRPr="00262205">
        <w:rPr>
          <w:sz w:val="8"/>
          <w:szCs w:val="8"/>
        </w:rPr>
        <w:t>codings</w:t>
      </w:r>
      <w:proofErr w:type="spellEnd"/>
      <w:r w:rsidRPr="00262205">
        <w:rPr>
          <w:sz w:val="8"/>
          <w:szCs w:val="8"/>
        </w:rPr>
        <w:t xml:space="preserve"> in the nervous system,” so as to signal the </w:t>
      </w:r>
      <w:proofErr w:type="spellStart"/>
      <w:r w:rsidRPr="00262205">
        <w:rPr>
          <w:sz w:val="8"/>
          <w:szCs w:val="8"/>
        </w:rPr>
        <w:t>extrahuman</w:t>
      </w:r>
      <w:proofErr w:type="spellEnd"/>
      <w:r w:rsidRPr="00262205">
        <w:rPr>
          <w:sz w:val="8"/>
          <w:szCs w:val="8"/>
        </w:rPr>
        <w:t xml:space="preserve"> instantiation of humanity.</w:t>
      </w:r>
    </w:p>
    <w:p w14:paraId="052746EB" w14:textId="77777777" w:rsidR="00D53D46" w:rsidRPr="00262205" w:rsidRDefault="00D53D46" w:rsidP="00D53D46">
      <w:pPr>
        <w:rPr>
          <w:sz w:val="8"/>
          <w:szCs w:val="8"/>
        </w:rPr>
      </w:pPr>
      <w:r w:rsidRPr="00262205">
        <w:rPr>
          <w:sz w:val="8"/>
          <w:szCs w:val="8"/>
        </w:rPr>
        <w:t xml:space="preserve">Wynter’s description of the autopoiesis of the human stretches Fanon’s concept of </w:t>
      </w:r>
      <w:proofErr w:type="spellStart"/>
      <w:r w:rsidRPr="00262205">
        <w:rPr>
          <w:sz w:val="8"/>
          <w:szCs w:val="8"/>
        </w:rPr>
        <w:t>sociogeny</w:t>
      </w:r>
      <w:proofErr w:type="spellEnd"/>
      <w:r w:rsidRPr="00262205">
        <w:rPr>
          <w:sz w:val="8"/>
          <w:szCs w:val="8"/>
        </w:rPr>
        <w:t xml:space="preserve"> by grounding it in an, albeit false or artificial, physiological reality. In other words, Wynter summons neurobiology not </w:t>
      </w:r>
      <w:proofErr w:type="gramStart"/>
      <w:r w:rsidRPr="00262205">
        <w:rPr>
          <w:sz w:val="8"/>
          <w:szCs w:val="8"/>
        </w:rPr>
        <w:t>in order to</w:t>
      </w:r>
      <w:proofErr w:type="gramEnd"/>
      <w:r w:rsidRPr="00262205">
        <w:rPr>
          <w:sz w:val="8"/>
          <w:szCs w:val="8"/>
        </w:rPr>
        <w:t xml:space="preserve"> take refuge in a prelapsarian field anterior to the registers of culture and ideology, but to provide a transdisciplinary global approach to the study of human life that explains how sociogenic phenomena, particularly race, become anchored in the </w:t>
      </w:r>
      <w:proofErr w:type="spellStart"/>
      <w:r w:rsidRPr="00262205">
        <w:rPr>
          <w:sz w:val="8"/>
          <w:szCs w:val="8"/>
        </w:rPr>
        <w:t>ontogenic</w:t>
      </w:r>
      <w:proofErr w:type="spellEnd"/>
      <w:r w:rsidRPr="00262205">
        <w:rPr>
          <w:sz w:val="8"/>
          <w:szCs w:val="8"/>
        </w:rPr>
        <w:t xml:space="preserve"> flesh. Also, in contrast to treatments of racialization more squarely articulated from the disciplinary perspective of sociobiology, Wynter does not focus on the origins and adaptive evolution of race itself but rather on how sociogenic principles are anchored in the human neurochemical system, thus counteracting sociobiological explanations of race, which retrospectively project racial categories onto an evolutionary screen. </w:t>
      </w:r>
      <w:proofErr w:type="gramStart"/>
      <w:r w:rsidRPr="00262205">
        <w:rPr>
          <w:sz w:val="8"/>
          <w:szCs w:val="8"/>
        </w:rPr>
        <w:t>That is to say, Wynter</w:t>
      </w:r>
      <w:proofErr w:type="gramEnd"/>
      <w:r w:rsidRPr="00262205">
        <w:rPr>
          <w:sz w:val="8"/>
          <w:szCs w:val="8"/>
        </w:rPr>
        <w:t xml:space="preserve"> interrogates the </w:t>
      </w:r>
      <w:proofErr w:type="spellStart"/>
      <w:r w:rsidRPr="00262205">
        <w:rPr>
          <w:sz w:val="8"/>
          <w:szCs w:val="8"/>
        </w:rPr>
        <w:t>ontogenic</w:t>
      </w:r>
      <w:proofErr w:type="spellEnd"/>
      <w:r w:rsidRPr="00262205">
        <w:rPr>
          <w:sz w:val="8"/>
          <w:szCs w:val="8"/>
        </w:rPr>
        <w:t xml:space="preserve"> functioning of race — the ways it serves as a physiologically resonant nominal and conceptual pseudonym for the specific genre of the human: Man — and not its role in human phylogeny. </w:t>
      </w:r>
    </w:p>
    <w:p w14:paraId="4ED86463" w14:textId="77777777" w:rsidR="00D53D46" w:rsidRPr="00242BB7" w:rsidRDefault="00D53D46" w:rsidP="00D53D46">
      <w:pPr>
        <w:rPr>
          <w:sz w:val="12"/>
        </w:rPr>
      </w:pPr>
      <w:r w:rsidRPr="00242BB7">
        <w:rPr>
          <w:sz w:val="12"/>
        </w:rPr>
        <w:t xml:space="preserve">Consequently, </w:t>
      </w:r>
      <w:r w:rsidRPr="00551B73">
        <w:rPr>
          <w:rStyle w:val="StyleUnderline"/>
          <w:highlight w:val="green"/>
        </w:rPr>
        <w:t>racialization figures as a master code</w:t>
      </w:r>
      <w:r w:rsidRPr="00262205">
        <w:rPr>
          <w:rStyle w:val="StyleUnderline"/>
        </w:rPr>
        <w:t xml:space="preserve"> within the genre of the human represented by western Man</w:t>
      </w:r>
      <w:r w:rsidRPr="00242BB7">
        <w:rPr>
          <w:sz w:val="12"/>
        </w:rPr>
        <w:t xml:space="preserve">, </w:t>
      </w:r>
      <w:r w:rsidRPr="00551B73">
        <w:rPr>
          <w:rStyle w:val="StyleUnderline"/>
          <w:highlight w:val="green"/>
        </w:rPr>
        <w:t>because its</w:t>
      </w:r>
      <w:r w:rsidRPr="00262205">
        <w:rPr>
          <w:rStyle w:val="StyleUnderline"/>
        </w:rPr>
        <w:t xml:space="preserve"> law-like </w:t>
      </w:r>
      <w:r w:rsidRPr="00551B73">
        <w:rPr>
          <w:rStyle w:val="StyleUnderline"/>
          <w:highlight w:val="green"/>
        </w:rPr>
        <w:t>operations are yoked to</w:t>
      </w:r>
      <w:r w:rsidRPr="00262205">
        <w:rPr>
          <w:rStyle w:val="StyleUnderline"/>
        </w:rPr>
        <w:t xml:space="preserve"> species-sustaining </w:t>
      </w:r>
      <w:r w:rsidRPr="00551B73">
        <w:rPr>
          <w:rStyle w:val="StyleUnderline"/>
          <w:highlight w:val="green"/>
        </w:rPr>
        <w:t>physiological mechanisms in the</w:t>
      </w:r>
      <w:r w:rsidRPr="00262205">
        <w:rPr>
          <w:rStyle w:val="StyleUnderline"/>
        </w:rPr>
        <w:t xml:space="preserve"> form of a global </w:t>
      </w:r>
      <w:r w:rsidRPr="00551B73">
        <w:rPr>
          <w:rStyle w:val="StyleUnderline"/>
          <w:highlight w:val="green"/>
        </w:rPr>
        <w:t>color line</w:t>
      </w:r>
      <w:r w:rsidRPr="00242BB7">
        <w:rPr>
          <w:sz w:val="12"/>
        </w:rPr>
        <w:t xml:space="preserve"> — instituted by cultural laws </w:t>
      </w:r>
      <w:proofErr w:type="gramStart"/>
      <w:r w:rsidRPr="00242BB7">
        <w:rPr>
          <w:sz w:val="12"/>
        </w:rPr>
        <w:t>so as to</w:t>
      </w:r>
      <w:proofErr w:type="gramEnd"/>
      <w:r w:rsidRPr="00242BB7">
        <w:rPr>
          <w:sz w:val="12"/>
        </w:rPr>
        <w:t xml:space="preserve"> register in human neural networks — that clearly distinguishes the good/life/fully-human from the bad/death/not-quite-human. </w:t>
      </w:r>
      <w:r w:rsidRPr="00551B73">
        <w:rPr>
          <w:rStyle w:val="StyleUnderline"/>
          <w:highlight w:val="green"/>
        </w:rPr>
        <w:t>This</w:t>
      </w:r>
      <w:r w:rsidRPr="00242BB7">
        <w:rPr>
          <w:sz w:val="12"/>
        </w:rPr>
        <w:t xml:space="preserve">, in turn, </w:t>
      </w:r>
      <w:r w:rsidRPr="00551B73">
        <w:rPr>
          <w:rStyle w:val="StyleUnderline"/>
          <w:highlight w:val="green"/>
        </w:rPr>
        <w:t>authorizes</w:t>
      </w:r>
      <w:r w:rsidRPr="00242BB7">
        <w:rPr>
          <w:rStyle w:val="StyleUnderline"/>
        </w:rPr>
        <w:t xml:space="preserve"> the </w:t>
      </w:r>
      <w:r w:rsidRPr="00551B73">
        <w:rPr>
          <w:rStyle w:val="StyleUnderline"/>
          <w:highlight w:val="green"/>
        </w:rPr>
        <w:t>conflation of racialization with</w:t>
      </w:r>
      <w:r w:rsidRPr="00242BB7">
        <w:rPr>
          <w:rStyle w:val="StyleUnderline"/>
        </w:rPr>
        <w:t xml:space="preserve"> mere </w:t>
      </w:r>
      <w:r w:rsidRPr="00551B73">
        <w:rPr>
          <w:rStyle w:val="StyleUnderline"/>
          <w:highlight w:val="green"/>
        </w:rPr>
        <w:t>biological life</w:t>
      </w:r>
      <w:r w:rsidRPr="00242BB7">
        <w:rPr>
          <w:sz w:val="12"/>
        </w:rPr>
        <w:t xml:space="preserve">, </w:t>
      </w:r>
      <w:r w:rsidRPr="00551B73">
        <w:rPr>
          <w:rStyle w:val="StyleUnderline"/>
          <w:highlight w:val="green"/>
        </w:rPr>
        <w:t>which</w:t>
      </w:r>
      <w:r w:rsidRPr="00242BB7">
        <w:rPr>
          <w:sz w:val="12"/>
        </w:rPr>
        <w:t xml:space="preserve">, on the one hand, </w:t>
      </w:r>
      <w:r w:rsidRPr="00551B73">
        <w:rPr>
          <w:rStyle w:val="StyleUnderline"/>
          <w:highlight w:val="green"/>
        </w:rPr>
        <w:t>enables white subjects to “see” themselves as transcending racialization</w:t>
      </w:r>
      <w:r w:rsidRPr="00242BB7">
        <w:rPr>
          <w:rStyle w:val="StyleUnderline"/>
        </w:rPr>
        <w:t xml:space="preserve"> due to their full embodiment of this particular genre of the human </w:t>
      </w:r>
      <w:r w:rsidRPr="00551B73">
        <w:rPr>
          <w:rStyle w:val="StyleUnderline"/>
          <w:highlight w:val="green"/>
        </w:rPr>
        <w:t>while responding antipathetically to nonwhite subjects</w:t>
      </w:r>
      <w:r w:rsidRPr="00242BB7">
        <w:rPr>
          <w:rStyle w:val="StyleUnderline"/>
        </w:rPr>
        <w:t xml:space="preserve"> as bearers of ontological cum biological lack</w:t>
      </w:r>
      <w:r w:rsidRPr="00242BB7">
        <w:rPr>
          <w:sz w:val="12"/>
        </w:rPr>
        <w:t xml:space="preserve">, </w:t>
      </w:r>
      <w:r w:rsidRPr="00551B73">
        <w:rPr>
          <w:rStyle w:val="StyleUnderline"/>
          <w:highlight w:val="green"/>
        </w:rPr>
        <w:t>and</w:t>
      </w:r>
      <w:r w:rsidRPr="00242BB7">
        <w:rPr>
          <w:sz w:val="12"/>
        </w:rPr>
        <w:t xml:space="preserve">, on the other hand, </w:t>
      </w:r>
      <w:r w:rsidRPr="00551B73">
        <w:rPr>
          <w:rStyle w:val="StyleUnderline"/>
          <w:highlight w:val="green"/>
        </w:rPr>
        <w:t>in</w:t>
      </w:r>
      <w:r w:rsidRPr="00242BB7">
        <w:rPr>
          <w:rStyle w:val="StyleUnderline"/>
        </w:rPr>
        <w:t xml:space="preserve"> those </w:t>
      </w:r>
      <w:r w:rsidRPr="00551B73">
        <w:rPr>
          <w:rStyle w:val="StyleUnderline"/>
          <w:highlight w:val="green"/>
        </w:rPr>
        <w:t>subjects on the other side of the color line</w:t>
      </w:r>
      <w:r w:rsidRPr="00242BB7">
        <w:rPr>
          <w:sz w:val="12"/>
        </w:rPr>
        <w:t xml:space="preserve">, </w:t>
      </w:r>
      <w:r w:rsidRPr="00242BB7">
        <w:rPr>
          <w:rStyle w:val="StyleUnderline"/>
        </w:rPr>
        <w:t xml:space="preserve">it </w:t>
      </w:r>
      <w:r w:rsidRPr="00551B73">
        <w:rPr>
          <w:rStyle w:val="StyleUnderline"/>
          <w:highlight w:val="green"/>
        </w:rPr>
        <w:t>creates</w:t>
      </w:r>
      <w:r w:rsidRPr="00242BB7">
        <w:rPr>
          <w:rStyle w:val="StyleUnderline"/>
        </w:rPr>
        <w:t xml:space="preserve"> sociogenically instituted </w:t>
      </w:r>
      <w:r w:rsidRPr="00551B73">
        <w:rPr>
          <w:rStyle w:val="StyleUnderline"/>
          <w:highlight w:val="green"/>
        </w:rPr>
        <w:t>physiological reactions against their own existence</w:t>
      </w:r>
      <w:r w:rsidRPr="00242BB7">
        <w:rPr>
          <w:rStyle w:val="StyleUnderline"/>
        </w:rPr>
        <w:t xml:space="preserve"> and reality</w:t>
      </w:r>
      <w:r w:rsidRPr="00242BB7">
        <w:rPr>
          <w:sz w:val="12"/>
        </w:rPr>
        <w:t xml:space="preserve">.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Political violence plays a crucial part in the baroque techniques of modern </w:t>
      </w:r>
      <w:proofErr w:type="gramStart"/>
      <w:r w:rsidRPr="00242BB7">
        <w:rPr>
          <w:sz w:val="12"/>
        </w:rPr>
        <w:t>humanity, since</w:t>
      </w:r>
      <w:proofErr w:type="gramEnd"/>
      <w:r w:rsidRPr="00242BB7">
        <w:rPr>
          <w:sz w:val="12"/>
        </w:rPr>
        <w:t xml:space="preserve"> it simultaneously serves to create not-quite-humans in specific acts of violence and supplies the symbolic source material for racialization.</w:t>
      </w:r>
    </w:p>
    <w:bookmarkEnd w:id="0"/>
    <w:p w14:paraId="7FA8B9F4" w14:textId="321A1F54" w:rsidR="00D53D46" w:rsidRDefault="00D53D46" w:rsidP="00D53D46">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2F30B5AE" w14:textId="4A46B181" w:rsidR="00D53D46" w:rsidRPr="00D53D46" w:rsidRDefault="00D53D46" w:rsidP="00D53D46">
      <w:r>
        <w:t>Status of alt is whatever opponent would if the opponent mentions it during prep/cross.</w:t>
      </w:r>
    </w:p>
    <w:p w14:paraId="06F2BC1B" w14:textId="77777777" w:rsidR="00D53D46" w:rsidRDefault="00D53D46" w:rsidP="00D53D46">
      <w:pPr>
        <w:rPr>
          <w:rStyle w:val="Style13ptBold"/>
        </w:rPr>
      </w:pPr>
      <w:r>
        <w:rPr>
          <w:rStyle w:val="Style13ptBold"/>
        </w:rPr>
        <w:t>Grove ‘19</w:t>
      </w:r>
    </w:p>
    <w:p w14:paraId="29271208" w14:textId="77777777" w:rsidR="00D53D46" w:rsidRDefault="00D53D46" w:rsidP="00D53D46">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5AEB758D" w14:textId="77777777" w:rsidR="00D53D46" w:rsidRPr="00C42CA0" w:rsidRDefault="00D53D46" w:rsidP="00D53D46">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1609885A" w14:textId="77777777" w:rsidR="00D53D46" w:rsidRPr="00C42CA0" w:rsidRDefault="00D53D46" w:rsidP="00D53D46">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06C0AE47" w14:textId="77777777" w:rsidR="00D53D46" w:rsidRPr="00C42CA0" w:rsidRDefault="00D53D46" w:rsidP="00D53D46">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28EA9B82" w14:textId="77777777" w:rsidR="00D53D46" w:rsidRPr="00C42CA0" w:rsidRDefault="00D53D46" w:rsidP="00D53D46">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4B5C892A" w14:textId="77777777" w:rsidR="00D53D46" w:rsidRPr="00C42CA0" w:rsidRDefault="00D53D46" w:rsidP="00D53D46">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38070047" w14:textId="77777777" w:rsidR="00D53D46" w:rsidRPr="00C42CA0" w:rsidRDefault="00D53D46" w:rsidP="00D53D46">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7FA26C78" w14:textId="77777777" w:rsidR="00D53D46" w:rsidRPr="006D3E6E" w:rsidRDefault="00D53D46" w:rsidP="00D53D46">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15283F24" w14:textId="77777777" w:rsidR="00D53D46" w:rsidRPr="00C42CA0" w:rsidRDefault="00D53D46" w:rsidP="00D53D46">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440B122F" w14:textId="77777777" w:rsidR="00D53D46" w:rsidRPr="00C42CA0" w:rsidRDefault="00D53D46" w:rsidP="00D53D46">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77C56133" w14:textId="77777777" w:rsidR="00D53D46" w:rsidRPr="00C42CA0" w:rsidRDefault="00D53D46" w:rsidP="00D53D46">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6A2ED058" w14:textId="77777777" w:rsidR="00D53D46" w:rsidRPr="00C42CA0" w:rsidRDefault="00D53D46" w:rsidP="00D53D46">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20FBB2B0" w14:textId="77777777" w:rsidR="00D53D46" w:rsidRPr="00C42CA0" w:rsidRDefault="00D53D46" w:rsidP="00D53D46">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7302C0EF" w14:textId="77777777" w:rsidR="00D53D46" w:rsidRPr="00C42CA0" w:rsidRDefault="00D53D46" w:rsidP="00D53D46">
      <w:pPr>
        <w:rPr>
          <w:sz w:val="8"/>
          <w:szCs w:val="8"/>
        </w:rPr>
      </w:pPr>
      <w:r w:rsidRPr="00C42CA0">
        <w:rPr>
          <w:sz w:val="8"/>
          <w:szCs w:val="8"/>
        </w:rPr>
        <w:t>Halberstam says of this queer moment:</w:t>
      </w:r>
    </w:p>
    <w:p w14:paraId="4BB0771A" w14:textId="77777777" w:rsidR="00D53D46" w:rsidRPr="00C42CA0" w:rsidRDefault="00D53D46" w:rsidP="00D53D46">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4BD5F809" w14:textId="77777777" w:rsidR="00D53D46" w:rsidRDefault="00D53D46" w:rsidP="00D53D46">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2A48D667" w14:textId="77777777" w:rsidR="00D53D46" w:rsidRPr="00C42CA0" w:rsidRDefault="00D53D46" w:rsidP="00D53D46">
      <w:pPr>
        <w:pStyle w:val="Heading4"/>
        <w:rPr>
          <w:u w:val="single"/>
        </w:rPr>
      </w:pPr>
      <w:r>
        <w:t xml:space="preserve">The Role of the Judge is to adopt </w:t>
      </w:r>
      <w:r>
        <w:rPr>
          <w:u w:val="single"/>
        </w:rPr>
        <w:t>martial empiricism</w:t>
      </w:r>
      <w:r w:rsidRPr="00C42CA0">
        <w:t>.</w:t>
      </w:r>
    </w:p>
    <w:p w14:paraId="4755EC0F" w14:textId="77777777" w:rsidR="00D53D46" w:rsidRPr="00C45546" w:rsidRDefault="00D53D46" w:rsidP="00D53D46">
      <w:pPr>
        <w:rPr>
          <w:rStyle w:val="Style13ptBold"/>
        </w:rPr>
      </w:pPr>
      <w:r>
        <w:rPr>
          <w:rStyle w:val="Style13ptBold"/>
        </w:rPr>
        <w:t>Bousquet et al ‘20</w:t>
      </w:r>
    </w:p>
    <w:p w14:paraId="464DCF98" w14:textId="77777777" w:rsidR="00D53D46" w:rsidRDefault="00D53D46" w:rsidP="00D53D46">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7" w:history="1">
        <w:r w:rsidRPr="00C45546">
          <w:rPr>
            <w:rStyle w:val="Hyperlink"/>
            <w:sz w:val="16"/>
            <w:szCs w:val="16"/>
          </w:rPr>
          <w:t>https://journals.sagepub.com/doi/full/10.1177/0967010619895660</w:t>
        </w:r>
      </w:hyperlink>
      <w:r w:rsidRPr="00C45546">
        <w:rPr>
          <w:sz w:val="16"/>
          <w:szCs w:val="16"/>
        </w:rPr>
        <w:t>] pat</w:t>
      </w:r>
    </w:p>
    <w:p w14:paraId="3221D362" w14:textId="77777777" w:rsidR="00D53D46" w:rsidRPr="00821BCC" w:rsidRDefault="00D53D46" w:rsidP="00D53D46">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w:t>
      </w:r>
      <w:proofErr w:type="gramStart"/>
      <w:r w:rsidRPr="00854581">
        <w:rPr>
          <w:sz w:val="12"/>
          <w:szCs w:val="12"/>
        </w:rPr>
        <w:t>residences</w:t>
      </w:r>
      <w:proofErr w:type="gramEnd"/>
      <w:r w:rsidRPr="00854581">
        <w:rPr>
          <w:sz w:val="12"/>
          <w:szCs w:val="12"/>
        </w:rPr>
        <w:t xml:space="preserve"> and intensities. This speaks against the value of ontology per se less than it calls for a strange, </w:t>
      </w:r>
      <w:proofErr w:type="gramStart"/>
      <w:r w:rsidRPr="00854581">
        <w:rPr>
          <w:sz w:val="12"/>
          <w:szCs w:val="12"/>
        </w:rPr>
        <w:t>paradoxical</w:t>
      </w:r>
      <w:proofErr w:type="gramEnd"/>
      <w:r w:rsidRPr="00854581">
        <w:rPr>
          <w:sz w:val="12"/>
          <w:szCs w:val="12"/>
        </w:rPr>
        <w:t xml:space="preserve">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56B73649" w14:textId="77777777" w:rsidR="00D53D46" w:rsidRPr="00821BCC" w:rsidRDefault="00D53D46" w:rsidP="00D53D46">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4DAA66A2" w14:textId="77777777" w:rsidR="00D53D46" w:rsidRPr="0035022E" w:rsidRDefault="00D53D46" w:rsidP="00D53D46">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1D304612" w14:textId="77777777" w:rsidR="00D53D46" w:rsidRPr="0035022E" w:rsidRDefault="00D53D46" w:rsidP="00D53D46">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w:t>
      </w:r>
      <w:proofErr w:type="gramStart"/>
      <w:r w:rsidRPr="004765B2">
        <w:rPr>
          <w:sz w:val="12"/>
          <w:szCs w:val="12"/>
        </w:rPr>
        <w:t>definitely up</w:t>
      </w:r>
      <w:proofErr w:type="gramEnd"/>
      <w:r w:rsidRPr="004765B2">
        <w:rPr>
          <w:sz w:val="12"/>
          <w:szCs w:val="12"/>
        </w:rPr>
        <w:t xml:space="preserve">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5E901194" w14:textId="12E594BE" w:rsidR="00A95652" w:rsidRDefault="00D53D46" w:rsidP="00D53D46">
      <w:pPr>
        <w:pStyle w:val="Heading2"/>
      </w:pPr>
      <w:r>
        <w:t>Case</w:t>
      </w:r>
    </w:p>
    <w:p w14:paraId="0C87F1A0" w14:textId="00F722E1" w:rsidR="00D53D46" w:rsidRDefault="00D53D46" w:rsidP="00D53D46">
      <w:pPr>
        <w:pStyle w:val="Heading3"/>
      </w:pPr>
      <w:r>
        <w:t>1NC – Presumption/</w:t>
      </w:r>
      <w:proofErr w:type="spellStart"/>
      <w:r>
        <w:t>Permiss</w:t>
      </w:r>
      <w:proofErr w:type="spellEnd"/>
    </w:p>
    <w:p w14:paraId="043624B5" w14:textId="106CA6AE" w:rsidR="00794A28" w:rsidRDefault="00794A28" w:rsidP="00794A28">
      <w:pPr>
        <w:pStyle w:val="Heading4"/>
      </w:pPr>
      <w:r>
        <w:t>Permissibility and presumption negate.</w:t>
      </w:r>
    </w:p>
    <w:p w14:paraId="3A419765" w14:textId="77777777" w:rsidR="00794A28" w:rsidRDefault="00D53D46" w:rsidP="00794A28">
      <w:pPr>
        <w:pStyle w:val="Heading4"/>
        <w:numPr>
          <w:ilvl w:val="0"/>
          <w:numId w:val="11"/>
        </w:numPr>
      </w:pPr>
      <w:r w:rsidRPr="00794A28">
        <w:t>More likely to be false than true - infinitely many ways to be wrong, only one way to be entirely righ</w:t>
      </w:r>
      <w:r w:rsidR="00794A28" w:rsidRPr="00794A28">
        <w:t>t</w:t>
      </w:r>
      <w:r w:rsidR="00794A28">
        <w:t>.</w:t>
      </w:r>
    </w:p>
    <w:p w14:paraId="194F7C73" w14:textId="77777777" w:rsidR="00794A28" w:rsidRDefault="00794A28" w:rsidP="00794A28">
      <w:pPr>
        <w:pStyle w:val="Heading4"/>
        <w:numPr>
          <w:ilvl w:val="0"/>
          <w:numId w:val="11"/>
        </w:numPr>
      </w:pPr>
      <w:r w:rsidRPr="00794A28">
        <w:t>Incentivizes cheap shots like skep and trivialism which makes negating impossible</w:t>
      </w:r>
    </w:p>
    <w:p w14:paraId="276371AE" w14:textId="77777777" w:rsidR="00794A28" w:rsidRDefault="00794A28" w:rsidP="00794A28">
      <w:pPr>
        <w:pStyle w:val="Heading4"/>
        <w:numPr>
          <w:ilvl w:val="0"/>
          <w:numId w:val="11"/>
        </w:numPr>
      </w:pPr>
      <w:r w:rsidRPr="00794A28">
        <w:t xml:space="preserve">Risk of offense always flows in the direction of change </w:t>
      </w:r>
      <w:proofErr w:type="spellStart"/>
      <w:r w:rsidRPr="00794A28">
        <w:t>i.e</w:t>
      </w:r>
      <w:proofErr w:type="spellEnd"/>
      <w:r w:rsidRPr="00794A28">
        <w:t xml:space="preserve">: the </w:t>
      </w:r>
      <w:proofErr w:type="spellStart"/>
      <w:r w:rsidRPr="00794A28">
        <w:t>aff</w:t>
      </w:r>
      <w:proofErr w:type="spellEnd"/>
      <w:r w:rsidRPr="00794A28">
        <w:t xml:space="preserve"> - even if you don't think there's any offense either direction, siding with the side of least change is most logically sound because there's always a risk </w:t>
      </w:r>
      <w:proofErr w:type="spellStart"/>
      <w:r w:rsidRPr="00794A28">
        <w:t>its</w:t>
      </w:r>
      <w:proofErr w:type="spellEnd"/>
      <w:r w:rsidRPr="00794A28">
        <w:t xml:space="preserve"> a bad idea</w:t>
      </w:r>
    </w:p>
    <w:p w14:paraId="06AAE3AD" w14:textId="77777777" w:rsidR="00794A28" w:rsidRDefault="00794A28" w:rsidP="00794A28">
      <w:pPr>
        <w:pStyle w:val="Heading4"/>
        <w:numPr>
          <w:ilvl w:val="0"/>
          <w:numId w:val="11"/>
        </w:numPr>
      </w:pPr>
      <w:r w:rsidRPr="00794A28">
        <w:t xml:space="preserve">Name example makes no sense - that's because of socialized norms of trust because </w:t>
      </w:r>
      <w:proofErr w:type="gramStart"/>
      <w:r w:rsidRPr="00794A28">
        <w:t>its</w:t>
      </w:r>
      <w:proofErr w:type="gramEnd"/>
      <w:r w:rsidRPr="00794A28">
        <w:t xml:space="preserve"> known to be good to trust people like that, doesn't correspond to debate at all</w:t>
      </w:r>
    </w:p>
    <w:p w14:paraId="6213223C" w14:textId="2DF40D31" w:rsidR="00794A28" w:rsidRPr="00794A28" w:rsidRDefault="00794A28" w:rsidP="00794A28">
      <w:pPr>
        <w:pStyle w:val="Heading4"/>
        <w:numPr>
          <w:ilvl w:val="0"/>
          <w:numId w:val="11"/>
        </w:numPr>
      </w:pPr>
      <w:r w:rsidRPr="00794A28">
        <w:t xml:space="preserve">no time skew - infinite </w:t>
      </w:r>
      <w:proofErr w:type="spellStart"/>
      <w:r w:rsidRPr="00794A28">
        <w:t>aff</w:t>
      </w:r>
      <w:proofErr w:type="spellEnd"/>
      <w:r w:rsidRPr="00794A28">
        <w:t xml:space="preserve"> prep + last word and judge psychology + same speech times even it out</w:t>
      </w:r>
    </w:p>
    <w:p w14:paraId="4B5F6AB6" w14:textId="77777777" w:rsidR="00794A28" w:rsidRPr="00794A28" w:rsidRDefault="00794A28" w:rsidP="00794A28"/>
    <w:p w14:paraId="13B11D7E" w14:textId="77777777" w:rsidR="00794A28" w:rsidRDefault="00794A28" w:rsidP="00794A28">
      <w:pPr>
        <w:pStyle w:val="Heading3"/>
      </w:pPr>
      <w:r>
        <w:t>1NC – Kessler</w:t>
      </w:r>
    </w:p>
    <w:p w14:paraId="0CC51590" w14:textId="77777777" w:rsidR="00794A28" w:rsidRDefault="00794A28" w:rsidP="00794A28">
      <w:pPr>
        <w:pStyle w:val="Heading4"/>
      </w:pPr>
      <w:r>
        <w:t>Risk is low – sat designs and cleanup checks.</w:t>
      </w:r>
    </w:p>
    <w:p w14:paraId="7FD8DDEC" w14:textId="77777777" w:rsidR="00794A28" w:rsidRDefault="00794A28" w:rsidP="00794A28">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8"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14:paraId="3DC691CF" w14:textId="77777777" w:rsidR="00794A28" w:rsidRDefault="00794A28" w:rsidP="00794A28">
      <w:pPr>
        <w:rPr>
          <w:sz w:val="16"/>
        </w:rPr>
      </w:pPr>
      <w:r w:rsidRPr="008714E3">
        <w:rPr>
          <w:sz w:val="16"/>
        </w:rPr>
        <w:t xml:space="preserve">To conclude, </w:t>
      </w:r>
      <w:r w:rsidRPr="008714E3">
        <w:rPr>
          <w:rStyle w:val="StyleUnderline"/>
        </w:rPr>
        <w:t xml:space="preserve">orbital </w:t>
      </w:r>
      <w:r w:rsidRPr="0056473B">
        <w:rPr>
          <w:rStyle w:val="StyleUnderline"/>
          <w:highlight w:val="green"/>
        </w:rPr>
        <w:t>debris</w:t>
      </w:r>
      <w:r w:rsidRPr="008714E3">
        <w:rPr>
          <w:sz w:val="16"/>
        </w:rPr>
        <w:t xml:space="preserve"> is a current issue and </w:t>
      </w:r>
      <w:r w:rsidRPr="0056473B">
        <w:rPr>
          <w:rStyle w:val="StyleUnderline"/>
          <w:highlight w:val="green"/>
        </w:rPr>
        <w:t>has</w:t>
      </w:r>
      <w:r w:rsidRPr="008714E3">
        <w:rPr>
          <w:sz w:val="16"/>
        </w:rPr>
        <w:t xml:space="preserve"> the </w:t>
      </w:r>
      <w:r w:rsidRPr="0056473B">
        <w:rPr>
          <w:rStyle w:val="StyleUnderline"/>
          <w:highlight w:val="green"/>
        </w:rPr>
        <w:t>potential to be a</w:t>
      </w:r>
      <w:r w:rsidRPr="008714E3">
        <w:rPr>
          <w:rStyle w:val="StyleUnderline"/>
        </w:rPr>
        <w:t xml:space="preserve"> serious </w:t>
      </w:r>
      <w:r w:rsidRPr="0056473B">
        <w:rPr>
          <w:rStyle w:val="StyleUnderline"/>
          <w:highlight w:val="green"/>
        </w:rPr>
        <w:t>problem</w:t>
      </w:r>
      <w:r w:rsidRPr="008714E3">
        <w:rPr>
          <w:rStyle w:val="StyleUnderline"/>
        </w:rPr>
        <w:t xml:space="preserve"> </w:t>
      </w:r>
      <w:r w:rsidRPr="0056473B">
        <w:rPr>
          <w:rStyle w:val="StyleUnderline"/>
          <w:highlight w:val="green"/>
        </w:rPr>
        <w:t>in the coming decades</w:t>
      </w:r>
      <w:r w:rsidRPr="008714E3">
        <w:rPr>
          <w:rStyle w:val="StyleUnderline"/>
        </w:rPr>
        <w:t xml:space="preserve"> </w:t>
      </w:r>
      <w:r w:rsidRPr="0056473B">
        <w:rPr>
          <w:rStyle w:val="StyleUnderline"/>
          <w:highlight w:val="green"/>
        </w:rPr>
        <w:t>and centuries</w:t>
      </w:r>
      <w:r w:rsidRPr="008714E3">
        <w:rPr>
          <w:rStyle w:val="StyleUnderline"/>
        </w:rPr>
        <w:t xml:space="preserve"> if business as usual is conducted</w:t>
      </w:r>
      <w:r w:rsidRPr="008714E3">
        <w:rPr>
          <w:sz w:val="16"/>
        </w:rPr>
        <w:t xml:space="preserve">. </w:t>
      </w:r>
      <w:r w:rsidRPr="008714E3">
        <w:rPr>
          <w:rStyle w:val="StyleUnderline"/>
        </w:rPr>
        <w:t xml:space="preserve">Fortunately, </w:t>
      </w:r>
      <w:r w:rsidRPr="0056473B">
        <w:rPr>
          <w:rStyle w:val="StyleUnderline"/>
          <w:highlight w:val="green"/>
        </w:rPr>
        <w:t>steps</w:t>
      </w:r>
      <w:r w:rsidRPr="008714E3">
        <w:rPr>
          <w:rStyle w:val="StyleUnderline"/>
        </w:rPr>
        <w:t xml:space="preserve"> are </w:t>
      </w:r>
      <w:r w:rsidRPr="0056473B">
        <w:rPr>
          <w:rStyle w:val="StyleUnderline"/>
          <w:highlight w:val="green"/>
        </w:rPr>
        <w:t>being taken now</w:t>
      </w:r>
      <w:r w:rsidRPr="008714E3">
        <w:rPr>
          <w:rStyle w:val="StyleUnderline"/>
        </w:rPr>
        <w:t xml:space="preserve"> which can </w:t>
      </w:r>
      <w:r w:rsidRPr="0056473B">
        <w:rPr>
          <w:rStyle w:val="Emphasis"/>
          <w:highlight w:val="green"/>
        </w:rPr>
        <w:t>mitigate</w:t>
      </w:r>
      <w:r w:rsidRPr="0056473B">
        <w:rPr>
          <w:rStyle w:val="StyleUnderline"/>
          <w:highlight w:val="green"/>
        </w:rPr>
        <w:t xml:space="preserve"> this</w:t>
      </w:r>
      <w:r w:rsidRPr="008714E3">
        <w:rPr>
          <w:rStyle w:val="StyleUnderline"/>
        </w:rPr>
        <w:t xml:space="preserve"> disastrous scenario</w:t>
      </w:r>
      <w:r w:rsidRPr="008714E3">
        <w:rPr>
          <w:sz w:val="16"/>
        </w:rPr>
        <w:t xml:space="preserve">. </w:t>
      </w:r>
      <w:r w:rsidRPr="00E41F66">
        <w:rPr>
          <w:rStyle w:val="StyleUnderline"/>
        </w:rPr>
        <w:t>The s</w:t>
      </w:r>
      <w:r w:rsidRPr="008714E3">
        <w:rPr>
          <w:rStyle w:val="StyleUnderline"/>
        </w:rPr>
        <w:t xml:space="preserve">pace community is still relatively </w:t>
      </w:r>
      <w:r w:rsidRPr="0056473B">
        <w:rPr>
          <w:rStyle w:val="StyleUnderline"/>
          <w:highlight w:val="green"/>
        </w:rPr>
        <w:t>small</w:t>
      </w:r>
      <w:r w:rsidRPr="008714E3">
        <w:rPr>
          <w:rStyle w:val="StyleUnderline"/>
        </w:rPr>
        <w:t xml:space="preserve"> and better rocket and </w:t>
      </w:r>
      <w:r w:rsidRPr="0056473B">
        <w:rPr>
          <w:rStyle w:val="StyleUnderline"/>
          <w:highlight w:val="green"/>
        </w:rPr>
        <w:t>satellite</w:t>
      </w:r>
      <w:r w:rsidRPr="008714E3">
        <w:rPr>
          <w:rStyle w:val="StyleUnderline"/>
        </w:rPr>
        <w:t xml:space="preserve"> </w:t>
      </w:r>
      <w:r w:rsidRPr="0056473B">
        <w:rPr>
          <w:rStyle w:val="StyleUnderline"/>
          <w:highlight w:val="green"/>
        </w:rPr>
        <w:t>design</w:t>
      </w:r>
      <w:r w:rsidRPr="008714E3">
        <w:rPr>
          <w:rStyle w:val="StyleUnderline"/>
        </w:rPr>
        <w:t xml:space="preserve"> is helping to </w:t>
      </w:r>
      <w:r w:rsidRPr="0056473B">
        <w:rPr>
          <w:rStyle w:val="StyleUnderline"/>
          <w:highlight w:val="green"/>
        </w:rPr>
        <w:t>avoid</w:t>
      </w:r>
      <w:r w:rsidRPr="008714E3">
        <w:rPr>
          <w:rStyle w:val="StyleUnderline"/>
        </w:rPr>
        <w:t xml:space="preserve"> the accidental creation of </w:t>
      </w:r>
      <w:r w:rsidRPr="0056473B">
        <w:rPr>
          <w:rStyle w:val="StyleUnderline"/>
          <w:highlight w:val="green"/>
        </w:rPr>
        <w:t>debris</w:t>
      </w:r>
      <w:r w:rsidRPr="008714E3">
        <w:rPr>
          <w:sz w:val="16"/>
        </w:rPr>
        <w:t xml:space="preserve">. </w:t>
      </w:r>
      <w:r w:rsidRPr="008714E3">
        <w:rPr>
          <w:rStyle w:val="StyleUnderline"/>
        </w:rPr>
        <w:t xml:space="preserve">Studies over the feasibility of </w:t>
      </w:r>
      <w:r w:rsidRPr="0056473B">
        <w:rPr>
          <w:rStyle w:val="StyleUnderline"/>
          <w:highlight w:val="green"/>
        </w:rPr>
        <w:t>pulling large objects from orbit</w:t>
      </w:r>
      <w:r w:rsidRPr="008714E3">
        <w:rPr>
          <w:rStyle w:val="StyleUnderline"/>
        </w:rPr>
        <w:t xml:space="preserve"> have already been done and they </w:t>
      </w:r>
      <w:r w:rsidRPr="0056473B">
        <w:rPr>
          <w:rStyle w:val="StyleUnderline"/>
          <w:highlight w:val="green"/>
        </w:rPr>
        <w:t>show</w:t>
      </w:r>
      <w:r w:rsidRPr="008714E3">
        <w:rPr>
          <w:rStyle w:val="StyleUnderline"/>
        </w:rPr>
        <w:t xml:space="preserve"> a large </w:t>
      </w:r>
      <w:r w:rsidRPr="0056473B">
        <w:rPr>
          <w:rStyle w:val="StyleUnderline"/>
          <w:highlight w:val="green"/>
        </w:rPr>
        <w:t>amount</w:t>
      </w:r>
      <w:r w:rsidRPr="008714E3">
        <w:rPr>
          <w:rStyle w:val="StyleUnderline"/>
        </w:rPr>
        <w:t xml:space="preserve"> of </w:t>
      </w:r>
      <w:r w:rsidRPr="0056473B">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p w14:paraId="05D47B68" w14:textId="77777777" w:rsidR="00794A28" w:rsidRPr="00CE4E36" w:rsidRDefault="00794A28" w:rsidP="00794A28"/>
    <w:p w14:paraId="438F0A04" w14:textId="77777777" w:rsidR="00794A28" w:rsidRDefault="00794A28" w:rsidP="00794A28">
      <w:pPr>
        <w:rPr>
          <w:sz w:val="16"/>
        </w:rPr>
      </w:pPr>
    </w:p>
    <w:p w14:paraId="61800EFF" w14:textId="77777777" w:rsidR="00794A28" w:rsidRDefault="00794A28" w:rsidP="00794A28">
      <w:pPr>
        <w:pStyle w:val="Heading4"/>
      </w:pPr>
      <w:r>
        <w:t xml:space="preserve">Kessler Syndrome false – less debris and existing guidelines solve </w:t>
      </w:r>
    </w:p>
    <w:p w14:paraId="08CC3AC9" w14:textId="77777777" w:rsidR="00794A28" w:rsidRDefault="00794A28" w:rsidP="00794A28">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9" w:history="1">
        <w:r w:rsidRPr="00396A9D">
          <w:rPr>
            <w:rStyle w:val="Hyperlink"/>
          </w:rPr>
          <w:t>https://room.eu.com/article/Space_debris_Kessler_Syndrome_and_the_unreasonable_expectation_of_certainty</w:t>
        </w:r>
      </w:hyperlink>
      <w:r>
        <w:t xml:space="preserve">, Accessed 8/10/19, </w:t>
      </w:r>
      <w:proofErr w:type="spellStart"/>
      <w:r>
        <w:t>JMoore</w:t>
      </w:r>
      <w:proofErr w:type="spellEnd"/>
      <w:r>
        <w:t>)</w:t>
      </w:r>
    </w:p>
    <w:p w14:paraId="1DF7E4F2" w14:textId="77777777" w:rsidR="00794A28" w:rsidRPr="0021035F" w:rsidRDefault="00794A28" w:rsidP="00794A28">
      <w:pPr>
        <w:rPr>
          <w:sz w:val="16"/>
        </w:rPr>
      </w:pPr>
      <w:r w:rsidRPr="00490E90">
        <w:rPr>
          <w:sz w:val="16"/>
        </w:rPr>
        <w:t xml:space="preserve">There is now widespread awareness of the space debris problem amongst policymakers, scientists, </w:t>
      </w:r>
      <w:proofErr w:type="gramStart"/>
      <w:r w:rsidRPr="00490E90">
        <w:rPr>
          <w:sz w:val="16"/>
        </w:rPr>
        <w:t>engineers</w:t>
      </w:r>
      <w:proofErr w:type="gramEnd"/>
      <w:r w:rsidRPr="00490E90">
        <w:rPr>
          <w:sz w:val="16"/>
        </w:rPr>
        <w:t xml:space="preserve"> and the public. Thanks to pivotal work by J.C. </w:t>
      </w:r>
      <w:proofErr w:type="spellStart"/>
      <w:r w:rsidRPr="00490E90">
        <w:rPr>
          <w:sz w:val="16"/>
        </w:rPr>
        <w:t>Liou</w:t>
      </w:r>
      <w:proofErr w:type="spellEnd"/>
      <w:r w:rsidRPr="00490E90">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490E90">
        <w:rPr>
          <w:rStyle w:val="StyleUnderline"/>
        </w:rPr>
        <w:t>In spite of</w:t>
      </w:r>
      <w:proofErr w:type="gramEnd"/>
      <w:r w:rsidRPr="00490E90">
        <w:rPr>
          <w:rStyle w:val="StyleUnderline"/>
        </w:rPr>
        <w:t xml:space="preserve">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56473B">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56473B">
        <w:rPr>
          <w:rStyle w:val="StyleUnderline"/>
          <w:highlight w:val="green"/>
        </w:rPr>
        <w:t>is not</w:t>
      </w:r>
      <w:r w:rsidRPr="00490E90">
        <w:rPr>
          <w:rStyle w:val="StyleUnderline"/>
        </w:rPr>
        <w:t xml:space="preserve"> likely to be on the scale of these predictions or the events depicted in </w:t>
      </w:r>
      <w:r w:rsidRPr="0056473B">
        <w:rPr>
          <w:rStyle w:val="Emphasis"/>
          <w:highlight w:val="green"/>
        </w:rPr>
        <w:t>the film Gravity</w:t>
      </w:r>
      <w:r w:rsidRPr="00490E90">
        <w:rPr>
          <w:rStyle w:val="StyleUnderline"/>
        </w:rPr>
        <w:t>.</w:t>
      </w:r>
      <w:r w:rsidRPr="00490E90">
        <w:rPr>
          <w:sz w:val="16"/>
        </w:rPr>
        <w:t xml:space="preserve"> Indeed, </w:t>
      </w:r>
      <w:r w:rsidRPr="00490E90">
        <w:rPr>
          <w:rStyle w:val="StyleUnderline"/>
        </w:rPr>
        <w:t>results presented by the Inter-Agency Space Debris Coordination Committee (</w:t>
      </w:r>
      <w:r w:rsidRPr="0056473B">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56473B">
        <w:rPr>
          <w:rStyle w:val="StyleUnderline"/>
          <w:highlight w:val="green"/>
        </w:rPr>
        <w:t>show an expected increase</w:t>
      </w:r>
      <w:r w:rsidRPr="00490E90">
        <w:rPr>
          <w:rStyle w:val="StyleUnderline"/>
        </w:rPr>
        <w:t xml:space="preserve"> in the debris population </w:t>
      </w:r>
      <w:r w:rsidRPr="0056473B">
        <w:rPr>
          <w:rStyle w:val="StyleUnderline"/>
          <w:highlight w:val="green"/>
        </w:rPr>
        <w:t>of</w:t>
      </w:r>
      <w:r w:rsidRPr="00490E90">
        <w:rPr>
          <w:rStyle w:val="StyleUnderline"/>
        </w:rPr>
        <w:t xml:space="preserve"> only </w:t>
      </w:r>
      <w:r w:rsidRPr="0056473B">
        <w:rPr>
          <w:rStyle w:val="StyleUnderline"/>
          <w:highlight w:val="green"/>
        </w:rPr>
        <w:t xml:space="preserve">30% after </w:t>
      </w:r>
      <w:r w:rsidRPr="0056473B">
        <w:rPr>
          <w:rStyle w:val="Emphasis"/>
          <w:highlight w:val="green"/>
        </w:rPr>
        <w:t>200 years</w:t>
      </w:r>
      <w:r w:rsidRPr="0056473B">
        <w:rPr>
          <w:rStyle w:val="StyleUnderline"/>
          <w:highlight w:val="green"/>
        </w:rPr>
        <w:t xml:space="preserve"> with continued launch activity. </w:t>
      </w:r>
      <w:r w:rsidRPr="0056473B">
        <w:rPr>
          <w:rStyle w:val="Emphasis"/>
          <w:highlight w:val="green"/>
        </w:rPr>
        <w:t>Collisions</w:t>
      </w:r>
      <w:r w:rsidRPr="00490E90">
        <w:rPr>
          <w:rStyle w:val="StyleUnderline"/>
        </w:rPr>
        <w:t xml:space="preserve"> are still predicted to occur, but this is </w:t>
      </w:r>
      <w:r w:rsidRPr="0056473B">
        <w:rPr>
          <w:rStyle w:val="StyleUnderline"/>
          <w:highlight w:val="green"/>
        </w:rPr>
        <w:t>far from</w:t>
      </w:r>
      <w:r w:rsidRPr="00490E90">
        <w:rPr>
          <w:rStyle w:val="StyleUnderline"/>
        </w:rPr>
        <w:t xml:space="preserve"> the </w:t>
      </w:r>
      <w:r w:rsidRPr="0056473B">
        <w:rPr>
          <w:rStyle w:val="Emphasis"/>
          <w:highlight w:val="green"/>
        </w:rPr>
        <w:t>catastrophic scenario</w:t>
      </w:r>
      <w:r w:rsidRPr="00490E90">
        <w:rPr>
          <w:rStyle w:val="StyleUnderline"/>
        </w:rPr>
        <w:t xml:space="preserve"> feared by some.</w:t>
      </w:r>
      <w:r w:rsidRPr="00490E90">
        <w:rPr>
          <w:sz w:val="16"/>
        </w:rPr>
        <w:t xml:space="preserve"> </w:t>
      </w:r>
      <w:r w:rsidRPr="0056473B">
        <w:rPr>
          <w:rStyle w:val="StyleUnderline"/>
          <w:highlight w:val="green"/>
        </w:rPr>
        <w:t>Constraining</w:t>
      </w:r>
      <w:r w:rsidRPr="0056473B">
        <w:rPr>
          <w:sz w:val="16"/>
          <w:highlight w:val="green"/>
        </w:rPr>
        <w:t xml:space="preserve"> </w:t>
      </w:r>
      <w:r w:rsidRPr="0056473B">
        <w:rPr>
          <w:rStyle w:val="StyleUnderline"/>
          <w:highlight w:val="green"/>
        </w:rPr>
        <w:t>the</w:t>
      </w:r>
      <w:r w:rsidRPr="00490E90">
        <w:rPr>
          <w:sz w:val="16"/>
        </w:rPr>
        <w:t xml:space="preserve"> population </w:t>
      </w:r>
      <w:r w:rsidRPr="0056473B">
        <w:rPr>
          <w:rStyle w:val="StyleUnderline"/>
          <w:highlight w:val="green"/>
        </w:rPr>
        <w:t>increase</w:t>
      </w:r>
      <w:r w:rsidRPr="00490E90">
        <w:rPr>
          <w:sz w:val="16"/>
        </w:rPr>
        <w:t xml:space="preserve"> to a modest level </w:t>
      </w:r>
      <w:r w:rsidRPr="0056473B">
        <w:rPr>
          <w:rStyle w:val="StyleUnderline"/>
          <w:highlight w:val="green"/>
        </w:rPr>
        <w:t>can be achieved</w:t>
      </w:r>
      <w:r w:rsidRPr="00490E90">
        <w:rPr>
          <w:sz w:val="16"/>
        </w:rPr>
        <w:t xml:space="preserve">, the IADC suggested, </w:t>
      </w:r>
      <w:r w:rsidRPr="0056473B">
        <w:rPr>
          <w:rStyle w:val="StyleUnderline"/>
          <w:highlight w:val="green"/>
        </w:rPr>
        <w:t>through</w:t>
      </w:r>
      <w:r w:rsidRPr="00490E90">
        <w:rPr>
          <w:sz w:val="16"/>
        </w:rPr>
        <w:t xml:space="preserve"> widespread and good compliance with </w:t>
      </w:r>
      <w:r w:rsidRPr="0056473B">
        <w:rPr>
          <w:rStyle w:val="Emphasis"/>
          <w:highlight w:val="green"/>
        </w:rPr>
        <w:t>existing</w:t>
      </w:r>
      <w:r w:rsidRPr="00490E90">
        <w:rPr>
          <w:rStyle w:val="StyleUnderline"/>
        </w:rPr>
        <w:t xml:space="preserve"> space debris </w:t>
      </w:r>
      <w:r w:rsidRPr="0056473B">
        <w:rPr>
          <w:rStyle w:val="Emphasis"/>
          <w:highlight w:val="green"/>
        </w:rPr>
        <w:t>mitigation guidelines</w:t>
      </w:r>
      <w:r w:rsidRPr="00490E90">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90E90">
        <w:rPr>
          <w:sz w:val="16"/>
        </w:rPr>
        <w:t>in spite of</w:t>
      </w:r>
      <w:proofErr w:type="gramEnd"/>
      <w:r w:rsidRPr="00490E90">
        <w:rPr>
          <w:sz w:val="16"/>
        </w:rPr>
        <w:t xml:space="preserve"> these robust efforts merits the investigation of additional measures to address the debris threat, according to the IADC.</w:t>
      </w:r>
    </w:p>
    <w:p w14:paraId="4A16ED08" w14:textId="77777777" w:rsidR="00794A28" w:rsidRDefault="00794A28" w:rsidP="00794A28"/>
    <w:p w14:paraId="6C9032EE" w14:textId="2AF6D235" w:rsidR="00794A28" w:rsidRDefault="00794A28" w:rsidP="00794A28">
      <w:pPr>
        <w:pStyle w:val="Heading4"/>
      </w:pPr>
      <w:proofErr w:type="spellStart"/>
      <w:r>
        <w:t>Untrackable</w:t>
      </w:r>
      <w:proofErr w:type="spellEnd"/>
      <w:r>
        <w:t xml:space="preserve"> debris thumps – some is way too small to detect.</w:t>
      </w:r>
    </w:p>
    <w:p w14:paraId="59EAF912" w14:textId="2661FBC3" w:rsidR="00642BB6" w:rsidRDefault="00642BB6" w:rsidP="00642BB6"/>
    <w:p w14:paraId="1804219D" w14:textId="2918F649" w:rsidR="00642BB6" w:rsidRDefault="00642BB6" w:rsidP="00642BB6">
      <w:pPr>
        <w:pStyle w:val="Heading3"/>
      </w:pPr>
      <w:r>
        <w:t xml:space="preserve">1NC – Offense </w:t>
      </w:r>
    </w:p>
    <w:p w14:paraId="361A8CCB" w14:textId="77777777" w:rsidR="00642BB6" w:rsidRDefault="00642BB6" w:rsidP="00642BB6">
      <w:pPr>
        <w:pStyle w:val="Heading4"/>
      </w:pPr>
      <w:r>
        <w:rPr>
          <w:b w:val="0"/>
        </w:rPr>
        <w:t>The</w:t>
      </w:r>
      <w:r w:rsidRPr="00FD61E4">
        <w:rPr>
          <w:bCs/>
        </w:rPr>
        <w:t>re is no such thing as unjust initial acquisition – an injustice requires one whose right has been violated, which cannot be the case if a resource is unclaimed.</w:t>
      </w:r>
    </w:p>
    <w:p w14:paraId="3398234F" w14:textId="77777777" w:rsidR="00642BB6" w:rsidRDefault="00642BB6" w:rsidP="00642BB6">
      <w:pPr>
        <w:rPr>
          <w:sz w:val="16"/>
        </w:rPr>
      </w:pPr>
      <w:proofErr w:type="spellStart"/>
      <w:r>
        <w:rPr>
          <w:rStyle w:val="Emphasis"/>
        </w:rPr>
        <w:t>Feser</w:t>
      </w:r>
      <w:proofErr w:type="spellEnd"/>
      <w:r>
        <w:rPr>
          <w:sz w:val="16"/>
        </w:rPr>
        <w:t xml:space="preserve">, E. </w:t>
      </w:r>
      <w:r>
        <w:rPr>
          <w:rStyle w:val="Emphasis"/>
        </w:rPr>
        <w:t>(2005)</w:t>
      </w:r>
      <w:r>
        <w:rPr>
          <w:sz w:val="16"/>
        </w:rPr>
        <w:t>. THERE IS NO SUCH THING AS AN UNJUST INITIAL ACQUISITION. Social Philosophy and Policy, 22(1), 56–80. doi:10.1017/s0265052505041038 JS</w:t>
      </w:r>
    </w:p>
    <w:p w14:paraId="6E8F6630" w14:textId="77777777" w:rsidR="00642BB6" w:rsidRDefault="00642BB6" w:rsidP="00642BB6">
      <w:pPr>
        <w:rPr>
          <w:sz w:val="16"/>
        </w:rPr>
      </w:pPr>
      <w:r>
        <w:rPr>
          <w:sz w:val="16"/>
        </w:rPr>
        <w:t xml:space="preserve">The reason there is no such thing as an unjust initial acquisition of resources is that </w:t>
      </w:r>
      <w:r>
        <w:rPr>
          <w:rStyle w:val="StyleUnderline"/>
        </w:rPr>
        <w:t xml:space="preserve">there is no such thing as either a just or an unjust initial acquisition of resources. </w:t>
      </w:r>
      <w:proofErr w:type="gramStart"/>
      <w:r>
        <w:rPr>
          <w:rStyle w:val="StyleUnderline"/>
        </w:rPr>
        <w:t>The concept of justice,</w:t>
      </w:r>
      <w:proofErr w:type="gramEnd"/>
      <w:r>
        <w:rPr>
          <w:rStyle w:val="StyleUnderline"/>
        </w:rPr>
        <w:t xml:space="preserve"> that is to say, simply does not apply to initial acquisition. It applies only after initial acquisition has already taken place</w:t>
      </w:r>
      <w:r>
        <w:rPr>
          <w:sz w:val="16"/>
        </w:rPr>
        <w:t xml:space="preserve">. </w:t>
      </w:r>
      <w:proofErr w:type="gramStart"/>
      <w:r>
        <w:rPr>
          <w:sz w:val="16"/>
        </w:rPr>
        <w:t>In particular, it</w:t>
      </w:r>
      <w:proofErr w:type="gramEnd"/>
      <w:r>
        <w:rPr>
          <w:sz w:val="16"/>
        </w:rPr>
        <w:t xml:space="preserve"> applies only to transfers of property (and derivatively, to the rectification of injustices in transfer). This, it seems to me, is a clear implication of the assumption (rightly) made by Nozick that </w:t>
      </w:r>
      <w:r>
        <w:rPr>
          <w:rStyle w:val="StyleUnderline"/>
        </w:rPr>
        <w:t>external resources are initially unowned</w:t>
      </w:r>
      <w:r>
        <w:rPr>
          <w:sz w:val="16"/>
        </w:rPr>
        <w:t xml:space="preserve">. Consider the following example. </w:t>
      </w:r>
      <w:r>
        <w:rPr>
          <w:rStyle w:val="StyleUnderline"/>
          <w:highlight w:val="cyan"/>
        </w:rPr>
        <w:t>Suppose</w:t>
      </w:r>
      <w:r>
        <w:rPr>
          <w:rStyle w:val="StyleUnderline"/>
        </w:rPr>
        <w:t xml:space="preserve"> an individual </w:t>
      </w:r>
      <w:r>
        <w:rPr>
          <w:rStyle w:val="StyleUnderline"/>
          <w:highlight w:val="cyan"/>
        </w:rPr>
        <w:t>A seeks to acquire some previously unowned resource R. For it to be the case that A commits an injustice in acquiring R</w:t>
      </w:r>
      <w:r>
        <w:rPr>
          <w:rStyle w:val="StyleUnderline"/>
        </w:rPr>
        <w:t xml:space="preserve">, it would also have to be the case that </w:t>
      </w:r>
      <w:r>
        <w:rPr>
          <w:rStyle w:val="StyleUnderline"/>
          <w:highlight w:val="cyan"/>
        </w:rPr>
        <w:t>there is some individual B</w:t>
      </w:r>
      <w:r>
        <w:rPr>
          <w:rStyle w:val="StyleUnderline"/>
        </w:rPr>
        <w:t xml:space="preserve"> </w:t>
      </w:r>
      <w:r>
        <w:rPr>
          <w:sz w:val="16"/>
        </w:rPr>
        <w:t xml:space="preserve">(or perhaps a group of individuals) </w:t>
      </w:r>
      <w:r>
        <w:rPr>
          <w:rStyle w:val="StyleUnderline"/>
          <w:highlight w:val="cyan"/>
        </w:rPr>
        <w:t>against whom A commits the injustice. But for B to have been wronged</w:t>
      </w:r>
      <w:r>
        <w:rPr>
          <w:rStyle w:val="StyleUnderline"/>
        </w:rPr>
        <w:t xml:space="preserve"> by A’s acquisition of R, </w:t>
      </w:r>
      <w:r>
        <w:rPr>
          <w:rStyle w:val="StyleUnderline"/>
          <w:highlight w:val="cyan"/>
        </w:rPr>
        <w:t>B would have to have had a rightful claim over R</w:t>
      </w:r>
      <w:r>
        <w:rPr>
          <w:rStyle w:val="StyleUnderline"/>
        </w:rPr>
        <w:t xml:space="preserve">, a right to R. By hypothesis, </w:t>
      </w:r>
      <w:r>
        <w:rPr>
          <w:rStyle w:val="StyleUnderline"/>
          <w:highlight w:val="cyan"/>
        </w:rPr>
        <w:t>however, B did not have a right to R, because</w:t>
      </w:r>
      <w:r>
        <w:rPr>
          <w:rStyle w:val="StyleUnderline"/>
        </w:rPr>
        <w:t xml:space="preserve"> no one had a right to it—</w:t>
      </w:r>
      <w:r>
        <w:rPr>
          <w:rStyle w:val="StyleUnderline"/>
          <w:highlight w:val="cyan"/>
        </w:rPr>
        <w:t>it was unowned</w:t>
      </w:r>
      <w:r>
        <w:rPr>
          <w:rStyle w:val="StyleUnderline"/>
        </w:rPr>
        <w:t xml:space="preserve">, after all. </w:t>
      </w:r>
      <w:proofErr w:type="gramStart"/>
      <w:r>
        <w:rPr>
          <w:rStyle w:val="StyleUnderline"/>
        </w:rPr>
        <w:t>So</w:t>
      </w:r>
      <w:proofErr w:type="gramEnd"/>
      <w:r>
        <w:rPr>
          <w:rStyle w:val="StyleUnderline"/>
        </w:rPr>
        <w:t xml:space="preserve"> B was not wronged and could not have been</w:t>
      </w:r>
      <w:r>
        <w:rPr>
          <w:sz w:val="16"/>
        </w:rPr>
        <w:t xml:space="preserve">.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w:t>
      </w:r>
      <w:r>
        <w:rPr>
          <w:rStyle w:val="StyleUnderline"/>
          <w:highlight w:val="cyan"/>
        </w:rPr>
        <w:t>The same thing</w:t>
      </w:r>
      <w:r>
        <w:rPr>
          <w:sz w:val="16"/>
        </w:rPr>
        <w:t xml:space="preserve">, by extension, </w:t>
      </w:r>
      <w:r>
        <w:rPr>
          <w:rStyle w:val="StyleUnderline"/>
          <w:highlight w:val="cyan"/>
        </w:rPr>
        <w:t>will be true of all unowned resources</w:t>
      </w:r>
      <w:r>
        <w:rPr>
          <w:rStyle w:val="StyleUnderline"/>
        </w:rPr>
        <w:t>: it is only after someone has initially acquired them that anyone could unjustly come to possess them, via unjust transfer. It is impossible, then, for there to be any injustices in initial acquisition</w:t>
      </w:r>
      <w:r>
        <w:rPr>
          <w:sz w:val="16"/>
        </w:rPr>
        <w:t>.</w:t>
      </w:r>
    </w:p>
    <w:p w14:paraId="3DAD22BD" w14:textId="77777777" w:rsidR="00642BB6" w:rsidRPr="00642BB6" w:rsidRDefault="00642BB6" w:rsidP="00642BB6"/>
    <w:p w14:paraId="4D9F4465" w14:textId="77777777" w:rsidR="00D53D46" w:rsidRPr="00D53D46" w:rsidRDefault="00D53D46" w:rsidP="00D53D46"/>
    <w:sectPr w:rsidR="00D53D46" w:rsidRPr="00D53D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D57D8B"/>
    <w:multiLevelType w:val="hybridMultilevel"/>
    <w:tmpl w:val="2C7C145E"/>
    <w:lvl w:ilvl="0" w:tplc="6AB0805E">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53D4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0E3B"/>
    <w:rsid w:val="0057268A"/>
    <w:rsid w:val="005D2912"/>
    <w:rsid w:val="005F6489"/>
    <w:rsid w:val="006065BD"/>
    <w:rsid w:val="00642BB6"/>
    <w:rsid w:val="00645FA9"/>
    <w:rsid w:val="00647866"/>
    <w:rsid w:val="00665003"/>
    <w:rsid w:val="006A2AD0"/>
    <w:rsid w:val="006B2474"/>
    <w:rsid w:val="006C2375"/>
    <w:rsid w:val="006D4ECC"/>
    <w:rsid w:val="00722258"/>
    <w:rsid w:val="007243E5"/>
    <w:rsid w:val="00766EA0"/>
    <w:rsid w:val="00794A28"/>
    <w:rsid w:val="007A2226"/>
    <w:rsid w:val="007F5B66"/>
    <w:rsid w:val="00823A1C"/>
    <w:rsid w:val="00845B9D"/>
    <w:rsid w:val="00860984"/>
    <w:rsid w:val="008B3ECB"/>
    <w:rsid w:val="008B4E85"/>
    <w:rsid w:val="008C1B2E"/>
    <w:rsid w:val="0091627E"/>
    <w:rsid w:val="009669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3D46"/>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B5416"/>
  <w15:chartTrackingRefBased/>
  <w15:docId w15:val="{274D9F4B-108C-4BEC-953C-FCB41348B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3D46"/>
    <w:rPr>
      <w:rFonts w:ascii="Times New Roman" w:hAnsi="Times New Roman" w:cs="Times New Roman"/>
      <w:sz w:val="24"/>
    </w:rPr>
  </w:style>
  <w:style w:type="paragraph" w:styleId="Heading1">
    <w:name w:val="heading 1"/>
    <w:aliases w:val="Pocket"/>
    <w:basedOn w:val="Normal"/>
    <w:next w:val="Normal"/>
    <w:link w:val="Heading1Char"/>
    <w:qFormat/>
    <w:rsid w:val="00D53D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D53D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D53D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D53D46"/>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D53D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3D46"/>
  </w:style>
  <w:style w:type="character" w:customStyle="1" w:styleId="Heading1Char">
    <w:name w:val="Heading 1 Char"/>
    <w:aliases w:val="Pocket Char"/>
    <w:basedOn w:val="DefaultParagraphFont"/>
    <w:link w:val="Heading1"/>
    <w:rsid w:val="00D53D46"/>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D53D46"/>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D53D46"/>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D53D46"/>
    <w:rPr>
      <w:rFonts w:ascii="Times New Roman" w:eastAsiaTheme="majorEastAsia" w:hAnsi="Times New Roman" w:cstheme="majorBidi"/>
      <w:b/>
      <w:iCs/>
      <w:sz w:val="40"/>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D53D46"/>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53D46"/>
    <w:rPr>
      <w:b/>
      <w:bCs/>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D53D46"/>
    <w:rPr>
      <w:b w:val="0"/>
      <w:sz w:val="22"/>
      <w:u w:val="singl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D53D46"/>
    <w:rPr>
      <w:color w:val="auto"/>
      <w:u w:val="none"/>
    </w:rPr>
  </w:style>
  <w:style w:type="character" w:styleId="FollowedHyperlink">
    <w:name w:val="FollowedHyperlink"/>
    <w:basedOn w:val="DefaultParagraphFont"/>
    <w:uiPriority w:val="99"/>
    <w:semiHidden/>
    <w:unhideWhenUsed/>
    <w:rsid w:val="00D53D46"/>
    <w:rPr>
      <w:color w:val="auto"/>
      <w:u w:val="none"/>
    </w:rPr>
  </w:style>
  <w:style w:type="paragraph" w:customStyle="1" w:styleId="Emphasis1">
    <w:name w:val="Emphasis1"/>
    <w:basedOn w:val="Normal"/>
    <w:link w:val="Emphasis"/>
    <w:autoRedefine/>
    <w:uiPriority w:val="7"/>
    <w:qFormat/>
    <w:rsid w:val="00D53D4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dfs.semanticscholar.org/d703/101d657334d2e1575d08005e290578770cd1.pdf?_ga=2.70400848.1753078645.1567896134-909185996.1567896134" TargetMode="External"/><Relationship Id="rId3" Type="http://schemas.openxmlformats.org/officeDocument/2006/relationships/styles" Target="styles.xml"/><Relationship Id="rId7" Type="http://schemas.openxmlformats.org/officeDocument/2006/relationships/hyperlink" Target="https://journals.sagepub.com/doi/full/10.1177/09670106198956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92-havercroft-and-duvallcritical-astropolitics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om.eu.com/article/Space_debris_Kessler_Syndrome_and_the_unreasonable_expectation_of_certain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9953</Words>
  <Characters>56734</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1</cp:revision>
  <dcterms:created xsi:type="dcterms:W3CDTF">2021-12-18T17:41:00Z</dcterms:created>
  <dcterms:modified xsi:type="dcterms:W3CDTF">2021-12-18T18:15:00Z</dcterms:modified>
</cp:coreProperties>
</file>